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73E27" w14:textId="77777777" w:rsidR="008167BC" w:rsidRDefault="008167BC" w:rsidP="008167BC">
      <w:pPr>
        <w:pStyle w:val="Heading1"/>
        <w:ind w:left="720" w:firstLine="720"/>
      </w:pPr>
      <w:r>
        <w:t xml:space="preserve">1AC – EU Authoritarianism  </w:t>
      </w:r>
    </w:p>
    <w:p w14:paraId="0D183337" w14:textId="77777777" w:rsidR="008167BC" w:rsidRDefault="008167BC" w:rsidP="008167BC">
      <w:pPr>
        <w:pStyle w:val="Heading3"/>
      </w:pPr>
      <w:r>
        <w:lastRenderedPageBreak/>
        <w:t>FW:</w:t>
      </w:r>
    </w:p>
    <w:p w14:paraId="74717EAC" w14:textId="77777777" w:rsidR="008167BC" w:rsidRDefault="008167BC" w:rsidP="008167BC">
      <w:pPr>
        <w:pStyle w:val="Heading4"/>
      </w:pPr>
      <w:r>
        <w:t>the standard is maximizing expected wellbeing</w:t>
      </w:r>
    </w:p>
    <w:p w14:paraId="41158771" w14:textId="77777777" w:rsidR="008167BC" w:rsidRDefault="008167BC" w:rsidP="008167BC">
      <w:pPr>
        <w:shd w:val="clear" w:color="auto" w:fill="FFFFFF"/>
        <w:spacing w:before="40" w:line="235" w:lineRule="atLeast"/>
        <w:rPr>
          <w:rFonts w:cs="Calibri"/>
          <w:color w:val="222222"/>
        </w:rPr>
      </w:pPr>
      <w:r>
        <w:rPr>
          <w:rFonts w:cs="Calibri"/>
          <w:b/>
          <w:bCs/>
          <w:i/>
          <w:iCs/>
          <w:color w:val="222222"/>
          <w:sz w:val="26"/>
          <w:szCs w:val="26"/>
        </w:rPr>
        <w:t>1- Only </w:t>
      </w:r>
      <w:r>
        <w:rPr>
          <w:rFonts w:cs="Calibri"/>
          <w:b/>
          <w:bCs/>
          <w:color w:val="222222"/>
          <w:sz w:val="26"/>
          <w:szCs w:val="26"/>
        </w:rPr>
        <w:t>pleasure and pain are intrinsically valuable. People consistently regard pleasure and pain as good reasons for action, all other values can be explained in relation.</w:t>
      </w:r>
    </w:p>
    <w:p w14:paraId="71F9D6BC" w14:textId="44D94276" w:rsidR="008167BC" w:rsidRDefault="008167BC" w:rsidP="008167BC">
      <w:pPr>
        <w:shd w:val="clear" w:color="auto" w:fill="FFFFFF"/>
        <w:spacing w:line="235" w:lineRule="atLeast"/>
        <w:rPr>
          <w:rFonts w:cs="Calibri"/>
          <w:color w:val="222222"/>
        </w:rPr>
      </w:pPr>
      <w:r>
        <w:rPr>
          <w:rFonts w:cs="Calibri"/>
          <w:b/>
          <w:bCs/>
          <w:color w:val="222222"/>
          <w:sz w:val="26"/>
          <w:szCs w:val="26"/>
        </w:rPr>
        <w:t>Moen 16</w:t>
      </w:r>
      <w:r>
        <w:rPr>
          <w:rFonts w:cs="Calibri"/>
          <w:color w:val="222222"/>
        </w:rPr>
        <w:t xml:space="preserve"> [Ole Martin Moen, Research Fellow in Philosophy at University of Oslo “An Argument for Hedonism” Journal of Value Inquiry (Springer), 50 (2) 2016: 267–281] </w:t>
      </w:r>
      <w:r w:rsidR="005B6804">
        <w:rPr>
          <w:rFonts w:cs="Calibri"/>
          <w:color w:val="222222"/>
        </w:rPr>
        <w:t>RA</w:t>
      </w:r>
    </w:p>
    <w:p w14:paraId="18AFDE97" w14:textId="77777777" w:rsidR="008167BC" w:rsidRDefault="008167BC" w:rsidP="008167BC">
      <w:pPr>
        <w:shd w:val="clear" w:color="auto" w:fill="FFFFFF"/>
        <w:spacing w:line="235" w:lineRule="atLeast"/>
        <w:rPr>
          <w:rFonts w:cs="Calibri"/>
          <w:color w:val="222222"/>
        </w:rPr>
      </w:pPr>
      <w:r>
        <w:rPr>
          <w:rFonts w:cs="Calibri"/>
          <w:color w:val="222222"/>
          <w:sz w:val="16"/>
          <w:szCs w:val="16"/>
        </w:rPr>
        <w:t>Let us start by observing, empirically, that </w:t>
      </w:r>
      <w:r>
        <w:rPr>
          <w:rFonts w:cs="Calibri"/>
          <w:b/>
          <w:bCs/>
          <w:color w:val="222222"/>
          <w:u w:val="single"/>
        </w:rPr>
        <w:t>a widely shared judgment about intrinsic value and disvalue is that </w:t>
      </w:r>
      <w:r>
        <w:rPr>
          <w:rFonts w:cs="Calibri"/>
          <w:b/>
          <w:bCs/>
          <w:color w:val="222222"/>
          <w:u w:val="single"/>
          <w:shd w:val="clear" w:color="auto" w:fill="00FF00"/>
        </w:rPr>
        <w:t xml:space="preserve">pleasure is intrinsically </w:t>
      </w:r>
      <w:proofErr w:type="gramStart"/>
      <w:r>
        <w:rPr>
          <w:rFonts w:cs="Calibri"/>
          <w:b/>
          <w:bCs/>
          <w:color w:val="222222"/>
          <w:u w:val="single"/>
          <w:shd w:val="clear" w:color="auto" w:fill="00FF00"/>
        </w:rPr>
        <w:t>valuable</w:t>
      </w:r>
      <w:proofErr w:type="gramEnd"/>
      <w:r>
        <w:rPr>
          <w:rFonts w:cs="Calibri"/>
          <w:b/>
          <w:bCs/>
          <w:color w:val="222222"/>
          <w:u w:val="single"/>
          <w:shd w:val="clear" w:color="auto" w:fill="00FF00"/>
        </w:rPr>
        <w:t xml:space="preserve"> and pain is intrinsically disvaluable</w:t>
      </w:r>
      <w:r>
        <w:rPr>
          <w:rFonts w:cs="Calibri"/>
          <w:b/>
          <w:bCs/>
          <w:color w:val="222222"/>
          <w:u w:val="single"/>
        </w:rPr>
        <w:t>.</w:t>
      </w:r>
      <w:r>
        <w:rPr>
          <w:rFonts w:cs="Calibri"/>
          <w:color w:val="222222"/>
          <w:sz w:val="16"/>
          <w:szCs w:val="16"/>
        </w:rPr>
        <w:t> </w:t>
      </w:r>
      <w:r>
        <w:rPr>
          <w:rFonts w:cs="Calibri"/>
          <w:b/>
          <w:bCs/>
          <w:color w:val="222222"/>
          <w:u w:val="single"/>
        </w:rPr>
        <w:t>On virtually any proposed list of intrinsic values and disvalues (we will look at some of them below), pleasure is included among the intrinsic values and pain among the intrinsic disvalues.</w:t>
      </w:r>
      <w:r>
        <w:rPr>
          <w:rFonts w:cs="Calibri"/>
          <w:color w:val="222222"/>
          <w:sz w:val="16"/>
          <w:szCs w:val="16"/>
        </w:rPr>
        <w:t> This inclusion makes intuitive sense, moreover, for </w:t>
      </w:r>
      <w:r>
        <w:rPr>
          <w:rFonts w:cs="Calibri"/>
          <w:b/>
          <w:bCs/>
          <w:color w:val="222222"/>
          <w:u w:val="single"/>
          <w:shd w:val="clear" w:color="auto" w:fill="00FF00"/>
        </w:rPr>
        <w:t>there is something undeniably good about</w:t>
      </w:r>
      <w:r>
        <w:rPr>
          <w:rFonts w:cs="Calibri"/>
          <w:b/>
          <w:bCs/>
          <w:color w:val="222222"/>
          <w:u w:val="single"/>
        </w:rPr>
        <w:t> the way </w:t>
      </w:r>
      <w:r>
        <w:rPr>
          <w:rFonts w:cs="Calibri"/>
          <w:b/>
          <w:bCs/>
          <w:color w:val="222222"/>
          <w:u w:val="single"/>
          <w:shd w:val="clear" w:color="auto" w:fill="00FF00"/>
        </w:rPr>
        <w:t>pleasure</w:t>
      </w:r>
      <w:r>
        <w:rPr>
          <w:rFonts w:cs="Calibri"/>
          <w:b/>
          <w:bCs/>
          <w:color w:val="222222"/>
          <w:u w:val="single"/>
        </w:rPr>
        <w:t> feels </w:t>
      </w:r>
      <w:r>
        <w:rPr>
          <w:rFonts w:cs="Calibri"/>
          <w:b/>
          <w:bCs/>
          <w:color w:val="222222"/>
          <w:u w:val="single"/>
          <w:shd w:val="clear" w:color="auto" w:fill="00FF00"/>
        </w:rPr>
        <w:t>and </w:t>
      </w:r>
      <w:r>
        <w:rPr>
          <w:rFonts w:cs="Calibri"/>
          <w:b/>
          <w:bCs/>
          <w:color w:val="222222"/>
          <w:u w:val="single"/>
        </w:rPr>
        <w:t>something undeniably </w:t>
      </w:r>
      <w:r>
        <w:rPr>
          <w:rFonts w:cs="Calibri"/>
          <w:b/>
          <w:bCs/>
          <w:color w:val="222222"/>
          <w:u w:val="single"/>
          <w:shd w:val="clear" w:color="auto" w:fill="00FF00"/>
        </w:rPr>
        <w:t>bad about</w:t>
      </w:r>
      <w:r>
        <w:rPr>
          <w:rFonts w:cs="Calibri"/>
          <w:b/>
          <w:bCs/>
          <w:color w:val="222222"/>
          <w:u w:val="single"/>
        </w:rPr>
        <w:t> the way </w:t>
      </w:r>
      <w:r>
        <w:rPr>
          <w:rFonts w:cs="Calibri"/>
          <w:b/>
          <w:bCs/>
          <w:color w:val="222222"/>
          <w:u w:val="single"/>
          <w:shd w:val="clear" w:color="auto" w:fill="00FF00"/>
        </w:rPr>
        <w:t>pain</w:t>
      </w:r>
      <w:r>
        <w:rPr>
          <w:rFonts w:cs="Calibri"/>
          <w:b/>
          <w:bCs/>
          <w:color w:val="222222"/>
          <w:u w:val="single"/>
        </w:rPr>
        <w:t> feels, and neither the goodness of pleasure nor the badness of pain seems to be exhausted by the further effects that these experiences might have.</w:t>
      </w:r>
      <w:r>
        <w:rPr>
          <w:rFonts w:cs="Calibri"/>
          <w:color w:val="222222"/>
          <w:sz w:val="16"/>
          <w:szCs w:val="16"/>
        </w:rPr>
        <w:t> “Pleasure” and “pain” are here understood inclusively, as encompassing anything hedonically positive and anything hedonically negative.2 </w:t>
      </w:r>
      <w:r>
        <w:rPr>
          <w:rFonts w:cs="Calibri"/>
          <w:b/>
          <w:bCs/>
          <w:color w:val="222222"/>
          <w:u w:val="single"/>
        </w:rPr>
        <w:t>The special </w:t>
      </w:r>
      <w:r>
        <w:rPr>
          <w:rFonts w:cs="Calibri"/>
          <w:b/>
          <w:bCs/>
          <w:color w:val="222222"/>
          <w:u w:val="single"/>
          <w:shd w:val="clear" w:color="auto" w:fill="00FF00"/>
        </w:rPr>
        <w:t>value statuses of pleasure and pain are manifested in how we treat</w:t>
      </w:r>
      <w:r>
        <w:rPr>
          <w:rFonts w:cs="Calibri"/>
          <w:b/>
          <w:bCs/>
          <w:color w:val="222222"/>
          <w:u w:val="single"/>
        </w:rPr>
        <w:t> these </w:t>
      </w:r>
      <w:r>
        <w:rPr>
          <w:rFonts w:cs="Calibri"/>
          <w:b/>
          <w:bCs/>
          <w:color w:val="222222"/>
          <w:u w:val="single"/>
          <w:shd w:val="clear" w:color="auto" w:fill="00FF00"/>
        </w:rPr>
        <w:t>experiences in</w:t>
      </w:r>
      <w:r>
        <w:rPr>
          <w:rFonts w:cs="Calibri"/>
          <w:b/>
          <w:bCs/>
          <w:color w:val="222222"/>
          <w:u w:val="single"/>
        </w:rPr>
        <w:t> our </w:t>
      </w:r>
      <w:r>
        <w:rPr>
          <w:rFonts w:cs="Calibri"/>
          <w:b/>
          <w:bCs/>
          <w:color w:val="222222"/>
          <w:u w:val="single"/>
          <w:shd w:val="clear" w:color="auto" w:fill="00FF00"/>
        </w:rPr>
        <w:t>everyday reasoning</w:t>
      </w:r>
      <w:r>
        <w:rPr>
          <w:rFonts w:cs="Calibri"/>
          <w:b/>
          <w:bCs/>
          <w:color w:val="222222"/>
          <w:u w:val="single"/>
        </w:rPr>
        <w:t> about values.</w:t>
      </w:r>
      <w:r>
        <w:rPr>
          <w:rFonts w:cs="Calibri"/>
          <w:color w:val="222222"/>
          <w:sz w:val="16"/>
          <w:szCs w:val="16"/>
        </w:rPr>
        <w:t> If you tell me that you are heading for the convenience store, </w:t>
      </w:r>
      <w:r>
        <w:rPr>
          <w:rFonts w:cs="Calibri"/>
          <w:b/>
          <w:bCs/>
          <w:color w:val="222222"/>
          <w:u w:val="single"/>
        </w:rPr>
        <w:t>I might ask: “What for?” This is a reasonable question, for when you go to the convenience store you usually do so</w:t>
      </w:r>
      <w:r>
        <w:rPr>
          <w:rFonts w:cs="Calibri"/>
          <w:color w:val="222222"/>
          <w:sz w:val="16"/>
          <w:szCs w:val="16"/>
        </w:rPr>
        <w:t>, not merely for the sake of going to the convenience store, but </w:t>
      </w:r>
      <w:r>
        <w:rPr>
          <w:rFonts w:cs="Calibri"/>
          <w:b/>
          <w:bCs/>
          <w:color w:val="222222"/>
          <w:u w:val="single"/>
        </w:rPr>
        <w:t>for the sake of achieving something further that you deem to be valuable.</w:t>
      </w:r>
      <w:r>
        <w:rPr>
          <w:rFonts w:cs="Calibri"/>
          <w:color w:val="222222"/>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Fonts w:cs="Calibri"/>
          <w:b/>
          <w:bCs/>
          <w:color w:val="222222"/>
          <w:u w:val="single"/>
        </w:rPr>
        <w:t xml:space="preserve">If </w:t>
      </w:r>
      <w:proofErr w:type="gramStart"/>
      <w:r>
        <w:rPr>
          <w:rFonts w:cs="Calibri"/>
          <w:b/>
          <w:bCs/>
          <w:color w:val="222222"/>
          <w:u w:val="single"/>
        </w:rPr>
        <w:t>I</w:t>
      </w:r>
      <w:proofErr w:type="gramEnd"/>
      <w:r>
        <w:rPr>
          <w:rFonts w:cs="Calibri"/>
          <w:b/>
          <w:bCs/>
          <w:color w:val="222222"/>
          <w:u w:val="single"/>
        </w:rPr>
        <w:t xml:space="preserve"> then proceed by asking “But what is the pleasure of drinking the soda good for?” the discussion is likely to reach an awkward end. The reason is that the </w:t>
      </w:r>
      <w:r>
        <w:rPr>
          <w:rFonts w:cs="Calibri"/>
          <w:b/>
          <w:bCs/>
          <w:color w:val="222222"/>
          <w:u w:val="single"/>
          <w:shd w:val="clear" w:color="auto" w:fill="00FF00"/>
        </w:rPr>
        <w:t>pleasure is not good for anything further</w:t>
      </w:r>
      <w:r>
        <w:rPr>
          <w:rFonts w:cs="Calibri"/>
          <w:b/>
          <w:bCs/>
          <w:color w:val="222222"/>
          <w:u w:val="single"/>
        </w:rPr>
        <w:t>; it is simply that for which going to the convenience store and buying the soda is good.</w:t>
      </w:r>
      <w:r>
        <w:rPr>
          <w:rFonts w:cs="Calibri"/>
          <w:color w:val="222222"/>
          <w:sz w:val="16"/>
          <w:szCs w:val="16"/>
        </w:rPr>
        <w:t>3 As Aristotle observes</w:t>
      </w:r>
      <w:r>
        <w:rPr>
          <w:rFonts w:cs="Calibri"/>
          <w:b/>
          <w:bCs/>
          <w:color w:val="222222"/>
          <w:u w:val="single"/>
        </w:rPr>
        <w:t>: “We never ask [a man] what his end is in being pleased, because we assume that pleasure is choice worthy in itself.</w:t>
      </w:r>
      <w:r>
        <w:rPr>
          <w:rFonts w:cs="Calibri"/>
          <w:color w:val="222222"/>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cs="Calibri"/>
          <w:b/>
          <w:bCs/>
          <w:color w:val="222222"/>
          <w:u w:val="single"/>
          <w:shd w:val="clear" w:color="auto" w:fill="00FF00"/>
        </w:rPr>
        <w:t>pleasure and pain</w:t>
      </w:r>
      <w:r>
        <w:rPr>
          <w:rFonts w:cs="Calibri"/>
          <w:b/>
          <w:bCs/>
          <w:color w:val="222222"/>
          <w:u w:val="single"/>
        </w:rPr>
        <w:t> are </w:t>
      </w:r>
      <w:r>
        <w:rPr>
          <w:rFonts w:cs="Calibri"/>
          <w:b/>
          <w:bCs/>
          <w:color w:val="222222"/>
          <w:u w:val="single"/>
          <w:shd w:val="clear" w:color="auto" w:fill="00FF00"/>
        </w:rPr>
        <w:t>both</w:t>
      </w:r>
      <w:r>
        <w:rPr>
          <w:rFonts w:cs="Calibri"/>
          <w:b/>
          <w:bCs/>
          <w:color w:val="222222"/>
          <w:u w:val="single"/>
        </w:rPr>
        <w:t> places where we </w:t>
      </w:r>
      <w:r>
        <w:rPr>
          <w:rFonts w:cs="Calibri"/>
          <w:b/>
          <w:bCs/>
          <w:color w:val="222222"/>
          <w:u w:val="single"/>
          <w:shd w:val="clear" w:color="auto" w:fill="00FF00"/>
        </w:rPr>
        <w:t>reach the end of the line in matters of value.</w:t>
      </w:r>
    </w:p>
    <w:p w14:paraId="2DFAF6BC" w14:textId="77777777" w:rsidR="008167BC" w:rsidRDefault="008167BC" w:rsidP="008167BC">
      <w:pPr>
        <w:pStyle w:val="Heading4"/>
        <w:shd w:val="clear" w:color="auto" w:fill="FFFFFF"/>
        <w:spacing w:line="278" w:lineRule="atLeast"/>
        <w:rPr>
          <w:rFonts w:cs="Calibri"/>
          <w:color w:val="222222"/>
          <w:szCs w:val="26"/>
        </w:rPr>
      </w:pPr>
      <w:r>
        <w:rPr>
          <w:rFonts w:cs="Calibri"/>
          <w:color w:val="222222"/>
          <w:szCs w:val="26"/>
        </w:rPr>
        <w:t xml:space="preserve">Prefer for bindingness – if I put my hand on a hot </w:t>
      </w:r>
      <w:proofErr w:type="gramStart"/>
      <w:r>
        <w:rPr>
          <w:rFonts w:cs="Calibri"/>
          <w:color w:val="222222"/>
          <w:szCs w:val="26"/>
        </w:rPr>
        <w:t>stove</w:t>
      </w:r>
      <w:proofErr w:type="gramEnd"/>
      <w:r>
        <w:rPr>
          <w:rFonts w:cs="Calibri"/>
          <w:color w:val="222222"/>
          <w:szCs w:val="26"/>
        </w:rPr>
        <w:t xml:space="preserve"> I have a biological imperative to pull it back – proves avoiding pain is intrinsic to actions – anything that isn’t binding lets people say why not.</w:t>
      </w:r>
    </w:p>
    <w:p w14:paraId="0FD866C3" w14:textId="77777777" w:rsidR="008167BC" w:rsidRDefault="008167BC" w:rsidP="008167BC"/>
    <w:p w14:paraId="7BEAFFDB" w14:textId="77777777" w:rsidR="008167BC" w:rsidRDefault="008167BC" w:rsidP="008167BC">
      <w:pPr>
        <w:pStyle w:val="Heading4"/>
      </w:pPr>
      <w:r>
        <w:t xml:space="preserve">2 – Extinction o/ws under any framework, even under moral uncertainty – infinite future generations </w:t>
      </w:r>
    </w:p>
    <w:p w14:paraId="01667D88" w14:textId="77777777" w:rsidR="008167BC" w:rsidRDefault="008167BC" w:rsidP="008167BC">
      <w:r>
        <w:rPr>
          <w:b/>
          <w:sz w:val="26"/>
          <w:szCs w:val="26"/>
        </w:rPr>
        <w:t>Pummer 15</w:t>
      </w:r>
      <w:r>
        <w:t xml:space="preserve"> — (Theron Pummer,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53EA7F61" w14:textId="77777777" w:rsidR="008167BC" w:rsidRDefault="008167BC" w:rsidP="008167BC">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 xml:space="preserve">there is at least one thing it is reasonable to agree on right now, whatever general moral view we adopt: that it is very important to reduce the risk that all intelligent beings on this planet </w:t>
      </w:r>
      <w:r>
        <w:rPr>
          <w:u w:val="single"/>
        </w:rPr>
        <w:lastRenderedPageBreak/>
        <w:t>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xml:space="preserve">. Perhaps most disturbingly still, even if we are only 1% sure that the well-being of possible future people matters, it is at least arguable that, from the standpoint of moral uncertainty, reducing existential risk is the most </w:t>
      </w:r>
      <w:r>
        <w:rPr>
          <w:u w:val="single"/>
        </w:rPr>
        <w:lastRenderedPageBreak/>
        <w:t>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66259630" w14:textId="77777777" w:rsidR="008167BC" w:rsidRDefault="008167BC" w:rsidP="008167BC"/>
    <w:p w14:paraId="4AFF8E99" w14:textId="77777777" w:rsidR="008167BC" w:rsidRDefault="008167BC" w:rsidP="008167BC">
      <w:pPr>
        <w:pStyle w:val="Heading4"/>
      </w:pPr>
      <w:r>
        <w:t xml:space="preserve">3 – Actor specificity: </w:t>
      </w:r>
    </w:p>
    <w:p w14:paraId="490E5148" w14:textId="77777777" w:rsidR="008167BC" w:rsidRDefault="008167BC" w:rsidP="008167BC">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w:t>
      </w:r>
    </w:p>
    <w:p w14:paraId="45511EDB" w14:textId="77777777" w:rsidR="008167BC" w:rsidRDefault="008167BC" w:rsidP="008167BC">
      <w:pPr>
        <w:pStyle w:val="Heading4"/>
      </w:pPr>
    </w:p>
    <w:p w14:paraId="5419A062" w14:textId="77777777" w:rsidR="008167BC" w:rsidRDefault="008167BC" w:rsidP="008167BC">
      <w:pPr>
        <w:pStyle w:val="Heading4"/>
      </w:pPr>
      <w:r>
        <w:t>4 - only it can explain degrees of wrongness- it is worse to kill thousands than to lie to a friend- either ethical theories cannot explain comparative badness, or it collapses</w:t>
      </w:r>
    </w:p>
    <w:p w14:paraId="762AADDC" w14:textId="77777777" w:rsidR="008167BC" w:rsidRPr="000D1945" w:rsidRDefault="008167BC" w:rsidP="008167BC">
      <w:pPr>
        <w:pStyle w:val="Heading3"/>
      </w:pPr>
      <w:r>
        <w:lastRenderedPageBreak/>
        <w:t>Plan:</w:t>
      </w:r>
    </w:p>
    <w:p w14:paraId="5E5CBE17" w14:textId="77777777" w:rsidR="008167BC" w:rsidRPr="009C7A92" w:rsidRDefault="008167BC" w:rsidP="008167BC">
      <w:pPr>
        <w:pStyle w:val="Heading4"/>
      </w:pPr>
      <w:r>
        <w:t xml:space="preserve">The member nations of the European Union ought to recognize an unconditional right of workers to strike. </w:t>
      </w:r>
    </w:p>
    <w:p w14:paraId="26F56B39" w14:textId="77777777" w:rsidR="008167BC" w:rsidRDefault="008167BC" w:rsidP="008167BC"/>
    <w:p w14:paraId="301F2EA4" w14:textId="77777777" w:rsidR="008167BC" w:rsidRPr="00C06347" w:rsidRDefault="008167BC" w:rsidP="008167BC">
      <w:pPr>
        <w:pStyle w:val="Heading3"/>
      </w:pPr>
      <w:r>
        <w:lastRenderedPageBreak/>
        <w:t>Adv:</w:t>
      </w:r>
    </w:p>
    <w:p w14:paraId="374D279D" w14:textId="77777777" w:rsidR="008167BC" w:rsidRPr="00DE376C" w:rsidRDefault="008167BC" w:rsidP="008167BC">
      <w:pPr>
        <w:pStyle w:val="Heading4"/>
      </w:pPr>
      <w:r>
        <w:t xml:space="preserve">Strike rights are </w:t>
      </w:r>
      <w:r>
        <w:rPr>
          <w:u w:val="single"/>
        </w:rPr>
        <w:t>backsliding</w:t>
      </w:r>
      <w:r>
        <w:t xml:space="preserve"> in Eastern Europe – </w:t>
      </w:r>
      <w:r>
        <w:rPr>
          <w:u w:val="single"/>
        </w:rPr>
        <w:t>especially</w:t>
      </w:r>
      <w:r>
        <w:t xml:space="preserve"> after COVID</w:t>
      </w:r>
    </w:p>
    <w:p w14:paraId="25F58A4D" w14:textId="77777777" w:rsidR="008167BC" w:rsidRPr="00267FDE" w:rsidRDefault="008167BC" w:rsidP="008167BC">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57C784C3" w14:textId="77777777" w:rsidR="008167BC" w:rsidRPr="00DE376C" w:rsidRDefault="008167BC" w:rsidP="008167BC">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1C3D100C" w14:textId="77777777" w:rsidR="008167BC" w:rsidRPr="00DE376C" w:rsidRDefault="008167BC" w:rsidP="008167BC">
      <w:pPr>
        <w:rPr>
          <w:sz w:val="16"/>
        </w:rPr>
      </w:pPr>
      <w:r w:rsidRPr="00DE376C">
        <w:rPr>
          <w:sz w:val="16"/>
        </w:rPr>
        <w:t xml:space="preserve">Over the last year, the European Trade Union Confederation has been receiving alarming reports of union rights violations—of obstacles, </w:t>
      </w:r>
      <w:proofErr w:type="gramStart"/>
      <w:r w:rsidRPr="00DE376C">
        <w:rPr>
          <w:sz w:val="16"/>
        </w:rPr>
        <w:t>victimisation</w:t>
      </w:r>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6D9D62B7" w14:textId="77777777" w:rsidR="008167BC" w:rsidRPr="00DE376C" w:rsidRDefault="008167BC" w:rsidP="008167BC">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49E0F5D3" w14:textId="77777777" w:rsidR="008167BC" w:rsidRPr="00DE376C" w:rsidRDefault="008167BC" w:rsidP="008167BC">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5643767E" w14:textId="77777777" w:rsidR="008167BC" w:rsidRPr="00DE376C" w:rsidRDefault="008167BC" w:rsidP="008167BC">
      <w:pPr>
        <w:rPr>
          <w:sz w:val="16"/>
        </w:rPr>
      </w:pPr>
      <w:r w:rsidRPr="00DE376C">
        <w:rPr>
          <w:sz w:val="16"/>
        </w:rPr>
        <w:t>Legally binding</w:t>
      </w:r>
    </w:p>
    <w:p w14:paraId="7525AD9E" w14:textId="77777777" w:rsidR="008167BC" w:rsidRPr="00DE376C" w:rsidRDefault="008167BC" w:rsidP="008167BC">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41826B2D" w14:textId="77777777" w:rsidR="008167BC" w:rsidRPr="00DE376C" w:rsidRDefault="008167BC" w:rsidP="008167BC">
      <w:pPr>
        <w:rPr>
          <w:sz w:val="16"/>
        </w:rPr>
      </w:pPr>
      <w:r w:rsidRPr="00DE376C">
        <w:rPr>
          <w:sz w:val="16"/>
        </w:rPr>
        <w:t>The ILO Committee on Freedom of Association Digest of Case Law affirms:</w:t>
      </w:r>
    </w:p>
    <w:p w14:paraId="43568307" w14:textId="77777777" w:rsidR="008167BC" w:rsidRPr="00DE376C" w:rsidRDefault="008167BC" w:rsidP="008167BC">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68ED69AC" w14:textId="77777777" w:rsidR="008167BC" w:rsidRPr="00DE376C" w:rsidRDefault="008167BC" w:rsidP="008167BC">
      <w:pPr>
        <w:rPr>
          <w:sz w:val="16"/>
        </w:rPr>
      </w:pPr>
      <w:r w:rsidRPr="00DE376C">
        <w:rPr>
          <w:sz w:val="16"/>
        </w:rPr>
        <w:t xml:space="preserve">Yet ‘interference’ is happening throughout Europe. Union representatives are being victimised, </w:t>
      </w:r>
      <w:proofErr w:type="gramStart"/>
      <w:r w:rsidRPr="00DE376C">
        <w:rPr>
          <w:sz w:val="16"/>
        </w:rPr>
        <w:t>detained</w:t>
      </w:r>
      <w:proofErr w:type="gramEnd"/>
      <w:r w:rsidRPr="00DE376C">
        <w:rPr>
          <w:sz w:val="16"/>
        </w:rPr>
        <w:t xml:space="preserve"> or denied the right to communicate with the workers they represent.</w:t>
      </w:r>
    </w:p>
    <w:p w14:paraId="76FBEC48" w14:textId="77777777" w:rsidR="008167BC" w:rsidRPr="00DE376C" w:rsidRDefault="008167BC" w:rsidP="008167BC">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39A48F93" w14:textId="77777777" w:rsidR="008167BC" w:rsidRPr="00DE376C" w:rsidRDefault="008167BC" w:rsidP="008167BC">
      <w:pPr>
        <w:rPr>
          <w:sz w:val="16"/>
        </w:rPr>
      </w:pPr>
      <w:r w:rsidRPr="00DE376C">
        <w:rPr>
          <w:sz w:val="16"/>
        </w:rPr>
        <w:t>Growing evidence</w:t>
      </w:r>
    </w:p>
    <w:p w14:paraId="7924D955" w14:textId="77777777" w:rsidR="008167BC" w:rsidRPr="00DE376C" w:rsidRDefault="008167BC" w:rsidP="008167BC">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15B29767" w14:textId="77777777" w:rsidR="008167BC" w:rsidRPr="00DE376C" w:rsidRDefault="008167BC" w:rsidP="008167BC">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7F671844" w14:textId="77777777" w:rsidR="008167BC" w:rsidRPr="00DE376C" w:rsidRDefault="008167BC" w:rsidP="008167BC">
      <w:pPr>
        <w:rPr>
          <w:sz w:val="16"/>
        </w:rPr>
      </w:pPr>
      <w:r w:rsidRPr="00DE376C">
        <w:rPr>
          <w:sz w:val="16"/>
        </w:rPr>
        <w:lastRenderedPageBreak/>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311ADE57" w14:textId="77777777" w:rsidR="008167BC" w:rsidRPr="00DE376C" w:rsidRDefault="008167BC" w:rsidP="008167BC">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6ED09056" w14:textId="77777777" w:rsidR="008167BC" w:rsidRPr="00DE376C" w:rsidRDefault="008167BC" w:rsidP="008167BC">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523E2030" w14:textId="77777777" w:rsidR="008167BC" w:rsidRPr="001D4DEF" w:rsidRDefault="008167BC" w:rsidP="008167BC">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3465AF79" w14:textId="77777777" w:rsidR="008167BC" w:rsidRPr="006861E1" w:rsidRDefault="008167BC" w:rsidP="008167BC">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C098D39" w14:textId="77777777" w:rsidR="008167BC" w:rsidRPr="006861E1" w:rsidRDefault="008167BC" w:rsidP="008167BC">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557B9C7F" w14:textId="77777777" w:rsidR="008167BC" w:rsidRPr="001D4DEF" w:rsidRDefault="008167BC" w:rsidP="008167BC">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022F9759" w14:textId="77777777" w:rsidR="008167BC" w:rsidRPr="001D4DEF" w:rsidRDefault="008167BC" w:rsidP="008167BC">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6CDD153" w14:textId="77777777" w:rsidR="008167BC" w:rsidRPr="00FB670C" w:rsidRDefault="008167BC" w:rsidP="008167BC">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w:t>
      </w:r>
      <w:r w:rsidRPr="001D4DEF">
        <w:rPr>
          <w:sz w:val="16"/>
        </w:rPr>
        <w:lastRenderedPageBreak/>
        <w:t xml:space="preserve">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0E44C7F" w14:textId="77777777" w:rsidR="008167BC" w:rsidRPr="00FB670C" w:rsidRDefault="008167BC" w:rsidP="008167BC">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15791E8" w14:textId="77777777" w:rsidR="008167BC" w:rsidRPr="001D4DEF" w:rsidRDefault="008167BC" w:rsidP="008167BC">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77854F17" w14:textId="77777777" w:rsidR="008167BC" w:rsidRPr="001D4DEF" w:rsidRDefault="008167BC" w:rsidP="008167BC">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50380F14" w14:textId="77777777" w:rsidR="008167BC" w:rsidRPr="001D4DEF" w:rsidRDefault="008167BC" w:rsidP="008167BC">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11A7577F" w14:textId="77777777" w:rsidR="008167BC" w:rsidRPr="001D4DEF" w:rsidRDefault="008167BC" w:rsidP="008167BC">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5BD465D2" w14:textId="77777777" w:rsidR="008167BC" w:rsidRPr="001D4DEF" w:rsidRDefault="008167BC" w:rsidP="008167BC">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w:t>
      </w:r>
      <w:r w:rsidRPr="001D4DEF">
        <w:rPr>
          <w:rStyle w:val="StyleUnderline"/>
        </w:rPr>
        <w:lastRenderedPageBreak/>
        <w:t xml:space="preserve">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7E531C73" w14:textId="77777777" w:rsidR="008167BC" w:rsidRPr="001D4DEF" w:rsidRDefault="008167BC" w:rsidP="008167BC">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55776EF2" w14:textId="77777777" w:rsidR="008167BC" w:rsidRPr="001D4DEF" w:rsidRDefault="008167BC" w:rsidP="008167BC">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61E82DD4" w14:textId="77777777" w:rsidR="008167BC" w:rsidRPr="0054373B" w:rsidRDefault="008167BC" w:rsidP="008167BC">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2332F7C8" w14:textId="77777777" w:rsidR="008167BC" w:rsidRPr="0054373B" w:rsidRDefault="008167BC" w:rsidP="008167BC">
      <w:r w:rsidRPr="0054373B">
        <w:rPr>
          <w:rStyle w:val="Style13ptBold"/>
        </w:rPr>
        <w:t>Spiegelaere 18</w:t>
      </w:r>
      <w:r w:rsidRPr="0054373B">
        <w:t xml:space="preserve"> [Stan De Spiegelaere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75587E5B" w14:textId="77777777" w:rsidR="008167BC" w:rsidRPr="0054373B" w:rsidRDefault="008167BC" w:rsidP="008167BC">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5EF46CEE" w14:textId="77777777" w:rsidR="008167BC" w:rsidRPr="0054373B" w:rsidRDefault="008167BC" w:rsidP="008167BC">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6203DAAC" w14:textId="77777777" w:rsidR="008167BC" w:rsidRPr="0054373B" w:rsidRDefault="008167BC" w:rsidP="008167BC">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48E8EE1F" w14:textId="77777777" w:rsidR="008167BC" w:rsidRPr="0054373B" w:rsidRDefault="008167BC" w:rsidP="008167BC">
      <w:pPr>
        <w:rPr>
          <w:rStyle w:val="Emphasis"/>
        </w:rPr>
      </w:pPr>
      <w:r w:rsidRPr="00D267C2">
        <w:rPr>
          <w:rStyle w:val="Emphasis"/>
          <w:highlight w:val="cyan"/>
        </w:rPr>
        <w:t>Democracy starts at work</w:t>
      </w:r>
    </w:p>
    <w:p w14:paraId="2B03FBD9" w14:textId="77777777" w:rsidR="008167BC" w:rsidRPr="0054373B" w:rsidRDefault="008167BC" w:rsidP="008167BC">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52E16C7A" w14:textId="77777777" w:rsidR="008167BC" w:rsidRPr="0054373B" w:rsidRDefault="008167BC" w:rsidP="008167BC">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t>
      </w:r>
      <w:r w:rsidRPr="0054373B">
        <w:rPr>
          <w:rStyle w:val="StyleUnderline"/>
        </w:rPr>
        <w:lastRenderedPageBreak/>
        <w:t xml:space="preserve">workers to voice their demands, suggest changes and denounce issues without risking personal </w:t>
      </w:r>
      <w:r w:rsidRPr="0054373B">
        <w:rPr>
          <w:rStyle w:val="Emphasis"/>
        </w:rPr>
        <w:t>retaliation</w:t>
      </w:r>
      <w:r w:rsidRPr="0054373B">
        <w:rPr>
          <w:rStyle w:val="StyleUnderline"/>
        </w:rPr>
        <w:t>.</w:t>
      </w:r>
    </w:p>
    <w:p w14:paraId="2D0B6A73" w14:textId="77777777" w:rsidR="008167BC" w:rsidRPr="0054373B" w:rsidRDefault="008167BC" w:rsidP="008167BC">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29FF875C" w14:textId="77777777" w:rsidR="008167BC" w:rsidRPr="0054373B" w:rsidRDefault="008167BC" w:rsidP="008167BC">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4AF89622" w14:textId="77777777" w:rsidR="008167BC" w:rsidRPr="0054373B" w:rsidRDefault="008167BC" w:rsidP="008167BC">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DA47BA8" w14:textId="77777777" w:rsidR="008167BC" w:rsidRPr="0054373B" w:rsidRDefault="008167BC" w:rsidP="008167BC">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AfD stressed to be the voice of the ‘little man’.</w:t>
      </w:r>
    </w:p>
    <w:p w14:paraId="6A28A5AF" w14:textId="77777777" w:rsidR="008167BC" w:rsidRPr="0054373B" w:rsidRDefault="008167BC" w:rsidP="008167BC">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3469199E" w14:textId="77777777" w:rsidR="008167BC" w:rsidRPr="009174B5" w:rsidRDefault="008167BC" w:rsidP="008167BC">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3F08A395" w14:textId="77777777" w:rsidR="008167BC" w:rsidRPr="00A06588" w:rsidRDefault="008167BC" w:rsidP="008167BC">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49785528" w14:textId="77777777" w:rsidR="008167BC" w:rsidRPr="00A06588" w:rsidRDefault="008167BC" w:rsidP="008167BC">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2867CB0E" w14:textId="77777777" w:rsidR="008167BC" w:rsidRPr="009174B5" w:rsidRDefault="008167BC" w:rsidP="008167BC">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30E5A4AA" w14:textId="77777777" w:rsidR="008167BC" w:rsidRPr="009174B5" w:rsidRDefault="008167BC" w:rsidP="008167BC">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74EAD9A8" w14:textId="77777777" w:rsidR="008167BC" w:rsidRPr="00A06588" w:rsidRDefault="008167BC" w:rsidP="008167BC">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70AD024E" w14:textId="77777777" w:rsidR="008167BC" w:rsidRPr="00A06588" w:rsidRDefault="008167BC" w:rsidP="008167BC">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 xml:space="preserve">post-Brexit U.K. will host the Group of Seven summit in 2021, bringing together the world’s top democratic and economic firepower. London intends to use this opportunity to make what one </w:t>
      </w:r>
      <w:r w:rsidRPr="00A06588">
        <w:rPr>
          <w:rStyle w:val="StyleUnderline"/>
        </w:rPr>
        <w:lastRenderedPageBreak/>
        <w:t>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383E6957" w14:textId="77777777" w:rsidR="008167BC" w:rsidRPr="009174B5" w:rsidRDefault="008167BC" w:rsidP="008167BC">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 xml:space="preserve">setting rules, </w:t>
      </w:r>
      <w:proofErr w:type="gramStart"/>
      <w:r w:rsidRPr="00A06588">
        <w:rPr>
          <w:rStyle w:val="Emphasis"/>
          <w:highlight w:val="cyan"/>
        </w:rPr>
        <w:t>standards</w:t>
      </w:r>
      <w:proofErr w:type="gramEnd"/>
      <w:r w:rsidRPr="00A06588">
        <w:rPr>
          <w:rStyle w:val="Emphasis"/>
          <w:highlight w:val="cyan"/>
        </w:rPr>
        <w:t xml:space="preserve">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4D5C03F3" w14:textId="77777777" w:rsidR="008167BC" w:rsidRPr="009174B5" w:rsidRDefault="008167BC" w:rsidP="008167BC">
      <w:pPr>
        <w:rPr>
          <w:sz w:val="16"/>
        </w:rPr>
      </w:pPr>
      <w:r w:rsidRPr="009174B5">
        <w:rPr>
          <w:sz w:val="16"/>
        </w:rPr>
        <w:t xml:space="preserve">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5E1056D8" w14:textId="77777777" w:rsidR="008167BC" w:rsidRPr="009174B5" w:rsidRDefault="008167BC" w:rsidP="008167BC">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33E086F1" w14:textId="77777777" w:rsidR="008167BC" w:rsidRPr="009174B5" w:rsidRDefault="008167BC" w:rsidP="008167BC">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47A5A9A9" w14:textId="77777777" w:rsidR="008167BC" w:rsidRPr="009174B5" w:rsidRDefault="008167BC" w:rsidP="008167BC">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396A97A1" w14:textId="77777777" w:rsidR="008167BC" w:rsidRPr="00A06588" w:rsidRDefault="008167BC" w:rsidP="008167BC">
      <w:pPr>
        <w:pStyle w:val="Heading4"/>
        <w:rPr>
          <w:rFonts w:cs="Arial"/>
          <w:u w:val="single"/>
        </w:rPr>
      </w:pPr>
      <w:r w:rsidRPr="00A06588">
        <w:rPr>
          <w:rFonts w:cs="Arial"/>
        </w:rPr>
        <w:t xml:space="preserve">European populism causes </w:t>
      </w:r>
      <w:r w:rsidRPr="00A06588">
        <w:rPr>
          <w:rFonts w:cs="Arial"/>
          <w:u w:val="single"/>
        </w:rPr>
        <w:t>nuke war</w:t>
      </w:r>
    </w:p>
    <w:p w14:paraId="4947D028" w14:textId="77777777" w:rsidR="008167BC" w:rsidRPr="00A06588" w:rsidRDefault="008167BC" w:rsidP="008167BC">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6309721C" w14:textId="77777777" w:rsidR="008167BC" w:rsidRPr="00A06588" w:rsidRDefault="008167BC" w:rsidP="008167BC">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7C6B855E" w14:textId="77777777" w:rsidR="008167BC" w:rsidRPr="00362596" w:rsidRDefault="008167BC" w:rsidP="008167BC">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6"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43E86840" w14:textId="77777777" w:rsidR="008167BC" w:rsidRPr="00362596" w:rsidRDefault="008167BC" w:rsidP="008167BC">
      <w:pPr>
        <w:rPr>
          <w:sz w:val="16"/>
        </w:rPr>
      </w:pPr>
      <w:r w:rsidRPr="00362596">
        <w:rPr>
          <w:sz w:val="16"/>
        </w:rPr>
        <w:t>I understand why the “</w:t>
      </w:r>
      <w:hyperlink r:id="rId7"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w:t>
      </w:r>
      <w:r w:rsidRPr="00A06588">
        <w:rPr>
          <w:rStyle w:val="StyleUnderline"/>
          <w:highlight w:val="cyan"/>
        </w:rPr>
        <w:lastRenderedPageBreak/>
        <w:t xml:space="preserve">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45F437E4" w14:textId="77777777" w:rsidR="008167BC" w:rsidRPr="00362596" w:rsidRDefault="008167BC" w:rsidP="008167BC">
      <w:pPr>
        <w:rPr>
          <w:sz w:val="16"/>
        </w:rPr>
      </w:pPr>
      <w:r w:rsidRPr="00362596">
        <w:rPr>
          <w:sz w:val="16"/>
        </w:rPr>
        <w:t>Perhaps most worrisome is the apparent cooling of relations between European NATO allies and the United States, which has compelled German Chancellor </w:t>
      </w:r>
      <w:hyperlink r:id="rId8"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4510FB19" w14:textId="77777777" w:rsidR="008167BC" w:rsidRPr="00A06588" w:rsidRDefault="008167BC" w:rsidP="008167BC">
      <w:pPr>
        <w:rPr>
          <w:rStyle w:val="Emphasis"/>
          <w:szCs w:val="24"/>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szCs w:val="24"/>
          <w:highlight w:val="cyan"/>
        </w:rPr>
        <w:t>danger is greater than ever.</w:t>
      </w:r>
    </w:p>
    <w:p w14:paraId="377DBCAF" w14:textId="77777777" w:rsidR="008167BC" w:rsidRPr="00362596" w:rsidRDefault="008167BC" w:rsidP="008167BC">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6DBC4DCD" w14:textId="77777777" w:rsidR="008167BC" w:rsidRPr="00362596" w:rsidRDefault="008167BC" w:rsidP="008167BC">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9" w:tgtFrame="_blank" w:history="1">
        <w:r w:rsidRPr="00A06588">
          <w:rPr>
            <w:rStyle w:val="Emphasis"/>
            <w:highlight w:val="cyan"/>
          </w:rPr>
          <w:t>nuclear war</w:t>
        </w:r>
      </w:hyperlink>
      <w:r w:rsidRPr="00A06588">
        <w:rPr>
          <w:rStyle w:val="Emphasis"/>
          <w:highlight w:val="cyan"/>
        </w:rPr>
        <w:t>.</w:t>
      </w:r>
    </w:p>
    <w:p w14:paraId="6C01B592" w14:textId="77777777" w:rsidR="008167BC" w:rsidRPr="00A06588" w:rsidRDefault="008167BC" w:rsidP="008167BC">
      <w:pPr>
        <w:pStyle w:val="Heading4"/>
        <w:rPr>
          <w:rFonts w:cs="Arial"/>
        </w:rPr>
      </w:pPr>
      <w:r w:rsidRPr="00A06588">
        <w:rPr>
          <w:rFonts w:cs="Arial"/>
        </w:rPr>
        <w:t xml:space="preserve">European authoritarianism breaks the EU </w:t>
      </w:r>
    </w:p>
    <w:p w14:paraId="189F84DF" w14:textId="77777777" w:rsidR="008167BC" w:rsidRPr="00A06588" w:rsidRDefault="008167BC" w:rsidP="008167BC">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3AB928F7" w14:textId="77777777" w:rsidR="008167BC" w:rsidRPr="00A06588" w:rsidRDefault="008167BC" w:rsidP="008167BC">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6C657048" w14:textId="77777777" w:rsidR="008167BC" w:rsidRPr="00A06588" w:rsidRDefault="008167BC" w:rsidP="008167BC">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0A917139" w14:textId="77777777" w:rsidR="008167BC" w:rsidRPr="00A06588" w:rsidRDefault="008167BC" w:rsidP="008167BC">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08B13CF3" w14:textId="77777777" w:rsidR="008167BC" w:rsidRPr="00A06588" w:rsidRDefault="008167BC" w:rsidP="008167BC">
      <w:pPr>
        <w:rPr>
          <w:sz w:val="16"/>
        </w:rPr>
      </w:pPr>
      <w:r w:rsidRPr="00A06588">
        <w:rPr>
          <w:sz w:val="16"/>
        </w:rPr>
        <w:lastRenderedPageBreak/>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127BF452" w14:textId="77777777" w:rsidR="008167BC" w:rsidRPr="00A06588" w:rsidRDefault="008167BC" w:rsidP="008167BC">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3858B08D" w14:textId="77777777" w:rsidR="008167BC" w:rsidRPr="00A06588" w:rsidRDefault="008167BC" w:rsidP="008167BC">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3D79E4FE" w14:textId="77777777" w:rsidR="008167BC" w:rsidRPr="00A06588" w:rsidRDefault="008167BC" w:rsidP="008167BC">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0852C0F7" w14:textId="77777777" w:rsidR="008167BC" w:rsidRPr="00A06588" w:rsidRDefault="008167BC" w:rsidP="008167BC">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69C16B4A" w14:textId="77777777" w:rsidR="008167BC" w:rsidRDefault="008167BC" w:rsidP="008167BC">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w:t>
      </w:r>
      <w:proofErr w:type="gramStart"/>
      <w:r w:rsidRPr="00A06588">
        <w:rPr>
          <w:sz w:val="16"/>
        </w:rPr>
        <w:t>religion, but</w:t>
      </w:r>
      <w:proofErr w:type="gramEnd"/>
      <w:r w:rsidRPr="00A06588">
        <w:rPr>
          <w:sz w:val="16"/>
        </w:rPr>
        <w:t xml:space="preserve">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 xml:space="preserve">France's Dutch wars that were fought over frontiers, and the War of the League of </w:t>
      </w:r>
      <w:r w:rsidRPr="00A06588">
        <w:rPr>
          <w:rStyle w:val="StyleUnderline"/>
        </w:rPr>
        <w:lastRenderedPageBreak/>
        <w:t>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3C3DF27D" w14:textId="77777777" w:rsidR="008167BC" w:rsidRPr="00AF5923" w:rsidRDefault="008167BC" w:rsidP="008167BC">
      <w:pPr>
        <w:pStyle w:val="Heading4"/>
      </w:pPr>
      <w:r>
        <w:t xml:space="preserve">And, </w:t>
      </w:r>
      <w:proofErr w:type="gramStart"/>
      <w:r w:rsidRPr="00AF5923">
        <w:t>Spread</w:t>
      </w:r>
      <w:proofErr w:type="gramEnd"/>
      <w:r w:rsidRPr="00AF5923">
        <w:t xml:space="preserve"> of authoritarianism risks </w:t>
      </w:r>
      <w:r w:rsidRPr="00AF5923">
        <w:rPr>
          <w:u w:val="single"/>
        </w:rPr>
        <w:t>digital militarization</w:t>
      </w:r>
      <w:r w:rsidRPr="00AF5923">
        <w:t xml:space="preserve">---extinction. </w:t>
      </w:r>
    </w:p>
    <w:p w14:paraId="2F8C81DF" w14:textId="77777777" w:rsidR="008167BC" w:rsidRPr="00AF5923" w:rsidRDefault="008167BC" w:rsidP="008167BC">
      <w:r w:rsidRPr="00AF5923">
        <w:rPr>
          <w:rStyle w:val="Style13ptBold"/>
        </w:rPr>
        <w:t xml:space="preserve">Orts ’18 </w:t>
      </w:r>
      <w:r w:rsidRPr="00AF5923">
        <w:t>[Eric; June 27; Guardsmark Professor in the Wharton School at the University of Pennsylvania; LinkedIn Pulse, “Foreign Affairs: Six Future Scenarios (and a Seventh),” https://www.linkedin.com/pulse/foreign-affairs-six-future-scenarios-seventh-eric-orts]</w:t>
      </w:r>
    </w:p>
    <w:p w14:paraId="3C5F2765" w14:textId="77777777" w:rsidR="008167BC" w:rsidRPr="00AF5923" w:rsidRDefault="008167BC" w:rsidP="008167BC">
      <w:pPr>
        <w:jc w:val="center"/>
        <w:rPr>
          <w:sz w:val="16"/>
        </w:rPr>
      </w:pPr>
      <w:r w:rsidRPr="00AF5923">
        <w:rPr>
          <w:sz w:val="16"/>
        </w:rPr>
        <w:t xml:space="preserve">7. Fascist Nationalism. </w:t>
      </w:r>
      <w:r w:rsidRPr="0062174C">
        <w:rPr>
          <w:rStyle w:val="StyleUnderline"/>
          <w:highlight w:val="cyan"/>
        </w:rPr>
        <w:t>There is a</w:t>
      </w:r>
      <w:r w:rsidRPr="00AF5923">
        <w:rPr>
          <w:rStyle w:val="StyleUnderline"/>
        </w:rPr>
        <w:t xml:space="preserve">nother possible </w:t>
      </w:r>
      <w:r w:rsidRPr="0062174C">
        <w:rPr>
          <w:rStyle w:val="StyleUnderline"/>
          <w:highlight w:val="cyan"/>
        </w:rPr>
        <w:t>future</w:t>
      </w:r>
      <w:r w:rsidRPr="00AF5923">
        <w:rPr>
          <w:sz w:val="16"/>
        </w:rPr>
        <w:t xml:space="preserve"> that the Foreign Affairs scenarios do not contemplate, and it’s a dark world </w:t>
      </w:r>
      <w:r w:rsidRPr="0062174C">
        <w:rPr>
          <w:rStyle w:val="StyleUnderline"/>
          <w:highlight w:val="cyan"/>
        </w:rPr>
        <w:t>in which</w:t>
      </w:r>
      <w:r w:rsidRPr="00AF5923">
        <w:rPr>
          <w:sz w:val="16"/>
          <w:szCs w:val="16"/>
        </w:rPr>
        <w:t xml:space="preserve"> </w:t>
      </w:r>
      <w:r w:rsidRPr="00AF5923">
        <w:rPr>
          <w:sz w:val="16"/>
        </w:rPr>
        <w:t xml:space="preserve">Trump, Putin, </w:t>
      </w:r>
      <w:r w:rsidRPr="00AF5923">
        <w:rPr>
          <w:rStyle w:val="StyleUnderline"/>
        </w:rPr>
        <w:t xml:space="preserve">Xi, Erdogan, and others construct </w:t>
      </w:r>
      <w:r w:rsidRPr="0062174C">
        <w:rPr>
          <w:rStyle w:val="StyleUnderline"/>
          <w:highlight w:val="cyan"/>
        </w:rPr>
        <w:t>regimes</w:t>
      </w:r>
      <w:r w:rsidRPr="00AF5923">
        <w:rPr>
          <w:rStyle w:val="StyleUnderline"/>
        </w:rPr>
        <w:t xml:space="preserve"> that </w:t>
      </w:r>
      <w:r w:rsidRPr="0062174C">
        <w:rPr>
          <w:rStyle w:val="StyleUnderline"/>
          <w:highlight w:val="cyan"/>
        </w:rPr>
        <w:t xml:space="preserve">are </w:t>
      </w:r>
      <w:r w:rsidRPr="0062174C">
        <w:rPr>
          <w:rStyle w:val="Emphasis"/>
          <w:highlight w:val="cyan"/>
        </w:rPr>
        <w:t>authoritarian</w:t>
      </w:r>
      <w:r w:rsidRPr="00AF5923">
        <w:rPr>
          <w:rStyle w:val="Emphasis"/>
        </w:rPr>
        <w:t xml:space="preserve"> and nationalist</w:t>
      </w:r>
      <w:r w:rsidRPr="00AF5923">
        <w:rPr>
          <w:sz w:val="16"/>
          <w:szCs w:val="16"/>
        </w:rPr>
        <w:t>. Fascism is possible in the United States and elsewhere</w:t>
      </w:r>
      <w:r w:rsidRPr="00AF5923">
        <w:rPr>
          <w:sz w:val="16"/>
        </w:rPr>
        <w:t xml:space="preserve"> if big business can be seduced by promises of riches in return for the institutional keys to democracy. Perhaps Foreign Affairs editors are right to leave </w:t>
      </w:r>
      <w:r w:rsidRPr="0062174C">
        <w:rPr>
          <w:rStyle w:val="StyleUnderline"/>
          <w:highlight w:val="cyan"/>
        </w:rPr>
        <w:t>this</w:t>
      </w:r>
      <w:r w:rsidRPr="00AF5923">
        <w:rPr>
          <w:sz w:val="16"/>
        </w:rPr>
        <w:t xml:space="preserve"> dark </w:t>
      </w:r>
      <w:r w:rsidRPr="0062174C">
        <w:rPr>
          <w:rStyle w:val="StyleUnderline"/>
          <w:highlight w:val="cyan"/>
        </w:rPr>
        <w:t>world</w:t>
      </w:r>
      <w:r w:rsidRPr="00AF5923">
        <w:rPr>
          <w:sz w:val="16"/>
        </w:rPr>
        <w:t xml:space="preserve"> out, for it </w:t>
      </w:r>
      <w:r w:rsidRPr="0062174C">
        <w:rPr>
          <w:rStyle w:val="StyleUnderline"/>
          <w:highlight w:val="cyan"/>
        </w:rPr>
        <w:t>would be</w:t>
      </w:r>
      <w:r w:rsidRPr="00AF5923">
        <w:rPr>
          <w:rStyle w:val="StyleUnderline"/>
        </w:rPr>
        <w:t xml:space="preserve"> very dark: </w:t>
      </w:r>
      <w:r w:rsidRPr="00AF5923">
        <w:rPr>
          <w:rStyle w:val="Emphasis"/>
        </w:rPr>
        <w:t xml:space="preserve">nationalist </w:t>
      </w:r>
      <w:r w:rsidRPr="0062174C">
        <w:rPr>
          <w:rStyle w:val="Emphasis"/>
          <w:highlight w:val="cyan"/>
        </w:rPr>
        <w:t>wars</w:t>
      </w:r>
      <w:r w:rsidRPr="0062174C">
        <w:rPr>
          <w:rStyle w:val="StyleUnderline"/>
          <w:highlight w:val="cyan"/>
        </w:rPr>
        <w:t xml:space="preserve"> with</w:t>
      </w:r>
      <w:r w:rsidRPr="00AF5923">
        <w:rPr>
          <w:rStyle w:val="StyleUnderline"/>
        </w:rPr>
        <w:t xml:space="preserve"> risks of </w:t>
      </w:r>
      <w:r w:rsidRPr="0062174C">
        <w:rPr>
          <w:rStyle w:val="Emphasis"/>
          <w:highlight w:val="cyan"/>
        </w:rPr>
        <w:t>escalation into</w:t>
      </w:r>
      <w:r w:rsidRPr="00AF5923">
        <w:rPr>
          <w:rStyle w:val="Emphasis"/>
        </w:rPr>
        <w:t xml:space="preserve"> global </w:t>
      </w:r>
      <w:r w:rsidRPr="0062174C">
        <w:rPr>
          <w:rStyle w:val="Emphasis"/>
          <w:highlight w:val="cyan"/>
        </w:rPr>
        <w:t>nuclear conflict</w:t>
      </w:r>
      <w:r w:rsidRPr="00AF5923">
        <w:rPr>
          <w:rStyle w:val="StyleUnderline"/>
        </w:rPr>
        <w:t xml:space="preserve">, further </w:t>
      </w:r>
      <w:r w:rsidRPr="00AF5923">
        <w:rPr>
          <w:rStyle w:val="Emphasis"/>
        </w:rPr>
        <w:t xml:space="preserve">digital </w:t>
      </w:r>
      <w:r w:rsidRPr="0062174C">
        <w:rPr>
          <w:rStyle w:val="Emphasis"/>
          <w:highlight w:val="cyan"/>
        </w:rPr>
        <w:t>militarization</w:t>
      </w:r>
      <w:r w:rsidRPr="0062174C">
        <w:rPr>
          <w:rStyle w:val="StyleUnderline"/>
          <w:highlight w:val="cyan"/>
        </w:rPr>
        <w:t xml:space="preserve"> (even</w:t>
      </w:r>
      <w:r w:rsidRPr="00AF5923">
        <w:rPr>
          <w:rStyle w:val="StyleUnderline"/>
        </w:rPr>
        <w:t xml:space="preserve"> Terminator-style</w:t>
      </w:r>
      <w:r w:rsidRPr="00AF5923">
        <w:rPr>
          <w:sz w:val="16"/>
        </w:rPr>
        <w:t xml:space="preserve"> scenarios of </w:t>
      </w:r>
      <w:r w:rsidRPr="00AF5923">
        <w:rPr>
          <w:rStyle w:val="StyleUnderline"/>
        </w:rPr>
        <w:t xml:space="preserve">smart </w:t>
      </w:r>
      <w:r w:rsidRPr="0062174C">
        <w:rPr>
          <w:rStyle w:val="Emphasis"/>
          <w:highlight w:val="cyan"/>
        </w:rPr>
        <w:t>military robots</w:t>
      </w:r>
      <w:r w:rsidRPr="0062174C">
        <w:rPr>
          <w:rStyle w:val="StyleUnderline"/>
          <w:highlight w:val="cyan"/>
        </w:rPr>
        <w:t>), and</w:t>
      </w:r>
      <w:r w:rsidRPr="00AF5923">
        <w:rPr>
          <w:rStyle w:val="StyleUnderline"/>
        </w:rPr>
        <w:t xml:space="preserve"> </w:t>
      </w:r>
      <w:r w:rsidRPr="00AF5923">
        <w:rPr>
          <w:rStyle w:val="Emphasis"/>
        </w:rPr>
        <w:t xml:space="preserve">unchecked climate </w:t>
      </w:r>
      <w:r w:rsidRPr="0062174C">
        <w:rPr>
          <w:rStyle w:val="Emphasis"/>
          <w:highlight w:val="cyan"/>
        </w:rPr>
        <w:t>disasters</w:t>
      </w:r>
      <w:r w:rsidRPr="00AF5923">
        <w:rPr>
          <w:sz w:val="16"/>
        </w:rPr>
        <w:t>.</w:t>
      </w:r>
    </w:p>
    <w:p w14:paraId="2977304C" w14:textId="77777777" w:rsidR="008167BC" w:rsidRDefault="008167BC" w:rsidP="008167BC">
      <w:pPr>
        <w:rPr>
          <w:sz w:val="16"/>
        </w:rPr>
      </w:pPr>
      <w:r w:rsidRPr="00AF5923">
        <w:rPr>
          <w:sz w:val="16"/>
        </w:rPr>
        <w:t xml:space="preserve">The </w:t>
      </w:r>
      <w:r w:rsidRPr="00AF5923">
        <w:rPr>
          <w:rStyle w:val="StyleUnderline"/>
        </w:rPr>
        <w:t>global challenges are quite large</w:t>
      </w:r>
      <w:r w:rsidRPr="00AF5923">
        <w:rPr>
          <w:sz w:val="16"/>
        </w:rPr>
        <w:t xml:space="preserve"> – and the six pieces do an outstanding job of presenting them. </w:t>
      </w:r>
      <w:r w:rsidRPr="00AF5923">
        <w:rPr>
          <w:rStyle w:val="StyleUnderline"/>
        </w:rPr>
        <w:t>One must remain optimistic</w:t>
      </w:r>
      <w:r w:rsidRPr="00AF5923">
        <w:rPr>
          <w:sz w:val="16"/>
        </w:rPr>
        <w:t xml:space="preserve"> and engaged, hopeful </w:t>
      </w:r>
      <w:r w:rsidRPr="00AF5923">
        <w:rPr>
          <w:rStyle w:val="StyleUnderline"/>
        </w:rPr>
        <w:t>that we can overcome</w:t>
      </w:r>
      <w:r w:rsidRPr="00AF5923">
        <w:rPr>
          <w:sz w:val="16"/>
        </w:rPr>
        <w:t xml:space="preserve"> the serious dangers of </w:t>
      </w:r>
      <w:r w:rsidRPr="00AF5923">
        <w:rPr>
          <w:rStyle w:val="StyleUnderline"/>
        </w:rPr>
        <w:t xml:space="preserve">tribalism, nationalism, and new fascism.  </w:t>
      </w:r>
      <w:r w:rsidRPr="0062174C">
        <w:rPr>
          <w:rStyle w:val="StyleUnderline"/>
          <w:highlight w:val="cyan"/>
        </w:rPr>
        <w:t>These</w:t>
      </w:r>
      <w:r w:rsidRPr="00AF5923">
        <w:rPr>
          <w:rStyle w:val="StyleUnderline"/>
        </w:rPr>
        <w:t xml:space="preserve"> "isms”</w:t>
      </w:r>
      <w:r w:rsidRPr="00AF5923">
        <w:rPr>
          <w:sz w:val="16"/>
        </w:rPr>
        <w:t xml:space="preserve"> of our time </w:t>
      </w:r>
      <w:r w:rsidRPr="0062174C">
        <w:rPr>
          <w:rStyle w:val="Emphasis"/>
          <w:highlight w:val="cyan"/>
        </w:rPr>
        <w:t>stand in the</w:t>
      </w:r>
      <w:r w:rsidRPr="0062174C">
        <w:rPr>
          <w:rStyle w:val="StyleUnderline"/>
          <w:highlight w:val="cyan"/>
        </w:rPr>
        <w:t xml:space="preserve"> way of solving</w:t>
      </w:r>
      <w:r w:rsidRPr="00AF5923">
        <w:rPr>
          <w:sz w:val="16"/>
        </w:rPr>
        <w:t xml:space="preserve"> some of </w:t>
      </w:r>
      <w:r w:rsidRPr="00AF5923">
        <w:rPr>
          <w:rStyle w:val="StyleUnderline"/>
        </w:rPr>
        <w:t xml:space="preserve">our biggest </w:t>
      </w:r>
      <w:r w:rsidRPr="0062174C">
        <w:rPr>
          <w:rStyle w:val="Emphasis"/>
          <w:highlight w:val="cyan"/>
        </w:rPr>
        <w:t>global problems</w:t>
      </w:r>
      <w:r w:rsidRPr="00AF5923">
        <w:rPr>
          <w:rStyle w:val="StyleUnderline"/>
        </w:rPr>
        <w:t>, such as</w:t>
      </w:r>
      <w:r w:rsidRPr="00AF5923">
        <w:rPr>
          <w:sz w:val="16"/>
        </w:rPr>
        <w:t xml:space="preserve"> the </w:t>
      </w:r>
      <w:r w:rsidRPr="00AF5923">
        <w:rPr>
          <w:rStyle w:val="StyleUnderline"/>
        </w:rPr>
        <w:t xml:space="preserve">risks of </w:t>
      </w:r>
      <w:r w:rsidRPr="00AF5923">
        <w:rPr>
          <w:rStyle w:val="Emphasis"/>
        </w:rPr>
        <w:t>thermonuclear war</w:t>
      </w:r>
      <w:r w:rsidRPr="00AF5923">
        <w:rPr>
          <w:rStyle w:val="StyleUnderline"/>
        </w:rPr>
        <w:t xml:space="preserve"> and global </w:t>
      </w:r>
      <w:r w:rsidRPr="00AF5923">
        <w:rPr>
          <w:rStyle w:val="Emphasis"/>
        </w:rPr>
        <w:t>climate catastrophe</w:t>
      </w:r>
      <w:r w:rsidRPr="00AF5923">
        <w:rPr>
          <w:sz w:val="16"/>
        </w:rPr>
        <w:t>.</w:t>
      </w:r>
    </w:p>
    <w:p w14:paraId="032068A5" w14:textId="77777777" w:rsidR="00D523A0" w:rsidRPr="00A06588" w:rsidRDefault="00D523A0" w:rsidP="00D523A0">
      <w:pPr>
        <w:pStyle w:val="Heading4"/>
        <w:rPr>
          <w:rFonts w:cs="Arial"/>
        </w:rPr>
      </w:pPr>
      <w:r w:rsidRPr="00A06588">
        <w:rPr>
          <w:rFonts w:cs="Arial"/>
        </w:rPr>
        <w:t xml:space="preserve">Democracy </w:t>
      </w:r>
      <w:r w:rsidRPr="00A06588">
        <w:rPr>
          <w:rFonts w:cs="Arial"/>
          <w:u w:val="single"/>
        </w:rPr>
        <w:t>solves</w:t>
      </w:r>
      <w:r w:rsidRPr="00A06588">
        <w:rPr>
          <w:rFonts w:cs="Arial"/>
        </w:rPr>
        <w:t xml:space="preserve"> every impact by being comparatively </w:t>
      </w:r>
      <w:r w:rsidRPr="00A06588">
        <w:rPr>
          <w:rFonts w:cs="Arial"/>
          <w:u w:val="single"/>
        </w:rPr>
        <w:t>more stable</w:t>
      </w:r>
      <w:r w:rsidRPr="00A06588">
        <w:rPr>
          <w:rFonts w:cs="Arial"/>
        </w:rPr>
        <w:t xml:space="preserve"> than autocracies </w:t>
      </w:r>
    </w:p>
    <w:p w14:paraId="0D5B27B5" w14:textId="77777777" w:rsidR="00D523A0" w:rsidRPr="00A06588" w:rsidRDefault="00D523A0" w:rsidP="00D523A0">
      <w:pPr>
        <w:rPr>
          <w:b/>
          <w:sz w:val="26"/>
        </w:rPr>
      </w:pPr>
      <w:r w:rsidRPr="00A06588">
        <w:rPr>
          <w:rStyle w:val="Style13ptBold"/>
        </w:rPr>
        <w:t xml:space="preserve">Kroenig 20 </w:t>
      </w:r>
      <w:r w:rsidRPr="00A06588">
        <w:t xml:space="preserve">Matt. 4/3. Professor of government and foreign service at Georgetown University – you know who he is. “Why the U.S. Will Outcompete China” </w:t>
      </w:r>
      <w:hyperlink r:id="rId10" w:history="1">
        <w:r w:rsidRPr="00A06588">
          <w:rPr>
            <w:rStyle w:val="Hyperlink"/>
          </w:rPr>
          <w:t>https://www.theatlantic.com/ideas/archive/2020/04/why-china-ill-equipped-great-power-rivalry/609364/</w:t>
        </w:r>
      </w:hyperlink>
      <w:r w:rsidRPr="00A06588">
        <w:t xml:space="preserve">) 1/20/2021  </w:t>
      </w:r>
    </w:p>
    <w:p w14:paraId="7D0F1335" w14:textId="77777777" w:rsidR="00D523A0" w:rsidRDefault="00D523A0" w:rsidP="00D523A0">
      <w:pPr>
        <w:rPr>
          <w:sz w:val="12"/>
        </w:rPr>
      </w:pPr>
      <w:r w:rsidRPr="00A06588">
        <w:rPr>
          <w:sz w:val="12"/>
        </w:rPr>
        <w:t xml:space="preserve">National-security analysts see China as one of the greatest threats facing the United States and its allies. </w:t>
      </w:r>
      <w:r w:rsidRPr="00A06588">
        <w:rPr>
          <w:rStyle w:val="StyleUnderline"/>
        </w:rPr>
        <w:t>According to an emerging conventional wisdom, China has the leg up on the U.S. in part because its authoritarian government can strategically plan for the long term, unencumbered by competing branches of government, regular elections, and public opinion</w:t>
      </w:r>
      <w:r w:rsidRPr="00A06588">
        <w:rPr>
          <w:sz w:val="12"/>
        </w:rPr>
        <w:t xml:space="preserve">. </w:t>
      </w:r>
      <w:r w:rsidRPr="00A06588">
        <w:rPr>
          <w:rStyle w:val="Emphasis"/>
        </w:rPr>
        <w:t xml:space="preserve">Yet this </w:t>
      </w:r>
      <w:r w:rsidRPr="00A06588">
        <w:rPr>
          <w:rStyle w:val="Emphasis"/>
          <w:highlight w:val="cyan"/>
        </w:rPr>
        <w:t>faith in autocratic ascendance and democratic decline is contrary to historical fact.</w:t>
      </w:r>
      <w:r w:rsidRPr="00A06588">
        <w:rPr>
          <w:rStyle w:val="Emphasis"/>
        </w:rPr>
        <w:t xml:space="preserve"> China may be able to put forth big, bold plans</w:t>
      </w:r>
      <w:r w:rsidRPr="00A06588">
        <w:rPr>
          <w:sz w:val="12"/>
        </w:rPr>
        <w:t>—the kinds of projects that analysts think of as long term—</w:t>
      </w:r>
      <w:r w:rsidRPr="00A06588">
        <w:rPr>
          <w:rStyle w:val="Emphasis"/>
        </w:rPr>
        <w:t xml:space="preserve">but the </w:t>
      </w:r>
      <w:r w:rsidRPr="00A06588">
        <w:rPr>
          <w:rStyle w:val="Emphasis"/>
          <w:highlight w:val="cyan"/>
        </w:rPr>
        <w:t>visionary projects of autocrats don’t</w:t>
      </w:r>
      <w:r w:rsidRPr="00A06588">
        <w:rPr>
          <w:rStyle w:val="Emphasis"/>
        </w:rPr>
        <w:t xml:space="preserve"> usually </w:t>
      </w:r>
      <w:r w:rsidRPr="00A06588">
        <w:rPr>
          <w:rStyle w:val="Emphasis"/>
          <w:highlight w:val="cyan"/>
        </w:rPr>
        <w:t>pan out</w:t>
      </w:r>
      <w:r w:rsidRPr="00A06588">
        <w:rPr>
          <w:sz w:val="12"/>
          <w:highlight w:val="cyan"/>
        </w:rPr>
        <w:t>.</w:t>
      </w:r>
      <w:r w:rsidRPr="00A06588">
        <w:rPr>
          <w:sz w:val="12"/>
        </w:rPr>
        <w:t xml:space="preserve"> Watch White Noise, the inside story of the alt-right The Atlantic’s first feature documentary ventures into the underbelly of the far-right movement to explore the seductive power of extremism. Stream Now Yes, </w:t>
      </w:r>
      <w:r w:rsidRPr="00A06588">
        <w:rPr>
          <w:rStyle w:val="StyleUnderline"/>
          <w:highlight w:val="cyan"/>
        </w:rPr>
        <w:t>democratic governments are obligated to answer to their citizens</w:t>
      </w:r>
      <w:r w:rsidRPr="00A06588">
        <w:rPr>
          <w:rStyle w:val="StyleUnderline"/>
        </w:rPr>
        <w:t xml:space="preserve"> on regular intervals and are sensitive to public opinion—t</w:t>
      </w:r>
      <w:r w:rsidRPr="00A06588">
        <w:rPr>
          <w:rStyle w:val="Emphasis"/>
        </w:rPr>
        <w:t xml:space="preserve">hat’s </w:t>
      </w:r>
      <w:proofErr w:type="gramStart"/>
      <w:r w:rsidRPr="00A06588">
        <w:rPr>
          <w:rStyle w:val="Emphasis"/>
        </w:rPr>
        <w:t>actually democracies’</w:t>
      </w:r>
      <w:proofErr w:type="gramEnd"/>
      <w:r w:rsidRPr="00A06588">
        <w:rPr>
          <w:rStyle w:val="Emphasis"/>
        </w:rPr>
        <w:t xml:space="preserve"> greatest source of strength. Democratic </w:t>
      </w:r>
      <w:r w:rsidRPr="00A06588">
        <w:rPr>
          <w:rStyle w:val="Emphasis"/>
          <w:highlight w:val="cyan"/>
        </w:rPr>
        <w:t>leaders have a harder time advancing</w:t>
      </w:r>
      <w:r w:rsidRPr="00A06588">
        <w:rPr>
          <w:rStyle w:val="Emphasis"/>
        </w:rPr>
        <w:t xml:space="preserve"> big, </w:t>
      </w:r>
      <w:r w:rsidRPr="00A06588">
        <w:rPr>
          <w:rStyle w:val="Emphasis"/>
          <w:highlight w:val="cyan"/>
        </w:rPr>
        <w:t>bold agendas</w:t>
      </w:r>
      <w:r w:rsidRPr="00A06588">
        <w:rPr>
          <w:rStyle w:val="Emphasis"/>
        </w:rPr>
        <w:t>, but the upside of that difficulty is that the plans that do make it through the system have been carefully considered and enjoy domestic support</w:t>
      </w:r>
      <w:r w:rsidRPr="00A06588">
        <w:rPr>
          <w:sz w:val="12"/>
        </w:rPr>
        <w:t xml:space="preserve">. Historically speaking, </w:t>
      </w:r>
      <w:r w:rsidRPr="00A06588">
        <w:rPr>
          <w:rStyle w:val="Emphasis"/>
        </w:rPr>
        <w:t>once a democracy comes up with a successful strategy, it sticks with the plan</w:t>
      </w:r>
      <w:r w:rsidRPr="00A06588">
        <w:rPr>
          <w:sz w:val="12"/>
        </w:rPr>
        <w:t xml:space="preserve">, even through a succession of leadership. </w:t>
      </w:r>
      <w:r w:rsidRPr="00A06588">
        <w:rPr>
          <w:rStyle w:val="StyleUnderlin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A06588">
        <w:rPr>
          <w:sz w:val="12"/>
        </w:rPr>
        <w:t xml:space="preserve"> within its sphere of influence</w:t>
      </w:r>
      <w:r w:rsidRPr="00A06588">
        <w:rPr>
          <w:rStyle w:val="StyleUnderline"/>
        </w:rPr>
        <w:t xml:space="preserve">. Second, it welcomed into the club any country that played by the rules, even former adversaries, like Germany and Japan. </w:t>
      </w:r>
      <w:proofErr w:type="gramStart"/>
      <w:r w:rsidRPr="00A06588">
        <w:rPr>
          <w:rStyle w:val="StyleUnderline"/>
        </w:rPr>
        <w:lastRenderedPageBreak/>
        <w:t>And,</w:t>
      </w:r>
      <w:proofErr w:type="gramEnd"/>
      <w:r w:rsidRPr="00A06588">
        <w:rPr>
          <w:rStyle w:val="StyleUnderline"/>
        </w:rPr>
        <w:t xml:space="preserve"> third, the U.S. worked with its allies to defend the system from those countries or groups that would challenge it, including competitors such as Russia and China</w:t>
      </w:r>
      <w:r w:rsidRPr="00A06588">
        <w:rPr>
          <w:sz w:val="12"/>
        </w:rPr>
        <w:t xml:space="preserve">, rogue states such as Iran and North Korea, and terrorist networks. </w:t>
      </w:r>
      <w:r w:rsidRPr="00A06588">
        <w:rPr>
          <w:rStyle w:val="Emphasis"/>
        </w:rPr>
        <w:t>America can pursue long-term strategy in part because it enjoys domestic political stability</w:t>
      </w:r>
      <w:r w:rsidRPr="00A06588">
        <w:rPr>
          <w:sz w:val="12"/>
        </w:rPr>
        <w:t xml:space="preserve">. While new politicians seek to improve on their predecessor’s policies, </w:t>
      </w:r>
      <w:r w:rsidRPr="00A06588">
        <w:rPr>
          <w:rStyle w:val="StyleUnderline"/>
        </w:rPr>
        <w:t xml:space="preserve">the United States is unlikely to see the drastic shifts in strategy that come from the fall of one political system and the rise of another. </w:t>
      </w:r>
      <w:r w:rsidRPr="00A06588">
        <w:rPr>
          <w:rStyle w:val="StyleUnderline"/>
          <w:highlight w:val="cyan"/>
        </w:rPr>
        <w:t>Democratic elections</w:t>
      </w:r>
      <w:r w:rsidRPr="00A06588">
        <w:rPr>
          <w:rStyle w:val="StyleUnderline"/>
        </w:rPr>
        <w:t xml:space="preserve"> may be messy, but they’re </w:t>
      </w:r>
      <w:r w:rsidRPr="00A06588">
        <w:rPr>
          <w:rStyle w:val="StyleUnderline"/>
          <w:highlight w:val="cyan"/>
        </w:rPr>
        <w:t>not as messy as coups or civil wars.</w:t>
      </w:r>
      <w:r w:rsidRPr="00A06588">
        <w:rPr>
          <w:sz w:val="12"/>
        </w:rPr>
        <w:t xml:space="preserve"> Daniel Blumenthal: The Unpredictable Rise of China </w:t>
      </w:r>
      <w:r w:rsidRPr="00A06588">
        <w:rPr>
          <w:rStyle w:val="Emphasis"/>
          <w:highlight w:val="cyan"/>
        </w:rPr>
        <w:t>Open societies</w:t>
      </w:r>
      <w:r w:rsidRPr="00A06588">
        <w:rPr>
          <w:sz w:val="12"/>
        </w:rPr>
        <w:t xml:space="preserve"> have many other advantages as well. They </w:t>
      </w:r>
      <w:r w:rsidRPr="00A06588">
        <w:rPr>
          <w:rStyle w:val="Emphasis"/>
          <w:highlight w:val="cyan"/>
        </w:rPr>
        <w:t>facilitate innovation</w:t>
      </w:r>
      <w:r w:rsidRPr="00A06588">
        <w:rPr>
          <w:sz w:val="12"/>
          <w:highlight w:val="cyan"/>
        </w:rPr>
        <w:t xml:space="preserve">, </w:t>
      </w:r>
      <w:r w:rsidRPr="00A06588">
        <w:rPr>
          <w:rStyle w:val="Emphasis"/>
          <w:highlight w:val="cyan"/>
        </w:rPr>
        <w:t>trust in financial markets</w:t>
      </w:r>
      <w:r w:rsidRPr="00A06588">
        <w:rPr>
          <w:sz w:val="12"/>
        </w:rPr>
        <w:t xml:space="preserve">, and economic growth.  Because </w:t>
      </w:r>
      <w:r w:rsidRPr="00A06588">
        <w:rPr>
          <w:rStyle w:val="Emphasis"/>
        </w:rPr>
        <w:t>democracies</w:t>
      </w:r>
      <w:r w:rsidRPr="00A06588">
        <w:rPr>
          <w:sz w:val="12"/>
        </w:rPr>
        <w:t xml:space="preserve"> tend to be more reliable partners, they </w:t>
      </w:r>
      <w:r w:rsidRPr="00A06588">
        <w:rPr>
          <w:rStyle w:val="Emphasis"/>
        </w:rPr>
        <w:t>are typically skillful alliance builders</w:t>
      </w:r>
      <w:r w:rsidRPr="00A06588">
        <w:rPr>
          <w:sz w:val="12"/>
        </w:rPr>
        <w:t xml:space="preserve">, and they can accumulate resources without frightening their neighbors. </w:t>
      </w:r>
      <w:r w:rsidRPr="00A06588">
        <w:rPr>
          <w:rStyle w:val="Emphasis"/>
        </w:rPr>
        <w:t xml:space="preserve">They tend to </w:t>
      </w:r>
      <w:r w:rsidRPr="00A06588">
        <w:rPr>
          <w:rStyle w:val="Emphasis"/>
          <w:highlight w:val="cyan"/>
        </w:rPr>
        <w:t>make</w:t>
      </w:r>
      <w:r w:rsidRPr="00A06588">
        <w:rPr>
          <w:rStyle w:val="Emphasis"/>
        </w:rPr>
        <w:t xml:space="preserve"> thoughtful, </w:t>
      </w:r>
      <w:r w:rsidRPr="00A06588">
        <w:rPr>
          <w:rStyle w:val="Emphasis"/>
          <w:highlight w:val="cyan"/>
        </w:rPr>
        <w:t>informed decisions on</w:t>
      </w:r>
      <w:r w:rsidRPr="00A06588">
        <w:rPr>
          <w:rStyle w:val="Emphasis"/>
        </w:rPr>
        <w:t xml:space="preserve"> matters of </w:t>
      </w:r>
      <w:r w:rsidRPr="00A06588">
        <w:rPr>
          <w:rStyle w:val="Emphasis"/>
          <w:highlight w:val="cyan"/>
        </w:rPr>
        <w:t>war</w:t>
      </w:r>
      <w:r w:rsidRPr="00A06588">
        <w:rPr>
          <w:rStyle w:val="Emphasis"/>
        </w:rPr>
        <w:t xml:space="preserve"> and peace, and to focus their security forces on external enemies, not their own populations. Autocratic systems simply cannot match this impressive array of economic, diplomatic, and military attributes. </w:t>
      </w:r>
      <w:r w:rsidRPr="00A06588">
        <w:rPr>
          <w:sz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sidRPr="00A06588">
        <w:rPr>
          <w:rStyle w:val="StyleUnderline"/>
          <w:highlight w:val="cyan"/>
        </w:rPr>
        <w:t>autocratic leaders are unconstrained</w:t>
      </w:r>
      <w:r w:rsidRPr="00A06588">
        <w:rPr>
          <w:rStyle w:val="StyleUnderlin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A06588">
        <w:rPr>
          <w:sz w:val="12"/>
        </w:rPr>
        <w:t xml:space="preserve">. Beginning in the time of Deng Xiaoping, China pursued a </w:t>
      </w:r>
      <w:proofErr w:type="gramStart"/>
      <w:r w:rsidRPr="00A06588">
        <w:rPr>
          <w:sz w:val="12"/>
        </w:rPr>
        <w:t>fairly constant</w:t>
      </w:r>
      <w:proofErr w:type="gramEnd"/>
      <w:r w:rsidRPr="00A06588">
        <w:rPr>
          <w:sz w:val="12"/>
        </w:rPr>
        <w:t xml:space="preserve"> strategy of liberalizing its economy at home and “hiding its capabilities and biding its time” abroad. But </w:t>
      </w:r>
      <w:r w:rsidRPr="00A06588">
        <w:rPr>
          <w:rStyle w:val="StyleUnderline"/>
        </w:rPr>
        <w:t>President Xi Jinping</w:t>
      </w:r>
      <w:r w:rsidRPr="00A06588">
        <w:rPr>
          <w:sz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A06588">
        <w:rPr>
          <w:rStyle w:val="StyleUnderline"/>
        </w:rPr>
        <w:t xml:space="preserve">stalled or reversed course on eight of 10 categories of economic reform promised by the Chinese Communist Party (CCP) itself. Moreover, </w:t>
      </w:r>
      <w:proofErr w:type="gramStart"/>
      <w:r w:rsidRPr="00A06588">
        <w:rPr>
          <w:rStyle w:val="StyleUnderline"/>
        </w:rPr>
        <w:t>Xi</w:t>
      </w:r>
      <w:proofErr w:type="gramEnd"/>
      <w:r w:rsidRPr="00A06588">
        <w:rPr>
          <w:rStyle w:val="StyleUnderline"/>
        </w:rPr>
        <w:t xml:space="preserve"> is baring China’s teeth militarily, taking contested territory from neighbors in the South China Sea and conducting military exercises with Russia in Europe. </w:t>
      </w:r>
      <w:r w:rsidRPr="00A06588">
        <w:rPr>
          <w:sz w:val="12"/>
        </w:rPr>
        <w:t xml:space="preserve">The problem for Beijing is that </w:t>
      </w:r>
      <w:r w:rsidRPr="00A06588">
        <w:rPr>
          <w:rStyle w:val="StyleUnderline"/>
        </w:rPr>
        <w:t>stalled reforms will stymie its economic potential and its confrontational policies are provoking an international coalition to contain them</w:t>
      </w:r>
      <w:r w:rsidRPr="00A06588">
        <w:rPr>
          <w:sz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A06588">
        <w:rPr>
          <w:rStyle w:val="StyleUnderline"/>
        </w:rPr>
        <w:t>A certain level of domestic political stability is a prerequisite for charting a steady strategic course in foreign and domestic affairs.</w:t>
      </w:r>
      <w:r w:rsidRPr="00A06588">
        <w:rPr>
          <w:sz w:val="12"/>
        </w:rPr>
        <w:t xml:space="preserve"> </w:t>
      </w:r>
      <w:r w:rsidRPr="00A06588">
        <w:rPr>
          <w:rStyle w:val="Emphasis"/>
        </w:rPr>
        <w:t xml:space="preserve">But </w:t>
      </w:r>
      <w:r w:rsidRPr="00A06588">
        <w:rPr>
          <w:rStyle w:val="Emphasis"/>
          <w:highlight w:val="cyan"/>
        </w:rPr>
        <w:t xml:space="preserve">autocratic regimes are notoriously brittle. </w:t>
      </w:r>
      <w:r w:rsidRPr="00A06588">
        <w:rPr>
          <w:rStyle w:val="Emphasis"/>
        </w:rPr>
        <w:t xml:space="preserve">While </w:t>
      </w:r>
      <w:r w:rsidRPr="00A06588">
        <w:rPr>
          <w:rStyle w:val="Emphasis"/>
          <w:highlight w:val="cyan"/>
        </w:rPr>
        <w:t>institutionalized political successions in democracies typically lead to changes of policy</w:t>
      </w:r>
      <w:r w:rsidRPr="00A06588">
        <w:rPr>
          <w:rStyle w:val="Emphasis"/>
        </w:rPr>
        <w:t>, political successions in autocracies are likely to result in regime collapse and war</w:t>
      </w:r>
      <w:r w:rsidRPr="00A06588">
        <w:rPr>
          <w:sz w:val="12"/>
        </w:rPr>
        <w:t xml:space="preserve">. China’s “5,000 years of history” were pockmarked by rebellion, revolution, and new dynasties. </w:t>
      </w:r>
      <w:r w:rsidRPr="00A06588">
        <w:rPr>
          <w:rStyle w:val="StyleUnderline"/>
        </w:rPr>
        <w:t>Fearing internal threats to domestic political stability—consider the protests this year in Hong Kong and Xinjiang—the CCP spends more on domestic security than on its national defense</w:t>
      </w:r>
      <w:r w:rsidRPr="00A06588">
        <w:rPr>
          <w:rStyle w:val="Emphasis"/>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A06588">
        <w:rPr>
          <w:sz w:val="12"/>
        </w:rPr>
        <w:t xml:space="preserve">, for example, Chinese grand strategy could undergo another seismic shift, including possibly opting out of competition with the United States altogether. Shadi Hamid: China Is Avoiding Blame by Trolling the World Autocracies have other vulnerabilities as </w:t>
      </w:r>
      <w:r w:rsidRPr="00A06588">
        <w:rPr>
          <w:rStyle w:val="Emphasis"/>
        </w:rPr>
        <w:t xml:space="preserve">well. State-led planning has never produced high rates of economic growth over the long term. </w:t>
      </w:r>
      <w:r w:rsidRPr="00A06588">
        <w:rPr>
          <w:rStyle w:val="Emphasis"/>
          <w:highlight w:val="cyan"/>
        </w:rPr>
        <w:t>Autocrats are poor alliance builders</w:t>
      </w:r>
      <w:r w:rsidRPr="00A06588">
        <w:rPr>
          <w:sz w:val="12"/>
        </w:rPr>
        <w:t xml:space="preserve"> who fight with their supposed allies more than with their enemies. And the highest priority of autocratic security forces is repressing their own people, not defending the country. </w:t>
      </w:r>
      <w:r w:rsidRPr="00A06588">
        <w:rPr>
          <w:rStyle w:val="StyleUnderline"/>
        </w:rPr>
        <w:t xml:space="preserve">The </w:t>
      </w:r>
      <w:r w:rsidRPr="00A06588">
        <w:rPr>
          <w:rStyle w:val="StyleUnderline"/>
          <w:highlight w:val="cyan"/>
        </w:rPr>
        <w:t>world has undergone drastic changes</w:t>
      </w:r>
      <w:r w:rsidRPr="00A06588">
        <w:rPr>
          <w:rStyle w:val="StyleUnderline"/>
        </w:rPr>
        <w:t xml:space="preserve"> in just the past few years, but these </w:t>
      </w:r>
      <w:r w:rsidRPr="00A06588">
        <w:rPr>
          <w:rStyle w:val="StyleUnderline"/>
          <w:highlight w:val="cyan"/>
        </w:rPr>
        <w:t>enduring patterns of international affairs have not</w:t>
      </w:r>
      <w:r w:rsidRPr="00A06588">
        <w:rPr>
          <w:sz w:val="12"/>
          <w:highlight w:val="cyan"/>
        </w:rPr>
        <w:t>.</w:t>
      </w:r>
      <w:r w:rsidRPr="00A06588">
        <w:rPr>
          <w:sz w:val="12"/>
        </w:rPr>
        <w:t xml:space="preserve"> Some fear that Trump’s nationalist tendencies will erode the U.S. position, but the momentum of America’s successful grand strategy has kept the country on a </w:t>
      </w:r>
      <w:proofErr w:type="gramStart"/>
      <w:r w:rsidRPr="00A06588">
        <w:rPr>
          <w:sz w:val="12"/>
        </w:rPr>
        <w:t>fairly steady</w:t>
      </w:r>
      <w:proofErr w:type="gramEnd"/>
      <w:r w:rsidRPr="00A06588">
        <w:rPr>
          <w:sz w:val="12"/>
        </w:rPr>
        <w:t xml:space="preserve">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w:t>
      </w:r>
      <w:r w:rsidRPr="00A06588">
        <w:rPr>
          <w:sz w:val="12"/>
        </w:rPr>
        <w:lastRenderedPageBreak/>
        <w:t xml:space="preserve">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71DECFA2" w14:textId="77777777" w:rsidR="00A25171" w:rsidRPr="00AF5923" w:rsidRDefault="00A25171" w:rsidP="00A25171">
      <w:pPr>
        <w:pStyle w:val="Heading4"/>
      </w:pPr>
      <w:r w:rsidRPr="00AF5923">
        <w:t xml:space="preserve">Democratic regress causes </w:t>
      </w:r>
      <w:r w:rsidRPr="00AF5923">
        <w:rPr>
          <w:u w:val="single"/>
        </w:rPr>
        <w:t>global war</w:t>
      </w:r>
      <w:r w:rsidRPr="00AF5923">
        <w:t xml:space="preserve">. </w:t>
      </w:r>
    </w:p>
    <w:p w14:paraId="0BD07DF4" w14:textId="77777777" w:rsidR="00A25171" w:rsidRPr="00AF5923" w:rsidRDefault="00A25171" w:rsidP="00A25171">
      <w:r w:rsidRPr="00AF5923">
        <w:rPr>
          <w:rStyle w:val="Style13ptBold"/>
        </w:rPr>
        <w:t xml:space="preserve">Diamond ’19 </w:t>
      </w:r>
      <w:r w:rsidRPr="00AF5923">
        <w:t>[Larry; 2019; Professor of Sociology and Political Science and at Stanford University, Ph.D. in Sociology from Stanford University; Ill Winds, “Conclusion: A New Birth of Freedom,” Ch. 14]</w:t>
      </w:r>
    </w:p>
    <w:p w14:paraId="587CB61B" w14:textId="77777777" w:rsidR="00A25171" w:rsidRPr="00AF5923" w:rsidRDefault="00A25171" w:rsidP="00A25171">
      <w:pPr>
        <w:rPr>
          <w:sz w:val="16"/>
        </w:rPr>
      </w:pPr>
      <w:r w:rsidRPr="00AF5923">
        <w:rPr>
          <w:rStyle w:val="StyleUnderline"/>
        </w:rPr>
        <w:t>In</w:t>
      </w:r>
      <w:r w:rsidRPr="00AF5923">
        <w:rPr>
          <w:sz w:val="16"/>
        </w:rPr>
        <w:t xml:space="preserve"> such </w:t>
      </w:r>
      <w:r w:rsidRPr="00AF5923">
        <w:rPr>
          <w:rStyle w:val="StyleUnderline"/>
        </w:rPr>
        <w:t xml:space="preserve">a </w:t>
      </w:r>
      <w:r w:rsidRPr="00AF5923">
        <w:rPr>
          <w:rStyle w:val="Emphasis"/>
        </w:rPr>
        <w:t>near future</w:t>
      </w:r>
      <w:r w:rsidRPr="00AF5923">
        <w:rPr>
          <w:sz w:val="16"/>
        </w:rPr>
        <w:t xml:space="preserve">, my fellow </w:t>
      </w:r>
      <w:r w:rsidRPr="00AF5923">
        <w:rPr>
          <w:rStyle w:val="StyleUnderline"/>
        </w:rPr>
        <w:t>experts would no longer talk of “</w:t>
      </w:r>
      <w:r w:rsidRPr="00AF5923">
        <w:rPr>
          <w:rStyle w:val="Emphasis"/>
        </w:rPr>
        <w:t>democratic erosion</w:t>
      </w:r>
      <w:r w:rsidRPr="00AF5923">
        <w:rPr>
          <w:rStyle w:val="StyleUnderline"/>
        </w:rPr>
        <w:t xml:space="preserve">.” </w:t>
      </w:r>
      <w:r w:rsidRPr="0062174C">
        <w:rPr>
          <w:rStyle w:val="StyleUnderline"/>
          <w:highlight w:val="cyan"/>
        </w:rPr>
        <w:t>We</w:t>
      </w:r>
      <w:r w:rsidRPr="00AF5923">
        <w:rPr>
          <w:rStyle w:val="StyleUnderline"/>
        </w:rPr>
        <w:t xml:space="preserve"> would be </w:t>
      </w:r>
      <w:r w:rsidRPr="0062174C">
        <w:rPr>
          <w:rStyle w:val="Emphasis"/>
          <w:highlight w:val="cyan"/>
        </w:rPr>
        <w:t>spiral</w:t>
      </w:r>
      <w:r w:rsidRPr="00AF5923">
        <w:rPr>
          <w:rStyle w:val="Emphasis"/>
        </w:rPr>
        <w:t>ing downward</w:t>
      </w:r>
      <w:r w:rsidRPr="00AF5923">
        <w:rPr>
          <w:rStyle w:val="StyleUnderline"/>
        </w:rPr>
        <w:t xml:space="preserve"> </w:t>
      </w:r>
      <w:r w:rsidRPr="0062174C">
        <w:rPr>
          <w:rStyle w:val="StyleUnderline"/>
          <w:highlight w:val="cyan"/>
        </w:rPr>
        <w:t>into</w:t>
      </w:r>
      <w:r w:rsidRPr="00AF5923">
        <w:rPr>
          <w:rStyle w:val="StyleUnderline"/>
        </w:rPr>
        <w:t xml:space="preserve"> a time of </w:t>
      </w:r>
      <w:r w:rsidRPr="0062174C">
        <w:rPr>
          <w:rStyle w:val="Emphasis"/>
          <w:highlight w:val="cyan"/>
        </w:rPr>
        <w:t>democratic despair</w:t>
      </w:r>
      <w:r w:rsidRPr="00AF5923">
        <w:rPr>
          <w:sz w:val="16"/>
        </w:rPr>
        <w:t xml:space="preserve">, recalling Daniel Patrick Moynihan’s grim observation from the 1970s that </w:t>
      </w:r>
      <w:r w:rsidRPr="00AF5923">
        <w:rPr>
          <w:rStyle w:val="StyleUnderline"/>
        </w:rPr>
        <w:t xml:space="preserve">liberal democracy “is where the world </w:t>
      </w:r>
      <w:r w:rsidRPr="00AF5923">
        <w:rPr>
          <w:rStyle w:val="Emphasis"/>
        </w:rPr>
        <w:t>was</w:t>
      </w:r>
      <w:r w:rsidRPr="00AF5923">
        <w:rPr>
          <w:rStyle w:val="StyleUnderline"/>
        </w:rPr>
        <w:t xml:space="preserve">, not where </w:t>
      </w:r>
      <w:r w:rsidRPr="00AF5923">
        <w:rPr>
          <w:rStyle w:val="Emphasis"/>
        </w:rPr>
        <w:t>it is going</w:t>
      </w:r>
      <w:r w:rsidRPr="00AF5923">
        <w:rPr>
          <w:rStyle w:val="StyleUnderline"/>
        </w:rPr>
        <w:t>.”</w:t>
      </w:r>
      <w:r w:rsidRPr="00AF5923">
        <w:rPr>
          <w:sz w:val="16"/>
        </w:rPr>
        <w:t xml:space="preserve"> 5 </w:t>
      </w:r>
    </w:p>
    <w:p w14:paraId="43631A0D" w14:textId="77777777" w:rsidR="00A25171" w:rsidRPr="00AF5923" w:rsidRDefault="00A25171" w:rsidP="00A25171">
      <w:pPr>
        <w:rPr>
          <w:sz w:val="16"/>
        </w:rPr>
      </w:pPr>
      <w:r w:rsidRPr="00AF5923">
        <w:rPr>
          <w:rStyle w:val="StyleUnderline"/>
        </w:rPr>
        <w:t xml:space="preserve">The world </w:t>
      </w:r>
      <w:r w:rsidRPr="00AF5923">
        <w:rPr>
          <w:rStyle w:val="Emphasis"/>
        </w:rPr>
        <w:t>pulled out</w:t>
      </w:r>
      <w:r w:rsidRPr="00AF5923">
        <w:rPr>
          <w:rStyle w:val="StyleUnderline"/>
        </w:rPr>
        <w:t xml:space="preserve"> of that downward spiral</w:t>
      </w:r>
      <w:r w:rsidRPr="00AF5923">
        <w:rPr>
          <w:sz w:val="16"/>
        </w:rPr>
        <w:t xml:space="preserve">—but </w:t>
      </w:r>
      <w:r w:rsidRPr="00AF5923">
        <w:rPr>
          <w:rStyle w:val="StyleUnderline"/>
        </w:rPr>
        <w:t>it took</w:t>
      </w:r>
      <w:r w:rsidRPr="00AF5923">
        <w:rPr>
          <w:sz w:val="16"/>
        </w:rPr>
        <w:t xml:space="preserve"> new, more </w:t>
      </w:r>
      <w:r w:rsidRPr="00AF5923">
        <w:rPr>
          <w:rStyle w:val="StyleUnderline"/>
        </w:rPr>
        <w:t xml:space="preserve">purposeful </w:t>
      </w:r>
      <w:r w:rsidRPr="00AF5923">
        <w:rPr>
          <w:rStyle w:val="Emphasis"/>
        </w:rPr>
        <w:t>American leadership</w:t>
      </w:r>
      <w:r w:rsidRPr="00AF5923">
        <w:rPr>
          <w:rStyle w:val="StyleUnderline"/>
        </w:rPr>
        <w:t>. The planet was not</w:t>
      </w:r>
      <w:r w:rsidRPr="00AF5923">
        <w:rPr>
          <w:sz w:val="16"/>
        </w:rPr>
        <w:t xml:space="preserve"> so lucky </w:t>
      </w:r>
      <w:r w:rsidRPr="00AF5923">
        <w:rPr>
          <w:rStyle w:val="StyleUnderline"/>
        </w:rPr>
        <w:t xml:space="preserve">in the 1930s, when </w:t>
      </w:r>
      <w:r w:rsidRPr="0062174C">
        <w:rPr>
          <w:rStyle w:val="StyleUnderline"/>
          <w:highlight w:val="cyan"/>
        </w:rPr>
        <w:t>the</w:t>
      </w:r>
      <w:r w:rsidRPr="00AF5923">
        <w:rPr>
          <w:rStyle w:val="StyleUnderline"/>
        </w:rPr>
        <w:t xml:space="preserve"> </w:t>
      </w:r>
      <w:r w:rsidRPr="00AF5923">
        <w:rPr>
          <w:rStyle w:val="Emphasis"/>
        </w:rPr>
        <w:t xml:space="preserve">global </w:t>
      </w:r>
      <w:r w:rsidRPr="0062174C">
        <w:rPr>
          <w:rStyle w:val="Emphasis"/>
          <w:highlight w:val="cyan"/>
        </w:rPr>
        <w:t>implosion</w:t>
      </w:r>
      <w:r w:rsidRPr="0062174C">
        <w:rPr>
          <w:rStyle w:val="StyleUnderline"/>
          <w:highlight w:val="cyan"/>
        </w:rPr>
        <w:t xml:space="preserve"> of democracy led to</w:t>
      </w:r>
      <w:r w:rsidRPr="00AF5923">
        <w:rPr>
          <w:rStyle w:val="StyleUnderline"/>
        </w:rPr>
        <w:t xml:space="preserve"> a </w:t>
      </w:r>
      <w:r w:rsidRPr="00AF5923">
        <w:rPr>
          <w:rStyle w:val="Emphasis"/>
        </w:rPr>
        <w:t xml:space="preserve">catastrophic </w:t>
      </w:r>
      <w:r w:rsidRPr="0062174C">
        <w:rPr>
          <w:rStyle w:val="Emphasis"/>
          <w:highlight w:val="cyan"/>
        </w:rPr>
        <w:t>world war</w:t>
      </w:r>
      <w:r w:rsidRPr="0062174C">
        <w:rPr>
          <w:rStyle w:val="StyleUnderline"/>
          <w:highlight w:val="cyan"/>
        </w:rPr>
        <w:t>, between</w:t>
      </w:r>
      <w:r w:rsidRPr="00AF5923">
        <w:rPr>
          <w:rStyle w:val="StyleUnderline"/>
        </w:rPr>
        <w:t xml:space="preserve"> a </w:t>
      </w:r>
      <w:r w:rsidRPr="00AF5923">
        <w:rPr>
          <w:rStyle w:val="Emphasis"/>
        </w:rPr>
        <w:t>rising axis</w:t>
      </w:r>
      <w:r w:rsidRPr="00AF5923">
        <w:rPr>
          <w:rStyle w:val="StyleUnderline"/>
        </w:rPr>
        <w:t xml:space="preserve"> of </w:t>
      </w:r>
      <w:r w:rsidRPr="00AF5923">
        <w:rPr>
          <w:rStyle w:val="Emphasis"/>
        </w:rPr>
        <w:t xml:space="preserve">emboldened </w:t>
      </w:r>
      <w:r w:rsidRPr="0062174C">
        <w:rPr>
          <w:rStyle w:val="Emphasis"/>
          <w:highlight w:val="cyan"/>
        </w:rPr>
        <w:t>dictatorships</w:t>
      </w:r>
      <w:r w:rsidRPr="00AF5923">
        <w:rPr>
          <w:rStyle w:val="StyleUnderline"/>
        </w:rPr>
        <w:t xml:space="preserve"> and</w:t>
      </w:r>
      <w:r w:rsidRPr="00AF5923">
        <w:rPr>
          <w:sz w:val="16"/>
        </w:rPr>
        <w:t xml:space="preserve"> a shaken and </w:t>
      </w:r>
      <w:r w:rsidRPr="00AF5923">
        <w:rPr>
          <w:rStyle w:val="StyleUnderline"/>
        </w:rPr>
        <w:t>economically depressed</w:t>
      </w:r>
      <w:r w:rsidRPr="00AF5923">
        <w:rPr>
          <w:sz w:val="16"/>
        </w:rPr>
        <w:t xml:space="preserve"> collection of </w:t>
      </w:r>
      <w:r w:rsidRPr="00AF5923">
        <w:rPr>
          <w:rStyle w:val="StyleUnderline"/>
        </w:rPr>
        <w:t>self-doubting democracies</w:t>
      </w:r>
      <w:r w:rsidRPr="00AF5923">
        <w:rPr>
          <w:sz w:val="16"/>
        </w:rPr>
        <w:t xml:space="preserve">. </w:t>
      </w:r>
    </w:p>
    <w:p w14:paraId="4BEB424F" w14:textId="77777777" w:rsidR="00A25171" w:rsidRPr="00AF5923" w:rsidRDefault="00A25171" w:rsidP="00A25171">
      <w:pPr>
        <w:rPr>
          <w:sz w:val="16"/>
        </w:rPr>
      </w:pPr>
      <w:r w:rsidRPr="00AF5923">
        <w:rPr>
          <w:sz w:val="16"/>
        </w:rPr>
        <w:t xml:space="preserve">These are the stakes. </w:t>
      </w:r>
      <w:r w:rsidRPr="00AF5923">
        <w:rPr>
          <w:rStyle w:val="StyleUnderline"/>
        </w:rPr>
        <w:t xml:space="preserve">Expanding </w:t>
      </w:r>
      <w:r w:rsidRPr="0062174C">
        <w:rPr>
          <w:rStyle w:val="StyleUnderline"/>
          <w:highlight w:val="cyan"/>
        </w:rPr>
        <w:t>democracy</w:t>
      </w:r>
      <w:r w:rsidRPr="00AF5923">
        <w:rPr>
          <w:sz w:val="16"/>
        </w:rPr>
        <w:t>—with its liberal norms and constitutional commitments—</w:t>
      </w:r>
      <w:r w:rsidRPr="0062174C">
        <w:rPr>
          <w:rStyle w:val="StyleUnderline"/>
          <w:highlight w:val="cyan"/>
        </w:rPr>
        <w:t>is a</w:t>
      </w:r>
      <w:r w:rsidRPr="00AF5923">
        <w:rPr>
          <w:rStyle w:val="StyleUnderline"/>
        </w:rPr>
        <w:t xml:space="preserve"> </w:t>
      </w:r>
      <w:r w:rsidRPr="00AF5923">
        <w:rPr>
          <w:rStyle w:val="Emphasis"/>
        </w:rPr>
        <w:t xml:space="preserve">crucial </w:t>
      </w:r>
      <w:r w:rsidRPr="0062174C">
        <w:rPr>
          <w:rStyle w:val="Emphasis"/>
          <w:highlight w:val="cyan"/>
        </w:rPr>
        <w:t>foundation</w:t>
      </w:r>
      <w:r w:rsidRPr="0062174C">
        <w:rPr>
          <w:rStyle w:val="StyleUnderline"/>
          <w:highlight w:val="cyan"/>
        </w:rPr>
        <w:t xml:space="preserve"> for</w:t>
      </w:r>
      <w:r w:rsidRPr="00AF5923">
        <w:rPr>
          <w:rStyle w:val="StyleUnderline"/>
        </w:rPr>
        <w:t xml:space="preserve"> </w:t>
      </w:r>
      <w:r w:rsidRPr="00AF5923">
        <w:rPr>
          <w:rStyle w:val="Emphasis"/>
        </w:rPr>
        <w:t xml:space="preserve">world </w:t>
      </w:r>
      <w:r w:rsidRPr="0062174C">
        <w:rPr>
          <w:rStyle w:val="Emphasis"/>
          <w:highlight w:val="cyan"/>
        </w:rPr>
        <w:t>peace</w:t>
      </w:r>
      <w:r w:rsidRPr="00AF5923">
        <w:rPr>
          <w:rStyle w:val="StyleUnderline"/>
        </w:rPr>
        <w:t xml:space="preserve"> and </w:t>
      </w:r>
      <w:r w:rsidRPr="00AF5923">
        <w:rPr>
          <w:rStyle w:val="Emphasis"/>
        </w:rPr>
        <w:t>security</w:t>
      </w:r>
      <w:r w:rsidRPr="00AF5923">
        <w:rPr>
          <w:sz w:val="16"/>
        </w:rPr>
        <w:t xml:space="preserve">. Knock that away, and our most basic hopes and assumptions will be imperiled. </w:t>
      </w:r>
    </w:p>
    <w:p w14:paraId="1B5BA585" w14:textId="77777777" w:rsidR="00A25171" w:rsidRDefault="00A25171" w:rsidP="00A25171">
      <w:pPr>
        <w:rPr>
          <w:sz w:val="16"/>
        </w:rPr>
      </w:pPr>
      <w:r w:rsidRPr="00AF5923">
        <w:rPr>
          <w:sz w:val="16"/>
        </w:rPr>
        <w:t xml:space="preserve">The problem is not just that </w:t>
      </w:r>
      <w:r w:rsidRPr="00AF5923">
        <w:rPr>
          <w:rStyle w:val="StyleUnderline"/>
        </w:rPr>
        <w:t xml:space="preserve">the </w:t>
      </w:r>
      <w:r w:rsidRPr="0062174C">
        <w:rPr>
          <w:rStyle w:val="StyleUnderline"/>
          <w:highlight w:val="cyan"/>
        </w:rPr>
        <w:t xml:space="preserve">ground is </w:t>
      </w:r>
      <w:r w:rsidRPr="0062174C">
        <w:rPr>
          <w:rStyle w:val="Emphasis"/>
          <w:highlight w:val="cyan"/>
        </w:rPr>
        <w:t>slipping</w:t>
      </w:r>
      <w:r w:rsidRPr="00AF5923">
        <w:rPr>
          <w:sz w:val="16"/>
        </w:rPr>
        <w:t xml:space="preserve">. It is that </w:t>
      </w:r>
      <w:r w:rsidRPr="00AF5923">
        <w:rPr>
          <w:rStyle w:val="StyleUnderline"/>
        </w:rPr>
        <w:t xml:space="preserve">we are perched </w:t>
      </w:r>
      <w:r w:rsidRPr="0062174C">
        <w:rPr>
          <w:rStyle w:val="StyleUnderline"/>
          <w:highlight w:val="cyan"/>
        </w:rPr>
        <w:t>on a</w:t>
      </w:r>
      <w:r w:rsidRPr="00AF5923">
        <w:rPr>
          <w:rStyle w:val="StyleUnderline"/>
        </w:rPr>
        <w:t xml:space="preserve"> </w:t>
      </w:r>
      <w:r w:rsidRPr="00AF5923">
        <w:rPr>
          <w:rStyle w:val="Emphasis"/>
        </w:rPr>
        <w:t xml:space="preserve">global </w:t>
      </w:r>
      <w:r w:rsidRPr="0062174C">
        <w:rPr>
          <w:rStyle w:val="Emphasis"/>
          <w:highlight w:val="cyan"/>
        </w:rPr>
        <w:t>precipice</w:t>
      </w:r>
      <w:r w:rsidRPr="00AF5923">
        <w:rPr>
          <w:rStyle w:val="StyleUnderline"/>
        </w:rPr>
        <w:t xml:space="preserve">. That ledge has been </w:t>
      </w:r>
      <w:r w:rsidRPr="00AF5923">
        <w:rPr>
          <w:rStyle w:val="Emphasis"/>
        </w:rPr>
        <w:t>gradually giving way</w:t>
      </w:r>
      <w:r w:rsidRPr="00AF5923">
        <w:rPr>
          <w:rStyle w:val="StyleUnderline"/>
        </w:rPr>
        <w:t xml:space="preserve"> for a decade. If </w:t>
      </w:r>
      <w:r w:rsidRPr="0062174C">
        <w:rPr>
          <w:rStyle w:val="StyleUnderline"/>
          <w:highlight w:val="cyan"/>
        </w:rPr>
        <w:t xml:space="preserve">the </w:t>
      </w:r>
      <w:r w:rsidRPr="0062174C">
        <w:rPr>
          <w:rStyle w:val="Emphasis"/>
          <w:highlight w:val="cyan"/>
        </w:rPr>
        <w:t>erosion</w:t>
      </w:r>
      <w:r w:rsidRPr="0062174C">
        <w:rPr>
          <w:rStyle w:val="StyleUnderline"/>
          <w:highlight w:val="cyan"/>
        </w:rPr>
        <w:t xml:space="preserve"> continues, we</w:t>
      </w:r>
      <w:r w:rsidRPr="00AF5923">
        <w:rPr>
          <w:rStyle w:val="StyleUnderline"/>
        </w:rPr>
        <w:t xml:space="preserve"> may</w:t>
      </w:r>
      <w:r w:rsidRPr="00AF5923">
        <w:rPr>
          <w:sz w:val="16"/>
        </w:rPr>
        <w:t xml:space="preserve"> well </w:t>
      </w:r>
      <w:r w:rsidRPr="0062174C">
        <w:rPr>
          <w:rStyle w:val="StyleUnderline"/>
          <w:highlight w:val="cyan"/>
        </w:rPr>
        <w:t xml:space="preserve">reach a </w:t>
      </w:r>
      <w:r w:rsidRPr="0062174C">
        <w:rPr>
          <w:rStyle w:val="Emphasis"/>
          <w:highlight w:val="cyan"/>
        </w:rPr>
        <w:t>tipping point</w:t>
      </w:r>
      <w:r w:rsidRPr="00AF5923">
        <w:rPr>
          <w:rStyle w:val="StyleUnderline"/>
        </w:rPr>
        <w:t xml:space="preserve"> where democracy goes </w:t>
      </w:r>
      <w:r w:rsidRPr="00AF5923">
        <w:rPr>
          <w:rStyle w:val="Emphasis"/>
        </w:rPr>
        <w:t>bankrupt</w:t>
      </w:r>
      <w:r w:rsidRPr="00AF5923">
        <w:rPr>
          <w:rStyle w:val="StyleUnderline"/>
        </w:rPr>
        <w:t xml:space="preserve"> </w:t>
      </w:r>
      <w:proofErr w:type="gramStart"/>
      <w:r w:rsidRPr="00AF5923">
        <w:rPr>
          <w:rStyle w:val="StyleUnderline"/>
        </w:rPr>
        <w:t>suddenly</w:t>
      </w:r>
      <w:r w:rsidRPr="00AF5923">
        <w:rPr>
          <w:sz w:val="16"/>
        </w:rPr>
        <w:t>—</w:t>
      </w:r>
      <w:r w:rsidRPr="0062174C">
        <w:rPr>
          <w:rStyle w:val="StyleUnderline"/>
          <w:highlight w:val="cyan"/>
        </w:rPr>
        <w:t>plunging</w:t>
      </w:r>
      <w:proofErr w:type="gramEnd"/>
      <w:r w:rsidRPr="0062174C">
        <w:rPr>
          <w:rStyle w:val="StyleUnderline"/>
          <w:highlight w:val="cyan"/>
        </w:rPr>
        <w:t xml:space="preserve"> the world into</w:t>
      </w:r>
      <w:r w:rsidRPr="00AF5923">
        <w:rPr>
          <w:rStyle w:val="StyleUnderline"/>
        </w:rPr>
        <w:t xml:space="preserve"> </w:t>
      </w:r>
      <w:r w:rsidRPr="00AF5923">
        <w:rPr>
          <w:rStyle w:val="Emphasis"/>
        </w:rPr>
        <w:t>depths of</w:t>
      </w:r>
      <w:r w:rsidRPr="00AF5923">
        <w:rPr>
          <w:sz w:val="16"/>
        </w:rPr>
        <w:t xml:space="preserve"> oppression and </w:t>
      </w:r>
      <w:r w:rsidRPr="00AF5923">
        <w:rPr>
          <w:rStyle w:val="Emphasis"/>
        </w:rPr>
        <w:t>aggression</w:t>
      </w:r>
      <w:r w:rsidRPr="00AF5923">
        <w:rPr>
          <w:sz w:val="16"/>
        </w:rPr>
        <w:t xml:space="preserve"> that we have </w:t>
      </w:r>
      <w:r w:rsidRPr="00AF5923">
        <w:rPr>
          <w:rStyle w:val="StyleUnderline"/>
        </w:rPr>
        <w:t xml:space="preserve">not seen since the end of </w:t>
      </w:r>
      <w:r w:rsidRPr="0062174C">
        <w:rPr>
          <w:rStyle w:val="Emphasis"/>
          <w:highlight w:val="cyan"/>
        </w:rPr>
        <w:t>World War</w:t>
      </w:r>
      <w:r w:rsidRPr="00AF5923">
        <w:rPr>
          <w:rStyle w:val="Emphasis"/>
        </w:rPr>
        <w:t xml:space="preserve"> II</w:t>
      </w:r>
      <w:r w:rsidRPr="00AF5923">
        <w:rPr>
          <w:sz w:val="16"/>
        </w:rPr>
        <w:t>. As a political scientist, I know that our theories and tools are not nearly good enough to tell us just how close we are getting to that point—until it happens.</w:t>
      </w:r>
    </w:p>
    <w:p w14:paraId="25E9AA79" w14:textId="77777777" w:rsidR="00A25171" w:rsidRPr="00BF6404" w:rsidRDefault="00A25171" w:rsidP="00A25171">
      <w:pPr>
        <w:pStyle w:val="Heading4"/>
        <w:rPr>
          <w:rFonts w:cs="Calibri"/>
        </w:rPr>
      </w:pPr>
      <w:r w:rsidRPr="00A6784D">
        <w:rPr>
          <w:rFonts w:cs="Calibri"/>
        </w:rPr>
        <w:t xml:space="preserve">Disengagement unleashes </w:t>
      </w:r>
      <w:r w:rsidRPr="00A6784D">
        <w:rPr>
          <w:rFonts w:cs="Calibri"/>
          <w:u w:val="single"/>
        </w:rPr>
        <w:t>power vacuums</w:t>
      </w:r>
      <w:r w:rsidRPr="00A6784D">
        <w:rPr>
          <w:rFonts w:cs="Calibri"/>
        </w:rPr>
        <w:t xml:space="preserve"> that </w:t>
      </w:r>
      <w:r>
        <w:rPr>
          <w:rFonts w:cs="Calibri"/>
        </w:rPr>
        <w:t xml:space="preserve">go </w:t>
      </w:r>
      <w:r>
        <w:rPr>
          <w:rFonts w:cs="Calibri"/>
          <w:u w:val="single"/>
        </w:rPr>
        <w:t>nuclear</w:t>
      </w:r>
      <w:r>
        <w:rPr>
          <w:rFonts w:cs="Calibri"/>
        </w:rPr>
        <w:t xml:space="preserve">. </w:t>
      </w:r>
    </w:p>
    <w:p w14:paraId="103D9E8E" w14:textId="77777777" w:rsidR="00A25171" w:rsidRPr="00A6784D" w:rsidRDefault="00A25171" w:rsidP="00A25171">
      <w:r w:rsidRPr="00A6784D">
        <w:rPr>
          <w:rStyle w:val="Style13ptBold"/>
        </w:rPr>
        <w:t xml:space="preserve">Hadley ’17 </w:t>
      </w:r>
      <w:r w:rsidRPr="00A6784D">
        <w:t>[Stephen; March 21; Chair of the Board of Directors at the United States Institute of Peace, former director of the National Security Council, J.D. from Yale University; United States Institute of Peace, “America’s Role in the World,” https://www.usip.org/publications/2017/03/americas-role-world]</w:t>
      </w:r>
    </w:p>
    <w:p w14:paraId="26F862B6" w14:textId="77777777" w:rsidR="00A25171" w:rsidRPr="00A6784D" w:rsidRDefault="00A25171" w:rsidP="00A25171">
      <w:pPr>
        <w:rPr>
          <w:sz w:val="16"/>
        </w:rPr>
      </w:pPr>
      <w:r w:rsidRPr="00A6784D">
        <w:rPr>
          <w:sz w:val="16"/>
        </w:rPr>
        <w:t xml:space="preserve">Over the past seventy years, Democratic and Republican administrations alike have understood that </w:t>
      </w:r>
      <w:r w:rsidRPr="00A6784D">
        <w:rPr>
          <w:rStyle w:val="StyleUnderline"/>
        </w:rPr>
        <w:t xml:space="preserve">American </w:t>
      </w:r>
      <w:r w:rsidRPr="00A6784D">
        <w:rPr>
          <w:rStyle w:val="Emphasis"/>
        </w:rPr>
        <w:t>security</w:t>
      </w:r>
      <w:r w:rsidRPr="00A6784D">
        <w:rPr>
          <w:rStyle w:val="StyleUnderline"/>
        </w:rPr>
        <w:t xml:space="preserve"> and </w:t>
      </w:r>
      <w:r w:rsidRPr="00A6784D">
        <w:rPr>
          <w:rStyle w:val="Emphasis"/>
        </w:rPr>
        <w:t>prosperity</w:t>
      </w:r>
      <w:r w:rsidRPr="00A6784D">
        <w:rPr>
          <w:sz w:val="16"/>
        </w:rPr>
        <w:t xml:space="preserve"> at home </w:t>
      </w:r>
      <w:r w:rsidRPr="00A6784D">
        <w:rPr>
          <w:rStyle w:val="StyleUnderline"/>
        </w:rPr>
        <w:t xml:space="preserve">are linked to economic and political health abroad, and that </w:t>
      </w:r>
      <w:r w:rsidRPr="00A6784D">
        <w:rPr>
          <w:rStyle w:val="StyleUnderline"/>
          <w:highlight w:val="cyan"/>
        </w:rPr>
        <w:t>America</w:t>
      </w:r>
      <w:r w:rsidRPr="00A6784D">
        <w:rPr>
          <w:rStyle w:val="StyleUnderline"/>
        </w:rPr>
        <w:t xml:space="preserve"> </w:t>
      </w:r>
      <w:r w:rsidRPr="00A6784D">
        <w:rPr>
          <w:rStyle w:val="Emphasis"/>
        </w:rPr>
        <w:t>does better</w:t>
      </w:r>
      <w:r w:rsidRPr="00A6784D">
        <w:rPr>
          <w:rStyle w:val="StyleUnderline"/>
        </w:rPr>
        <w:t xml:space="preserve"> when other countries have the incentive and</w:t>
      </w:r>
      <w:r w:rsidRPr="00A6784D">
        <w:rPr>
          <w:sz w:val="16"/>
        </w:rPr>
        <w:t xml:space="preserve"> the </w:t>
      </w:r>
      <w:r w:rsidRPr="00A6784D">
        <w:rPr>
          <w:rStyle w:val="StyleUnderline"/>
        </w:rPr>
        <w:t xml:space="preserve">capacity to </w:t>
      </w:r>
      <w:r w:rsidRPr="00A6784D">
        <w:rPr>
          <w:rStyle w:val="Emphasis"/>
          <w:highlight w:val="cyan"/>
        </w:rPr>
        <w:t>work alongside</w:t>
      </w:r>
      <w:r w:rsidRPr="00A6784D">
        <w:rPr>
          <w:sz w:val="16"/>
        </w:rPr>
        <w:t xml:space="preserve"> us </w:t>
      </w:r>
      <w:r w:rsidRPr="00A6784D">
        <w:rPr>
          <w:rStyle w:val="StyleUnderline"/>
        </w:rPr>
        <w:t xml:space="preserve">in </w:t>
      </w:r>
      <w:r w:rsidRPr="00A6784D">
        <w:rPr>
          <w:rStyle w:val="StyleUnderline"/>
          <w:highlight w:val="cyan"/>
        </w:rPr>
        <w:t xml:space="preserve">tackling </w:t>
      </w:r>
      <w:r w:rsidRPr="00A6784D">
        <w:rPr>
          <w:rStyle w:val="Emphasis"/>
          <w:highlight w:val="cyan"/>
        </w:rPr>
        <w:t>global challenges</w:t>
      </w:r>
      <w:r w:rsidRPr="00A6784D">
        <w:rPr>
          <w:rStyle w:val="StyleUnderline"/>
        </w:rPr>
        <w:t xml:space="preserve">. </w:t>
      </w:r>
      <w:proofErr w:type="gramStart"/>
      <w:r w:rsidRPr="00A6784D">
        <w:rPr>
          <w:rStyle w:val="StyleUnderline"/>
        </w:rPr>
        <w:t>This is why</w:t>
      </w:r>
      <w:proofErr w:type="gramEnd"/>
      <w:r w:rsidRPr="00A6784D">
        <w:rPr>
          <w:rStyle w:val="StyleUnderline"/>
        </w:rPr>
        <w:t xml:space="preserve"> we constructed a system of</w:t>
      </w:r>
      <w:r w:rsidRPr="00A6784D">
        <w:rPr>
          <w:sz w:val="16"/>
        </w:rPr>
        <w:t xml:space="preserve"> international </w:t>
      </w:r>
      <w:r w:rsidRPr="00A6784D">
        <w:rPr>
          <w:rStyle w:val="StyleUnderline"/>
        </w:rPr>
        <w:t xml:space="preserve">institutions and </w:t>
      </w:r>
      <w:r w:rsidRPr="00A6784D">
        <w:rPr>
          <w:rStyle w:val="Emphasis"/>
        </w:rPr>
        <w:t>security alliances</w:t>
      </w:r>
      <w:r w:rsidRPr="00A6784D">
        <w:rPr>
          <w:sz w:val="16"/>
        </w:rPr>
        <w:t xml:space="preserve"> after World War II. They provided a framework for advancing economic openness and political freedom in the years that followed. </w:t>
      </w:r>
    </w:p>
    <w:p w14:paraId="21EFB1A4" w14:textId="77777777" w:rsidR="00A25171" w:rsidRPr="00A6784D" w:rsidRDefault="00A25171" w:rsidP="00A25171">
      <w:pPr>
        <w:rPr>
          <w:sz w:val="16"/>
        </w:rPr>
      </w:pPr>
      <w:r w:rsidRPr="00A6784D">
        <w:rPr>
          <w:rStyle w:val="StyleUnderline"/>
        </w:rPr>
        <w:t>The international order</w:t>
      </w:r>
      <w:r w:rsidRPr="00A6784D">
        <w:rPr>
          <w:sz w:val="16"/>
        </w:rPr>
        <w:t xml:space="preserve"> America built and led </w:t>
      </w:r>
      <w:r w:rsidRPr="00A6784D">
        <w:rPr>
          <w:rStyle w:val="StyleUnderline"/>
        </w:rPr>
        <w:t>has not been perfect, but</w:t>
      </w:r>
      <w:r w:rsidRPr="00A6784D">
        <w:rPr>
          <w:sz w:val="16"/>
        </w:rPr>
        <w:t xml:space="preserve"> it has </w:t>
      </w:r>
      <w:r w:rsidRPr="00A6784D">
        <w:rPr>
          <w:rStyle w:val="StyleUnderline"/>
        </w:rPr>
        <w:t>coincided with</w:t>
      </w:r>
      <w:r w:rsidRPr="00A6784D">
        <w:rPr>
          <w:sz w:val="16"/>
        </w:rPr>
        <w:t xml:space="preserve"> a period of </w:t>
      </w:r>
      <w:r w:rsidRPr="00A6784D">
        <w:rPr>
          <w:rStyle w:val="StyleUnderline"/>
        </w:rPr>
        <w:t xml:space="preserve">security and prosperity </w:t>
      </w:r>
      <w:r w:rsidRPr="00A6784D">
        <w:rPr>
          <w:rStyle w:val="Emphasis"/>
        </w:rPr>
        <w:t>unmatched</w:t>
      </w:r>
      <w:r w:rsidRPr="00A6784D">
        <w:rPr>
          <w:sz w:val="16"/>
        </w:rPr>
        <w:t xml:space="preserve"> in human history. And while many nations benefited from the investments America made in global security and prosperity, none benefited more than the United States. </w:t>
      </w:r>
    </w:p>
    <w:p w14:paraId="037EAC09" w14:textId="77777777" w:rsidR="00A25171" w:rsidRPr="00A6784D" w:rsidRDefault="00A25171" w:rsidP="00A25171">
      <w:pPr>
        <w:rPr>
          <w:sz w:val="16"/>
        </w:rPr>
      </w:pPr>
      <w:r w:rsidRPr="00A6784D">
        <w:rPr>
          <w:sz w:val="16"/>
        </w:rPr>
        <w:t xml:space="preserve">Yet today, </w:t>
      </w:r>
      <w:r w:rsidRPr="00A6784D">
        <w:rPr>
          <w:rStyle w:val="StyleUnderline"/>
        </w:rPr>
        <w:t>the value of</w:t>
      </w:r>
      <w:r w:rsidRPr="00A6784D">
        <w:rPr>
          <w:sz w:val="16"/>
        </w:rPr>
        <w:t xml:space="preserve"> America’s </w:t>
      </w:r>
      <w:r w:rsidRPr="00A6784D">
        <w:rPr>
          <w:rStyle w:val="Emphasis"/>
        </w:rPr>
        <w:t>global engagement</w:t>
      </w:r>
      <w:r w:rsidRPr="00A6784D">
        <w:rPr>
          <w:rStyle w:val="StyleUnderline"/>
        </w:rPr>
        <w:t xml:space="preserve"> is under question</w:t>
      </w:r>
      <w:r w:rsidRPr="00A6784D">
        <w:rPr>
          <w:sz w:val="16"/>
        </w:rPr>
        <w:t xml:space="preserve">. A substantial number of </w:t>
      </w:r>
      <w:r w:rsidRPr="00A6784D">
        <w:rPr>
          <w:rStyle w:val="StyleUnderline"/>
        </w:rPr>
        <w:t>Americans feel</w:t>
      </w:r>
      <w:r w:rsidRPr="00A6784D">
        <w:rPr>
          <w:sz w:val="16"/>
        </w:rPr>
        <w:t xml:space="preserve"> that </w:t>
      </w:r>
      <w:r w:rsidRPr="00A6784D">
        <w:rPr>
          <w:rStyle w:val="StyleUnderline"/>
        </w:rPr>
        <w:t>their</w:t>
      </w:r>
      <w:r w:rsidRPr="00A6784D">
        <w:rPr>
          <w:sz w:val="16"/>
        </w:rPr>
        <w:t xml:space="preserve"> lives and </w:t>
      </w:r>
      <w:r w:rsidRPr="00A6784D">
        <w:rPr>
          <w:rStyle w:val="StyleUnderline"/>
        </w:rPr>
        <w:t>livelihoods have been threatened rather than enhanced</w:t>
      </w:r>
      <w:r w:rsidRPr="00A6784D">
        <w:rPr>
          <w:sz w:val="16"/>
        </w:rPr>
        <w:t xml:space="preserve"> by it. They view international trade as having shuttered the factories at which they worked, immigrants as threatening their standard of living or safety, and globalization as undermining American culture. </w:t>
      </w:r>
    </w:p>
    <w:p w14:paraId="2D9A8560" w14:textId="77777777" w:rsidR="00A25171" w:rsidRPr="00A6784D" w:rsidRDefault="00A25171" w:rsidP="00A25171">
      <w:pPr>
        <w:rPr>
          <w:sz w:val="16"/>
        </w:rPr>
      </w:pPr>
      <w:r w:rsidRPr="00A6784D">
        <w:rPr>
          <w:sz w:val="16"/>
        </w:rPr>
        <w:t xml:space="preserve">This popular </w:t>
      </w:r>
      <w:r w:rsidRPr="00A6784D">
        <w:rPr>
          <w:rStyle w:val="StyleUnderline"/>
        </w:rPr>
        <w:t>dissatisfaction needs to be</w:t>
      </w:r>
      <w:r w:rsidRPr="00A6784D">
        <w:rPr>
          <w:sz w:val="16"/>
        </w:rPr>
        <w:t xml:space="preserve"> understood and </w:t>
      </w:r>
      <w:r w:rsidRPr="00A6784D">
        <w:rPr>
          <w:rStyle w:val="StyleUnderline"/>
        </w:rPr>
        <w:t>acknowledged. Washington needs to ensure</w:t>
      </w:r>
      <w:r w:rsidRPr="00A6784D">
        <w:rPr>
          <w:sz w:val="16"/>
        </w:rPr>
        <w:t xml:space="preserve"> that the </w:t>
      </w:r>
      <w:r w:rsidRPr="00A6784D">
        <w:rPr>
          <w:rStyle w:val="StyleUnderline"/>
        </w:rPr>
        <w:t xml:space="preserve">benefits of America’s </w:t>
      </w:r>
      <w:r w:rsidRPr="00A6784D">
        <w:rPr>
          <w:rStyle w:val="Emphasis"/>
        </w:rPr>
        <w:t>international engagement</w:t>
      </w:r>
      <w:r w:rsidRPr="00A6784D">
        <w:rPr>
          <w:rStyle w:val="StyleUnderline"/>
        </w:rPr>
        <w:t xml:space="preserve"> are shared</w:t>
      </w:r>
      <w:r w:rsidRPr="00A6784D">
        <w:rPr>
          <w:sz w:val="16"/>
        </w:rPr>
        <w:t xml:space="preserve"> by </w:t>
      </w:r>
      <w:proofErr w:type="gramStart"/>
      <w:r w:rsidRPr="00A6784D">
        <w:rPr>
          <w:sz w:val="16"/>
        </w:rPr>
        <w:t>all of</w:t>
      </w:r>
      <w:proofErr w:type="gramEnd"/>
      <w:r w:rsidRPr="00A6784D">
        <w:rPr>
          <w:sz w:val="16"/>
        </w:rPr>
        <w:t xml:space="preserve"> our citizens. </w:t>
      </w:r>
      <w:r w:rsidRPr="00A6784D">
        <w:rPr>
          <w:rStyle w:val="StyleUnderline"/>
        </w:rPr>
        <w:t>But we</w:t>
      </w:r>
      <w:r w:rsidRPr="00A6784D">
        <w:rPr>
          <w:sz w:val="16"/>
        </w:rPr>
        <w:t xml:space="preserve"> also </w:t>
      </w:r>
      <w:r w:rsidRPr="00A6784D">
        <w:rPr>
          <w:rStyle w:val="StyleUnderline"/>
        </w:rPr>
        <w:t>need to be clear about</w:t>
      </w:r>
      <w:r w:rsidRPr="00A6784D">
        <w:rPr>
          <w:sz w:val="16"/>
        </w:rPr>
        <w:t xml:space="preserve"> the </w:t>
      </w:r>
      <w:r w:rsidRPr="00A6784D">
        <w:rPr>
          <w:rStyle w:val="StyleUnderline"/>
        </w:rPr>
        <w:t xml:space="preserve">consequences of </w:t>
      </w:r>
      <w:r w:rsidRPr="00A6784D">
        <w:rPr>
          <w:rStyle w:val="Emphasis"/>
        </w:rPr>
        <w:t>disengagement</w:t>
      </w:r>
      <w:r w:rsidRPr="00A6784D">
        <w:rPr>
          <w:sz w:val="16"/>
        </w:rPr>
        <w:t xml:space="preserve">. For while it is comforting to believe that we can wall ourselves off from the ailments of the world, </w:t>
      </w:r>
      <w:r w:rsidRPr="00A6784D">
        <w:rPr>
          <w:rStyle w:val="StyleUnderline"/>
        </w:rPr>
        <w:t>history teaches us</w:t>
      </w:r>
      <w:r w:rsidRPr="00A6784D">
        <w:rPr>
          <w:sz w:val="16"/>
        </w:rPr>
        <w:t xml:space="preserve"> that </w:t>
      </w:r>
      <w:r w:rsidRPr="00A6784D">
        <w:rPr>
          <w:rStyle w:val="StyleUnderline"/>
        </w:rPr>
        <w:t>whenever problems abroad</w:t>
      </w:r>
      <w:r w:rsidRPr="00A6784D">
        <w:rPr>
          <w:sz w:val="16"/>
        </w:rPr>
        <w:t xml:space="preserve"> are allowed to </w:t>
      </w:r>
      <w:r w:rsidRPr="00A6784D">
        <w:rPr>
          <w:rStyle w:val="StyleUnderline"/>
        </w:rPr>
        <w:t>fester</w:t>
      </w:r>
      <w:r w:rsidRPr="00A6784D">
        <w:rPr>
          <w:sz w:val="16"/>
        </w:rPr>
        <w:t xml:space="preserve"> and grow, sooner or later, </w:t>
      </w:r>
      <w:r w:rsidRPr="00A6784D">
        <w:rPr>
          <w:rStyle w:val="StyleUnderline"/>
        </w:rPr>
        <w:t>they come home to America</w:t>
      </w:r>
      <w:r w:rsidRPr="00A6784D">
        <w:rPr>
          <w:sz w:val="16"/>
        </w:rPr>
        <w:t xml:space="preserve">. </w:t>
      </w:r>
    </w:p>
    <w:p w14:paraId="1BFB7EE1" w14:textId="77777777" w:rsidR="00A25171" w:rsidRPr="00A6784D" w:rsidRDefault="00A25171" w:rsidP="00A25171">
      <w:pPr>
        <w:rPr>
          <w:sz w:val="16"/>
        </w:rPr>
      </w:pPr>
      <w:r w:rsidRPr="00A6784D">
        <w:rPr>
          <w:rStyle w:val="Emphasis"/>
          <w:highlight w:val="cyan"/>
        </w:rPr>
        <w:lastRenderedPageBreak/>
        <w:t>Isolationism</w:t>
      </w:r>
      <w:r w:rsidRPr="00A6784D">
        <w:rPr>
          <w:rStyle w:val="StyleUnderline"/>
        </w:rPr>
        <w:t xml:space="preserve"> and retreat </w:t>
      </w:r>
      <w:r w:rsidRPr="00A6784D">
        <w:rPr>
          <w:rStyle w:val="Emphasis"/>
          <w:highlight w:val="cyan"/>
        </w:rPr>
        <w:t>do not work</w:t>
      </w:r>
      <w:r w:rsidRPr="00A6784D">
        <w:rPr>
          <w:sz w:val="16"/>
        </w:rPr>
        <w:t xml:space="preserve">; we know because </w:t>
      </w:r>
      <w:r w:rsidRPr="00A6784D">
        <w:rPr>
          <w:rStyle w:val="StyleUnderline"/>
        </w:rPr>
        <w:t>we have tried them before</w:t>
      </w:r>
      <w:r w:rsidRPr="00A6784D">
        <w:rPr>
          <w:sz w:val="16"/>
        </w:rPr>
        <w:t xml:space="preserve">. We also know, from recent experience, that </w:t>
      </w:r>
      <w:r w:rsidRPr="00A6784D">
        <w:rPr>
          <w:rStyle w:val="StyleUnderline"/>
          <w:highlight w:val="cyan"/>
        </w:rPr>
        <w:t xml:space="preserve">if America </w:t>
      </w:r>
      <w:r w:rsidRPr="00A6784D">
        <w:rPr>
          <w:rStyle w:val="Emphasis"/>
          <w:highlight w:val="cyan"/>
        </w:rPr>
        <w:t>recedes</w:t>
      </w:r>
      <w:r w:rsidRPr="00A6784D">
        <w:rPr>
          <w:rStyle w:val="StyleUnderline"/>
        </w:rPr>
        <w:t xml:space="preserve"> from the global stage, people in </w:t>
      </w:r>
      <w:r w:rsidRPr="00A6784D">
        <w:rPr>
          <w:rStyle w:val="Emphasis"/>
          <w:highlight w:val="cyan"/>
        </w:rPr>
        <w:t>Africa</w:t>
      </w:r>
      <w:r w:rsidRPr="00A6784D">
        <w:rPr>
          <w:rStyle w:val="StyleUnderline"/>
          <w:highlight w:val="cyan"/>
        </w:rPr>
        <w:t xml:space="preserve">, </w:t>
      </w:r>
      <w:r w:rsidRPr="00A6784D">
        <w:rPr>
          <w:rStyle w:val="Emphasis"/>
          <w:highlight w:val="cyan"/>
        </w:rPr>
        <w:t>Asia</w:t>
      </w:r>
      <w:r w:rsidRPr="00A6784D">
        <w:rPr>
          <w:rStyle w:val="StyleUnderline"/>
          <w:highlight w:val="cyan"/>
        </w:rPr>
        <w:t xml:space="preserve">, </w:t>
      </w:r>
      <w:r w:rsidRPr="00A6784D">
        <w:rPr>
          <w:rStyle w:val="Emphasis"/>
          <w:highlight w:val="cyan"/>
        </w:rPr>
        <w:t>Europe</w:t>
      </w:r>
      <w:r w:rsidRPr="00A6784D">
        <w:rPr>
          <w:rStyle w:val="StyleUnderline"/>
          <w:highlight w:val="cyan"/>
        </w:rPr>
        <w:t xml:space="preserve">, </w:t>
      </w:r>
      <w:r w:rsidRPr="00A6784D">
        <w:rPr>
          <w:rStyle w:val="Emphasis"/>
          <w:highlight w:val="cyan"/>
        </w:rPr>
        <w:t>Latin America</w:t>
      </w:r>
      <w:r w:rsidRPr="00A6784D">
        <w:rPr>
          <w:rStyle w:val="StyleUnderline"/>
          <w:highlight w:val="cyan"/>
        </w:rPr>
        <w:t xml:space="preserve">, and the </w:t>
      </w:r>
      <w:r w:rsidRPr="00A6784D">
        <w:rPr>
          <w:rStyle w:val="Emphasis"/>
          <w:highlight w:val="cyan"/>
        </w:rPr>
        <w:t>Middle East</w:t>
      </w:r>
      <w:r w:rsidRPr="00A6784D">
        <w:rPr>
          <w:rStyle w:val="StyleUnderline"/>
        </w:rPr>
        <w:t xml:space="preserve"> will</w:t>
      </w:r>
      <w:r w:rsidRPr="00A6784D">
        <w:rPr>
          <w:sz w:val="16"/>
        </w:rPr>
        <w:t xml:space="preserve"> increasingly </w:t>
      </w:r>
      <w:r w:rsidRPr="00A6784D">
        <w:rPr>
          <w:rStyle w:val="Emphasis"/>
          <w:highlight w:val="cyan"/>
        </w:rPr>
        <w:t>look</w:t>
      </w:r>
      <w:r w:rsidRPr="00A6784D">
        <w:rPr>
          <w:rStyle w:val="Emphasis"/>
        </w:rPr>
        <w:t xml:space="preserve"> elsewhere</w:t>
      </w:r>
      <w:r w:rsidRPr="00A6784D">
        <w:rPr>
          <w:rStyle w:val="StyleUnderline"/>
        </w:rPr>
        <w:t xml:space="preserve"> for</w:t>
      </w:r>
      <w:r w:rsidRPr="00A6784D">
        <w:rPr>
          <w:sz w:val="16"/>
        </w:rPr>
        <w:t xml:space="preserve"> inspiration and </w:t>
      </w:r>
      <w:r w:rsidRPr="00A6784D">
        <w:rPr>
          <w:rStyle w:val="StyleUnderline"/>
        </w:rPr>
        <w:t xml:space="preserve">guidance – whether </w:t>
      </w:r>
      <w:r w:rsidRPr="00A6784D">
        <w:rPr>
          <w:rStyle w:val="StyleUnderline"/>
          <w:highlight w:val="cyan"/>
        </w:rPr>
        <w:t xml:space="preserve">to </w:t>
      </w:r>
      <w:r w:rsidRPr="00A6784D">
        <w:rPr>
          <w:rStyle w:val="Emphasis"/>
          <w:highlight w:val="cyan"/>
        </w:rPr>
        <w:t>authoritarianism</w:t>
      </w:r>
      <w:r w:rsidRPr="00A6784D">
        <w:rPr>
          <w:rStyle w:val="StyleUnderline"/>
        </w:rPr>
        <w:t xml:space="preserve"> or </w:t>
      </w:r>
      <w:r w:rsidRPr="00A6784D">
        <w:rPr>
          <w:rStyle w:val="Emphasis"/>
        </w:rPr>
        <w:t xml:space="preserve">extremist </w:t>
      </w:r>
      <w:r w:rsidRPr="00A6784D">
        <w:rPr>
          <w:rStyle w:val="Emphasis"/>
          <w:highlight w:val="cyan"/>
        </w:rPr>
        <w:t>ideology</w:t>
      </w:r>
      <w:r w:rsidRPr="00A6784D">
        <w:rPr>
          <w:sz w:val="16"/>
        </w:rPr>
        <w:t xml:space="preserve">. </w:t>
      </w:r>
    </w:p>
    <w:p w14:paraId="1A3F50C3" w14:textId="77777777" w:rsidR="00A25171" w:rsidRPr="00A6784D" w:rsidRDefault="00A25171" w:rsidP="00A25171">
      <w:pPr>
        <w:rPr>
          <w:sz w:val="16"/>
        </w:rPr>
      </w:pPr>
      <w:r w:rsidRPr="00A6784D">
        <w:rPr>
          <w:sz w:val="16"/>
        </w:rPr>
        <w:t xml:space="preserve">In our opinion, </w:t>
      </w:r>
      <w:r w:rsidRPr="00A6784D">
        <w:rPr>
          <w:rStyle w:val="StyleUnderline"/>
        </w:rPr>
        <w:t>such a shift would be harmful to</w:t>
      </w:r>
      <w:r w:rsidRPr="00A6784D">
        <w:rPr>
          <w:sz w:val="16"/>
        </w:rPr>
        <w:t xml:space="preserve"> the interests of </w:t>
      </w:r>
      <w:r w:rsidRPr="00A6784D">
        <w:rPr>
          <w:rStyle w:val="StyleUnderline"/>
        </w:rPr>
        <w:t>those populations</w:t>
      </w:r>
      <w:r w:rsidRPr="00A6784D">
        <w:rPr>
          <w:sz w:val="16"/>
        </w:rPr>
        <w:t xml:space="preserve">, but it would be harmful above all to the interests of the United States, because </w:t>
      </w:r>
      <w:r w:rsidRPr="00A6784D">
        <w:rPr>
          <w:rStyle w:val="StyleUnderline"/>
        </w:rPr>
        <w:t>our security</w:t>
      </w:r>
      <w:r w:rsidRPr="00A6784D">
        <w:rPr>
          <w:sz w:val="16"/>
        </w:rPr>
        <w:t xml:space="preserve"> and our prosperity </w:t>
      </w:r>
      <w:r w:rsidRPr="00A6784D">
        <w:rPr>
          <w:rStyle w:val="StyleUnderline"/>
        </w:rPr>
        <w:t>depend on</w:t>
      </w:r>
      <w:r w:rsidRPr="00A6784D">
        <w:rPr>
          <w:sz w:val="16"/>
        </w:rPr>
        <w:t xml:space="preserve"> having </w:t>
      </w:r>
      <w:r w:rsidRPr="00A6784D">
        <w:rPr>
          <w:rStyle w:val="StyleUnderline"/>
        </w:rPr>
        <w:t>friends abroad that share our values – including</w:t>
      </w:r>
      <w:r w:rsidRPr="00A6784D">
        <w:rPr>
          <w:sz w:val="16"/>
        </w:rPr>
        <w:t xml:space="preserve"> our </w:t>
      </w:r>
      <w:r w:rsidRPr="00A6784D">
        <w:rPr>
          <w:rStyle w:val="StyleUnderline"/>
        </w:rPr>
        <w:t xml:space="preserve">belief in the </w:t>
      </w:r>
      <w:r w:rsidRPr="00A6784D">
        <w:rPr>
          <w:rStyle w:val="Emphasis"/>
        </w:rPr>
        <w:t>rule of law</w:t>
      </w:r>
      <w:r w:rsidRPr="00A6784D">
        <w:rPr>
          <w:sz w:val="16"/>
        </w:rPr>
        <w:t xml:space="preserve">, freedom of </w:t>
      </w:r>
      <w:r w:rsidRPr="00A6784D">
        <w:rPr>
          <w:rStyle w:val="StyleUnderline"/>
        </w:rPr>
        <w:t>movement, and access to markets</w:t>
      </w:r>
      <w:r w:rsidRPr="00A6784D">
        <w:rPr>
          <w:sz w:val="16"/>
        </w:rPr>
        <w:t xml:space="preserve">. </w:t>
      </w:r>
    </w:p>
    <w:p w14:paraId="0A0A0636" w14:textId="77777777" w:rsidR="00A25171" w:rsidRPr="00A6784D" w:rsidRDefault="00A25171" w:rsidP="00A25171">
      <w:pPr>
        <w:rPr>
          <w:sz w:val="16"/>
        </w:rPr>
      </w:pPr>
      <w:r w:rsidRPr="00A6784D">
        <w:rPr>
          <w:rStyle w:val="StyleUnderline"/>
        </w:rPr>
        <w:t xml:space="preserve">Neither </w:t>
      </w:r>
      <w:r w:rsidRPr="00A6784D">
        <w:rPr>
          <w:rStyle w:val="Emphasis"/>
          <w:highlight w:val="cyan"/>
        </w:rPr>
        <w:t>Russia</w:t>
      </w:r>
      <w:r w:rsidRPr="00A6784D">
        <w:rPr>
          <w:rStyle w:val="StyleUnderline"/>
        </w:rPr>
        <w:t xml:space="preserve"> nor </w:t>
      </w:r>
      <w:r w:rsidRPr="00A6784D">
        <w:rPr>
          <w:rStyle w:val="Emphasis"/>
          <w:highlight w:val="cyan"/>
        </w:rPr>
        <w:t>China</w:t>
      </w:r>
      <w:r w:rsidRPr="00A6784D">
        <w:rPr>
          <w:rStyle w:val="StyleUnderline"/>
        </w:rPr>
        <w:t xml:space="preserve"> proclaim</w:t>
      </w:r>
      <w:r w:rsidRPr="00A6784D">
        <w:rPr>
          <w:sz w:val="16"/>
        </w:rPr>
        <w:t xml:space="preserve"> the same </w:t>
      </w:r>
      <w:r w:rsidRPr="00A6784D">
        <w:rPr>
          <w:rStyle w:val="StyleUnderline"/>
        </w:rPr>
        <w:t>loyalty to those principles</w:t>
      </w:r>
      <w:r w:rsidRPr="00A6784D">
        <w:rPr>
          <w:sz w:val="16"/>
        </w:rPr>
        <w:t xml:space="preserve"> as we do. </w:t>
      </w:r>
      <w:r w:rsidRPr="00A6784D">
        <w:rPr>
          <w:rStyle w:val="StyleUnderline"/>
        </w:rPr>
        <w:t xml:space="preserve">Were they </w:t>
      </w:r>
      <w:r w:rsidRPr="00A6784D">
        <w:rPr>
          <w:rStyle w:val="Emphasis"/>
        </w:rPr>
        <w:t xml:space="preserve">to </w:t>
      </w:r>
      <w:r w:rsidRPr="00A6784D">
        <w:rPr>
          <w:rStyle w:val="Emphasis"/>
          <w:highlight w:val="cyan"/>
        </w:rPr>
        <w:t>fill a vacuum</w:t>
      </w:r>
      <w:r w:rsidRPr="00A6784D">
        <w:rPr>
          <w:rStyle w:val="StyleUnderline"/>
        </w:rPr>
        <w:t xml:space="preserve"> left by the U</w:t>
      </w:r>
      <w:r w:rsidRPr="00A6784D">
        <w:rPr>
          <w:sz w:val="16"/>
        </w:rPr>
        <w:t xml:space="preserve">nited </w:t>
      </w:r>
      <w:r w:rsidRPr="00A6784D">
        <w:rPr>
          <w:rStyle w:val="StyleUnderline"/>
        </w:rPr>
        <w:t>S</w:t>
      </w:r>
      <w:r w:rsidRPr="00A6784D">
        <w:rPr>
          <w:sz w:val="16"/>
        </w:rPr>
        <w:t xml:space="preserve">tates, </w:t>
      </w:r>
      <w:r w:rsidRPr="00A6784D">
        <w:rPr>
          <w:rStyle w:val="StyleUnderline"/>
        </w:rPr>
        <w:t>it could</w:t>
      </w:r>
      <w:r w:rsidRPr="00A6784D">
        <w:rPr>
          <w:sz w:val="16"/>
        </w:rPr>
        <w:t xml:space="preserve"> very well </w:t>
      </w:r>
      <w:r w:rsidRPr="00A6784D">
        <w:rPr>
          <w:rStyle w:val="StyleUnderline"/>
        </w:rPr>
        <w:t>mark a return to a balance of power system, where</w:t>
      </w:r>
      <w:r w:rsidRPr="00A6784D">
        <w:rPr>
          <w:sz w:val="16"/>
        </w:rPr>
        <w:t xml:space="preserve"> the world’s </w:t>
      </w:r>
      <w:r w:rsidRPr="00A6784D">
        <w:rPr>
          <w:rStyle w:val="StyleUnderline"/>
        </w:rPr>
        <w:t xml:space="preserve">major powers </w:t>
      </w:r>
      <w:r w:rsidRPr="00A6784D">
        <w:rPr>
          <w:rStyle w:val="Emphasis"/>
        </w:rPr>
        <w:t>competed militarily</w:t>
      </w:r>
      <w:r w:rsidRPr="00A6784D">
        <w:rPr>
          <w:rStyle w:val="StyleUnderline"/>
        </w:rPr>
        <w:t xml:space="preserve"> for territory and </w:t>
      </w:r>
      <w:r w:rsidRPr="00A6784D">
        <w:rPr>
          <w:rStyle w:val="Emphasis"/>
        </w:rPr>
        <w:t>spheres of influence</w:t>
      </w:r>
      <w:r w:rsidRPr="00A6784D">
        <w:rPr>
          <w:rStyle w:val="StyleUnderline"/>
        </w:rPr>
        <w:t xml:space="preserve"> at great human</w:t>
      </w:r>
      <w:r w:rsidRPr="00A6784D">
        <w:rPr>
          <w:sz w:val="16"/>
        </w:rPr>
        <w:t xml:space="preserve"> and financial </w:t>
      </w:r>
      <w:proofErr w:type="gramStart"/>
      <w:r w:rsidRPr="00A6784D">
        <w:rPr>
          <w:rStyle w:val="StyleUnderline"/>
        </w:rPr>
        <w:t>cost.</w:t>
      </w:r>
      <w:proofErr w:type="gramEnd"/>
      <w:r w:rsidRPr="00A6784D">
        <w:rPr>
          <w:rStyle w:val="StyleUnderline"/>
        </w:rPr>
        <w:t xml:space="preserve"> This is a world</w:t>
      </w:r>
      <w:r w:rsidRPr="00A6784D">
        <w:rPr>
          <w:sz w:val="16"/>
        </w:rPr>
        <w:t xml:space="preserve"> to which </w:t>
      </w:r>
      <w:r w:rsidRPr="00A6784D">
        <w:rPr>
          <w:rStyle w:val="StyleUnderline"/>
        </w:rPr>
        <w:t>none of us</w:t>
      </w:r>
      <w:r w:rsidRPr="00A6784D">
        <w:rPr>
          <w:sz w:val="16"/>
        </w:rPr>
        <w:t xml:space="preserve"> should </w:t>
      </w:r>
      <w:r w:rsidRPr="00A6784D">
        <w:rPr>
          <w:rStyle w:val="StyleUnderline"/>
        </w:rPr>
        <w:t>want to return</w:t>
      </w:r>
      <w:r w:rsidRPr="00A6784D">
        <w:rPr>
          <w:sz w:val="16"/>
        </w:rPr>
        <w:t xml:space="preserve">. </w:t>
      </w:r>
    </w:p>
    <w:p w14:paraId="3D9CF007" w14:textId="77777777" w:rsidR="00A25171" w:rsidRPr="00A6784D" w:rsidRDefault="00A25171" w:rsidP="00A25171">
      <w:pPr>
        <w:rPr>
          <w:sz w:val="16"/>
        </w:rPr>
      </w:pPr>
      <w:r w:rsidRPr="00A6784D">
        <w:rPr>
          <w:rStyle w:val="StyleUnderline"/>
        </w:rPr>
        <w:t>America’s</w:t>
      </w:r>
      <w:r w:rsidRPr="00A6784D">
        <w:rPr>
          <w:sz w:val="16"/>
        </w:rPr>
        <w:t xml:space="preserve"> continued </w:t>
      </w:r>
      <w:r w:rsidRPr="00A6784D">
        <w:rPr>
          <w:rStyle w:val="StyleUnderline"/>
        </w:rPr>
        <w:t xml:space="preserve">global </w:t>
      </w:r>
      <w:r w:rsidRPr="00A6784D">
        <w:rPr>
          <w:rStyle w:val="Emphasis"/>
        </w:rPr>
        <w:t>leadership</w:t>
      </w:r>
      <w:r w:rsidRPr="00A6784D">
        <w:rPr>
          <w:rStyle w:val="StyleUnderline"/>
        </w:rPr>
        <w:t xml:space="preserve"> cannot be taken for granted, but</w:t>
      </w:r>
      <w:r w:rsidRPr="00A6784D">
        <w:rPr>
          <w:sz w:val="16"/>
        </w:rPr>
        <w:t xml:space="preserve"> a </w:t>
      </w:r>
      <w:r w:rsidRPr="00A6784D">
        <w:rPr>
          <w:rStyle w:val="Emphasis"/>
        </w:rPr>
        <w:t>retreat</w:t>
      </w:r>
      <w:r w:rsidRPr="00A6784D">
        <w:rPr>
          <w:rStyle w:val="StyleUnderline"/>
        </w:rPr>
        <w:t xml:space="preserve"> into </w:t>
      </w:r>
      <w:r w:rsidRPr="00A6784D">
        <w:rPr>
          <w:rStyle w:val="Emphasis"/>
        </w:rPr>
        <w:t>isolationism</w:t>
      </w:r>
      <w:r w:rsidRPr="00A6784D">
        <w:rPr>
          <w:rStyle w:val="StyleUnderline"/>
        </w:rPr>
        <w:t xml:space="preserve"> is not preordained</w:t>
      </w:r>
      <w:r w:rsidRPr="00A6784D">
        <w:rPr>
          <w:sz w:val="16"/>
        </w:rPr>
        <w:t xml:space="preserve">. We have an opportunity – and, in our view, an obligation – to defend those aspects of the international system that work in the twenty-first century, and to adapt those that do not. </w:t>
      </w:r>
    </w:p>
    <w:p w14:paraId="48B10F0A" w14:textId="77777777" w:rsidR="00A25171" w:rsidRPr="00A6784D" w:rsidRDefault="00A25171" w:rsidP="00A25171">
      <w:pPr>
        <w:rPr>
          <w:sz w:val="16"/>
        </w:rPr>
      </w:pPr>
      <w:r w:rsidRPr="00A6784D">
        <w:rPr>
          <w:sz w:val="16"/>
        </w:rPr>
        <w:t xml:space="preserve">In doing so, </w:t>
      </w:r>
      <w:r w:rsidRPr="00A6784D">
        <w:rPr>
          <w:rStyle w:val="StyleUnderline"/>
        </w:rPr>
        <w:t>we should acknowledge</w:t>
      </w:r>
      <w:r w:rsidRPr="00A6784D">
        <w:rPr>
          <w:sz w:val="16"/>
        </w:rPr>
        <w:t xml:space="preserve"> that </w:t>
      </w:r>
      <w:r w:rsidRPr="00A6784D">
        <w:rPr>
          <w:rStyle w:val="StyleUnderline"/>
        </w:rPr>
        <w:t xml:space="preserve">the existing order </w:t>
      </w:r>
      <w:proofErr w:type="gramStart"/>
      <w:r w:rsidRPr="00A6784D">
        <w:rPr>
          <w:rStyle w:val="StyleUnderline"/>
        </w:rPr>
        <w:t>is in need of</w:t>
      </w:r>
      <w:proofErr w:type="gramEnd"/>
      <w:r w:rsidRPr="00A6784D">
        <w:rPr>
          <w:rStyle w:val="StyleUnderline"/>
        </w:rPr>
        <w:t xml:space="preserve"> </w:t>
      </w:r>
      <w:r w:rsidRPr="00A6784D">
        <w:rPr>
          <w:rStyle w:val="Emphasis"/>
        </w:rPr>
        <w:t>revision</w:t>
      </w:r>
      <w:r w:rsidRPr="00A6784D">
        <w:rPr>
          <w:sz w:val="16"/>
        </w:rPr>
        <w:t xml:space="preserve"> and refurbishment. </w:t>
      </w:r>
      <w:r w:rsidRPr="00A6784D">
        <w:rPr>
          <w:rStyle w:val="StyleUnderline"/>
        </w:rPr>
        <w:t>The international system</w:t>
      </w:r>
      <w:r w:rsidRPr="00A6784D">
        <w:rPr>
          <w:sz w:val="16"/>
        </w:rPr>
        <w:t xml:space="preserve"> was designed for a different era, and it </w:t>
      </w:r>
      <w:r w:rsidRPr="00A6784D">
        <w:rPr>
          <w:rStyle w:val="StyleUnderline"/>
        </w:rPr>
        <w:t xml:space="preserve">requires a renewal of purpose and a reform of </w:t>
      </w:r>
      <w:r w:rsidRPr="00A6784D">
        <w:rPr>
          <w:sz w:val="16"/>
        </w:rPr>
        <w:t xml:space="preserve">its </w:t>
      </w:r>
      <w:r w:rsidRPr="00A6784D">
        <w:rPr>
          <w:rStyle w:val="StyleUnderline"/>
        </w:rPr>
        <w:t>structures. Its mission should</w:t>
      </w:r>
      <w:r w:rsidRPr="00A6784D">
        <w:rPr>
          <w:sz w:val="16"/>
        </w:rPr>
        <w:t xml:space="preserve"> more clearly </w:t>
      </w:r>
      <w:r w:rsidRPr="00A6784D">
        <w:rPr>
          <w:rStyle w:val="StyleUnderline"/>
        </w:rPr>
        <w:t>extend beyond</w:t>
      </w:r>
      <w:r w:rsidRPr="00A6784D">
        <w:rPr>
          <w:sz w:val="16"/>
        </w:rPr>
        <w:t xml:space="preserve"> preventing </w:t>
      </w:r>
      <w:r w:rsidRPr="00A6784D">
        <w:rPr>
          <w:rStyle w:val="Emphasis"/>
        </w:rPr>
        <w:t>war</w:t>
      </w:r>
      <w:r w:rsidRPr="00A6784D">
        <w:rPr>
          <w:rStyle w:val="StyleUnderline"/>
        </w:rPr>
        <w:t xml:space="preserve"> in Europe to</w:t>
      </w:r>
      <w:r w:rsidRPr="00A6784D">
        <w:rPr>
          <w:sz w:val="16"/>
        </w:rPr>
        <w:t xml:space="preserve"> include </w:t>
      </w:r>
      <w:r w:rsidRPr="00A6784D">
        <w:rPr>
          <w:rStyle w:val="Emphasis"/>
        </w:rPr>
        <w:t>stabilizing</w:t>
      </w:r>
      <w:r w:rsidRPr="00A6784D">
        <w:rPr>
          <w:rStyle w:val="StyleUnderline"/>
        </w:rPr>
        <w:t xml:space="preserve"> other </w:t>
      </w:r>
      <w:r w:rsidRPr="00A6784D">
        <w:rPr>
          <w:rStyle w:val="Emphasis"/>
        </w:rPr>
        <w:t>strategic regions</w:t>
      </w:r>
      <w:r w:rsidRPr="00A6784D">
        <w:rPr>
          <w:sz w:val="16"/>
        </w:rPr>
        <w:t xml:space="preserve"> that affect our well-being. Its approach should reflect the fact that </w:t>
      </w:r>
      <w:r w:rsidRPr="00A6784D">
        <w:rPr>
          <w:rStyle w:val="Emphasis"/>
        </w:rPr>
        <w:t>long-term stability</w:t>
      </w:r>
      <w:r w:rsidRPr="00A6784D">
        <w:rPr>
          <w:rStyle w:val="StyleUnderline"/>
        </w:rPr>
        <w:t xml:space="preserve"> depends on </w:t>
      </w:r>
      <w:r w:rsidRPr="00A6784D">
        <w:rPr>
          <w:rStyle w:val="Emphasis"/>
        </w:rPr>
        <w:t>well-governed</w:t>
      </w:r>
      <w:r w:rsidRPr="00A6784D">
        <w:rPr>
          <w:rStyle w:val="StyleUnderline"/>
        </w:rPr>
        <w:t xml:space="preserve"> states whose leaders are seen as legitimate</w:t>
      </w:r>
      <w:r w:rsidRPr="00A6784D">
        <w:rPr>
          <w:sz w:val="16"/>
        </w:rPr>
        <w:t xml:space="preserve"> by their people. And its </w:t>
      </w:r>
      <w:r w:rsidRPr="00A6784D">
        <w:rPr>
          <w:rStyle w:val="StyleUnderline"/>
        </w:rPr>
        <w:t xml:space="preserve">structure must be </w:t>
      </w:r>
      <w:r w:rsidRPr="00A6784D">
        <w:rPr>
          <w:rStyle w:val="Emphasis"/>
        </w:rPr>
        <w:t>adapted</w:t>
      </w:r>
      <w:r w:rsidRPr="00A6784D">
        <w:rPr>
          <w:rStyle w:val="StyleUnderline"/>
        </w:rPr>
        <w:t xml:space="preserve"> to the </w:t>
      </w:r>
      <w:r w:rsidRPr="00A6784D">
        <w:rPr>
          <w:rStyle w:val="Emphasis"/>
        </w:rPr>
        <w:t>realities</w:t>
      </w:r>
      <w:r w:rsidRPr="00A6784D">
        <w:rPr>
          <w:rStyle w:val="StyleUnderline"/>
        </w:rPr>
        <w:t xml:space="preserve"> of a world in which power is</w:t>
      </w:r>
      <w:r w:rsidRPr="00A6784D">
        <w:rPr>
          <w:sz w:val="16"/>
        </w:rPr>
        <w:t xml:space="preserve"> more </w:t>
      </w:r>
      <w:r w:rsidRPr="00A6784D">
        <w:rPr>
          <w:rStyle w:val="StyleUnderline"/>
        </w:rPr>
        <w:t>diffuse</w:t>
      </w:r>
      <w:r w:rsidRPr="00A6784D">
        <w:rPr>
          <w:sz w:val="16"/>
        </w:rPr>
        <w:t xml:space="preserve">, so other countries can take on a greater role commensurate with the contributions they make and the responsibilities they assume. </w:t>
      </w:r>
    </w:p>
    <w:p w14:paraId="4B9ACBF2" w14:textId="77777777" w:rsidR="00A25171" w:rsidRPr="00A6784D" w:rsidRDefault="00A25171" w:rsidP="00A25171">
      <w:pPr>
        <w:rPr>
          <w:sz w:val="16"/>
        </w:rPr>
      </w:pPr>
      <w:r w:rsidRPr="00A6784D">
        <w:rPr>
          <w:rStyle w:val="StyleUnderline"/>
        </w:rPr>
        <w:t>China, Russia, and other countries should understand</w:t>
      </w:r>
      <w:r w:rsidRPr="00A6784D">
        <w:rPr>
          <w:sz w:val="16"/>
        </w:rPr>
        <w:t xml:space="preserve"> that </w:t>
      </w:r>
      <w:r w:rsidRPr="00A6784D">
        <w:rPr>
          <w:rStyle w:val="StyleUnderline"/>
        </w:rPr>
        <w:t>there is a larger place</w:t>
      </w:r>
      <w:r w:rsidRPr="00A6784D">
        <w:rPr>
          <w:sz w:val="16"/>
        </w:rPr>
        <w:t xml:space="preserve"> for them </w:t>
      </w:r>
      <w:r w:rsidRPr="00A6784D">
        <w:rPr>
          <w:rStyle w:val="StyleUnderline"/>
        </w:rPr>
        <w:t xml:space="preserve">at the decision-making table, provided they are </w:t>
      </w:r>
      <w:r w:rsidRPr="00A6784D">
        <w:rPr>
          <w:rStyle w:val="Emphasis"/>
        </w:rPr>
        <w:t>constructive</w:t>
      </w:r>
      <w:r w:rsidRPr="00A6784D">
        <w:rPr>
          <w:rStyle w:val="StyleUnderline"/>
        </w:rPr>
        <w:t xml:space="preserve"> and respect</w:t>
      </w:r>
      <w:r w:rsidRPr="00A6784D">
        <w:rPr>
          <w:sz w:val="16"/>
        </w:rPr>
        <w:t xml:space="preserve"> the </w:t>
      </w:r>
      <w:r w:rsidRPr="00A6784D">
        <w:rPr>
          <w:rStyle w:val="StyleUnderline"/>
        </w:rPr>
        <w:t>interests of other nations</w:t>
      </w:r>
      <w:r w:rsidRPr="00A6784D">
        <w:rPr>
          <w:sz w:val="16"/>
        </w:rPr>
        <w:t xml:space="preserve">. And they need to understand that </w:t>
      </w:r>
      <w:r w:rsidRPr="00A6784D">
        <w:rPr>
          <w:rStyle w:val="StyleUnderline"/>
        </w:rPr>
        <w:t xml:space="preserve">there will be </w:t>
      </w:r>
      <w:r w:rsidRPr="00A6784D">
        <w:rPr>
          <w:rStyle w:val="Emphasis"/>
        </w:rPr>
        <w:t>costs</w:t>
      </w:r>
      <w:r w:rsidRPr="00A6784D">
        <w:rPr>
          <w:rStyle w:val="StyleUnderline"/>
        </w:rPr>
        <w:t xml:space="preserve"> if they do not</w:t>
      </w:r>
      <w:r w:rsidRPr="00A6784D">
        <w:rPr>
          <w:sz w:val="16"/>
        </w:rPr>
        <w:t>.</w:t>
      </w:r>
    </w:p>
    <w:p w14:paraId="0C8EF08A" w14:textId="77777777" w:rsidR="00A25171" w:rsidRPr="00A6784D" w:rsidRDefault="00A25171" w:rsidP="00A25171">
      <w:pPr>
        <w:rPr>
          <w:sz w:val="16"/>
        </w:rPr>
      </w:pPr>
      <w:r w:rsidRPr="00A6784D">
        <w:rPr>
          <w:sz w:val="16"/>
        </w:rPr>
        <w:t xml:space="preserve"> For this and other reasons, </w:t>
      </w:r>
      <w:r w:rsidRPr="00A6784D">
        <w:rPr>
          <w:rStyle w:val="StyleUnderline"/>
        </w:rPr>
        <w:t xml:space="preserve">U.S. </w:t>
      </w:r>
      <w:r w:rsidRPr="00A6784D">
        <w:rPr>
          <w:rStyle w:val="Emphasis"/>
        </w:rPr>
        <w:t>military power</w:t>
      </w:r>
      <w:r w:rsidRPr="00A6784D">
        <w:rPr>
          <w:rStyle w:val="StyleUnderline"/>
        </w:rPr>
        <w:t xml:space="preserve"> will remain vital in a renewed </w:t>
      </w:r>
      <w:r w:rsidRPr="00A6784D">
        <w:rPr>
          <w:rStyle w:val="Emphasis"/>
        </w:rPr>
        <w:t>international order</w:t>
      </w:r>
      <w:r w:rsidRPr="00A6784D">
        <w:rPr>
          <w:rStyle w:val="StyleUnderline"/>
        </w:rPr>
        <w:t>. We appreciate</w:t>
      </w:r>
      <w:r w:rsidRPr="00A6784D">
        <w:rPr>
          <w:sz w:val="16"/>
        </w:rPr>
        <w:t xml:space="preserve"> this committee’s </w:t>
      </w:r>
      <w:r w:rsidRPr="00A6784D">
        <w:rPr>
          <w:rStyle w:val="StyleUnderline"/>
        </w:rPr>
        <w:t>efforts to ensure</w:t>
      </w:r>
      <w:r w:rsidRPr="00A6784D">
        <w:rPr>
          <w:sz w:val="16"/>
        </w:rPr>
        <w:t xml:space="preserve"> that </w:t>
      </w:r>
      <w:r w:rsidRPr="00A6784D">
        <w:rPr>
          <w:rStyle w:val="StyleUnderline"/>
        </w:rPr>
        <w:t>our military remains the best-trained</w:t>
      </w:r>
      <w:r w:rsidRPr="00A6784D">
        <w:rPr>
          <w:sz w:val="16"/>
        </w:rPr>
        <w:t>, best-</w:t>
      </w:r>
      <w:r w:rsidRPr="00A6784D">
        <w:rPr>
          <w:rStyle w:val="StyleUnderline"/>
        </w:rPr>
        <w:t>equipped, and</w:t>
      </w:r>
      <w:r w:rsidRPr="00A6784D">
        <w:rPr>
          <w:sz w:val="16"/>
        </w:rPr>
        <w:t xml:space="preserve"> best-</w:t>
      </w:r>
      <w:r w:rsidRPr="00A6784D">
        <w:rPr>
          <w:rStyle w:val="StyleUnderline"/>
        </w:rPr>
        <w:t>led</w:t>
      </w:r>
      <w:r w:rsidRPr="00A6784D">
        <w:rPr>
          <w:sz w:val="16"/>
        </w:rPr>
        <w:t xml:space="preserve"> force </w:t>
      </w:r>
      <w:r w:rsidRPr="00A6784D">
        <w:rPr>
          <w:rStyle w:val="StyleUnderline"/>
        </w:rPr>
        <w:t xml:space="preserve">on earth. </w:t>
      </w:r>
      <w:r w:rsidRPr="00A6784D">
        <w:rPr>
          <w:rStyle w:val="StyleUnderline"/>
          <w:highlight w:val="cyan"/>
        </w:rPr>
        <w:t xml:space="preserve">Given the </w:t>
      </w:r>
      <w:r w:rsidRPr="00A6784D">
        <w:rPr>
          <w:rStyle w:val="Emphasis"/>
          <w:highlight w:val="cyan"/>
        </w:rPr>
        <w:t>variety of threats</w:t>
      </w:r>
      <w:r w:rsidRPr="00A6784D">
        <w:rPr>
          <w:sz w:val="16"/>
        </w:rPr>
        <w:t xml:space="preserve"> facing our country, </w:t>
      </w:r>
      <w:r w:rsidRPr="00A6784D">
        <w:rPr>
          <w:rStyle w:val="StyleUnderline"/>
        </w:rPr>
        <w:t>it makes sense to continue</w:t>
      </w:r>
      <w:r w:rsidRPr="00A6784D">
        <w:rPr>
          <w:sz w:val="16"/>
        </w:rPr>
        <w:t xml:space="preserve"> upgrading and </w:t>
      </w:r>
      <w:r w:rsidRPr="00A6784D">
        <w:rPr>
          <w:rStyle w:val="StyleUnderline"/>
        </w:rPr>
        <w:t>enhancing</w:t>
      </w:r>
      <w:r w:rsidRPr="00A6784D">
        <w:rPr>
          <w:sz w:val="16"/>
        </w:rPr>
        <w:t xml:space="preserve"> our country’s military </w:t>
      </w:r>
      <w:r w:rsidRPr="00A6784D">
        <w:rPr>
          <w:rStyle w:val="StyleUnderline"/>
        </w:rPr>
        <w:t>capabilities</w:t>
      </w:r>
      <w:r w:rsidRPr="00A6784D">
        <w:rPr>
          <w:sz w:val="16"/>
        </w:rPr>
        <w:t xml:space="preserve"> and deterrent power. </w:t>
      </w:r>
      <w:r w:rsidRPr="00A6784D">
        <w:rPr>
          <w:rStyle w:val="StyleUnderline"/>
        </w:rPr>
        <w:t>But</w:t>
      </w:r>
      <w:r w:rsidRPr="00A6784D">
        <w:rPr>
          <w:sz w:val="16"/>
        </w:rPr>
        <w:t xml:space="preserve"> we strongly believe that </w:t>
      </w:r>
      <w:r w:rsidRPr="00A6784D">
        <w:rPr>
          <w:rStyle w:val="StyleUnderline"/>
          <w:highlight w:val="cyan"/>
        </w:rPr>
        <w:t>it would be a mistake to increase defense</w:t>
      </w:r>
      <w:r w:rsidRPr="00A6784D">
        <w:rPr>
          <w:sz w:val="16"/>
        </w:rPr>
        <w:t xml:space="preserve"> spending </w:t>
      </w:r>
      <w:r w:rsidRPr="00A6784D">
        <w:rPr>
          <w:rStyle w:val="StyleUnderline"/>
          <w:highlight w:val="cyan"/>
        </w:rPr>
        <w:t xml:space="preserve">at the </w:t>
      </w:r>
      <w:r w:rsidRPr="00A6784D">
        <w:rPr>
          <w:rStyle w:val="Emphasis"/>
          <w:highlight w:val="cyan"/>
        </w:rPr>
        <w:t>expense</w:t>
      </w:r>
      <w:r w:rsidRPr="00A6784D">
        <w:rPr>
          <w:rStyle w:val="StyleUnderline"/>
          <w:highlight w:val="cyan"/>
        </w:rPr>
        <w:t xml:space="preserve"> of</w:t>
      </w:r>
      <w:r w:rsidRPr="00A6784D">
        <w:rPr>
          <w:rStyle w:val="StyleUnderline"/>
        </w:rPr>
        <w:t xml:space="preserve"> other </w:t>
      </w:r>
      <w:r w:rsidRPr="00A6784D">
        <w:rPr>
          <w:rStyle w:val="Emphasis"/>
        </w:rPr>
        <w:t>critical investments</w:t>
      </w:r>
      <w:r w:rsidRPr="00A6784D">
        <w:rPr>
          <w:rStyle w:val="StyleUnderline"/>
        </w:rPr>
        <w:t xml:space="preserve"> in</w:t>
      </w:r>
      <w:r w:rsidRPr="00A6784D">
        <w:rPr>
          <w:sz w:val="16"/>
        </w:rPr>
        <w:t xml:space="preserve"> national </w:t>
      </w:r>
      <w:r w:rsidRPr="00A6784D">
        <w:rPr>
          <w:rStyle w:val="StyleUnderline"/>
        </w:rPr>
        <w:t>security – especially</w:t>
      </w:r>
      <w:r w:rsidRPr="00A6784D">
        <w:rPr>
          <w:sz w:val="16"/>
        </w:rPr>
        <w:t xml:space="preserve"> those in </w:t>
      </w:r>
      <w:r w:rsidRPr="00A6784D">
        <w:rPr>
          <w:rStyle w:val="Emphasis"/>
        </w:rPr>
        <w:t>diplomacy</w:t>
      </w:r>
      <w:r w:rsidRPr="00A6784D">
        <w:rPr>
          <w:rStyle w:val="StyleUnderline"/>
        </w:rPr>
        <w:t xml:space="preserve">, development, </w:t>
      </w:r>
      <w:r w:rsidRPr="00A6784D">
        <w:rPr>
          <w:rStyle w:val="Emphasis"/>
          <w:highlight w:val="cyan"/>
        </w:rPr>
        <w:t>democracy</w:t>
      </w:r>
      <w:r w:rsidRPr="00A6784D">
        <w:rPr>
          <w:rStyle w:val="StyleUnderline"/>
          <w:highlight w:val="cyan"/>
        </w:rPr>
        <w:t xml:space="preserve">, </w:t>
      </w:r>
      <w:r w:rsidRPr="00A6784D">
        <w:rPr>
          <w:rStyle w:val="StyleUnderline"/>
        </w:rPr>
        <w:t>and peacebuilding</w:t>
      </w:r>
      <w:r w:rsidRPr="00A6784D">
        <w:rPr>
          <w:sz w:val="16"/>
        </w:rPr>
        <w:t xml:space="preserve">. </w:t>
      </w:r>
    </w:p>
    <w:p w14:paraId="62AE87A4" w14:textId="77777777" w:rsidR="00A25171" w:rsidRPr="00A6784D" w:rsidRDefault="00A25171" w:rsidP="00A25171">
      <w:pPr>
        <w:rPr>
          <w:sz w:val="16"/>
        </w:rPr>
      </w:pPr>
      <w:r w:rsidRPr="00A6784D">
        <w:rPr>
          <w:sz w:val="16"/>
        </w:rPr>
        <w:t xml:space="preserve">We know from experience that force, and </w:t>
      </w:r>
      <w:r w:rsidRPr="00A6784D">
        <w:rPr>
          <w:rStyle w:val="StyleUnderline"/>
        </w:rPr>
        <w:t xml:space="preserve">the </w:t>
      </w:r>
      <w:r w:rsidRPr="00A6784D">
        <w:rPr>
          <w:rStyle w:val="Emphasis"/>
        </w:rPr>
        <w:t>credible possibility</w:t>
      </w:r>
      <w:r w:rsidRPr="00A6784D">
        <w:rPr>
          <w:sz w:val="16"/>
        </w:rPr>
        <w:t xml:space="preserve"> of its use, </w:t>
      </w:r>
      <w:r w:rsidRPr="00A6784D">
        <w:rPr>
          <w:rStyle w:val="StyleUnderline"/>
        </w:rPr>
        <w:t>are essential to defend our vital interests</w:t>
      </w:r>
      <w:r w:rsidRPr="00A6784D">
        <w:rPr>
          <w:sz w:val="16"/>
        </w:rPr>
        <w:t xml:space="preserve"> and keep America safe. </w:t>
      </w:r>
      <w:r w:rsidRPr="00A6784D">
        <w:rPr>
          <w:rStyle w:val="StyleUnderline"/>
        </w:rPr>
        <w:t>But</w:t>
      </w:r>
      <w:r w:rsidRPr="00A6784D">
        <w:rPr>
          <w:sz w:val="16"/>
        </w:rPr>
        <w:t xml:space="preserve"> as one of us has said in the past, </w:t>
      </w:r>
      <w:r w:rsidRPr="00A6784D">
        <w:rPr>
          <w:rStyle w:val="StyleUnderline"/>
        </w:rPr>
        <w:t xml:space="preserve">force alone can be a </w:t>
      </w:r>
      <w:r w:rsidRPr="00A6784D">
        <w:rPr>
          <w:rStyle w:val="Emphasis"/>
        </w:rPr>
        <w:t>blunt instrument</w:t>
      </w:r>
      <w:r w:rsidRPr="00A6784D">
        <w:rPr>
          <w:rStyle w:val="StyleUnderline"/>
        </w:rPr>
        <w:t>, and there are</w:t>
      </w:r>
      <w:r w:rsidRPr="00A6784D">
        <w:rPr>
          <w:sz w:val="16"/>
        </w:rPr>
        <w:t xml:space="preserve"> many </w:t>
      </w:r>
      <w:r w:rsidRPr="00A6784D">
        <w:rPr>
          <w:rStyle w:val="StyleUnderline"/>
        </w:rPr>
        <w:t>problems it cannot solve</w:t>
      </w:r>
      <w:r w:rsidRPr="00A6784D">
        <w:rPr>
          <w:sz w:val="16"/>
        </w:rPr>
        <w:t xml:space="preserve">. The </w:t>
      </w:r>
      <w:r w:rsidRPr="00A6784D">
        <w:rPr>
          <w:rStyle w:val="StyleUnderline"/>
        </w:rPr>
        <w:t>military leaders</w:t>
      </w:r>
      <w:r w:rsidRPr="00A6784D">
        <w:rPr>
          <w:sz w:val="16"/>
        </w:rPr>
        <w:t xml:space="preserve"> who so frequently testify before this committee </w:t>
      </w:r>
      <w:r w:rsidRPr="00A6784D">
        <w:rPr>
          <w:rStyle w:val="StyleUnderline"/>
        </w:rPr>
        <w:t>would</w:t>
      </w:r>
      <w:r w:rsidRPr="00A6784D">
        <w:rPr>
          <w:sz w:val="16"/>
        </w:rPr>
        <w:t xml:space="preserve"> be the first to </w:t>
      </w:r>
      <w:r w:rsidRPr="00A6784D">
        <w:rPr>
          <w:rStyle w:val="StyleUnderline"/>
        </w:rPr>
        <w:t>tell you</w:t>
      </w:r>
      <w:r w:rsidRPr="00A6784D">
        <w:rPr>
          <w:sz w:val="16"/>
        </w:rPr>
        <w:t xml:space="preserve"> that </w:t>
      </w:r>
      <w:r w:rsidRPr="00A6784D">
        <w:rPr>
          <w:rStyle w:val="StyleUnderline"/>
        </w:rPr>
        <w:t>they cannot succeed in</w:t>
      </w:r>
      <w:r w:rsidRPr="00A6784D">
        <w:rPr>
          <w:sz w:val="16"/>
        </w:rPr>
        <w:t xml:space="preserve"> their </w:t>
      </w:r>
      <w:r w:rsidRPr="00A6784D">
        <w:rPr>
          <w:rStyle w:val="StyleUnderline"/>
        </w:rPr>
        <w:t>missions without</w:t>
      </w:r>
      <w:r w:rsidRPr="00A6784D">
        <w:rPr>
          <w:sz w:val="16"/>
        </w:rPr>
        <w:t xml:space="preserve"> the vital capabilities that our </w:t>
      </w:r>
      <w:r w:rsidRPr="00A6784D">
        <w:rPr>
          <w:rStyle w:val="StyleUnderline"/>
        </w:rPr>
        <w:t>civilian agencies</w:t>
      </w:r>
      <w:r w:rsidRPr="00A6784D">
        <w:rPr>
          <w:sz w:val="16"/>
        </w:rPr>
        <w:t xml:space="preserve"> bring to the table. </w:t>
      </w:r>
      <w:r w:rsidRPr="00A6784D">
        <w:rPr>
          <w:rStyle w:val="StyleUnderline"/>
        </w:rPr>
        <w:t>Gutting these</w:t>
      </w:r>
      <w:r w:rsidRPr="00A6784D">
        <w:rPr>
          <w:sz w:val="16"/>
        </w:rPr>
        <w:t xml:space="preserve"> capabilities </w:t>
      </w:r>
      <w:r w:rsidRPr="00A6784D">
        <w:rPr>
          <w:rStyle w:val="StyleUnderline"/>
        </w:rPr>
        <w:t>will put an unacceptable burden</w:t>
      </w:r>
      <w:r w:rsidRPr="00A6784D">
        <w:rPr>
          <w:sz w:val="16"/>
        </w:rPr>
        <w:t xml:space="preserve"> on our men and women in </w:t>
      </w:r>
      <w:proofErr w:type="gramStart"/>
      <w:r w:rsidRPr="00A6784D">
        <w:rPr>
          <w:sz w:val="16"/>
        </w:rPr>
        <w:t>uniform, and</w:t>
      </w:r>
      <w:proofErr w:type="gramEnd"/>
      <w:r w:rsidRPr="00A6784D">
        <w:rPr>
          <w:sz w:val="16"/>
        </w:rPr>
        <w:t xml:space="preserve"> would make America less safe. We need to fund these other civilian elements of American power as robustly as we do the military element. We recognize that government can always be made more efficient and effective, but the best way to accomplish that goal is to build a budget based on a sound strategy. This administration first needs to take the time to staff the Departments and agencies, and to develop a national security strategy. As members of the legislative branch, it is your responsibility to ensure that every dollar is spent wisely, but it also your responsibility to protect our national security institutions from arbitrary and senseless cuts. </w:t>
      </w:r>
    </w:p>
    <w:p w14:paraId="5C96908B" w14:textId="77777777" w:rsidR="00A25171" w:rsidRPr="00A6784D" w:rsidRDefault="00A25171" w:rsidP="00A25171">
      <w:pPr>
        <w:rPr>
          <w:sz w:val="16"/>
        </w:rPr>
      </w:pPr>
      <w:r w:rsidRPr="00A6784D">
        <w:rPr>
          <w:sz w:val="16"/>
        </w:rPr>
        <w:t xml:space="preserve">The Middle East Strategy Task Force </w:t>
      </w:r>
    </w:p>
    <w:p w14:paraId="173408E7" w14:textId="77777777" w:rsidR="00A25171" w:rsidRPr="00A6784D" w:rsidRDefault="00A25171" w:rsidP="00A25171">
      <w:pPr>
        <w:rPr>
          <w:sz w:val="16"/>
        </w:rPr>
      </w:pPr>
      <w:r w:rsidRPr="00A6784D">
        <w:rPr>
          <w:rStyle w:val="StyleUnderline"/>
        </w:rPr>
        <w:lastRenderedPageBreak/>
        <w:t xml:space="preserve">No region has seen </w:t>
      </w:r>
      <w:r w:rsidRPr="00A6784D">
        <w:rPr>
          <w:rStyle w:val="Emphasis"/>
        </w:rPr>
        <w:t>more death</w:t>
      </w:r>
      <w:r w:rsidRPr="00A6784D">
        <w:rPr>
          <w:sz w:val="16"/>
        </w:rPr>
        <w:t xml:space="preserve"> and suffering </w:t>
      </w:r>
      <w:r w:rsidRPr="00A6784D">
        <w:rPr>
          <w:rStyle w:val="StyleUnderline"/>
        </w:rPr>
        <w:t>or presented</w:t>
      </w:r>
      <w:r w:rsidRPr="00A6784D">
        <w:rPr>
          <w:sz w:val="16"/>
        </w:rPr>
        <w:t xml:space="preserve"> more </w:t>
      </w:r>
      <w:r w:rsidRPr="00A6784D">
        <w:rPr>
          <w:rStyle w:val="StyleUnderline"/>
        </w:rPr>
        <w:t xml:space="preserve">challenges to the international order than the </w:t>
      </w:r>
      <w:r w:rsidRPr="00A6784D">
        <w:rPr>
          <w:rStyle w:val="Emphasis"/>
        </w:rPr>
        <w:t>Middle East</w:t>
      </w:r>
      <w:r w:rsidRPr="00A6784D">
        <w:rPr>
          <w:sz w:val="16"/>
        </w:rPr>
        <w:t xml:space="preserve">, with outcomes that have frustrated both Democratic and Republican administrations. </w:t>
      </w:r>
      <w:r w:rsidRPr="00A6784D">
        <w:rPr>
          <w:rStyle w:val="StyleUnderline"/>
        </w:rPr>
        <w:t>The Middle East is likely to be an</w:t>
      </w:r>
      <w:r w:rsidRPr="00A6784D">
        <w:rPr>
          <w:sz w:val="16"/>
        </w:rPr>
        <w:t xml:space="preserve"> important </w:t>
      </w:r>
      <w:r w:rsidRPr="00A6784D">
        <w:rPr>
          <w:rStyle w:val="Emphasis"/>
        </w:rPr>
        <w:t>test case</w:t>
      </w:r>
      <w:r w:rsidRPr="00A6784D">
        <w:rPr>
          <w:sz w:val="16"/>
        </w:rPr>
        <w:t xml:space="preserve"> in the coming years </w:t>
      </w:r>
      <w:r w:rsidRPr="00A6784D">
        <w:rPr>
          <w:rStyle w:val="StyleUnderline"/>
        </w:rPr>
        <w:t>– the region in which the</w:t>
      </w:r>
      <w:r w:rsidRPr="00A6784D">
        <w:rPr>
          <w:sz w:val="16"/>
        </w:rPr>
        <w:t xml:space="preserve"> international </w:t>
      </w:r>
      <w:r w:rsidRPr="00A6784D">
        <w:rPr>
          <w:rStyle w:val="StyleUnderline"/>
        </w:rPr>
        <w:t>order gets rejuvenated</w:t>
      </w:r>
      <w:r w:rsidRPr="00A6784D">
        <w:rPr>
          <w:sz w:val="16"/>
        </w:rPr>
        <w:t xml:space="preserve"> for a new era </w:t>
      </w:r>
      <w:r w:rsidRPr="00A6784D">
        <w:rPr>
          <w:rStyle w:val="StyleUnderline"/>
        </w:rPr>
        <w:t xml:space="preserve">or </w:t>
      </w:r>
      <w:r w:rsidRPr="00A6784D">
        <w:rPr>
          <w:rStyle w:val="Emphasis"/>
        </w:rPr>
        <w:t>ceases to function</w:t>
      </w:r>
      <w:r w:rsidRPr="00A6784D">
        <w:rPr>
          <w:rStyle w:val="StyleUnderline"/>
        </w:rPr>
        <w:t xml:space="preserve"> entirely</w:t>
      </w:r>
      <w:r w:rsidRPr="00A6784D">
        <w:rPr>
          <w:sz w:val="16"/>
        </w:rPr>
        <w:t xml:space="preserve">. </w:t>
      </w:r>
    </w:p>
    <w:p w14:paraId="424648AE" w14:textId="77777777" w:rsidR="00A25171" w:rsidRPr="00A6784D" w:rsidRDefault="00A25171" w:rsidP="00A25171">
      <w:pPr>
        <w:rPr>
          <w:sz w:val="16"/>
        </w:rPr>
      </w:pPr>
      <w:r w:rsidRPr="00A6784D">
        <w:rPr>
          <w:sz w:val="16"/>
        </w:rPr>
        <w:t xml:space="preserve">From 2015 to 2016, we served as Co-Chairs of the Atlantic Council’s Middle East Strategy Task Force, which sought to understand better the underlying challenges in the region and to articulate a long-term strategy for meeting them. </w:t>
      </w:r>
      <w:r w:rsidRPr="00A6784D">
        <w:rPr>
          <w:rStyle w:val="StyleUnderline"/>
        </w:rPr>
        <w:t xml:space="preserve">Our goal was </w:t>
      </w:r>
      <w:r w:rsidRPr="00A6784D">
        <w:rPr>
          <w:sz w:val="16"/>
        </w:rPr>
        <w:t xml:space="preserve">not </w:t>
      </w:r>
      <w:r w:rsidRPr="00A6784D">
        <w:rPr>
          <w:rStyle w:val="StyleUnderline"/>
        </w:rPr>
        <w:t>to</w:t>
      </w:r>
      <w:r w:rsidRPr="00A6784D">
        <w:rPr>
          <w:sz w:val="16"/>
        </w:rPr>
        <w:t xml:space="preserve"> develop a new U.S. strategy, but to </w:t>
      </w:r>
      <w:r w:rsidRPr="00A6784D">
        <w:rPr>
          <w:rStyle w:val="StyleUnderline"/>
        </w:rPr>
        <w:t>understand the role</w:t>
      </w:r>
      <w:r w:rsidRPr="00A6784D">
        <w:rPr>
          <w:sz w:val="16"/>
        </w:rPr>
        <w:t xml:space="preserve"> that </w:t>
      </w:r>
      <w:r w:rsidRPr="00A6784D">
        <w:rPr>
          <w:rStyle w:val="StyleUnderline"/>
        </w:rPr>
        <w:t>the U.S. can play in supporting a larger international effort</w:t>
      </w:r>
      <w:r w:rsidRPr="00A6784D">
        <w:rPr>
          <w:sz w:val="16"/>
        </w:rPr>
        <w:t xml:space="preserve"> led by the region itself. </w:t>
      </w:r>
    </w:p>
    <w:p w14:paraId="1D5F0EFC" w14:textId="77777777" w:rsidR="00A25171" w:rsidRPr="00A6784D" w:rsidRDefault="00A25171" w:rsidP="00A25171">
      <w:pPr>
        <w:rPr>
          <w:sz w:val="16"/>
        </w:rPr>
      </w:pPr>
      <w:r w:rsidRPr="00A6784D">
        <w:rPr>
          <w:sz w:val="16"/>
        </w:rPr>
        <w:t xml:space="preserve">One of our initial insights was that </w:t>
      </w:r>
      <w:r w:rsidRPr="00A6784D">
        <w:rPr>
          <w:rStyle w:val="StyleUnderline"/>
        </w:rPr>
        <w:t xml:space="preserve">we face not just a </w:t>
      </w:r>
      <w:r w:rsidRPr="00A6784D">
        <w:rPr>
          <w:rStyle w:val="Emphasis"/>
        </w:rPr>
        <w:t>crisis</w:t>
      </w:r>
      <w:r w:rsidRPr="00A6784D">
        <w:rPr>
          <w:rStyle w:val="StyleUnderline"/>
        </w:rPr>
        <w:t xml:space="preserve"> in the Middle East, but</w:t>
      </w:r>
      <w:r w:rsidRPr="00A6784D">
        <w:rPr>
          <w:sz w:val="16"/>
        </w:rPr>
        <w:t xml:space="preserve"> from the Middle East having </w:t>
      </w:r>
      <w:r w:rsidRPr="00A6784D">
        <w:rPr>
          <w:rStyle w:val="StyleUnderline"/>
        </w:rPr>
        <w:t xml:space="preserve">global impact. The </w:t>
      </w:r>
      <w:r w:rsidRPr="00A6784D">
        <w:rPr>
          <w:rStyle w:val="Emphasis"/>
        </w:rPr>
        <w:t>roots</w:t>
      </w:r>
      <w:r w:rsidRPr="00A6784D">
        <w:rPr>
          <w:sz w:val="16"/>
        </w:rPr>
        <w:t xml:space="preserve"> of this crisis </w:t>
      </w:r>
      <w:r w:rsidRPr="00A6784D">
        <w:rPr>
          <w:rStyle w:val="StyleUnderline"/>
        </w:rPr>
        <w:t xml:space="preserve">lie in a long history of </w:t>
      </w:r>
      <w:r w:rsidRPr="00A6784D">
        <w:rPr>
          <w:rStyle w:val="Emphasis"/>
        </w:rPr>
        <w:t>poor governance</w:t>
      </w:r>
      <w:r w:rsidRPr="00A6784D">
        <w:rPr>
          <w:rStyle w:val="StyleUnderline"/>
        </w:rPr>
        <w:t xml:space="preserve"> in many states in the region. The Arab Spring was a consequence of</w:t>
      </w:r>
      <w:r w:rsidRPr="00A6784D">
        <w:rPr>
          <w:sz w:val="16"/>
        </w:rPr>
        <w:t xml:space="preserve"> the </w:t>
      </w:r>
      <w:r w:rsidRPr="00A6784D">
        <w:rPr>
          <w:rStyle w:val="StyleUnderline"/>
        </w:rPr>
        <w:t>dissatisfaction</w:t>
      </w:r>
      <w:r w:rsidRPr="00A6784D">
        <w:rPr>
          <w:sz w:val="16"/>
        </w:rPr>
        <w:t xml:space="preserve"> of increasingly connected and empowered citizens with </w:t>
      </w:r>
      <w:proofErr w:type="gramStart"/>
      <w:r w:rsidRPr="00A6784D">
        <w:rPr>
          <w:sz w:val="16"/>
        </w:rPr>
        <w:t>a number of</w:t>
      </w:r>
      <w:proofErr w:type="gramEnd"/>
      <w:r w:rsidRPr="00A6784D">
        <w:rPr>
          <w:sz w:val="16"/>
        </w:rPr>
        <w:t xml:space="preserve"> political leaders who ruled ineptly and often corruptly. Where leaders sought to quash these popular protests by force, </w:t>
      </w:r>
      <w:r w:rsidRPr="00A6784D">
        <w:rPr>
          <w:rStyle w:val="StyleUnderline"/>
        </w:rPr>
        <w:t xml:space="preserve">the </w:t>
      </w:r>
      <w:r w:rsidRPr="00A6784D">
        <w:rPr>
          <w:rStyle w:val="Emphasis"/>
        </w:rPr>
        <w:t>result</w:t>
      </w:r>
      <w:r w:rsidRPr="00A6784D">
        <w:rPr>
          <w:rStyle w:val="StyleUnderline"/>
        </w:rPr>
        <w:t xml:space="preserve"> in most cases was </w:t>
      </w:r>
      <w:r w:rsidRPr="00A6784D">
        <w:rPr>
          <w:rStyle w:val="Emphasis"/>
        </w:rPr>
        <w:t>civil war</w:t>
      </w:r>
      <w:r w:rsidRPr="00A6784D">
        <w:rPr>
          <w:sz w:val="16"/>
        </w:rPr>
        <w:t xml:space="preserve">. </w:t>
      </w:r>
    </w:p>
    <w:p w14:paraId="62CE8FDE" w14:textId="77777777" w:rsidR="00A25171" w:rsidRPr="00A6784D" w:rsidRDefault="00A25171" w:rsidP="00A25171">
      <w:pPr>
        <w:rPr>
          <w:sz w:val="16"/>
        </w:rPr>
      </w:pPr>
      <w:r w:rsidRPr="00A6784D">
        <w:rPr>
          <w:rStyle w:val="StyleUnderline"/>
        </w:rPr>
        <w:t xml:space="preserve">The </w:t>
      </w:r>
      <w:r w:rsidRPr="00A6784D">
        <w:rPr>
          <w:rStyle w:val="Emphasis"/>
        </w:rPr>
        <w:t>four civil wars</w:t>
      </w:r>
      <w:r w:rsidRPr="00A6784D">
        <w:rPr>
          <w:rStyle w:val="StyleUnderline"/>
        </w:rPr>
        <w:t xml:space="preserve"> raging in the Middle East</w:t>
      </w:r>
      <w:r w:rsidRPr="00A6784D">
        <w:rPr>
          <w:sz w:val="16"/>
        </w:rPr>
        <w:t xml:space="preserve"> – in </w:t>
      </w:r>
      <w:r w:rsidRPr="00A6784D">
        <w:rPr>
          <w:rStyle w:val="StyleUnderline"/>
        </w:rPr>
        <w:t>Syria, Iraq, Libya, and Yemen</w:t>
      </w:r>
      <w:r w:rsidRPr="00A6784D">
        <w:rPr>
          <w:sz w:val="16"/>
        </w:rPr>
        <w:t xml:space="preserve"> – have </w:t>
      </w:r>
      <w:r w:rsidRPr="00A6784D">
        <w:rPr>
          <w:rStyle w:val="StyleUnderline"/>
        </w:rPr>
        <w:t xml:space="preserve">had </w:t>
      </w:r>
      <w:r w:rsidRPr="00A6784D">
        <w:rPr>
          <w:rStyle w:val="Emphasis"/>
        </w:rPr>
        <w:t>destabilizing</w:t>
      </w:r>
      <w:r w:rsidRPr="00A6784D">
        <w:rPr>
          <w:rStyle w:val="StyleUnderline"/>
        </w:rPr>
        <w:t xml:space="preserve"> consequences for the region</w:t>
      </w:r>
      <w:r w:rsidRPr="00A6784D">
        <w:rPr>
          <w:sz w:val="16"/>
        </w:rPr>
        <w:t xml:space="preserve"> and </w:t>
      </w:r>
      <w:r w:rsidRPr="00A6784D">
        <w:rPr>
          <w:rStyle w:val="StyleUnderline"/>
        </w:rPr>
        <w:t>beyond. They</w:t>
      </w:r>
      <w:r w:rsidRPr="00A6784D">
        <w:rPr>
          <w:sz w:val="16"/>
        </w:rPr>
        <w:t xml:space="preserve"> have </w:t>
      </w:r>
      <w:r w:rsidRPr="00A6784D">
        <w:rPr>
          <w:rStyle w:val="StyleUnderline"/>
        </w:rPr>
        <w:t>produced</w:t>
      </w:r>
      <w:r w:rsidRPr="00A6784D">
        <w:rPr>
          <w:sz w:val="16"/>
        </w:rPr>
        <w:t xml:space="preserve"> the </w:t>
      </w:r>
      <w:r w:rsidRPr="00A6784D">
        <w:rPr>
          <w:rStyle w:val="StyleUnderline"/>
        </w:rPr>
        <w:t>ungoverned spaces</w:t>
      </w:r>
      <w:r w:rsidRPr="00A6784D">
        <w:rPr>
          <w:sz w:val="16"/>
        </w:rPr>
        <w:t xml:space="preserve"> and grievances </w:t>
      </w:r>
      <w:r w:rsidRPr="00A6784D">
        <w:rPr>
          <w:rStyle w:val="StyleUnderline"/>
        </w:rPr>
        <w:t>that</w:t>
      </w:r>
      <w:r w:rsidRPr="00A6784D">
        <w:rPr>
          <w:sz w:val="16"/>
        </w:rPr>
        <w:t xml:space="preserve"> have </w:t>
      </w:r>
      <w:r w:rsidRPr="00A6784D">
        <w:rPr>
          <w:rStyle w:val="StyleUnderline"/>
        </w:rPr>
        <w:t xml:space="preserve">allowed </w:t>
      </w:r>
      <w:r w:rsidRPr="00A6784D">
        <w:rPr>
          <w:rStyle w:val="Emphasis"/>
        </w:rPr>
        <w:t>terrorist groups</w:t>
      </w:r>
      <w:r w:rsidRPr="00A6784D">
        <w:rPr>
          <w:rStyle w:val="StyleUnderline"/>
        </w:rPr>
        <w:t xml:space="preserve"> to direct</w:t>
      </w:r>
      <w:r w:rsidRPr="00A6784D">
        <w:rPr>
          <w:sz w:val="16"/>
        </w:rPr>
        <w:t xml:space="preserve"> or inspire </w:t>
      </w:r>
      <w:r w:rsidRPr="00A6784D">
        <w:rPr>
          <w:rStyle w:val="StyleUnderline"/>
        </w:rPr>
        <w:t>attacks in the West. They</w:t>
      </w:r>
      <w:r w:rsidRPr="00A6784D">
        <w:rPr>
          <w:sz w:val="16"/>
        </w:rPr>
        <w:t xml:space="preserve"> have also </w:t>
      </w:r>
      <w:r w:rsidRPr="00A6784D">
        <w:rPr>
          <w:rStyle w:val="StyleUnderline"/>
        </w:rPr>
        <w:t xml:space="preserve">created the greatest worldwide </w:t>
      </w:r>
      <w:r w:rsidRPr="00A6784D">
        <w:rPr>
          <w:rStyle w:val="Emphasis"/>
        </w:rPr>
        <w:t>refugee crisis</w:t>
      </w:r>
      <w:r w:rsidRPr="00A6784D">
        <w:rPr>
          <w:sz w:val="16"/>
        </w:rPr>
        <w:t xml:space="preserve"> since the Second World War, the devastating human cost of which has been </w:t>
      </w:r>
      <w:r w:rsidRPr="00A6784D">
        <w:rPr>
          <w:rStyle w:val="StyleUnderline"/>
        </w:rPr>
        <w:t>coupled with profound effects on</w:t>
      </w:r>
      <w:r w:rsidRPr="00A6784D">
        <w:rPr>
          <w:sz w:val="16"/>
        </w:rPr>
        <w:t xml:space="preserve"> our own domestic politics and those of </w:t>
      </w:r>
      <w:r w:rsidRPr="00A6784D">
        <w:rPr>
          <w:rStyle w:val="StyleUnderline"/>
        </w:rPr>
        <w:t>Europe</w:t>
      </w:r>
      <w:r w:rsidRPr="00A6784D">
        <w:rPr>
          <w:sz w:val="16"/>
        </w:rPr>
        <w:t xml:space="preserve">. </w:t>
      </w:r>
    </w:p>
    <w:p w14:paraId="29722BF0" w14:textId="77777777" w:rsidR="00A25171" w:rsidRPr="00A6784D" w:rsidRDefault="00A25171" w:rsidP="00A25171">
      <w:pPr>
        <w:rPr>
          <w:sz w:val="16"/>
        </w:rPr>
      </w:pPr>
      <w:r w:rsidRPr="00A6784D">
        <w:rPr>
          <w:rStyle w:val="StyleUnderline"/>
        </w:rPr>
        <w:t xml:space="preserve">The </w:t>
      </w:r>
      <w:r w:rsidRPr="00A6784D">
        <w:rPr>
          <w:rStyle w:val="StyleUnderline"/>
          <w:highlight w:val="cyan"/>
        </w:rPr>
        <w:t>challenges</w:t>
      </w:r>
      <w:r w:rsidRPr="00A6784D">
        <w:rPr>
          <w:sz w:val="16"/>
        </w:rPr>
        <w:t xml:space="preserve"> we face in the Middle East </w:t>
      </w:r>
      <w:r w:rsidRPr="00A6784D">
        <w:rPr>
          <w:rStyle w:val="StyleUnderline"/>
          <w:highlight w:val="cyan"/>
        </w:rPr>
        <w:t>bear</w:t>
      </w:r>
      <w:r w:rsidRPr="00A6784D">
        <w:rPr>
          <w:sz w:val="16"/>
        </w:rPr>
        <w:t xml:space="preserve"> some </w:t>
      </w:r>
      <w:r w:rsidRPr="00A6784D">
        <w:rPr>
          <w:rStyle w:val="StyleUnderline"/>
          <w:highlight w:val="cyan"/>
        </w:rPr>
        <w:t>resemblance to</w:t>
      </w:r>
      <w:r w:rsidRPr="00A6784D">
        <w:rPr>
          <w:sz w:val="16"/>
        </w:rPr>
        <w:t xml:space="preserve"> those of </w:t>
      </w:r>
      <w:r w:rsidRPr="00A6784D">
        <w:rPr>
          <w:rStyle w:val="StyleUnderline"/>
        </w:rPr>
        <w:t xml:space="preserve">post-war Europe. </w:t>
      </w:r>
      <w:r w:rsidRPr="00A6784D">
        <w:rPr>
          <w:rStyle w:val="Emphasis"/>
          <w:highlight w:val="cyan"/>
        </w:rPr>
        <w:t>Countries torn apart</w:t>
      </w:r>
      <w:r w:rsidRPr="00A6784D">
        <w:rPr>
          <w:sz w:val="16"/>
        </w:rPr>
        <w:t xml:space="preserve"> by war </w:t>
      </w:r>
      <w:r w:rsidRPr="00A6784D">
        <w:rPr>
          <w:rStyle w:val="StyleUnderline"/>
        </w:rPr>
        <w:t>will need to determine</w:t>
      </w:r>
      <w:r w:rsidRPr="00A6784D">
        <w:rPr>
          <w:sz w:val="16"/>
        </w:rPr>
        <w:t xml:space="preserve"> the </w:t>
      </w:r>
      <w:r w:rsidRPr="00A6784D">
        <w:rPr>
          <w:rStyle w:val="StyleUnderline"/>
        </w:rPr>
        <w:t>new shape of</w:t>
      </w:r>
      <w:r w:rsidRPr="00A6784D">
        <w:rPr>
          <w:sz w:val="16"/>
        </w:rPr>
        <w:t xml:space="preserve"> their </w:t>
      </w:r>
      <w:r w:rsidRPr="00A6784D">
        <w:rPr>
          <w:rStyle w:val="StyleUnderline"/>
        </w:rPr>
        <w:t>governments</w:t>
      </w:r>
      <w:r w:rsidRPr="00A6784D">
        <w:rPr>
          <w:sz w:val="16"/>
        </w:rPr>
        <w:t xml:space="preserve">, and how those governments interact with their people. </w:t>
      </w:r>
      <w:r w:rsidRPr="00A6784D">
        <w:rPr>
          <w:rStyle w:val="StyleUnderline"/>
          <w:highlight w:val="cyan"/>
        </w:rPr>
        <w:t xml:space="preserve">The </w:t>
      </w:r>
      <w:r w:rsidRPr="00A6784D">
        <w:rPr>
          <w:rStyle w:val="Emphasis"/>
          <w:highlight w:val="cyan"/>
        </w:rPr>
        <w:t>entire</w:t>
      </w:r>
      <w:r w:rsidRPr="00A6784D">
        <w:rPr>
          <w:rStyle w:val="Emphasis"/>
        </w:rPr>
        <w:t xml:space="preserve"> state </w:t>
      </w:r>
      <w:r w:rsidRPr="00A6784D">
        <w:rPr>
          <w:rStyle w:val="Emphasis"/>
          <w:highlight w:val="cyan"/>
        </w:rPr>
        <w:t>system</w:t>
      </w:r>
      <w:r w:rsidRPr="00A6784D">
        <w:rPr>
          <w:rStyle w:val="StyleUnderline"/>
          <w:highlight w:val="cyan"/>
        </w:rPr>
        <w:t xml:space="preserve"> will need to be shored up so</w:t>
      </w:r>
      <w:r w:rsidRPr="00A6784D">
        <w:rPr>
          <w:rStyle w:val="StyleUnderline"/>
        </w:rPr>
        <w:t xml:space="preserve"> that </w:t>
      </w:r>
      <w:r w:rsidRPr="00A6784D">
        <w:rPr>
          <w:rStyle w:val="StyleUnderline"/>
          <w:highlight w:val="cyan"/>
        </w:rPr>
        <w:t>countries are less prone to</w:t>
      </w:r>
      <w:r w:rsidRPr="00A6784D">
        <w:rPr>
          <w:rStyle w:val="StyleUnderline"/>
        </w:rPr>
        <w:t xml:space="preserve"> subversion, supported by</w:t>
      </w:r>
      <w:r w:rsidRPr="00A6784D">
        <w:rPr>
          <w:sz w:val="16"/>
        </w:rPr>
        <w:t xml:space="preserve"> effective </w:t>
      </w:r>
      <w:r w:rsidRPr="00A6784D">
        <w:rPr>
          <w:rStyle w:val="Emphasis"/>
        </w:rPr>
        <w:t>regional institutions</w:t>
      </w:r>
      <w:r w:rsidRPr="00A6784D">
        <w:rPr>
          <w:rStyle w:val="StyleUnderline"/>
        </w:rPr>
        <w:t xml:space="preserve"> to mediate conflicts and prevent</w:t>
      </w:r>
      <w:r w:rsidRPr="00A6784D">
        <w:rPr>
          <w:sz w:val="16"/>
        </w:rPr>
        <w:t xml:space="preserve"> them from </w:t>
      </w:r>
      <w:r w:rsidRPr="00A6784D">
        <w:rPr>
          <w:rStyle w:val="Emphasis"/>
          <w:highlight w:val="cyan"/>
        </w:rPr>
        <w:t>spiraling into</w:t>
      </w:r>
      <w:r w:rsidRPr="00A6784D">
        <w:rPr>
          <w:rStyle w:val="Emphasis"/>
        </w:rPr>
        <w:t xml:space="preserve"> all-out </w:t>
      </w:r>
      <w:r w:rsidRPr="00A6784D">
        <w:rPr>
          <w:rStyle w:val="Emphasis"/>
          <w:highlight w:val="cyan"/>
        </w:rPr>
        <w:t>war</w:t>
      </w:r>
      <w:r w:rsidRPr="00A6784D">
        <w:rPr>
          <w:sz w:val="16"/>
        </w:rPr>
        <w:t xml:space="preserve">. </w:t>
      </w:r>
    </w:p>
    <w:p w14:paraId="1C0C6C6F" w14:textId="77777777" w:rsidR="00A25171" w:rsidRPr="00A6784D" w:rsidRDefault="00A25171" w:rsidP="00A25171">
      <w:pPr>
        <w:rPr>
          <w:sz w:val="16"/>
        </w:rPr>
      </w:pPr>
      <w:r w:rsidRPr="00A6784D">
        <w:rPr>
          <w:sz w:val="16"/>
        </w:rPr>
        <w:t xml:space="preserve">But there are also important differences between the modern Middle East and post-war Europe. There is no magnanimous victor in the mold of the Allies, with the will and capability to reshape the region from the outside. New global and political realities mean that no Marshall Plan is in the offing for the rebuilding of the Middle East. The American people have no appetite for this, and the people of the region, too, are tired of being beholden to outside powers. The Middle East must chart its own vision for the future. </w:t>
      </w:r>
    </w:p>
    <w:p w14:paraId="23A8946D" w14:textId="77777777" w:rsidR="00A25171" w:rsidRPr="00A6784D" w:rsidRDefault="00A25171" w:rsidP="00A25171">
      <w:pPr>
        <w:rPr>
          <w:sz w:val="16"/>
        </w:rPr>
      </w:pPr>
      <w:r w:rsidRPr="00A6784D">
        <w:rPr>
          <w:rStyle w:val="StyleUnderline"/>
        </w:rPr>
        <w:t>There is reason for hope</w:t>
      </w:r>
      <w:r w:rsidRPr="00A6784D">
        <w:rPr>
          <w:sz w:val="16"/>
        </w:rPr>
        <w:t xml:space="preserve">. The fact is that now, more than any time in the Middle East’s modern history, </w:t>
      </w:r>
      <w:r w:rsidRPr="00A6784D">
        <w:rPr>
          <w:rStyle w:val="StyleUnderline"/>
        </w:rPr>
        <w:t xml:space="preserve">the region has significant </w:t>
      </w:r>
      <w:r w:rsidRPr="00A6784D">
        <w:rPr>
          <w:rStyle w:val="Emphasis"/>
        </w:rPr>
        <w:t>capabilities</w:t>
      </w:r>
      <w:r w:rsidRPr="00A6784D">
        <w:rPr>
          <w:rStyle w:val="StyleUnderline"/>
        </w:rPr>
        <w:t xml:space="preserve"> and resources of its own</w:t>
      </w:r>
      <w:r w:rsidRPr="00A6784D">
        <w:rPr>
          <w:sz w:val="16"/>
        </w:rPr>
        <w:t xml:space="preserve"> to define and work toward this vision and secure better opportunities for its people. And more than ever, </w:t>
      </w:r>
      <w:r w:rsidRPr="00A6784D">
        <w:rPr>
          <w:rStyle w:val="StyleUnderline"/>
        </w:rPr>
        <w:t>there are</w:t>
      </w:r>
      <w:r w:rsidRPr="00A6784D">
        <w:rPr>
          <w:sz w:val="16"/>
        </w:rPr>
        <w:t xml:space="preserve"> also </w:t>
      </w:r>
      <w:r w:rsidRPr="00A6784D">
        <w:rPr>
          <w:rStyle w:val="StyleUnderline"/>
        </w:rPr>
        <w:t>indications</w:t>
      </w:r>
      <w:r w:rsidRPr="00A6784D">
        <w:rPr>
          <w:sz w:val="16"/>
        </w:rPr>
        <w:t xml:space="preserve"> that people and some </w:t>
      </w:r>
      <w:r w:rsidRPr="00A6784D">
        <w:rPr>
          <w:rStyle w:val="StyleUnderline"/>
        </w:rPr>
        <w:t>governments in the Middle East have the will to take on</w:t>
      </w:r>
      <w:r w:rsidRPr="00A6784D">
        <w:rPr>
          <w:sz w:val="16"/>
        </w:rPr>
        <w:t xml:space="preserve"> the region’s </w:t>
      </w:r>
      <w:r w:rsidRPr="00A6784D">
        <w:rPr>
          <w:rStyle w:val="StyleUnderline"/>
        </w:rPr>
        <w:t>hard challenges</w:t>
      </w:r>
      <w:r w:rsidRPr="00A6784D">
        <w:rPr>
          <w:sz w:val="16"/>
        </w:rPr>
        <w:t xml:space="preserve">. </w:t>
      </w:r>
    </w:p>
    <w:p w14:paraId="1552D29F" w14:textId="77777777" w:rsidR="00A25171" w:rsidRPr="00A6784D" w:rsidRDefault="00A25171" w:rsidP="00A25171">
      <w:pPr>
        <w:rPr>
          <w:sz w:val="16"/>
        </w:rPr>
      </w:pPr>
      <w:r w:rsidRPr="00A6784D">
        <w:rPr>
          <w:sz w:val="16"/>
        </w:rPr>
        <w:t xml:space="preserve">Although not always evident at first glance, there are promising developments happening in the Middle East, even in the most unexpected places. In Saudi Arabia, female entrepreneurs are founding startup companies at a rate three times that of women in Silicon Valley, as they begin to claim their rightful place in Saudi civic life. In Egypt, the social enterprise Nafham is using technological solutions to address the problem of overcrowding in Egyptian schools. And in Jordan, Syrian refugees are using innovative 3D printing technology to help develop more affordable prosthetic limb components for friends and neighbors who bear the physical scars of Bashar Assad’s war on his own people. The region’s vast population of educated youth, commonly understood to be a liability, can in fact be a tremendous asset. </w:t>
      </w:r>
    </w:p>
    <w:p w14:paraId="2566DA02" w14:textId="77777777" w:rsidR="00A25171" w:rsidRPr="00A6784D" w:rsidRDefault="00A25171" w:rsidP="00A25171">
      <w:pPr>
        <w:rPr>
          <w:sz w:val="16"/>
        </w:rPr>
      </w:pPr>
      <w:r w:rsidRPr="00A6784D">
        <w:rPr>
          <w:sz w:val="16"/>
        </w:rPr>
        <w:t xml:space="preserve">Some </w:t>
      </w:r>
      <w:r w:rsidRPr="00A6784D">
        <w:rPr>
          <w:rStyle w:val="StyleUnderline"/>
        </w:rPr>
        <w:t>governments are beginning to understand</w:t>
      </w:r>
      <w:r w:rsidRPr="00A6784D">
        <w:rPr>
          <w:sz w:val="16"/>
        </w:rPr>
        <w:t xml:space="preserve"> that </w:t>
      </w:r>
      <w:r w:rsidRPr="00A6784D">
        <w:rPr>
          <w:rStyle w:val="StyleUnderline"/>
        </w:rPr>
        <w:t xml:space="preserve">their </w:t>
      </w:r>
      <w:r w:rsidRPr="00A6784D">
        <w:rPr>
          <w:rStyle w:val="Emphasis"/>
        </w:rPr>
        <w:t>future depends</w:t>
      </w:r>
      <w:r w:rsidRPr="00A6784D">
        <w:rPr>
          <w:rStyle w:val="StyleUnderline"/>
        </w:rPr>
        <w:t xml:space="preserve"> on promoting these efforts</w:t>
      </w:r>
      <w:r w:rsidRPr="00A6784D">
        <w:rPr>
          <w:sz w:val="16"/>
        </w:rPr>
        <w:t xml:space="preserve"> and partnering with their people to build a common future. </w:t>
      </w:r>
      <w:r w:rsidRPr="00A6784D">
        <w:rPr>
          <w:rStyle w:val="Emphasis"/>
        </w:rPr>
        <w:t>Tunisia</w:t>
      </w:r>
      <w:r w:rsidRPr="00A6784D">
        <w:rPr>
          <w:rStyle w:val="StyleUnderline"/>
        </w:rPr>
        <w:t xml:space="preserve"> is showing that revolution need not result in</w:t>
      </w:r>
      <w:r w:rsidRPr="00A6784D">
        <w:rPr>
          <w:sz w:val="16"/>
        </w:rPr>
        <w:t xml:space="preserve"> either chaos or </w:t>
      </w:r>
      <w:r w:rsidRPr="00A6784D">
        <w:rPr>
          <w:rStyle w:val="Emphasis"/>
        </w:rPr>
        <w:t>authoritarianism</w:t>
      </w:r>
      <w:r w:rsidRPr="00A6784D">
        <w:rPr>
          <w:rStyle w:val="StyleUnderline"/>
        </w:rPr>
        <w:t xml:space="preserve">, but can begin a </w:t>
      </w:r>
      <w:r w:rsidRPr="00A6784D">
        <w:rPr>
          <w:rStyle w:val="Emphasis"/>
        </w:rPr>
        <w:t>transition</w:t>
      </w:r>
      <w:r w:rsidRPr="00A6784D">
        <w:rPr>
          <w:rStyle w:val="StyleUnderline"/>
        </w:rPr>
        <w:t xml:space="preserve"> to</w:t>
      </w:r>
      <w:r w:rsidRPr="00A6784D">
        <w:rPr>
          <w:sz w:val="16"/>
        </w:rPr>
        <w:t xml:space="preserve"> an inclusive, </w:t>
      </w:r>
      <w:r w:rsidRPr="00A6784D">
        <w:rPr>
          <w:rStyle w:val="StyleUnderline"/>
        </w:rPr>
        <w:t>democratic future</w:t>
      </w:r>
      <w:r w:rsidRPr="00A6784D">
        <w:rPr>
          <w:sz w:val="16"/>
        </w:rPr>
        <w:t xml:space="preserve">. The UAE has led the way for positive economic and social reforms and Saudi Arabia has now adopted its own vision for the future. Jordan is making its own efforts. </w:t>
      </w:r>
      <w:r w:rsidRPr="00A6784D">
        <w:rPr>
          <w:rStyle w:val="StyleUnderline"/>
        </w:rPr>
        <w:t xml:space="preserve">These can be </w:t>
      </w:r>
      <w:r w:rsidRPr="00A6784D">
        <w:rPr>
          <w:rStyle w:val="Emphasis"/>
        </w:rPr>
        <w:t>examples</w:t>
      </w:r>
      <w:r w:rsidRPr="00A6784D">
        <w:rPr>
          <w:rStyle w:val="StyleUnderline"/>
        </w:rPr>
        <w:t xml:space="preserve"> for other countries</w:t>
      </w:r>
      <w:r w:rsidRPr="00A6784D">
        <w:rPr>
          <w:sz w:val="16"/>
        </w:rPr>
        <w:t xml:space="preserve"> in the region. </w:t>
      </w:r>
    </w:p>
    <w:p w14:paraId="75C633B3" w14:textId="77777777" w:rsidR="00A25171" w:rsidRPr="00A6784D" w:rsidRDefault="00A25171" w:rsidP="00A25171">
      <w:pPr>
        <w:rPr>
          <w:sz w:val="16"/>
        </w:rPr>
      </w:pPr>
      <w:r w:rsidRPr="00A6784D">
        <w:rPr>
          <w:rStyle w:val="StyleUnderline"/>
        </w:rPr>
        <w:lastRenderedPageBreak/>
        <w:t xml:space="preserve">Renewed and </w:t>
      </w:r>
      <w:r w:rsidRPr="00A6784D">
        <w:rPr>
          <w:rStyle w:val="Emphasis"/>
          <w:highlight w:val="cyan"/>
        </w:rPr>
        <w:t>enhanced</w:t>
      </w:r>
      <w:r w:rsidRPr="00A6784D">
        <w:rPr>
          <w:rStyle w:val="Emphasis"/>
        </w:rPr>
        <w:t xml:space="preserve"> American </w:t>
      </w:r>
      <w:r w:rsidRPr="00A6784D">
        <w:rPr>
          <w:rStyle w:val="Emphasis"/>
          <w:highlight w:val="cyan"/>
        </w:rPr>
        <w:t>leadership</w:t>
      </w:r>
      <w:r w:rsidRPr="00A6784D">
        <w:rPr>
          <w:rStyle w:val="StyleUnderline"/>
        </w:rPr>
        <w:t xml:space="preserve"> is needed in the Middle East. But not to impose our will militarily</w:t>
      </w:r>
      <w:r w:rsidRPr="00A6784D">
        <w:rPr>
          <w:sz w:val="16"/>
        </w:rPr>
        <w:t xml:space="preserve"> or otherwise. Instead, </w:t>
      </w:r>
      <w:r w:rsidRPr="00A6784D">
        <w:rPr>
          <w:rStyle w:val="StyleUnderline"/>
        </w:rPr>
        <w:t xml:space="preserve">America has a </w:t>
      </w:r>
      <w:r w:rsidRPr="00A6784D">
        <w:rPr>
          <w:rStyle w:val="Emphasis"/>
        </w:rPr>
        <w:t>clear interest</w:t>
      </w:r>
      <w:r w:rsidRPr="00A6784D">
        <w:rPr>
          <w:rStyle w:val="StyleUnderline"/>
        </w:rPr>
        <w:t xml:space="preserve"> in supporting </w:t>
      </w:r>
      <w:r w:rsidRPr="00A6784D">
        <w:rPr>
          <w:sz w:val="16"/>
        </w:rPr>
        <w:t xml:space="preserve">and accelerating the </w:t>
      </w:r>
      <w:r w:rsidRPr="00A6784D">
        <w:rPr>
          <w:rStyle w:val="StyleUnderline"/>
        </w:rPr>
        <w:t>positive changes</w:t>
      </w:r>
      <w:r w:rsidRPr="00A6784D">
        <w:rPr>
          <w:sz w:val="16"/>
        </w:rPr>
        <w:t xml:space="preserve"> that are already happening. The goal of </w:t>
      </w:r>
      <w:r w:rsidRPr="00A6784D">
        <w:rPr>
          <w:rStyle w:val="StyleUnderline"/>
        </w:rPr>
        <w:t>our strategy</w:t>
      </w:r>
      <w:r w:rsidRPr="00A6784D">
        <w:rPr>
          <w:sz w:val="16"/>
        </w:rPr>
        <w:t xml:space="preserve"> in the region </w:t>
      </w:r>
      <w:r w:rsidRPr="00A6784D">
        <w:rPr>
          <w:rStyle w:val="StyleUnderline"/>
        </w:rPr>
        <w:t>should</w:t>
      </w:r>
      <w:r w:rsidRPr="00A6784D">
        <w:rPr>
          <w:sz w:val="16"/>
        </w:rPr>
        <w:t xml:space="preserve"> be to </w:t>
      </w:r>
      <w:r w:rsidRPr="00A6784D">
        <w:rPr>
          <w:rStyle w:val="StyleUnderline"/>
        </w:rPr>
        <w:t>help the Middle East move from the</w:t>
      </w:r>
      <w:r w:rsidRPr="00A6784D">
        <w:rPr>
          <w:sz w:val="16"/>
        </w:rPr>
        <w:t xml:space="preserve"> current </w:t>
      </w:r>
      <w:r w:rsidRPr="00A6784D">
        <w:rPr>
          <w:rStyle w:val="Emphasis"/>
        </w:rPr>
        <w:t>vicious cycle</w:t>
      </w:r>
      <w:r w:rsidRPr="00A6784D">
        <w:rPr>
          <w:sz w:val="16"/>
        </w:rPr>
        <w:t xml:space="preserve"> in which it finds itself </w:t>
      </w:r>
      <w:r w:rsidRPr="00A6784D">
        <w:rPr>
          <w:rStyle w:val="StyleUnderline"/>
        </w:rPr>
        <w:t>to</w:t>
      </w:r>
      <w:r w:rsidRPr="00A6784D">
        <w:rPr>
          <w:sz w:val="16"/>
        </w:rPr>
        <w:t xml:space="preserve"> a more virtuous one -- </w:t>
      </w:r>
      <w:r w:rsidRPr="00A6784D">
        <w:rPr>
          <w:rStyle w:val="StyleUnderline"/>
        </w:rPr>
        <w:t xml:space="preserve">one in which the Middle East no longer </w:t>
      </w:r>
      <w:r w:rsidRPr="00A6784D">
        <w:rPr>
          <w:rStyle w:val="Emphasis"/>
        </w:rPr>
        <w:t>spawns violence</w:t>
      </w:r>
      <w:r w:rsidRPr="00A6784D">
        <w:rPr>
          <w:sz w:val="16"/>
        </w:rPr>
        <w:t xml:space="preserve"> and refugees, </w:t>
      </w:r>
      <w:r w:rsidRPr="00A6784D">
        <w:rPr>
          <w:rStyle w:val="StyleUnderline"/>
          <w:highlight w:val="cyan"/>
        </w:rPr>
        <w:t xml:space="preserve">is not a </w:t>
      </w:r>
      <w:r w:rsidRPr="00A6784D">
        <w:rPr>
          <w:rStyle w:val="Emphasis"/>
          <w:highlight w:val="cyan"/>
        </w:rPr>
        <w:t>drain</w:t>
      </w:r>
      <w:r w:rsidRPr="00A6784D">
        <w:rPr>
          <w:rStyle w:val="StyleUnderline"/>
          <w:highlight w:val="cyan"/>
        </w:rPr>
        <w:t xml:space="preserve"> on</w:t>
      </w:r>
      <w:r w:rsidRPr="00A6784D">
        <w:rPr>
          <w:rStyle w:val="StyleUnderline"/>
        </w:rPr>
        <w:t xml:space="preserve"> international </w:t>
      </w:r>
      <w:r w:rsidRPr="00A6784D">
        <w:rPr>
          <w:rStyle w:val="Emphasis"/>
          <w:highlight w:val="cyan"/>
        </w:rPr>
        <w:t>resources</w:t>
      </w:r>
      <w:r w:rsidRPr="00A6784D">
        <w:rPr>
          <w:rStyle w:val="StyleUnderline"/>
          <w:highlight w:val="cyan"/>
        </w:rPr>
        <w:t>, and does not</w:t>
      </w:r>
      <w:r w:rsidRPr="00A6784D">
        <w:rPr>
          <w:rStyle w:val="StyleUnderline"/>
        </w:rPr>
        <w:t xml:space="preserve"> through</w:t>
      </w:r>
      <w:r w:rsidRPr="00A6784D">
        <w:rPr>
          <w:sz w:val="16"/>
        </w:rPr>
        <w:t xml:space="preserve"> its </w:t>
      </w:r>
      <w:r w:rsidRPr="00A6784D">
        <w:rPr>
          <w:rStyle w:val="StyleUnderline"/>
        </w:rPr>
        <w:t>instability</w:t>
      </w:r>
      <w:r w:rsidRPr="00A6784D">
        <w:rPr>
          <w:sz w:val="16"/>
        </w:rPr>
        <w:t xml:space="preserve"> and political vacuums </w:t>
      </w:r>
      <w:r w:rsidRPr="00A6784D">
        <w:rPr>
          <w:rStyle w:val="StyleUnderline"/>
          <w:highlight w:val="cyan"/>
        </w:rPr>
        <w:t>aggravate</w:t>
      </w:r>
      <w:r w:rsidRPr="00A6784D">
        <w:rPr>
          <w:rStyle w:val="StyleUnderline"/>
        </w:rPr>
        <w:t xml:space="preserve"> </w:t>
      </w:r>
      <w:r w:rsidRPr="00A6784D">
        <w:rPr>
          <w:rStyle w:val="Emphasis"/>
        </w:rPr>
        <w:t xml:space="preserve">great power </w:t>
      </w:r>
      <w:r w:rsidRPr="00A6784D">
        <w:rPr>
          <w:rStyle w:val="Emphasis"/>
          <w:highlight w:val="cyan"/>
        </w:rPr>
        <w:t>competition</w:t>
      </w:r>
      <w:r w:rsidRPr="00A6784D">
        <w:rPr>
          <w:sz w:val="16"/>
        </w:rPr>
        <w:t xml:space="preserve">. </w:t>
      </w:r>
    </w:p>
    <w:p w14:paraId="4FBA43FA" w14:textId="77777777" w:rsidR="00A25171" w:rsidRPr="00A6784D" w:rsidRDefault="00A25171" w:rsidP="00A25171">
      <w:pPr>
        <w:rPr>
          <w:sz w:val="16"/>
        </w:rPr>
      </w:pPr>
      <w:r w:rsidRPr="00A6784D">
        <w:rPr>
          <w:sz w:val="16"/>
        </w:rPr>
        <w:t xml:space="preserve">With this goal in mind, US foreign policy toward the Middle East should be informed by a set of guiding principles that represent the new reality of the region since 2011. </w:t>
      </w:r>
    </w:p>
    <w:p w14:paraId="37CEA1AA" w14:textId="77777777" w:rsidR="00A25171" w:rsidRPr="00A6784D" w:rsidRDefault="00A25171" w:rsidP="00A25171">
      <w:pPr>
        <w:rPr>
          <w:sz w:val="16"/>
        </w:rPr>
      </w:pPr>
      <w:r w:rsidRPr="00A6784D">
        <w:rPr>
          <w:sz w:val="16"/>
        </w:rPr>
        <w:t>First, the old order is gone and is not coming back. Stability will not be achieved until a new regional order takes shape. The region should assume the principal responsibility for defining this new order, which should offer the people of the region the prospect of a stable and prosperous future free from both terrorist violence and government oppression.</w:t>
      </w:r>
    </w:p>
    <w:p w14:paraId="09A2BE54" w14:textId="0D1CDA6A" w:rsidR="00A95652" w:rsidRPr="00B55AD5" w:rsidRDefault="00A25171" w:rsidP="00A25171">
      <w:r w:rsidRPr="00A6784D">
        <w:rPr>
          <w:sz w:val="16"/>
        </w:rPr>
        <w:t xml:space="preserve">Second, </w:t>
      </w:r>
      <w:r w:rsidRPr="00A6784D">
        <w:rPr>
          <w:rStyle w:val="Emphasis"/>
          <w:highlight w:val="cyan"/>
        </w:rPr>
        <w:t>disengagement</w:t>
      </w:r>
      <w:r w:rsidRPr="00A6784D">
        <w:rPr>
          <w:rStyle w:val="StyleUnderline"/>
        </w:rPr>
        <w:t xml:space="preserve"> is not a practical solution</w:t>
      </w:r>
      <w:r w:rsidRPr="00A6784D">
        <w:rPr>
          <w:sz w:val="16"/>
        </w:rPr>
        <w:t xml:space="preserve"> for the West. </w:t>
      </w:r>
      <w:r w:rsidRPr="00A6784D">
        <w:rPr>
          <w:rStyle w:val="Emphasis"/>
        </w:rPr>
        <w:t>Disengagement</w:t>
      </w:r>
      <w:r w:rsidRPr="00A6784D">
        <w:rPr>
          <w:rStyle w:val="StyleUnderline"/>
        </w:rPr>
        <w:t xml:space="preserve"> </w:t>
      </w:r>
      <w:r w:rsidRPr="00A6784D">
        <w:rPr>
          <w:rStyle w:val="StyleUnderline"/>
          <w:highlight w:val="cyan"/>
        </w:rPr>
        <w:t>will</w:t>
      </w:r>
      <w:r w:rsidRPr="00A6784D">
        <w:rPr>
          <w:rStyle w:val="StyleUnderline"/>
        </w:rPr>
        <w:t xml:space="preserve"> only </w:t>
      </w:r>
      <w:r w:rsidRPr="00A6784D">
        <w:rPr>
          <w:rStyle w:val="StyleUnderline"/>
          <w:highlight w:val="cyan"/>
        </w:rPr>
        <w:t>allow</w:t>
      </w:r>
      <w:r w:rsidRPr="00A6784D">
        <w:rPr>
          <w:rStyle w:val="StyleUnderline"/>
        </w:rPr>
        <w:t xml:space="preserve"> the region’s </w:t>
      </w:r>
      <w:r w:rsidRPr="00A6784D">
        <w:rPr>
          <w:rStyle w:val="Emphasis"/>
          <w:highlight w:val="cyan"/>
        </w:rPr>
        <w:t>problems to spread</w:t>
      </w:r>
      <w:r w:rsidRPr="00A6784D">
        <w:rPr>
          <w:rStyle w:val="StyleUnderline"/>
          <w:highlight w:val="cyan"/>
        </w:rPr>
        <w:t xml:space="preserve"> and</w:t>
      </w:r>
      <w:r w:rsidRPr="00A6784D">
        <w:rPr>
          <w:rStyle w:val="StyleUnderline"/>
        </w:rPr>
        <w:t xml:space="preserve"> deepen</w:t>
      </w:r>
      <w:r w:rsidRPr="00A6784D">
        <w:rPr>
          <w:sz w:val="16"/>
        </w:rPr>
        <w:t xml:space="preserve"> unchecked, </w:t>
      </w:r>
      <w:r w:rsidRPr="00A6784D">
        <w:rPr>
          <w:rStyle w:val="StyleUnderline"/>
          <w:highlight w:val="cyan"/>
        </w:rPr>
        <w:t>creat</w:t>
      </w:r>
      <w:r w:rsidRPr="00A6784D">
        <w:rPr>
          <w:rStyle w:val="StyleUnderline"/>
        </w:rPr>
        <w:t xml:space="preserve">ing </w:t>
      </w:r>
      <w:r w:rsidRPr="00A6784D">
        <w:rPr>
          <w:rStyle w:val="Emphasis"/>
        </w:rPr>
        <w:t xml:space="preserve">further </w:t>
      </w:r>
      <w:r w:rsidRPr="00A6784D">
        <w:rPr>
          <w:rStyle w:val="Emphasis"/>
          <w:highlight w:val="cyan"/>
        </w:rPr>
        <w:t>threats</w:t>
      </w:r>
      <w:r w:rsidRPr="00A6784D">
        <w:rPr>
          <w:sz w:val="16"/>
        </w:rPr>
        <w:t xml:space="preserve">. Instead, </w:t>
      </w:r>
      <w:r w:rsidRPr="00A6784D">
        <w:rPr>
          <w:rStyle w:val="StyleUnderline"/>
        </w:rPr>
        <w:t>it is in the interest of the U</w:t>
      </w:r>
      <w:r w:rsidRPr="00A6784D">
        <w:rPr>
          <w:sz w:val="16"/>
        </w:rPr>
        <w:t xml:space="preserve">nited </w:t>
      </w:r>
      <w:r w:rsidRPr="00A6784D">
        <w:rPr>
          <w:rStyle w:val="StyleUnderline"/>
        </w:rPr>
        <w:t>S</w:t>
      </w:r>
      <w:r w:rsidRPr="00A6784D">
        <w:rPr>
          <w:sz w:val="16"/>
        </w:rPr>
        <w:t xml:space="preserve">tates and others </w:t>
      </w:r>
      <w:r w:rsidRPr="00A6784D">
        <w:rPr>
          <w:rStyle w:val="StyleUnderline"/>
        </w:rPr>
        <w:t>to</w:t>
      </w:r>
      <w:r w:rsidRPr="00A6784D">
        <w:rPr>
          <w:sz w:val="16"/>
        </w:rPr>
        <w:t xml:space="preserve"> help the Middle East </w:t>
      </w:r>
      <w:r w:rsidRPr="00A6784D">
        <w:rPr>
          <w:rStyle w:val="StyleUnderline"/>
        </w:rPr>
        <w:t>achieve a more peaceful vision</w:t>
      </w:r>
      <w:r w:rsidRPr="00A6784D">
        <w:rPr>
          <w:sz w:val="16"/>
        </w:rPr>
        <w:t xml:space="preserve">. But </w:t>
      </w:r>
      <w:r w:rsidRPr="00A6784D">
        <w:rPr>
          <w:rStyle w:val="StyleUnderline"/>
        </w:rPr>
        <w:t>their role must be different</w:t>
      </w:r>
      <w:r w:rsidRPr="00A6784D">
        <w:rPr>
          <w:sz w:val="16"/>
        </w:rPr>
        <w:t xml:space="preserve"> from what it has been in the past. </w:t>
      </w:r>
      <w:r w:rsidRPr="00A6784D">
        <w:rPr>
          <w:rStyle w:val="StyleUnderline"/>
        </w:rPr>
        <w:t xml:space="preserve">Rather than </w:t>
      </w:r>
      <w:r w:rsidRPr="00A6784D">
        <w:rPr>
          <w:rStyle w:val="Emphasis"/>
        </w:rPr>
        <w:t>dictating</w:t>
      </w:r>
      <w:r w:rsidRPr="00A6784D">
        <w:rPr>
          <w:sz w:val="16"/>
        </w:rPr>
        <w:t xml:space="preserve"> from the outside how countries should behave, </w:t>
      </w:r>
      <w:r w:rsidRPr="00A6784D">
        <w:rPr>
          <w:rStyle w:val="StyleUnderline"/>
        </w:rPr>
        <w:t>they should</w:t>
      </w:r>
      <w:r w:rsidRPr="00A6784D">
        <w:rPr>
          <w:sz w:val="16"/>
        </w:rPr>
        <w:t xml:space="preserve"> support and </w:t>
      </w:r>
      <w:r w:rsidRPr="00A6784D">
        <w:rPr>
          <w:rStyle w:val="Emphasis"/>
        </w:rPr>
        <w:t>facilitate</w:t>
      </w:r>
      <w:r w:rsidRPr="00A6784D">
        <w:rPr>
          <w:sz w:val="16"/>
        </w:rPr>
        <w:t xml:space="preserve"> the </w:t>
      </w:r>
      <w:r w:rsidRPr="00A6784D">
        <w:rPr>
          <w:rStyle w:val="StyleUnderline"/>
        </w:rPr>
        <w:t>positive efforts</w:t>
      </w:r>
      <w:r w:rsidRPr="00A6784D">
        <w:rPr>
          <w:sz w:val="16"/>
        </w:rPr>
        <w:t xml:space="preserve"> that some people and </w:t>
      </w:r>
      <w:r w:rsidRPr="00A6784D">
        <w:rPr>
          <w:rStyle w:val="StyleUnderline"/>
        </w:rPr>
        <w:t>governments</w:t>
      </w:r>
      <w:r w:rsidRPr="00A6784D">
        <w:rPr>
          <w:sz w:val="16"/>
        </w:rPr>
        <w:t xml:space="preserve"> in the region </w:t>
      </w:r>
      <w:r w:rsidRPr="00A6784D">
        <w:rPr>
          <w:rStyle w:val="StyleUnderline"/>
        </w:rPr>
        <w:t>are beginning to take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2CB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2CB3"/>
    <w:rsid w:val="0038158C"/>
    <w:rsid w:val="003902BA"/>
    <w:rsid w:val="003A09E2"/>
    <w:rsid w:val="00407037"/>
    <w:rsid w:val="004605D6"/>
    <w:rsid w:val="004C60E8"/>
    <w:rsid w:val="004E3579"/>
    <w:rsid w:val="004E728B"/>
    <w:rsid w:val="004F39E0"/>
    <w:rsid w:val="00537BD5"/>
    <w:rsid w:val="0057268A"/>
    <w:rsid w:val="005B6804"/>
    <w:rsid w:val="005D2912"/>
    <w:rsid w:val="006065BD"/>
    <w:rsid w:val="00645FA9"/>
    <w:rsid w:val="00647866"/>
    <w:rsid w:val="00665003"/>
    <w:rsid w:val="006A2AD0"/>
    <w:rsid w:val="006C2375"/>
    <w:rsid w:val="006D4ECC"/>
    <w:rsid w:val="00722258"/>
    <w:rsid w:val="007243E5"/>
    <w:rsid w:val="00766EA0"/>
    <w:rsid w:val="007A2226"/>
    <w:rsid w:val="007F5B66"/>
    <w:rsid w:val="008167BC"/>
    <w:rsid w:val="00823A1C"/>
    <w:rsid w:val="00845B9D"/>
    <w:rsid w:val="00860984"/>
    <w:rsid w:val="008B3ECB"/>
    <w:rsid w:val="008B4E85"/>
    <w:rsid w:val="008C1B2E"/>
    <w:rsid w:val="0091627E"/>
    <w:rsid w:val="0097032B"/>
    <w:rsid w:val="009D2EAD"/>
    <w:rsid w:val="009D54B2"/>
    <w:rsid w:val="009E1922"/>
    <w:rsid w:val="009F7ED2"/>
    <w:rsid w:val="00A25171"/>
    <w:rsid w:val="00A93661"/>
    <w:rsid w:val="00A95652"/>
    <w:rsid w:val="00AC0AB8"/>
    <w:rsid w:val="00B33C6D"/>
    <w:rsid w:val="00B4508F"/>
    <w:rsid w:val="00B55AD5"/>
    <w:rsid w:val="00B8057C"/>
    <w:rsid w:val="00BD6238"/>
    <w:rsid w:val="00BF593B"/>
    <w:rsid w:val="00BF773A"/>
    <w:rsid w:val="00BF7E81"/>
    <w:rsid w:val="00C13773"/>
    <w:rsid w:val="00C17CC8"/>
    <w:rsid w:val="00C82C68"/>
    <w:rsid w:val="00C83417"/>
    <w:rsid w:val="00C9604F"/>
    <w:rsid w:val="00CA19AA"/>
    <w:rsid w:val="00CC5298"/>
    <w:rsid w:val="00CD736E"/>
    <w:rsid w:val="00CD798D"/>
    <w:rsid w:val="00CE161E"/>
    <w:rsid w:val="00CF59A8"/>
    <w:rsid w:val="00D325A9"/>
    <w:rsid w:val="00D36A8A"/>
    <w:rsid w:val="00D523A0"/>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2F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53DED"/>
  <w15:chartTrackingRefBased/>
  <w15:docId w15:val="{F7F13CFF-797A-4FAE-80F7-FFAEC6AA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67BC"/>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372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2C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372C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372C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2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CB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372C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2CB3"/>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372CB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372C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372C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2CB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372CB3"/>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372CB3"/>
    <w:rPr>
      <w:color w:val="auto"/>
      <w:u w:val="none"/>
    </w:rPr>
  </w:style>
  <w:style w:type="character" w:styleId="FollowedHyperlink">
    <w:name w:val="FollowedHyperlink"/>
    <w:basedOn w:val="DefaultParagraphFont"/>
    <w:uiPriority w:val="99"/>
    <w:semiHidden/>
    <w:unhideWhenUsed/>
    <w:rsid w:val="00372CB3"/>
    <w:rPr>
      <w:color w:val="auto"/>
      <w:u w:val="none"/>
    </w:rPr>
  </w:style>
  <w:style w:type="paragraph" w:customStyle="1" w:styleId="Emphasis1">
    <w:name w:val="Emphasis1"/>
    <w:basedOn w:val="Normal"/>
    <w:link w:val="Emphasis"/>
    <w:autoRedefine/>
    <w:uiPriority w:val="7"/>
    <w:qFormat/>
    <w:rsid w:val="008167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8167B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4797241/angela-merkel-us-german-tensions-g7-summit/" TargetMode="External"/><Relationship Id="rId3" Type="http://schemas.openxmlformats.org/officeDocument/2006/relationships/styles" Target="styles.xml"/><Relationship Id="rId7" Type="http://schemas.openxmlformats.org/officeDocument/2006/relationships/hyperlink" Target="https://time.com/4569845/donald-trump-america-firs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ime.com/4696437/european-union-future-maastrich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atlantic.com/ideas/archive/2020/04/why-china-ill-equipped-great-power-rivalry/609364/" TargetMode="External"/><Relationship Id="rId4" Type="http://schemas.openxmlformats.org/officeDocument/2006/relationships/settings" Target="settings.xml"/><Relationship Id="rId9" Type="http://schemas.openxmlformats.org/officeDocument/2006/relationships/hyperlink" Target="http://www.cnn.com/2017/04/18/politics/kfile-trump-north-korea-nuclear-wa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19</Pages>
  <Words>10988</Words>
  <Characters>62634</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Roshan Amurthur</dc:creator>
  <cp:keywords>5.1.1</cp:keywords>
  <dc:description/>
  <cp:lastModifiedBy>Roshan Amurthur</cp:lastModifiedBy>
  <cp:revision>7</cp:revision>
  <dcterms:created xsi:type="dcterms:W3CDTF">2021-11-06T17:05:00Z</dcterms:created>
  <dcterms:modified xsi:type="dcterms:W3CDTF">2021-11-06T17:09:00Z</dcterms:modified>
</cp:coreProperties>
</file>