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3F44A" w14:textId="77777777" w:rsidR="00863D33" w:rsidRDefault="00863D33" w:rsidP="00863D33">
      <w:pPr>
        <w:pStyle w:val="Heading2"/>
      </w:pPr>
      <w:r>
        <w:t>K</w:t>
      </w:r>
    </w:p>
    <w:p w14:paraId="790F9458" w14:textId="77777777" w:rsidR="00863D33" w:rsidRDefault="00863D33" w:rsidP="00863D33">
      <w:pPr>
        <w:pStyle w:val="Heading4"/>
      </w:pPr>
      <w:r>
        <w:t>International cooperation over space serves to reinforce a hegemonic empire, even as it seeks to escape a planetary hegemon. Cooperation mirrors the tendrils of empire while ignoring asymmetrical power relations that produce the legal order for international agreements in the first place.</w:t>
      </w:r>
    </w:p>
    <w:p w14:paraId="65BAEF86" w14:textId="77777777" w:rsidR="00863D33" w:rsidRPr="00DF2AC8" w:rsidRDefault="00863D33" w:rsidP="00863D33">
      <w:proofErr w:type="spellStart"/>
      <w:r w:rsidRPr="00DF2AC8">
        <w:rPr>
          <w:rStyle w:val="Style13ptBold"/>
        </w:rPr>
        <w:t>Havercroft</w:t>
      </w:r>
      <w:proofErr w:type="spellEnd"/>
      <w:r w:rsidRPr="00DF2AC8">
        <w:rPr>
          <w:rStyle w:val="Style13ptBold"/>
        </w:rPr>
        <w:t xml:space="preserve"> and Duvall 09</w:t>
      </w:r>
      <w:r>
        <w:t xml:space="preserve"> [</w:t>
      </w:r>
      <w:r w:rsidRPr="0091655B">
        <w:t xml:space="preserve">Jonathan, </w:t>
      </w:r>
      <w:proofErr w:type="gramStart"/>
      <w:r w:rsidRPr="0091655B">
        <w:t>Raymond .</w:t>
      </w:r>
      <w:proofErr w:type="gramEnd"/>
      <w:r w:rsidRPr="0091655B">
        <w:t xml:space="preserve"> "Critical </w:t>
      </w:r>
      <w:proofErr w:type="spellStart"/>
      <w:r w:rsidRPr="0091655B">
        <w:t>astropolitics</w:t>
      </w:r>
      <w:proofErr w:type="spellEnd"/>
      <w:r w:rsidRPr="0091655B">
        <w:t>: The geopolitics of space control and the transformation of state sovereignty."</w:t>
      </w:r>
      <w:r>
        <w:t xml:space="preserve"> </w:t>
      </w:r>
      <w:r w:rsidRPr="0091655B">
        <w:t>Securing outer space. Routledge, 2009. 50-66.</w:t>
      </w:r>
      <w:r>
        <w:t>]</w:t>
      </w:r>
    </w:p>
    <w:p w14:paraId="4F83D5C0" w14:textId="77777777" w:rsidR="00863D33" w:rsidRPr="001932F8" w:rsidRDefault="00863D33" w:rsidP="00863D33">
      <w:pPr>
        <w:ind w:left="720"/>
        <w:rPr>
          <w:b/>
          <w:bCs/>
          <w:u w:val="single"/>
        </w:rPr>
      </w:pPr>
      <w:proofErr w:type="spellStart"/>
      <w:r w:rsidRPr="00B33B51">
        <w:rPr>
          <w:sz w:val="14"/>
        </w:rPr>
        <w:t>Deudney</w:t>
      </w:r>
      <w:proofErr w:type="spellEnd"/>
      <w:r w:rsidRPr="00B33B51">
        <w:rPr>
          <w:sz w:val="14"/>
        </w:rPr>
        <w:t xml:space="preserve"> starts from a </w:t>
      </w:r>
      <w:r w:rsidRPr="00AE2922">
        <w:rPr>
          <w:b/>
          <w:bCs/>
          <w:highlight w:val="cyan"/>
          <w:u w:val="single"/>
        </w:rPr>
        <w:t>premise about space weaponization</w:t>
      </w:r>
      <w:r w:rsidRPr="00B33B51">
        <w:rPr>
          <w:sz w:val="14"/>
        </w:rPr>
        <w:t xml:space="preserve"> similar to the core of Dolman’s </w:t>
      </w:r>
      <w:proofErr w:type="spellStart"/>
      <w:r w:rsidRPr="00B33B51">
        <w:rPr>
          <w:sz w:val="14"/>
        </w:rPr>
        <w:t>astropolitik</w:t>
      </w:r>
      <w:proofErr w:type="spellEnd"/>
      <w:r w:rsidRPr="00B33B51">
        <w:rPr>
          <w:sz w:val="14"/>
        </w:rPr>
        <w:t xml:space="preserve">, namely </w:t>
      </w:r>
      <w:r w:rsidRPr="00AE2922">
        <w:rPr>
          <w:b/>
          <w:bCs/>
          <w:highlight w:val="cyan"/>
          <w:u w:val="single"/>
        </w:rPr>
        <w:t>that</w:t>
      </w:r>
      <w:r w:rsidRPr="00B33B51">
        <w:rPr>
          <w:sz w:val="14"/>
        </w:rPr>
        <w:t xml:space="preserve"> if </w:t>
      </w:r>
      <w:r w:rsidRPr="00AE2922">
        <w:rPr>
          <w:b/>
          <w:bCs/>
          <w:highlight w:val="cyan"/>
          <w:u w:val="single"/>
        </w:rPr>
        <w:t>any state</w:t>
      </w:r>
      <w:r w:rsidRPr="00B33B51">
        <w:rPr>
          <w:sz w:val="14"/>
        </w:rPr>
        <w:t xml:space="preserve"> were able to </w:t>
      </w:r>
      <w:r w:rsidRPr="00AE2922">
        <w:rPr>
          <w:b/>
          <w:bCs/>
          <w:highlight w:val="cyan"/>
          <w:u w:val="single"/>
        </w:rPr>
        <w:t>achieve</w:t>
      </w:r>
      <w:r w:rsidRPr="00C22B0D">
        <w:rPr>
          <w:b/>
          <w:bCs/>
          <w:u w:val="single"/>
        </w:rPr>
        <w:t xml:space="preserve"> military </w:t>
      </w:r>
      <w:r w:rsidRPr="00AE2922">
        <w:rPr>
          <w:b/>
          <w:bCs/>
          <w:highlight w:val="cyan"/>
          <w:u w:val="single"/>
        </w:rPr>
        <w:t>control</w:t>
      </w:r>
      <w:r w:rsidRPr="00C22B0D">
        <w:rPr>
          <w:b/>
          <w:bCs/>
          <w:u w:val="single"/>
        </w:rPr>
        <w:t xml:space="preserve"> of space, </w:t>
      </w:r>
      <w:r w:rsidRPr="00AE2922">
        <w:rPr>
          <w:b/>
          <w:bCs/>
          <w:highlight w:val="cyan"/>
          <w:u w:val="single"/>
        </w:rPr>
        <w:t>it would hold</w:t>
      </w:r>
      <w:r w:rsidRPr="00C22B0D">
        <w:rPr>
          <w:b/>
          <w:bCs/>
          <w:u w:val="single"/>
        </w:rPr>
        <w:t xml:space="preserve"> potential </w:t>
      </w:r>
      <w:r w:rsidRPr="00AE2922">
        <w:rPr>
          <w:b/>
          <w:bCs/>
          <w:highlight w:val="cyan"/>
          <w:u w:val="single"/>
        </w:rPr>
        <w:t>mastery over</w:t>
      </w:r>
      <w:r w:rsidRPr="00C22B0D">
        <w:rPr>
          <w:b/>
          <w:bCs/>
          <w:u w:val="single"/>
        </w:rPr>
        <w:t xml:space="preserve"> the entire </w:t>
      </w:r>
      <w:r w:rsidRPr="00AE2922">
        <w:rPr>
          <w:b/>
          <w:bCs/>
          <w:highlight w:val="cyan"/>
          <w:u w:val="single"/>
        </w:rPr>
        <w:t>Earth</w:t>
      </w:r>
      <w:r w:rsidRPr="00B33B51">
        <w:rPr>
          <w:sz w:val="14"/>
        </w:rPr>
        <w:t xml:space="preserve">. One preliminary conclusion, however, seems sound: effective control of space by one state would lead to planet-wide hegemony. Because space is at once so proximate and the planet’s high ground, one country able to control space and prevent the passage of other countries’ vehicles through it could effectively rule the planet. </w:t>
      </w:r>
      <w:r w:rsidRPr="00C22B0D">
        <w:rPr>
          <w:b/>
          <w:bCs/>
          <w:u w:val="single"/>
        </w:rPr>
        <w:t xml:space="preserve">Even more than a monopoly of air or sea power, a monopoly of effective space power would be irresistible. </w:t>
      </w:r>
      <w:r w:rsidRPr="00AE2922">
        <w:rPr>
          <w:b/>
          <w:bCs/>
          <w:highlight w:val="cyan"/>
          <w:u w:val="single"/>
        </w:rPr>
        <w:t>Rather than developing</w:t>
      </w:r>
      <w:r w:rsidRPr="00C22B0D">
        <w:rPr>
          <w:b/>
          <w:bCs/>
          <w:u w:val="single"/>
        </w:rPr>
        <w:t xml:space="preserve"> the implications of </w:t>
      </w:r>
      <w:r w:rsidRPr="00AE2922">
        <w:rPr>
          <w:b/>
          <w:bCs/>
          <w:highlight w:val="cyan"/>
          <w:u w:val="single"/>
        </w:rPr>
        <w:t>this as a strategic opportunity</w:t>
      </w:r>
      <w:r w:rsidRPr="00C22B0D">
        <w:rPr>
          <w:b/>
          <w:bCs/>
          <w:u w:val="single"/>
        </w:rPr>
        <w:t xml:space="preserve"> for any one state</w:t>
      </w:r>
      <w:r w:rsidRPr="00B33B51">
        <w:rPr>
          <w:sz w:val="14"/>
        </w:rPr>
        <w:t xml:space="preserve"> (</w:t>
      </w:r>
      <w:proofErr w:type="gramStart"/>
      <w:r w:rsidRPr="00B33B51">
        <w:rPr>
          <w:sz w:val="14"/>
        </w:rPr>
        <w:t>e.g.</w:t>
      </w:r>
      <w:proofErr w:type="gramEnd"/>
      <w:r w:rsidRPr="00B33B51">
        <w:rPr>
          <w:sz w:val="14"/>
        </w:rPr>
        <w:t xml:space="preserve"> the U.S.), however, </w:t>
      </w:r>
      <w:proofErr w:type="spellStart"/>
      <w:r w:rsidRPr="00AE2922">
        <w:rPr>
          <w:b/>
          <w:bCs/>
          <w:highlight w:val="cyan"/>
          <w:u w:val="single"/>
        </w:rPr>
        <w:t>Deudney</w:t>
      </w:r>
      <w:proofErr w:type="spellEnd"/>
      <w:r w:rsidRPr="00AE2922">
        <w:rPr>
          <w:b/>
          <w:bCs/>
          <w:highlight w:val="cyan"/>
          <w:u w:val="single"/>
        </w:rPr>
        <w:t xml:space="preserve"> sees it as a collective problem</w:t>
      </w:r>
      <w:r w:rsidRPr="00C22B0D">
        <w:rPr>
          <w:b/>
          <w:bCs/>
          <w:u w:val="single"/>
        </w:rPr>
        <w:t xml:space="preserve"> </w:t>
      </w:r>
      <w:r w:rsidRPr="00AE2922">
        <w:rPr>
          <w:b/>
          <w:bCs/>
          <w:highlight w:val="cyan"/>
          <w:u w:val="single"/>
        </w:rPr>
        <w:t>to be kept in check through collaboration</w:t>
      </w:r>
      <w:r w:rsidRPr="00C22B0D">
        <w:rPr>
          <w:b/>
          <w:bCs/>
          <w:u w:val="single"/>
        </w:rPr>
        <w:t xml:space="preserve">; his project is </w:t>
      </w:r>
      <w:r w:rsidRPr="00312A2A">
        <w:rPr>
          <w:b/>
          <w:bCs/>
          <w:highlight w:val="cyan"/>
          <w:u w:val="single"/>
        </w:rPr>
        <w:t>to avoid space-based hegemony through cooperation among states</w:t>
      </w:r>
      <w:r w:rsidRPr="00B33B51">
        <w:rPr>
          <w:sz w:val="14"/>
        </w:rPr>
        <w:t xml:space="preserve">. In a series of articles on global security written in the 1980s – while Cold War tensions between the U.S. and the U.S.S.R. continued to frame much theoretical discussion in international relations – </w:t>
      </w:r>
      <w:proofErr w:type="spellStart"/>
      <w:r w:rsidRPr="00B33B51">
        <w:rPr>
          <w:sz w:val="14"/>
        </w:rPr>
        <w:t>Deudney</w:t>
      </w:r>
      <w:proofErr w:type="spellEnd"/>
      <w:r w:rsidRPr="00B33B51">
        <w:rPr>
          <w:sz w:val="14"/>
        </w:rPr>
        <w:t xml:space="preserve"> saw </w:t>
      </w:r>
      <w:r w:rsidRPr="00C22B0D">
        <w:rPr>
          <w:b/>
          <w:bCs/>
          <w:u w:val="single"/>
        </w:rPr>
        <w:t xml:space="preserve">the space age as a double-edged sword in superpower relations. </w:t>
      </w:r>
      <w:r w:rsidRPr="00ED3B40">
        <w:rPr>
          <w:b/>
          <w:bCs/>
          <w:highlight w:val="cyan"/>
          <w:u w:val="single"/>
        </w:rPr>
        <w:t>On the one side, space weaponization posed a risk</w:t>
      </w:r>
      <w:r w:rsidRPr="00C22B0D">
        <w:rPr>
          <w:b/>
          <w:bCs/>
          <w:u w:val="single"/>
        </w:rPr>
        <w:t xml:space="preserve"> that the </w:t>
      </w:r>
      <w:r w:rsidRPr="00ED3B40">
        <w:rPr>
          <w:b/>
          <w:bCs/>
          <w:highlight w:val="cyan"/>
          <w:u w:val="single"/>
        </w:rPr>
        <w:t>superpowers would extend</w:t>
      </w:r>
      <w:r w:rsidRPr="00C22B0D">
        <w:rPr>
          <w:b/>
          <w:bCs/>
          <w:u w:val="single"/>
        </w:rPr>
        <w:t xml:space="preserve"> their </w:t>
      </w:r>
      <w:r w:rsidRPr="00ED3B40">
        <w:rPr>
          <w:b/>
          <w:bCs/>
          <w:highlight w:val="cyan"/>
          <w:u w:val="single"/>
        </w:rPr>
        <w:t>conflict</w:t>
      </w:r>
      <w:r w:rsidRPr="00C22B0D">
        <w:rPr>
          <w:b/>
          <w:bCs/>
          <w:u w:val="single"/>
        </w:rPr>
        <w:t xml:space="preserve"> extra-terrestrially </w:t>
      </w:r>
      <w:r w:rsidRPr="00ED3B40">
        <w:rPr>
          <w:b/>
          <w:bCs/>
          <w:highlight w:val="cyan"/>
          <w:u w:val="single"/>
        </w:rPr>
        <w:t>and devise</w:t>
      </w:r>
      <w:r w:rsidRPr="00C22B0D">
        <w:rPr>
          <w:b/>
          <w:bCs/>
          <w:u w:val="single"/>
        </w:rPr>
        <w:t xml:space="preserve"> new, </w:t>
      </w:r>
      <w:r w:rsidRPr="00ED3B40">
        <w:rPr>
          <w:b/>
          <w:bCs/>
          <w:highlight w:val="cyan"/>
          <w:u w:val="single"/>
        </w:rPr>
        <w:t>deadlier tech</w:t>
      </w:r>
      <w:r w:rsidRPr="00C22B0D">
        <w:rPr>
          <w:b/>
          <w:bCs/>
          <w:u w:val="single"/>
        </w:rPr>
        <w:t xml:space="preserve">nologies </w:t>
      </w:r>
      <w:r w:rsidRPr="00ED3B40">
        <w:rPr>
          <w:b/>
          <w:bCs/>
          <w:highlight w:val="cyan"/>
          <w:u w:val="single"/>
        </w:rPr>
        <w:t>that</w:t>
      </w:r>
      <w:r w:rsidRPr="00C22B0D">
        <w:rPr>
          <w:b/>
          <w:bCs/>
          <w:u w:val="single"/>
        </w:rPr>
        <w:t xml:space="preserve"> would enhance the </w:t>
      </w:r>
      <w:r w:rsidRPr="00ED3B40">
        <w:rPr>
          <w:b/>
          <w:bCs/>
          <w:highlight w:val="cyan"/>
          <w:u w:val="single"/>
        </w:rPr>
        <w:t>risk</w:t>
      </w:r>
      <w:r w:rsidRPr="00C22B0D">
        <w:rPr>
          <w:b/>
          <w:bCs/>
          <w:u w:val="single"/>
        </w:rPr>
        <w:t xml:space="preserve"> of </w:t>
      </w:r>
      <w:r w:rsidRPr="00ED3B40">
        <w:rPr>
          <w:b/>
          <w:bCs/>
          <w:highlight w:val="cyan"/>
          <w:u w:val="single"/>
        </w:rPr>
        <w:t>exterminating</w:t>
      </w:r>
      <w:r w:rsidRPr="00C22B0D">
        <w:rPr>
          <w:b/>
          <w:bCs/>
          <w:u w:val="single"/>
        </w:rPr>
        <w:t xml:space="preserve"> all of </w:t>
      </w:r>
      <w:r w:rsidRPr="00ED3B40">
        <w:rPr>
          <w:b/>
          <w:bCs/>
          <w:highlight w:val="cyan"/>
          <w:u w:val="single"/>
        </w:rPr>
        <w:t>humanity</w:t>
      </w:r>
      <w:r w:rsidRPr="00C22B0D">
        <w:rPr>
          <w:b/>
          <w:bCs/>
          <w:u w:val="single"/>
        </w:rPr>
        <w:t>; on the other</w:t>
      </w:r>
      <w:r w:rsidRPr="00B33B51">
        <w:rPr>
          <w:sz w:val="14"/>
        </w:rPr>
        <w:t xml:space="preserve">, according to </w:t>
      </w:r>
      <w:proofErr w:type="spellStart"/>
      <w:r w:rsidRPr="00B33B51">
        <w:rPr>
          <w:sz w:val="14"/>
        </w:rPr>
        <w:t>Deudney</w:t>
      </w:r>
      <w:proofErr w:type="spellEnd"/>
      <w:r w:rsidRPr="00B33B51">
        <w:rPr>
          <w:sz w:val="14"/>
        </w:rPr>
        <w:t xml:space="preserve">, </w:t>
      </w:r>
      <w:r w:rsidRPr="00C22B0D">
        <w:rPr>
          <w:b/>
          <w:bCs/>
          <w:u w:val="single"/>
        </w:rPr>
        <w:t>the space age had found productive opportunities for the superpowers to deal with their rivalries in stabilizing collaboration.</w:t>
      </w:r>
      <w:r w:rsidRPr="00B33B51">
        <w:rPr>
          <w:sz w:val="14"/>
        </w:rPr>
        <w:t xml:space="preserve"> He notes that </w:t>
      </w:r>
      <w:r w:rsidRPr="002250C8">
        <w:rPr>
          <w:b/>
          <w:bCs/>
          <w:u w:val="single"/>
        </w:rPr>
        <w:t>the Sputnik mission</w:t>
      </w:r>
      <w:r w:rsidRPr="00B33B51">
        <w:rPr>
          <w:sz w:val="14"/>
        </w:rPr>
        <w:t xml:space="preserve">, while in the popular understanding only an escalation of the Cold War, initially </w:t>
      </w:r>
      <w:r w:rsidRPr="002250C8">
        <w:rPr>
          <w:b/>
          <w:bCs/>
          <w:u w:val="single"/>
        </w:rPr>
        <w:t>was the result of an internationally organized research program</w:t>
      </w:r>
      <w:r w:rsidRPr="00B33B51">
        <w:rPr>
          <w:sz w:val="14"/>
        </w:rPr>
        <w:t xml:space="preserve"> – the International Geophysical Year (</w:t>
      </w:r>
      <w:proofErr w:type="spellStart"/>
      <w:r w:rsidRPr="00B33B51">
        <w:rPr>
          <w:sz w:val="14"/>
        </w:rPr>
        <w:t>Deudney</w:t>
      </w:r>
      <w:proofErr w:type="spellEnd"/>
      <w:r w:rsidRPr="00B33B51">
        <w:rPr>
          <w:sz w:val="14"/>
        </w:rPr>
        <w:t xml:space="preserve"> 1985; though see Dolman 2002a: 106–107 for an alternate interpretation of these events as Cold War competition). Another example was President </w:t>
      </w:r>
      <w:r w:rsidRPr="002250C8">
        <w:rPr>
          <w:b/>
          <w:bCs/>
          <w:u w:val="single"/>
        </w:rPr>
        <w:t>Eisenhower’s</w:t>
      </w:r>
      <w:r w:rsidRPr="00B33B51">
        <w:rPr>
          <w:sz w:val="14"/>
        </w:rPr>
        <w:t xml:space="preserve"> </w:t>
      </w:r>
      <w:r w:rsidRPr="002250C8">
        <w:rPr>
          <w:b/>
          <w:bCs/>
          <w:u w:val="single"/>
        </w:rPr>
        <w:t>proposed “Atoms for Peace” project</w:t>
      </w:r>
      <w:r w:rsidRPr="00B33B51">
        <w:rPr>
          <w:sz w:val="14"/>
        </w:rPr>
        <w:t xml:space="preserve">,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w:t>
      </w:r>
      <w:r w:rsidRPr="002250C8">
        <w:rPr>
          <w:b/>
          <w:bCs/>
          <w:u w:val="single"/>
        </w:rPr>
        <w:t>most notable</w:t>
      </w:r>
      <w:r w:rsidRPr="00B33B51">
        <w:rPr>
          <w:sz w:val="14"/>
        </w:rPr>
        <w:t xml:space="preserve"> example </w:t>
      </w:r>
      <w:r w:rsidRPr="002250C8">
        <w:rPr>
          <w:b/>
          <w:bCs/>
          <w:u w:val="single"/>
        </w:rPr>
        <w:t>being</w:t>
      </w:r>
      <w:r w:rsidRPr="00B33B51">
        <w:rPr>
          <w:sz w:val="14"/>
        </w:rPr>
        <w:t xml:space="preserve"> the </w:t>
      </w:r>
      <w:r w:rsidRPr="002250C8">
        <w:rPr>
          <w:b/>
          <w:bCs/>
          <w:u w:val="single"/>
        </w:rPr>
        <w:t>International Space Station</w:t>
      </w:r>
      <w:r w:rsidRPr="00B33B51">
        <w:rPr>
          <w:sz w:val="14"/>
        </w:rPr>
        <w:t xml:space="preserve">. In addition to promoting collaboration, according to </w:t>
      </w:r>
      <w:proofErr w:type="spellStart"/>
      <w:r w:rsidRPr="00B33B51">
        <w:rPr>
          <w:sz w:val="14"/>
        </w:rPr>
        <w:t>Deudney</w:t>
      </w:r>
      <w:proofErr w:type="spellEnd"/>
      <w:r w:rsidRPr="00B33B51">
        <w:rPr>
          <w:sz w:val="14"/>
        </w:rPr>
        <w:t xml:space="preserve">, </w:t>
      </w:r>
      <w:r w:rsidRPr="002250C8">
        <w:rPr>
          <w:b/>
          <w:bCs/>
          <w:u w:val="single"/>
        </w:rPr>
        <w:t>the space age has also enhanced the ability of space powers to monitor each other – through spy satellites – thereby increasing the likelihood that they abide by arms control treaties.</w:t>
      </w:r>
      <w:r w:rsidRPr="00B33B51">
        <w:rPr>
          <w:sz w:val="14"/>
        </w:rPr>
        <w:t xml:space="preserve"> </w:t>
      </w:r>
      <w:proofErr w:type="spellStart"/>
      <w:r w:rsidRPr="00B70B47">
        <w:rPr>
          <w:b/>
          <w:bCs/>
          <w:highlight w:val="cyan"/>
          <w:u w:val="single"/>
        </w:rPr>
        <w:t>Deudney</w:t>
      </w:r>
      <w:proofErr w:type="spellEnd"/>
      <w:r w:rsidRPr="00B70B47">
        <w:rPr>
          <w:b/>
          <w:bCs/>
          <w:highlight w:val="cyan"/>
          <w:u w:val="single"/>
        </w:rPr>
        <w:t xml:space="preserve"> believes</w:t>
      </w:r>
      <w:r w:rsidRPr="002250C8">
        <w:rPr>
          <w:b/>
          <w:bCs/>
          <w:u w:val="single"/>
        </w:rPr>
        <w:t xml:space="preserve"> that these types of </w:t>
      </w:r>
      <w:r w:rsidRPr="00B70B47">
        <w:rPr>
          <w:b/>
          <w:bCs/>
          <w:highlight w:val="cyan"/>
          <w:u w:val="single"/>
        </w:rPr>
        <w:t>collaboration and increased surveillance could be strengthened</w:t>
      </w:r>
      <w:r w:rsidRPr="002250C8">
        <w:rPr>
          <w:b/>
          <w:bCs/>
          <w:u w:val="single"/>
        </w:rPr>
        <w:t xml:space="preserve"> and deepened </w:t>
      </w:r>
      <w:r w:rsidRPr="00B70B47">
        <w:rPr>
          <w:b/>
          <w:bCs/>
          <w:highlight w:val="cyan"/>
          <w:u w:val="single"/>
        </w:rPr>
        <w:t>so that great powers could be persuaded over time to “forge missiles into spaceships”</w:t>
      </w:r>
      <w:r w:rsidRPr="00B33B51">
        <w:rPr>
          <w:sz w:val="14"/>
        </w:rPr>
        <w:t xml:space="preserve"> (</w:t>
      </w:r>
      <w:proofErr w:type="spellStart"/>
      <w:r w:rsidRPr="00B33B51">
        <w:rPr>
          <w:sz w:val="14"/>
        </w:rPr>
        <w:t>Deudney</w:t>
      </w:r>
      <w:proofErr w:type="spellEnd"/>
      <w:r w:rsidRPr="00B33B51">
        <w:rPr>
          <w:sz w:val="14"/>
        </w:rPr>
        <w:t xml:space="preserve"> 1985: 271). In the 1980s this led </w:t>
      </w:r>
      <w:proofErr w:type="spellStart"/>
      <w:r w:rsidRPr="00B33B51">
        <w:rPr>
          <w:sz w:val="14"/>
        </w:rPr>
        <w:t>Deudney</w:t>
      </w:r>
      <w:proofErr w:type="spellEnd"/>
      <w:r w:rsidRPr="00B33B51">
        <w:rPr>
          <w:sz w:val="14"/>
        </w:rPr>
        <w:t xml:space="preserve"> to develop a set of specific proposals for a peaceful space policy, </w:t>
      </w:r>
      <w:r w:rsidRPr="00BA693D">
        <w:rPr>
          <w:b/>
          <w:bCs/>
          <w:u w:val="single"/>
        </w:rPr>
        <w:t>including collaboration between space powers on manned missions</w:t>
      </w:r>
      <w:r w:rsidRPr="00B33B51">
        <w:rPr>
          <w:sz w:val="14"/>
        </w:rPr>
        <w:t xml:space="preserve"> to the Moon, asteroids, and Mars. </w:t>
      </w:r>
      <w:r w:rsidRPr="00BA693D">
        <w:rPr>
          <w:b/>
          <w:bCs/>
          <w:u w:val="single"/>
        </w:rPr>
        <w:t>The development of an International Satellite Monitoring Agency would make “space-based surveillance technology accessible to an international community” for monitoring ceasefires, crises, compliance with international arms control treaties, and the Earth’s environment</w:t>
      </w:r>
      <w:r w:rsidRPr="00B33B51">
        <w:rPr>
          <w:sz w:val="14"/>
        </w:rPr>
        <w:t xml:space="preserve"> (</w:t>
      </w:r>
      <w:proofErr w:type="spellStart"/>
      <w:r w:rsidRPr="00B33B51">
        <w:rPr>
          <w:sz w:val="14"/>
        </w:rPr>
        <w:t>Deudney</w:t>
      </w:r>
      <w:proofErr w:type="spellEnd"/>
      <w:r w:rsidRPr="00B33B51">
        <w:rPr>
          <w:sz w:val="14"/>
        </w:rPr>
        <w:t xml:space="preserve"> 1985: 291). These proposals are aimed at promoting collaboration on projects of great scientific and military significance for the individual states. </w:t>
      </w:r>
      <w:proofErr w:type="spellStart"/>
      <w:r w:rsidRPr="00B33B51">
        <w:rPr>
          <w:sz w:val="14"/>
        </w:rPr>
        <w:t>Deudney’s</w:t>
      </w:r>
      <w:proofErr w:type="spellEnd"/>
      <w:r w:rsidRPr="00B33B51">
        <w:rPr>
          <w:sz w:val="14"/>
        </w:rPr>
        <w:t xml:space="preserve"> expectation is that such cooperation would mitigate security dilemmas and promote greater ties between states that would co-bind their security without sacrificing their sovereignty. While </w:t>
      </w:r>
      <w:proofErr w:type="spellStart"/>
      <w:r w:rsidRPr="00B33B51">
        <w:rPr>
          <w:sz w:val="14"/>
        </w:rPr>
        <w:t>Deudney</w:t>
      </w:r>
      <w:proofErr w:type="spellEnd"/>
      <w:r w:rsidRPr="00B33B51">
        <w:rPr>
          <w:sz w:val="14"/>
        </w:rPr>
        <w:t xml:space="preserve"> has not been explicit about how his </w:t>
      </w:r>
      <w:proofErr w:type="spellStart"/>
      <w:r w:rsidRPr="00B33B51">
        <w:rPr>
          <w:sz w:val="14"/>
        </w:rPr>
        <w:t>astropolitics</w:t>
      </w:r>
      <w:proofErr w:type="spellEnd"/>
      <w:r w:rsidRPr="00B33B51">
        <w:rPr>
          <w:sz w:val="14"/>
        </w:rPr>
        <w:t xml:space="preserve"> of collaboration would alter world order, in his more theoretical writings he has elaborated the logic of a liberal-republican international system. In a 2002 article on geopolitics and international theory, he developed what he called a ‘historical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B33B51">
        <w:rPr>
          <w:sz w:val="14"/>
        </w:rPr>
        <w:t>Deudney</w:t>
      </w:r>
      <w:proofErr w:type="spellEnd"/>
      <w:r w:rsidRPr="00B33B51">
        <w:rPr>
          <w:sz w:val="14"/>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B33B51">
        <w:rPr>
          <w:sz w:val="14"/>
        </w:rPr>
        <w:t>Deudney</w:t>
      </w:r>
      <w:proofErr w:type="spellEnd"/>
      <w:r w:rsidRPr="00B33B51">
        <w:rPr>
          <w:sz w:val="14"/>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B33B51">
        <w:rPr>
          <w:sz w:val="14"/>
        </w:rPr>
        <w:t>Deudney</w:t>
      </w:r>
      <w:proofErr w:type="spellEnd"/>
      <w:r w:rsidRPr="00B33B51">
        <w:rPr>
          <w:sz w:val="14"/>
        </w:rPr>
        <w:t xml:space="preserve"> 2002: 97; see also </w:t>
      </w:r>
      <w:proofErr w:type="spellStart"/>
      <w:r w:rsidRPr="00B33B51">
        <w:rPr>
          <w:sz w:val="14"/>
        </w:rPr>
        <w:t>Deudney</w:t>
      </w:r>
      <w:proofErr w:type="spellEnd"/>
      <w:r w:rsidRPr="00B33B51">
        <w:rPr>
          <w:sz w:val="14"/>
        </w:rPr>
        <w:t xml:space="preserve"> 2007: 244–277 for an elaboration of this argument). Although </w:t>
      </w:r>
      <w:proofErr w:type="spellStart"/>
      <w:r w:rsidRPr="00B33B51">
        <w:rPr>
          <w:sz w:val="14"/>
        </w:rPr>
        <w:t>Deudney</w:t>
      </w:r>
      <w:proofErr w:type="spellEnd"/>
      <w:r w:rsidRPr="00B33B51">
        <w:rPr>
          <w:sz w:val="14"/>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B33B51">
        <w:rPr>
          <w:sz w:val="14"/>
        </w:rPr>
        <w:t>federalrepublican</w:t>
      </w:r>
      <w:proofErr w:type="spellEnd"/>
      <w:r w:rsidRPr="00B33B51">
        <w:rPr>
          <w:sz w:val="14"/>
        </w:rPr>
        <w:t xml:space="preserve"> mode of protection. In addition, one of the general conclusions that </w:t>
      </w:r>
      <w:proofErr w:type="spellStart"/>
      <w:r w:rsidRPr="00B33B51">
        <w:rPr>
          <w:sz w:val="14"/>
        </w:rPr>
        <w:t>Deudney</w:t>
      </w:r>
      <w:proofErr w:type="spellEnd"/>
      <w:r w:rsidRPr="00B33B51">
        <w:rPr>
          <w:sz w:val="14"/>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B33B51">
        <w:rPr>
          <w:sz w:val="14"/>
        </w:rPr>
        <w:t>Deudney’s</w:t>
      </w:r>
      <w:proofErr w:type="spellEnd"/>
      <w:r w:rsidRPr="00B33B51">
        <w:rPr>
          <w:sz w:val="14"/>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B33B51">
        <w:rPr>
          <w:sz w:val="14"/>
        </w:rPr>
        <w:t>Deudney</w:t>
      </w:r>
      <w:proofErr w:type="spellEnd"/>
      <w:r w:rsidRPr="00B33B51">
        <w:rPr>
          <w:sz w:val="14"/>
        </w:rPr>
        <w:t xml:space="preserve"> can be read as the liberal-republican astropolitical counterpart to Everett Dolman.5 </w:t>
      </w:r>
      <w:r w:rsidRPr="00B33B51">
        <w:rPr>
          <w:b/>
          <w:bCs/>
          <w:u w:val="single"/>
        </w:rPr>
        <w:t xml:space="preserve">While </w:t>
      </w:r>
      <w:proofErr w:type="spellStart"/>
      <w:r w:rsidRPr="00DE27ED">
        <w:rPr>
          <w:b/>
          <w:bCs/>
          <w:highlight w:val="cyan"/>
          <w:u w:val="single"/>
        </w:rPr>
        <w:t>Deudney’s</w:t>
      </w:r>
      <w:proofErr w:type="spellEnd"/>
      <w:r w:rsidRPr="00DE27ED">
        <w:rPr>
          <w:b/>
          <w:bCs/>
          <w:highlight w:val="cyan"/>
          <w:u w:val="single"/>
        </w:rPr>
        <w:t xml:space="preserve"> astropolitical theorizations hold out the promise of</w:t>
      </w:r>
      <w:r w:rsidRPr="00B33B51">
        <w:rPr>
          <w:b/>
          <w:bCs/>
          <w:u w:val="single"/>
        </w:rPr>
        <w:t xml:space="preserve"> </w:t>
      </w:r>
      <w:r w:rsidRPr="00B33B51">
        <w:rPr>
          <w:sz w:val="14"/>
        </w:rPr>
        <w:t xml:space="preserve">a terrestrial </w:t>
      </w:r>
      <w:r w:rsidRPr="00B33B51">
        <w:rPr>
          <w:b/>
          <w:bCs/>
          <w:u w:val="single"/>
        </w:rPr>
        <w:t xml:space="preserve">pacification through space exploration </w:t>
      </w:r>
      <w:r w:rsidRPr="00B33B51">
        <w:rPr>
          <w:sz w:val="14"/>
        </w:rPr>
        <w:t xml:space="preserve">it is interesting to </w:t>
      </w:r>
      <w:r w:rsidRPr="00B33B51">
        <w:rPr>
          <w:b/>
          <w:bCs/>
          <w:u w:val="single"/>
        </w:rPr>
        <w:t xml:space="preserve">note a significant aporia in his theory – </w:t>
      </w:r>
      <w:r w:rsidRPr="00DE27ED">
        <w:rPr>
          <w:b/>
          <w:bCs/>
          <w:highlight w:val="cyan"/>
          <w:u w:val="single"/>
        </w:rPr>
        <w:t>empire as a possible mode of protection</w:t>
      </w:r>
      <w:r w:rsidRPr="00B33B51">
        <w:rPr>
          <w:b/>
          <w:bCs/>
          <w:u w:val="single"/>
        </w:rPr>
        <w:t xml:space="preserve">. </w:t>
      </w:r>
      <w:r w:rsidRPr="00177522">
        <w:rPr>
          <w:b/>
          <w:bCs/>
          <w:highlight w:val="cyan"/>
          <w:u w:val="single"/>
        </w:rPr>
        <w:t>While real-statist modes of protection have an internal hierarchical authority structure, they are based on assumptions of external-anarchy</w:t>
      </w:r>
      <w:r w:rsidRPr="00B33B51">
        <w:rPr>
          <w:b/>
          <w:bCs/>
          <w:u w:val="single"/>
        </w:rPr>
        <w:t xml:space="preserve">, which is to say a system of sovereign states. </w:t>
      </w:r>
      <w:r w:rsidRPr="00177522">
        <w:rPr>
          <w:b/>
          <w:bCs/>
          <w:highlight w:val="cyan"/>
          <w:u w:val="single"/>
        </w:rPr>
        <w:t>Conversely, the federal-republican model is based on a symmetrical binding of units, in a way that no single unit can come to dominate others</w:t>
      </w:r>
      <w:r w:rsidRPr="00B33B51">
        <w:rPr>
          <w:b/>
          <w:bCs/>
          <w:u w:val="single"/>
        </w:rPr>
        <w:t xml:space="preserve"> and accordingly </w:t>
      </w:r>
      <w:r w:rsidRPr="00177522">
        <w:rPr>
          <w:b/>
          <w:bCs/>
          <w:highlight w:val="cyan"/>
          <w:u w:val="single"/>
        </w:rPr>
        <w:t>in which they preserve their sovereignty</w:t>
      </w:r>
      <w:r w:rsidRPr="00B33B51">
        <w:rPr>
          <w:b/>
          <w:bCs/>
          <w:u w:val="single"/>
        </w:rPr>
        <w:t xml:space="preserve"> </w:t>
      </w:r>
      <w:r w:rsidRPr="00B33B51">
        <w:rPr>
          <w:sz w:val="14"/>
        </w:rPr>
        <w:t>(</w:t>
      </w:r>
      <w:proofErr w:type="spellStart"/>
      <w:r w:rsidRPr="00B33B51">
        <w:rPr>
          <w:sz w:val="14"/>
        </w:rPr>
        <w:t>Deudney</w:t>
      </w:r>
      <w:proofErr w:type="spellEnd"/>
      <w:r w:rsidRPr="00B33B51">
        <w:rPr>
          <w:sz w:val="14"/>
        </w:rPr>
        <w:t xml:space="preserve"> 2000, 2002, 2007). In a third mode, to which </w:t>
      </w:r>
      <w:proofErr w:type="spellStart"/>
      <w:r w:rsidRPr="00B33B51">
        <w:rPr>
          <w:sz w:val="14"/>
        </w:rPr>
        <w:t>Deudney</w:t>
      </w:r>
      <w:proofErr w:type="spellEnd"/>
      <w:r w:rsidRPr="00B33B51">
        <w:rPr>
          <w:sz w:val="14"/>
        </w:rPr>
        <w:t xml:space="preserve"> gives only scant attention, the case of empire, </w:t>
      </w:r>
      <w:r w:rsidRPr="00177522">
        <w:rPr>
          <w:b/>
          <w:bCs/>
          <w:highlight w:val="cyan"/>
          <w:u w:val="single"/>
        </w:rPr>
        <w:t>the hegemony of a single unit is such that other units are bound to it in an asymmetrical pattern that locates sovereignty only in the hegemon, or imperial center</w:t>
      </w:r>
      <w:r w:rsidRPr="00B33B51">
        <w:rPr>
          <w:b/>
          <w:bCs/>
          <w:u w:val="single"/>
        </w:rPr>
        <w:t xml:space="preserve">. Successful </w:t>
      </w:r>
      <w:r w:rsidRPr="00177522">
        <w:rPr>
          <w:b/>
          <w:bCs/>
          <w:highlight w:val="cyan"/>
          <w:u w:val="single"/>
        </w:rPr>
        <w:t>empires</w:t>
      </w:r>
      <w:r w:rsidRPr="00B33B51">
        <w:rPr>
          <w:sz w:val="14"/>
        </w:rPr>
        <w:t xml:space="preserve">, including the Roman, British, and American, </w:t>
      </w:r>
      <w:r w:rsidRPr="00177522">
        <w:rPr>
          <w:b/>
          <w:bCs/>
          <w:highlight w:val="cyan"/>
          <w:u w:val="single"/>
        </w:rPr>
        <w:t>permit local autonomy</w:t>
      </w:r>
      <w:r w:rsidRPr="00B33B51">
        <w:rPr>
          <w:b/>
          <w:bCs/>
          <w:u w:val="single"/>
        </w:rPr>
        <w:t xml:space="preserve"> in areas that are </w:t>
      </w:r>
      <w:r w:rsidRPr="00177522">
        <w:rPr>
          <w:b/>
          <w:bCs/>
          <w:highlight w:val="cyan"/>
          <w:u w:val="single"/>
        </w:rPr>
        <w:t>not of the imperial power’s direct concern while demanding absolute obedience in areas that are of vital concern to it, particularly when it comes to issues of security</w:t>
      </w:r>
      <w:r w:rsidRPr="00B33B51">
        <w:rPr>
          <w:b/>
          <w:bCs/>
          <w:u w:val="single"/>
        </w:rPr>
        <w:t>.</w:t>
      </w:r>
      <w:r w:rsidRPr="00B33B51">
        <w:rPr>
          <w:sz w:val="14"/>
        </w:rPr>
        <w:t xml:space="preserve">6 </w:t>
      </w:r>
      <w:proofErr w:type="spellStart"/>
      <w:r w:rsidRPr="00B33B51">
        <w:rPr>
          <w:sz w:val="14"/>
        </w:rPr>
        <w:t>Deudney’s</w:t>
      </w:r>
      <w:proofErr w:type="spellEnd"/>
      <w:r w:rsidRPr="00B33B51">
        <w:rPr>
          <w:sz w:val="14"/>
        </w:rPr>
        <w:t xml:space="preserve"> implicit </w:t>
      </w:r>
      <w:r w:rsidRPr="00FE7364">
        <w:rPr>
          <w:b/>
          <w:bCs/>
          <w:highlight w:val="cyan"/>
          <w:u w:val="single"/>
        </w:rPr>
        <w:t>astropolitical theory thus ignores structurally asymmetric relations – in effect</w:t>
      </w:r>
      <w:r w:rsidRPr="00B33B51">
        <w:rPr>
          <w:b/>
          <w:bCs/>
          <w:u w:val="single"/>
        </w:rPr>
        <w:t xml:space="preserve"> he </w:t>
      </w:r>
      <w:r w:rsidRPr="00FE7364">
        <w:rPr>
          <w:b/>
          <w:bCs/>
          <w:highlight w:val="cyan"/>
          <w:u w:val="single"/>
        </w:rPr>
        <w:t>ignores power</w:t>
      </w:r>
      <w:r w:rsidRPr="00B33B51">
        <w:rPr>
          <w:b/>
          <w:bCs/>
          <w:u w:val="single"/>
        </w:rPr>
        <w:t xml:space="preserve">. It is as if </w:t>
      </w:r>
      <w:r w:rsidRPr="00FE7364">
        <w:rPr>
          <w:b/>
          <w:bCs/>
          <w:highlight w:val="cyan"/>
          <w:u w:val="single"/>
        </w:rPr>
        <w:t>in wanting to</w:t>
      </w:r>
      <w:r w:rsidRPr="00B33B51">
        <w:rPr>
          <w:b/>
          <w:bCs/>
          <w:u w:val="single"/>
        </w:rPr>
        <w:t xml:space="preserve"> have the world </w:t>
      </w:r>
      <w:r w:rsidRPr="00FE7364">
        <w:rPr>
          <w:b/>
          <w:bCs/>
          <w:highlight w:val="cyan"/>
          <w:u w:val="single"/>
        </w:rPr>
        <w:t>avoid</w:t>
      </w:r>
      <w:r w:rsidRPr="00B33B51">
        <w:rPr>
          <w:b/>
          <w:bCs/>
          <w:u w:val="single"/>
        </w:rPr>
        <w:t xml:space="preserve"> the possibility of </w:t>
      </w:r>
      <w:r w:rsidRPr="00FE7364">
        <w:rPr>
          <w:b/>
          <w:bCs/>
          <w:highlight w:val="cyan"/>
          <w:u w:val="single"/>
        </w:rPr>
        <w:t>a planetary hegemony</w:t>
      </w:r>
      <w:r w:rsidRPr="00B33B51">
        <w:rPr>
          <w:b/>
          <w:bCs/>
          <w:u w:val="single"/>
        </w:rPr>
        <w:t xml:space="preserve"> at the heart of the premise with which he and Dolman began their respective </w:t>
      </w:r>
      <w:r w:rsidRPr="00F9337A">
        <w:rPr>
          <w:b/>
          <w:bCs/>
          <w:highlight w:val="cyan"/>
          <w:u w:val="single"/>
        </w:rPr>
        <w:t>analyses</w:t>
      </w:r>
      <w:r w:rsidRPr="00B33B51">
        <w:rPr>
          <w:b/>
          <w:bCs/>
          <w:u w:val="single"/>
        </w:rPr>
        <w:t xml:space="preserve">, he </w:t>
      </w:r>
      <w:r w:rsidRPr="00F9337A">
        <w:rPr>
          <w:b/>
          <w:bCs/>
          <w:highlight w:val="cyan"/>
          <w:u w:val="single"/>
        </w:rPr>
        <w:t>white-wash</w:t>
      </w:r>
      <w:r w:rsidRPr="00B33B51">
        <w:rPr>
          <w:b/>
          <w:bCs/>
          <w:u w:val="single"/>
        </w:rPr>
        <w:t xml:space="preserve">es </w:t>
      </w:r>
      <w:r w:rsidRPr="00F9337A">
        <w:rPr>
          <w:b/>
          <w:bCs/>
          <w:highlight w:val="cyan"/>
          <w:u w:val="single"/>
        </w:rPr>
        <w:t>it by failing to acknowledge the profound asymmetries of aspirations and technological–financial–military capacities among states for control of orbital space.</w:t>
      </w:r>
    </w:p>
    <w:p w14:paraId="0FABFA13" w14:textId="77777777" w:rsidR="00863D33" w:rsidRPr="00E5291B" w:rsidRDefault="00863D33" w:rsidP="00863D33">
      <w:pPr>
        <w:pStyle w:val="Heading4"/>
      </w:pPr>
      <w:r w:rsidRPr="00E5291B">
        <w:t>Models of space debris risk are totally incalculable and only contribute to an ideological smokescreen for neoconservative policies that produce imperial imaginations of a unified Earth that allow</w:t>
      </w:r>
      <w:r>
        <w:t xml:space="preserve">s empire </w:t>
      </w:r>
      <w:r w:rsidRPr="00E5291B">
        <w:t xml:space="preserve">to secure itself in the face of threats to </w:t>
      </w:r>
      <w:r>
        <w:t xml:space="preserve">global </w:t>
      </w:r>
      <w:r w:rsidRPr="00E5291B">
        <w:t xml:space="preserve">dominance like debris. </w:t>
      </w:r>
    </w:p>
    <w:p w14:paraId="53A55DC7" w14:textId="77777777" w:rsidR="00863D33" w:rsidRPr="00E5291B" w:rsidRDefault="00863D33" w:rsidP="00863D33">
      <w:proofErr w:type="spellStart"/>
      <w:r w:rsidRPr="00E5291B">
        <w:rPr>
          <w:rStyle w:val="Style13ptBold"/>
        </w:rPr>
        <w:t>Ormord</w:t>
      </w:r>
      <w:proofErr w:type="spellEnd"/>
      <w:r w:rsidRPr="00E5291B">
        <w:rPr>
          <w:rStyle w:val="Style13ptBold"/>
        </w:rPr>
        <w:t>, 12</w:t>
      </w:r>
      <w:r w:rsidRPr="00E5291B">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0A0B81F3" w14:textId="77777777" w:rsidR="00863D33" w:rsidRDefault="00863D33" w:rsidP="00863D33">
      <w:pPr>
        <w:ind w:left="720"/>
        <w:rPr>
          <w:sz w:val="12"/>
        </w:rPr>
      </w:pPr>
      <w:r w:rsidRPr="002D359E">
        <w:rPr>
          <w:rStyle w:val="StyleUnderline"/>
        </w:rPr>
        <w:t xml:space="preserve">Prior to the Iridium–Cosmos collision </w:t>
      </w:r>
      <w:r w:rsidRPr="005B5876">
        <w:rPr>
          <w:rStyle w:val="StyleUnderline"/>
          <w:highlight w:val="cyan"/>
        </w:rPr>
        <w:t>experts placed the odds</w:t>
      </w:r>
      <w:r w:rsidRPr="002D359E">
        <w:rPr>
          <w:rStyle w:val="StyleUnderline"/>
        </w:rPr>
        <w:t xml:space="preserve"> of two </w:t>
      </w:r>
      <w:r w:rsidRPr="005B5876">
        <w:rPr>
          <w:rStyle w:val="StyleUnderline"/>
          <w:highlight w:val="cyan"/>
        </w:rPr>
        <w:t>objects</w:t>
      </w:r>
      <w:r w:rsidRPr="002D359E">
        <w:rPr>
          <w:rStyle w:val="StyleUnderline"/>
        </w:rPr>
        <w:t xml:space="preserve"> larger than ten </w:t>
      </w:r>
      <w:proofErr w:type="spellStart"/>
      <w:r w:rsidRPr="002D359E">
        <w:rPr>
          <w:rStyle w:val="StyleUnderline"/>
        </w:rPr>
        <w:t>centimetres</w:t>
      </w:r>
      <w:proofErr w:type="spellEnd"/>
      <w:r w:rsidRPr="002D359E">
        <w:rPr>
          <w:rStyle w:val="StyleUnderline"/>
        </w:rPr>
        <w:t xml:space="preserve"> in diameter </w:t>
      </w:r>
      <w:r w:rsidRPr="005B5876">
        <w:rPr>
          <w:rStyle w:val="StyleUnderline"/>
          <w:highlight w:val="cyan"/>
        </w:rPr>
        <w:t>colliding in space at “millions, maybe even billions, to one”</w:t>
      </w:r>
      <w:r w:rsidRPr="00582527">
        <w:rPr>
          <w:sz w:val="12"/>
        </w:rPr>
        <w:t xml:space="preserve"> (Rincon, 2009). The chances of damage being sustained by operational objects as they collide with smaller objects are much higher, at 1–10%; this may be their single greatest threat (Rex, 1998; Williamson, 2006; Wright, 2009, page 6). </w:t>
      </w:r>
      <w:r w:rsidRPr="005B5876">
        <w:rPr>
          <w:rStyle w:val="StyleUnderline"/>
          <w:highlight w:val="cyan"/>
        </w:rPr>
        <w:t>A United Nations report</w:t>
      </w:r>
      <w:r w:rsidRPr="002D359E">
        <w:rPr>
          <w:rStyle w:val="StyleUnderline"/>
        </w:rPr>
        <w:t xml:space="preserve"> in 1999 </w:t>
      </w:r>
      <w:r w:rsidRPr="005B5876">
        <w:rPr>
          <w:rStyle w:val="StyleUnderline"/>
          <w:highlight w:val="cyan"/>
        </w:rPr>
        <w:t>brought together a range of</w:t>
      </w:r>
      <w:r w:rsidRPr="002D359E">
        <w:rPr>
          <w:rStyle w:val="StyleUnderline"/>
        </w:rPr>
        <w:t xml:space="preserve"> measurements and </w:t>
      </w:r>
      <w:r w:rsidRPr="005B5876">
        <w:rPr>
          <w:rStyle w:val="StyleUnderline"/>
          <w:highlight w:val="cyan"/>
        </w:rPr>
        <w:t xml:space="preserve">statistical models </w:t>
      </w:r>
      <w:r w:rsidRPr="005B5876">
        <w:rPr>
          <w:rStyle w:val="StyleUnderline"/>
        </w:rPr>
        <w:t>from</w:t>
      </w:r>
      <w:r w:rsidRPr="002D359E">
        <w:rPr>
          <w:rStyle w:val="StyleUnderline"/>
        </w:rPr>
        <w:t xml:space="preserve"> different agencies in an attempt to draw up a risk assessment</w:t>
      </w:r>
      <w:r w:rsidRPr="00582527">
        <w:rPr>
          <w:sz w:val="12"/>
        </w:rPr>
        <w:t xml:space="preserve">. </w:t>
      </w:r>
      <w:r w:rsidRPr="005B5876">
        <w:rPr>
          <w:rStyle w:val="StyleUnderline"/>
          <w:highlight w:val="cyan"/>
        </w:rPr>
        <w:t>These models “did not agree</w:t>
      </w:r>
      <w:r w:rsidRPr="002D359E">
        <w:rPr>
          <w:rStyle w:val="StyleUnderline"/>
        </w:rPr>
        <w:t xml:space="preserve"> quantitatively </w:t>
      </w:r>
      <w:r w:rsidRPr="005B5876">
        <w:rPr>
          <w:rStyle w:val="StyleUnderline"/>
          <w:highlight w:val="cyan"/>
        </w:rPr>
        <w:t>because of differences in assumptions and starting conditions</w:t>
      </w:r>
      <w:r w:rsidRPr="00582527">
        <w:rPr>
          <w:sz w:val="12"/>
        </w:rPr>
        <w:t>” (UN, 1999, page 25).</w:t>
      </w:r>
      <w:r w:rsidRPr="002D359E">
        <w:rPr>
          <w:rStyle w:val="StyleUnderline"/>
        </w:rPr>
        <w:t xml:space="preserve"> But </w:t>
      </w:r>
      <w:r w:rsidRPr="005B5876">
        <w:rPr>
          <w:rStyle w:val="StyleUnderline"/>
          <w:highlight w:val="cyan"/>
        </w:rPr>
        <w:t>despite this</w:t>
      </w:r>
      <w:r w:rsidRPr="00582527">
        <w:rPr>
          <w:sz w:val="12"/>
          <w:highlight w:val="cyan"/>
        </w:rPr>
        <w:t xml:space="preserve">, </w:t>
      </w:r>
      <w:r w:rsidRPr="005B5876">
        <w:rPr>
          <w:rStyle w:val="StyleUnderline"/>
          <w:highlight w:val="cyan"/>
        </w:rPr>
        <w:t>it concluded that collision risk</w:t>
      </w:r>
      <w:r w:rsidRPr="002D359E">
        <w:rPr>
          <w:rStyle w:val="StyleUnderline"/>
        </w:rPr>
        <w:t xml:space="preserve"> in Low Earth Orbit (</w:t>
      </w:r>
      <w:r w:rsidRPr="00582527">
        <w:rPr>
          <w:sz w:val="12"/>
        </w:rPr>
        <w:t xml:space="preserve">less than 2000 </w:t>
      </w:r>
      <w:proofErr w:type="spellStart"/>
      <w:r w:rsidRPr="00582527">
        <w:rPr>
          <w:sz w:val="12"/>
        </w:rPr>
        <w:t>kilometres</w:t>
      </w:r>
      <w:proofErr w:type="spellEnd"/>
      <w:r w:rsidRPr="00582527">
        <w:rPr>
          <w:sz w:val="12"/>
        </w:rPr>
        <w:t xml:space="preserve">) </w:t>
      </w:r>
      <w:r w:rsidRPr="005B5876">
        <w:rPr>
          <w:rStyle w:val="StyleUnderline"/>
          <w:highlight w:val="cyan"/>
        </w:rPr>
        <w:t>was</w:t>
      </w:r>
      <w:r w:rsidRPr="002D359E">
        <w:rPr>
          <w:rStyle w:val="StyleUnderline"/>
        </w:rPr>
        <w:t xml:space="preserve"> </w:t>
      </w:r>
      <w:r w:rsidRPr="005B5876">
        <w:rPr>
          <w:rStyle w:val="StyleUnderline"/>
          <w:highlight w:val="cyan"/>
        </w:rPr>
        <w:t>“not great”,</w:t>
      </w:r>
      <w:r w:rsidRPr="002D359E">
        <w:rPr>
          <w:rStyle w:val="StyleUnderline"/>
        </w:rPr>
        <w:t xml:space="preserve"> and</w:t>
      </w:r>
      <w:r w:rsidRPr="00582527">
        <w:rPr>
          <w:sz w:val="12"/>
        </w:rPr>
        <w:t xml:space="preserve"> </w:t>
      </w:r>
      <w:r w:rsidRPr="002D359E">
        <w:rPr>
          <w:rStyle w:val="StyleUnderline"/>
        </w:rPr>
        <w:t>the collision risk in Geostationary Orbit was “correspondingly lower</w:t>
      </w:r>
      <w:r w:rsidRPr="00582527">
        <w:rPr>
          <w:sz w:val="12"/>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sidRPr="002D359E">
        <w:rPr>
          <w:rStyle w:val="StyleUnderline"/>
        </w:rPr>
        <w:t xml:space="preserve">Modelling this effect adds to the complexity of a </w:t>
      </w:r>
      <w:r w:rsidRPr="00933DCB">
        <w:rPr>
          <w:rStyle w:val="StyleUnderline"/>
          <w:highlight w:val="cyan"/>
        </w:rPr>
        <w:t>risk assessment</w:t>
      </w:r>
      <w:r w:rsidRPr="002D359E">
        <w:rPr>
          <w:rStyle w:val="StyleUnderline"/>
        </w:rPr>
        <w:t xml:space="preserve"> already understood to be </w:t>
      </w:r>
      <w:r w:rsidRPr="00933DCB">
        <w:rPr>
          <w:rStyle w:val="StyleUnderline"/>
          <w:highlight w:val="cyan"/>
        </w:rPr>
        <w:t>limited by knowledge of</w:t>
      </w:r>
      <w:r w:rsidRPr="002D359E">
        <w:rPr>
          <w:rStyle w:val="StyleUnderline"/>
        </w:rPr>
        <w:t xml:space="preserve"> current amounts of </w:t>
      </w:r>
      <w:r w:rsidRPr="00933DCB">
        <w:rPr>
          <w:rStyle w:val="StyleUnderline"/>
          <w:highlight w:val="cyan"/>
        </w:rPr>
        <w:t>debris and of how spacecraft respond to impacts</w:t>
      </w:r>
      <w:r w:rsidRPr="002D359E">
        <w:rPr>
          <w:rStyle w:val="StyleUnderline"/>
        </w:rPr>
        <w:t xml:space="preserve"> that “do not fall into categories </w:t>
      </w:r>
      <w:r w:rsidRPr="00933DCB">
        <w:rPr>
          <w:rStyle w:val="StyleUnderline"/>
          <w:highlight w:val="cyan"/>
        </w:rPr>
        <w:t>normally known from solid-state physics</w:t>
      </w:r>
      <w:r w:rsidRPr="00582527">
        <w:rPr>
          <w:sz w:val="12"/>
        </w:rPr>
        <w:t xml:space="preserve">” (Rex, 1998, page 100; UN, 1999). </w:t>
      </w:r>
      <w:r w:rsidRPr="002D359E">
        <w:rPr>
          <w:rStyle w:val="StyleUnderline"/>
        </w:rPr>
        <w:t xml:space="preserve">To </w:t>
      </w:r>
      <w:r w:rsidRPr="00933DCB">
        <w:rPr>
          <w:rStyle w:val="StyleUnderline"/>
          <w:highlight w:val="cyan"/>
        </w:rPr>
        <w:t>these difficulties in modelling</w:t>
      </w:r>
      <w:r w:rsidRPr="002D359E">
        <w:rPr>
          <w:rStyle w:val="StyleUnderline"/>
        </w:rPr>
        <w:t xml:space="preserve"> the physical risks to spacecraft </w:t>
      </w:r>
      <w:r w:rsidRPr="00933DCB">
        <w:rPr>
          <w:rStyle w:val="StyleUnderline"/>
          <w:highlight w:val="cyan"/>
        </w:rPr>
        <w:t>should be added the impossibility of establishing</w:t>
      </w:r>
      <w:r w:rsidRPr="002D359E">
        <w:rPr>
          <w:rStyle w:val="StyleUnderline"/>
        </w:rPr>
        <w:t xml:space="preserve"> the social and economic </w:t>
      </w:r>
      <w:r w:rsidRPr="00933DCB">
        <w:rPr>
          <w:rStyle w:val="StyleUnderline"/>
          <w:highlight w:val="cyan"/>
        </w:rPr>
        <w:t>consequences of a collision</w:t>
      </w:r>
      <w:r w:rsidRPr="002D359E">
        <w:rPr>
          <w:rStyle w:val="StyleUnderline"/>
        </w:rPr>
        <w:t xml:space="preserve"> cascade in Geostationary Orbit</w:t>
      </w:r>
      <w:r w:rsidRPr="00582527">
        <w:rPr>
          <w:sz w:val="12"/>
        </w:rPr>
        <w:t xml:space="preserve">, which one author describes as a (limited) resource “necessary to human life” as “the space ... which allows contemporary communication practices to exist” (2) Geostationary Orbit exists at an altitude of 35 786 </w:t>
      </w:r>
      <w:proofErr w:type="spellStart"/>
      <w:r w:rsidRPr="00582527">
        <w:rPr>
          <w:sz w:val="12"/>
        </w:rPr>
        <w:t>kilometres</w:t>
      </w:r>
      <w:proofErr w:type="spellEnd"/>
      <w:r w:rsidRPr="00582527">
        <w:rPr>
          <w:sz w:val="12"/>
        </w:rPr>
        <w:t xml:space="preserve"> at which satellites appear stationary from Earth. See Collis (2009) for a useful discussion of its legal geography. (Collis, 2009, pages 55 and 49). Expert opinion has suggested a collision cascade “could take out world communications” (Ellis, 2009). </w:t>
      </w:r>
      <w:r w:rsidRPr="002D359E">
        <w:rPr>
          <w:rStyle w:val="StyleUnderline"/>
        </w:rPr>
        <w:t xml:space="preserve">Outer space was once considered inexhaustible. It is now being </w:t>
      </w:r>
      <w:proofErr w:type="spellStart"/>
      <w:r w:rsidRPr="002D359E">
        <w:rPr>
          <w:rStyle w:val="StyleUnderline"/>
        </w:rPr>
        <w:t>realised</w:t>
      </w:r>
      <w:proofErr w:type="spellEnd"/>
      <w:r w:rsidRPr="002D359E">
        <w:rPr>
          <w:rStyle w:val="StyleUnderline"/>
        </w:rPr>
        <w:t xml:space="preserve"> that the development of outer space has been unevenly concentrated in key regions</w:t>
      </w:r>
      <w:r w:rsidRPr="00582527">
        <w:rPr>
          <w:sz w:val="12"/>
        </w:rPr>
        <w:t xml:space="preserve"> (see MacDonald, 2007), </w:t>
      </w:r>
      <w:r w:rsidRPr="002D359E">
        <w:rPr>
          <w:rStyle w:val="StyleUnderline"/>
        </w:rPr>
        <w:t>with implications for thinking of outer space as a ‘common pool resource’.</w:t>
      </w:r>
      <w:r w:rsidRPr="00582527">
        <w:rPr>
          <w:sz w:val="12"/>
        </w:rPr>
        <w:t xml:space="preserve"> Debris might impede the use of space within a generation as the unintended consequences of human activity undermine its promise (Benko and </w:t>
      </w:r>
      <w:proofErr w:type="spellStart"/>
      <w:r w:rsidRPr="00582527">
        <w:rPr>
          <w:sz w:val="12"/>
        </w:rPr>
        <w:t>Schrogl</w:t>
      </w:r>
      <w:proofErr w:type="spellEnd"/>
      <w:r w:rsidRPr="00582527">
        <w:rPr>
          <w:sz w:val="12"/>
        </w:rPr>
        <w:t xml:space="preserve">, 1997a). Earth’s orbit now has to be seen as a ‘fragile environment’ for human activity (Benko and </w:t>
      </w:r>
      <w:proofErr w:type="spellStart"/>
      <w:r w:rsidRPr="00582527">
        <w:rPr>
          <w:sz w:val="12"/>
        </w:rPr>
        <w:t>Schrogl</w:t>
      </w:r>
      <w:proofErr w:type="spellEnd"/>
      <w:r w:rsidRPr="00582527">
        <w:rPr>
          <w:sz w:val="12"/>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sidRPr="00582527">
        <w:rPr>
          <w:sz w:val="12"/>
        </w:rPr>
        <w:t>Viikari</w:t>
      </w:r>
      <w:proofErr w:type="spellEnd"/>
      <w:r w:rsidRPr="00582527">
        <w:rPr>
          <w:sz w:val="12"/>
        </w:rPr>
        <w:t xml:space="preserve"> (2008) still holds out hope for the development of Environmental Impact Assessments and the extension of ‘polluter pays’ principles to space debris (page 20). This convention breaks down, however, in a ‘supercritical’ space environment in which </w:t>
      </w:r>
      <w:r w:rsidRPr="002D359E">
        <w:rPr>
          <w:rStyle w:val="StyleUnderline"/>
        </w:rPr>
        <w:t xml:space="preserve">it becomes increasingly difficult for a claims commission to establish cause, fault, </w:t>
      </w:r>
      <w:r w:rsidRPr="00582527">
        <w:rPr>
          <w:sz w:val="12"/>
        </w:rPr>
        <w:t xml:space="preserve">and damages (Zhao, 2004). Due to the impossibility of establishing fault, </w:t>
      </w:r>
      <w:r w:rsidRPr="002D359E">
        <w:rPr>
          <w:rStyle w:val="StyleUnderline"/>
        </w:rPr>
        <w:t>no claims for compensation have ever been settled in regard to space debris</w:t>
      </w:r>
      <w:r w:rsidRPr="00582527">
        <w:rPr>
          <w:sz w:val="12"/>
        </w:rPr>
        <w:t xml:space="preserve"> (Kai-Uwe </w:t>
      </w:r>
      <w:proofErr w:type="spellStart"/>
      <w:r w:rsidRPr="00582527">
        <w:rPr>
          <w:sz w:val="12"/>
        </w:rPr>
        <w:t>Schrogl</w:t>
      </w:r>
      <w:proofErr w:type="spellEnd"/>
      <w:r w:rsidRPr="00582527">
        <w:rPr>
          <w:sz w:val="12"/>
        </w:rPr>
        <w:t>,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a number of possible strategies for dealing with the space debris issue. Firstly, space objects should avoid releasing debris as part of their normal operations, avoid on-orbit explosion (</w:t>
      </w:r>
      <w:proofErr w:type="spellStart"/>
      <w:r w:rsidRPr="00582527">
        <w:rPr>
          <w:sz w:val="12"/>
        </w:rPr>
        <w:t>eg</w:t>
      </w:r>
      <w:proofErr w:type="spellEnd"/>
      <w:r w:rsidRPr="00582527">
        <w:rPr>
          <w:sz w:val="12"/>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sidRPr="00964D04">
        <w:rPr>
          <w:rStyle w:val="StyleUnderline"/>
          <w:highlight w:val="cyan"/>
        </w:rPr>
        <w:t>The possibility but incalculability</w:t>
      </w:r>
      <w:r w:rsidRPr="002D359E">
        <w:rPr>
          <w:rStyle w:val="StyleUnderline"/>
        </w:rPr>
        <w:t xml:space="preserve"> of a future collision cascade </w:t>
      </w:r>
      <w:r w:rsidRPr="00964D04">
        <w:rPr>
          <w:rStyle w:val="StyleUnderline"/>
          <w:highlight w:val="cyan"/>
        </w:rPr>
        <w:t>is a prime example of late-modern risk</w:t>
      </w:r>
      <w:r w:rsidRPr="00582527">
        <w:rPr>
          <w:sz w:val="12"/>
        </w:rPr>
        <w:t xml:space="preserve">. It is particularly interesting to note that </w:t>
      </w:r>
      <w:r w:rsidRPr="002D359E">
        <w:rPr>
          <w:rStyle w:val="StyleUnderline"/>
        </w:rPr>
        <w:t>the reports were</w:t>
      </w:r>
      <w:r w:rsidRPr="00582527">
        <w:rPr>
          <w:sz w:val="12"/>
        </w:rPr>
        <w:t xml:space="preserve"> also </w:t>
      </w:r>
      <w:r w:rsidRPr="002D359E">
        <w:rPr>
          <w:rStyle w:val="StyleUnderline"/>
        </w:rPr>
        <w:t>marked by the paradox of risk modelling in a reflexive society</w:t>
      </w:r>
      <w:r w:rsidRPr="00582527">
        <w:rPr>
          <w:sz w:val="12"/>
        </w:rPr>
        <w:t xml:space="preserve"> (Beck, 2009, page 136): </w:t>
      </w:r>
      <w:r w:rsidRPr="002D359E">
        <w:rPr>
          <w:rStyle w:val="StyleUnderline"/>
        </w:rPr>
        <w:t>scientists attempted to incorporate responses to their predictions into the predictions themselves</w:t>
      </w:r>
      <w:r w:rsidRPr="00582527">
        <w:rPr>
          <w:sz w:val="12"/>
        </w:rPr>
        <w:t xml:space="preserve">, thus </w:t>
      </w:r>
      <w:r w:rsidRPr="002D359E">
        <w:rPr>
          <w:rStyle w:val="StyleUnderline"/>
        </w:rPr>
        <w:t>reducing the predicted risk on which these responses were supposedly based</w:t>
      </w:r>
      <w:r w:rsidRPr="00582527">
        <w:rPr>
          <w:sz w:val="12"/>
        </w:rPr>
        <w:t xml:space="preserve">. But the degree of voluntary international cooperation in response to the issue of space debris appears to vindicate Beck’s optimism about a cosmopolitanism ‘from above’, shared with others such as David Held [and echoed in regard to space debris by David Wright (2009, page 10)]. There are, however, reasons to be </w:t>
      </w:r>
      <w:proofErr w:type="spellStart"/>
      <w:r w:rsidRPr="00582527">
        <w:rPr>
          <w:sz w:val="12"/>
        </w:rPr>
        <w:t>sceptical</w:t>
      </w:r>
      <w:proofErr w:type="spellEnd"/>
      <w:r w:rsidRPr="00582527">
        <w:rPr>
          <w:sz w:val="12"/>
        </w:rPr>
        <w:t xml:space="preserve">. In an excellent paper on sovereignty in outer space, Jill Stuart (2009) contrasts </w:t>
      </w:r>
      <w:proofErr w:type="spellStart"/>
      <w:r w:rsidRPr="00582527">
        <w:rPr>
          <w:sz w:val="12"/>
        </w:rPr>
        <w:t>Held’s</w:t>
      </w:r>
      <w:proofErr w:type="spellEnd"/>
      <w:r w:rsidRPr="00582527">
        <w:rPr>
          <w:sz w:val="12"/>
        </w:rPr>
        <w:t xml:space="preserve"> (2002) cosmopolitan sovereignty with regime theories based on the Realpolitik of state confrontation [or Everett Dolman’s (2002) ‘</w:t>
      </w:r>
      <w:proofErr w:type="spellStart"/>
      <w:r w:rsidRPr="00582527">
        <w:rPr>
          <w:sz w:val="12"/>
        </w:rPr>
        <w:t>Astropolitik</w:t>
      </w:r>
      <w:proofErr w:type="spellEnd"/>
      <w:r w:rsidRPr="00582527">
        <w:rPr>
          <w:sz w:val="12"/>
        </w:rPr>
        <w:t xml:space="preserve">’, on which see Fraser MacDonald (2007) for a critique]. </w:t>
      </w:r>
      <w:r w:rsidRPr="00F50A03">
        <w:rPr>
          <w:rStyle w:val="StyleUnderline"/>
          <w:highlight w:val="cyan"/>
        </w:rPr>
        <w:t>Cosmopolitan sovereignty is based on</w:t>
      </w:r>
      <w:r w:rsidRPr="002D359E">
        <w:rPr>
          <w:rStyle w:val="StyleUnderline"/>
        </w:rPr>
        <w:t xml:space="preserve"> a </w:t>
      </w:r>
      <w:r w:rsidRPr="00F50A03">
        <w:rPr>
          <w:rStyle w:val="StyleUnderline"/>
          <w:highlight w:val="cyan"/>
        </w:rPr>
        <w:t>cosmopolitan consciousness</w:t>
      </w:r>
      <w:r w:rsidRPr="002D359E">
        <w:rPr>
          <w:rStyle w:val="StyleUnderline"/>
        </w:rPr>
        <w:t xml:space="preserve"> both </w:t>
      </w:r>
      <w:r w:rsidRPr="00F50A03">
        <w:rPr>
          <w:rStyle w:val="StyleUnderline"/>
          <w:highlight w:val="cyan"/>
        </w:rPr>
        <w:t>influencing</w:t>
      </w:r>
      <w:r w:rsidRPr="002D359E">
        <w:rPr>
          <w:rStyle w:val="StyleUnderline"/>
        </w:rPr>
        <w:t xml:space="preserve"> and influenced by </w:t>
      </w:r>
      <w:r w:rsidRPr="00F50A03">
        <w:rPr>
          <w:rStyle w:val="StyleUnderline"/>
          <w:highlight w:val="cyan"/>
        </w:rPr>
        <w:t>international cooperation</w:t>
      </w:r>
      <w:r w:rsidRPr="002D359E">
        <w:rPr>
          <w:rStyle w:val="StyleUnderline"/>
        </w:rPr>
        <w:t xml:space="preserve"> in outer space (</w:t>
      </w:r>
      <w:proofErr w:type="spellStart"/>
      <w:r w:rsidRPr="002D359E">
        <w:rPr>
          <w:rStyle w:val="StyleUnderline"/>
        </w:rPr>
        <w:t>eg</w:t>
      </w:r>
      <w:proofErr w:type="spellEnd"/>
      <w:r w:rsidRPr="002D359E">
        <w:rPr>
          <w:rStyle w:val="StyleUnderline"/>
        </w:rPr>
        <w:t>, the International Space Station</w:t>
      </w:r>
      <w:r w:rsidRPr="00582527">
        <w:rPr>
          <w:sz w:val="12"/>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sidRPr="00582527">
        <w:rPr>
          <w:sz w:val="12"/>
        </w:rPr>
        <w:t>Held’s</w:t>
      </w:r>
      <w:proofErr w:type="spellEnd"/>
      <w:r w:rsidRPr="00582527">
        <w:rPr>
          <w:sz w:val="12"/>
        </w:rPr>
        <w:t xml:space="preserve"> cosmopolitanism, especially when applied to outer space. There is good reason to believe that </w:t>
      </w:r>
      <w:r w:rsidRPr="002D359E">
        <w:rPr>
          <w:rStyle w:val="StyleUnderline"/>
        </w:rPr>
        <w:t xml:space="preserve">the apparent </w:t>
      </w:r>
      <w:r w:rsidRPr="001F13BC">
        <w:rPr>
          <w:rStyle w:val="StyleUnderline"/>
          <w:highlight w:val="cyan"/>
        </w:rPr>
        <w:t>cosmopolitanism</w:t>
      </w:r>
      <w:r w:rsidRPr="002D359E">
        <w:rPr>
          <w:rStyle w:val="StyleUnderline"/>
        </w:rPr>
        <w:t xml:space="preserve"> of human activity in outer space </w:t>
      </w:r>
      <w:r w:rsidRPr="001F13BC">
        <w:rPr>
          <w:rStyle w:val="StyleUnderline"/>
          <w:highlight w:val="cyan"/>
        </w:rPr>
        <w:t>is an ideological smokescreen behind which neoconservative policies are being pursued</w:t>
      </w:r>
      <w:r w:rsidRPr="00582527">
        <w:rPr>
          <w:sz w:val="12"/>
        </w:rPr>
        <w:t xml:space="preserve"> (see, for example, Caldicott, 2002). </w:t>
      </w:r>
      <w:r w:rsidRPr="002D359E">
        <w:rPr>
          <w:rStyle w:val="StyleUnderline"/>
        </w:rPr>
        <w:t>In his analysis of images of Earth taken from space</w:t>
      </w:r>
      <w:r w:rsidRPr="00582527">
        <w:rPr>
          <w:sz w:val="12"/>
        </w:rPr>
        <w:t xml:space="preserve">, Denis </w:t>
      </w:r>
      <w:r w:rsidRPr="002D359E">
        <w:rPr>
          <w:rStyle w:val="StyleUnderline"/>
        </w:rPr>
        <w:t>Cosgrove</w:t>
      </w:r>
      <w:r w:rsidRPr="00582527">
        <w:rPr>
          <w:sz w:val="12"/>
        </w:rPr>
        <w:t xml:space="preserve"> (1994) </w:t>
      </w:r>
      <w:r w:rsidRPr="002D359E">
        <w:rPr>
          <w:rStyle w:val="StyleUnderline"/>
        </w:rPr>
        <w:t xml:space="preserve">identifies both </w:t>
      </w:r>
      <w:r w:rsidRPr="001F13BC">
        <w:rPr>
          <w:rStyle w:val="StyleUnderline"/>
          <w:highlight w:val="cyan"/>
        </w:rPr>
        <w:t>a ‘One World’ discourse that views</w:t>
      </w:r>
      <w:r w:rsidRPr="002D359E">
        <w:rPr>
          <w:rStyle w:val="StyleUnderline"/>
        </w:rPr>
        <w:t xml:space="preserve"> a </w:t>
      </w:r>
      <w:r w:rsidRPr="001F13BC">
        <w:rPr>
          <w:rStyle w:val="StyleUnderline"/>
          <w:highlight w:val="cyan"/>
        </w:rPr>
        <w:t xml:space="preserve">globally connected world </w:t>
      </w:r>
      <w:r w:rsidRPr="001F13BC">
        <w:rPr>
          <w:rStyle w:val="StyleUnderline"/>
        </w:rPr>
        <w:t>as</w:t>
      </w:r>
      <w:r w:rsidRPr="002D359E">
        <w:rPr>
          <w:rStyle w:val="StyleUnderline"/>
        </w:rPr>
        <w:t xml:space="preserve"> the project of a modern Christian American </w:t>
      </w:r>
      <w:r w:rsidRPr="002D359E">
        <w:rPr>
          <w:b/>
          <w:bCs/>
          <w:u w:val="single"/>
        </w:rPr>
        <w:t>imperialism</w:t>
      </w:r>
      <w:r w:rsidRPr="002D359E">
        <w:rPr>
          <w:rStyle w:val="StyleUnderline"/>
        </w:rPr>
        <w:t xml:space="preserve">, and a ‘Whole Earth’ vitalist environmentalism that sees Earth as </w:t>
      </w:r>
      <w:r w:rsidRPr="001F13BC">
        <w:rPr>
          <w:rStyle w:val="StyleUnderline"/>
        </w:rPr>
        <w:t>fragile, isolated organic unity.</w:t>
      </w:r>
      <w:r w:rsidRPr="00582527">
        <w:rPr>
          <w:sz w:val="12"/>
        </w:rPr>
        <w:t xml:space="preserve"> “</w:t>
      </w:r>
      <w:r w:rsidRPr="002D359E">
        <w:rPr>
          <w:rStyle w:val="StyleUnderline"/>
        </w:rPr>
        <w:t xml:space="preserve">Each”, however, “effectively </w:t>
      </w:r>
      <w:r w:rsidRPr="001F13BC">
        <w:rPr>
          <w:rStyle w:val="StyleUnderline"/>
          <w:highlight w:val="cyan"/>
        </w:rPr>
        <w:t>exemplifies</w:t>
      </w:r>
      <w:r w:rsidRPr="002D359E">
        <w:rPr>
          <w:rStyle w:val="StyleUnderline"/>
        </w:rPr>
        <w:t xml:space="preserve"> the Apollonian </w:t>
      </w:r>
      <w:r w:rsidRPr="001F13BC">
        <w:rPr>
          <w:rStyle w:val="StyleUnderline"/>
          <w:highlight w:val="cyan"/>
        </w:rPr>
        <w:t xml:space="preserve">urge to re-establish a </w:t>
      </w:r>
      <w:r w:rsidRPr="001F13BC">
        <w:rPr>
          <w:b/>
          <w:bCs/>
          <w:highlight w:val="cyan"/>
          <w:u w:val="single"/>
        </w:rPr>
        <w:t>transcendental</w:t>
      </w:r>
      <w:r w:rsidRPr="001F13BC">
        <w:rPr>
          <w:rStyle w:val="StyleUnderline"/>
          <w:highlight w:val="cyan"/>
        </w:rPr>
        <w:t>, univocal, and universally valid vantage point</w:t>
      </w:r>
      <w:r w:rsidRPr="002D359E">
        <w:rPr>
          <w:rStyle w:val="StyleUnderline"/>
        </w:rPr>
        <w:t xml:space="preserve"> from which to sketch a </w:t>
      </w:r>
      <w:proofErr w:type="spellStart"/>
      <w:r w:rsidRPr="002D359E">
        <w:rPr>
          <w:rStyle w:val="StyleUnderline"/>
        </w:rPr>
        <w:t>totalising</w:t>
      </w:r>
      <w:proofErr w:type="spellEnd"/>
      <w:r w:rsidRPr="002D359E">
        <w:rPr>
          <w:rStyle w:val="StyleUnderline"/>
        </w:rPr>
        <w:t xml:space="preserve"> discourse</w:t>
      </w:r>
      <w:r w:rsidRPr="00582527">
        <w:rPr>
          <w:sz w:val="12"/>
        </w:rPr>
        <w:t xml:space="preserve">” (page 288). </w:t>
      </w:r>
      <w:r w:rsidRPr="002D359E">
        <w:rPr>
          <w:rStyle w:val="StyleUnderline"/>
        </w:rPr>
        <w:t>Both thus erase locality</w:t>
      </w:r>
      <w:r w:rsidRPr="00582527">
        <w:rPr>
          <w:sz w:val="12"/>
        </w:rPr>
        <w:t xml:space="preserve">. Hans Magnus </w:t>
      </w:r>
      <w:proofErr w:type="spellStart"/>
      <w:r w:rsidRPr="00582527">
        <w:rPr>
          <w:sz w:val="12"/>
        </w:rPr>
        <w:t>Enzensberger</w:t>
      </w:r>
      <w:proofErr w:type="spellEnd"/>
      <w:r w:rsidRPr="00582527">
        <w:rPr>
          <w:sz w:val="12"/>
        </w:rPr>
        <w:t xml:space="preserve"> (1996) also tears apart the ‘spaceship Earth’ ideology reflected in White’s overview effect, arguing that </w:t>
      </w:r>
      <w:r w:rsidRPr="002D359E">
        <w:rPr>
          <w:b/>
          <w:bCs/>
          <w:u w:val="single"/>
        </w:rPr>
        <w:t>the illusion of a unified Earth serves only to disguise inequalities of power. The lack of accountability</w:t>
      </w:r>
      <w:r w:rsidRPr="002D359E">
        <w:rPr>
          <w:rStyle w:val="StyleUnderline"/>
        </w:rPr>
        <w:t xml:space="preserve"> for space debris actually </w:t>
      </w:r>
      <w:proofErr w:type="spellStart"/>
      <w:r w:rsidRPr="002D359E">
        <w:rPr>
          <w:b/>
          <w:bCs/>
          <w:u w:val="single"/>
        </w:rPr>
        <w:t>polarises</w:t>
      </w:r>
      <w:proofErr w:type="spellEnd"/>
      <w:r w:rsidRPr="002D359E">
        <w:rPr>
          <w:rStyle w:val="StyleUnderline"/>
        </w:rPr>
        <w:t xml:space="preserve"> international interest in </w:t>
      </w:r>
      <w:r w:rsidRPr="002D359E">
        <w:rPr>
          <w:b/>
          <w:bCs/>
          <w:u w:val="single"/>
        </w:rPr>
        <w:t>space debris mitigation</w:t>
      </w:r>
      <w:r w:rsidRPr="00582527">
        <w:rPr>
          <w:sz w:val="12"/>
        </w:rPr>
        <w:t xml:space="preserve">. </w:t>
      </w:r>
      <w:r w:rsidRPr="001F13BC">
        <w:rPr>
          <w:rStyle w:val="StyleUnderline"/>
          <w:highlight w:val="cyan"/>
        </w:rPr>
        <w:t xml:space="preserve">States such as </w:t>
      </w:r>
      <w:r w:rsidRPr="001F13BC">
        <w:rPr>
          <w:b/>
          <w:bCs/>
          <w:highlight w:val="cyan"/>
          <w:u w:val="single"/>
        </w:rPr>
        <w:t>the US</w:t>
      </w:r>
      <w:r w:rsidRPr="001F13BC">
        <w:rPr>
          <w:rStyle w:val="StyleUnderline"/>
          <w:highlight w:val="cyan"/>
        </w:rPr>
        <w:t xml:space="preserve"> that rely on the ‘space operating environment’ </w:t>
      </w:r>
      <w:r w:rsidRPr="001F13BC">
        <w:rPr>
          <w:b/>
          <w:bCs/>
          <w:highlight w:val="cyan"/>
          <w:u w:val="single"/>
        </w:rPr>
        <w:t>to exercise control over social order</w:t>
      </w:r>
      <w:r w:rsidRPr="00582527">
        <w:rPr>
          <w:sz w:val="12"/>
        </w:rPr>
        <w:t xml:space="preserve"> (see Dickens and Ormrod, 2009), </w:t>
      </w:r>
      <w:r w:rsidRPr="001F13BC">
        <w:rPr>
          <w:rStyle w:val="StyleUnderline"/>
          <w:highlight w:val="cyan"/>
        </w:rPr>
        <w:t>and that have an economic interest in maintaining capital growth</w:t>
      </w:r>
      <w:r w:rsidRPr="00582527">
        <w:rPr>
          <w:sz w:val="12"/>
        </w:rPr>
        <w:t xml:space="preserve"> in outer space, </w:t>
      </w:r>
      <w:r w:rsidRPr="001F13BC">
        <w:rPr>
          <w:rStyle w:val="StyleUnderline"/>
          <w:highlight w:val="cyan"/>
        </w:rPr>
        <w:t>have a long-term interest in mitigating against debris</w:t>
      </w:r>
      <w:r w:rsidRPr="00582527">
        <w:rPr>
          <w:sz w:val="12"/>
        </w:rPr>
        <w:t xml:space="preserve"> [although the US withholds high-quality data because of security concerns (Rincon, 2009)]. </w:t>
      </w:r>
      <w:r w:rsidRPr="002D359E">
        <w:rPr>
          <w:rStyle w:val="StyleUnderline"/>
        </w:rPr>
        <w:t>States with only a short-term interest in space, such as Indonesia, have not been willing to mitigate space debris</w:t>
      </w:r>
      <w:r w:rsidRPr="00582527">
        <w:rPr>
          <w:sz w:val="12"/>
        </w:rPr>
        <w:t xml:space="preserve"> (Benko and </w:t>
      </w:r>
      <w:proofErr w:type="spellStart"/>
      <w:r w:rsidRPr="00582527">
        <w:rPr>
          <w:sz w:val="12"/>
        </w:rPr>
        <w:t>Schrogl</w:t>
      </w:r>
      <w:proofErr w:type="spellEnd"/>
      <w:r w:rsidRPr="00582527">
        <w:rPr>
          <w:sz w:val="12"/>
        </w:rPr>
        <w:t xml:space="preserve">, 1997a). </w:t>
      </w:r>
      <w:r w:rsidRPr="00D6540E">
        <w:rPr>
          <w:b/>
          <w:bCs/>
          <w:highlight w:val="cyan"/>
          <w:u w:val="single"/>
        </w:rPr>
        <w:t>Rational actor theory</w:t>
      </w:r>
      <w:r w:rsidRPr="00582527">
        <w:rPr>
          <w:sz w:val="12"/>
        </w:rPr>
        <w:t xml:space="preserve"> </w:t>
      </w:r>
      <w:r w:rsidRPr="002D359E">
        <w:rPr>
          <w:rStyle w:val="StyleUnderline"/>
        </w:rPr>
        <w:t>has been employed to argue both that the major spacefaring nations will be willing to mitigate space debris voluntaril</w:t>
      </w:r>
      <w:r w:rsidRPr="00582527">
        <w:rPr>
          <w:sz w:val="12"/>
        </w:rPr>
        <w:t>y (Brearley, 2005) and that international agreements are necessary (</w:t>
      </w:r>
      <w:proofErr w:type="spellStart"/>
      <w:r w:rsidRPr="00582527">
        <w:rPr>
          <w:sz w:val="12"/>
        </w:rPr>
        <w:t>Viikari</w:t>
      </w:r>
      <w:proofErr w:type="spellEnd"/>
      <w:r w:rsidRPr="00582527">
        <w:rPr>
          <w:sz w:val="12"/>
        </w:rPr>
        <w:t xml:space="preserve">, 2008). Such theory </w:t>
      </w:r>
      <w:r w:rsidRPr="002D359E">
        <w:rPr>
          <w:rStyle w:val="StyleUnderline"/>
        </w:rPr>
        <w:t xml:space="preserve">reaches its limits here as it </w:t>
      </w:r>
      <w:r w:rsidRPr="00D6540E">
        <w:rPr>
          <w:rStyle w:val="StyleUnderline"/>
          <w:highlight w:val="cyan"/>
        </w:rPr>
        <w:t>cannot cope with the differing political and economic interests</w:t>
      </w:r>
      <w:r w:rsidRPr="002D359E">
        <w:rPr>
          <w:rStyle w:val="StyleUnderline"/>
        </w:rPr>
        <w:t xml:space="preserve"> within states and their temporal nature</w:t>
      </w:r>
      <w:r w:rsidRPr="00582527">
        <w:rPr>
          <w:sz w:val="12"/>
        </w:rPr>
        <w:t xml:space="preserve">. </w:t>
      </w:r>
      <w:r w:rsidRPr="00D6540E">
        <w:rPr>
          <w:rStyle w:val="StyleUnderline"/>
          <w:highlight w:val="cyan"/>
        </w:rPr>
        <w:t>Even when alliances and agreements hold, it must be questioned whether</w:t>
      </w:r>
      <w:r w:rsidRPr="002D359E">
        <w:rPr>
          <w:rStyle w:val="StyleUnderline"/>
        </w:rPr>
        <w:t xml:space="preserve"> the current trajectory of </w:t>
      </w:r>
      <w:r w:rsidRPr="00D6540E">
        <w:rPr>
          <w:rStyle w:val="StyleUnderline"/>
          <w:highlight w:val="cyan"/>
        </w:rPr>
        <w:t>space debris mitigation serves the interests of a global public</w:t>
      </w:r>
      <w:r w:rsidRPr="00582527">
        <w:rPr>
          <w:sz w:val="12"/>
        </w:rPr>
        <w:t xml:space="preserve">. As </w:t>
      </w:r>
      <w:proofErr w:type="spellStart"/>
      <w:r w:rsidRPr="00582527">
        <w:rPr>
          <w:sz w:val="12"/>
        </w:rPr>
        <w:t>Enzensberger</w:t>
      </w:r>
      <w:proofErr w:type="spellEnd"/>
      <w:r w:rsidRPr="00582527">
        <w:rPr>
          <w:sz w:val="12"/>
        </w:rPr>
        <w:t xml:space="preserve"> (1996) observes, </w:t>
      </w:r>
      <w:r w:rsidRPr="00D6540E">
        <w:rPr>
          <w:rStyle w:val="StyleUnderline"/>
          <w:highlight w:val="cyan"/>
        </w:rPr>
        <w:t>industrial measures</w:t>
      </w:r>
      <w:r w:rsidRPr="002D359E">
        <w:rPr>
          <w:rStyle w:val="StyleUnderline"/>
        </w:rPr>
        <w:t xml:space="preserve"> to protect the environment either serve to concentrate capital in the hands of larger companies as smaller companies cannot finance their own mitigation systems, or they manifest themselves as costs to the public</w:t>
      </w:r>
      <w:r w:rsidRPr="00582527">
        <w:rPr>
          <w:sz w:val="12"/>
        </w:rPr>
        <w:t xml:space="preserve"> (page 26). </w:t>
      </w:r>
      <w:proofErr w:type="spellStart"/>
      <w:r w:rsidRPr="00582527">
        <w:rPr>
          <w:sz w:val="12"/>
        </w:rPr>
        <w:t>Viikari</w:t>
      </w:r>
      <w:proofErr w:type="spellEnd"/>
      <w:r w:rsidRPr="00582527">
        <w:rPr>
          <w:sz w:val="12"/>
        </w:rPr>
        <w:t xml:space="preserve"> (2008, page 24) suggests </w:t>
      </w:r>
      <w:r w:rsidRPr="002D359E">
        <w:rPr>
          <w:b/>
          <w:bCs/>
          <w:u w:val="single"/>
        </w:rPr>
        <w:t>the former is also true of competing spacefaring states</w:t>
      </w:r>
      <w:r w:rsidRPr="00582527">
        <w:rPr>
          <w:sz w:val="12"/>
        </w:rPr>
        <w:t xml:space="preserve">. </w:t>
      </w:r>
      <w:proofErr w:type="spellStart"/>
      <w:r w:rsidRPr="002D359E">
        <w:rPr>
          <w:rStyle w:val="StyleUnderline"/>
        </w:rPr>
        <w:t>Viikari</w:t>
      </w:r>
      <w:proofErr w:type="spellEnd"/>
      <w:r w:rsidRPr="002D359E">
        <w:rPr>
          <w:rStyle w:val="StyleUnderline"/>
        </w:rPr>
        <w:t xml:space="preserve"> nonetheless advocates a system wherein ‘environmental losers’ could receive other benefits</w:t>
      </w:r>
      <w:r w:rsidRPr="00582527">
        <w:rPr>
          <w:sz w:val="12"/>
        </w:rPr>
        <w:t xml:space="preserve">. Neil </w:t>
      </w:r>
      <w:r w:rsidRPr="002D359E">
        <w:rPr>
          <w:rStyle w:val="StyleUnderline"/>
        </w:rPr>
        <w:t>Smith</w:t>
      </w:r>
      <w:r w:rsidRPr="00582527">
        <w:rPr>
          <w:sz w:val="12"/>
        </w:rPr>
        <w:t xml:space="preserve"> (2009) </w:t>
      </w:r>
      <w:r w:rsidRPr="00D6540E">
        <w:rPr>
          <w:rStyle w:val="StyleUnderline"/>
          <w:highlight w:val="cyan"/>
        </w:rPr>
        <w:t>anticipate</w:t>
      </w:r>
      <w:r w:rsidRPr="002D359E">
        <w:rPr>
          <w:rStyle w:val="StyleUnderline"/>
        </w:rPr>
        <w:t xml:space="preserve">s the </w:t>
      </w:r>
      <w:r w:rsidRPr="00D6540E">
        <w:rPr>
          <w:rStyle w:val="StyleUnderline"/>
          <w:highlight w:val="cyan"/>
        </w:rPr>
        <w:t>development</w:t>
      </w:r>
      <w:r w:rsidRPr="00582527">
        <w:rPr>
          <w:sz w:val="12"/>
          <w:highlight w:val="cyan"/>
        </w:rPr>
        <w:t xml:space="preserve"> </w:t>
      </w:r>
      <w:r w:rsidRPr="00D6540E">
        <w:rPr>
          <w:rStyle w:val="StyleUnderline"/>
          <w:highlight w:val="cyan"/>
        </w:rPr>
        <w:t>of</w:t>
      </w:r>
      <w:r w:rsidRPr="00582527">
        <w:rPr>
          <w:sz w:val="12"/>
          <w:highlight w:val="cyan"/>
        </w:rPr>
        <w:t xml:space="preserve"> </w:t>
      </w:r>
      <w:r w:rsidRPr="00D6540E">
        <w:rPr>
          <w:b/>
          <w:bCs/>
          <w:highlight w:val="cyan"/>
          <w:u w:val="single"/>
        </w:rPr>
        <w:t>outer space</w:t>
      </w:r>
      <w:r w:rsidRPr="00582527">
        <w:rPr>
          <w:sz w:val="12"/>
          <w:highlight w:val="cyan"/>
        </w:rPr>
        <w:t xml:space="preserve"> </w:t>
      </w:r>
      <w:r w:rsidRPr="00D6540E">
        <w:rPr>
          <w:rStyle w:val="StyleUnderline"/>
          <w:highlight w:val="cyan"/>
        </w:rPr>
        <w:t>becoming</w:t>
      </w:r>
      <w:r w:rsidRPr="00582527">
        <w:rPr>
          <w:sz w:val="12"/>
          <w:highlight w:val="cyan"/>
        </w:rPr>
        <w:t xml:space="preserve"> </w:t>
      </w:r>
      <w:r w:rsidRPr="00D6540E">
        <w:rPr>
          <w:rStyle w:val="StyleUnderline"/>
          <w:highlight w:val="cyan"/>
        </w:rPr>
        <w:t>the next stage in the extensive</w:t>
      </w:r>
      <w:r w:rsidRPr="00D6540E">
        <w:rPr>
          <w:b/>
          <w:bCs/>
          <w:highlight w:val="cyan"/>
          <w:u w:val="single"/>
        </w:rPr>
        <w:t xml:space="preserve"> expansion of capitalism</w:t>
      </w:r>
      <w:r w:rsidRPr="00582527">
        <w:rPr>
          <w:sz w:val="12"/>
        </w:rPr>
        <w:t xml:space="preserve">. </w:t>
      </w:r>
      <w:r w:rsidRPr="002D359E">
        <w:rPr>
          <w:rStyle w:val="StyleUnderline"/>
        </w:rPr>
        <w:t xml:space="preserve">He also makes clear, in relation to carbon trading on Earth, that a system such as </w:t>
      </w:r>
      <w:proofErr w:type="spellStart"/>
      <w:r w:rsidRPr="002D359E">
        <w:rPr>
          <w:rStyle w:val="StyleUnderline"/>
        </w:rPr>
        <w:t>Viikari</w:t>
      </w:r>
      <w:proofErr w:type="spellEnd"/>
      <w:r w:rsidRPr="002D359E">
        <w:rPr>
          <w:rStyle w:val="StyleUnderline"/>
        </w:rPr>
        <w:t xml:space="preserve"> proposes would neither protect the nearby space environment nor spread the benefits of space activity more equally (it merely represents ‘</w:t>
      </w:r>
      <w:r w:rsidRPr="002D359E">
        <w:rPr>
          <w:b/>
          <w:bCs/>
          <w:u w:val="single"/>
        </w:rPr>
        <w:t>the vertical integration of nature into capital’</w:t>
      </w:r>
      <w:r w:rsidRPr="00582527">
        <w:rPr>
          <w:sz w:val="12"/>
        </w:rPr>
        <w:t xml:space="preserve">). </w:t>
      </w:r>
      <w:r w:rsidRPr="002D359E">
        <w:rPr>
          <w:rStyle w:val="StyleUnderline"/>
        </w:rPr>
        <w:t>The costs borne by the public, meanwhile, include those associated with debris-monitoring and with state mission compliance with international guidelines.</w:t>
      </w:r>
      <w:r w:rsidRPr="00582527">
        <w:rPr>
          <w:sz w:val="12"/>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sidRPr="00582527">
        <w:rPr>
          <w:sz w:val="12"/>
        </w:rPr>
        <w:t>ElectroDynamic</w:t>
      </w:r>
      <w:proofErr w:type="spellEnd"/>
      <w:r w:rsidRPr="00582527">
        <w:rPr>
          <w:sz w:val="12"/>
        </w:rPr>
        <w:t xml:space="preserve"> Debris Eliminator (Chang, 2012). </w:t>
      </w:r>
      <w:r w:rsidRPr="002D359E">
        <w:rPr>
          <w:b/>
          <w:bCs/>
          <w:u w:val="single"/>
        </w:rPr>
        <w:t>Commercial sector compliance</w:t>
      </w:r>
      <w:r w:rsidRPr="002D359E">
        <w:rPr>
          <w:rStyle w:val="StyleUnderline"/>
        </w:rPr>
        <w:t xml:space="preserve"> with voluntary codes of practice </w:t>
      </w:r>
      <w:r w:rsidRPr="002D359E">
        <w:rPr>
          <w:b/>
          <w:bCs/>
          <w:u w:val="single"/>
        </w:rPr>
        <w:t>is</w:t>
      </w:r>
      <w:r w:rsidRPr="002D359E">
        <w:rPr>
          <w:rStyle w:val="StyleUnderline"/>
        </w:rPr>
        <w:t xml:space="preserve"> understandably </w:t>
      </w:r>
      <w:r w:rsidRPr="002D359E">
        <w:rPr>
          <w:b/>
          <w:bCs/>
          <w:u w:val="single"/>
        </w:rPr>
        <w:t>low</w:t>
      </w:r>
      <w:r w:rsidRPr="002D359E">
        <w:rPr>
          <w:rStyle w:val="StyleUnderline"/>
        </w:rPr>
        <w:t xml:space="preserve"> as </w:t>
      </w:r>
      <w:r w:rsidRPr="002D359E">
        <w:rPr>
          <w:b/>
          <w:bCs/>
          <w:u w:val="single"/>
        </w:rPr>
        <w:t xml:space="preserve">it can be extremely costly and </w:t>
      </w:r>
      <w:proofErr w:type="spellStart"/>
      <w:r w:rsidRPr="002D359E">
        <w:rPr>
          <w:b/>
          <w:bCs/>
          <w:u w:val="single"/>
        </w:rPr>
        <w:t>organisations</w:t>
      </w:r>
      <w:proofErr w:type="spellEnd"/>
      <w:r w:rsidRPr="002D359E">
        <w:rPr>
          <w:rStyle w:val="StyleUnderline"/>
        </w:rPr>
        <w:t xml:space="preserve"> within the sector </w:t>
      </w:r>
      <w:r w:rsidRPr="002D359E">
        <w:rPr>
          <w:b/>
          <w:bCs/>
          <w:u w:val="single"/>
        </w:rPr>
        <w:t>cannot be held responsible</w:t>
      </w:r>
      <w:r w:rsidRPr="002D359E">
        <w:rPr>
          <w:rStyle w:val="StyleUnderline"/>
        </w:rPr>
        <w:t xml:space="preserve"> in the event of catastrophe</w:t>
      </w:r>
      <w:r w:rsidRPr="00582527">
        <w:rPr>
          <w:sz w:val="12"/>
        </w:rPr>
        <w:t xml:space="preserve">. </w:t>
      </w:r>
      <w:r w:rsidRPr="002D359E">
        <w:rPr>
          <w:rStyle w:val="StyleUnderline"/>
        </w:rPr>
        <w:t>Nor does capital, as an abstract and fluid entity, have any interest in the long-term future of the space environment</w:t>
      </w:r>
      <w:r w:rsidRPr="00582527">
        <w:rPr>
          <w:sz w:val="12"/>
        </w:rPr>
        <w:t xml:space="preserve">. </w:t>
      </w:r>
      <w:r w:rsidRPr="002D359E">
        <w:rPr>
          <w:b/>
          <w:bCs/>
          <w:u w:val="single"/>
        </w:rPr>
        <w:t>Satellites fix capital for a decade, but their investors have no concern for the future beyond this</w:t>
      </w:r>
      <w:r w:rsidRPr="00582527">
        <w:rPr>
          <w:sz w:val="12"/>
        </w:rPr>
        <w:t xml:space="preserve">. </w:t>
      </w:r>
      <w:r w:rsidRPr="002D359E">
        <w:rPr>
          <w:rStyle w:val="StyleUnderline"/>
        </w:rPr>
        <w:t xml:space="preserve">Whether or not guidelines are forced on commercial operators will depend on the relationship between states or </w:t>
      </w:r>
      <w:proofErr w:type="spellStart"/>
      <w:r w:rsidRPr="002D359E">
        <w:rPr>
          <w:rStyle w:val="StyleUnderline"/>
        </w:rPr>
        <w:t>suprastates</w:t>
      </w:r>
      <w:proofErr w:type="spellEnd"/>
      <w:r w:rsidRPr="002D359E">
        <w:rPr>
          <w:rStyle w:val="StyleUnderline"/>
        </w:rPr>
        <w:t xml:space="preserve"> and capital</w:t>
      </w:r>
      <w:r w:rsidRPr="00582527">
        <w:rPr>
          <w:sz w:val="12"/>
        </w:rPr>
        <w:t xml:space="preserve">. While the costs of mitigation are seen to undermine commercial </w:t>
      </w:r>
      <w:proofErr w:type="gramStart"/>
      <w:r w:rsidRPr="00582527">
        <w:rPr>
          <w:sz w:val="12"/>
        </w:rPr>
        <w:t>viability</w:t>
      </w:r>
      <w:proofErr w:type="gramEnd"/>
      <w:r w:rsidRPr="00582527">
        <w:rPr>
          <w:sz w:val="12"/>
        </w:rPr>
        <w:t xml:space="preserve"> </w:t>
      </w:r>
      <w:r w:rsidRPr="002D359E">
        <w:rPr>
          <w:rStyle w:val="StyleUnderline"/>
        </w:rPr>
        <w:t>it is unlikely that procedures will become compulsory</w:t>
      </w:r>
      <w:r w:rsidRPr="00582527">
        <w:rPr>
          <w:sz w:val="12"/>
        </w:rPr>
        <w:t xml:space="preserve">. </w:t>
      </w:r>
      <w:r w:rsidRPr="002D359E">
        <w:rPr>
          <w:rStyle w:val="StyleUnderline"/>
        </w:rPr>
        <w:t>This includes the possibility of a launch tax, which would fly in the face of legislative trends in US space policy</w:t>
      </w:r>
      <w:r w:rsidRPr="00582527">
        <w:rPr>
          <w:sz w:val="12"/>
        </w:rPr>
        <w:t xml:space="preserve">. Compulsory measures are more likely, however, if major stakeholders in the space industry become the ones to profit from them. European company EADS </w:t>
      </w:r>
      <w:proofErr w:type="spellStart"/>
      <w:r w:rsidRPr="00582527">
        <w:rPr>
          <w:sz w:val="12"/>
        </w:rPr>
        <w:t>Astrium</w:t>
      </w:r>
      <w:proofErr w:type="spellEnd"/>
      <w:r w:rsidRPr="00582527">
        <w:rPr>
          <w:sz w:val="12"/>
        </w:rPr>
        <w:t xml:space="preserve"> has funded £1 million in research into the </w:t>
      </w:r>
      <w:proofErr w:type="spellStart"/>
      <w:r w:rsidRPr="00582527">
        <w:rPr>
          <w:sz w:val="12"/>
        </w:rPr>
        <w:t>CubeSail</w:t>
      </w:r>
      <w:proofErr w:type="spellEnd"/>
      <w:r w:rsidRPr="00582527">
        <w:rPr>
          <w:sz w:val="12"/>
        </w:rPr>
        <w:t xml:space="preserve"> project at the Surrey Space Centre in the UK. The </w:t>
      </w:r>
      <w:proofErr w:type="spellStart"/>
      <w:r w:rsidRPr="00582527">
        <w:rPr>
          <w:sz w:val="12"/>
        </w:rPr>
        <w:t>CubeSail</w:t>
      </w:r>
      <w:proofErr w:type="spellEnd"/>
      <w:r w:rsidRPr="00582527">
        <w:rPr>
          <w:sz w:val="12"/>
        </w:rPr>
        <w:t xml:space="preserve"> is intended to drag satellites out of orbit at the end of their lifetimes. EADS is a major state contractor as well as a commercial operator. France has recently made it law that satellites under its jurisdiction must be deorbited after twenty-five years. There are profits to be made by </w:t>
      </w:r>
      <w:proofErr w:type="spellStart"/>
      <w:r w:rsidRPr="00582527">
        <w:rPr>
          <w:sz w:val="12"/>
        </w:rPr>
        <w:t>Astrium</w:t>
      </w:r>
      <w:proofErr w:type="spellEnd"/>
      <w:r w:rsidRPr="00582527">
        <w:rPr>
          <w:sz w:val="12"/>
        </w:rPr>
        <w:t xml:space="preserve"> if other countries follow suit. </w:t>
      </w:r>
      <w:r w:rsidRPr="002D359E">
        <w:rPr>
          <w:rStyle w:val="StyleUnderline"/>
        </w:rPr>
        <w:t xml:space="preserve">The politics of </w:t>
      </w:r>
      <w:r w:rsidRPr="00A81AA1">
        <w:rPr>
          <w:rStyle w:val="StyleUnderline"/>
          <w:highlight w:val="cyan"/>
        </w:rPr>
        <w:t>space debris call into question</w:t>
      </w:r>
      <w:r w:rsidRPr="002D359E">
        <w:rPr>
          <w:rStyle w:val="StyleUnderline"/>
        </w:rPr>
        <w:t xml:space="preserve"> Beck’s assertion </w:t>
      </w:r>
      <w:r w:rsidRPr="00A81AA1">
        <w:rPr>
          <w:rStyle w:val="StyleUnderline"/>
          <w:highlight w:val="cyan"/>
        </w:rPr>
        <w:t>that</w:t>
      </w:r>
      <w:r w:rsidRPr="002D359E">
        <w:rPr>
          <w:rStyle w:val="StyleUnderline"/>
        </w:rPr>
        <w:t xml:space="preserve"> the old </w:t>
      </w:r>
      <w:r w:rsidRPr="00A81AA1">
        <w:rPr>
          <w:rStyle w:val="StyleUnderline"/>
          <w:highlight w:val="cyan"/>
        </w:rPr>
        <w:t>alliances between the state, capital, and science are over</w:t>
      </w:r>
      <w:r w:rsidRPr="00582527">
        <w:rPr>
          <w:sz w:val="12"/>
        </w:rPr>
        <w:t xml:space="preserve">. In recent work, Beck (2005, page 138) makes clear that he believes </w:t>
      </w:r>
      <w:r w:rsidRPr="002D359E">
        <w:rPr>
          <w:rStyle w:val="StyleUnderline"/>
        </w:rPr>
        <w:t>the transnational logic of capital trumps the power of states</w:t>
      </w:r>
      <w:r w:rsidRPr="00582527">
        <w:rPr>
          <w:sz w:val="12"/>
        </w:rPr>
        <w:t xml:space="preserve">. But this work lacks the attention to the complexity of relationships between neoliberal and neoconservative politics that </w:t>
      </w:r>
      <w:proofErr w:type="spellStart"/>
      <w:r w:rsidRPr="00582527">
        <w:rPr>
          <w:sz w:val="12"/>
        </w:rPr>
        <w:t>characterises</w:t>
      </w:r>
      <w:proofErr w:type="spellEnd"/>
      <w:r w:rsidRPr="00582527">
        <w:rPr>
          <w:sz w:val="12"/>
        </w:rPr>
        <w:t xml:space="preserve"> the work of David Harvey (2003). Harvey argues that </w:t>
      </w:r>
      <w:r w:rsidRPr="002D359E">
        <w:rPr>
          <w:rStyle w:val="StyleUnderline"/>
        </w:rPr>
        <w:t>states vacillate historically between protecting regional interests and opening borders.</w:t>
      </w:r>
      <w:r w:rsidRPr="00582527">
        <w:rPr>
          <w:sz w:val="12"/>
        </w:rPr>
        <w:t xml:space="preserve"> </w:t>
      </w:r>
      <w:r w:rsidRPr="000A6691">
        <w:rPr>
          <w:rStyle w:val="StyleUnderline"/>
          <w:highlight w:val="cyan"/>
        </w:rPr>
        <w:t>The creation of larger</w:t>
      </w:r>
      <w:r w:rsidRPr="002D359E">
        <w:rPr>
          <w:rStyle w:val="StyleUnderline"/>
        </w:rPr>
        <w:t xml:space="preserve"> and larger </w:t>
      </w:r>
      <w:r w:rsidRPr="000A6691">
        <w:rPr>
          <w:rStyle w:val="StyleUnderline"/>
          <w:highlight w:val="cyan"/>
        </w:rPr>
        <w:t>alliances of states is one potential outcome of this process</w:t>
      </w:r>
      <w:r w:rsidRPr="00582527">
        <w:rPr>
          <w:sz w:val="12"/>
        </w:rPr>
        <w:t xml:space="preserve">. </w:t>
      </w:r>
      <w:r w:rsidRPr="000A6691">
        <w:rPr>
          <w:rStyle w:val="StyleUnderline"/>
          <w:highlight w:val="cyan"/>
        </w:rPr>
        <w:t>It may be that international state alliances</w:t>
      </w:r>
      <w:r w:rsidRPr="002D359E">
        <w:rPr>
          <w:rStyle w:val="StyleUnderline"/>
        </w:rPr>
        <w:t xml:space="preserve"> in one form or another </w:t>
      </w:r>
      <w:r w:rsidRPr="000A6691">
        <w:rPr>
          <w:rStyle w:val="StyleUnderline"/>
          <w:highlight w:val="cyan"/>
        </w:rPr>
        <w:t>take responsibility</w:t>
      </w:r>
      <w:r w:rsidRPr="002D359E">
        <w:rPr>
          <w:rStyle w:val="StyleUnderline"/>
        </w:rPr>
        <w:t xml:space="preserve"> for space debris. </w:t>
      </w:r>
      <w:r w:rsidRPr="000A6691">
        <w:rPr>
          <w:rStyle w:val="StyleUnderline"/>
          <w:highlight w:val="cyan"/>
        </w:rPr>
        <w:t>But</w:t>
      </w:r>
      <w:r w:rsidRPr="00582527">
        <w:rPr>
          <w:sz w:val="12"/>
        </w:rPr>
        <w:t xml:space="preserve"> Harvey reminds us that, </w:t>
      </w:r>
      <w:r w:rsidRPr="002D359E">
        <w:rPr>
          <w:rStyle w:val="StyleUnderline"/>
        </w:rPr>
        <w:t xml:space="preserve">firstly, </w:t>
      </w:r>
      <w:r w:rsidRPr="000A6691">
        <w:rPr>
          <w:rStyle w:val="StyleUnderline"/>
          <w:highlight w:val="cyan"/>
        </w:rPr>
        <w:t>these ‘cosmopolitan’ agreements do not represent the public interest but exist to safeguard capital accumulation</w:t>
      </w:r>
      <w:r w:rsidRPr="00582527">
        <w:rPr>
          <w:sz w:val="12"/>
        </w:rPr>
        <w:t xml:space="preserve">, </w:t>
      </w:r>
      <w:r w:rsidRPr="000A6691">
        <w:rPr>
          <w:rStyle w:val="StyleUnderline"/>
        </w:rPr>
        <w:t>and</w:t>
      </w:r>
      <w:r w:rsidRPr="00582527">
        <w:rPr>
          <w:sz w:val="12"/>
        </w:rPr>
        <w:t xml:space="preserve">, secondly, that they </w:t>
      </w:r>
      <w:r w:rsidRPr="002D359E">
        <w:rPr>
          <w:rStyle w:val="StyleUnderline"/>
        </w:rPr>
        <w:t>are always prone to dissolution</w:t>
      </w:r>
      <w:r w:rsidRPr="00582527">
        <w:rPr>
          <w:sz w:val="12"/>
        </w:rPr>
        <w:t xml:space="preserve">. </w:t>
      </w:r>
      <w:r w:rsidRPr="000A6691">
        <w:rPr>
          <w:b/>
          <w:bCs/>
          <w:highlight w:val="cyan"/>
          <w:u w:val="single"/>
        </w:rPr>
        <w:t>None of the parties involved support</w:t>
      </w:r>
      <w:r w:rsidRPr="002D359E">
        <w:rPr>
          <w:b/>
          <w:bCs/>
          <w:u w:val="single"/>
        </w:rPr>
        <w:t xml:space="preserve"> the measure most certain to improve orbital pollution, which is to </w:t>
      </w:r>
      <w:r w:rsidRPr="000A6691">
        <w:rPr>
          <w:b/>
          <w:bCs/>
          <w:highlight w:val="cyan"/>
          <w:u w:val="single"/>
        </w:rPr>
        <w:t>stop (or limit) the launch of objects into orbit</w:t>
      </w:r>
      <w:r w:rsidRPr="002D359E">
        <w:rPr>
          <w:rStyle w:val="StyleUnderline"/>
        </w:rPr>
        <w:t xml:space="preserve"> </w:t>
      </w:r>
      <w:r w:rsidRPr="00582527">
        <w:rPr>
          <w:sz w:val="12"/>
        </w:rPr>
        <w:t xml:space="preserve">(UN, 1999). Instead, </w:t>
      </w:r>
      <w:r w:rsidRPr="002D359E">
        <w:rPr>
          <w:rStyle w:val="StyleUnderline"/>
        </w:rPr>
        <w:t xml:space="preserve">the </w:t>
      </w:r>
      <w:r w:rsidRPr="000A6691">
        <w:rPr>
          <w:rStyle w:val="StyleUnderline"/>
          <w:highlight w:val="cyan"/>
        </w:rPr>
        <w:t>solutions</w:t>
      </w:r>
      <w:r w:rsidRPr="002D359E">
        <w:rPr>
          <w:rStyle w:val="StyleUnderline"/>
        </w:rPr>
        <w:t xml:space="preserve"> being </w:t>
      </w:r>
      <w:r w:rsidRPr="000A6691">
        <w:rPr>
          <w:rStyle w:val="StyleUnderline"/>
          <w:highlight w:val="cyan"/>
        </w:rPr>
        <w:t>pursued only</w:t>
      </w:r>
      <w:r w:rsidRPr="002D359E">
        <w:rPr>
          <w:rStyle w:val="StyleUnderline"/>
        </w:rPr>
        <w:t xml:space="preserve"> serve to </w:t>
      </w:r>
      <w:r w:rsidRPr="000A6691">
        <w:rPr>
          <w:rStyle w:val="StyleUnderline"/>
          <w:highlight w:val="cyan"/>
        </w:rPr>
        <w:t>deepen the contradiction between those who benefit from risk mitigation and those who bear the costs</w:t>
      </w:r>
      <w:r w:rsidRPr="00582527">
        <w:rPr>
          <w:sz w:val="12"/>
        </w:rPr>
        <w:t xml:space="preserve">. As attention to the problem grows, </w:t>
      </w:r>
      <w:r w:rsidRPr="002D359E">
        <w:rPr>
          <w:b/>
          <w:bCs/>
          <w:u w:val="single"/>
        </w:rPr>
        <w:t xml:space="preserve">the perceived impending catastrophe appears </w:t>
      </w:r>
      <w:r w:rsidRPr="00777224">
        <w:rPr>
          <w:b/>
          <w:bCs/>
          <w:highlight w:val="cyan"/>
          <w:u w:val="single"/>
        </w:rPr>
        <w:t>to demand an immediate technological solution</w:t>
      </w:r>
      <w:r w:rsidRPr="002D359E">
        <w:rPr>
          <w:b/>
          <w:bCs/>
          <w:u w:val="single"/>
        </w:rPr>
        <w:t xml:space="preserve"> that actually </w:t>
      </w:r>
      <w:r w:rsidRPr="00777224">
        <w:rPr>
          <w:b/>
          <w:bCs/>
          <w:highlight w:val="cyan"/>
          <w:u w:val="single"/>
        </w:rPr>
        <w:t>obscures the politics at work</w:t>
      </w:r>
      <w:r w:rsidRPr="00582527">
        <w:rPr>
          <w:sz w:val="12"/>
        </w:rPr>
        <w:t xml:space="preserve"> [see de Goede and </w:t>
      </w:r>
      <w:proofErr w:type="spellStart"/>
      <w:r w:rsidRPr="00582527">
        <w:rPr>
          <w:sz w:val="12"/>
        </w:rPr>
        <w:t>Randalls</w:t>
      </w:r>
      <w:proofErr w:type="spellEnd"/>
      <w:r w:rsidRPr="00582527">
        <w:rPr>
          <w:sz w:val="12"/>
        </w:rPr>
        <w:t xml:space="preserve"> (2009); see also </w:t>
      </w:r>
      <w:proofErr w:type="spellStart"/>
      <w:r w:rsidRPr="00582527">
        <w:rPr>
          <w:sz w:val="12"/>
        </w:rPr>
        <w:t>Swyngedouw</w:t>
      </w:r>
      <w:proofErr w:type="spellEnd"/>
      <w:r w:rsidRPr="00582527">
        <w:rPr>
          <w:sz w:val="12"/>
        </w:rPr>
        <w:t xml:space="preserve"> (2007) on catastrophism and climate change].</w:t>
      </w:r>
    </w:p>
    <w:p w14:paraId="7684F4E8" w14:textId="77777777" w:rsidR="00863D33" w:rsidRDefault="00863D33" w:rsidP="00863D33">
      <w:pPr>
        <w:pStyle w:val="Heading4"/>
      </w:pPr>
      <w:r>
        <w:t>Any risk of a link ensures an irreversible state of global bare life – The expansion of Empire into outer space would be instantly solidified by its own strength and be impossible to challenge by either rival states or insurgent forces.</w:t>
      </w:r>
    </w:p>
    <w:p w14:paraId="65B459DF" w14:textId="77777777" w:rsidR="00863D33" w:rsidRPr="0091655B" w:rsidRDefault="00863D33" w:rsidP="00863D33">
      <w:proofErr w:type="spellStart"/>
      <w:r w:rsidRPr="00DF2AC8">
        <w:rPr>
          <w:rStyle w:val="Style13ptBold"/>
        </w:rPr>
        <w:t>Havercroft</w:t>
      </w:r>
      <w:proofErr w:type="spellEnd"/>
      <w:r w:rsidRPr="00DF2AC8">
        <w:rPr>
          <w:rStyle w:val="Style13ptBold"/>
        </w:rPr>
        <w:t xml:space="preserve"> and Duvall 09</w:t>
      </w:r>
      <w:r>
        <w:t xml:space="preserve"> [</w:t>
      </w:r>
      <w:r w:rsidRPr="0091655B">
        <w:t xml:space="preserve">Jonathan, </w:t>
      </w:r>
      <w:proofErr w:type="gramStart"/>
      <w:r w:rsidRPr="0091655B">
        <w:t>Raymond .</w:t>
      </w:r>
      <w:proofErr w:type="gramEnd"/>
      <w:r w:rsidRPr="0091655B">
        <w:t xml:space="preserve"> "Critical </w:t>
      </w:r>
      <w:proofErr w:type="spellStart"/>
      <w:r w:rsidRPr="0091655B">
        <w:t>astropolitics</w:t>
      </w:r>
      <w:proofErr w:type="spellEnd"/>
      <w:r w:rsidRPr="0091655B">
        <w:t>: The geopolitics of space control and the transformation of state sovereignty."</w:t>
      </w:r>
      <w:r>
        <w:t xml:space="preserve"> </w:t>
      </w:r>
      <w:r w:rsidRPr="0091655B">
        <w:t>Securing outer space. Routledge, 2009. 50-66.</w:t>
      </w:r>
      <w:r>
        <w:t>]</w:t>
      </w:r>
    </w:p>
    <w:p w14:paraId="52E8A7F0" w14:textId="77777777" w:rsidR="00863D33" w:rsidRPr="00C06148" w:rsidRDefault="00863D33" w:rsidP="00863D33">
      <w:pPr>
        <w:ind w:left="720"/>
        <w:rPr>
          <w:sz w:val="16"/>
        </w:rPr>
      </w:pPr>
      <w:r w:rsidRPr="003466C7">
        <w:rPr>
          <w:sz w:val="16"/>
        </w:rPr>
        <w:t xml:space="preserve">One of the fundamental principles of classical geopolitics was that sea-based empires (such as Athens, Britain, and America) tended to be more democratic than land-based empires (such as Sparta, China, and Rome). The reason for this is that sea-based empires needed to disperse their forces away from the imperial center to exert control, whereas land-based empires exercised power through occupation. Military occupations made it increasingly likely that the army would seize power whenever it came into conflict with the government. Classical geopolitical theorist Otto Hintze argued that land powers tended toward dictatorships (Hintze 1975; see also </w:t>
      </w:r>
      <w:proofErr w:type="spellStart"/>
      <w:r w:rsidRPr="003466C7">
        <w:rPr>
          <w:sz w:val="16"/>
        </w:rPr>
        <w:t>Deudney</w:t>
      </w:r>
      <w:proofErr w:type="spellEnd"/>
      <w:r w:rsidRPr="003466C7">
        <w:rPr>
          <w:sz w:val="16"/>
        </w:rPr>
        <w:t xml:space="preserve"> 2007). Dolman builds upon these classical geopolitical insights by arguing that because space-based empires would not be able to occupy states, military coups would be less </w:t>
      </w:r>
      <w:proofErr w:type="gramStart"/>
      <w:r w:rsidRPr="003466C7">
        <w:rPr>
          <w:sz w:val="16"/>
        </w:rPr>
        <w:t>likely</w:t>
      </w:r>
      <w:proofErr w:type="gramEnd"/>
      <w:r w:rsidRPr="003466C7">
        <w:rPr>
          <w:sz w:val="16"/>
        </w:rPr>
        <w:t xml:space="preserve"> and democracy would be more likely (Dolman 2002a: 29). There is, however, a significant difference between space power and sea power. While neither is capable of occupying territory on its own, </w:t>
      </w:r>
      <w:r w:rsidRPr="003466C7">
        <w:rPr>
          <w:b/>
          <w:bCs/>
          <w:highlight w:val="cyan"/>
          <w:u w:val="single"/>
        </w:rPr>
        <w:t>space power is capable of controlling</w:t>
      </w:r>
      <w:r w:rsidRPr="003466C7">
        <w:rPr>
          <w:b/>
          <w:bCs/>
          <w:u w:val="single"/>
        </w:rPr>
        <w:t xml:space="preserve"> territory </w:t>
      </w:r>
      <w:r w:rsidRPr="003466C7">
        <w:rPr>
          <w:b/>
          <w:bCs/>
          <w:highlight w:val="cyan"/>
          <w:u w:val="single"/>
        </w:rPr>
        <w:t>from above through surveillance and precise projection of force</w:t>
      </w:r>
      <w:r w:rsidRPr="003466C7">
        <w:rPr>
          <w:b/>
          <w:bCs/>
          <w:u w:val="single"/>
        </w:rPr>
        <w:t xml:space="preserve"> – control without occupation. While </w:t>
      </w:r>
      <w:r w:rsidRPr="003466C7">
        <w:rPr>
          <w:b/>
          <w:bCs/>
          <w:highlight w:val="cyan"/>
          <w:u w:val="single"/>
        </w:rPr>
        <w:t>space power</w:t>
      </w:r>
      <w:r w:rsidRPr="003466C7">
        <w:rPr>
          <w:b/>
          <w:bCs/>
          <w:u w:val="single"/>
        </w:rPr>
        <w:t xml:space="preserve"> may not result in the dictatorships normally associated with land power, it </w:t>
      </w:r>
      <w:r w:rsidRPr="003466C7">
        <w:rPr>
          <w:b/>
          <w:bCs/>
          <w:highlight w:val="cyan"/>
          <w:u w:val="single"/>
        </w:rPr>
        <w:t>would be</w:t>
      </w:r>
      <w:r w:rsidRPr="003466C7">
        <w:rPr>
          <w:b/>
          <w:bCs/>
          <w:u w:val="single"/>
        </w:rPr>
        <w:t xml:space="preserve"> a </w:t>
      </w:r>
      <w:r w:rsidRPr="003466C7">
        <w:rPr>
          <w:b/>
          <w:bCs/>
          <w:highlight w:val="cyan"/>
          <w:u w:val="single"/>
        </w:rPr>
        <w:t>useful</w:t>
      </w:r>
      <w:r w:rsidRPr="003466C7">
        <w:rPr>
          <w:b/>
          <w:bCs/>
          <w:u w:val="single"/>
        </w:rPr>
        <w:t xml:space="preserve"> tool </w:t>
      </w:r>
      <w:r w:rsidRPr="003466C7">
        <w:rPr>
          <w:b/>
          <w:bCs/>
          <w:highlight w:val="cyan"/>
          <w:u w:val="single"/>
        </w:rPr>
        <w:t>in establishing a disciplinary society over all the Earth</w:t>
      </w:r>
      <w:r w:rsidRPr="003466C7">
        <w:rPr>
          <w:b/>
          <w:bCs/>
          <w:u w:val="single"/>
        </w:rPr>
        <w:t>.</w:t>
      </w:r>
      <w:r w:rsidRPr="003466C7">
        <w:rPr>
          <w:sz w:val="16"/>
        </w:rPr>
        <w:t xml:space="preserve"> </w:t>
      </w:r>
      <w:r w:rsidRPr="00C027D1">
        <w:rPr>
          <w:b/>
          <w:bCs/>
          <w:u w:val="single"/>
        </w:rPr>
        <w:t>A second obstacle to the benevolent space-based empire</w:t>
      </w:r>
      <w:r w:rsidRPr="003466C7">
        <w:rPr>
          <w:sz w:val="16"/>
        </w:rPr>
        <w:t xml:space="preserve"> that Dolman imagines </w:t>
      </w:r>
      <w:r w:rsidRPr="00C027D1">
        <w:rPr>
          <w:b/>
          <w:bCs/>
          <w:u w:val="single"/>
        </w:rPr>
        <w:t>is the lack of counterbalancing powers.</w:t>
      </w:r>
      <w:r w:rsidRPr="003466C7">
        <w:rPr>
          <w:sz w:val="16"/>
        </w:rPr>
        <w:t xml:space="preserve"> Under the two other modes of protection/security we have considered here – the real-statist and the federal-republican – there are checks that prevent even the most powerful states in the system from dominating all the other units. </w:t>
      </w:r>
      <w:r w:rsidRPr="003466C7">
        <w:rPr>
          <w:b/>
          <w:bCs/>
          <w:highlight w:val="cyan"/>
          <w:u w:val="single"/>
        </w:rPr>
        <w:t xml:space="preserve">In </w:t>
      </w:r>
      <w:proofErr w:type="gramStart"/>
      <w:r w:rsidRPr="003466C7">
        <w:rPr>
          <w:b/>
          <w:bCs/>
          <w:highlight w:val="cyan"/>
          <w:u w:val="single"/>
        </w:rPr>
        <w:t>real-statism</w:t>
      </w:r>
      <w:proofErr w:type="gramEnd"/>
      <w:r w:rsidRPr="003466C7">
        <w:rPr>
          <w:sz w:val="16"/>
        </w:rPr>
        <w:t xml:space="preserve">, the </w:t>
      </w:r>
      <w:r w:rsidRPr="003466C7">
        <w:rPr>
          <w:b/>
          <w:bCs/>
          <w:highlight w:val="cyan"/>
          <w:u w:val="single"/>
        </w:rPr>
        <w:t>sovereignty</w:t>
      </w:r>
      <w:r w:rsidRPr="003466C7">
        <w:rPr>
          <w:sz w:val="16"/>
        </w:rPr>
        <w:t xml:space="preserve"> of states </w:t>
      </w:r>
      <w:r w:rsidRPr="003466C7">
        <w:rPr>
          <w:b/>
          <w:bCs/>
          <w:highlight w:val="cyan"/>
          <w:u w:val="single"/>
        </w:rPr>
        <w:t>means</w:t>
      </w:r>
      <w:r w:rsidRPr="003466C7">
        <w:rPr>
          <w:sz w:val="16"/>
        </w:rPr>
        <w:t xml:space="preserve"> that </w:t>
      </w:r>
      <w:r w:rsidRPr="003466C7">
        <w:rPr>
          <w:b/>
          <w:bCs/>
          <w:u w:val="single"/>
        </w:rPr>
        <w:t xml:space="preserve">any potential hegemon would have to pay </w:t>
      </w:r>
      <w:r w:rsidRPr="003466C7">
        <w:rPr>
          <w:b/>
          <w:bCs/>
          <w:highlight w:val="cyan"/>
          <w:u w:val="single"/>
        </w:rPr>
        <w:t xml:space="preserve">a significant cost in blood </w:t>
      </w:r>
      <w:r w:rsidRPr="00C027D1">
        <w:rPr>
          <w:b/>
          <w:bCs/>
          <w:u w:val="single"/>
        </w:rPr>
        <w:t xml:space="preserve">and treasure </w:t>
      </w:r>
      <w:r w:rsidRPr="003466C7">
        <w:rPr>
          <w:b/>
          <w:bCs/>
          <w:highlight w:val="cyan"/>
          <w:u w:val="single"/>
        </w:rPr>
        <w:t xml:space="preserve">to conquer </w:t>
      </w:r>
      <w:r w:rsidRPr="00C027D1">
        <w:rPr>
          <w:b/>
          <w:bCs/>
          <w:u w:val="single"/>
        </w:rPr>
        <w:t>other states.</w:t>
      </w:r>
      <w:r w:rsidRPr="003466C7">
        <w:rPr>
          <w:b/>
          <w:bCs/>
          <w:u w:val="single"/>
        </w:rPr>
        <w:t xml:space="preserve"> </w:t>
      </w:r>
      <w:r w:rsidRPr="003466C7">
        <w:rPr>
          <w:b/>
          <w:bCs/>
          <w:highlight w:val="cyan"/>
          <w:u w:val="single"/>
        </w:rPr>
        <w:t>While this cost may not</w:t>
      </w:r>
      <w:r w:rsidRPr="003466C7">
        <w:rPr>
          <w:b/>
          <w:bCs/>
          <w:u w:val="single"/>
        </w:rPr>
        <w:t xml:space="preserve"> be enough to </w:t>
      </w:r>
      <w:r w:rsidRPr="003466C7">
        <w:rPr>
          <w:b/>
          <w:bCs/>
          <w:highlight w:val="cyan"/>
          <w:u w:val="single"/>
        </w:rPr>
        <w:t>dissuade</w:t>
      </w:r>
      <w:r w:rsidRPr="003466C7">
        <w:rPr>
          <w:b/>
          <w:bCs/>
          <w:u w:val="single"/>
        </w:rPr>
        <w:t xml:space="preserve"> a superpower from </w:t>
      </w:r>
      <w:r w:rsidRPr="003466C7">
        <w:rPr>
          <w:b/>
          <w:bCs/>
          <w:highlight w:val="cyan"/>
          <w:u w:val="single"/>
        </w:rPr>
        <w:t xml:space="preserve">conquering one or two states, </w:t>
      </w:r>
      <w:r w:rsidRPr="00361FB5">
        <w:rPr>
          <w:b/>
          <w:bCs/>
          <w:u w:val="single"/>
        </w:rPr>
        <w:t xml:space="preserve">the </w:t>
      </w:r>
      <w:r w:rsidRPr="003466C7">
        <w:rPr>
          <w:b/>
          <w:bCs/>
          <w:highlight w:val="cyan"/>
          <w:u w:val="single"/>
        </w:rPr>
        <w:t xml:space="preserve">cumulative cost </w:t>
      </w:r>
      <w:r w:rsidRPr="00361FB5">
        <w:rPr>
          <w:b/>
          <w:bCs/>
          <w:u w:val="single"/>
        </w:rPr>
        <w:t xml:space="preserve">of conquest and occupation </w:t>
      </w:r>
      <w:r w:rsidRPr="003466C7">
        <w:rPr>
          <w:b/>
          <w:bCs/>
          <w:highlight w:val="cyan"/>
          <w:u w:val="single"/>
        </w:rPr>
        <w:t>makes total domination</w:t>
      </w:r>
      <w:r w:rsidRPr="003466C7">
        <w:rPr>
          <w:b/>
          <w:bCs/>
          <w:u w:val="single"/>
        </w:rPr>
        <w:t xml:space="preserve"> over the Earth </w:t>
      </w:r>
      <w:r w:rsidRPr="003466C7">
        <w:rPr>
          <w:b/>
          <w:bCs/>
          <w:highlight w:val="cyan"/>
          <w:u w:val="single"/>
        </w:rPr>
        <w:t>unlikely</w:t>
      </w:r>
      <w:r w:rsidRPr="003466C7">
        <w:rPr>
          <w:b/>
          <w:bCs/>
          <w:u w:val="single"/>
        </w:rPr>
        <w:t>. In the federal-republican model, the collective security regime of the entire system should act as a sufficient deterrent to prevent one state from dominating the others.</w:t>
      </w:r>
      <w:r w:rsidRPr="003466C7">
        <w:rPr>
          <w:sz w:val="16"/>
        </w:rPr>
        <w:t xml:space="preserve"> Conversely, in a space-based empire the entire world is placed under direct surveillance from above. There is no point on Earth where the imperial center cannot project force on very short notice. </w:t>
      </w:r>
      <w:r w:rsidRPr="003466C7">
        <w:rPr>
          <w:b/>
          <w:bCs/>
          <w:u w:val="single"/>
        </w:rPr>
        <w:t xml:space="preserve">So long as </w:t>
      </w:r>
      <w:r w:rsidRPr="003466C7">
        <w:rPr>
          <w:b/>
          <w:bCs/>
          <w:highlight w:val="cyan"/>
          <w:u w:val="single"/>
        </w:rPr>
        <w:t>the space-based empire can deny</w:t>
      </w:r>
      <w:r w:rsidRPr="003466C7">
        <w:rPr>
          <w:b/>
          <w:bCs/>
          <w:u w:val="single"/>
        </w:rPr>
        <w:t xml:space="preserve"> access to space to rival powers through missile defense and anti-satellite technologies, there is no possibility that </w:t>
      </w:r>
      <w:r w:rsidRPr="003466C7">
        <w:rPr>
          <w:b/>
          <w:bCs/>
          <w:highlight w:val="cyan"/>
          <w:u w:val="single"/>
        </w:rPr>
        <w:t>other states</w:t>
      </w:r>
      <w:r w:rsidRPr="003466C7">
        <w:rPr>
          <w:b/>
          <w:bCs/>
          <w:u w:val="single"/>
        </w:rPr>
        <w:t xml:space="preserve"> can directly </w:t>
      </w:r>
      <w:r w:rsidRPr="003466C7">
        <w:rPr>
          <w:b/>
          <w:bCs/>
          <w:highlight w:val="cyan"/>
          <w:u w:val="single"/>
        </w:rPr>
        <w:t>counteract this force</w:t>
      </w:r>
      <w:r w:rsidRPr="003466C7">
        <w:rPr>
          <w:b/>
          <w:bCs/>
          <w:u w:val="single"/>
        </w:rPr>
        <w:t xml:space="preserve">. As such, the space-based empire erases all boundaries and places the Earth under its control. </w:t>
      </w:r>
      <w:r w:rsidRPr="003466C7">
        <w:rPr>
          <w:b/>
          <w:bCs/>
          <w:highlight w:val="cyan"/>
          <w:u w:val="single"/>
        </w:rPr>
        <w:t>While the possibility to resist</w:t>
      </w:r>
      <w:r w:rsidRPr="003466C7">
        <w:rPr>
          <w:b/>
          <w:bCs/>
          <w:u w:val="single"/>
        </w:rPr>
        <w:t xml:space="preserve"> such an empire </w:t>
      </w:r>
      <w:r w:rsidRPr="003466C7">
        <w:rPr>
          <w:b/>
          <w:bCs/>
          <w:highlight w:val="cyan"/>
          <w:u w:val="single"/>
        </w:rPr>
        <w:t>will exist, the dynamics</w:t>
      </w:r>
      <w:r w:rsidRPr="003466C7">
        <w:rPr>
          <w:b/>
          <w:bCs/>
          <w:u w:val="single"/>
        </w:rPr>
        <w:t xml:space="preserve"> of resistance </w:t>
      </w:r>
      <w:r w:rsidRPr="003466C7">
        <w:rPr>
          <w:b/>
          <w:bCs/>
          <w:highlight w:val="cyan"/>
          <w:u w:val="single"/>
        </w:rPr>
        <w:t>will be considerably altered</w:t>
      </w:r>
      <w:r w:rsidRPr="003466C7">
        <w:rPr>
          <w:b/>
          <w:bCs/>
          <w:u w:val="single"/>
        </w:rPr>
        <w:t xml:space="preserve">. </w:t>
      </w:r>
      <w:r w:rsidRPr="003466C7">
        <w:rPr>
          <w:b/>
          <w:bCs/>
          <w:highlight w:val="cyan"/>
          <w:u w:val="single"/>
        </w:rPr>
        <w:t>Traditional insurgencies rely on physical occupation</w:t>
      </w:r>
      <w:r w:rsidRPr="003466C7">
        <w:rPr>
          <w:b/>
          <w:bCs/>
          <w:u w:val="single"/>
        </w:rPr>
        <w:t xml:space="preserve"> of territory by the conquering forces to provide targets of opportunity to the resistance.</w:t>
      </w:r>
      <w:r w:rsidRPr="003466C7">
        <w:rPr>
          <w:sz w:val="16"/>
        </w:rPr>
        <w:t xml:space="preserve"> Because </w:t>
      </w:r>
      <w:r w:rsidRPr="003466C7">
        <w:rPr>
          <w:b/>
          <w:bCs/>
          <w:highlight w:val="cyan"/>
          <w:u w:val="single"/>
        </w:rPr>
        <w:t>space weapons</w:t>
      </w:r>
      <w:r w:rsidRPr="003466C7">
        <w:rPr>
          <w:sz w:val="16"/>
        </w:rPr>
        <w:t xml:space="preserve"> would orbit several hundred to several thousands of miles above the Earth, they </w:t>
      </w:r>
      <w:r w:rsidRPr="003466C7">
        <w:rPr>
          <w:b/>
          <w:bCs/>
          <w:highlight w:val="cyan"/>
          <w:u w:val="single"/>
        </w:rPr>
        <w:t xml:space="preserve">would not be vulnerable </w:t>
      </w:r>
      <w:r w:rsidRPr="00C027D1">
        <w:rPr>
          <w:b/>
          <w:bCs/>
          <w:u w:val="single"/>
        </w:rPr>
        <w:t>to attack by anything except weapons systems</w:t>
      </w:r>
      <w:r w:rsidRPr="003466C7">
        <w:rPr>
          <w:b/>
          <w:bCs/>
          <w:u w:val="single"/>
        </w:rPr>
        <w:t xml:space="preserve"> possessed by the most advanced space powers</w:t>
      </w:r>
      <w:r w:rsidRPr="003466C7">
        <w:rPr>
          <w:sz w:val="16"/>
        </w:rPr>
        <w:t xml:space="preserve">, such as ballistic missiles and advanced laser systems. </w:t>
      </w:r>
      <w:r w:rsidRPr="00C027D1">
        <w:rPr>
          <w:b/>
          <w:bCs/>
          <w:u w:val="single"/>
        </w:rPr>
        <w:t xml:space="preserve">Even such </w:t>
      </w:r>
      <w:proofErr w:type="gramStart"/>
      <w:r w:rsidRPr="00C027D1">
        <w:rPr>
          <w:b/>
          <w:bCs/>
          <w:highlight w:val="cyan"/>
          <w:u w:val="single"/>
        </w:rPr>
        <w:t>counter</w:t>
      </w:r>
      <w:r w:rsidRPr="003466C7">
        <w:rPr>
          <w:b/>
          <w:bCs/>
          <w:highlight w:val="cyan"/>
          <w:u w:val="single"/>
        </w:rPr>
        <w:t>-measures</w:t>
      </w:r>
      <w:proofErr w:type="gramEnd"/>
      <w:r w:rsidRPr="003466C7">
        <w:rPr>
          <w:b/>
          <w:bCs/>
          <w:u w:val="single"/>
        </w:rPr>
        <w:t xml:space="preserve">, however, </w:t>
      </w:r>
      <w:r w:rsidRPr="003466C7">
        <w:rPr>
          <w:b/>
          <w:bCs/>
          <w:highlight w:val="cyan"/>
          <w:u w:val="single"/>
        </w:rPr>
        <w:t xml:space="preserve">would only raise the financial cost </w:t>
      </w:r>
      <w:r w:rsidRPr="00C027D1">
        <w:rPr>
          <w:b/>
          <w:bCs/>
          <w:u w:val="single"/>
        </w:rPr>
        <w:t xml:space="preserve">of space-based empire, </w:t>
      </w:r>
      <w:r w:rsidRPr="003466C7">
        <w:rPr>
          <w:b/>
          <w:bCs/>
          <w:highlight w:val="cyan"/>
          <w:u w:val="single"/>
        </w:rPr>
        <w:t>not the cost in human lives</w:t>
      </w:r>
      <w:r w:rsidRPr="003466C7">
        <w:rPr>
          <w:b/>
          <w:bCs/>
          <w:u w:val="single"/>
        </w:rPr>
        <w:t xml:space="preserve"> </w:t>
      </w:r>
      <w:r w:rsidRPr="003466C7">
        <w:rPr>
          <w:b/>
          <w:bCs/>
          <w:highlight w:val="cyan"/>
          <w:u w:val="single"/>
        </w:rPr>
        <w:t>that insurgencies rely upon</w:t>
      </w:r>
      <w:r w:rsidRPr="003466C7">
        <w:rPr>
          <w:b/>
          <w:bCs/>
          <w:u w:val="single"/>
        </w:rPr>
        <w:t xml:space="preserve"> to diminish domestic support for imperial occupations. </w:t>
      </w:r>
      <w:proofErr w:type="gramStart"/>
      <w:r w:rsidRPr="003466C7">
        <w:rPr>
          <w:b/>
          <w:bCs/>
          <w:highlight w:val="cyan"/>
          <w:u w:val="single"/>
        </w:rPr>
        <w:t>Consequently</w:t>
      </w:r>
      <w:proofErr w:type="gramEnd"/>
      <w:r w:rsidRPr="003466C7">
        <w:rPr>
          <w:b/>
          <w:bCs/>
          <w:highlight w:val="cyan"/>
          <w:u w:val="single"/>
        </w:rPr>
        <w:t xml:space="preserve"> a space-based empire would be freer to dominate the Earth</w:t>
      </w:r>
      <w:r w:rsidRPr="003466C7">
        <w:rPr>
          <w:b/>
          <w:bCs/>
          <w:u w:val="single"/>
        </w:rPr>
        <w:t xml:space="preserve"> from above </w:t>
      </w:r>
      <w:r w:rsidRPr="003466C7">
        <w:rPr>
          <w:b/>
          <w:bCs/>
          <w:highlight w:val="cyan"/>
          <w:u w:val="single"/>
        </w:rPr>
        <w:t>than a traditional land-power occupation</w:t>
      </w:r>
      <w:r w:rsidRPr="003466C7">
        <w:rPr>
          <w:b/>
          <w:bCs/>
          <w:u w:val="single"/>
        </w:rPr>
        <w:t xml:space="preserve"> would be. </w:t>
      </w:r>
      <w:r w:rsidRPr="003466C7">
        <w:rPr>
          <w:b/>
          <w:bCs/>
          <w:highlight w:val="cyan"/>
          <w:u w:val="single"/>
        </w:rPr>
        <w:t>Without</w:t>
      </w:r>
      <w:r w:rsidRPr="003466C7">
        <w:rPr>
          <w:sz w:val="16"/>
        </w:rPr>
        <w:t xml:space="preserve"> obvious </w:t>
      </w:r>
      <w:r w:rsidRPr="003466C7">
        <w:rPr>
          <w:b/>
          <w:bCs/>
          <w:highlight w:val="cyan"/>
          <w:u w:val="single"/>
        </w:rPr>
        <w:t>counterpowers or effective</w:t>
      </w:r>
      <w:r w:rsidRPr="003466C7">
        <w:rPr>
          <w:b/>
          <w:bCs/>
          <w:u w:val="single"/>
        </w:rPr>
        <w:t xml:space="preserve"> means of </w:t>
      </w:r>
      <w:r w:rsidRPr="003466C7">
        <w:rPr>
          <w:b/>
          <w:bCs/>
          <w:highlight w:val="cyan"/>
          <w:u w:val="single"/>
        </w:rPr>
        <w:t>resistance</w:t>
      </w:r>
      <w:r w:rsidRPr="003466C7">
        <w:rPr>
          <w:b/>
          <w:bCs/>
          <w:u w:val="single"/>
        </w:rPr>
        <w:t xml:space="preserve">, the </w:t>
      </w:r>
      <w:r w:rsidRPr="003466C7">
        <w:rPr>
          <w:b/>
          <w:bCs/>
          <w:highlight w:val="cyan"/>
          <w:u w:val="single"/>
        </w:rPr>
        <w:t>space-based empire</w:t>
      </w:r>
      <w:r w:rsidRPr="003466C7">
        <w:rPr>
          <w:b/>
          <w:bCs/>
          <w:u w:val="single"/>
        </w:rPr>
        <w:t xml:space="preserve"> would be able to </w:t>
      </w:r>
      <w:r w:rsidRPr="003466C7">
        <w:rPr>
          <w:b/>
          <w:bCs/>
          <w:highlight w:val="cyan"/>
          <w:u w:val="single"/>
        </w:rPr>
        <w:t>exercise complete bio-political control</w:t>
      </w:r>
      <w:r w:rsidRPr="003466C7">
        <w:rPr>
          <w:b/>
          <w:bCs/>
          <w:u w:val="single"/>
        </w:rPr>
        <w:t xml:space="preserve"> over the entire planet, </w:t>
      </w:r>
      <w:r w:rsidRPr="003466C7">
        <w:rPr>
          <w:b/>
          <w:bCs/>
          <w:highlight w:val="cyan"/>
          <w:u w:val="single"/>
        </w:rPr>
        <w:t>turning all of Earth’s inhabitants into “bare life.”</w:t>
      </w:r>
      <w:r w:rsidRPr="003466C7">
        <w:rPr>
          <w:sz w:val="16"/>
        </w:rPr>
        <w:t xml:space="preserve"> Under such a political arrangement the likelihood that the imperial center would be a benevolent one, uncorrupted by its total domination of the Earth, is very slim indeed.</w:t>
      </w:r>
    </w:p>
    <w:p w14:paraId="427F798E" w14:textId="77777777" w:rsidR="00863D33" w:rsidRDefault="00863D33" w:rsidP="00863D33">
      <w:pPr>
        <w:pStyle w:val="Heading4"/>
      </w:pPr>
      <w:r>
        <w:t>The alternative is to reject their demand for a yes/no policy response in favor of a decolonizing critique of their discourse. That’s the only way to raise critical ethical questions.</w:t>
      </w:r>
    </w:p>
    <w:p w14:paraId="2F670E7C" w14:textId="77777777" w:rsidR="00863D33" w:rsidRDefault="00863D33" w:rsidP="00863D33">
      <w:pPr>
        <w:autoSpaceDE w:val="0"/>
        <w:autoSpaceDN w:val="0"/>
        <w:adjustRightInd w:val="0"/>
      </w:pPr>
      <w:proofErr w:type="spellStart"/>
      <w:r w:rsidRPr="00813593">
        <w:t>Shampa</w:t>
      </w:r>
      <w:proofErr w:type="spellEnd"/>
      <w:r w:rsidRPr="00813593">
        <w:t xml:space="preserve"> </w:t>
      </w:r>
      <w:r w:rsidRPr="00204B2B">
        <w:rPr>
          <w:rStyle w:val="Style13ptBold"/>
        </w:rPr>
        <w:t>Biswas ‘7</w:t>
      </w:r>
      <w:r>
        <w:t xml:space="preserve">, Politics at </w:t>
      </w:r>
      <w:r w:rsidRPr="00813593">
        <w:t xml:space="preserve">Whitman </w:t>
      </w:r>
      <w:r>
        <w:t>[</w:t>
      </w:r>
      <w:r w:rsidRPr="00813593">
        <w:t xml:space="preserve">“Empire and Global Public Intellectuals: Reading Edward Said as an International Relations </w:t>
      </w:r>
      <w:r>
        <w:t xml:space="preserve">Theorist” </w:t>
      </w:r>
      <w:r>
        <w:rPr>
          <w:i/>
        </w:rPr>
        <w:t>Millennium</w:t>
      </w:r>
      <w:r>
        <w:t xml:space="preserve"> 36 (1) p. 117-125]</w:t>
      </w:r>
    </w:p>
    <w:p w14:paraId="1FA372FB" w14:textId="77777777" w:rsidR="00863D33" w:rsidRPr="00E01EAE" w:rsidRDefault="00863D33" w:rsidP="00863D33">
      <w:pPr>
        <w:ind w:left="720"/>
        <w:rPr>
          <w:sz w:val="14"/>
        </w:rPr>
      </w:pPr>
      <w:r w:rsidRPr="00F62B6F">
        <w:rPr>
          <w:sz w:val="16"/>
        </w:rPr>
        <w:t xml:space="preserve">The recent resuscitation of the project of Empire should give International Relations scholars particular pause.1 For a discipline long premised on a triumphant Westphalian sovereignty, there should be something remarkable about the ease with which the case for brute force, regime </w:t>
      </w:r>
      <w:proofErr w:type="gramStart"/>
      <w:r w:rsidRPr="00F62B6F">
        <w:rPr>
          <w:sz w:val="16"/>
        </w:rPr>
        <w:t>change</w:t>
      </w:r>
      <w:proofErr w:type="gramEnd"/>
      <w:r w:rsidRPr="00F62B6F">
        <w:rPr>
          <w:sz w:val="16"/>
        </w:rPr>
        <w:t xml:space="preserve"> and empire-building is being formulated in widespread commentary spanning the political spectrum. Writing after the 1991 Gulf War, Edward Said notes the US hesitance to use the word ‘empire’ despite its long imperial history.2 This hesitance too is increasingly under attack as even self-designated liberal commentators such as Michael Ignatieff urge the US to overcome its unease with the ‘e-word’ and </w:t>
      </w:r>
      <w:proofErr w:type="spellStart"/>
      <w:r w:rsidRPr="00F62B6F">
        <w:rPr>
          <w:sz w:val="16"/>
        </w:rPr>
        <w:t>selfconsciously</w:t>
      </w:r>
      <w:proofErr w:type="spellEnd"/>
      <w:r w:rsidRPr="00F62B6F">
        <w:rPr>
          <w:sz w:val="16"/>
        </w:rPr>
        <w:t xml:space="preserve"> don the mantle of imperial power, contravening the limits of sovereign authority and remaking the world in its universalist image of ‘democracy’ and ‘freedom’.3 Rashid </w:t>
      </w:r>
      <w:proofErr w:type="spellStart"/>
      <w:r w:rsidRPr="00F62B6F">
        <w:rPr>
          <w:sz w:val="16"/>
        </w:rPr>
        <w:t>Khalidi</w:t>
      </w:r>
      <w:proofErr w:type="spellEnd"/>
      <w:r w:rsidRPr="00F62B6F">
        <w:rPr>
          <w:sz w:val="16"/>
        </w:rPr>
        <w:t xml:space="preserve"> has argued that the US invasion and occupation of Iraq does indeed mark a new stage in American world </w:t>
      </w:r>
      <w:r w:rsidRPr="00204B2B">
        <w:rPr>
          <w:sz w:val="16"/>
        </w:rPr>
        <w:t xml:space="preserve">hegemony, replacing the indirect and proxy forms of Cold War domination with a regime much more reminiscent of European colonial empires in the Middle East.4 </w:t>
      </w:r>
      <w:r w:rsidRPr="00656F1B">
        <w:rPr>
          <w:rStyle w:val="StyleUnderline"/>
          <w:highlight w:val="cyan"/>
        </w:rPr>
        <w:t>The ease with which a defence of empire has been mounted</w:t>
      </w:r>
      <w:r w:rsidRPr="00204B2B">
        <w:rPr>
          <w:sz w:val="16"/>
        </w:rPr>
        <w:t xml:space="preserve"> and a colonial project so unabashedly resurrected </w:t>
      </w:r>
      <w:r w:rsidRPr="00656F1B">
        <w:rPr>
          <w:rStyle w:val="StyleUnderline"/>
          <w:highlight w:val="cyan"/>
        </w:rPr>
        <w:t>makes this a</w:t>
      </w:r>
      <w:r w:rsidRPr="00204B2B">
        <w:rPr>
          <w:sz w:val="16"/>
        </w:rPr>
        <w:t xml:space="preserve"> particularly opportune, if not </w:t>
      </w:r>
      <w:r w:rsidRPr="00656F1B">
        <w:rPr>
          <w:rStyle w:val="StyleUnderline"/>
          <w:highlight w:val="cyan"/>
        </w:rPr>
        <w:t>necessary, moment</w:t>
      </w:r>
      <w:r w:rsidRPr="00204B2B">
        <w:rPr>
          <w:sz w:val="16"/>
        </w:rPr>
        <w:t xml:space="preserve">, as scholars of ‘the global’, </w:t>
      </w:r>
      <w:r w:rsidRPr="00656F1B">
        <w:rPr>
          <w:rStyle w:val="StyleUnderline"/>
          <w:highlight w:val="cyan"/>
        </w:rPr>
        <w:t>to take stock of our disciplinary complicities with power</w:t>
      </w:r>
      <w:r w:rsidRPr="00204B2B">
        <w:rPr>
          <w:rStyle w:val="StyleUnderline"/>
        </w:rPr>
        <w:t>, to account for colonialist imaginaries that are lodged at the heart of a discipline</w:t>
      </w:r>
      <w:r w:rsidRPr="00204B2B">
        <w:rPr>
          <w:sz w:val="16"/>
        </w:rPr>
        <w:t xml:space="preserve"> ostensibly interested in power but perhaps far </w:t>
      </w:r>
      <w:r w:rsidRPr="00204B2B">
        <w:rPr>
          <w:rStyle w:val="StyleUnderline"/>
        </w:rPr>
        <w:t>too deluded by</w:t>
      </w:r>
      <w:r w:rsidRPr="00204B2B">
        <w:rPr>
          <w:sz w:val="16"/>
        </w:rPr>
        <w:t xml:space="preserve"> the formal equality of state </w:t>
      </w:r>
      <w:r w:rsidRPr="00204B2B">
        <w:rPr>
          <w:rStyle w:val="StyleUnderline"/>
        </w:rPr>
        <w:t xml:space="preserve">sovereignty and </w:t>
      </w:r>
      <w:r w:rsidRPr="00204B2B">
        <w:rPr>
          <w:sz w:val="16"/>
        </w:rPr>
        <w:t xml:space="preserve">overly concerned with </w:t>
      </w:r>
      <w:r w:rsidRPr="00204B2B">
        <w:rPr>
          <w:rStyle w:val="StyleUnderline"/>
        </w:rPr>
        <w:t>security</w:t>
      </w:r>
      <w:r w:rsidRPr="00204B2B">
        <w:rPr>
          <w:sz w:val="16"/>
        </w:rPr>
        <w:t xml:space="preserve"> and order.</w:t>
      </w:r>
      <w:r>
        <w:rPr>
          <w:sz w:val="16"/>
        </w:rPr>
        <w:t xml:space="preserve"> </w:t>
      </w:r>
      <w:r w:rsidRPr="00204B2B">
        <w:rPr>
          <w:sz w:val="16"/>
        </w:rPr>
        <w:t xml:space="preserve">Perhaps more than any other scholar, Edward Said’s groundbreaking work in </w:t>
      </w:r>
      <w:r w:rsidRPr="00204B2B">
        <w:rPr>
          <w:i/>
          <w:sz w:val="16"/>
        </w:rPr>
        <w:t xml:space="preserve">Orientalism </w:t>
      </w:r>
      <w:r w:rsidRPr="00204B2B">
        <w:rPr>
          <w:sz w:val="16"/>
        </w:rPr>
        <w:t xml:space="preserve">has argued and demonstrated the long and deep complicity of academic scholarship with colonial domination.5 In addition to spawning whole new areas of scholarship such as postcolonial studies, Said’s writings have had considerable influence in his own discipline of comparative literature but also in such varied disciplines as anthropology, geography and history, all of which have taken serious and sustained stock of their own participation in imperial projects and in fact regrouped around that consciousness in a way that has simply not happened with International Relations.6 It has been 30 years since Stanley </w:t>
      </w:r>
      <w:r w:rsidRPr="00204B2B">
        <w:rPr>
          <w:rStyle w:val="StyleUnderline"/>
        </w:rPr>
        <w:t xml:space="preserve">Hoffman accused IR of being an ‘American social science’ and noted </w:t>
      </w:r>
      <w:proofErr w:type="spellStart"/>
      <w:r w:rsidRPr="00204B2B">
        <w:rPr>
          <w:rStyle w:val="StyleUnderline"/>
        </w:rPr>
        <w:t>its</w:t>
      </w:r>
      <w:proofErr w:type="spellEnd"/>
      <w:r w:rsidRPr="00204B2B">
        <w:rPr>
          <w:rStyle w:val="StyleUnderline"/>
        </w:rPr>
        <w:t xml:space="preserve"> too close connections to US foreign policy elites </w:t>
      </w:r>
      <w:r w:rsidRPr="00204B2B">
        <w:rPr>
          <w:sz w:val="16"/>
        </w:rPr>
        <w:t xml:space="preserve">and US preoccupations of the Cold War to be able to make any universal claims,7 yet </w:t>
      </w:r>
      <w:r w:rsidRPr="00656F1B">
        <w:rPr>
          <w:rStyle w:val="StyleUnderline"/>
          <w:highlight w:val="cyan"/>
        </w:rPr>
        <w:t>there seems to be</w:t>
      </w:r>
      <w:r w:rsidRPr="00204B2B">
        <w:rPr>
          <w:sz w:val="16"/>
        </w:rPr>
        <w:t xml:space="preserve"> a curious </w:t>
      </w:r>
      <w:r w:rsidRPr="00656F1B">
        <w:rPr>
          <w:rStyle w:val="StyleUnderline"/>
          <w:highlight w:val="cyan"/>
        </w:rPr>
        <w:t>amnesia</w:t>
      </w:r>
      <w:r w:rsidRPr="00204B2B">
        <w:rPr>
          <w:sz w:val="16"/>
        </w:rPr>
        <w:t xml:space="preserve"> and lack of curiosity </w:t>
      </w:r>
      <w:r w:rsidRPr="00656F1B">
        <w:rPr>
          <w:rStyle w:val="StyleUnderline"/>
          <w:highlight w:val="cyan"/>
        </w:rPr>
        <w:t>about the</w:t>
      </w:r>
      <w:r w:rsidRPr="00204B2B">
        <w:rPr>
          <w:sz w:val="16"/>
        </w:rPr>
        <w:t xml:space="preserve"> political history of the </w:t>
      </w:r>
      <w:r w:rsidRPr="00656F1B">
        <w:rPr>
          <w:rStyle w:val="StyleUnderline"/>
          <w:highlight w:val="cyan"/>
        </w:rPr>
        <w:t>discipline</w:t>
      </w:r>
      <w:r w:rsidRPr="00656F1B">
        <w:rPr>
          <w:sz w:val="16"/>
          <w:highlight w:val="cyan"/>
        </w:rPr>
        <w:t xml:space="preserve">, </w:t>
      </w:r>
      <w:r w:rsidRPr="00656F1B">
        <w:rPr>
          <w:rStyle w:val="StyleUnderline"/>
          <w:highlight w:val="cyan"/>
        </w:rPr>
        <w:t>and</w:t>
      </w:r>
      <w:r w:rsidRPr="00204B2B">
        <w:rPr>
          <w:rStyle w:val="StyleUnderline"/>
        </w:rPr>
        <w:t xml:space="preserve"> </w:t>
      </w:r>
      <w:r w:rsidRPr="00204B2B">
        <w:rPr>
          <w:sz w:val="16"/>
        </w:rPr>
        <w:t xml:space="preserve">in particular </w:t>
      </w:r>
      <w:r w:rsidRPr="00656F1B">
        <w:rPr>
          <w:rStyle w:val="StyleUnderline"/>
          <w:highlight w:val="cyan"/>
        </w:rPr>
        <w:t>its</w:t>
      </w:r>
      <w:r w:rsidRPr="00204B2B">
        <w:rPr>
          <w:rStyle w:val="StyleUnderline"/>
        </w:rPr>
        <w:t xml:space="preserve"> </w:t>
      </w:r>
      <w:r w:rsidRPr="00204B2B">
        <w:rPr>
          <w:sz w:val="16"/>
        </w:rPr>
        <w:t xml:space="preserve">own </w:t>
      </w:r>
      <w:r w:rsidRPr="00656F1B">
        <w:rPr>
          <w:rStyle w:val="StyleUnderline"/>
          <w:highlight w:val="cyan"/>
        </w:rPr>
        <w:t>complicities in</w:t>
      </w:r>
      <w:r w:rsidRPr="00204B2B">
        <w:rPr>
          <w:rStyle w:val="StyleUnderline"/>
        </w:rPr>
        <w:t xml:space="preserve"> the production of </w:t>
      </w:r>
      <w:r w:rsidRPr="00656F1B">
        <w:rPr>
          <w:rStyle w:val="StyleUnderline"/>
          <w:highlight w:val="cyan"/>
        </w:rPr>
        <w:t>empire</w:t>
      </w:r>
      <w:r w:rsidRPr="00204B2B">
        <w:rPr>
          <w:sz w:val="16"/>
        </w:rPr>
        <w:t xml:space="preserve">.8 </w:t>
      </w:r>
      <w:r w:rsidRPr="00656F1B">
        <w:rPr>
          <w:rStyle w:val="StyleUnderline"/>
          <w:highlight w:val="cyan"/>
        </w:rPr>
        <w:t>Through what discourses the imperial gets reproduced</w:t>
      </w:r>
      <w:r w:rsidRPr="00204B2B">
        <w:rPr>
          <w:sz w:val="16"/>
        </w:rPr>
        <w:t>, resurrected and re-</w:t>
      </w:r>
      <w:proofErr w:type="spellStart"/>
      <w:r w:rsidRPr="00204B2B">
        <w:rPr>
          <w:sz w:val="16"/>
        </w:rPr>
        <w:t>energised</w:t>
      </w:r>
      <w:proofErr w:type="spellEnd"/>
      <w:r w:rsidRPr="00204B2B">
        <w:rPr>
          <w:sz w:val="16"/>
        </w:rPr>
        <w:t xml:space="preserve"> is a question that </w:t>
      </w:r>
      <w:r w:rsidRPr="00656F1B">
        <w:rPr>
          <w:rStyle w:val="StyleUnderline"/>
          <w:highlight w:val="cyan"/>
        </w:rPr>
        <w:t>should be very much at the heart of a discipline whose task it is to examine</w:t>
      </w:r>
      <w:r w:rsidRPr="00204B2B">
        <w:rPr>
          <w:rStyle w:val="StyleUnderline"/>
        </w:rPr>
        <w:t xml:space="preserve"> </w:t>
      </w:r>
      <w:r w:rsidRPr="00204B2B">
        <w:rPr>
          <w:sz w:val="16"/>
        </w:rPr>
        <w:t xml:space="preserve">the contours of </w:t>
      </w:r>
      <w:r w:rsidRPr="00656F1B">
        <w:rPr>
          <w:rStyle w:val="StyleUnderline"/>
          <w:highlight w:val="cyan"/>
        </w:rPr>
        <w:t>global power.</w:t>
      </w:r>
      <w:r>
        <w:rPr>
          <w:sz w:val="16"/>
        </w:rPr>
        <w:t xml:space="preserve"> </w:t>
      </w:r>
      <w:r w:rsidRPr="00204B2B">
        <w:rPr>
          <w:sz w:val="16"/>
        </w:rPr>
        <w:t xml:space="preserve">Thinking this failure of IR through some of Edward Said’s critical scholarly work from his </w:t>
      </w:r>
      <w:proofErr w:type="gramStart"/>
      <w:r w:rsidRPr="00204B2B">
        <w:rPr>
          <w:sz w:val="16"/>
        </w:rPr>
        <w:t>long distinguished</w:t>
      </w:r>
      <w:proofErr w:type="gramEnd"/>
      <w:r w:rsidRPr="00204B2B">
        <w:rPr>
          <w:sz w:val="16"/>
        </w:rPr>
        <w:t xml:space="preserve"> career as an intellectual and activist, </w:t>
      </w:r>
      <w:r w:rsidRPr="00204B2B">
        <w:rPr>
          <w:rStyle w:val="StyleUnderline"/>
        </w:rPr>
        <w:t>this</w:t>
      </w:r>
      <w:r w:rsidRPr="00204B2B">
        <w:rPr>
          <w:sz w:val="16"/>
        </w:rPr>
        <w:t xml:space="preserve"> article </w:t>
      </w:r>
      <w:r w:rsidRPr="00204B2B">
        <w:rPr>
          <w:rStyle w:val="StyleUnderline"/>
        </w:rPr>
        <w:t xml:space="preserve">is an attempt to </w:t>
      </w:r>
      <w:proofErr w:type="spellStart"/>
      <w:r w:rsidRPr="00204B2B">
        <w:rPr>
          <w:rStyle w:val="StyleUnderline"/>
        </w:rPr>
        <w:t>politicise</w:t>
      </w:r>
      <w:proofErr w:type="spellEnd"/>
      <w:r w:rsidRPr="00204B2B">
        <w:rPr>
          <w:rStyle w:val="StyleUnderline"/>
        </w:rPr>
        <w:t xml:space="preserve"> and hence </w:t>
      </w:r>
      <w:r w:rsidRPr="00204B2B">
        <w:rPr>
          <w:rStyle w:val="Emphasis"/>
        </w:rPr>
        <w:t>render questionable</w:t>
      </w:r>
      <w:r w:rsidRPr="00204B2B">
        <w:rPr>
          <w:rStyle w:val="StyleUnderline"/>
        </w:rPr>
        <w:t xml:space="preserve"> the </w:t>
      </w:r>
      <w:r w:rsidRPr="00204B2B">
        <w:rPr>
          <w:rStyle w:val="Emphasis"/>
        </w:rPr>
        <w:t>disciplinary traps</w:t>
      </w:r>
      <w:r w:rsidRPr="00204B2B">
        <w:rPr>
          <w:rStyle w:val="StyleUnderline"/>
        </w:rPr>
        <w:t xml:space="preserve"> that have</w:t>
      </w:r>
      <w:r w:rsidRPr="00204B2B">
        <w:rPr>
          <w:sz w:val="16"/>
        </w:rPr>
        <w:t xml:space="preserve">, ironically, </w:t>
      </w:r>
      <w:r w:rsidRPr="00204B2B">
        <w:rPr>
          <w:rStyle w:val="StyleUnderline"/>
        </w:rPr>
        <w:t>circumscribe</w:t>
      </w:r>
      <w:r w:rsidRPr="00204B2B">
        <w:rPr>
          <w:sz w:val="16"/>
        </w:rPr>
        <w:t xml:space="preserve">d </w:t>
      </w:r>
      <w:r w:rsidRPr="00204B2B">
        <w:rPr>
          <w:rStyle w:val="StyleUnderline"/>
        </w:rPr>
        <w:t>the ability of scholars</w:t>
      </w:r>
      <w:r w:rsidRPr="00204B2B">
        <w:rPr>
          <w:sz w:val="16"/>
        </w:rPr>
        <w:t xml:space="preserve"> whose very business it is to think about global politics </w:t>
      </w:r>
      <w:r w:rsidRPr="00204B2B">
        <w:rPr>
          <w:rStyle w:val="StyleUnderline"/>
        </w:rPr>
        <w:t>to actually think globally and politically</w:t>
      </w:r>
      <w:r w:rsidRPr="00204B2B">
        <w:rPr>
          <w:sz w:val="16"/>
        </w:rPr>
        <w:t xml:space="preserve">. What Edward Said has to offer IR scholars, I believe, is a certain kind of global sensibility, a critical but sympathetic and felt awareness of an inhabited and cohabited world. Furthermore, it is a profoundly political sensibility whose globalism is predicated on a </w:t>
      </w:r>
      <w:proofErr w:type="spellStart"/>
      <w:r w:rsidRPr="00204B2B">
        <w:rPr>
          <w:sz w:val="16"/>
        </w:rPr>
        <w:t>cognisance</w:t>
      </w:r>
      <w:proofErr w:type="spellEnd"/>
      <w:r w:rsidRPr="00204B2B">
        <w:rPr>
          <w:sz w:val="16"/>
        </w:rPr>
        <w:t xml:space="preserve"> of the imperial and a firm non-imperial ethic in its formulation. I make this argument by travelling through a couple of Said’s thematic foci in his enormous corpus of writing. Using a lot of Said’s reflections on the role of public intellectuals, I argue in this article that </w:t>
      </w:r>
      <w:r w:rsidRPr="00656F1B">
        <w:rPr>
          <w:rStyle w:val="StyleUnderline"/>
          <w:highlight w:val="cyan"/>
        </w:rPr>
        <w:t>IR scholars need</w:t>
      </w:r>
      <w:r w:rsidRPr="00204B2B">
        <w:rPr>
          <w:rStyle w:val="StyleUnderline"/>
        </w:rPr>
        <w:t xml:space="preserve"> to develop what I call </w:t>
      </w:r>
      <w:r w:rsidRPr="00656F1B">
        <w:rPr>
          <w:rStyle w:val="StyleUnderline"/>
          <w:highlight w:val="cyan"/>
        </w:rPr>
        <w:t>a ‘global intellectual posture’</w:t>
      </w:r>
      <w:r w:rsidRPr="00204B2B">
        <w:rPr>
          <w:sz w:val="16"/>
        </w:rPr>
        <w:t xml:space="preserve">. In the 1993 Reith Lectures delivered on BBC channels, Said outlines three positions for public intellectuals to assume – as an outsider/exile/marginal, as an ‘amateur’, and </w:t>
      </w:r>
      <w:r w:rsidRPr="00656F1B">
        <w:rPr>
          <w:rStyle w:val="StyleUnderline"/>
          <w:highlight w:val="cyan"/>
        </w:rPr>
        <w:t>as a disturber of the status quo</w:t>
      </w:r>
      <w:r w:rsidRPr="00204B2B">
        <w:rPr>
          <w:sz w:val="16"/>
        </w:rPr>
        <w:t xml:space="preserve"> speaking ‘truth to power’ and </w:t>
      </w:r>
      <w:r w:rsidRPr="00204B2B">
        <w:rPr>
          <w:rStyle w:val="StyleUnderline"/>
        </w:rPr>
        <w:t xml:space="preserve">self-consciously </w:t>
      </w:r>
      <w:r w:rsidRPr="00656F1B">
        <w:rPr>
          <w:rStyle w:val="StyleUnderline"/>
          <w:highlight w:val="cyan"/>
        </w:rPr>
        <w:t>siding with those who are underrepresented</w:t>
      </w:r>
      <w:r w:rsidRPr="00204B2B">
        <w:rPr>
          <w:sz w:val="16"/>
        </w:rPr>
        <w:t xml:space="preserve"> and disadvantaged.9 Beginning with a discussion of Said’s critique of ‘professionalism’ and the ‘cult of expertise’ as it applies to International Relations, I first argue the importance, for scholars of global politics, of taking </w:t>
      </w:r>
      <w:r w:rsidRPr="00204B2B">
        <w:rPr>
          <w:i/>
          <w:sz w:val="16"/>
        </w:rPr>
        <w:t xml:space="preserve">politics </w:t>
      </w:r>
      <w:r w:rsidRPr="00204B2B">
        <w:rPr>
          <w:sz w:val="16"/>
        </w:rPr>
        <w:t xml:space="preserve">seriously. Second, I turn to Said’s comments on the posture of exile and his critique of identity politics, particularly in its nationalist formulations, to ask what it means for students of global politics to take the </w:t>
      </w:r>
      <w:r w:rsidRPr="00204B2B">
        <w:rPr>
          <w:i/>
          <w:sz w:val="16"/>
        </w:rPr>
        <w:t xml:space="preserve">global </w:t>
      </w:r>
      <w:r w:rsidRPr="00204B2B">
        <w:rPr>
          <w:sz w:val="16"/>
        </w:rPr>
        <w:t xml:space="preserve">seriously. Finally, I attend to some of Said’s comments on humanism and </w:t>
      </w:r>
      <w:proofErr w:type="spellStart"/>
      <w:r w:rsidRPr="00204B2B">
        <w:rPr>
          <w:sz w:val="16"/>
        </w:rPr>
        <w:t>contrapuntality</w:t>
      </w:r>
      <w:proofErr w:type="spellEnd"/>
      <w:r w:rsidRPr="00204B2B">
        <w:rPr>
          <w:sz w:val="16"/>
        </w:rPr>
        <w:t xml:space="preserve"> to examine what IR scholars can learn from Said about </w:t>
      </w:r>
      <w:r w:rsidRPr="00204B2B">
        <w:rPr>
          <w:i/>
          <w:sz w:val="16"/>
        </w:rPr>
        <w:t xml:space="preserve">feeling and thinking globally </w:t>
      </w:r>
      <w:r w:rsidRPr="00204B2B">
        <w:rPr>
          <w:sz w:val="16"/>
        </w:rPr>
        <w:t>concretely, thoroughly and carefully.</w:t>
      </w:r>
      <w:r>
        <w:rPr>
          <w:sz w:val="16"/>
        </w:rPr>
        <w:t xml:space="preserve"> </w:t>
      </w:r>
      <w:r w:rsidRPr="00204B2B">
        <w:rPr>
          <w:sz w:val="16"/>
        </w:rPr>
        <w:t>IR Professionals in an Age of Empire: From ‘International Experts’ to ‘Global Public Intellectuals’</w:t>
      </w:r>
      <w:r>
        <w:rPr>
          <w:sz w:val="16"/>
        </w:rPr>
        <w:t xml:space="preserve"> </w:t>
      </w:r>
      <w:r w:rsidRPr="00204B2B">
        <w:rPr>
          <w:sz w:val="16"/>
        </w:rPr>
        <w:t xml:space="preserve">One of the profound effects of the war on terror initiated by the Bush administration has been </w:t>
      </w:r>
      <w:r w:rsidRPr="00204B2B">
        <w:rPr>
          <w:rStyle w:val="StyleUnderline"/>
        </w:rPr>
        <w:t>a significant constriction of a democratic public sphere</w:t>
      </w:r>
      <w:r w:rsidRPr="00204B2B">
        <w:rPr>
          <w:sz w:val="16"/>
        </w:rPr>
        <w:t xml:space="preserve">, which </w:t>
      </w:r>
      <w:r w:rsidRPr="00204B2B">
        <w:rPr>
          <w:rStyle w:val="StyleUnderline"/>
        </w:rPr>
        <w:t>has included the active and aggressive curtailment of intellectual and political dissent</w:t>
      </w:r>
      <w:r w:rsidRPr="00204B2B">
        <w:rPr>
          <w:sz w:val="16"/>
        </w:rPr>
        <w:t xml:space="preserve"> and a sharp delineation of national boundaries along with concentration of state power. </w:t>
      </w:r>
      <w:r w:rsidRPr="00204B2B">
        <w:rPr>
          <w:rStyle w:val="StyleUnderline"/>
        </w:rPr>
        <w:t>The academy</w:t>
      </w:r>
      <w:r w:rsidRPr="00204B2B">
        <w:rPr>
          <w:sz w:val="16"/>
        </w:rPr>
        <w:t xml:space="preserve"> in this context </w:t>
      </w:r>
      <w:r w:rsidRPr="00204B2B">
        <w:rPr>
          <w:rStyle w:val="StyleUnderline"/>
        </w:rPr>
        <w:t>has become a particularly embattled site with</w:t>
      </w:r>
      <w:r w:rsidRPr="00204B2B">
        <w:rPr>
          <w:sz w:val="16"/>
        </w:rPr>
        <w:t xml:space="preserve"> some highly disturbing onslaughts on academic freedom. At the most obvious level, this has involved fairly well-calibrated neoconservative attacks on US higher education that have invoked </w:t>
      </w:r>
      <w:r w:rsidRPr="00204B2B">
        <w:rPr>
          <w:rStyle w:val="StyleUnderline"/>
        </w:rPr>
        <w:t xml:space="preserve">the mantra of ‘liberal </w:t>
      </w:r>
      <w:proofErr w:type="spellStart"/>
      <w:r w:rsidRPr="00204B2B">
        <w:rPr>
          <w:rStyle w:val="StyleUnderline"/>
        </w:rPr>
        <w:t>bias’</w:t>
      </w:r>
      <w:proofErr w:type="spellEnd"/>
      <w:r w:rsidRPr="00204B2B">
        <w:rPr>
          <w:rStyle w:val="StyleUnderline"/>
        </w:rPr>
        <w:t xml:space="preserve"> </w:t>
      </w:r>
      <w:r w:rsidRPr="00204B2B">
        <w:rPr>
          <w:sz w:val="16"/>
        </w:rPr>
        <w:t xml:space="preserve">and demanded legislative regulation and reform10, an onslaught supported by a well-funded network of conservative think tanks, </w:t>
      </w:r>
      <w:proofErr w:type="spellStart"/>
      <w:r w:rsidRPr="00204B2B">
        <w:rPr>
          <w:sz w:val="16"/>
        </w:rPr>
        <w:t>centres</w:t>
      </w:r>
      <w:proofErr w:type="spellEnd"/>
      <w:r w:rsidRPr="00204B2B">
        <w:rPr>
          <w:sz w:val="16"/>
        </w:rPr>
        <w:t xml:space="preserve">, institutes and ‘concerned citizen groups’ within and outside the higher education establishment11 and with considerable reach among sitting legislators, jurists and policy-makers as well as the media. But </w:t>
      </w:r>
      <w:r w:rsidRPr="00B5105A">
        <w:rPr>
          <w:rStyle w:val="StyleUnderline"/>
          <w:highlight w:val="cyan"/>
        </w:rPr>
        <w:t>what</w:t>
      </w:r>
      <w:r w:rsidRPr="00204B2B">
        <w:rPr>
          <w:rStyle w:val="StyleUnderline"/>
        </w:rPr>
        <w:t xml:space="preserve"> </w:t>
      </w:r>
      <w:r w:rsidRPr="00B5105A">
        <w:rPr>
          <w:rStyle w:val="StyleUnderline"/>
          <w:highlight w:val="cyan"/>
        </w:rPr>
        <w:t>has</w:t>
      </w:r>
      <w:r w:rsidRPr="00204B2B">
        <w:rPr>
          <w:sz w:val="16"/>
        </w:rPr>
        <w:t xml:space="preserve"> in part </w:t>
      </w:r>
      <w:r w:rsidRPr="00B5105A">
        <w:rPr>
          <w:rStyle w:val="StyleUnderline"/>
          <w:highlight w:val="cyan"/>
        </w:rPr>
        <w:t>made possible the encroachment of</w:t>
      </w:r>
      <w:r w:rsidRPr="00204B2B">
        <w:rPr>
          <w:rStyle w:val="StyleUnderline"/>
        </w:rPr>
        <w:t xml:space="preserve"> such</w:t>
      </w:r>
      <w:r w:rsidRPr="00204B2B">
        <w:rPr>
          <w:sz w:val="16"/>
        </w:rPr>
        <w:t xml:space="preserve"> nationalist and </w:t>
      </w:r>
      <w:r w:rsidRPr="00B5105A">
        <w:rPr>
          <w:rStyle w:val="StyleUnderline"/>
          <w:highlight w:val="cyan"/>
        </w:rPr>
        <w:t>statist agendas has been a larger history of</w:t>
      </w:r>
      <w:r w:rsidRPr="00204B2B">
        <w:rPr>
          <w:sz w:val="16"/>
        </w:rPr>
        <w:t xml:space="preserve"> the </w:t>
      </w:r>
      <w:proofErr w:type="spellStart"/>
      <w:r w:rsidRPr="00204B2B">
        <w:rPr>
          <w:sz w:val="16"/>
        </w:rPr>
        <w:t>corporatisation</w:t>
      </w:r>
      <w:proofErr w:type="spellEnd"/>
      <w:r w:rsidRPr="00204B2B">
        <w:rPr>
          <w:sz w:val="16"/>
        </w:rPr>
        <w:t xml:space="preserve"> of the university and the accompanying ‘</w:t>
      </w:r>
      <w:proofErr w:type="spellStart"/>
      <w:r w:rsidRPr="00B5105A">
        <w:rPr>
          <w:rStyle w:val="StyleUnderline"/>
        </w:rPr>
        <w:t>professionalisation</w:t>
      </w:r>
      <w:proofErr w:type="spellEnd"/>
      <w:r w:rsidRPr="00B5105A">
        <w:rPr>
          <w:rStyle w:val="StyleUnderline"/>
        </w:rPr>
        <w:t>’</w:t>
      </w:r>
      <w:r w:rsidRPr="00204B2B">
        <w:rPr>
          <w:sz w:val="16"/>
        </w:rPr>
        <w:t xml:space="preserve"> that goes with it. Expressing concern with ‘academic acquiescence in the decline of public discourse in the United States’, Herbert </w:t>
      </w:r>
      <w:r w:rsidRPr="00204B2B">
        <w:rPr>
          <w:rStyle w:val="StyleUnderline"/>
        </w:rPr>
        <w:t xml:space="preserve">Reid has </w:t>
      </w:r>
      <w:r w:rsidRPr="00204B2B">
        <w:rPr>
          <w:sz w:val="16"/>
        </w:rPr>
        <w:t xml:space="preserve">examined the ways in which the university is beginning to operate as another transnational corporation12, and </w:t>
      </w:r>
      <w:r w:rsidRPr="00204B2B">
        <w:rPr>
          <w:rStyle w:val="StyleUnderline"/>
        </w:rPr>
        <w:t xml:space="preserve">critiqued the consolidation of </w:t>
      </w:r>
      <w:r w:rsidRPr="00B5105A">
        <w:rPr>
          <w:rStyle w:val="StyleUnderline"/>
          <w:highlight w:val="cyan"/>
        </w:rPr>
        <w:t xml:space="preserve">a ‘culture of professionalism’ where </w:t>
      </w:r>
      <w:r w:rsidRPr="00B5105A">
        <w:rPr>
          <w:rStyle w:val="Emphasis"/>
          <w:highlight w:val="cyan"/>
        </w:rPr>
        <w:t>academic bureaucrats engage in bureaucratic role-playing</w:t>
      </w:r>
      <w:r w:rsidRPr="00204B2B">
        <w:rPr>
          <w:rStyle w:val="StyleUnderline"/>
        </w:rPr>
        <w:t xml:space="preserve">, minor academic </w:t>
      </w:r>
      <w:r w:rsidRPr="00204B2B">
        <w:rPr>
          <w:rStyle w:val="Emphasis"/>
        </w:rPr>
        <w:t xml:space="preserve">turf battles </w:t>
      </w:r>
      <w:r w:rsidRPr="00B5105A">
        <w:rPr>
          <w:rStyle w:val="Emphasis"/>
          <w:highlight w:val="cyan"/>
        </w:rPr>
        <w:t>mask the larger managerial power play</w:t>
      </w:r>
      <w:r w:rsidRPr="00204B2B">
        <w:rPr>
          <w:sz w:val="16"/>
        </w:rPr>
        <w:t xml:space="preserve"> on campuses </w:t>
      </w:r>
      <w:r w:rsidRPr="00B5105A">
        <w:rPr>
          <w:rStyle w:val="StyleUnderline"/>
          <w:highlight w:val="cyan"/>
        </w:rPr>
        <w:t>and</w:t>
      </w:r>
      <w:r w:rsidRPr="00204B2B">
        <w:rPr>
          <w:rStyle w:val="StyleUnderline"/>
        </w:rPr>
        <w:t xml:space="preserve"> the </w:t>
      </w:r>
      <w:r w:rsidRPr="00B5105A">
        <w:rPr>
          <w:rStyle w:val="StyleUnderline"/>
          <w:highlight w:val="cyan"/>
        </w:rPr>
        <w:t>increasing influence of a relatively autonomous administrative elite and the rise of insular ‘expert cultures</w:t>
      </w:r>
      <w:r w:rsidRPr="00204B2B">
        <w:rPr>
          <w:rStyle w:val="StyleUnderline"/>
        </w:rPr>
        <w:t>’</w:t>
      </w:r>
      <w:r w:rsidRPr="00204B2B">
        <w:rPr>
          <w:sz w:val="16"/>
        </w:rPr>
        <w:t xml:space="preserve"> have led to academics relinquishing their claims to public space and authority.13</w:t>
      </w:r>
      <w:r>
        <w:rPr>
          <w:sz w:val="16"/>
        </w:rPr>
        <w:t xml:space="preserve"> </w:t>
      </w:r>
      <w:r w:rsidRPr="00E01EAE">
        <w:rPr>
          <w:sz w:val="14"/>
        </w:rPr>
        <w:t xml:space="preserve">While it is no surprise that the US academy should find itself too at that uneasy confluence of neoliberal </w:t>
      </w:r>
      <w:proofErr w:type="spellStart"/>
      <w:r w:rsidRPr="00E01EAE">
        <w:rPr>
          <w:sz w:val="14"/>
        </w:rPr>
        <w:t>globalising</w:t>
      </w:r>
      <w:proofErr w:type="spellEnd"/>
      <w:r w:rsidRPr="00E01EAE">
        <w:rPr>
          <w:sz w:val="14"/>
        </w:rPr>
        <w:t xml:space="preserve"> dynamics and exclusivist nationalist agendas that is the predicament of many contemporary institutions around the world, there is much reason for concern and an urgent need to rethink the role and place of intellectual </w:t>
      </w:r>
      <w:proofErr w:type="spellStart"/>
      <w:r w:rsidRPr="00E01EAE">
        <w:rPr>
          <w:sz w:val="14"/>
        </w:rPr>
        <w:t>labour</w:t>
      </w:r>
      <w:proofErr w:type="spellEnd"/>
      <w:r w:rsidRPr="00E01EAE">
        <w:rPr>
          <w:sz w:val="14"/>
        </w:rPr>
        <w:t xml:space="preserve"> in the democratic process. This is especially true for scholars of the global writing in this age of </w:t>
      </w:r>
      <w:proofErr w:type="spellStart"/>
      <w:r w:rsidRPr="00E01EAE">
        <w:rPr>
          <w:sz w:val="14"/>
        </w:rPr>
        <w:t>globalisation</w:t>
      </w:r>
      <w:proofErr w:type="spellEnd"/>
      <w:r w:rsidRPr="00E01EAE">
        <w:rPr>
          <w:sz w:val="14"/>
        </w:rPr>
        <w:t xml:space="preserve"> and empire. Edward Said has written extensively on the place of the academy 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B5105A">
        <w:rPr>
          <w:rStyle w:val="StyleUnderline"/>
          <w:highlight w:val="cyan"/>
        </w:rPr>
        <w:t>The most serious threat to</w:t>
      </w:r>
      <w:r w:rsidRPr="00204B2B">
        <w:rPr>
          <w:rStyle w:val="StyleUnderline"/>
        </w:rPr>
        <w:t xml:space="preserve"> the ‘</w:t>
      </w:r>
      <w:r w:rsidRPr="00B5105A">
        <w:rPr>
          <w:rStyle w:val="StyleUnderline"/>
          <w:highlight w:val="cyan"/>
        </w:rPr>
        <w:t>intellectual vocation’</w:t>
      </w:r>
      <w:r w:rsidRPr="00E01EAE">
        <w:rPr>
          <w:sz w:val="14"/>
        </w:rPr>
        <w:t xml:space="preserve">, he argues, </w:t>
      </w:r>
      <w:r w:rsidRPr="00B5105A">
        <w:rPr>
          <w:rStyle w:val="StyleUnderline"/>
          <w:highlight w:val="cyan"/>
        </w:rPr>
        <w:t>is</w:t>
      </w:r>
      <w:r w:rsidRPr="00204B2B">
        <w:rPr>
          <w:rStyle w:val="StyleUnderline"/>
        </w:rPr>
        <w:t xml:space="preserve"> </w:t>
      </w:r>
      <w:r w:rsidRPr="00E01EAE">
        <w:rPr>
          <w:sz w:val="14"/>
        </w:rPr>
        <w:t xml:space="preserve">‘professionalism’ and mounts a pointed attack on the proliferation of ‘specializations’ and </w:t>
      </w:r>
      <w:r w:rsidRPr="00B5105A">
        <w:rPr>
          <w:rStyle w:val="StyleUnderline"/>
          <w:highlight w:val="cyan"/>
        </w:rPr>
        <w:t>the ‘cult of expertise’ with their focus on ‘</w:t>
      </w:r>
      <w:r w:rsidRPr="00204B2B">
        <w:rPr>
          <w:rStyle w:val="StyleUnderline"/>
        </w:rPr>
        <w:t xml:space="preserve">relatively </w:t>
      </w:r>
      <w:r w:rsidRPr="00B5105A">
        <w:rPr>
          <w:rStyle w:val="StyleUnderline"/>
          <w:highlight w:val="cyan"/>
        </w:rPr>
        <w:t>narrow</w:t>
      </w:r>
      <w:r w:rsidRPr="00204B2B">
        <w:rPr>
          <w:rStyle w:val="StyleUnderline"/>
        </w:rPr>
        <w:t xml:space="preserve"> areas of </w:t>
      </w:r>
      <w:r w:rsidRPr="00B5105A">
        <w:rPr>
          <w:rStyle w:val="StyleUnderline"/>
          <w:highlight w:val="cyan"/>
        </w:rPr>
        <w:t>knowledge’, ‘technical formalism’, ‘impersonal theories and methodologies’, and</w:t>
      </w:r>
      <w:r w:rsidRPr="00E01EAE">
        <w:rPr>
          <w:sz w:val="14"/>
        </w:rPr>
        <w:t xml:space="preserve"> most worrisome of all, their ability and </w:t>
      </w:r>
      <w:r w:rsidRPr="00B5105A">
        <w:rPr>
          <w:rStyle w:val="StyleUnderline"/>
          <w:highlight w:val="cyan"/>
        </w:rPr>
        <w:t xml:space="preserve">willingness to be </w:t>
      </w:r>
      <w:r w:rsidRPr="00B5105A">
        <w:rPr>
          <w:rStyle w:val="Emphasis"/>
          <w:highlight w:val="cyan"/>
        </w:rPr>
        <w:t>seduced by power</w:t>
      </w:r>
      <w:r w:rsidRPr="00E01EAE">
        <w:rPr>
          <w:sz w:val="14"/>
        </w:rPr>
        <w:t xml:space="preserve">.17 Said mentions in this context the funding of academic programmes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B5105A">
        <w:rPr>
          <w:rStyle w:val="StyleUnderline"/>
          <w:highlight w:val="cyan"/>
        </w:rPr>
        <w:t>This is not simply a matter of scholars working for the state, but</w:t>
      </w:r>
      <w:r w:rsidRPr="00204B2B">
        <w:rPr>
          <w:rStyle w:val="StyleUnderline"/>
        </w:rPr>
        <w:t xml:space="preserve"> </w:t>
      </w:r>
      <w:r w:rsidRPr="00E01EAE">
        <w:rPr>
          <w:sz w:val="14"/>
        </w:rPr>
        <w:t xml:space="preserve">indeed </w:t>
      </w:r>
      <w:r w:rsidRPr="00B5105A">
        <w:rPr>
          <w:rStyle w:val="StyleUnderline"/>
          <w:highlight w:val="cyan"/>
        </w:rPr>
        <w:t xml:space="preserve">a larger question of </w:t>
      </w:r>
      <w:r w:rsidRPr="00B5105A">
        <w:rPr>
          <w:rStyle w:val="Emphasis"/>
          <w:highlight w:val="cyan"/>
        </w:rPr>
        <w:t>intellectual orientation</w:t>
      </w:r>
      <w:r w:rsidRPr="00E01EAE">
        <w:rPr>
          <w:sz w:val="14"/>
        </w:rPr>
        <w:t xml:space="preserve">. </w:t>
      </w:r>
      <w:r w:rsidRPr="00B5105A">
        <w:rPr>
          <w:rStyle w:val="StyleUnderline"/>
          <w:highlight w:val="cyan"/>
        </w:rPr>
        <w:t>It is not uncommon for IR scholars to feel the need to formulate their</w:t>
      </w:r>
      <w:r w:rsidRPr="00204B2B">
        <w:rPr>
          <w:rStyle w:val="StyleUnderline"/>
        </w:rPr>
        <w:t xml:space="preserve"> </w:t>
      </w:r>
      <w:r w:rsidRPr="00E01EAE">
        <w:rPr>
          <w:sz w:val="14"/>
        </w:rPr>
        <w:t xml:space="preserve">scholarly </w:t>
      </w:r>
      <w:r w:rsidRPr="00B5105A">
        <w:rPr>
          <w:rStyle w:val="StyleUnderline"/>
          <w:highlight w:val="cyan"/>
        </w:rPr>
        <w:t>conclusions</w:t>
      </w:r>
      <w:r w:rsidRPr="00204B2B">
        <w:rPr>
          <w:rStyle w:val="StyleUnderline"/>
        </w:rPr>
        <w:t xml:space="preserve"> </w:t>
      </w:r>
      <w:r w:rsidRPr="00E01EAE">
        <w:rPr>
          <w:sz w:val="14"/>
        </w:rPr>
        <w:t xml:space="preserve">in terms of its relevance for global politics, where ‘relevance’ is measured </w:t>
      </w:r>
      <w:r w:rsidRPr="00B5105A">
        <w:rPr>
          <w:rStyle w:val="StyleUnderline"/>
          <w:highlight w:val="cyan"/>
        </w:rPr>
        <w:t>entirely in terms of policy wisdom</w:t>
      </w:r>
      <w:r w:rsidRPr="00E01EAE">
        <w:rPr>
          <w:sz w:val="14"/>
        </w:rPr>
        <w:t xml:space="preserve">. Edward </w:t>
      </w:r>
      <w:r w:rsidRPr="00204B2B">
        <w:rPr>
          <w:rStyle w:val="StyleUnderline"/>
        </w:rPr>
        <w:t xml:space="preserve">Said’s searing indictment of US intellectuals – policy-experts and Middle East experts </w:t>
      </w:r>
      <w:r w:rsidRPr="00E01EAE">
        <w:rPr>
          <w:sz w:val="14"/>
        </w:rPr>
        <w:t xml:space="preserve">- in the context of the first Gulf War20 </w:t>
      </w:r>
      <w:r w:rsidRPr="00204B2B">
        <w:rPr>
          <w:rStyle w:val="StyleUnderline"/>
        </w:rPr>
        <w:t xml:space="preserve">is </w:t>
      </w:r>
      <w:r w:rsidRPr="00E01EAE">
        <w:rPr>
          <w:sz w:val="14"/>
        </w:rPr>
        <w:t xml:space="preserve">certainly even more </w:t>
      </w:r>
      <w:r w:rsidRPr="00204B2B">
        <w:rPr>
          <w:rStyle w:val="StyleUnderline"/>
        </w:rPr>
        <w:t xml:space="preserve">resonant in the contemporary context </w:t>
      </w:r>
      <w:r w:rsidRPr="00E01EAE">
        <w:rPr>
          <w:sz w:val="14"/>
        </w:rPr>
        <w:t xml:space="preserve">preceding and following the 2003 invasion of Iraq. The space for a </w:t>
      </w:r>
      <w:r w:rsidRPr="00B5105A">
        <w:rPr>
          <w:rStyle w:val="StyleUnderline"/>
          <w:highlight w:val="cyan"/>
        </w:rPr>
        <w:t>critical appraisal</w:t>
      </w:r>
      <w:r w:rsidRPr="00204B2B">
        <w:rPr>
          <w:rStyle w:val="StyleUnderline"/>
        </w:rPr>
        <w:t xml:space="preserve"> </w:t>
      </w:r>
      <w:r w:rsidRPr="00E01EAE">
        <w:rPr>
          <w:sz w:val="14"/>
        </w:rPr>
        <w:t xml:space="preserve">of the motivations and conduct of this war has been considerably diminished by the expertise-framed national debate </w:t>
      </w:r>
      <w:r w:rsidRPr="00B5105A">
        <w:rPr>
          <w:rStyle w:val="StyleUnderline"/>
          <w:highlight w:val="cyan"/>
        </w:rPr>
        <w:t>wherein</w:t>
      </w:r>
      <w:r w:rsidRPr="00E01EAE">
        <w:rPr>
          <w:sz w:val="14"/>
        </w:rPr>
        <w:t xml:space="preserve"> certain kinds </w:t>
      </w:r>
      <w:r w:rsidRPr="00E01EAE">
        <w:rPr>
          <w:b/>
          <w:sz w:val="14"/>
        </w:rPr>
        <w:t xml:space="preserve">of </w:t>
      </w:r>
      <w:r w:rsidRPr="00B5105A">
        <w:rPr>
          <w:rStyle w:val="Emphasis"/>
          <w:highlight w:val="cyan"/>
        </w:rPr>
        <w:t>ethical questions irreducible to formulaic ‘for or against’ and ‘costs and benefits’ analysis</w:t>
      </w:r>
      <w:r w:rsidRPr="00B5105A">
        <w:rPr>
          <w:rStyle w:val="StyleUnderline"/>
          <w:highlight w:val="cyan"/>
        </w:rPr>
        <w:t xml:space="preserve"> can simply </w:t>
      </w:r>
      <w:r w:rsidRPr="00B5105A">
        <w:rPr>
          <w:rStyle w:val="Emphasis"/>
          <w:highlight w:val="cyan"/>
        </w:rPr>
        <w:t>not be raised</w:t>
      </w:r>
      <w:r w:rsidRPr="00E01EAE">
        <w:rPr>
          <w:sz w:val="14"/>
        </w:rPr>
        <w:t xml:space="preserve">. In effect, what Said argues for, and </w:t>
      </w:r>
      <w:r w:rsidRPr="00B5105A">
        <w:rPr>
          <w:rStyle w:val="StyleUnderline"/>
          <w:highlight w:val="cyan"/>
        </w:rPr>
        <w:t>IR scholars need to pay particular heed to</w:t>
      </w:r>
      <w:r w:rsidRPr="00204B2B">
        <w:rPr>
          <w:rStyle w:val="StyleUnderline"/>
        </w:rPr>
        <w:t xml:space="preserve">, is </w:t>
      </w:r>
      <w:r w:rsidRPr="00E01EAE">
        <w:rPr>
          <w:sz w:val="14"/>
        </w:rPr>
        <w:t xml:space="preserve">an </w:t>
      </w:r>
      <w:r w:rsidRPr="00204B2B">
        <w:rPr>
          <w:rStyle w:val="StyleUnderline"/>
        </w:rPr>
        <w:t xml:space="preserve">understanding </w:t>
      </w:r>
      <w:r w:rsidRPr="00E01EAE">
        <w:rPr>
          <w:sz w:val="14"/>
        </w:rPr>
        <w:t>of ‘</w:t>
      </w:r>
      <w:r w:rsidRPr="00B5105A">
        <w:rPr>
          <w:rStyle w:val="StyleUnderline"/>
          <w:highlight w:val="cyan"/>
        </w:rPr>
        <w:t>intellectual relevance’</w:t>
      </w:r>
      <w:r w:rsidRPr="00204B2B">
        <w:rPr>
          <w:rStyle w:val="StyleUnderline"/>
        </w:rPr>
        <w:t xml:space="preserve"> that is </w:t>
      </w:r>
      <w:r w:rsidRPr="00B5105A">
        <w:rPr>
          <w:rStyle w:val="StyleUnderline"/>
        </w:rPr>
        <w:t>larger</w:t>
      </w:r>
      <w:r w:rsidRPr="00204B2B">
        <w:rPr>
          <w:rStyle w:val="StyleUnderline"/>
        </w:rPr>
        <w:t xml:space="preserve"> and more worthwhile</w:t>
      </w:r>
      <w:r w:rsidRPr="00E01EAE">
        <w:rPr>
          <w:sz w:val="14"/>
        </w:rPr>
        <w:t xml:space="preserve">, </w:t>
      </w:r>
      <w:r w:rsidRPr="00204B2B">
        <w:rPr>
          <w:rStyle w:val="StyleUnderline"/>
        </w:rPr>
        <w:t xml:space="preserve">that is </w:t>
      </w:r>
      <w:r w:rsidRPr="00B5105A">
        <w:rPr>
          <w:rStyle w:val="StyleUnderline"/>
          <w:highlight w:val="cyan"/>
        </w:rPr>
        <w:t>about the posing of critical, historical, ethica</w:t>
      </w:r>
      <w:r w:rsidRPr="00204B2B">
        <w:rPr>
          <w:rStyle w:val="StyleUnderline"/>
        </w:rPr>
        <w:t>l</w:t>
      </w:r>
      <w:r w:rsidRPr="00E01EAE">
        <w:rPr>
          <w:sz w:val="14"/>
        </w:rPr>
        <w:t xml:space="preserve"> and perhaps unanswerable </w:t>
      </w:r>
      <w:r w:rsidRPr="00B5105A">
        <w:rPr>
          <w:rStyle w:val="StyleUnderline"/>
          <w:highlight w:val="cyan"/>
        </w:rPr>
        <w:t>questions rather than</w:t>
      </w:r>
      <w:r w:rsidRPr="00204B2B">
        <w:rPr>
          <w:rStyle w:val="StyleUnderline"/>
        </w:rPr>
        <w:t xml:space="preserve"> the offering of </w:t>
      </w:r>
      <w:r w:rsidRPr="00B5105A">
        <w:rPr>
          <w:rStyle w:val="StyleUnderline"/>
          <w:highlight w:val="cyan"/>
        </w:rPr>
        <w:t>recipes and solutions</w:t>
      </w:r>
      <w:r w:rsidRPr="00204B2B">
        <w:rPr>
          <w:rStyle w:val="StyleUnderline"/>
        </w:rPr>
        <w:t>, that is about politics (rather than techno-expertise</w:t>
      </w:r>
      <w:r w:rsidRPr="00E01EAE">
        <w:rPr>
          <w:sz w:val="14"/>
        </w:rPr>
        <w:t xml:space="preserve">) in the most fundamental and important senses of the vocation.21 It is not surprising that </w:t>
      </w:r>
      <w:r w:rsidRPr="00E01EAE">
        <w:rPr>
          <w:b/>
          <w:bCs/>
          <w:u w:val="single"/>
        </w:rPr>
        <w:t>the ‘cult of expertise’</w:t>
      </w:r>
      <w:r w:rsidRPr="00E01EAE">
        <w:rPr>
          <w:sz w:val="14"/>
        </w:rPr>
        <w:t xml:space="preserve"> that is increasingly </w:t>
      </w:r>
      <w:r w:rsidRPr="00E01EAE">
        <w:rPr>
          <w:b/>
          <w:bCs/>
          <w:u w:val="single"/>
        </w:rPr>
        <w:t>driving the study of global politics</w:t>
      </w:r>
      <w:r w:rsidRPr="00E01EAE">
        <w:rPr>
          <w:sz w:val="14"/>
        </w:rPr>
        <w:t xml:space="preserve"> has occurred in conjunction with a larger </w:t>
      </w:r>
      <w:proofErr w:type="spellStart"/>
      <w:r w:rsidRPr="00E01EAE">
        <w:rPr>
          <w:sz w:val="14"/>
        </w:rPr>
        <w:t>depoliticisation</w:t>
      </w:r>
      <w:proofErr w:type="spellEnd"/>
      <w:r w:rsidRPr="00E01EAE">
        <w:rPr>
          <w:sz w:val="14"/>
        </w:rPr>
        <w:t xml:space="preserve"> of many facets of global politics, which since the 1980s has </w:t>
      </w:r>
      <w:r w:rsidRPr="00E01EAE">
        <w:rPr>
          <w:b/>
          <w:bCs/>
          <w:u w:val="single"/>
        </w:rPr>
        <w:t>accompanied a</w:t>
      </w:r>
      <w:r w:rsidRPr="00E01EAE">
        <w:rPr>
          <w:sz w:val="14"/>
        </w:rPr>
        <w:t xml:space="preserve"> more general prosperity-bred </w:t>
      </w:r>
      <w:r w:rsidRPr="00E01EAE">
        <w:rPr>
          <w:b/>
          <w:bCs/>
          <w:u w:val="single"/>
        </w:rPr>
        <w:t>complacency about politics in the Anglo-European world, particularly in the US</w:t>
      </w:r>
      <w:r w:rsidRPr="00E01EAE">
        <w:rPr>
          <w:sz w:val="14"/>
        </w:rPr>
        <w:t xml:space="preserve">. There are many examples of this. It is evident, for instance, in the understanding of </w:t>
      </w:r>
      <w:proofErr w:type="spellStart"/>
      <w:r w:rsidRPr="00E01EAE">
        <w:rPr>
          <w:sz w:val="14"/>
        </w:rPr>
        <w:t>globalisation</w:t>
      </w:r>
      <w:proofErr w:type="spellEnd"/>
      <w:r w:rsidRPr="00E01EAE">
        <w:rPr>
          <w:sz w:val="14"/>
        </w:rPr>
        <w:t xml:space="preserve"> as TINA market-driven rationality – inevitable, inexorable and ultimately, as Thomas Friedman’s many writings boldly proclaim, apolitical.22 If development was always the ‘anti-politics machine’ that James Ferguson so brilliantly adumbrated more than a decade ago, it is now seen almost entirely as technocratic aid and/or charitable humanitarianism delivered via </w:t>
      </w:r>
      <w:proofErr w:type="spellStart"/>
      <w:r w:rsidRPr="00E01EAE">
        <w:rPr>
          <w:sz w:val="14"/>
        </w:rPr>
        <w:t>professionalised</w:t>
      </w:r>
      <w:proofErr w:type="spellEnd"/>
      <w:r w:rsidRPr="00E01EAE">
        <w:rPr>
          <w:sz w:val="14"/>
        </w:rPr>
        <w:t xml:space="preserve"> bureaucracies, whether they are IGOs or INGOs.23 From the more expansive environmental and feminist-inspired understandings of ‘human security’, understandings of global security are once again increasingly being reduced to (military) strategy and global </w:t>
      </w:r>
      <w:proofErr w:type="spellStart"/>
      <w:r w:rsidRPr="00E01EAE">
        <w:rPr>
          <w:sz w:val="14"/>
        </w:rPr>
        <w:t>democratisation</w:t>
      </w:r>
      <w:proofErr w:type="spellEnd"/>
      <w:r w:rsidRPr="00E01EAE">
        <w:rPr>
          <w:sz w:val="14"/>
        </w:rPr>
        <w:t xml:space="preserve"> to technical recipes for ‘regime change’ and ‘good governance’. There should be little surprise in such a context that the ‘war on terror’ has translated into a </w:t>
      </w:r>
      <w:proofErr w:type="spellStart"/>
      <w:r w:rsidRPr="00E01EAE">
        <w:rPr>
          <w:sz w:val="14"/>
        </w:rPr>
        <w:t>depoliticised</w:t>
      </w:r>
      <w:proofErr w:type="spellEnd"/>
      <w:r w:rsidRPr="00E01EAE">
        <w:rPr>
          <w:sz w:val="14"/>
        </w:rPr>
        <w:t xml:space="preserve"> response to a </w:t>
      </w:r>
      <w:proofErr w:type="spellStart"/>
      <w:r w:rsidRPr="00E01EAE">
        <w:rPr>
          <w:sz w:val="14"/>
        </w:rPr>
        <w:t>dehistoricised</w:t>
      </w:r>
      <w:proofErr w:type="spellEnd"/>
      <w:r w:rsidRPr="00E01EAE">
        <w:rPr>
          <w:sz w:val="14"/>
        </w:rPr>
        <w:t xml:space="preserve"> understanding of the ‘roots of terror’. </w:t>
      </w:r>
      <w:r w:rsidRPr="00E01EAE">
        <w:rPr>
          <w:b/>
          <w:bCs/>
          <w:u w:val="single"/>
        </w:rPr>
        <w:t>For IR scholars, reclaiming politics is a task that will involve working against</w:t>
      </w:r>
      <w:r w:rsidRPr="00E01EAE">
        <w:rPr>
          <w:sz w:val="14"/>
        </w:rPr>
        <w:t xml:space="preserve"> the grain of </w:t>
      </w:r>
      <w:r w:rsidRPr="00E01EAE">
        <w:rPr>
          <w:b/>
          <w:bCs/>
          <w:u w:val="single"/>
        </w:rPr>
        <w:t>expertise-oriented professionalism</w:t>
      </w:r>
      <w:r w:rsidRPr="00E01EAE">
        <w:rPr>
          <w:sz w:val="14"/>
        </w:rPr>
        <w:t xml:space="preserve"> in a world </w:t>
      </w:r>
      <w:r w:rsidRPr="00E01EAE">
        <w:rPr>
          <w:b/>
          <w:bCs/>
          <w:u w:val="single"/>
        </w:rPr>
        <w:t>that</w:t>
      </w:r>
      <w:r w:rsidRPr="00E01EAE">
        <w:rPr>
          <w:sz w:val="14"/>
        </w:rPr>
        <w:t xml:space="preserve"> increasingly </w:t>
      </w:r>
      <w:r w:rsidRPr="00E01EAE">
        <w:rPr>
          <w:b/>
          <w:bCs/>
          <w:u w:val="single"/>
        </w:rPr>
        <w:t>understands its own workings in apolitical terms</w:t>
      </w:r>
      <w:r w:rsidRPr="00E01EAE">
        <w:rPr>
          <w:sz w:val="14"/>
        </w:rPr>
        <w:t>. What Said offers in the place of professionalism is a spirit of ‘amateurism’ – ‘the desire to be moved not by profit or reward but by love for and unquenchable interest in the larger picture, in making connections across lines and barriers, in refusing to be tied down to a specialty, in caring for ideas and values despite the restrictions of a profession’, an amateur intellectual being one ‘who considers that to be a thinking and concerned member of a society one is entitled to raise moral issues at the heart of even the most technical and professionalized activity as it involves one’s country, its power, its mode of interacting with its citizens as well as with other societies’. ‘(</w:t>
      </w:r>
      <w:r w:rsidRPr="00C7163A">
        <w:rPr>
          <w:b/>
          <w:bCs/>
          <w:highlight w:val="cyan"/>
          <w:u w:val="single"/>
        </w:rPr>
        <w:t>T)he intellectual</w:t>
      </w:r>
      <w:r w:rsidRPr="00C7163A">
        <w:rPr>
          <w:sz w:val="14"/>
          <w:highlight w:val="cyan"/>
        </w:rPr>
        <w:t>’s</w:t>
      </w:r>
      <w:r w:rsidRPr="00E01EAE">
        <w:rPr>
          <w:sz w:val="14"/>
        </w:rPr>
        <w:t xml:space="preserve"> spirit as an amateur’, Said argues, ‘</w:t>
      </w:r>
      <w:r w:rsidRPr="00C7163A">
        <w:rPr>
          <w:b/>
          <w:bCs/>
          <w:highlight w:val="cyan"/>
          <w:u w:val="single"/>
        </w:rPr>
        <w:t>can enter and transform the merely professional routine</w:t>
      </w:r>
      <w:r w:rsidRPr="00E01EAE">
        <w:rPr>
          <w:b/>
          <w:bCs/>
          <w:u w:val="single"/>
        </w:rPr>
        <w:t xml:space="preserve"> most of us go through </w:t>
      </w:r>
      <w:r w:rsidRPr="00C7163A">
        <w:rPr>
          <w:b/>
          <w:bCs/>
          <w:highlight w:val="cyan"/>
          <w:u w:val="single"/>
        </w:rPr>
        <w:t>into something much more lively and radical</w:t>
      </w:r>
      <w:r w:rsidRPr="00E01EAE">
        <w:rPr>
          <w:b/>
          <w:bCs/>
          <w:u w:val="single"/>
        </w:rPr>
        <w:t>; instead of doing what one is supposed to do one can ask why one does it, who benefits from it, how can it reconnect with a personal project and original thoughts.</w:t>
      </w:r>
      <w:r w:rsidRPr="00E01EAE">
        <w:rPr>
          <w:sz w:val="14"/>
        </w:rPr>
        <w:t xml:space="preserve">’24 </w:t>
      </w:r>
      <w:r w:rsidRPr="00E01EAE">
        <w:rPr>
          <w:b/>
          <w:bCs/>
          <w:u w:val="single"/>
        </w:rPr>
        <w:t>This requires not just a stubborn intellectual independence, but also shedding habits, jargons, tones that have inhibited IR scholars</w:t>
      </w:r>
      <w:r w:rsidRPr="00E01EAE">
        <w:rPr>
          <w:sz w:val="14"/>
        </w:rPr>
        <w:t xml:space="preserve"> from conversing with thinkers and intellectuals outside the discipline, colleagues in history, anthropology, cultural studies, comparative literature, sociology as well as in non-academic venues, who raise the question of the global in different and sometimes contradictory ways. Arguing that the intellectual’s role is a ‘non-specialist’ one,25 Said bemoans the disappearance of the ‘general secular intellectual’ – ‘figures of learning and authority, whose general scope over many fields gave them more than professional competence, that is, a critical intellectual style’.26 </w:t>
      </w:r>
      <w:r w:rsidRPr="00C7163A">
        <w:rPr>
          <w:b/>
          <w:bCs/>
          <w:highlight w:val="cyan"/>
          <w:u w:val="single"/>
        </w:rPr>
        <w:t>Discarding the professional straitjacket of expertise-oriented IR to venture into intellectual terrains that raise questions of global power and cultural negotiations in a myriad of intersecting and cross-cutting ways will yield richer and fuller conceptions of the ‘politics’ of global politics.</w:t>
      </w:r>
      <w:r w:rsidRPr="00E01EAE">
        <w:rPr>
          <w:sz w:val="14"/>
        </w:rPr>
        <w:t xml:space="preserve"> Needless to say, inter- and crossdisciplinarity will also yield richer and fuller conceptions of the ‘global’ of global politics. It is to that that I turn next.</w:t>
      </w:r>
    </w:p>
    <w:p w14:paraId="5C7EC90B" w14:textId="77777777" w:rsidR="00863D33" w:rsidRPr="006514DF" w:rsidRDefault="00863D33" w:rsidP="00863D33">
      <w:pPr>
        <w:pStyle w:val="Heading4"/>
      </w:pPr>
      <w:r>
        <w:t xml:space="preserve">This is a war of </w:t>
      </w:r>
      <w:proofErr w:type="gramStart"/>
      <w:r>
        <w:t>MANUEVER</w:t>
      </w:r>
      <w:proofErr w:type="gramEnd"/>
      <w:r>
        <w:t xml:space="preserve"> and you should evaluate this debate as a negotiation of knowledge and a question of our ability to produce reorientation towards the political economy.</w:t>
      </w:r>
    </w:p>
    <w:p w14:paraId="06F39E3D" w14:textId="77777777" w:rsidR="00863D33" w:rsidRPr="00A03664" w:rsidRDefault="00863D33" w:rsidP="00863D33">
      <w:pPr>
        <w:rPr>
          <w:sz w:val="20"/>
        </w:rPr>
      </w:pPr>
      <w:proofErr w:type="spellStart"/>
      <w:r>
        <w:rPr>
          <w:rFonts w:cs="Palatino-Roman"/>
          <w:b/>
          <w:color w:val="292526"/>
          <w:szCs w:val="19"/>
        </w:rPr>
        <w:t>Bleiker</w:t>
      </w:r>
      <w:proofErr w:type="spellEnd"/>
      <w:r w:rsidRPr="00A03664">
        <w:rPr>
          <w:rFonts w:cs="Palatino-Roman"/>
          <w:b/>
          <w:color w:val="292526"/>
          <w:szCs w:val="19"/>
        </w:rPr>
        <w:t xml:space="preserve"> 2000 </w:t>
      </w:r>
      <w:r w:rsidRPr="00A03664">
        <w:rPr>
          <w:rFonts w:cs="Palatino-Roman"/>
          <w:color w:val="292526"/>
          <w:sz w:val="16"/>
          <w:szCs w:val="19"/>
        </w:rPr>
        <w:t xml:space="preserve">(Roland, coordinator of the Peace and Conflict Studies Program @ U of Queensland, </w:t>
      </w:r>
      <w:r w:rsidRPr="00A03664">
        <w:rPr>
          <w:rFonts w:cs="Palatino-Roman"/>
          <w:color w:val="292526"/>
          <w:sz w:val="16"/>
          <w:szCs w:val="19"/>
          <w:u w:val="single"/>
        </w:rPr>
        <w:t>Popular Dissent, Human Agency, and Global Politics</w:t>
      </w:r>
      <w:proofErr w:type="gramStart"/>
      <w:r w:rsidRPr="00A03664">
        <w:rPr>
          <w:rFonts w:cs="Palatino-Roman"/>
          <w:color w:val="292526"/>
          <w:sz w:val="16"/>
          <w:szCs w:val="19"/>
        </w:rPr>
        <w:t>, )</w:t>
      </w:r>
      <w:proofErr w:type="gramEnd"/>
      <w:r w:rsidRPr="00A03664">
        <w:rPr>
          <w:sz w:val="20"/>
        </w:rPr>
        <w:t xml:space="preserve"> </w:t>
      </w:r>
    </w:p>
    <w:p w14:paraId="4B0A4B92" w14:textId="77777777" w:rsidR="00863D33" w:rsidRDefault="00863D33" w:rsidP="00863D33">
      <w:pPr>
        <w:ind w:left="720"/>
        <w:rPr>
          <w:rStyle w:val="Hyperlink"/>
          <w:sz w:val="14"/>
        </w:rPr>
      </w:pPr>
      <w:r w:rsidRPr="00511750">
        <w:rPr>
          <w:rStyle w:val="Hyperlink"/>
          <w:sz w:val="14"/>
        </w:rPr>
        <w:t>Describing, explaining and prescribing may be less unproblematic processes of evaluation, but only at first sight</w:t>
      </w:r>
      <w:r w:rsidRPr="00511750">
        <w:rPr>
          <w:rStyle w:val="Hyperlink"/>
          <w:sz w:val="14"/>
          <w:highlight w:val="cyan"/>
        </w:rPr>
        <w:t xml:space="preserve">. </w:t>
      </w:r>
      <w:r w:rsidRPr="0061230C">
        <w:rPr>
          <w:rStyle w:val="StyleUnderline"/>
          <w:highlight w:val="cyan"/>
        </w:rPr>
        <w:t>If one abandons the notion of Truth,</w:t>
      </w:r>
      <w:r w:rsidRPr="00511750">
        <w:rPr>
          <w:rFonts w:cs="Palatino-Roman"/>
          <w:color w:val="292526"/>
          <w:sz w:val="14"/>
          <w:szCs w:val="19"/>
        </w:rPr>
        <w:t xml:space="preserve"> </w:t>
      </w:r>
      <w:r w:rsidRPr="00511750">
        <w:rPr>
          <w:rStyle w:val="Hyperlink"/>
          <w:sz w:val="14"/>
        </w:rPr>
        <w:t>the idea that an event can be apprehended as part of a natural order, authentically and scientifically, as something that exists independently of the meaning we have given it – if one abandons</w:t>
      </w:r>
      <w:r w:rsidRPr="00511750">
        <w:rPr>
          <w:rFonts w:cs="Palatino-Roman"/>
          <w:color w:val="292526"/>
          <w:sz w:val="14"/>
          <w:szCs w:val="19"/>
        </w:rPr>
        <w:t xml:space="preserve"> </w:t>
      </w:r>
      <w:r w:rsidRPr="00536629">
        <w:rPr>
          <w:rFonts w:cs="Palatino-Roman"/>
          <w:color w:val="292526"/>
          <w:szCs w:val="19"/>
          <w:u w:val="single"/>
        </w:rPr>
        <w:t>this separation of object and subject,</w:t>
      </w:r>
      <w:r w:rsidRPr="00A03664">
        <w:rPr>
          <w:rFonts w:cs="Palatino-Roman"/>
          <w:color w:val="292526"/>
          <w:szCs w:val="19"/>
          <w:u w:val="single"/>
        </w:rPr>
        <w:t xml:space="preserve"> then </w:t>
      </w:r>
      <w:r w:rsidRPr="0061230C">
        <w:rPr>
          <w:rStyle w:val="StyleUnderline"/>
          <w:highlight w:val="cyan"/>
        </w:rPr>
        <w:t>the process of judging a particular approach to describing and explaining an event becomes a</w:t>
      </w:r>
      <w:r w:rsidRPr="00A03664">
        <w:rPr>
          <w:rFonts w:cs="Palatino-Roman"/>
          <w:color w:val="292526"/>
          <w:szCs w:val="19"/>
          <w:u w:val="single"/>
        </w:rPr>
        <w:t xml:space="preserve"> </w:t>
      </w:r>
      <w:r w:rsidRPr="0061230C">
        <w:rPr>
          <w:rStyle w:val="StyleUnderline"/>
        </w:rPr>
        <w:t xml:space="preserve">very </w:t>
      </w:r>
      <w:r w:rsidRPr="0061230C">
        <w:rPr>
          <w:rStyle w:val="StyleUnderline"/>
          <w:highlight w:val="cyan"/>
        </w:rPr>
        <w:t>muddled affair.</w:t>
      </w:r>
      <w:r w:rsidRPr="0061230C">
        <w:rPr>
          <w:rStyle w:val="StyleUnderline"/>
        </w:rPr>
        <w:t xml:space="preserve"> </w:t>
      </w:r>
      <w:r w:rsidRPr="0061230C">
        <w:rPr>
          <w:rStyle w:val="StyleUnderline"/>
          <w:highlight w:val="cyan"/>
        </w:rPr>
        <w:t>There is no longer an objective measuring device that can set the standard to evaluate whether or not a particular insight into an event</w:t>
      </w:r>
      <w:r w:rsidRPr="00BC5CAE">
        <w:rPr>
          <w:rFonts w:cs="Palatino-Roman"/>
          <w:color w:val="292526"/>
          <w:szCs w:val="19"/>
          <w:highlight w:val="cyan"/>
          <w:u w:val="single"/>
        </w:rPr>
        <w:t>,</w:t>
      </w:r>
      <w:r w:rsidRPr="00A03664">
        <w:rPr>
          <w:rFonts w:cs="Palatino-Roman"/>
          <w:color w:val="292526"/>
          <w:szCs w:val="19"/>
          <w:u w:val="single"/>
        </w:rPr>
        <w:t xml:space="preserve"> such as the collapse of the Berlin Wall, </w:t>
      </w:r>
      <w:r w:rsidRPr="0061230C">
        <w:rPr>
          <w:rStyle w:val="StyleUnderline"/>
          <w:highlight w:val="cyan"/>
        </w:rPr>
        <w:t>is true or false</w:t>
      </w:r>
      <w:r w:rsidRPr="00A03664">
        <w:rPr>
          <w:rFonts w:cs="Palatino-Roman"/>
          <w:color w:val="292526"/>
          <w:szCs w:val="19"/>
          <w:u w:val="single"/>
        </w:rPr>
        <w:t>. The very nature of a past event becomes indeterminate insofar as its identification is dependent upon ever-changing forms of linguistic expressions that imbue the event with meaning</w:t>
      </w:r>
      <w:r w:rsidRPr="00511750">
        <w:rPr>
          <w:rFonts w:cs="Palatino-Roman"/>
          <w:color w:val="292526"/>
          <w:sz w:val="14"/>
          <w:szCs w:val="19"/>
        </w:rPr>
        <w:t>.</w:t>
      </w:r>
      <w:r w:rsidRPr="00511750">
        <w:rPr>
          <w:rFonts w:cs="Palatino-Roman"/>
          <w:color w:val="292526"/>
          <w:sz w:val="14"/>
          <w:szCs w:val="10"/>
        </w:rPr>
        <w:t xml:space="preserve">56 </w:t>
      </w:r>
      <w:r w:rsidRPr="00511750">
        <w:rPr>
          <w:rStyle w:val="Hyperlink"/>
          <w:sz w:val="14"/>
        </w:rPr>
        <w:t xml:space="preserve">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w:t>
      </w:r>
      <w:proofErr w:type="spellStart"/>
      <w:r w:rsidRPr="00511750">
        <w:rPr>
          <w:rStyle w:val="Hyperlink"/>
          <w:sz w:val="14"/>
        </w:rPr>
        <w:t>emphasise</w:t>
      </w:r>
      <w:proofErr w:type="spellEnd"/>
      <w:r w:rsidRPr="00511750">
        <w:rPr>
          <w:rStyle w:val="Hyperlink"/>
          <w:sz w:val="14"/>
        </w:rPr>
        <w:t xml:space="preserv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61230C">
        <w:rPr>
          <w:rStyle w:val="StyleUnderline"/>
          <w:highlight w:val="cyan"/>
        </w:rPr>
        <w:t>How,</w:t>
      </w:r>
      <w:r w:rsidRPr="0061230C">
        <w:rPr>
          <w:rStyle w:val="StyleUnderline"/>
        </w:rPr>
        <w:t xml:space="preserve"> </w:t>
      </w:r>
      <w:r w:rsidRPr="00A03664">
        <w:rPr>
          <w:rFonts w:cs="Palatino-Roman"/>
          <w:color w:val="292526"/>
          <w:szCs w:val="19"/>
          <w:u w:val="single"/>
        </w:rPr>
        <w:t>then</w:t>
      </w:r>
      <w:r w:rsidRPr="0061230C">
        <w:rPr>
          <w:rStyle w:val="StyleUnderline"/>
          <w:highlight w:val="cyan"/>
        </w:rPr>
        <w:t>, can one judge? Determining the value of a particular insight or action is always a process of negotiating knowledge, of deciding where its rotating axes should be placed and how its outer boundaries should be drawn. The</w:t>
      </w:r>
      <w:r w:rsidRPr="00A03664">
        <w:rPr>
          <w:rFonts w:cs="Palatino-Roman"/>
          <w:color w:val="292526"/>
          <w:szCs w:val="19"/>
          <w:u w:val="single"/>
        </w:rPr>
        <w:t xml:space="preserve"> actual </w:t>
      </w:r>
      <w:r w:rsidRPr="0061230C">
        <w:rPr>
          <w:rStyle w:val="StyleUnderline"/>
          <w:highlight w:val="cyan"/>
        </w:rPr>
        <w:t>act of judging can</w:t>
      </w:r>
      <w:r w:rsidRPr="00A03664">
        <w:rPr>
          <w:rFonts w:cs="Palatino-Roman"/>
          <w:color w:val="292526"/>
          <w:szCs w:val="19"/>
          <w:u w:val="single"/>
        </w:rPr>
        <w:t xml:space="preserve"> thus </w:t>
      </w:r>
      <w:r w:rsidRPr="0061230C">
        <w:rPr>
          <w:rStyle w:val="StyleUnderline"/>
          <w:highlight w:val="cyan"/>
        </w:rPr>
        <w:t>be made in reference to the very process of negotiating knowledge</w:t>
      </w:r>
      <w:r w:rsidRPr="00A03664">
        <w:rPr>
          <w:rFonts w:cs="Palatino-Roman"/>
          <w:color w:val="292526"/>
          <w:szCs w:val="19"/>
          <w:u w:val="single"/>
        </w:rPr>
        <w:t xml:space="preserve">. The contribution of the present approach to understanding transversal dissent could, for instance, be evaluated by its ability to demonstrate that a rethinking of the agency </w:t>
      </w:r>
      <w:proofErr w:type="spellStart"/>
      <w:r w:rsidRPr="00A03664">
        <w:rPr>
          <w:rFonts w:cs="Palatino-Roman"/>
          <w:color w:val="292526"/>
          <w:szCs w:val="19"/>
          <w:u w:val="single"/>
        </w:rPr>
        <w:t>problematique</w:t>
      </w:r>
      <w:proofErr w:type="spellEnd"/>
      <w:r w:rsidRPr="00A03664">
        <w:rPr>
          <w:rFonts w:cs="Palatino-Roman"/>
          <w:color w:val="292526"/>
          <w:szCs w:val="19"/>
          <w:u w:val="single"/>
        </w:rPr>
        <w:t xml:space="preserve"> has revealed different insights into global politics. </w:t>
      </w:r>
      <w:r w:rsidRPr="0061230C">
        <w:rPr>
          <w:rStyle w:val="StyleUnderline"/>
          <w:highlight w:val="cyan"/>
        </w:rPr>
        <w:t>The key question</w:t>
      </w:r>
      <w:r w:rsidRPr="00A03664">
        <w:rPr>
          <w:rFonts w:cs="Palatino-Roman"/>
          <w:color w:val="292526"/>
          <w:szCs w:val="19"/>
          <w:u w:val="single"/>
        </w:rPr>
        <w:t xml:space="preserve"> then </w:t>
      </w:r>
      <w:r w:rsidRPr="0061230C">
        <w:rPr>
          <w:rStyle w:val="StyleUnderline"/>
          <w:highlight w:val="cyan"/>
        </w:rPr>
        <w:t>revolves around whether or not a particular</w:t>
      </w:r>
      <w:r w:rsidRPr="0061230C">
        <w:rPr>
          <w:rStyle w:val="StyleUnderline"/>
        </w:rPr>
        <w:t xml:space="preserve"> </w:t>
      </w:r>
      <w:r w:rsidRPr="00A03664">
        <w:rPr>
          <w:rFonts w:cs="Palatino-Roman"/>
          <w:color w:val="292526"/>
          <w:szCs w:val="19"/>
          <w:u w:val="single"/>
        </w:rPr>
        <w:t xml:space="preserve">international </w:t>
      </w:r>
      <w:r w:rsidRPr="0061230C">
        <w:rPr>
          <w:rStyle w:val="StyleUnderline"/>
          <w:highlight w:val="cyan"/>
        </w:rPr>
        <w:t>event,</w:t>
      </w:r>
      <w:r w:rsidRPr="00A03664">
        <w:rPr>
          <w:rFonts w:cs="Palatino-Roman"/>
          <w:color w:val="292526"/>
          <w:szCs w:val="19"/>
          <w:u w:val="single"/>
        </w:rPr>
        <w:t xml:space="preserve"> like the fall of the Berlin Wall</w:t>
      </w:r>
      <w:r w:rsidRPr="0061230C">
        <w:rPr>
          <w:rStyle w:val="StyleUnderline"/>
          <w:highlight w:val="cyan"/>
        </w:rPr>
        <w:t xml:space="preserve">, appears in a new light once it is being </w:t>
      </w:r>
      <w:proofErr w:type="spellStart"/>
      <w:r w:rsidRPr="0061230C">
        <w:rPr>
          <w:rStyle w:val="StyleUnderline"/>
          <w:highlight w:val="cyan"/>
        </w:rPr>
        <w:t>scrutinised</w:t>
      </w:r>
      <w:proofErr w:type="spellEnd"/>
      <w:r w:rsidRPr="0061230C">
        <w:rPr>
          <w:rStyle w:val="StyleUnderline"/>
          <w:highlight w:val="cyan"/>
        </w:rPr>
        <w:t xml:space="preserve"> by an approach that pays attention to factors that had </w:t>
      </w:r>
      <w:r w:rsidRPr="0061230C">
        <w:rPr>
          <w:rStyle w:val="StyleUnderline"/>
        </w:rPr>
        <w:t xml:space="preserve">hitherto </w:t>
      </w:r>
      <w:r w:rsidRPr="0061230C">
        <w:rPr>
          <w:rStyle w:val="StyleUnderline"/>
          <w:highlight w:val="cyan"/>
        </w:rPr>
        <w:t>been ignored</w:t>
      </w:r>
      <w:r w:rsidRPr="0061230C">
        <w:rPr>
          <w:rStyle w:val="StyleUnderline"/>
        </w:rPr>
        <w:t xml:space="preserve">. </w:t>
      </w:r>
      <w:r w:rsidRPr="00536629">
        <w:rPr>
          <w:rFonts w:cs="Palatino-Roman"/>
          <w:color w:val="292526"/>
          <w:szCs w:val="19"/>
          <w:u w:val="single"/>
        </w:rPr>
        <w:t xml:space="preserve">Expressed in other words, </w:t>
      </w:r>
      <w:r w:rsidRPr="0061230C">
        <w:rPr>
          <w:rStyle w:val="StyleUnderline"/>
          <w:highlight w:val="cyan"/>
        </w:rPr>
        <w:t>knowledge about agency can be evaluated by its ability to orient and reorient our perceptions of events and the political actions that issue from them</w:t>
      </w:r>
      <w:r w:rsidRPr="00A03664">
        <w:rPr>
          <w:rFonts w:cs="Palatino-Roman"/>
          <w:color w:val="292526"/>
          <w:szCs w:val="19"/>
          <w:u w:val="single"/>
        </w:rPr>
        <w:t xml:space="preserve">. </w:t>
      </w:r>
      <w:r w:rsidRPr="00511750">
        <w:rPr>
          <w:rStyle w:val="Hyperlink"/>
          <w:sz w:val="14"/>
        </w:rPr>
        <w:t>The lyrical world, once more, offers valuable insight. Rene´ Char:  A poet must leave traces of his passage, not proofs. Only traces bring about dreams.</w:t>
      </w:r>
    </w:p>
    <w:p w14:paraId="65020FD5" w14:textId="77777777" w:rsidR="00863D33" w:rsidRPr="00812DCD" w:rsidRDefault="00863D33" w:rsidP="00863D33"/>
    <w:p w14:paraId="1B263885" w14:textId="77777777" w:rsidR="00863D33" w:rsidRDefault="00863D33" w:rsidP="00863D33">
      <w:pPr>
        <w:pStyle w:val="Heading2"/>
      </w:pPr>
      <w:r>
        <w:t>Case</w:t>
      </w:r>
    </w:p>
    <w:p w14:paraId="24530D80" w14:textId="77777777" w:rsidR="00863D33" w:rsidRDefault="00863D33" w:rsidP="00863D33">
      <w:pPr>
        <w:pStyle w:val="Heading3"/>
      </w:pPr>
      <w:r>
        <w:t>Adv. 1</w:t>
      </w:r>
    </w:p>
    <w:p w14:paraId="2139B068" w14:textId="77777777" w:rsidR="00863D33" w:rsidRDefault="00863D33" w:rsidP="00863D33">
      <w:pPr>
        <w:pStyle w:val="Heading4"/>
      </w:pPr>
      <w:r>
        <w:t>Don’t vote on an advantage with no real extinction impact justified by just nebulous internal links</w:t>
      </w:r>
    </w:p>
    <w:p w14:paraId="3D315581" w14:textId="77777777" w:rsidR="00863D33" w:rsidRDefault="00863D33" w:rsidP="00863D33">
      <w:pPr>
        <w:pStyle w:val="Heading4"/>
      </w:pPr>
      <w:r>
        <w:t xml:space="preserve">1) </w:t>
      </w:r>
      <w:proofErr w:type="spellStart"/>
      <w:r>
        <w:t>MunOz-Patchen</w:t>
      </w:r>
      <w:proofErr w:type="spellEnd"/>
      <w:r>
        <w:t xml:space="preserve"> is incorrect – this is in the context of small </w:t>
      </w:r>
      <w:proofErr w:type="gramStart"/>
      <w:r>
        <w:t>debris</w:t>
      </w:r>
      <w:proofErr w:type="gramEnd"/>
      <w:r>
        <w:t xml:space="preserve"> but their evidence misses an internal link between debris writ large and extremely tiny ones</w:t>
      </w:r>
    </w:p>
    <w:p w14:paraId="28AA19E5" w14:textId="77777777" w:rsidR="00863D33" w:rsidRPr="0029261A" w:rsidRDefault="00863D33" w:rsidP="00863D33">
      <w:pPr>
        <w:pStyle w:val="Heading4"/>
        <w:rPr>
          <w:rFonts w:cs="Calibri"/>
        </w:rPr>
      </w:pPr>
      <w:r>
        <w:t xml:space="preserve">2) Creator of the Kessler syndrome admits that it’s way too far off to </w:t>
      </w:r>
      <w:proofErr w:type="gramStart"/>
      <w:r>
        <w:t>matter</w:t>
      </w:r>
      <w:r w:rsidRPr="002401A3">
        <w:rPr>
          <w:rFonts w:cs="Calibri"/>
        </w:rPr>
        <w:t xml:space="preserve"> </w:t>
      </w:r>
      <w:r>
        <w:rPr>
          <w:rFonts w:cs="Calibri"/>
        </w:rPr>
        <w:t xml:space="preserve"> -</w:t>
      </w:r>
      <w:proofErr w:type="gramEnd"/>
      <w:r>
        <w:rPr>
          <w:rFonts w:cs="Calibri"/>
        </w:rPr>
        <w:t xml:space="preserve"> Harker reads green</w:t>
      </w:r>
    </w:p>
    <w:p w14:paraId="20B02C7A" w14:textId="77777777" w:rsidR="00863D33" w:rsidRPr="002401A3" w:rsidRDefault="00863D33" w:rsidP="00863D33">
      <w:r w:rsidRPr="002401A3">
        <w:t xml:space="preserve">Chelsea </w:t>
      </w:r>
      <w:r>
        <w:rPr>
          <w:b/>
          <w:bCs/>
        </w:rPr>
        <w:t xml:space="preserve">1AC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1A70656" w14:textId="77777777" w:rsidR="00863D33" w:rsidRPr="002401A3" w:rsidRDefault="00863D33" w:rsidP="00863D33">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51</w:t>
      </w:r>
      <w:r w:rsidRPr="0029261A">
        <w:rPr>
          <w:rStyle w:val="StyleUnderline"/>
        </w:rPr>
        <w:t xml:space="preserve"> </w:t>
      </w:r>
      <w:r w:rsidRPr="0029261A">
        <w:rPr>
          <w:rStyle w:val="StyleUnderline"/>
          <w:highlight w:val="green"/>
        </w:rPr>
        <w:t>Donald J. Kessler, the astrophysicist and NASA scientist who theorized the Kessler Syndrome in 1978, believes this cascade may be a century away, meaning that there is still time to develop a solution.52</w:t>
      </w:r>
      <w:r w:rsidRPr="0029261A">
        <w:rPr>
          <w:rStyle w:val="StyleUnderline"/>
        </w:rPr>
        <w:t xml:space="preserve"> </w:t>
      </w:r>
    </w:p>
    <w:p w14:paraId="1FAAC5B2" w14:textId="77777777" w:rsidR="00863D33" w:rsidRDefault="00863D33" w:rsidP="00863D33">
      <w:pPr>
        <w:pStyle w:val="Heading4"/>
      </w:pPr>
      <w:r>
        <w:t>3) Johnson also doesn’t indicate that there is an external impact to any of these scenarios – means they don’t escalate and reading new terminals would be new in the 1AR just like reading an add-on—none of the warrants in the card are contextualized to nukes.</w:t>
      </w:r>
    </w:p>
    <w:p w14:paraId="756EF6D5" w14:textId="77777777" w:rsidR="00863D33" w:rsidRPr="00774300" w:rsidRDefault="00863D33" w:rsidP="00863D33">
      <w:pPr>
        <w:pStyle w:val="Heading4"/>
      </w:pPr>
      <w:r>
        <w:t>4) Alt causes to Johnson they can’t solve – Harker reads green</w:t>
      </w:r>
    </w:p>
    <w:p w14:paraId="3D0039EC" w14:textId="77777777" w:rsidR="00863D33" w:rsidRPr="002401A3" w:rsidRDefault="00863D33" w:rsidP="00863D33">
      <w:r w:rsidRPr="002401A3">
        <w:t xml:space="preserve">Les </w:t>
      </w:r>
      <w:r>
        <w:rPr>
          <w:rStyle w:val="Style13ptBold"/>
        </w:rPr>
        <w:t>1AC J</w:t>
      </w:r>
      <w:r w:rsidRPr="002401A3">
        <w:rPr>
          <w:rStyle w:val="Style13ptBold"/>
        </w:rPr>
        <w:t>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CBAE5FB" w14:textId="77777777" w:rsidR="00863D33" w:rsidRPr="002401A3" w:rsidRDefault="00863D33" w:rsidP="00863D33">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5C7313">
        <w:rPr>
          <w:rStyle w:val="StyleUnderline"/>
          <w:highlight w:val="green"/>
        </w:rPr>
        <w:t>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w:t>
      </w:r>
      <w:r w:rsidRPr="002401A3">
        <w:rPr>
          <w:sz w:val="12"/>
        </w:rPr>
        <w:t xml:space="preserve">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3915A075" w14:textId="77777777" w:rsidR="00863D33" w:rsidRPr="002401A3" w:rsidRDefault="00863D33" w:rsidP="00863D33">
      <w:pPr>
        <w:rPr>
          <w:sz w:val="12"/>
        </w:rPr>
      </w:pPr>
    </w:p>
    <w:p w14:paraId="0DB96CEB" w14:textId="77777777" w:rsidR="00863D33" w:rsidRDefault="00863D33" w:rsidP="00863D33">
      <w:pPr>
        <w:pStyle w:val="Heading4"/>
      </w:pPr>
      <w:r>
        <w:t>5) The aff’s scenario is about the Kessler syndrome in the context of states so they don’t solve those either</w:t>
      </w:r>
    </w:p>
    <w:p w14:paraId="1D9420A1" w14:textId="77777777" w:rsidR="00863D33" w:rsidRPr="00BB6B55" w:rsidRDefault="00863D33" w:rsidP="00863D33">
      <w:pPr>
        <w:pStyle w:val="Heading4"/>
      </w:pPr>
      <w:r>
        <w:t xml:space="preserve">6) </w:t>
      </w: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6B48F3D" w14:textId="77777777" w:rsidR="00863D33" w:rsidRDefault="00863D33" w:rsidP="00863D33">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67E7ED53" w14:textId="77777777" w:rsidR="00863D33" w:rsidRPr="00FA1819" w:rsidRDefault="00863D33" w:rsidP="00863D33">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47888502" w14:textId="77777777" w:rsidR="00863D33" w:rsidRPr="00FA1819" w:rsidRDefault="00863D33" w:rsidP="00863D33">
      <w:pPr>
        <w:rPr>
          <w:sz w:val="16"/>
        </w:rPr>
      </w:pPr>
      <w:r w:rsidRPr="00FA1819">
        <w:rPr>
          <w:sz w:val="16"/>
        </w:rPr>
        <w:t>What is Kessler Syndrome?</w:t>
      </w:r>
    </w:p>
    <w:p w14:paraId="5B63813B" w14:textId="77777777" w:rsidR="00863D33" w:rsidRPr="00FA1819" w:rsidRDefault="00863D33" w:rsidP="00863D33">
      <w:pPr>
        <w:rPr>
          <w:sz w:val="16"/>
        </w:rPr>
      </w:pP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36196AB" w14:textId="77777777" w:rsidR="00863D33" w:rsidRPr="00FA1819" w:rsidRDefault="00863D33" w:rsidP="00863D33">
      <w:pPr>
        <w:rPr>
          <w:sz w:val="16"/>
        </w:rPr>
      </w:pPr>
      <w:r w:rsidRPr="00FA1819">
        <w:rPr>
          <w:sz w:val="16"/>
        </w:rPr>
        <w:t>It is a dark picture.</w:t>
      </w:r>
    </w:p>
    <w:p w14:paraId="21DDD69F" w14:textId="77777777" w:rsidR="00863D33" w:rsidRPr="00AB73EE" w:rsidRDefault="00863D33" w:rsidP="00863D33">
      <w:pPr>
        <w:rPr>
          <w:rStyle w:val="StyleUnderline"/>
        </w:rPr>
      </w:pPr>
      <w:r w:rsidRPr="00AB73EE">
        <w:rPr>
          <w:rStyle w:val="StyleUnderline"/>
        </w:rPr>
        <w:t>Is Kessler Syndrome likely to happen?</w:t>
      </w:r>
    </w:p>
    <w:p w14:paraId="567F4397" w14:textId="77777777" w:rsidR="00863D33" w:rsidRPr="00FA1819" w:rsidRDefault="00863D33" w:rsidP="00863D33">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B50C9AD" w14:textId="77777777" w:rsidR="00863D33" w:rsidRPr="00AB73EE" w:rsidRDefault="00863D33" w:rsidP="00863D33">
      <w:pPr>
        <w:rPr>
          <w:rStyle w:val="StyleUnderline"/>
        </w:rPr>
      </w:pPr>
      <w:r w:rsidRPr="00AB73EE">
        <w:rPr>
          <w:rStyle w:val="StyleUnderline"/>
        </w:rPr>
        <w:t xml:space="preserve">The </w:t>
      </w:r>
      <w:r w:rsidRPr="00E90FD1">
        <w:rPr>
          <w:rStyle w:val="StyleUnderline"/>
        </w:rPr>
        <w:t>orbital area around earth can be broken down into four regions.</w:t>
      </w:r>
    </w:p>
    <w:p w14:paraId="1555D92D" w14:textId="77777777" w:rsidR="00863D33" w:rsidRPr="00FA1819" w:rsidRDefault="00863D33" w:rsidP="00863D33">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19795969" w14:textId="77777777" w:rsidR="00863D33" w:rsidRPr="00FA1819" w:rsidRDefault="00863D33" w:rsidP="00863D33">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F67BE40" w14:textId="77777777" w:rsidR="00863D33" w:rsidRPr="00FA1819" w:rsidRDefault="00863D33" w:rsidP="00863D33">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29FA846E" w14:textId="77777777" w:rsidR="00863D33" w:rsidRPr="00FA1819" w:rsidRDefault="00863D33" w:rsidP="00863D33">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0AB72803" w14:textId="77777777" w:rsidR="00863D33" w:rsidRPr="0007074C" w:rsidRDefault="00863D33" w:rsidP="00863D33"/>
    <w:p w14:paraId="2F86A979" w14:textId="77777777" w:rsidR="00863D33" w:rsidRDefault="00863D33" w:rsidP="00863D33">
      <w:pPr>
        <w:pStyle w:val="Heading3"/>
      </w:pPr>
      <w:r>
        <w:t>Adv. 2</w:t>
      </w:r>
    </w:p>
    <w:p w14:paraId="5C204B24" w14:textId="77777777" w:rsidR="00863D33" w:rsidRDefault="00863D33" w:rsidP="00863D33"/>
    <w:p w14:paraId="0E75CB66" w14:textId="77777777" w:rsidR="0079397D" w:rsidRPr="00FA7F6F" w:rsidRDefault="00863D33" w:rsidP="0079397D">
      <w:pPr>
        <w:pStyle w:val="Heading4"/>
        <w:ind w:left="360"/>
      </w:pPr>
      <w:r>
        <w:t xml:space="preserve">1. </w:t>
      </w:r>
      <w:r w:rsidR="0079397D">
        <w:t>Cap is sustainable – innovation is key to solve the climate and the alt can’t solve</w:t>
      </w:r>
    </w:p>
    <w:p w14:paraId="5808B503" w14:textId="77777777" w:rsidR="0079397D" w:rsidRDefault="0079397D" w:rsidP="0079397D">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9" w:history="1">
        <w:r w:rsidRPr="0036097F">
          <w:rPr>
            <w:rStyle w:val="Hyperlink"/>
          </w:rPr>
          <w:t>https://doi.org/10.3390/socsci10060233</w:t>
        </w:r>
      </w:hyperlink>
      <w:r w:rsidRPr="0036097F">
        <w:t xml:space="preserve"> 18 June 2021)</w:t>
      </w:r>
    </w:p>
    <w:p w14:paraId="61150D54" w14:textId="77777777" w:rsidR="0079397D" w:rsidRDefault="0079397D" w:rsidP="0079397D">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a number of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DE6DE4">
        <w:rPr>
          <w:rStyle w:val="StyleUnderline"/>
        </w:rPr>
        <w:t>behavioral change, even explicitly betting on a “social miracle”</w:t>
      </w:r>
      <w:r w:rsidRPr="00DE6DE4">
        <w:rPr>
          <w:sz w:val="16"/>
        </w:rPr>
        <w:t xml:space="preserve"> (</w:t>
      </w:r>
      <w:proofErr w:type="spellStart"/>
      <w:r w:rsidRPr="00DE6DE4">
        <w:rPr>
          <w:sz w:val="16"/>
        </w:rPr>
        <w:t>Kallis</w:t>
      </w:r>
      <w:proofErr w:type="spellEnd"/>
      <w:r w:rsidRPr="00DE6DE4">
        <w:rPr>
          <w:sz w:val="16"/>
        </w:rPr>
        <w:t xml:space="preserve"> 2019, p. 195), </w:t>
      </w:r>
      <w:r w:rsidRPr="00DE6DE4">
        <w:rPr>
          <w:rStyle w:val="Emphasis"/>
        </w:rPr>
        <w:t>is</w:t>
      </w:r>
      <w:r w:rsidRPr="00DE6DE4">
        <w:rPr>
          <w:sz w:val="16"/>
        </w:rPr>
        <w:t xml:space="preserve"> always </w:t>
      </w:r>
      <w:r w:rsidRPr="00DE6DE4">
        <w:rPr>
          <w:rStyle w:val="Emphasis"/>
        </w:rPr>
        <w:t>preferable</w:t>
      </w:r>
      <w:r w:rsidRPr="00DE6DE4">
        <w:rPr>
          <w:sz w:val="16"/>
        </w:rPr>
        <w:t xml:space="preserve"> to any technological risk-taking (</w:t>
      </w:r>
      <w:proofErr w:type="spellStart"/>
      <w:r w:rsidRPr="00DE6DE4">
        <w:rPr>
          <w:sz w:val="16"/>
        </w:rPr>
        <w:t>Heikkurinen</w:t>
      </w:r>
      <w:proofErr w:type="spellEnd"/>
      <w:r w:rsidRPr="00DE6DE4">
        <w:rPr>
          <w:sz w:val="16"/>
        </w:rPr>
        <w:t xml:space="preserve"> 2018), that </w:t>
      </w:r>
      <w:r w:rsidRPr="00DE6DE4">
        <w:rPr>
          <w:rStyle w:val="Emphasis"/>
        </w:rPr>
        <w:t>overlooks</w:t>
      </w:r>
      <w:r w:rsidRPr="00DE6DE4">
        <w:rPr>
          <w:sz w:val="16"/>
        </w:rPr>
        <w:t xml:space="preserve"> </w:t>
      </w:r>
      <w:r w:rsidRPr="00DE6DE4">
        <w:rPr>
          <w:rStyle w:val="StyleUnderline"/>
        </w:rPr>
        <w:t xml:space="preserve">both the scope of the sustainability challenge and the lack of public consent to </w:t>
      </w:r>
      <w:r w:rsidRPr="00DE6DE4">
        <w:rPr>
          <w:rStyle w:val="Emphasis"/>
        </w:rPr>
        <w:t>any</w:t>
      </w:r>
      <w:r w:rsidRPr="00DE6DE4">
        <w:rPr>
          <w:rStyle w:val="StyleUnderline"/>
        </w:rPr>
        <w:t xml:space="preserve"> sufficiently </w:t>
      </w:r>
      <w:r w:rsidRPr="00DE6DE4">
        <w:rPr>
          <w:rStyle w:val="Emphasis"/>
        </w:rPr>
        <w:t>radical</w:t>
      </w:r>
      <w:r w:rsidRPr="00DE6DE4">
        <w:rPr>
          <w:rStyle w:val="StyleUnderline"/>
        </w:rPr>
        <w:t xml:space="preserve"> political project</w:t>
      </w:r>
      <w:r w:rsidRPr="00DE6DE4">
        <w:rPr>
          <w:sz w:val="16"/>
        </w:rPr>
        <w:t xml:space="preserve"> (Buch-Hansen 2018). While there may be growing willingness to pay for, say, an electric vehicle (Hulshof and Mulder 2020), giving up private automobile use altogether is obviously a different animal, to say nothing about a more fundamental </w:t>
      </w:r>
      <w:proofErr w:type="spellStart"/>
      <w:r w:rsidRPr="00DE6DE4">
        <w:rPr>
          <w:sz w:val="16"/>
        </w:rPr>
        <w:t>rematerialization</w:t>
      </w:r>
      <w:proofErr w:type="spellEnd"/>
      <w:r w:rsidRPr="00DE6DE4">
        <w:rPr>
          <w:sz w:val="16"/>
        </w:rPr>
        <w:t xml:space="preserve"> of the economy (</w:t>
      </w:r>
      <w:proofErr w:type="spellStart"/>
      <w:r w:rsidRPr="00DE6DE4">
        <w:rPr>
          <w:sz w:val="16"/>
        </w:rPr>
        <w:t>Hausknost</w:t>
      </w:r>
      <w:proofErr w:type="spellEnd"/>
      <w:r w:rsidRPr="00DE6DE4">
        <w:rPr>
          <w:sz w:val="16"/>
        </w:rPr>
        <w:t xml:space="preserve"> 2020). </w:t>
      </w:r>
      <w:r w:rsidRPr="00DE6DE4">
        <w:rPr>
          <w:rStyle w:val="StyleUnderline"/>
        </w:rPr>
        <w:t>Again, the problem is one in which change either (a) remains marginal yet ecologically insufficient or (b) becomes sufficiently radical yet provokes a strong political counterreaction</w:t>
      </w:r>
      <w:r w:rsidRPr="00DE6DE4">
        <w:rPr>
          <w:sz w:val="16"/>
        </w:rPr>
        <w:t xml:space="preserve">. A similar dynamic can be expected to play out at the international level where </w:t>
      </w:r>
      <w:r w:rsidRPr="00DE6DE4">
        <w:rPr>
          <w:rStyle w:val="Emphasis"/>
        </w:rPr>
        <w:t>countries that remain committed to growth would quickly gain a military advantage</w:t>
      </w:r>
      <w:r w:rsidRPr="00DE6DE4">
        <w:rPr>
          <w:sz w:val="16"/>
        </w:rPr>
        <w:t xml:space="preserve">. To make matters worse, there is also a temporal element to this dynamic </w:t>
      </w:r>
      <w:r w:rsidRPr="00DE6DE4">
        <w:rPr>
          <w:rStyle w:val="StyleUnderline"/>
        </w:rPr>
        <w:t>since any regime of frugality and localism would have to be policed indefinitely</w:t>
      </w:r>
      <w:r w:rsidRPr="00DE6DE4">
        <w:rPr>
          <w:sz w:val="16"/>
        </w:rPr>
        <w:t xml:space="preserve"> in order to prevent new unsustainable patterns of development from re-emerging later on. All this begs the obvious question</w:t>
      </w:r>
      <w:r w:rsidRPr="00DE6DE4">
        <w:rPr>
          <w:rStyle w:val="StyleUnderline"/>
        </w:rPr>
        <w:t>, if the political and economic enforcement of the planetary boundaries are</w:t>
      </w:r>
      <w:r w:rsidRPr="00DE6DE4">
        <w:rPr>
          <w:sz w:val="16"/>
        </w:rPr>
        <w:t xml:space="preserve"> </w:t>
      </w:r>
      <w:r w:rsidRPr="00DE6DE4">
        <w:rPr>
          <w:rStyle w:val="Emphasis"/>
        </w:rPr>
        <w:t>fraught with</w:t>
      </w:r>
      <w:r w:rsidRPr="00DE6DE4">
        <w:rPr>
          <w:sz w:val="16"/>
        </w:rPr>
        <w:t xml:space="preserve"> such </w:t>
      </w:r>
      <w:r w:rsidRPr="00DE6DE4">
        <w:rPr>
          <w:rStyle w:val="StyleUnderline"/>
        </w:rPr>
        <w:t>political and social difficulties</w:t>
      </w:r>
      <w:r w:rsidRPr="00DE6DE4">
        <w:rPr>
          <w:sz w:val="16"/>
        </w:rPr>
        <w:t xml:space="preserve">, would it not be better to instead </w:t>
      </w:r>
      <w:r w:rsidRPr="00DE6DE4">
        <w:rPr>
          <w:rStyle w:val="StyleUnderline"/>
        </w:rPr>
        <w:t>try to transcend them through technological innovation</w:t>
      </w:r>
      <w:r w:rsidRPr="00DE6DE4">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DE6DE4">
        <w:rPr>
          <w:sz w:val="16"/>
        </w:rPr>
        <w:t>Qvist</w:t>
      </w:r>
      <w:proofErr w:type="spellEnd"/>
      <w:r w:rsidRPr="00DE6DE4">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DE6DE4">
        <w:rPr>
          <w:sz w:val="16"/>
        </w:rPr>
        <w:t>Ingolfur</w:t>
      </w:r>
      <w:proofErr w:type="spellEnd"/>
      <w:r w:rsidRPr="00DE6DE4">
        <w:rPr>
          <w:sz w:val="16"/>
        </w:rPr>
        <w:t xml:space="preserve"> </w:t>
      </w:r>
      <w:proofErr w:type="spellStart"/>
      <w:r w:rsidRPr="00DE6DE4">
        <w:rPr>
          <w:sz w:val="16"/>
        </w:rPr>
        <w:t>Blühdorn</w:t>
      </w:r>
      <w:proofErr w:type="spellEnd"/>
      <w:r w:rsidRPr="00DE6DE4">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DE6DE4">
        <w:rPr>
          <w:sz w:val="16"/>
        </w:rPr>
        <w:t>Blühdorn</w:t>
      </w:r>
      <w:proofErr w:type="spellEnd"/>
      <w:r w:rsidRPr="00DE6DE4">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w:t>
      </w:r>
      <w:proofErr w:type="spellStart"/>
      <w:r w:rsidRPr="00DE6DE4">
        <w:rPr>
          <w:sz w:val="16"/>
        </w:rPr>
        <w:t>Blühdorn</w:t>
      </w:r>
      <w:proofErr w:type="spellEnd"/>
      <w:r w:rsidRPr="00DE6DE4">
        <w:rPr>
          <w:sz w:val="16"/>
        </w:rPr>
        <w:t xml:space="preserve"> pertinently described as sustaining “what is known to be unsustainable” (</w:t>
      </w:r>
      <w:proofErr w:type="spellStart"/>
      <w:r w:rsidRPr="00DE6DE4">
        <w:rPr>
          <w:sz w:val="16"/>
        </w:rPr>
        <w:t>Blühdorn</w:t>
      </w:r>
      <w:proofErr w:type="spellEnd"/>
      <w:r w:rsidRPr="00DE6DE4">
        <w:rPr>
          <w:sz w:val="16"/>
        </w:rPr>
        <w:t xml:space="preserve"> 2007, p. 253). However, all is not lost in lieu of more authentic forms of eco-politics. </w:t>
      </w:r>
      <w:r w:rsidRPr="00DE6DE4">
        <w:rPr>
          <w:rStyle w:val="StyleUnderline"/>
        </w:rPr>
        <w:t xml:space="preserve">Independent of political interventions, accelerating </w:t>
      </w:r>
      <w:r w:rsidRPr="00DE6DE4">
        <w:rPr>
          <w:rStyle w:val="Emphasis"/>
        </w:rPr>
        <w:t>technological change</w:t>
      </w:r>
      <w:r w:rsidRPr="00DE6DE4">
        <w:rPr>
          <w:rStyle w:val="StyleUnderline"/>
        </w:rPr>
        <w:t xml:space="preserve">, in particular with regard to computing and intelligent machine labor, may one day make large-scale precision manipulation of the physical world possible in ways that may solve many problems that today </w:t>
      </w:r>
      <w:r w:rsidRPr="00DE6DE4">
        <w:rPr>
          <w:rStyle w:val="Emphasis"/>
        </w:rPr>
        <w:t>seem intractable</w:t>
      </w:r>
      <w:r w:rsidRPr="00DE6DE4">
        <w:rPr>
          <w:sz w:val="16"/>
        </w:rPr>
        <w:t xml:space="preserve"> (Dorr 2016). Similarly, </w:t>
      </w:r>
      <w:r w:rsidRPr="00DE6DE4">
        <w:rPr>
          <w:rStyle w:val="Emphasis"/>
        </w:rPr>
        <w:t>breakthroughs in synthetic biology</w:t>
      </w:r>
      <w:r w:rsidRPr="00DE6DE4">
        <w:rPr>
          <w:rStyle w:val="StyleUnderline"/>
        </w:rPr>
        <w:t xml:space="preserve"> may hold the key to environmentally benign biofuels and carbon utilization technologies</w:t>
      </w:r>
      <w:r w:rsidRPr="00DE6DE4">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DE6DE4">
        <w:rPr>
          <w:rStyle w:val="Emphasis"/>
        </w:rPr>
        <w:t xml:space="preserve">While late-capitalist affluence has enabled many </w:t>
      </w:r>
      <w:proofErr w:type="spellStart"/>
      <w:r w:rsidRPr="00DE6DE4">
        <w:rPr>
          <w:rStyle w:val="Emphasis"/>
        </w:rPr>
        <w:t>postmaterial</w:t>
      </w:r>
      <w:proofErr w:type="spellEnd"/>
      <w:r w:rsidRPr="00DE6DE4">
        <w:rPr>
          <w:rStyle w:val="Emphasis"/>
        </w:rPr>
        <w:t xml:space="preserve"> identities and behaviors, such as bicycling, hobby farming, and other forms of emancipatory self-expression, a collapsing economy could quickly lead to a reversal back to survivalist values, traditional hierarchical forms of domination, and violence</w:t>
      </w:r>
      <w:r w:rsidRPr="00DE6DE4">
        <w:rPr>
          <w:sz w:val="16"/>
        </w:rPr>
        <w:t xml:space="preserve"> (</w:t>
      </w:r>
      <w:proofErr w:type="spellStart"/>
      <w:r w:rsidRPr="00DE6DE4">
        <w:rPr>
          <w:sz w:val="16"/>
        </w:rPr>
        <w:t>Quilley</w:t>
      </w:r>
      <w:proofErr w:type="spellEnd"/>
      <w:r w:rsidRPr="00DE6DE4">
        <w:rPr>
          <w:sz w:val="16"/>
        </w:rPr>
        <w:t xml:space="preserve">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DE6DE4">
        <w:rPr>
          <w:sz w:val="16"/>
        </w:rPr>
        <w:t>farreaching</w:t>
      </w:r>
      <w:proofErr w:type="spellEnd"/>
      <w:r w:rsidRPr="00DE6DE4">
        <w:rPr>
          <w:sz w:val="16"/>
        </w:rPr>
        <w:t xml:space="preserve"> measures in terms of population control and consumption restrictions that would be needed, the case quickly becomes more ambiguous. </w:t>
      </w:r>
      <w:r w:rsidRPr="00DE6DE4">
        <w:rPr>
          <w:rStyle w:val="StyleUnderline"/>
        </w:rPr>
        <w:t xml:space="preserve">While traditional environmentalism may suggest that </w:t>
      </w:r>
      <w:r w:rsidRPr="00DE6DE4">
        <w:rPr>
          <w:rStyle w:val="Emphasis"/>
        </w:rPr>
        <w:t>retreating from the</w:t>
      </w:r>
      <w:r w:rsidRPr="00DE6DE4">
        <w:rPr>
          <w:rStyle w:val="StyleUnderline"/>
        </w:rPr>
        <w:t xml:space="preserve"> global economy and adopting a low-tech lifestyle would increase resilience</w:t>
      </w:r>
      <w:r w:rsidRPr="00DE6DE4">
        <w:rPr>
          <w:sz w:val="16"/>
        </w:rPr>
        <w:t xml:space="preserve"> (Alexander and </w:t>
      </w:r>
      <w:proofErr w:type="spellStart"/>
      <w:r w:rsidRPr="00DE6DE4">
        <w:rPr>
          <w:sz w:val="16"/>
        </w:rPr>
        <w:t>Yacoumis</w:t>
      </w:r>
      <w:proofErr w:type="spellEnd"/>
      <w:r w:rsidRPr="00DE6DE4">
        <w:rPr>
          <w:sz w:val="16"/>
        </w:rPr>
        <w:t xml:space="preserve"> 2018), it may do very much the opposite by </w:t>
      </w:r>
      <w:r w:rsidRPr="00DE6DE4">
        <w:rPr>
          <w:rStyle w:val="StyleUnderline"/>
        </w:rPr>
        <w:t xml:space="preserve">further fragmenting global efforts and </w:t>
      </w:r>
      <w:r w:rsidRPr="00DE6DE4">
        <w:rPr>
          <w:rStyle w:val="Emphasis"/>
        </w:rPr>
        <w:t>slowi</w:t>
      </w:r>
      <w:r w:rsidRPr="00DE6DE4">
        <w:rPr>
          <w:rStyle w:val="StyleUnderline"/>
        </w:rPr>
        <w:t>ng the pace of technological innovation.</w:t>
      </w:r>
      <w:r w:rsidRPr="00DE6DE4">
        <w:rPr>
          <w:sz w:val="16"/>
        </w:rPr>
        <w:t xml:space="preserve"> </w:t>
      </w:r>
      <w:r w:rsidRPr="00DE6DE4">
        <w:rPr>
          <w:rStyle w:val="Emphasis"/>
        </w:rPr>
        <w:t>Without</w:t>
      </w:r>
      <w:r w:rsidRPr="00DE6DE4">
        <w:rPr>
          <w:sz w:val="16"/>
        </w:rPr>
        <w:t xml:space="preserve"> an orderly and </w:t>
      </w:r>
      <w:r w:rsidRPr="00DE6DE4">
        <w:rPr>
          <w:rStyle w:val="Emphasis"/>
        </w:rPr>
        <w:t>functioning</w:t>
      </w:r>
      <w:r w:rsidRPr="00DE6DE4">
        <w:rPr>
          <w:rStyle w:val="StyleUnderline"/>
        </w:rPr>
        <w:t xml:space="preserve"> world trade system, local resources scarcities would be </w:t>
      </w:r>
      <w:r w:rsidRPr="00DE6DE4">
        <w:rPr>
          <w:rStyle w:val="Emphasis"/>
        </w:rPr>
        <w:t>exacerbated</w:t>
      </w:r>
      <w:r w:rsidRPr="00DE6DE4">
        <w:rPr>
          <w:sz w:val="16"/>
        </w:rPr>
        <w:t>, as seen most recently with the different disruptions to vaccine supply chains. In essence, given the lack of a stable Holocene baseline to revert to</w:t>
      </w:r>
      <w:r w:rsidRPr="00DE6DE4">
        <w:rPr>
          <w:rStyle w:val="StyleUnderline"/>
        </w:rPr>
        <w:t xml:space="preserve">, it becomes more difficult to distinguish </w:t>
      </w:r>
      <w:proofErr w:type="spellStart"/>
      <w:r w:rsidRPr="00DE6DE4">
        <w:rPr>
          <w:rStyle w:val="StyleUnderline"/>
        </w:rPr>
        <w:t>proactionary</w:t>
      </w:r>
      <w:proofErr w:type="spellEnd"/>
      <w:r w:rsidRPr="00DE6DE4">
        <w:rPr>
          <w:rStyle w:val="StyleUnderline"/>
        </w:rPr>
        <w:t xml:space="preserve"> “risk-taking” from “precaution”, especially as many </w:t>
      </w:r>
      <w:r w:rsidRPr="00DE6DE4">
        <w:rPr>
          <w:rStyle w:val="Emphasis"/>
        </w:rPr>
        <w:t>ecosystems have</w:t>
      </w:r>
      <w:r w:rsidRPr="00DE6DE4">
        <w:rPr>
          <w:rStyle w:val="StyleUnderline"/>
        </w:rPr>
        <w:t xml:space="preserve"> already been damaged beyond natural recovery</w:t>
      </w:r>
      <w:r w:rsidRPr="00DE6DE4">
        <w:rPr>
          <w:sz w:val="16"/>
        </w:rPr>
        <w:t xml:space="preserve">. In this context, it is noteworthy that many of the </w:t>
      </w:r>
      <w:r w:rsidRPr="00DE6DE4">
        <w:rPr>
          <w:rStyle w:val="Emphasis"/>
        </w:rPr>
        <w:t>technologies</w:t>
      </w:r>
      <w:r w:rsidRPr="00DE6DE4">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DE6DE4">
        <w:rPr>
          <w:sz w:val="16"/>
        </w:rPr>
        <w:t xml:space="preserve"> to. 3. Finding Indicators </w:t>
      </w:r>
      <w:r w:rsidRPr="00DE6DE4">
        <w:rPr>
          <w:rStyle w:val="Emphasis"/>
        </w:rPr>
        <w:t>From</w:t>
      </w:r>
      <w:r w:rsidRPr="00DE6DE4">
        <w:rPr>
          <w:rStyle w:val="StyleUnderline"/>
        </w:rPr>
        <w:t xml:space="preserve"> the vantage point of the far-future, at least the kind depicted in the fictional universe of Star Trek</w:t>
      </w:r>
      <w:r w:rsidRPr="00DE6DE4">
        <w:rPr>
          <w:sz w:val="16"/>
        </w:rPr>
        <w:t xml:space="preserve">, human </w:t>
      </w:r>
      <w:r w:rsidRPr="00DE6DE4">
        <w:rPr>
          <w:rStyle w:val="Emphasis"/>
        </w:rPr>
        <w:t>evolution is</w:t>
      </w:r>
      <w:r w:rsidRPr="00DE6DE4">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DE6DE4">
        <w:rPr>
          <w:rStyle w:val="StyleUnderline"/>
        </w:rPr>
        <w:t xml:space="preserve">one may argue that the </w:t>
      </w:r>
      <w:r w:rsidRPr="00DE6DE4">
        <w:rPr>
          <w:rStyle w:val="Emphasis"/>
        </w:rPr>
        <w:t>waning of interstate war</w:t>
      </w:r>
      <w:r w:rsidRPr="00DE6DE4">
        <w:rPr>
          <w:rStyle w:val="StyleUnderline"/>
        </w:rPr>
        <w:t xml:space="preserve"> in general and the fact that there has not been any major nuclear exchange in particular, does vindicate such an </w:t>
      </w:r>
      <w:r w:rsidRPr="00DE6DE4">
        <w:rPr>
          <w:rStyle w:val="Emphasis"/>
        </w:rPr>
        <w:t>optimistic reading</w:t>
      </w:r>
      <w:r w:rsidRPr="00DE6DE4">
        <w:rPr>
          <w:rStyle w:val="StyleUnderline"/>
        </w:rPr>
        <w:t xml:space="preserve"> of histor</w:t>
      </w:r>
      <w:r w:rsidRPr="00DE6DE4">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DE6DE4">
        <w:rPr>
          <w:rStyle w:val="StyleUnderline"/>
        </w:rPr>
        <w:t>human civilization has advanced significantly, both technologically and ethically (Pinker 2011), at least from a liberal and secular perspective</w:t>
      </w:r>
      <w:r w:rsidRPr="00DE6DE4">
        <w:rPr>
          <w:sz w:val="16"/>
        </w:rPr>
        <w:t xml:space="preserve">. However, unless one subscribes to teleology, there is nothing inexorable with this development and, it may be that the ecological, social, and political obstacles are simply too great to ever allow for the creation of a </w:t>
      </w:r>
      <w:proofErr w:type="spellStart"/>
      <w:r w:rsidRPr="00DE6DE4">
        <w:rPr>
          <w:sz w:val="16"/>
        </w:rPr>
        <w:t>Wellsian</w:t>
      </w:r>
      <w:proofErr w:type="spellEnd"/>
      <w:r w:rsidRPr="00DE6DE4">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DE6DE4">
        <w:rPr>
          <w:sz w:val="16"/>
        </w:rPr>
        <w:t>limate</w:t>
      </w:r>
      <w:proofErr w:type="spellEnd"/>
      <w:r w:rsidRPr="00DE6DE4">
        <w:rPr>
          <w:sz w:val="16"/>
        </w:rPr>
        <w:t xml:space="preserve"> crisis as ultimate evidence of humanity’s fallen nature when </w:t>
      </w:r>
      <w:r w:rsidRPr="00DE6DE4">
        <w:rPr>
          <w:rStyle w:val="Emphasis"/>
        </w:rPr>
        <w:t>the counter-factual case, that it would be possible for a technological civilization to emerge without at some point endangering its biophysical foundations, would presumably be much less plausible.</w:t>
      </w:r>
      <w:r w:rsidRPr="00DE6DE4">
        <w:rPr>
          <w:sz w:val="16"/>
        </w:rPr>
        <w:t xml:space="preserve"> From an </w:t>
      </w:r>
      <w:proofErr w:type="spellStart"/>
      <w:r w:rsidRPr="00DE6DE4">
        <w:rPr>
          <w:sz w:val="16"/>
        </w:rPr>
        <w:t>astrobiological</w:t>
      </w:r>
      <w:proofErr w:type="spellEnd"/>
      <w:r w:rsidRPr="00DE6DE4">
        <w:rPr>
          <w:sz w:val="16"/>
        </w:rPr>
        <w:t xml:space="preserve"> perspective, it is easy to imagine how the atmospheric chemistry of a different planet would be more volatile and thus more vulnerable to the effects of industrial processes (Haqq-</w:t>
      </w:r>
      <w:proofErr w:type="spellStart"/>
      <w:r w:rsidRPr="00DE6DE4">
        <w:rPr>
          <w:sz w:val="16"/>
        </w:rPr>
        <w:t>Misra</w:t>
      </w:r>
      <w:proofErr w:type="spellEnd"/>
      <w:r w:rsidRPr="00DE6DE4">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 2018) but also a statist logic (Karlsson 2018) by which it has become more important for states to focus on their own marginal emission</w:t>
      </w:r>
      <w:r w:rsidRPr="00F80309">
        <w:rPr>
          <w:sz w:val="16"/>
        </w:rPr>
        <w:t xml:space="preserve"> reductions in the present rather than asking what technologies would be needed to stabilize the climate in a future where all people can live a modern life.</w:t>
      </w:r>
    </w:p>
    <w:p w14:paraId="7FAD362A" w14:textId="77777777" w:rsidR="0079397D" w:rsidRPr="00AB3F5F" w:rsidRDefault="0079397D" w:rsidP="0079397D"/>
    <w:p w14:paraId="3303E39E" w14:textId="77777777" w:rsidR="0079397D" w:rsidRPr="00AB3F5F" w:rsidRDefault="0079397D" w:rsidP="0079397D"/>
    <w:p w14:paraId="496D9EA5" w14:textId="77777777" w:rsidR="00863D33" w:rsidRPr="00B45DE8" w:rsidRDefault="00863D33" w:rsidP="00863D33">
      <w:pPr>
        <w:pStyle w:val="Heading4"/>
        <w:ind w:left="360"/>
      </w:pPr>
      <w:r>
        <w:t xml:space="preserve">2. No extinction—the aff says private space colonization would happen before </w:t>
      </w:r>
      <w:proofErr w:type="spellStart"/>
      <w:r>
        <w:t>neolib</w:t>
      </w:r>
      <w:proofErr w:type="spellEnd"/>
      <w:r>
        <w:t xml:space="preserve"> wrecks the environment that much—and their card provides no justification for why </w:t>
      </w:r>
      <w:proofErr w:type="spellStart"/>
      <w:r>
        <w:t>neolib</w:t>
      </w:r>
      <w:proofErr w:type="spellEnd"/>
      <w:r>
        <w:t xml:space="preserve"> causes extinction.</w:t>
      </w:r>
    </w:p>
    <w:p w14:paraId="30C87744" w14:textId="77777777" w:rsidR="00C40BD8" w:rsidRDefault="00863D33" w:rsidP="00C40BD8">
      <w:pPr>
        <w:pStyle w:val="Heading4"/>
        <w:ind w:left="360"/>
      </w:pPr>
      <w:r>
        <w:t>3. Replicating imperialism is just a metaphor – there aren’t people in space and the aff doesn’t solves colonialism.</w:t>
      </w:r>
    </w:p>
    <w:p w14:paraId="44ECF4FB" w14:textId="77777777" w:rsidR="0079397D" w:rsidRDefault="00C40BD8" w:rsidP="0079397D">
      <w:pPr>
        <w:pStyle w:val="Heading4"/>
        <w:ind w:left="360"/>
      </w:pPr>
      <w:r>
        <w:t xml:space="preserve">4. </w:t>
      </w:r>
      <w:r w:rsidR="0079397D">
        <w:t>They don’t solve their own impacts – cap exists outside of space and they don’t solve all of cap and so can’t solve its impacts on earth.</w:t>
      </w:r>
    </w:p>
    <w:p w14:paraId="01A2479C" w14:textId="517F1374" w:rsidR="00863D33" w:rsidRPr="00AB3F5F" w:rsidRDefault="00863D33" w:rsidP="0079397D">
      <w:pPr>
        <w:pStyle w:val="Heading4"/>
        <w:ind w:left="360"/>
      </w:pPr>
    </w:p>
    <w:p w14:paraId="440E51BF" w14:textId="77777777" w:rsidR="00E42E4C" w:rsidRPr="00AB3F5F" w:rsidRDefault="00E42E4C" w:rsidP="00AB3F5F"/>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Roman">
    <w:altName w:val="Segoe UI Historic"/>
    <w:panose1 w:val="00000000000000000000"/>
    <w:charset w:val="00"/>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2F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FB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97D"/>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3D3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BD8"/>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FFD"/>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3E0FB6"/>
  <w14:defaultImageDpi w14:val="300"/>
  <w15:docId w15:val="{02FE1EE2-0733-8F43-A55E-23AB287B7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63D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2F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2F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2F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D42F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2F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FFD"/>
  </w:style>
  <w:style w:type="character" w:customStyle="1" w:styleId="Heading1Char">
    <w:name w:val="Heading 1 Char"/>
    <w:aliases w:val="Pocket Char"/>
    <w:basedOn w:val="DefaultParagraphFont"/>
    <w:link w:val="Heading1"/>
    <w:uiPriority w:val="9"/>
    <w:rsid w:val="00D42F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2F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2F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D42F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2FFD"/>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
    <w:basedOn w:val="DefaultParagraphFont"/>
    <w:uiPriority w:val="1"/>
    <w:qFormat/>
    <w:rsid w:val="00D42FF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D42FF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2FFD"/>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D42FFD"/>
    <w:rPr>
      <w:color w:val="auto"/>
      <w:u w:val="none"/>
    </w:rPr>
  </w:style>
  <w:style w:type="paragraph" w:styleId="DocumentMap">
    <w:name w:val="Document Map"/>
    <w:basedOn w:val="Normal"/>
    <w:link w:val="DocumentMapChar"/>
    <w:uiPriority w:val="99"/>
    <w:semiHidden/>
    <w:unhideWhenUsed/>
    <w:rsid w:val="00D42F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2FFD"/>
    <w:rPr>
      <w:rFonts w:ascii="Lucida Grande" w:hAnsi="Lucida Grande" w:cs="Lucida Grande"/>
    </w:rPr>
  </w:style>
  <w:style w:type="paragraph" w:customStyle="1" w:styleId="textbold">
    <w:name w:val="text bold"/>
    <w:basedOn w:val="Normal"/>
    <w:link w:val="Emphasis"/>
    <w:uiPriority w:val="20"/>
    <w:qFormat/>
    <w:rsid w:val="00863D33"/>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DDI Tag,Tag Title,Tag1,ca,Note Level 21"/>
    <w:basedOn w:val="Heading1"/>
    <w:link w:val="Hyperlink"/>
    <w:autoRedefine/>
    <w:uiPriority w:val="99"/>
    <w:qFormat/>
    <w:rsid w:val="00863D3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3390/socsci100602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11421</Words>
  <Characters>65104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5</cp:revision>
  <dcterms:created xsi:type="dcterms:W3CDTF">2022-02-13T18:40:00Z</dcterms:created>
  <dcterms:modified xsi:type="dcterms:W3CDTF">2022-02-13T19:28:00Z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