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718AB" w14:textId="77D77709" w:rsidR="00745C85" w:rsidRDefault="00745C85" w:rsidP="00074791">
      <w:pPr>
        <w:pStyle w:val="Heading2"/>
      </w:pPr>
      <w:r>
        <w:t>T</w:t>
      </w:r>
    </w:p>
    <w:p w14:paraId="0533B077" w14:textId="6EEDE316" w:rsidR="00745C85" w:rsidRPr="007D63D5" w:rsidRDefault="00745C85" w:rsidP="00745C85">
      <w:pPr>
        <w:pStyle w:val="Heading4"/>
        <w:rPr>
          <w:rStyle w:val="Emphasis"/>
          <w:bdr w:val="single" w:sz="4" w:space="0" w:color="auto"/>
        </w:rPr>
      </w:pPr>
      <w:r>
        <w:t>Interpretation</w:t>
      </w:r>
      <w:r w:rsidRPr="007D63D5">
        <w:t xml:space="preserve"> - the </w:t>
      </w:r>
      <w:r>
        <w:t>aff</w:t>
      </w:r>
      <w:r w:rsidRPr="007D63D5">
        <w:t xml:space="preserve"> may not claim offense from anything other than the instrumental implementation of a policy stating that </w:t>
      </w:r>
      <w:r>
        <w:t xml:space="preserve">the appropriation of outer space by private entities is unjust. </w:t>
      </w:r>
    </w:p>
    <w:p w14:paraId="2B057EA1" w14:textId="77777777" w:rsidR="00745C85" w:rsidRPr="007D63D5" w:rsidRDefault="00745C85" w:rsidP="00745C85">
      <w:pPr>
        <w:pStyle w:val="Heading4"/>
      </w:pPr>
      <w:r w:rsidRPr="007D63D5">
        <w:t>“Resolved” means enactment of a law.</w:t>
      </w:r>
    </w:p>
    <w:p w14:paraId="0CD79F36" w14:textId="77777777" w:rsidR="00745C85" w:rsidRPr="007D63D5" w:rsidRDefault="00745C85" w:rsidP="00745C85">
      <w:r w:rsidRPr="007D63D5">
        <w:rPr>
          <w:rStyle w:val="Heading4Char"/>
        </w:rPr>
        <w:t xml:space="preserve">Words and Phrases 64 </w:t>
      </w:r>
      <w:r w:rsidRPr="007D63D5">
        <w:t>Words and Phrases Permanent Edition (Multi-volume set of judicial definitions). “Resolved”. 1964.</w:t>
      </w:r>
    </w:p>
    <w:p w14:paraId="4703A159" w14:textId="77777777" w:rsidR="00745C85" w:rsidRPr="007D63D5" w:rsidRDefault="00745C85" w:rsidP="00745C85">
      <w:pPr>
        <w:rPr>
          <w:b/>
          <w:sz w:val="26"/>
          <w:szCs w:val="26"/>
          <w:u w:val="single"/>
        </w:rPr>
      </w:pPr>
      <w:r w:rsidRPr="007D63D5">
        <w:rPr>
          <w:szCs w:val="26"/>
        </w:rPr>
        <w:t xml:space="preserve">Definition of the word </w:t>
      </w:r>
      <w:r w:rsidRPr="007D63D5">
        <w:rPr>
          <w:b/>
          <w:sz w:val="26"/>
          <w:szCs w:val="26"/>
          <w:u w:val="single"/>
        </w:rPr>
        <w:t>“</w:t>
      </w:r>
      <w:r w:rsidRPr="00D85DDA">
        <w:rPr>
          <w:b/>
          <w:sz w:val="26"/>
          <w:szCs w:val="26"/>
          <w:highlight w:val="cyan"/>
          <w:u w:val="single"/>
        </w:rPr>
        <w:t>resolve</w:t>
      </w:r>
      <w:r w:rsidRPr="007D63D5">
        <w:rPr>
          <w:b/>
          <w:sz w:val="26"/>
          <w:szCs w:val="26"/>
          <w:u w:val="single"/>
        </w:rPr>
        <w:t>,”</w:t>
      </w:r>
      <w:r w:rsidRPr="007D63D5">
        <w:rPr>
          <w:szCs w:val="26"/>
        </w:rPr>
        <w:t xml:space="preserve"> given by Webster is “to express an opinion or determination by resolution or vote; as ‘it was resolved by the legislature;” It </w:t>
      </w:r>
      <w:r w:rsidRPr="00D85DDA">
        <w:rPr>
          <w:b/>
          <w:sz w:val="26"/>
          <w:szCs w:val="26"/>
          <w:highlight w:val="cyan"/>
          <w:u w:val="single"/>
        </w:rPr>
        <w:t>is</w:t>
      </w:r>
      <w:r w:rsidRPr="007D63D5">
        <w:rPr>
          <w:szCs w:val="26"/>
        </w:rPr>
        <w:t xml:space="preserve"> of </w:t>
      </w:r>
      <w:r w:rsidRPr="00D85DDA">
        <w:rPr>
          <w:b/>
          <w:sz w:val="26"/>
          <w:szCs w:val="26"/>
          <w:highlight w:val="cyan"/>
          <w:u w:val="single"/>
        </w:rPr>
        <w:t>similar</w:t>
      </w:r>
      <w:r w:rsidRPr="007D63D5">
        <w:rPr>
          <w:szCs w:val="26"/>
        </w:rPr>
        <w:t xml:space="preserve"> force </w:t>
      </w:r>
      <w:r w:rsidRPr="00D85DDA">
        <w:rPr>
          <w:b/>
          <w:sz w:val="26"/>
          <w:szCs w:val="26"/>
          <w:highlight w:val="cyan"/>
          <w:u w:val="single"/>
        </w:rPr>
        <w:t xml:space="preserve">to </w:t>
      </w:r>
      <w:r w:rsidRPr="007D63D5">
        <w:rPr>
          <w:b/>
          <w:sz w:val="26"/>
          <w:szCs w:val="26"/>
          <w:u w:val="single"/>
        </w:rPr>
        <w:t xml:space="preserve">the word </w:t>
      </w:r>
      <w:r w:rsidRPr="00D85DDA">
        <w:rPr>
          <w:b/>
          <w:sz w:val="26"/>
          <w:szCs w:val="26"/>
          <w:highlight w:val="cyan"/>
          <w:u w:val="single"/>
        </w:rPr>
        <w:t>“enact</w:t>
      </w:r>
      <w:r w:rsidRPr="007D63D5">
        <w:rPr>
          <w:b/>
          <w:sz w:val="26"/>
          <w:szCs w:val="26"/>
          <w:u w:val="single"/>
        </w:rPr>
        <w:t>,”</w:t>
      </w:r>
      <w:r w:rsidRPr="007D63D5">
        <w:rPr>
          <w:szCs w:val="26"/>
        </w:rPr>
        <w:t xml:space="preserve"> which is defined by Bouvier as </w:t>
      </w:r>
      <w:r w:rsidRPr="00D85DDA">
        <w:rPr>
          <w:b/>
          <w:sz w:val="26"/>
          <w:szCs w:val="26"/>
          <w:highlight w:val="cyan"/>
          <w:u w:val="single"/>
        </w:rPr>
        <w:t>meaning “to establish by law”.</w:t>
      </w:r>
    </w:p>
    <w:p w14:paraId="43441367" w14:textId="77777777" w:rsidR="00AF0D03" w:rsidRDefault="00AF0D03" w:rsidP="00AF0D03">
      <w:pPr>
        <w:pStyle w:val="Heading4"/>
      </w:pPr>
      <w:r>
        <w:t>“Appropriation” refers to the taking of property for exclusive and permanent use</w:t>
      </w:r>
    </w:p>
    <w:p w14:paraId="25A9392D" w14:textId="77777777" w:rsidR="00AF0D03" w:rsidRDefault="00AF0D03" w:rsidP="00AF0D03">
      <w:proofErr w:type="spellStart"/>
      <w:r w:rsidRPr="00DC0CC9">
        <w:rPr>
          <w:rStyle w:val="StyleUnderline"/>
        </w:rPr>
        <w:t>Gorove</w:t>
      </w:r>
      <w:proofErr w:type="spellEnd"/>
      <w:r w:rsidRPr="00DC0CC9">
        <w:rPr>
          <w:rStyle w:val="StyleUnderline"/>
        </w:rPr>
        <w:t xml:space="preserve"> 69</w:t>
      </w:r>
      <w:r>
        <w:t xml:space="preserve"> [Stephen, Chairman of the Graduate Program of the School of Law and Professor of Law, Ole Miss] “Interpreting Article II of the Outer Space Treaty”, Fordham Law Review, Vol. 37 Issue 3, </w:t>
      </w:r>
      <w:hyperlink r:id="rId9" w:history="1">
        <w:r w:rsidRPr="00E65A09">
          <w:rPr>
            <w:rStyle w:val="Hyperlink"/>
          </w:rPr>
          <w:t>https://ir.lawnet.fordham.edu/cgi/viewcontent.cgi?article=1966&amp;context=flr</w:t>
        </w:r>
      </w:hyperlink>
      <w:r>
        <w:t>, 1969 RE</w:t>
      </w:r>
    </w:p>
    <w:p w14:paraId="68033642" w14:textId="77777777" w:rsidR="00AF0D03" w:rsidRDefault="00AF0D03" w:rsidP="00AF0D03">
      <w:r w:rsidRPr="00DC0CC9">
        <w:rPr>
          <w:rStyle w:val="StyleUnderline"/>
        </w:rPr>
        <w:t xml:space="preserve">With respect to the concept of appropriation the basic question is what constitutes "appropriation," as used in the Treaty, especially in contradistinction to casual or temporary use. </w:t>
      </w:r>
      <w:r w:rsidRPr="00DC0CC9">
        <w:rPr>
          <w:rStyle w:val="StyleUnderline"/>
          <w:highlight w:val="green"/>
        </w:rPr>
        <w:t>The term "appropriation" is used most frequently to denote the taking of property for one's own or exclusive use with a sense of permanence.</w:t>
      </w:r>
      <w: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t>
      </w:r>
      <w:proofErr w:type="gramStart"/>
      <w:r>
        <w:t>would</w:t>
      </w:r>
      <w:proofErr w:type="gramEnd"/>
      <w:r>
        <w:t xml:space="preserve"> seem to be in the negative, unless, the nationals also use their individual appropriations as cover-ups for their state's activities.5 In this connection, it should be emphasized that the word "appropriation" indicates a taking which involves something more than just a casual use. </w:t>
      </w:r>
      <w:proofErr w:type="gramStart"/>
      <w:r>
        <w:t>Thus</w:t>
      </w:r>
      <w:proofErr w:type="gramEnd"/>
      <w:r>
        <w:t xml:space="preserve"> a temporary occupation of a landing site or other area, just like the temporary or nonexclusive use of property, would not constitute appropriation. By the same token, any use involving consumption or taking with intention of keeping for one's own exclusive use would amount to appropriation.</w:t>
      </w:r>
    </w:p>
    <w:p w14:paraId="69A927AC" w14:textId="2204987B" w:rsidR="00AF0D03" w:rsidRDefault="00AF0D03" w:rsidP="00AF0D03">
      <w:pPr>
        <w:pStyle w:val="Heading4"/>
      </w:pPr>
      <w:r>
        <w:t>“Is unjust” requires positive action to rectify the injustice</w:t>
      </w:r>
    </w:p>
    <w:p w14:paraId="1963ED6B" w14:textId="77777777" w:rsidR="00AF0D03" w:rsidRDefault="00AF0D03" w:rsidP="00AF0D03">
      <w:r w:rsidRPr="007446AC">
        <w:rPr>
          <w:rStyle w:val="StyleUnderline"/>
        </w:rPr>
        <w:t>Pomerleau</w:t>
      </w:r>
      <w:r>
        <w:t xml:space="preserve"> [Wayne, PhD, Professor of Philosophy at Gonzaga] “Western Theories of Justice”, IEP, </w:t>
      </w:r>
      <w:hyperlink r:id="rId10" w:history="1">
        <w:r w:rsidRPr="00E65A09">
          <w:rPr>
            <w:rStyle w:val="Hyperlink"/>
          </w:rPr>
          <w:t>https://iep.utm.edu/justwest/</w:t>
        </w:r>
      </w:hyperlink>
      <w:r>
        <w:t>, last date cited is 2010, RE</w:t>
      </w:r>
    </w:p>
    <w:p w14:paraId="2997E5FC" w14:textId="77777777" w:rsidR="00AF0D03" w:rsidRDefault="00AF0D03" w:rsidP="00AF0D03">
      <w:r>
        <w:t xml:space="preserve">Nozick (a departmental colleague of Rawls at Harvard) was one of the first and remains one of the most famous critics of Rawls’s liberal theory of justice.  Both are fundamentally committed to individual liberty.  But as a libertarian, Nozick is opposed to compromising individual liberty in order to promote socio-economic equality and advocates a “minimal state” as the only sort that can be socially just.  In Anarchy, State, and Utopia (1974), especially in its famous chapter on “Distributive Justice,” while praising Rawls’s first book as the most important “work in political and moral philosophy” since that of Mill, </w:t>
      </w:r>
      <w:proofErr w:type="gramStart"/>
      <w:r>
        <w:t>Nozick  argues</w:t>
      </w:r>
      <w:proofErr w:type="gramEnd"/>
      <w:r>
        <w:t xml:space="preserve"> for what he calls an “entitlement conception of justice” in terms of three principles of just holdings.  First, anyone who justly acquires any holding is rightly entitled to keep and use it.  Second, anyone who acquires any holding by means of a just transfer of property is rightly entitled to keep and use it.  It is only through some combination of these two approaches that anyone is rightly entitled to any holding.  But some people acquire holdings unjustly—e.g., by theft or fraud or force—so that there are illegitimate holdings.  </w:t>
      </w:r>
      <w:proofErr w:type="gramStart"/>
      <w:r>
        <w:t>So,</w:t>
      </w:r>
      <w:proofErr w:type="gramEnd"/>
      <w:r>
        <w:t xml:space="preserve"> third, </w:t>
      </w:r>
      <w:r w:rsidRPr="007446AC">
        <w:rPr>
          <w:rStyle w:val="StyleUnderline"/>
          <w:highlight w:val="green"/>
        </w:rPr>
        <w:t>justice can require the rectification of unjust past acquisitions.</w:t>
      </w:r>
      <w:r>
        <w:t xml:space="preserve">  These three principles of just holdings</w:t>
      </w:r>
      <w:proofErr w:type="gramStart"/>
      <w:r>
        <w:t>—“</w:t>
      </w:r>
      <w:proofErr w:type="gramEnd"/>
      <w:r>
        <w:t>the principle of acquisition of holdings, the principle of transfer of holdings, and the principle of rectification of the violations of the first two principles”—constitute the core of Nozick’s libertarian entitlement theory of justice.  People should be entitled to use their own property as they see fit, so long as they are entitled to it.  On this view, any pattern of distribution, such as Rawls’s difference principle, that would force people to give up any holdings to which they are entitled in order to give it to someone else (i.e., a redistribution of wealth) is unjust.  Thus, for Nozick, any state, such as ours or one Rawls would favor, that is “more extensive” than a minimal state and redistributes wealth by taxing those who are relatively well off to benefit the disadvantaged necessarily “violates people’s rights” (State, pp. 149, 183, 230, 150-153, 230-231, 149).</w:t>
      </w:r>
    </w:p>
    <w:p w14:paraId="3DA2894D" w14:textId="77777777" w:rsidR="00AF0D03" w:rsidRPr="007A5E32" w:rsidRDefault="00AF0D03" w:rsidP="00AF0D03">
      <w:pPr>
        <w:pStyle w:val="Heading4"/>
      </w:pPr>
      <w:r w:rsidRPr="007A5E32">
        <w:t>US Code defines private entitie</w:t>
      </w:r>
      <w:r>
        <w:t>s</w:t>
      </w:r>
    </w:p>
    <w:p w14:paraId="1F7A3660" w14:textId="77777777" w:rsidR="00AF0D03" w:rsidRDefault="00AF0D03" w:rsidP="00AF0D03">
      <w:r w:rsidRPr="007A5E32">
        <w:rPr>
          <w:rStyle w:val="StyleUnderline"/>
        </w:rPr>
        <w:t>US Code</w:t>
      </w:r>
      <w:r>
        <w:t xml:space="preserve"> 6 U.S. Code § 1501 – Definitions, </w:t>
      </w:r>
      <w:hyperlink r:id="rId11" w:anchor="15_A" w:history="1">
        <w:r w:rsidRPr="00E65A09">
          <w:rPr>
            <w:rStyle w:val="Hyperlink"/>
          </w:rPr>
          <w:t>https://www.law.cornell.edu/uscode/text/6/1501#15_A</w:t>
        </w:r>
      </w:hyperlink>
      <w:r>
        <w:t>, 2015 RE</w:t>
      </w:r>
    </w:p>
    <w:p w14:paraId="2E84CDD4" w14:textId="77777777" w:rsidR="00AF0D03" w:rsidRDefault="00AF0D03" w:rsidP="00AF0D03">
      <w:r>
        <w:t>(</w:t>
      </w:r>
      <w:proofErr w:type="gramStart"/>
      <w:r>
        <w:t>15)Private</w:t>
      </w:r>
      <w:proofErr w:type="gramEnd"/>
      <w:r>
        <w:t xml:space="preserve"> entity</w:t>
      </w:r>
    </w:p>
    <w:p w14:paraId="37D90666" w14:textId="77777777" w:rsidR="00AF0D03" w:rsidRDefault="00AF0D03" w:rsidP="00AF0D03">
      <w:r>
        <w:t>(A)In general</w:t>
      </w:r>
    </w:p>
    <w:p w14:paraId="1BD73C5E" w14:textId="77777777" w:rsidR="00AF0D03" w:rsidRDefault="00AF0D03" w:rsidP="00AF0D03">
      <w:r>
        <w:t>Except as otherwise provided in this paragraph</w:t>
      </w:r>
      <w:r w:rsidRPr="007A5E32">
        <w:rPr>
          <w:rStyle w:val="StyleUnderline"/>
        </w:rPr>
        <w:t xml:space="preserve">, the term “private entity” means </w:t>
      </w:r>
      <w:r w:rsidRPr="007A5E32">
        <w:rPr>
          <w:rStyle w:val="StyleUnderline"/>
          <w:highlight w:val="green"/>
        </w:rPr>
        <w:t>any person or private group, organization, proprietorship, partnership, trust, cooperative, corporation, or other commercial or nonprofit entity, including an officer, employee, or agent thereof.</w:t>
      </w:r>
    </w:p>
    <w:p w14:paraId="2B33964D" w14:textId="77777777" w:rsidR="00AF0D03" w:rsidRDefault="00AF0D03" w:rsidP="00AF0D03">
      <w:r>
        <w:t>(B)Inclusion</w:t>
      </w:r>
    </w:p>
    <w:p w14:paraId="7519CBA1" w14:textId="77777777" w:rsidR="00AF0D03" w:rsidRDefault="00AF0D03" w:rsidP="00AF0D03">
      <w:r>
        <w:t>The term “private entity” includes a State, tribal, or local government performing utility services, such as electric, natural gas, or water services.</w:t>
      </w:r>
    </w:p>
    <w:p w14:paraId="79A5E083" w14:textId="77777777" w:rsidR="00AF0D03" w:rsidRDefault="00AF0D03" w:rsidP="00AF0D03">
      <w:r>
        <w:t>(C)Exclusion</w:t>
      </w:r>
    </w:p>
    <w:p w14:paraId="6BA2F9B3" w14:textId="77777777" w:rsidR="00AF0D03" w:rsidRPr="007A5E32" w:rsidRDefault="00AF0D03" w:rsidP="00AF0D03">
      <w:r>
        <w:t>The term “private entity” does not include a foreign power as defined in section 1801 of title 50.</w:t>
      </w:r>
    </w:p>
    <w:p w14:paraId="6684FBE0" w14:textId="3542F04B" w:rsidR="00AF0D03" w:rsidRPr="00A21626" w:rsidRDefault="00AF0D03" w:rsidP="00AF0D03">
      <w:pPr>
        <w:pStyle w:val="Heading4"/>
      </w:pPr>
      <w:r>
        <w:t>“Outer space” is defined as:</w:t>
      </w:r>
    </w:p>
    <w:p w14:paraId="16BFAE39" w14:textId="77777777" w:rsidR="00AF0D03" w:rsidRDefault="00AF0D03" w:rsidP="00AF0D03">
      <w:proofErr w:type="spellStart"/>
      <w:r w:rsidRPr="009C2660">
        <w:rPr>
          <w:rStyle w:val="StyleUnderline"/>
        </w:rPr>
        <w:t>Vereshchetin</w:t>
      </w:r>
      <w:proofErr w:type="spellEnd"/>
      <w:r w:rsidRPr="009C2660">
        <w:rPr>
          <w:rStyle w:val="StyleUnderline"/>
        </w:rPr>
        <w:t xml:space="preserve"> 06</w:t>
      </w:r>
      <w:r>
        <w:t xml:space="preserve"> [</w:t>
      </w:r>
      <w:proofErr w:type="spellStart"/>
      <w:r>
        <w:t>Vladlen</w:t>
      </w:r>
      <w:proofErr w:type="spellEnd"/>
      <w:r>
        <w:t xml:space="preserve">, former Member of the ICJ, Chairman of the International Law Commission, and Professor of International Law] “Outer Space,” Max Planck Encyclopedia of Public International Law, </w:t>
      </w:r>
      <w:hyperlink r:id="rId12" w:history="1">
        <w:r w:rsidRPr="00E65A09">
          <w:rPr>
            <w:rStyle w:val="Hyperlink"/>
          </w:rPr>
          <w:t>https://spacelaw.univie.ac.at/fileadmin/user_upload/p_spacelaw/EPIL_Outer_Space.pdf</w:t>
        </w:r>
      </w:hyperlink>
      <w:r>
        <w:t>, 2006 RE</w:t>
      </w:r>
    </w:p>
    <w:p w14:paraId="528B7F1F" w14:textId="77777777" w:rsidR="00AF0D03" w:rsidRDefault="00AF0D03" w:rsidP="00AF0D03">
      <w:r>
        <w:t>A. Definition of the Term ‘Outer Space’</w:t>
      </w:r>
    </w:p>
    <w:p w14:paraId="4C98ADDD" w14:textId="77777777" w:rsidR="00AF0D03" w:rsidRDefault="00AF0D03" w:rsidP="00AF0D03">
      <w:r>
        <w:t>1 The term ‘outer space’, like several other basic notions of space law (‘outer space activity’, ‘space flight’, ‘space object’), although frequently used in space agreements and other space law instruments, has never been defined by them. There are a number of reasons for this, not least the objective difficulty for the States concerned to agree on legal definitions in the context of rapidly developing technology and their apprehension that legally binding definitions might restrict their sphere of operation.</w:t>
      </w:r>
    </w:p>
    <w:p w14:paraId="1852DCD1" w14:textId="77777777" w:rsidR="00AF0D03" w:rsidRDefault="00AF0D03" w:rsidP="00AF0D03">
      <w:r>
        <w:t xml:space="preserve">2 </w:t>
      </w:r>
      <w:r w:rsidRPr="00097C0B">
        <w:rPr>
          <w:rStyle w:val="StyleUnderline"/>
        </w:rPr>
        <w:t>The absence of a formal definition of outer space does not mean that no general perception exists as to what is meant by outer space</w:t>
      </w:r>
      <w:r>
        <w:t xml:space="preserve">, even if the use of the term in natural sciences and in law may not always be exactly the same. It should be remembered that there is no definitive physical boundary between atmospheric space and extra-atmospheric space, the transition from one to the other being gradual. Although at 100 km the density of the air is but one millionth of what it is at sea level, for natural scientists these two regions of space, in some respects, may be perceived as one single whole. However, </w:t>
      </w:r>
      <w:r w:rsidRPr="00097C0B">
        <w:rPr>
          <w:rStyle w:val="StyleUnderline"/>
        </w:rPr>
        <w:t>with the launching of the first satellite in 1957 the notion of outer space became inextricably linked with the exploration and uses of space by means of man-made spacecraft</w:t>
      </w:r>
      <w:r>
        <w:t xml:space="preserve"> (→ Spacecraft, Satellites, and Space Objects). </w:t>
      </w:r>
      <w:r w:rsidRPr="00097C0B">
        <w:rPr>
          <w:rStyle w:val="StyleUnderline"/>
        </w:rPr>
        <w:t xml:space="preserve">The physical and technical factors are directly relevant to the legal regulation of the region of space concerned. </w:t>
      </w:r>
      <w:r w:rsidRPr="00097C0B">
        <w:rPr>
          <w:rStyle w:val="StyleUnderline"/>
          <w:highlight w:val="green"/>
        </w:rPr>
        <w:t>The atmospheric space of the earth</w:t>
      </w:r>
      <w:r w:rsidRPr="00097C0B">
        <w:rPr>
          <w:rStyle w:val="StyleUnderline"/>
        </w:rPr>
        <w:t xml:space="preserve"> and most of the activities in this space </w:t>
      </w:r>
      <w:r w:rsidRPr="00097C0B">
        <w:rPr>
          <w:rStyle w:val="StyleUnderline"/>
          <w:highlight w:val="green"/>
        </w:rPr>
        <w:t>fall within</w:t>
      </w:r>
      <w:r w:rsidRPr="00097C0B">
        <w:rPr>
          <w:rStyle w:val="StyleUnderline"/>
        </w:rPr>
        <w:t xml:space="preserve"> the ambit of → </w:t>
      </w:r>
      <w:r w:rsidRPr="00097C0B">
        <w:rPr>
          <w:rStyle w:val="StyleUnderline"/>
          <w:highlight w:val="green"/>
        </w:rPr>
        <w:t>Air Law. The space beyond the atmosphere is governed by space law.</w:t>
      </w:r>
      <w:r>
        <w:t xml:space="preserve"> The ‘spatial’ element of each of the two above-mentioned branches of law is reflected in their denominations: the first being known as air (</w:t>
      </w:r>
      <w:proofErr w:type="spellStart"/>
      <w:proofErr w:type="gramStart"/>
      <w:r>
        <w:t>ie</w:t>
      </w:r>
      <w:proofErr w:type="spellEnd"/>
      <w:proofErr w:type="gramEnd"/>
      <w:r>
        <w:t xml:space="preserve"> atmospheric) law, the second as space law, often referred to as outer space (</w:t>
      </w:r>
      <w:proofErr w:type="spellStart"/>
      <w:r>
        <w:t>ie</w:t>
      </w:r>
      <w:proofErr w:type="spellEnd"/>
      <w:r>
        <w:t xml:space="preserve"> extra-atmospheric) law.</w:t>
      </w:r>
    </w:p>
    <w:p w14:paraId="3DEDF61F" w14:textId="77777777" w:rsidR="00AF0D03" w:rsidRDefault="00AF0D03" w:rsidP="00AF0D03">
      <w:r>
        <w:t xml:space="preserve">3 The legal regimes governing → airspace and outer space are fundamentally different. Thus, logically and jurisprudentially it is necessary to know where air space ends and outer space begins. In theory, there must be no ‘outer’ boundary of application of space law, since outer space itself is limitless, but </w:t>
      </w:r>
      <w:r w:rsidRPr="00097C0B">
        <w:rPr>
          <w:rStyle w:val="StyleUnderline"/>
        </w:rPr>
        <w:t xml:space="preserve">in practice </w:t>
      </w:r>
      <w:r w:rsidRPr="00097C0B">
        <w:rPr>
          <w:rStyle w:val="StyleUnderline"/>
          <w:highlight w:val="green"/>
        </w:rPr>
        <w:t>space law</w:t>
      </w:r>
      <w:r w:rsidRPr="00097C0B">
        <w:rPr>
          <w:rStyle w:val="StyleUnderline"/>
        </w:rPr>
        <w:t xml:space="preserve">, keeping pace with the development of space technology, </w:t>
      </w:r>
      <w:r w:rsidRPr="00097C0B">
        <w:rPr>
          <w:rStyle w:val="StyleUnderline"/>
          <w:highlight w:val="green"/>
        </w:rPr>
        <w:t>does not purport to regulate space activity beyond the solar system</w:t>
      </w:r>
      <w:r>
        <w:t xml:space="preserve"> (see Art. 1 Agreement Governing the Activities of State on the Moon and Other Celestial Bodies [(adopted 18 December 1979, entered into force 11 July 1984) 1363 UNTS 3]). </w:t>
      </w:r>
      <w:r w:rsidRPr="00097C0B">
        <w:rPr>
          <w:rStyle w:val="StyleUnderline"/>
        </w:rPr>
        <w:t xml:space="preserve">At the same time, </w:t>
      </w:r>
      <w:r w:rsidRPr="00097C0B">
        <w:rPr>
          <w:rStyle w:val="StyleUnderline"/>
          <w:highlight w:val="green"/>
        </w:rPr>
        <w:t>‘celestial bodies’ of the solar system, other than the earth, but comprising the Moon, are included in the legal notion of outer space</w:t>
      </w:r>
      <w:r>
        <w:t xml:space="preserve"> (→ Moon and Celestial Bodies). This follows from the title and text of the Treaty on Principles Governing the Activities of States in the Exploration and Use of Outer Space, Including the Moon and other Celestial Bodies ([signed 27 January 1967, entered into force 10 October 1967] 610 UNTS 205) (‘Outer Space Treaty’).</w:t>
      </w:r>
    </w:p>
    <w:p w14:paraId="6D07E5F1" w14:textId="77777777" w:rsidR="00AF0D03" w:rsidRDefault="00AF0D03" w:rsidP="00AF0D03"/>
    <w:p w14:paraId="630D30DB" w14:textId="77777777" w:rsidR="00AF0D03" w:rsidRPr="007C4816" w:rsidRDefault="00AF0D03" w:rsidP="00AF0D03"/>
    <w:p w14:paraId="0DA64655" w14:textId="77777777" w:rsidR="00745C85" w:rsidRDefault="00745C85" w:rsidP="00745C85">
      <w:pPr>
        <w:pStyle w:val="Heading4"/>
      </w:pPr>
      <w:r>
        <w:br/>
        <w:t xml:space="preserve">Violation: </w:t>
      </w:r>
      <w:r w:rsidRPr="000558AC">
        <w:rPr>
          <w:highlight w:val="red"/>
        </w:rPr>
        <w:t>&lt;insert&gt;</w:t>
      </w:r>
    </w:p>
    <w:p w14:paraId="3EE4EDDD" w14:textId="77777777" w:rsidR="00745C85" w:rsidRPr="007D63D5" w:rsidRDefault="00745C85" w:rsidP="00745C85">
      <w:pPr>
        <w:pStyle w:val="Heading4"/>
      </w:pPr>
      <w:r>
        <w:br/>
      </w:r>
      <w:r w:rsidRPr="007D63D5">
        <w:t xml:space="preserve">Topical version of the aff: </w:t>
      </w:r>
      <w:r w:rsidRPr="000558AC">
        <w:rPr>
          <w:highlight w:val="red"/>
        </w:rPr>
        <w:t>[insert].</w:t>
      </w:r>
      <w:r w:rsidRPr="007D63D5">
        <w:t xml:space="preserve"> </w:t>
      </w:r>
      <w:proofErr w:type="spellStart"/>
      <w:r w:rsidRPr="007D63D5">
        <w:t>Disads</w:t>
      </w:r>
      <w:proofErr w:type="spellEnd"/>
      <w:r w:rsidRPr="007D63D5">
        <w:t xml:space="preserve"> to the TVA just prove there is neg ground and that it’s a contestable stasis</w:t>
      </w:r>
    </w:p>
    <w:p w14:paraId="6F861FF5" w14:textId="77777777" w:rsidR="00745C85" w:rsidRPr="007D63D5" w:rsidRDefault="00745C85" w:rsidP="00745C85">
      <w:pPr>
        <w:keepNext/>
        <w:keepLines/>
        <w:spacing w:before="40"/>
        <w:outlineLvl w:val="3"/>
        <w:rPr>
          <w:rFonts w:eastAsiaTheme="majorEastAsia" w:cstheme="majorBidi"/>
          <w:b/>
          <w:iCs/>
          <w:sz w:val="26"/>
        </w:rPr>
      </w:pPr>
      <w:r w:rsidRPr="007D63D5">
        <w:rPr>
          <w:rFonts w:eastAsiaTheme="majorEastAsia" w:cstheme="majorBidi"/>
          <w:b/>
          <w:iCs/>
          <w:sz w:val="26"/>
        </w:rPr>
        <w:t xml:space="preserve">Vote Neg – The resolution is the only common stasis point that </w:t>
      </w:r>
      <w:r w:rsidRPr="007D63D5">
        <w:rPr>
          <w:rFonts w:eastAsiaTheme="majorEastAsia" w:cstheme="majorBidi"/>
          <w:b/>
          <w:iCs/>
          <w:sz w:val="26"/>
          <w:u w:val="single"/>
        </w:rPr>
        <w:t>anchors negative preparation</w:t>
      </w:r>
      <w:r w:rsidRPr="007D63D5">
        <w:rPr>
          <w:rFonts w:eastAsiaTheme="majorEastAsia" w:cstheme="majorBidi"/>
          <w:b/>
          <w:iCs/>
          <w:sz w:val="26"/>
        </w:rPr>
        <w:t xml:space="preserve">.  Allowing </w:t>
      </w:r>
      <w:r w:rsidRPr="007D63D5">
        <w:rPr>
          <w:rFonts w:eastAsiaTheme="majorEastAsia" w:cstheme="majorBidi"/>
          <w:b/>
          <w:iCs/>
          <w:sz w:val="26"/>
          <w:u w:val="single"/>
        </w:rPr>
        <w:t>any</w:t>
      </w:r>
      <w:r w:rsidRPr="007D63D5">
        <w:rPr>
          <w:rFonts w:eastAsiaTheme="majorEastAsia" w:cstheme="majorBidi"/>
          <w:b/>
          <w:iCs/>
          <w:sz w:val="26"/>
        </w:rPr>
        <w:t xml:space="preserve"> aff deviation from the resolution is a </w:t>
      </w:r>
      <w:r w:rsidRPr="007D63D5">
        <w:rPr>
          <w:rFonts w:eastAsiaTheme="majorEastAsia" w:cstheme="majorBidi"/>
          <w:b/>
          <w:iCs/>
          <w:sz w:val="26"/>
          <w:u w:val="single"/>
        </w:rPr>
        <w:t xml:space="preserve">moral hazard </w:t>
      </w:r>
      <w:r w:rsidRPr="007D63D5">
        <w:rPr>
          <w:rFonts w:eastAsiaTheme="majorEastAsia" w:cstheme="majorBidi"/>
          <w:b/>
          <w:iCs/>
          <w:sz w:val="26"/>
        </w:rPr>
        <w:t>which justifies an</w:t>
      </w:r>
      <w:r w:rsidRPr="007D63D5">
        <w:rPr>
          <w:rFonts w:eastAsiaTheme="majorEastAsia" w:cstheme="majorBidi"/>
          <w:b/>
          <w:iCs/>
          <w:sz w:val="26"/>
          <w:u w:val="single"/>
        </w:rPr>
        <w:t xml:space="preserve"> infinite number of unpredictable arguments with thin ties to the resolution</w:t>
      </w:r>
      <w:r w:rsidRPr="007D63D5">
        <w:rPr>
          <w:rFonts w:eastAsiaTheme="majorEastAsia" w:cstheme="majorBidi"/>
          <w:b/>
          <w:iCs/>
          <w:sz w:val="26"/>
        </w:rPr>
        <w:t xml:space="preserve">.  Because </w:t>
      </w:r>
      <w:r w:rsidRPr="007D63D5">
        <w:rPr>
          <w:rFonts w:eastAsiaTheme="majorEastAsia" w:cstheme="majorBidi"/>
          <w:b/>
          <w:iCs/>
          <w:sz w:val="26"/>
          <w:u w:val="single"/>
        </w:rPr>
        <w:t>debate is a competitive game</w:t>
      </w:r>
      <w:r w:rsidRPr="007D63D5">
        <w:rPr>
          <w:rFonts w:eastAsiaTheme="majorEastAsia" w:cstheme="majorBidi"/>
          <w:b/>
          <w:iCs/>
          <w:sz w:val="26"/>
        </w:rPr>
        <w:t xml:space="preserve">, their interpretation incentivizes affirmatives to </w:t>
      </w:r>
      <w:r w:rsidRPr="007D63D5">
        <w:rPr>
          <w:rFonts w:eastAsiaTheme="majorEastAsia" w:cstheme="majorBidi"/>
          <w:b/>
          <w:iCs/>
          <w:sz w:val="26"/>
          <w:u w:val="single"/>
        </w:rPr>
        <w:t>run further towards fringes</w:t>
      </w:r>
      <w:r w:rsidRPr="007D63D5">
        <w:rPr>
          <w:rFonts w:eastAsiaTheme="majorEastAsia" w:cstheme="majorBidi"/>
          <w:b/>
          <w:iCs/>
          <w:sz w:val="26"/>
        </w:rPr>
        <w:t xml:space="preserve"> and </w:t>
      </w:r>
      <w:r w:rsidRPr="007D63D5">
        <w:rPr>
          <w:rFonts w:eastAsiaTheme="majorEastAsia" w:cstheme="majorBidi"/>
          <w:b/>
          <w:iCs/>
          <w:sz w:val="26"/>
          <w:u w:val="single"/>
        </w:rPr>
        <w:t>revert to truisms which are exceedingly difficult to negate</w:t>
      </w:r>
      <w:r w:rsidRPr="007D63D5">
        <w:rPr>
          <w:rFonts w:eastAsiaTheme="majorEastAsia" w:cstheme="majorBidi"/>
          <w:b/>
          <w:iCs/>
          <w:sz w:val="26"/>
        </w:rPr>
        <w:t xml:space="preserve">—this asymmetry is compounded by their </w:t>
      </w:r>
      <w:r w:rsidRPr="007D63D5">
        <w:rPr>
          <w:rFonts w:eastAsiaTheme="majorEastAsia" w:cstheme="majorBidi"/>
          <w:b/>
          <w:iCs/>
          <w:sz w:val="26"/>
          <w:u w:val="single"/>
        </w:rPr>
        <w:t xml:space="preserve">monopoly on preparation </w:t>
      </w:r>
    </w:p>
    <w:p w14:paraId="0784F0B2" w14:textId="77777777" w:rsidR="00745C85" w:rsidRPr="007D63D5" w:rsidRDefault="00745C85" w:rsidP="00745C85">
      <w:pPr>
        <w:pStyle w:val="Heading4"/>
      </w:pPr>
      <w:r w:rsidRPr="007D63D5">
        <w:t xml:space="preserve">That outweighs – The competitive incentive from debate creates pressures for research and focused clash which generates important skills and makes debate a </w:t>
      </w:r>
      <w:r w:rsidRPr="007D63D5">
        <w:rPr>
          <w:u w:val="single"/>
        </w:rPr>
        <w:t>training ground</w:t>
      </w:r>
      <w:r w:rsidRPr="007D63D5">
        <w:t xml:space="preserve"> for future work. The impact is movements --</w:t>
      </w:r>
      <w:r w:rsidRPr="007D63D5">
        <w:rPr>
          <w:sz w:val="14"/>
        </w:rPr>
        <w:t xml:space="preserve"> </w:t>
      </w:r>
      <w:r w:rsidRPr="007D63D5">
        <w:t xml:space="preserve">activism is </w:t>
      </w:r>
      <w:r w:rsidRPr="007D63D5">
        <w:rPr>
          <w:u w:val="single"/>
        </w:rPr>
        <w:t xml:space="preserve">not </w:t>
      </w:r>
      <w:proofErr w:type="gramStart"/>
      <w:r w:rsidRPr="007D63D5">
        <w:rPr>
          <w:u w:val="single"/>
        </w:rPr>
        <w:t>automatic</w:t>
      </w:r>
      <w:r w:rsidRPr="007D63D5">
        <w:t>, but</w:t>
      </w:r>
      <w:proofErr w:type="gramEnd"/>
      <w:r w:rsidRPr="007D63D5">
        <w:t xml:space="preserve"> requires learning to defend a proposal against </w:t>
      </w:r>
      <w:r w:rsidRPr="007D63D5">
        <w:rPr>
          <w:u w:val="single"/>
        </w:rPr>
        <w:t>rigorous negation</w:t>
      </w:r>
      <w:r w:rsidRPr="007D63D5">
        <w:t xml:space="preserve"> to develop </w:t>
      </w:r>
      <w:r w:rsidRPr="007D63D5">
        <w:rPr>
          <w:u w:val="single"/>
        </w:rPr>
        <w:t>skills</w:t>
      </w:r>
      <w:r w:rsidRPr="007D63D5">
        <w:t xml:space="preserve"> for </w:t>
      </w:r>
      <w:r w:rsidRPr="007D63D5">
        <w:rPr>
          <w:u w:val="single"/>
        </w:rPr>
        <w:t>strategy</w:t>
      </w:r>
      <w:r w:rsidRPr="007D63D5">
        <w:t xml:space="preserve">, </w:t>
      </w:r>
      <w:r w:rsidRPr="007D63D5">
        <w:rPr>
          <w:u w:val="single"/>
        </w:rPr>
        <w:t>organizing</w:t>
      </w:r>
      <w:r w:rsidRPr="007D63D5">
        <w:t xml:space="preserve">, </w:t>
      </w:r>
      <w:r w:rsidRPr="007D63D5">
        <w:rPr>
          <w:u w:val="single"/>
        </w:rPr>
        <w:t>problem-solving</w:t>
      </w:r>
      <w:r w:rsidRPr="007D63D5">
        <w:t xml:space="preserve">, using </w:t>
      </w:r>
      <w:r w:rsidRPr="007D63D5">
        <w:rPr>
          <w:u w:val="single"/>
        </w:rPr>
        <w:t>resources</w:t>
      </w:r>
      <w:r w:rsidRPr="007D63D5">
        <w:t xml:space="preserve">, and creating </w:t>
      </w:r>
      <w:r w:rsidRPr="007D63D5">
        <w:rPr>
          <w:u w:val="single"/>
        </w:rPr>
        <w:t>coalitions</w:t>
      </w:r>
      <w:r w:rsidRPr="007D63D5">
        <w:t xml:space="preserve">---their impact turns </w:t>
      </w:r>
      <w:r w:rsidRPr="007D63D5">
        <w:rPr>
          <w:u w:val="single"/>
        </w:rPr>
        <w:t>aren’t unique</w:t>
      </w:r>
      <w:r w:rsidRPr="007D63D5">
        <w:t xml:space="preserve"> because the government will </w:t>
      </w:r>
      <w:r w:rsidRPr="007D63D5">
        <w:rPr>
          <w:u w:val="single"/>
        </w:rPr>
        <w:t>inevitably</w:t>
      </w:r>
      <w:r w:rsidRPr="007D63D5">
        <w:t xml:space="preserve"> try to capture </w:t>
      </w:r>
      <w:r w:rsidRPr="007D63D5">
        <w:rPr>
          <w:u w:val="single"/>
        </w:rPr>
        <w:t>public worry</w:t>
      </w:r>
      <w:r w:rsidRPr="007D63D5">
        <w:t xml:space="preserve">, the only question is creating </w:t>
      </w:r>
      <w:r w:rsidRPr="007D63D5">
        <w:rPr>
          <w:u w:val="single"/>
        </w:rPr>
        <w:t>alternative incentives</w:t>
      </w:r>
      <w:r w:rsidRPr="007D63D5">
        <w:t xml:space="preserve"> for people to organize.</w:t>
      </w:r>
    </w:p>
    <w:p w14:paraId="1212855A" w14:textId="77777777" w:rsidR="00745C85" w:rsidRPr="007D63D5" w:rsidRDefault="00745C85" w:rsidP="00745C85">
      <w:proofErr w:type="spellStart"/>
      <w:r w:rsidRPr="007D63D5">
        <w:rPr>
          <w:rStyle w:val="Style13ptBold"/>
          <w:sz w:val="28"/>
        </w:rPr>
        <w:t>Lakey</w:t>
      </w:r>
      <w:proofErr w:type="spellEnd"/>
      <w:r w:rsidRPr="007D63D5">
        <w:rPr>
          <w:rStyle w:val="Style13ptBold"/>
          <w:sz w:val="28"/>
        </w:rPr>
        <w:t xml:space="preserve"> 13</w:t>
      </w:r>
      <w:r w:rsidRPr="007D63D5">
        <w:t xml:space="preserve">. (George </w:t>
      </w:r>
      <w:proofErr w:type="spellStart"/>
      <w:r w:rsidRPr="007D63D5">
        <w:t>Lakey</w:t>
      </w:r>
      <w:proofErr w:type="spellEnd"/>
      <w:r w:rsidRPr="007D63D5">
        <w:t xml:space="preserve"> co-founded Earth Quaker Action Group which just won its five-year campaign to force a major U.S. bank to give up financing mountaintop removal coal mining. Along with college teaching he has led 1,500 workshops on five continents and led activist projects on local, national, and international levels. Among many other books and articles, he is author of “Strategizing for a Living Revolution” in David Solnit’s book Globalize Liberation. 8 skills of a well-trained activist. June 11, 2013. </w:t>
      </w:r>
      <w:hyperlink r:id="rId13" w:history="1">
        <w:r w:rsidRPr="007D63D5">
          <w:rPr>
            <w:rStyle w:val="Hyperlink"/>
          </w:rPr>
          <w:t>https://wagingnonviolence.org/feature/8-skills-of-a-well-trained-activist/</w:t>
        </w:r>
      </w:hyperlink>
      <w:r w:rsidRPr="007D63D5">
        <w:t xml:space="preserve">) </w:t>
      </w:r>
    </w:p>
    <w:p w14:paraId="6B92995F" w14:textId="77777777" w:rsidR="00745C85" w:rsidRPr="007D63D5" w:rsidRDefault="00745C85" w:rsidP="00745C85">
      <w:pPr>
        <w:rPr>
          <w:sz w:val="14"/>
        </w:rPr>
      </w:pPr>
      <w:r w:rsidRPr="007D63D5">
        <w:rPr>
          <w:u w:val="single"/>
        </w:rPr>
        <w:t xml:space="preserve">Why </w:t>
      </w:r>
      <w:r w:rsidRPr="007D63D5">
        <w:rPr>
          <w:rStyle w:val="Emphasis"/>
        </w:rPr>
        <w:t>more training</w:t>
      </w:r>
      <w:r w:rsidRPr="007D63D5">
        <w:rPr>
          <w:sz w:val="14"/>
        </w:rPr>
        <w:t xml:space="preserve"> now? </w:t>
      </w:r>
      <w:r w:rsidRPr="007D63D5">
        <w:rPr>
          <w:u w:val="single"/>
        </w:rPr>
        <w:t xml:space="preserve">The history of training is a history of playing </w:t>
      </w:r>
      <w:r w:rsidRPr="007D63D5">
        <w:rPr>
          <w:rStyle w:val="Emphasis"/>
        </w:rPr>
        <w:t>catch-up</w:t>
      </w:r>
      <w:r w:rsidRPr="007D63D5">
        <w:rPr>
          <w:sz w:val="14"/>
        </w:rPr>
        <w:t xml:space="preserve">. </w:t>
      </w:r>
      <w:r w:rsidRPr="007D63D5">
        <w:rPr>
          <w:u w:val="single"/>
        </w:rPr>
        <w:t xml:space="preserve">Very </w:t>
      </w:r>
      <w:r w:rsidRPr="00D85DDA">
        <w:rPr>
          <w:highlight w:val="cyan"/>
          <w:u w:val="single"/>
        </w:rPr>
        <w:t>few movements</w:t>
      </w:r>
      <w:r w:rsidRPr="007D63D5">
        <w:rPr>
          <w:u w:val="single"/>
        </w:rPr>
        <w:t xml:space="preserve"> seem to </w:t>
      </w:r>
      <w:r w:rsidRPr="00D85DDA">
        <w:rPr>
          <w:highlight w:val="cyan"/>
          <w:u w:val="single"/>
        </w:rPr>
        <w:t>realize</w:t>
      </w:r>
      <w:r w:rsidRPr="007D63D5">
        <w:rPr>
          <w:u w:val="single"/>
        </w:rPr>
        <w:t xml:space="preserve"> that the </w:t>
      </w:r>
      <w:r w:rsidRPr="00D85DDA">
        <w:rPr>
          <w:rStyle w:val="Emphasis"/>
          <w:highlight w:val="cyan"/>
        </w:rPr>
        <w:t>pace of change</w:t>
      </w:r>
      <w:r w:rsidRPr="00D85DDA">
        <w:rPr>
          <w:highlight w:val="cyan"/>
          <w:u w:val="single"/>
        </w:rPr>
        <w:t xml:space="preserve"> can </w:t>
      </w:r>
      <w:r w:rsidRPr="00D85DDA">
        <w:rPr>
          <w:rStyle w:val="Emphasis"/>
          <w:highlight w:val="cyan"/>
        </w:rPr>
        <w:t>accelerate</w:t>
      </w:r>
      <w:r w:rsidRPr="00D85DDA">
        <w:rPr>
          <w:highlight w:val="cyan"/>
          <w:u w:val="single"/>
        </w:rPr>
        <w:t xml:space="preserve"> </w:t>
      </w:r>
      <w:r w:rsidRPr="007D63D5">
        <w:rPr>
          <w:u w:val="single"/>
        </w:rPr>
        <w:t xml:space="preserve">so rapidly that </w:t>
      </w:r>
      <w:r w:rsidRPr="00D85DDA">
        <w:rPr>
          <w:highlight w:val="cyan"/>
          <w:u w:val="single"/>
        </w:rPr>
        <w:t xml:space="preserve">it </w:t>
      </w:r>
      <w:r w:rsidRPr="00D85DDA">
        <w:rPr>
          <w:rStyle w:val="Emphasis"/>
          <w:highlight w:val="cyan"/>
        </w:rPr>
        <w:t>outstrips</w:t>
      </w:r>
      <w:r w:rsidRPr="007D63D5">
        <w:rPr>
          <w:u w:val="single"/>
        </w:rPr>
        <w:t xml:space="preserve"> the movement’s </w:t>
      </w:r>
      <w:r w:rsidRPr="00D85DDA">
        <w:rPr>
          <w:rStyle w:val="Emphasis"/>
          <w:highlight w:val="cyan"/>
        </w:rPr>
        <w:t>ability to use</w:t>
      </w:r>
      <w:r w:rsidRPr="007D63D5">
        <w:rPr>
          <w:u w:val="single"/>
        </w:rPr>
        <w:t xml:space="preserve"> its </w:t>
      </w:r>
      <w:r w:rsidRPr="00D85DDA">
        <w:rPr>
          <w:rStyle w:val="Emphasis"/>
          <w:highlight w:val="cyan"/>
        </w:rPr>
        <w:t>opportunities</w:t>
      </w:r>
      <w:r w:rsidRPr="007D63D5">
        <w:rPr>
          <w:u w:val="single"/>
        </w:rPr>
        <w:t xml:space="preserve"> fully</w:t>
      </w:r>
      <w:r w:rsidRPr="007D63D5">
        <w:rPr>
          <w:sz w:val="14"/>
        </w:rPr>
        <w:t xml:space="preserve">. </w:t>
      </w:r>
      <w:r w:rsidRPr="007D63D5">
        <w:rPr>
          <w:u w:val="single"/>
        </w:rPr>
        <w:t xml:space="preserve">In Istanbul a small group of environmentalists sit down to </w:t>
      </w:r>
      <w:r w:rsidRPr="007D63D5">
        <w:rPr>
          <w:rStyle w:val="Emphasis"/>
        </w:rPr>
        <w:t>save a park</w:t>
      </w:r>
      <w:r w:rsidRPr="007D63D5">
        <w:rPr>
          <w:u w:val="single"/>
        </w:rPr>
        <w:t xml:space="preserve">, and suddenly there are protests in over </w:t>
      </w:r>
      <w:r w:rsidRPr="007D63D5">
        <w:rPr>
          <w:rStyle w:val="Emphasis"/>
        </w:rPr>
        <w:t>60</w:t>
      </w:r>
      <w:r w:rsidRPr="007D63D5">
        <w:rPr>
          <w:u w:val="single"/>
        </w:rPr>
        <w:t xml:space="preserve"> Turkish </w:t>
      </w:r>
      <w:r w:rsidRPr="007D63D5">
        <w:rPr>
          <w:rStyle w:val="Emphasis"/>
        </w:rPr>
        <w:t>cities</w:t>
      </w:r>
      <w:r w:rsidRPr="007D63D5">
        <w:rPr>
          <w:u w:val="single"/>
        </w:rPr>
        <w:t xml:space="preserve">; the agenda expands, from green space to governance to </w:t>
      </w:r>
      <w:r w:rsidRPr="007D63D5">
        <w:rPr>
          <w:rStyle w:val="Emphasis"/>
        </w:rPr>
        <w:t>capitalism</w:t>
      </w:r>
      <w:r w:rsidRPr="007D63D5">
        <w:rPr>
          <w:u w:val="single"/>
        </w:rPr>
        <w:t xml:space="preserve">; </w:t>
      </w:r>
      <w:r w:rsidRPr="007D63D5">
        <w:rPr>
          <w:rStyle w:val="Emphasis"/>
        </w:rPr>
        <w:t>doors open</w:t>
      </w:r>
      <w:r w:rsidRPr="007D63D5">
        <w:rPr>
          <w:u w:val="single"/>
        </w:rPr>
        <w:t xml:space="preserve"> everywhere</w:t>
      </w:r>
      <w:r w:rsidRPr="007D63D5">
        <w:rPr>
          <w:sz w:val="14"/>
        </w:rPr>
        <w:t xml:space="preserve">. </w:t>
      </w:r>
      <w:r w:rsidRPr="007D63D5">
        <w:rPr>
          <w:u w:val="single"/>
        </w:rPr>
        <w:t xml:space="preserve">It would be a </w:t>
      </w:r>
      <w:r w:rsidRPr="00D85DDA">
        <w:rPr>
          <w:highlight w:val="cyan"/>
          <w:u w:val="single"/>
        </w:rPr>
        <w:t xml:space="preserve">good </w:t>
      </w:r>
      <w:r w:rsidRPr="007D63D5">
        <w:rPr>
          <w:u w:val="single"/>
        </w:rPr>
        <w:t xml:space="preserve">moment </w:t>
      </w:r>
      <w:r w:rsidRPr="00D85DDA">
        <w:rPr>
          <w:highlight w:val="cyan"/>
          <w:u w:val="single"/>
        </w:rPr>
        <w:t>to have</w:t>
      </w:r>
      <w:r w:rsidRPr="007D63D5">
        <w:rPr>
          <w:sz w:val="14"/>
        </w:rPr>
        <w:t xml:space="preserve"> tens of thousands of </w:t>
      </w:r>
      <w:r w:rsidRPr="00D85DDA">
        <w:rPr>
          <w:rStyle w:val="Emphasis"/>
          <w:highlight w:val="cyan"/>
        </w:rPr>
        <w:t>skilled organizers</w:t>
      </w:r>
      <w:r w:rsidRPr="007D63D5">
        <w:rPr>
          <w:sz w:val="14"/>
        </w:rPr>
        <w:t xml:space="preserve"> </w:t>
      </w:r>
      <w:r w:rsidRPr="007D63D5">
        <w:rPr>
          <w:u w:val="single"/>
        </w:rPr>
        <w:t xml:space="preserve">ready to seize the day, </w:t>
      </w:r>
      <w:r w:rsidRPr="00D85DDA">
        <w:rPr>
          <w:highlight w:val="cyan"/>
          <w:u w:val="single"/>
        </w:rPr>
        <w:t xml:space="preserve">supporting </w:t>
      </w:r>
      <w:r w:rsidRPr="007D63D5">
        <w:rPr>
          <w:rStyle w:val="Emphasis"/>
        </w:rPr>
        <w:t xml:space="preserve">smart </w:t>
      </w:r>
      <w:r w:rsidRPr="00D85DDA">
        <w:rPr>
          <w:rStyle w:val="Emphasis"/>
          <w:highlight w:val="cyan"/>
        </w:rPr>
        <w:t>direct action</w:t>
      </w:r>
      <w:r w:rsidRPr="00D85DDA">
        <w:rPr>
          <w:highlight w:val="cyan"/>
          <w:u w:val="single"/>
        </w:rPr>
        <w:t xml:space="preserve"> and building </w:t>
      </w:r>
      <w:r w:rsidRPr="00D85DDA">
        <w:rPr>
          <w:rStyle w:val="Emphasis"/>
          <w:highlight w:val="cyan"/>
        </w:rPr>
        <w:t>prefigurative institutions</w:t>
      </w:r>
      <w:r w:rsidRPr="007D63D5">
        <w:rPr>
          <w:sz w:val="14"/>
        </w:rPr>
        <w:t xml:space="preserve">. But </w:t>
      </w:r>
      <w:r w:rsidRPr="007D63D5">
        <w:rPr>
          <w:rStyle w:val="Emphasis"/>
        </w:rPr>
        <w:t>excitement alone</w:t>
      </w:r>
      <w:r w:rsidRPr="007D63D5">
        <w:rPr>
          <w:u w:val="single"/>
        </w:rPr>
        <w:t xml:space="preserve"> may </w:t>
      </w:r>
      <w:r w:rsidRPr="007D63D5">
        <w:rPr>
          <w:rStyle w:val="Emphasis"/>
        </w:rPr>
        <w:t>slacken</w:t>
      </w:r>
      <w:r w:rsidRPr="007D63D5">
        <w:rPr>
          <w:sz w:val="14"/>
        </w:rPr>
        <w:t xml:space="preserve">; </w:t>
      </w:r>
      <w:r w:rsidRPr="007D63D5">
        <w:rPr>
          <w:u w:val="single"/>
        </w:rPr>
        <w:t>as with</w:t>
      </w:r>
      <w:r w:rsidRPr="007D63D5">
        <w:rPr>
          <w:sz w:val="14"/>
        </w:rPr>
        <w:t xml:space="preserve"> the </w:t>
      </w:r>
      <w:r w:rsidRPr="00D85DDA">
        <w:rPr>
          <w:rStyle w:val="Emphasis"/>
          <w:highlight w:val="cyan"/>
        </w:rPr>
        <w:t>Occupy</w:t>
      </w:r>
      <w:r w:rsidRPr="007D63D5">
        <w:rPr>
          <w:sz w:val="14"/>
        </w:rPr>
        <w:t xml:space="preserve"> movement, </w:t>
      </w:r>
      <w:r w:rsidRPr="00D85DDA">
        <w:rPr>
          <w:rStyle w:val="Emphasis"/>
          <w:highlight w:val="cyan"/>
        </w:rPr>
        <w:t>spontaneous creativity</w:t>
      </w:r>
      <w:r w:rsidRPr="00D85DDA">
        <w:rPr>
          <w:highlight w:val="cyan"/>
          <w:u w:val="single"/>
        </w:rPr>
        <w:t xml:space="preserve"> has</w:t>
      </w:r>
      <w:r w:rsidRPr="007D63D5">
        <w:rPr>
          <w:u w:val="single"/>
        </w:rPr>
        <w:t xml:space="preserve"> its </w:t>
      </w:r>
      <w:r w:rsidRPr="00D85DDA">
        <w:rPr>
          <w:rStyle w:val="Emphasis"/>
          <w:highlight w:val="cyan"/>
        </w:rPr>
        <w:t>limits</w:t>
      </w:r>
      <w:r w:rsidRPr="007D63D5">
        <w:rPr>
          <w:sz w:val="14"/>
        </w:rPr>
        <w:t xml:space="preserve">. </w:t>
      </w:r>
      <w:r w:rsidRPr="00D85DDA">
        <w:rPr>
          <w:highlight w:val="cyan"/>
          <w:u w:val="single"/>
        </w:rPr>
        <w:t>With</w:t>
      </w:r>
      <w:r w:rsidRPr="007D63D5">
        <w:rPr>
          <w:u w:val="single"/>
        </w:rPr>
        <w:t xml:space="preserve"> the right </w:t>
      </w:r>
      <w:r w:rsidRPr="00D85DDA">
        <w:rPr>
          <w:rStyle w:val="Emphasis"/>
          <w:highlight w:val="cyan"/>
        </w:rPr>
        <w:t>skills</w:t>
      </w:r>
      <w:r w:rsidRPr="00D85DDA">
        <w:rPr>
          <w:highlight w:val="cyan"/>
          <w:u w:val="single"/>
        </w:rPr>
        <w:t xml:space="preserve">, movements can sustain </w:t>
      </w:r>
      <w:r w:rsidRPr="007D63D5">
        <w:rPr>
          <w:u w:val="single"/>
        </w:rPr>
        <w:t xml:space="preserve">themselves for years </w:t>
      </w:r>
      <w:r w:rsidRPr="00D85DDA">
        <w:rPr>
          <w:highlight w:val="cyan"/>
          <w:u w:val="single"/>
        </w:rPr>
        <w:t xml:space="preserve">against </w:t>
      </w:r>
      <w:r w:rsidRPr="007D63D5">
        <w:rPr>
          <w:rStyle w:val="Emphasis"/>
        </w:rPr>
        <w:t>punishing</w:t>
      </w:r>
      <w:r w:rsidRPr="007D63D5">
        <w:rPr>
          <w:u w:val="single"/>
        </w:rPr>
        <w:t xml:space="preserve">, </w:t>
      </w:r>
      <w:r w:rsidRPr="007D63D5">
        <w:rPr>
          <w:rStyle w:val="Emphasis"/>
        </w:rPr>
        <w:t xml:space="preserve">murderous </w:t>
      </w:r>
      <w:r w:rsidRPr="00D85DDA">
        <w:rPr>
          <w:rStyle w:val="Emphasis"/>
          <w:highlight w:val="cyan"/>
        </w:rPr>
        <w:t>resistance</w:t>
      </w:r>
      <w:r w:rsidRPr="007D63D5">
        <w:rPr>
          <w:sz w:val="14"/>
        </w:rPr>
        <w:t xml:space="preserve">. The mass direct action phase of the civil rights movement pushed on effectively for a decade after 1955. </w:t>
      </w:r>
      <w:r w:rsidRPr="007D63D5">
        <w:rPr>
          <w:u w:val="single"/>
        </w:rPr>
        <w:t xml:space="preserve">Mass excitement doesn’t need to fizzle in a year. A </w:t>
      </w:r>
      <w:r w:rsidRPr="00D85DDA">
        <w:rPr>
          <w:highlight w:val="cyan"/>
          <w:u w:val="single"/>
        </w:rPr>
        <w:t xml:space="preserve">movement </w:t>
      </w:r>
      <w:r w:rsidRPr="00D85DDA">
        <w:rPr>
          <w:rStyle w:val="Emphasis"/>
          <w:highlight w:val="cyan"/>
        </w:rPr>
        <w:t>thrives</w:t>
      </w:r>
      <w:r w:rsidRPr="00D85DDA">
        <w:rPr>
          <w:highlight w:val="cyan"/>
          <w:u w:val="single"/>
        </w:rPr>
        <w:t xml:space="preserve"> by </w:t>
      </w:r>
      <w:r w:rsidRPr="00D85DDA">
        <w:rPr>
          <w:rStyle w:val="Emphasis"/>
          <w:highlight w:val="cyan"/>
        </w:rPr>
        <w:t>solving</w:t>
      </w:r>
      <w:r w:rsidRPr="007D63D5">
        <w:rPr>
          <w:u w:val="single"/>
        </w:rPr>
        <w:t xml:space="preserve"> the </w:t>
      </w:r>
      <w:r w:rsidRPr="00D85DDA">
        <w:rPr>
          <w:rStyle w:val="Emphasis"/>
          <w:highlight w:val="cyan"/>
        </w:rPr>
        <w:t>problems</w:t>
      </w:r>
      <w:r w:rsidRPr="007D63D5">
        <w:rPr>
          <w:u w:val="single"/>
        </w:rPr>
        <w:t xml:space="preserve"> it faces</w:t>
      </w:r>
      <w:r w:rsidRPr="007D63D5">
        <w:rPr>
          <w:sz w:val="14"/>
        </w:rPr>
        <w:t xml:space="preserve">. </w:t>
      </w:r>
      <w:r w:rsidRPr="007D63D5">
        <w:rPr>
          <w:rStyle w:val="Emphasis"/>
        </w:rPr>
        <w:t>Anti-authoritarians</w:t>
      </w:r>
      <w:r w:rsidRPr="007D63D5">
        <w:rPr>
          <w:sz w:val="14"/>
        </w:rPr>
        <w:t xml:space="preserve"> don’t </w:t>
      </w:r>
      <w:r w:rsidRPr="007D63D5">
        <w:rPr>
          <w:u w:val="single"/>
        </w:rPr>
        <w:t>want</w:t>
      </w:r>
      <w:r w:rsidRPr="007D63D5">
        <w:rPr>
          <w:sz w:val="14"/>
        </w:rPr>
        <w:t xml:space="preserve"> to count on a movement’s top leaders to be the problem-solvers, but instead </w:t>
      </w:r>
      <w:r w:rsidRPr="007D63D5">
        <w:rPr>
          <w:u w:val="single"/>
        </w:rPr>
        <w:t xml:space="preserve">to develop </w:t>
      </w:r>
      <w:r w:rsidRPr="007D63D5">
        <w:rPr>
          <w:rStyle w:val="Emphasis"/>
        </w:rPr>
        <w:t>shared leadership</w:t>
      </w:r>
      <w:r w:rsidRPr="007D63D5">
        <w:rPr>
          <w:u w:val="single"/>
        </w:rPr>
        <w:t xml:space="preserve"> by fostering </w:t>
      </w:r>
      <w:r w:rsidRPr="007D63D5">
        <w:rPr>
          <w:rStyle w:val="Emphasis"/>
        </w:rPr>
        <w:t>problem-solving smarts</w:t>
      </w:r>
      <w:r w:rsidRPr="007D63D5">
        <w:rPr>
          <w:u w:val="single"/>
        </w:rPr>
        <w:t xml:space="preserve"> at the </w:t>
      </w:r>
      <w:r w:rsidRPr="007D63D5">
        <w:rPr>
          <w:rStyle w:val="Emphasis"/>
        </w:rPr>
        <w:t>grassroots</w:t>
      </w:r>
      <w:r w:rsidRPr="007D63D5">
        <w:rPr>
          <w:sz w:val="14"/>
        </w:rPr>
        <w:t xml:space="preserve">. </w:t>
      </w:r>
      <w:r w:rsidRPr="00D85DDA">
        <w:rPr>
          <w:highlight w:val="cyan"/>
          <w:u w:val="single"/>
        </w:rPr>
        <w:t xml:space="preserve">There’s </w:t>
      </w:r>
      <w:r w:rsidRPr="00D85DDA">
        <w:rPr>
          <w:rStyle w:val="Emphasis"/>
          <w:highlight w:val="cyan"/>
        </w:rPr>
        <w:t>nothing automatic</w:t>
      </w:r>
      <w:r w:rsidRPr="00D85DDA">
        <w:rPr>
          <w:highlight w:val="cyan"/>
          <w:u w:val="single"/>
        </w:rPr>
        <w:t xml:space="preserve"> about</w:t>
      </w:r>
      <w:r w:rsidRPr="007D63D5">
        <w:rPr>
          <w:u w:val="single"/>
        </w:rPr>
        <w:t xml:space="preserve"> grassroots </w:t>
      </w:r>
      <w:r w:rsidRPr="00D85DDA">
        <w:rPr>
          <w:highlight w:val="cyan"/>
          <w:u w:val="single"/>
        </w:rPr>
        <w:t>problem-solving</w:t>
      </w:r>
      <w:r w:rsidRPr="00D85DDA">
        <w:rPr>
          <w:sz w:val="14"/>
          <w:highlight w:val="cyan"/>
        </w:rPr>
        <w:t xml:space="preserve">. </w:t>
      </w:r>
      <w:r w:rsidRPr="00D85DDA">
        <w:rPr>
          <w:highlight w:val="cyan"/>
          <w:u w:val="single"/>
        </w:rPr>
        <w:t xml:space="preserve">How well people </w:t>
      </w:r>
      <w:r w:rsidRPr="00D85DDA">
        <w:rPr>
          <w:rStyle w:val="Emphasis"/>
          <w:highlight w:val="cyan"/>
        </w:rPr>
        <w:t>strategize</w:t>
      </w:r>
      <w:r w:rsidRPr="007D63D5">
        <w:rPr>
          <w:u w:val="single"/>
        </w:rPr>
        <w:t xml:space="preserve">, </w:t>
      </w:r>
      <w:r w:rsidRPr="007D63D5">
        <w:rPr>
          <w:rStyle w:val="Emphasis"/>
        </w:rPr>
        <w:t>organize</w:t>
      </w:r>
      <w:r w:rsidRPr="007D63D5">
        <w:rPr>
          <w:u w:val="single"/>
        </w:rPr>
        <w:t xml:space="preserve">, invent </w:t>
      </w:r>
      <w:r w:rsidRPr="007D63D5">
        <w:rPr>
          <w:rStyle w:val="Emphasis"/>
        </w:rPr>
        <w:t>creative tactics</w:t>
      </w:r>
      <w:r w:rsidRPr="007D63D5">
        <w:rPr>
          <w:u w:val="single"/>
        </w:rPr>
        <w:t xml:space="preserve">, reach effectively to </w:t>
      </w:r>
      <w:r w:rsidRPr="007D63D5">
        <w:rPr>
          <w:rStyle w:val="Emphasis"/>
        </w:rPr>
        <w:t>allies</w:t>
      </w:r>
      <w:r w:rsidRPr="007D63D5">
        <w:rPr>
          <w:u w:val="single"/>
        </w:rPr>
        <w:t xml:space="preserve">, </w:t>
      </w:r>
      <w:r w:rsidRPr="00D85DDA">
        <w:rPr>
          <w:highlight w:val="cyan"/>
          <w:u w:val="single"/>
        </w:rPr>
        <w:t>use</w:t>
      </w:r>
      <w:r w:rsidRPr="007D63D5">
        <w:rPr>
          <w:u w:val="single"/>
        </w:rPr>
        <w:t xml:space="preserve"> the </w:t>
      </w:r>
      <w:r w:rsidRPr="007D63D5">
        <w:rPr>
          <w:rStyle w:val="Emphasis"/>
        </w:rPr>
        <w:t xml:space="preserve">full </w:t>
      </w:r>
      <w:r w:rsidRPr="00D85DDA">
        <w:rPr>
          <w:rStyle w:val="Emphasis"/>
          <w:highlight w:val="cyan"/>
        </w:rPr>
        <w:t>resources</w:t>
      </w:r>
      <w:r w:rsidRPr="007D63D5">
        <w:rPr>
          <w:u w:val="single"/>
        </w:rPr>
        <w:t xml:space="preserve"> of the group and persevere at times of discouragement — all that </w:t>
      </w:r>
      <w:r w:rsidRPr="00D85DDA">
        <w:rPr>
          <w:highlight w:val="cyan"/>
          <w:u w:val="single"/>
        </w:rPr>
        <w:t xml:space="preserve">can be </w:t>
      </w:r>
      <w:r w:rsidRPr="00D85DDA">
        <w:rPr>
          <w:rStyle w:val="Emphasis"/>
          <w:highlight w:val="cyan"/>
        </w:rPr>
        <w:t>enhanced</w:t>
      </w:r>
      <w:r w:rsidRPr="00D85DDA">
        <w:rPr>
          <w:highlight w:val="cyan"/>
          <w:u w:val="single"/>
        </w:rPr>
        <w:t xml:space="preserve"> by </w:t>
      </w:r>
      <w:r w:rsidRPr="00D85DDA">
        <w:rPr>
          <w:rStyle w:val="Emphasis"/>
          <w:highlight w:val="cyan"/>
        </w:rPr>
        <w:t>training</w:t>
      </w:r>
      <w:r w:rsidRPr="007D63D5">
        <w:rPr>
          <w:sz w:val="14"/>
        </w:rPr>
        <w:t xml:space="preserve">. </w:t>
      </w:r>
      <w:r w:rsidRPr="007D63D5">
        <w:rPr>
          <w:u w:val="single"/>
        </w:rPr>
        <w:t xml:space="preserve">Nothing is more predictable than that there will be increased </w:t>
      </w:r>
      <w:r w:rsidRPr="007D63D5">
        <w:rPr>
          <w:rStyle w:val="Emphasis"/>
        </w:rPr>
        <w:t>turbulence</w:t>
      </w:r>
      <w:r w:rsidRPr="007D63D5">
        <w:rPr>
          <w:sz w:val="14"/>
        </w:rPr>
        <w:t xml:space="preserve"> in the United States and many other societies. Activists cause some of the turbulence by rising up; other turbulence results </w:t>
      </w:r>
      <w:r w:rsidRPr="007D63D5">
        <w:rPr>
          <w:u w:val="single"/>
        </w:rPr>
        <w:t>from</w:t>
      </w:r>
      <w:r w:rsidRPr="007D63D5">
        <w:rPr>
          <w:sz w:val="14"/>
        </w:rPr>
        <w:t xml:space="preserve"> things like climate change, the 1 percent’s austerity programs and other </w:t>
      </w:r>
      <w:r w:rsidRPr="00D85DDA">
        <w:rPr>
          <w:highlight w:val="cyan"/>
          <w:u w:val="single"/>
        </w:rPr>
        <w:t xml:space="preserve">forces </w:t>
      </w:r>
      <w:r w:rsidRPr="00D85DDA">
        <w:rPr>
          <w:rStyle w:val="Emphasis"/>
          <w:highlight w:val="cyan"/>
        </w:rPr>
        <w:t>outside</w:t>
      </w:r>
      <w:r w:rsidRPr="00D85DDA">
        <w:rPr>
          <w:highlight w:val="cyan"/>
          <w:u w:val="single"/>
        </w:rPr>
        <w:t xml:space="preserve"> activists’</w:t>
      </w:r>
      <w:r w:rsidRPr="007D63D5">
        <w:rPr>
          <w:u w:val="single"/>
        </w:rPr>
        <w:t xml:space="preserve"> </w:t>
      </w:r>
      <w:r w:rsidRPr="007D63D5">
        <w:rPr>
          <w:rStyle w:val="Emphasis"/>
        </w:rPr>
        <w:t xml:space="preserve">immediate </w:t>
      </w:r>
      <w:r w:rsidRPr="00D85DDA">
        <w:rPr>
          <w:rStyle w:val="Emphasis"/>
          <w:highlight w:val="cyan"/>
        </w:rPr>
        <w:t>control</w:t>
      </w:r>
      <w:r w:rsidRPr="007D63D5">
        <w:rPr>
          <w:sz w:val="14"/>
        </w:rPr>
        <w:t xml:space="preserve">. Increased turbulence scares a lot of people. It’s only natural that </w:t>
      </w:r>
      <w:r w:rsidRPr="007D63D5">
        <w:rPr>
          <w:u w:val="single"/>
        </w:rPr>
        <w:t xml:space="preserve">people will </w:t>
      </w:r>
      <w:r w:rsidRPr="007D63D5">
        <w:rPr>
          <w:rStyle w:val="Emphasis"/>
        </w:rPr>
        <w:t>look</w:t>
      </w:r>
      <w:r w:rsidRPr="007D63D5">
        <w:rPr>
          <w:u w:val="single"/>
        </w:rPr>
        <w:t xml:space="preserve"> around </w:t>
      </w:r>
      <w:r w:rsidRPr="007D63D5">
        <w:rPr>
          <w:rStyle w:val="Emphasis"/>
        </w:rPr>
        <w:t>for reassurance</w:t>
      </w:r>
      <w:r w:rsidRPr="00D85DDA">
        <w:rPr>
          <w:sz w:val="14"/>
          <w:highlight w:val="cyan"/>
        </w:rPr>
        <w:t xml:space="preserve">. </w:t>
      </w:r>
      <w:r w:rsidRPr="00D85DDA">
        <w:rPr>
          <w:highlight w:val="cyan"/>
          <w:u w:val="single"/>
        </w:rPr>
        <w:t xml:space="preserve">The </w:t>
      </w:r>
      <w:r w:rsidRPr="00D85DDA">
        <w:rPr>
          <w:rStyle w:val="Emphasis"/>
          <w:highlight w:val="cyan"/>
        </w:rPr>
        <w:t>ruling class</w:t>
      </w:r>
      <w:r w:rsidRPr="00D85DDA">
        <w:rPr>
          <w:highlight w:val="cyan"/>
          <w:u w:val="single"/>
        </w:rPr>
        <w:t xml:space="preserve"> will offer one kind of reassurance</w:t>
      </w:r>
      <w:r w:rsidRPr="007D63D5">
        <w:rPr>
          <w:sz w:val="14"/>
        </w:rPr>
        <w:t xml:space="preserve">. </w:t>
      </w:r>
      <w:r w:rsidRPr="007D63D5">
        <w:rPr>
          <w:u w:val="single"/>
        </w:rPr>
        <w:t xml:space="preserve">The </w:t>
      </w:r>
      <w:r w:rsidRPr="007D63D5">
        <w:rPr>
          <w:rStyle w:val="Emphasis"/>
        </w:rPr>
        <w:t>big question</w:t>
      </w:r>
      <w:r w:rsidRPr="007D63D5">
        <w:rPr>
          <w:u w:val="single"/>
        </w:rPr>
        <w:t xml:space="preserve"> is:</w:t>
      </w:r>
      <w:r w:rsidRPr="007D63D5">
        <w:t xml:space="preserve"> </w:t>
      </w:r>
      <w:r w:rsidRPr="00D85DDA">
        <w:rPr>
          <w:highlight w:val="cyan"/>
          <w:u w:val="single"/>
        </w:rPr>
        <w:t>What</w:t>
      </w:r>
      <w:r w:rsidRPr="007D63D5">
        <w:rPr>
          <w:u w:val="single"/>
        </w:rPr>
        <w:t xml:space="preserve"> </w:t>
      </w:r>
      <w:r w:rsidRPr="00D85DDA">
        <w:rPr>
          <w:highlight w:val="cyan"/>
          <w:u w:val="single"/>
        </w:rPr>
        <w:t xml:space="preserve">reassurance will the </w:t>
      </w:r>
      <w:r w:rsidRPr="00D85DDA">
        <w:rPr>
          <w:rStyle w:val="Emphasis"/>
          <w:highlight w:val="cyan"/>
        </w:rPr>
        <w:t>movement</w:t>
      </w:r>
      <w:r w:rsidRPr="00D85DDA">
        <w:rPr>
          <w:highlight w:val="cyan"/>
          <w:u w:val="single"/>
        </w:rPr>
        <w:t xml:space="preserve"> offer?</w:t>
      </w:r>
      <w:r w:rsidRPr="007D63D5">
        <w:rPr>
          <w:u w:val="single"/>
        </w:rPr>
        <w:t xml:space="preserve"> When students in </w:t>
      </w:r>
      <w:r w:rsidRPr="007D63D5">
        <w:rPr>
          <w:rStyle w:val="Emphasis"/>
        </w:rPr>
        <w:t>Paris</w:t>
      </w:r>
      <w:r w:rsidRPr="007D63D5">
        <w:rPr>
          <w:u w:val="single"/>
        </w:rPr>
        <w:t xml:space="preserve"> in </w:t>
      </w:r>
      <w:r w:rsidRPr="00D85DDA">
        <w:rPr>
          <w:highlight w:val="cyan"/>
          <w:u w:val="single"/>
        </w:rPr>
        <w:t>May 19</w:t>
      </w:r>
      <w:r w:rsidRPr="00D85DDA">
        <w:rPr>
          <w:rStyle w:val="Emphasis"/>
          <w:highlight w:val="cyan"/>
        </w:rPr>
        <w:t>68</w:t>
      </w:r>
      <w:r w:rsidRPr="007D63D5">
        <w:rPr>
          <w:u w:val="single"/>
        </w:rPr>
        <w:t xml:space="preserve"> launched a campaign that </w:t>
      </w:r>
      <w:r w:rsidRPr="007D63D5">
        <w:rPr>
          <w:rStyle w:val="Emphasis"/>
        </w:rPr>
        <w:t>quickly moved</w:t>
      </w:r>
      <w:r w:rsidRPr="007D63D5">
        <w:rPr>
          <w:u w:val="single"/>
        </w:rPr>
        <w:t xml:space="preserve"> into </w:t>
      </w:r>
      <w:r w:rsidRPr="007D63D5">
        <w:rPr>
          <w:rStyle w:val="Emphasis"/>
        </w:rPr>
        <w:t>nationwide</w:t>
      </w:r>
      <w:r w:rsidRPr="007D63D5">
        <w:rPr>
          <w:u w:val="single"/>
        </w:rPr>
        <w:t xml:space="preserve"> turbulence, with 11 million workers striking</w:t>
      </w:r>
      <w:r w:rsidRPr="007D63D5">
        <w:rPr>
          <w:sz w:val="14"/>
        </w:rPr>
        <w:t xml:space="preserve"> and occupying, </w:t>
      </w:r>
      <w:r w:rsidRPr="007D63D5">
        <w:rPr>
          <w:u w:val="single"/>
        </w:rPr>
        <w:t>there was a momentary chance for the middle class to side with the</w:t>
      </w:r>
      <w:r w:rsidRPr="007D63D5">
        <w:rPr>
          <w:sz w:val="14"/>
        </w:rPr>
        <w:t xml:space="preserve"> students and </w:t>
      </w:r>
      <w:r w:rsidRPr="007D63D5">
        <w:rPr>
          <w:u w:val="single"/>
        </w:rPr>
        <w:t>workers</w:t>
      </w:r>
      <w:r w:rsidRPr="007D63D5">
        <w:rPr>
          <w:sz w:val="14"/>
        </w:rPr>
        <w:t xml:space="preserve"> instead of siding with the 1 percent. </w:t>
      </w:r>
      <w:r w:rsidRPr="007D63D5">
        <w:rPr>
          <w:u w:val="single"/>
        </w:rPr>
        <w:t xml:space="preserve">The </w:t>
      </w:r>
      <w:r w:rsidRPr="00D85DDA">
        <w:rPr>
          <w:highlight w:val="cyan"/>
          <w:u w:val="single"/>
        </w:rPr>
        <w:t>movement</w:t>
      </w:r>
      <w:r w:rsidRPr="007D63D5">
        <w:rPr>
          <w:sz w:val="14"/>
        </w:rPr>
        <w:t xml:space="preserve">, though, </w:t>
      </w:r>
      <w:r w:rsidRPr="00D85DDA">
        <w:rPr>
          <w:highlight w:val="cyan"/>
          <w:u w:val="single"/>
        </w:rPr>
        <w:t>didn’t understand</w:t>
      </w:r>
      <w:r w:rsidRPr="007D63D5">
        <w:rPr>
          <w:sz w:val="14"/>
        </w:rPr>
        <w:t xml:space="preserve"> enough about </w:t>
      </w:r>
      <w:r w:rsidRPr="007D63D5">
        <w:rPr>
          <w:u w:val="single"/>
        </w:rPr>
        <w:t xml:space="preserve">the basic human </w:t>
      </w:r>
      <w:r w:rsidRPr="00D85DDA">
        <w:rPr>
          <w:highlight w:val="cyan"/>
          <w:u w:val="single"/>
        </w:rPr>
        <w:t xml:space="preserve">need for </w:t>
      </w:r>
      <w:r w:rsidRPr="00D85DDA">
        <w:rPr>
          <w:rStyle w:val="Emphasis"/>
          <w:highlight w:val="cyan"/>
        </w:rPr>
        <w:t>security</w:t>
      </w:r>
      <w:r w:rsidRPr="00D85DDA">
        <w:rPr>
          <w:highlight w:val="cyan"/>
          <w:u w:val="single"/>
        </w:rPr>
        <w:t xml:space="preserve"> and</w:t>
      </w:r>
      <w:r w:rsidRPr="007D63D5">
        <w:rPr>
          <w:u w:val="single"/>
        </w:rPr>
        <w:t xml:space="preserve"> </w:t>
      </w:r>
      <w:r w:rsidRPr="00D85DDA">
        <w:rPr>
          <w:rStyle w:val="Emphasis"/>
          <w:highlight w:val="cyan"/>
        </w:rPr>
        <w:t>failed</w:t>
      </w:r>
      <w:r w:rsidRPr="007D63D5">
        <w:rPr>
          <w:u w:val="single"/>
        </w:rPr>
        <w:t xml:space="preserve"> to use its opportunity</w:t>
      </w:r>
      <w:r w:rsidRPr="007D63D5">
        <w:rPr>
          <w:sz w:val="14"/>
        </w:rPr>
        <w:t xml:space="preserve">. </w:t>
      </w:r>
      <w:r w:rsidRPr="007D63D5">
        <w:rPr>
          <w:u w:val="single"/>
        </w:rPr>
        <w:t xml:space="preserve">That was a </w:t>
      </w:r>
      <w:r w:rsidRPr="007D63D5">
        <w:rPr>
          <w:rStyle w:val="Emphasis"/>
        </w:rPr>
        <w:t>strategic error</w:t>
      </w:r>
      <w:r w:rsidRPr="007D63D5">
        <w:rPr>
          <w:sz w:val="14"/>
        </w:rPr>
        <w:t xml:space="preserve">, but </w:t>
      </w:r>
      <w:r w:rsidRPr="007D63D5">
        <w:rPr>
          <w:u w:val="single"/>
        </w:rPr>
        <w:t xml:space="preserve">to choose a different path the movement would have required participants with </w:t>
      </w:r>
      <w:r w:rsidRPr="007D63D5">
        <w:rPr>
          <w:rStyle w:val="Emphasis"/>
        </w:rPr>
        <w:t>more skills</w:t>
      </w:r>
      <w:r w:rsidRPr="007D63D5">
        <w:rPr>
          <w:sz w:val="14"/>
        </w:rPr>
        <w:t xml:space="preserve">. </w:t>
      </w:r>
      <w:r w:rsidRPr="007D63D5">
        <w:rPr>
          <w:rStyle w:val="Emphasis"/>
        </w:rPr>
        <w:t>Training</w:t>
      </w:r>
      <w:r w:rsidRPr="007D63D5">
        <w:rPr>
          <w:u w:val="single"/>
        </w:rPr>
        <w:t xml:space="preserve"> would have been necessary</w:t>
      </w:r>
      <w:r w:rsidRPr="007D63D5">
        <w:rPr>
          <w:sz w:val="14"/>
        </w:rPr>
        <w:t xml:space="preserve">. We can learn from this, inventory the skills needed and train ourselves accordingly. What is training ready to do for us? Here are a few of the key benefits that we should expect to gain from one another through training: 1. </w:t>
      </w:r>
      <w:r w:rsidRPr="007D63D5">
        <w:rPr>
          <w:u w:val="single"/>
        </w:rPr>
        <w:t xml:space="preserve">Increase the </w:t>
      </w:r>
      <w:r w:rsidRPr="007D63D5">
        <w:rPr>
          <w:rStyle w:val="Emphasis"/>
        </w:rPr>
        <w:t>creativity</w:t>
      </w:r>
      <w:r w:rsidRPr="007D63D5">
        <w:rPr>
          <w:u w:val="single"/>
        </w:rPr>
        <w:t xml:space="preserve"> of </w:t>
      </w:r>
      <w:proofErr w:type="gramStart"/>
      <w:r w:rsidRPr="007D63D5">
        <w:rPr>
          <w:rStyle w:val="Emphasis"/>
        </w:rPr>
        <w:t>direct action</w:t>
      </w:r>
      <w:proofErr w:type="gramEnd"/>
      <w:r w:rsidRPr="007D63D5">
        <w:rPr>
          <w:u w:val="single"/>
        </w:rPr>
        <w:t xml:space="preserve"> strategy and tactics</w:t>
      </w:r>
      <w:r w:rsidRPr="007D63D5">
        <w:rPr>
          <w:sz w:val="14"/>
        </w:rPr>
        <w:t xml:space="preserve">. </w:t>
      </w:r>
      <w:r w:rsidRPr="007D63D5">
        <w:rPr>
          <w:u w:val="single"/>
        </w:rPr>
        <w:t xml:space="preserve">The </w:t>
      </w:r>
      <w:r w:rsidRPr="007D63D5">
        <w:rPr>
          <w:rStyle w:val="Emphasis"/>
        </w:rPr>
        <w:t>Yes Men</w:t>
      </w:r>
      <w:r w:rsidRPr="007D63D5">
        <w:rPr>
          <w:u w:val="single"/>
        </w:rPr>
        <w:t xml:space="preserve"> and the </w:t>
      </w:r>
      <w:r w:rsidRPr="007D63D5">
        <w:rPr>
          <w:rStyle w:val="Emphasis"/>
        </w:rPr>
        <w:t>C</w:t>
      </w:r>
      <w:r w:rsidRPr="007D63D5">
        <w:rPr>
          <w:u w:val="single"/>
        </w:rPr>
        <w:t xml:space="preserve">enter for </w:t>
      </w:r>
      <w:r w:rsidRPr="007D63D5">
        <w:rPr>
          <w:rStyle w:val="Emphasis"/>
        </w:rPr>
        <w:t>S</w:t>
      </w:r>
      <w:r w:rsidRPr="007D63D5">
        <w:rPr>
          <w:u w:val="single"/>
        </w:rPr>
        <w:t>tory-</w:t>
      </w:r>
      <w:r w:rsidRPr="007D63D5">
        <w:rPr>
          <w:rStyle w:val="Emphasis"/>
        </w:rPr>
        <w:t>B</w:t>
      </w:r>
      <w:r w:rsidRPr="007D63D5">
        <w:rPr>
          <w:u w:val="single"/>
        </w:rPr>
        <w:t xml:space="preserve">ased </w:t>
      </w:r>
      <w:r w:rsidRPr="007D63D5">
        <w:rPr>
          <w:rStyle w:val="Emphasis"/>
        </w:rPr>
        <w:t>S</w:t>
      </w:r>
      <w:r w:rsidRPr="007D63D5">
        <w:rPr>
          <w:u w:val="single"/>
        </w:rPr>
        <w:t>trategy lead workshops</w:t>
      </w:r>
      <w:r w:rsidRPr="007D63D5">
        <w:rPr>
          <w:sz w:val="14"/>
        </w:rPr>
        <w:t xml:space="preserve"> </w:t>
      </w:r>
      <w:r w:rsidRPr="007D63D5">
        <w:rPr>
          <w:u w:val="single"/>
        </w:rPr>
        <w:t xml:space="preserve">in which activist groups break out of the </w:t>
      </w:r>
      <w:r w:rsidRPr="007D63D5">
        <w:rPr>
          <w:rStyle w:val="Emphasis"/>
        </w:rPr>
        <w:t>lockstep</w:t>
      </w:r>
      <w:r w:rsidRPr="007D63D5">
        <w:rPr>
          <w:u w:val="single"/>
        </w:rPr>
        <w:t xml:space="preserve"> of “marches-and-rallies.” </w:t>
      </w:r>
      <w:r w:rsidRPr="00D85DDA">
        <w:rPr>
          <w:highlight w:val="cyan"/>
          <w:u w:val="single"/>
        </w:rPr>
        <w:t>We need</w:t>
      </w:r>
      <w:r w:rsidRPr="007D63D5">
        <w:rPr>
          <w:u w:val="single"/>
        </w:rPr>
        <w:t xml:space="preserve"> to have </w:t>
      </w:r>
      <w:r w:rsidRPr="00D85DDA">
        <w:rPr>
          <w:highlight w:val="cyan"/>
          <w:u w:val="single"/>
        </w:rPr>
        <w:t xml:space="preserve">a </w:t>
      </w:r>
      <w:r w:rsidRPr="00D85DDA">
        <w:rPr>
          <w:rStyle w:val="Emphasis"/>
          <w:highlight w:val="cyan"/>
        </w:rPr>
        <w:t>broad array</w:t>
      </w:r>
      <w:r w:rsidRPr="00D85DDA">
        <w:rPr>
          <w:highlight w:val="cyan"/>
          <w:u w:val="single"/>
        </w:rPr>
        <w:t xml:space="preserve"> of tactics</w:t>
      </w:r>
      <w:r w:rsidRPr="007D63D5">
        <w:rPr>
          <w:u w:val="single"/>
        </w:rPr>
        <w:t xml:space="preserve"> at our disposal, and we have to be ready to </w:t>
      </w:r>
      <w:r w:rsidRPr="007D63D5">
        <w:rPr>
          <w:rStyle w:val="Emphasis"/>
        </w:rPr>
        <w:t>invent new ones</w:t>
      </w:r>
      <w:r w:rsidRPr="007D63D5">
        <w:rPr>
          <w:sz w:val="14"/>
        </w:rPr>
        <w:t xml:space="preserve"> when necessary. 2. Prepare participants psychologically for the struggle. The Pinochet regime in Chile depended, as dictatorships usually do, on fear to maintain its control. In the 1980s a group committed to nonviolent struggle encouraged people to face their fears directly in a three-step process: small group training sessions in living rooms, followed by “hit-and-run” nonviolent actions, followed by debriefing sessions. By teaching people to control their fear, trainers were building a movement to overthrow the dictator. 3. Develop group morale and solidarity for more effective action. In 1991 members of </w:t>
      </w:r>
      <w:r w:rsidRPr="00D85DDA">
        <w:rPr>
          <w:rStyle w:val="Emphasis"/>
          <w:highlight w:val="cyan"/>
        </w:rPr>
        <w:t>ACT UP</w:t>
      </w:r>
      <w:r w:rsidRPr="007D63D5">
        <w:rPr>
          <w:sz w:val="14"/>
        </w:rPr>
        <w:t xml:space="preserve"> — a militant group protesting U.S. AIDS policy — </w:t>
      </w:r>
      <w:r w:rsidRPr="007D63D5">
        <w:rPr>
          <w:u w:val="single"/>
        </w:rPr>
        <w:t>were beaten up by Philadelphia police</w:t>
      </w:r>
      <w:r w:rsidRPr="007D63D5">
        <w:rPr>
          <w:sz w:val="14"/>
        </w:rPr>
        <w:t xml:space="preserve"> during a demonstration. The police were found guilty of using unnecessary force and the city paid </w:t>
      </w:r>
      <w:proofErr w:type="gramStart"/>
      <w:r w:rsidRPr="007D63D5">
        <w:rPr>
          <w:sz w:val="14"/>
        </w:rPr>
        <w:t>damages, but</w:t>
      </w:r>
      <w:proofErr w:type="gramEnd"/>
      <w:r w:rsidRPr="007D63D5">
        <w:rPr>
          <w:sz w:val="14"/>
        </w:rPr>
        <w:t xml:space="preserve"> </w:t>
      </w:r>
      <w:r w:rsidRPr="007D63D5">
        <w:rPr>
          <w:u w:val="single"/>
        </w:rPr>
        <w:t xml:space="preserve">ACT UP members </w:t>
      </w:r>
      <w:r w:rsidRPr="00D85DDA">
        <w:rPr>
          <w:highlight w:val="cyan"/>
          <w:u w:val="single"/>
        </w:rPr>
        <w:t>realized they could reduce</w:t>
      </w:r>
      <w:r w:rsidRPr="007D63D5">
        <w:rPr>
          <w:u w:val="single"/>
        </w:rPr>
        <w:t xml:space="preserve"> the chance of future </w:t>
      </w:r>
      <w:r w:rsidRPr="00D85DDA">
        <w:rPr>
          <w:highlight w:val="cyan"/>
          <w:u w:val="single"/>
        </w:rPr>
        <w:t>brutality by working in a</w:t>
      </w:r>
      <w:r w:rsidRPr="007D63D5">
        <w:rPr>
          <w:u w:val="single"/>
        </w:rPr>
        <w:t xml:space="preserve"> more </w:t>
      </w:r>
      <w:r w:rsidRPr="00D85DDA">
        <w:rPr>
          <w:rStyle w:val="Emphasis"/>
          <w:highlight w:val="cyan"/>
        </w:rPr>
        <w:t>united</w:t>
      </w:r>
      <w:r w:rsidRPr="00D85DDA">
        <w:rPr>
          <w:highlight w:val="cyan"/>
          <w:u w:val="single"/>
        </w:rPr>
        <w:t xml:space="preserve"> </w:t>
      </w:r>
      <w:r w:rsidRPr="007D63D5">
        <w:rPr>
          <w:u w:val="single"/>
        </w:rPr>
        <w:t xml:space="preserve">and </w:t>
      </w:r>
      <w:r w:rsidRPr="007D63D5">
        <w:rPr>
          <w:rStyle w:val="Emphasis"/>
        </w:rPr>
        <w:t>nonviolent</w:t>
      </w:r>
      <w:r w:rsidRPr="00D85DDA">
        <w:rPr>
          <w:highlight w:val="cyan"/>
          <w:u w:val="single"/>
        </w:rPr>
        <w:t xml:space="preserve"> way</w:t>
      </w:r>
      <w:r w:rsidRPr="007D63D5">
        <w:rPr>
          <w:sz w:val="14"/>
        </w:rPr>
        <w:t xml:space="preserve">. Before their next major </w:t>
      </w:r>
      <w:proofErr w:type="gramStart"/>
      <w:r w:rsidRPr="007D63D5">
        <w:rPr>
          <w:sz w:val="14"/>
        </w:rPr>
        <w:t>action</w:t>
      </w:r>
      <w:proofErr w:type="gramEnd"/>
      <w:r w:rsidRPr="007D63D5">
        <w:rPr>
          <w:sz w:val="14"/>
        </w:rPr>
        <w:t xml:space="preserve"> </w:t>
      </w:r>
      <w:r w:rsidRPr="00D85DDA">
        <w:rPr>
          <w:highlight w:val="cyan"/>
          <w:u w:val="single"/>
        </w:rPr>
        <w:t>they</w:t>
      </w:r>
      <w:r w:rsidRPr="007D63D5">
        <w:rPr>
          <w:sz w:val="14"/>
        </w:rPr>
        <w:t xml:space="preserve"> invited a trainer to conduct a workshop where they </w:t>
      </w:r>
      <w:r w:rsidRPr="00D85DDA">
        <w:rPr>
          <w:rStyle w:val="Emphasis"/>
          <w:highlight w:val="cyan"/>
        </w:rPr>
        <w:t>clarified</w:t>
      </w:r>
      <w:r w:rsidRPr="00D85DDA">
        <w:rPr>
          <w:highlight w:val="cyan"/>
          <w:u w:val="single"/>
        </w:rPr>
        <w:t xml:space="preserve"> the </w:t>
      </w:r>
      <w:r w:rsidRPr="00D85DDA">
        <w:rPr>
          <w:rStyle w:val="Emphasis"/>
          <w:highlight w:val="cyan"/>
        </w:rPr>
        <w:t>strategic question</w:t>
      </w:r>
      <w:r w:rsidRPr="00D85DDA">
        <w:rPr>
          <w:highlight w:val="cyan"/>
          <w:u w:val="single"/>
        </w:rPr>
        <w:t xml:space="preserve"> </w:t>
      </w:r>
      <w:r w:rsidRPr="007D63D5">
        <w:rPr>
          <w:u w:val="single"/>
        </w:rPr>
        <w:t xml:space="preserve">of nonviolence </w:t>
      </w:r>
      <w:r w:rsidRPr="00D85DDA">
        <w:rPr>
          <w:highlight w:val="cyan"/>
          <w:u w:val="single"/>
        </w:rPr>
        <w:t>and</w:t>
      </w:r>
      <w:r w:rsidRPr="007D63D5">
        <w:rPr>
          <w:u w:val="single"/>
        </w:rPr>
        <w:t xml:space="preserve"> then </w:t>
      </w:r>
      <w:r w:rsidRPr="00D85DDA">
        <w:rPr>
          <w:rStyle w:val="Emphasis"/>
          <w:highlight w:val="cyan"/>
        </w:rPr>
        <w:t>role-played</w:t>
      </w:r>
      <w:r w:rsidRPr="007D63D5">
        <w:rPr>
          <w:u w:val="single"/>
        </w:rPr>
        <w:t xml:space="preserve"> possible </w:t>
      </w:r>
      <w:r w:rsidRPr="00D85DDA">
        <w:rPr>
          <w:rStyle w:val="Emphasis"/>
          <w:highlight w:val="cyan"/>
        </w:rPr>
        <w:t>scenarios</w:t>
      </w:r>
      <w:r w:rsidRPr="00D85DDA">
        <w:rPr>
          <w:sz w:val="14"/>
          <w:highlight w:val="cyan"/>
        </w:rPr>
        <w:t xml:space="preserve">. </w:t>
      </w:r>
      <w:r w:rsidRPr="00D85DDA">
        <w:rPr>
          <w:highlight w:val="cyan"/>
          <w:u w:val="single"/>
        </w:rPr>
        <w:t>The result</w:t>
      </w:r>
      <w:r w:rsidRPr="007D63D5">
        <w:rPr>
          <w:u w:val="single"/>
        </w:rPr>
        <w:t xml:space="preserve">: a high-spirited, </w:t>
      </w:r>
      <w:r w:rsidRPr="007D63D5">
        <w:rPr>
          <w:rStyle w:val="Emphasis"/>
        </w:rPr>
        <w:t xml:space="preserve">unified and </w:t>
      </w:r>
      <w:r w:rsidRPr="00D85DDA">
        <w:rPr>
          <w:rStyle w:val="Emphasis"/>
          <w:highlight w:val="cyan"/>
        </w:rPr>
        <w:t>effective</w:t>
      </w:r>
      <w:r w:rsidRPr="00D85DDA">
        <w:rPr>
          <w:highlight w:val="cyan"/>
          <w:u w:val="single"/>
        </w:rPr>
        <w:t xml:space="preserve"> action.</w:t>
      </w:r>
      <w:r w:rsidRPr="007D63D5">
        <w:rPr>
          <w:u w:val="single"/>
        </w:rPr>
        <w:t xml:space="preserve"> </w:t>
      </w:r>
      <w:r w:rsidRPr="007D63D5">
        <w:rPr>
          <w:sz w:val="14"/>
        </w:rPr>
        <w:t xml:space="preserve">4. Deepen participants’ understanding of the issues. The War Resisters League’s Handbook for Nonviolent Action is an example of the approach that takes even a civil disobedience training as an opportunity to assist participants to take a next step regarding racism, sexism and the like. </w:t>
      </w:r>
      <w:r w:rsidRPr="007D63D5">
        <w:rPr>
          <w:u w:val="single"/>
        </w:rPr>
        <w:t xml:space="preserve">When we understand how </w:t>
      </w:r>
      <w:r w:rsidRPr="007D63D5">
        <w:rPr>
          <w:rStyle w:val="Emphasis"/>
        </w:rPr>
        <w:t>seemingly separate</w:t>
      </w:r>
      <w:r w:rsidRPr="007D63D5">
        <w:rPr>
          <w:u w:val="single"/>
        </w:rPr>
        <w:t xml:space="preserve"> struggles are </w:t>
      </w:r>
      <w:r w:rsidRPr="007D63D5">
        <w:rPr>
          <w:rStyle w:val="Emphasis"/>
        </w:rPr>
        <w:t>connected</w:t>
      </w:r>
      <w:r w:rsidRPr="007D63D5">
        <w:rPr>
          <w:u w:val="single"/>
        </w:rPr>
        <w:t xml:space="preserve">, it helps us create a broader, stronger, more </w:t>
      </w:r>
      <w:r w:rsidRPr="007D63D5">
        <w:rPr>
          <w:rStyle w:val="Emphasis"/>
        </w:rPr>
        <w:t>interconnected movement</w:t>
      </w:r>
      <w:r w:rsidRPr="007D63D5">
        <w:rPr>
          <w:sz w:val="14"/>
        </w:rPr>
        <w:t xml:space="preserve">. 5. Build skills for applying nonviolent action in situations of threat and turbulence. In Haiti a hit squad abducted a young man just outside the house where a trained peace team was staying; the team immediately intervened and, although surrounded by twice their number of guards with weapons, succeeded in saving the man from being hung. Through training, we can learn how to react to emergencies like this in disciplined, effective ways. 6. </w:t>
      </w:r>
      <w:r w:rsidRPr="007D63D5">
        <w:rPr>
          <w:u w:val="single"/>
        </w:rPr>
        <w:t xml:space="preserve">Build </w:t>
      </w:r>
      <w:r w:rsidRPr="007D63D5">
        <w:rPr>
          <w:rStyle w:val="Emphasis"/>
        </w:rPr>
        <w:t>alliances</w:t>
      </w:r>
      <w:r w:rsidRPr="007D63D5">
        <w:rPr>
          <w:u w:val="single"/>
        </w:rPr>
        <w:t xml:space="preserve"> across movement lines</w:t>
      </w:r>
      <w:r w:rsidRPr="007D63D5">
        <w:rPr>
          <w:sz w:val="14"/>
        </w:rPr>
        <w:t xml:space="preserve">. In Seattle in the 1980s, a workshop drew striking workers from the Greyhound bus company and members of ACT UP. The workshop reduced the prejudice each group had about the other, and it led some participants to support each other’s struggle. Trainings are a valuable opportunity to bring people from different walks of life together and help them work toward their common goals. 7. Create activist organizations that don’t burn people out. The Action Mill, Spirit in Action, and the Stone House all offer workshops to help activists to stay active in the long run. I’ve seen a lot of accumulated skill lost to movements over the years because people didn’t have the support or endurance to stay in the fight. 8. </w:t>
      </w:r>
      <w:r w:rsidRPr="00D85DDA">
        <w:rPr>
          <w:highlight w:val="cyan"/>
          <w:u w:val="single"/>
        </w:rPr>
        <w:t xml:space="preserve">Increase </w:t>
      </w:r>
      <w:r w:rsidRPr="00D85DDA">
        <w:rPr>
          <w:rStyle w:val="Emphasis"/>
          <w:highlight w:val="cyan"/>
        </w:rPr>
        <w:t>democracy</w:t>
      </w:r>
      <w:r w:rsidRPr="00D85DDA">
        <w:rPr>
          <w:highlight w:val="cyan"/>
          <w:u w:val="single"/>
        </w:rPr>
        <w:t xml:space="preserve"> within the movement</w:t>
      </w:r>
      <w:r w:rsidRPr="007D63D5">
        <w:rPr>
          <w:sz w:val="14"/>
        </w:rPr>
        <w:t xml:space="preserve">. In the 1970s the </w:t>
      </w:r>
      <w:r w:rsidRPr="00D85DDA">
        <w:rPr>
          <w:rStyle w:val="Emphasis"/>
          <w:highlight w:val="cyan"/>
        </w:rPr>
        <w:t>M</w:t>
      </w:r>
      <w:r w:rsidRPr="007D63D5">
        <w:rPr>
          <w:sz w:val="14"/>
        </w:rPr>
        <w:t xml:space="preserve">ovement for a </w:t>
      </w:r>
      <w:r w:rsidRPr="00D85DDA">
        <w:rPr>
          <w:rStyle w:val="Emphasis"/>
          <w:highlight w:val="cyan"/>
        </w:rPr>
        <w:t>N</w:t>
      </w:r>
      <w:r w:rsidRPr="007D63D5">
        <w:rPr>
          <w:sz w:val="14"/>
        </w:rPr>
        <w:t xml:space="preserve">ew </w:t>
      </w:r>
      <w:r w:rsidRPr="00D85DDA">
        <w:rPr>
          <w:rStyle w:val="Emphasis"/>
          <w:highlight w:val="cyan"/>
        </w:rPr>
        <w:t>S</w:t>
      </w:r>
      <w:r w:rsidRPr="007D63D5">
        <w:rPr>
          <w:sz w:val="14"/>
        </w:rPr>
        <w:t xml:space="preserve">ociety </w:t>
      </w:r>
      <w:r w:rsidRPr="00D85DDA">
        <w:rPr>
          <w:highlight w:val="cyan"/>
          <w:u w:val="single"/>
        </w:rPr>
        <w:t xml:space="preserve">developed </w:t>
      </w:r>
      <w:r w:rsidRPr="007D63D5">
        <w:rPr>
          <w:u w:val="single"/>
        </w:rPr>
        <w:t xml:space="preserve">a pool of </w:t>
      </w:r>
      <w:r w:rsidRPr="00D85DDA">
        <w:rPr>
          <w:highlight w:val="cyan"/>
          <w:u w:val="single"/>
        </w:rPr>
        <w:t>training tools</w:t>
      </w:r>
      <w:r w:rsidRPr="007D63D5">
        <w:rPr>
          <w:u w:val="single"/>
        </w:rPr>
        <w:t xml:space="preserve"> and designs that it </w:t>
      </w:r>
      <w:r w:rsidRPr="00D85DDA">
        <w:rPr>
          <w:highlight w:val="cyan"/>
          <w:u w:val="single"/>
        </w:rPr>
        <w:t xml:space="preserve">shared with </w:t>
      </w:r>
      <w:r w:rsidRPr="007D63D5">
        <w:rPr>
          <w:u w:val="single"/>
        </w:rPr>
        <w:t xml:space="preserve">the grassroots </w:t>
      </w:r>
      <w:r w:rsidRPr="00D85DDA">
        <w:rPr>
          <w:highlight w:val="cyan"/>
          <w:u w:val="single"/>
        </w:rPr>
        <w:t>movement</w:t>
      </w:r>
      <w:r w:rsidRPr="007D63D5">
        <w:rPr>
          <w:u w:val="single"/>
        </w:rPr>
        <w:t xml:space="preserve"> against nuclear power</w:t>
      </w:r>
      <w:r w:rsidRPr="007D63D5">
        <w:rPr>
          <w:sz w:val="14"/>
        </w:rPr>
        <w:t xml:space="preserve">. </w:t>
      </w:r>
      <w:r w:rsidRPr="007D63D5">
        <w:rPr>
          <w:u w:val="single"/>
        </w:rPr>
        <w:t xml:space="preserve">The </w:t>
      </w:r>
      <w:r w:rsidRPr="00D85DDA">
        <w:rPr>
          <w:highlight w:val="cyan"/>
          <w:u w:val="single"/>
        </w:rPr>
        <w:t>anti-nuclear movement went up against</w:t>
      </w:r>
      <w:r w:rsidRPr="007D63D5">
        <w:rPr>
          <w:u w:val="single"/>
        </w:rPr>
        <w:t xml:space="preserve"> some of the </w:t>
      </w:r>
      <w:r w:rsidRPr="00D85DDA">
        <w:rPr>
          <w:rStyle w:val="Emphasis"/>
          <w:highlight w:val="cyan"/>
        </w:rPr>
        <w:t>largest corporations</w:t>
      </w:r>
      <w:r w:rsidRPr="00D85DDA">
        <w:rPr>
          <w:highlight w:val="cyan"/>
          <w:u w:val="single"/>
        </w:rPr>
        <w:t xml:space="preserve"> </w:t>
      </w:r>
      <w:r w:rsidRPr="007D63D5">
        <w:rPr>
          <w:u w:val="single"/>
        </w:rPr>
        <w:t xml:space="preserve">in America </w:t>
      </w:r>
      <w:r w:rsidRPr="00D85DDA">
        <w:rPr>
          <w:highlight w:val="cyan"/>
          <w:u w:val="single"/>
        </w:rPr>
        <w:t xml:space="preserve">and </w:t>
      </w:r>
      <w:r w:rsidRPr="00D85DDA">
        <w:rPr>
          <w:rStyle w:val="Emphasis"/>
          <w:highlight w:val="cyan"/>
        </w:rPr>
        <w:t>won</w:t>
      </w:r>
      <w:r w:rsidRPr="007D63D5">
        <w:rPr>
          <w:sz w:val="14"/>
        </w:rPr>
        <w:t xml:space="preserve">. </w:t>
      </w:r>
      <w:r w:rsidRPr="007D63D5">
        <w:rPr>
          <w:u w:val="single"/>
        </w:rPr>
        <w:t xml:space="preserve">The movement </w:t>
      </w:r>
      <w:r w:rsidRPr="007D63D5">
        <w:rPr>
          <w:rStyle w:val="Emphasis"/>
        </w:rPr>
        <w:t>delayed construction</w:t>
      </w:r>
      <w:r w:rsidRPr="007D63D5">
        <w:rPr>
          <w:u w:val="single"/>
        </w:rPr>
        <w:t xml:space="preserve">, which </w:t>
      </w:r>
      <w:r w:rsidRPr="007D63D5">
        <w:rPr>
          <w:rStyle w:val="Emphasis"/>
        </w:rPr>
        <w:t>raised costs</w:t>
      </w:r>
      <w:r w:rsidRPr="007D63D5">
        <w:rPr>
          <w:u w:val="single"/>
        </w:rPr>
        <w:t xml:space="preserve">, and planted so many seeds of </w:t>
      </w:r>
      <w:r w:rsidRPr="007D63D5">
        <w:rPr>
          <w:rStyle w:val="Emphasis"/>
        </w:rPr>
        <w:t>doubt</w:t>
      </w:r>
      <w:r w:rsidRPr="007D63D5">
        <w:rPr>
          <w:u w:val="single"/>
        </w:rPr>
        <w:t xml:space="preserve"> in the public mind about safety that the eventual meltdown of the Three Mile Island plant brought millions of people to the movement’s point of view</w:t>
      </w:r>
      <w:r w:rsidRPr="007D63D5">
        <w:rPr>
          <w:sz w:val="14"/>
        </w:rPr>
        <w:t xml:space="preserve">. </w:t>
      </w:r>
      <w:r w:rsidRPr="007D63D5">
        <w:rPr>
          <w:u w:val="single"/>
        </w:rPr>
        <w:t xml:space="preserve">The industry’s goal of building 1,000 nuclear plants </w:t>
      </w:r>
      <w:r w:rsidRPr="007D63D5">
        <w:rPr>
          <w:rStyle w:val="Emphasis"/>
        </w:rPr>
        <w:t>evaporated</w:t>
      </w:r>
      <w:r w:rsidRPr="007D63D5">
        <w:rPr>
          <w:sz w:val="14"/>
        </w:rPr>
        <w:t xml:space="preserve">. Significantly, </w:t>
      </w:r>
      <w:r w:rsidRPr="007D63D5">
        <w:rPr>
          <w:u w:val="single"/>
        </w:rPr>
        <w:t xml:space="preserve">the campaign succeeded </w:t>
      </w:r>
      <w:r w:rsidRPr="007D63D5">
        <w:rPr>
          <w:rStyle w:val="Emphasis"/>
        </w:rPr>
        <w:t>without</w:t>
      </w:r>
      <w:r w:rsidRPr="007D63D5">
        <w:rPr>
          <w:u w:val="single"/>
        </w:rPr>
        <w:t xml:space="preserve"> needing to create a national structure around a </w:t>
      </w:r>
      <w:r w:rsidRPr="007D63D5">
        <w:rPr>
          <w:rStyle w:val="Emphasis"/>
        </w:rPr>
        <w:t>charismatic leader</w:t>
      </w:r>
      <w:r w:rsidRPr="007D63D5">
        <w:rPr>
          <w:sz w:val="14"/>
        </w:rPr>
        <w:t xml:space="preserve">. </w:t>
      </w:r>
      <w:r w:rsidRPr="00D85DDA">
        <w:rPr>
          <w:highlight w:val="cyan"/>
          <w:u w:val="single"/>
        </w:rPr>
        <w:t>Activists learned</w:t>
      </w:r>
      <w:r w:rsidRPr="007D63D5">
        <w:rPr>
          <w:u w:val="single"/>
        </w:rPr>
        <w:t xml:space="preserve"> the </w:t>
      </w:r>
      <w:r w:rsidRPr="00D85DDA">
        <w:rPr>
          <w:highlight w:val="cyan"/>
          <w:u w:val="single"/>
        </w:rPr>
        <w:t xml:space="preserve">skills of </w:t>
      </w:r>
      <w:r w:rsidRPr="00D85DDA">
        <w:rPr>
          <w:rStyle w:val="Emphasis"/>
          <w:highlight w:val="cyan"/>
        </w:rPr>
        <w:t>shared leadership</w:t>
      </w:r>
      <w:r w:rsidRPr="00D85DDA">
        <w:rPr>
          <w:highlight w:val="cyan"/>
          <w:u w:val="single"/>
        </w:rPr>
        <w:t xml:space="preserve"> and </w:t>
      </w:r>
      <w:r w:rsidRPr="00D85DDA">
        <w:rPr>
          <w:rStyle w:val="Emphasis"/>
          <w:highlight w:val="cyan"/>
        </w:rPr>
        <w:t>democratic decision-making</w:t>
      </w:r>
      <w:r w:rsidRPr="00D85DDA">
        <w:rPr>
          <w:highlight w:val="cyan"/>
          <w:u w:val="single"/>
        </w:rPr>
        <w:t xml:space="preserve"> through</w:t>
      </w:r>
      <w:r w:rsidRPr="007D63D5">
        <w:rPr>
          <w:sz w:val="14"/>
        </w:rPr>
        <w:t xml:space="preserve"> workshops, </w:t>
      </w:r>
      <w:r w:rsidRPr="00D85DDA">
        <w:rPr>
          <w:rStyle w:val="Emphasis"/>
          <w:highlight w:val="cyan"/>
        </w:rPr>
        <w:t>practice and feedback</w:t>
      </w:r>
      <w:r w:rsidRPr="007D63D5">
        <w:rPr>
          <w:sz w:val="14"/>
        </w:rPr>
        <w:t xml:space="preserve">. In my book Facilitating Group Learning, I share many lessons that have evolved from Freire’s day to ours. I hope that readers of this column will add to the list of training providers in the comments, since I’ve only named some. My intention is to remind us that </w:t>
      </w:r>
      <w:r w:rsidRPr="007D63D5">
        <w:rPr>
          <w:u w:val="single"/>
        </w:rPr>
        <w:t xml:space="preserve">this could be the </w:t>
      </w:r>
      <w:r w:rsidRPr="007D63D5">
        <w:rPr>
          <w:rStyle w:val="Emphasis"/>
        </w:rPr>
        <w:t>right moment</w:t>
      </w:r>
      <w:r w:rsidRPr="007D63D5">
        <w:rPr>
          <w:u w:val="single"/>
        </w:rPr>
        <w:t xml:space="preserve">, before the </w:t>
      </w:r>
      <w:r w:rsidRPr="007D63D5">
        <w:rPr>
          <w:rStyle w:val="Emphasis"/>
        </w:rPr>
        <w:t>next wave of turbulence</w:t>
      </w:r>
      <w:r w:rsidRPr="007D63D5">
        <w:rPr>
          <w:u w:val="single"/>
        </w:rPr>
        <w:t xml:space="preserve"> has all of us in </w:t>
      </w:r>
      <w:r w:rsidRPr="007D63D5">
        <w:rPr>
          <w:rStyle w:val="Emphasis"/>
        </w:rPr>
        <w:t>crisis-mode</w:t>
      </w:r>
      <w:r w:rsidRPr="007D63D5">
        <w:rPr>
          <w:u w:val="single"/>
        </w:rPr>
        <w:t xml:space="preserve"> again, to increase </w:t>
      </w:r>
      <w:r w:rsidRPr="007D63D5">
        <w:rPr>
          <w:rStyle w:val="Emphasis"/>
        </w:rPr>
        <w:t>training capacity</w:t>
      </w:r>
      <w:r w:rsidRPr="007D63D5">
        <w:rPr>
          <w:u w:val="single"/>
        </w:rPr>
        <w:t xml:space="preserve"> for grassroots </w:t>
      </w:r>
      <w:r w:rsidRPr="007D63D5">
        <w:rPr>
          <w:rStyle w:val="Emphasis"/>
        </w:rPr>
        <w:t>skill-building</w:t>
      </w:r>
      <w:r w:rsidRPr="007D63D5">
        <w:rPr>
          <w:sz w:val="14"/>
        </w:rPr>
        <w:t>. We’ll be very glad we did.</w:t>
      </w:r>
    </w:p>
    <w:p w14:paraId="7212BCE2" w14:textId="77777777" w:rsidR="00745C85" w:rsidRPr="007D63D5" w:rsidRDefault="00745C85" w:rsidP="00745C85">
      <w:pPr>
        <w:pStyle w:val="Heading4"/>
      </w:pPr>
      <w:r w:rsidRPr="007D63D5">
        <w:t xml:space="preserve">Debate doesn’t have any effect on the political and the individual arguments we read have no effect on our subjectivity, even if they spur immediate reflection, those insights </w:t>
      </w:r>
      <w:r w:rsidRPr="007D63D5">
        <w:rPr>
          <w:u w:val="single"/>
        </w:rPr>
        <w:t>aren’t integrated into deep-stored memory</w:t>
      </w:r>
      <w:r w:rsidRPr="007D63D5">
        <w:t xml:space="preserve">—this means you can </w:t>
      </w:r>
      <w:r w:rsidRPr="007D63D5">
        <w:rPr>
          <w:u w:val="single"/>
        </w:rPr>
        <w:t>vote negative on presumption</w:t>
      </w:r>
      <w:r w:rsidRPr="007D63D5">
        <w:t xml:space="preserve">. Encouraging focused, nuanced research and clash is the </w:t>
      </w:r>
      <w:r w:rsidRPr="007D63D5">
        <w:rPr>
          <w:u w:val="single"/>
        </w:rPr>
        <w:t xml:space="preserve">only chance to change attitudes </w:t>
      </w:r>
      <w:r w:rsidRPr="007D63D5">
        <w:t xml:space="preserve">long term—which means they can’t solve their impact </w:t>
      </w:r>
      <w:proofErr w:type="gramStart"/>
      <w:r w:rsidRPr="007D63D5">
        <w:t>turns</w:t>
      </w:r>
      <w:proofErr w:type="gramEnd"/>
      <w:r w:rsidRPr="007D63D5">
        <w:t xml:space="preserve"> but our model can. </w:t>
      </w:r>
    </w:p>
    <w:p w14:paraId="53E50F2E" w14:textId="63787C46" w:rsidR="00745C85" w:rsidRPr="00EA2B4A" w:rsidRDefault="00981EE2" w:rsidP="00745C85">
      <w:pPr>
        <w:pStyle w:val="Heading4"/>
        <w:rPr>
          <w:u w:val="single"/>
        </w:rPr>
      </w:pPr>
      <w:r>
        <w:t>F</w:t>
      </w:r>
      <w:r w:rsidR="00745C85" w:rsidRPr="007D63D5">
        <w:t xml:space="preserve">ilter their impacts through </w:t>
      </w:r>
      <w:r w:rsidR="00745C85" w:rsidRPr="007D63D5">
        <w:rPr>
          <w:u w:val="single"/>
        </w:rPr>
        <w:t>predictable testability</w:t>
      </w:r>
      <w:r w:rsidR="00745C85" w:rsidRPr="007D63D5">
        <w:t xml:space="preserve"> ---debate inherently judges </w:t>
      </w:r>
      <w:r w:rsidR="00745C85" w:rsidRPr="007D63D5">
        <w:rPr>
          <w:u w:val="single"/>
        </w:rPr>
        <w:t>relative truth value</w:t>
      </w:r>
      <w:r w:rsidR="00745C85" w:rsidRPr="007D63D5">
        <w:t xml:space="preserve"> by whether or not it </w:t>
      </w:r>
      <w:r w:rsidR="00745C85" w:rsidRPr="007D63D5">
        <w:rPr>
          <w:u w:val="single"/>
        </w:rPr>
        <w:t>gets answered</w:t>
      </w:r>
      <w:r w:rsidR="00745C85" w:rsidRPr="007D63D5">
        <w:t xml:space="preserve">---a combination of a </w:t>
      </w:r>
      <w:r w:rsidR="00745C85" w:rsidRPr="007D63D5">
        <w:rPr>
          <w:u w:val="single"/>
        </w:rPr>
        <w:t>less predictable case neg</w:t>
      </w:r>
      <w:r w:rsidR="00745C85" w:rsidRPr="007D63D5">
        <w:t xml:space="preserve">, the </w:t>
      </w:r>
      <w:r w:rsidR="00745C85" w:rsidRPr="007D63D5">
        <w:rPr>
          <w:u w:val="single"/>
        </w:rPr>
        <w:t>burden of rejoinder</w:t>
      </w:r>
      <w:r w:rsidR="00745C85" w:rsidRPr="007D63D5">
        <w:t xml:space="preserve">, and them starting </w:t>
      </w:r>
      <w:r w:rsidR="00745C85" w:rsidRPr="007D63D5">
        <w:rPr>
          <w:u w:val="single"/>
        </w:rPr>
        <w:t>a speech ahead</w:t>
      </w:r>
      <w:r w:rsidR="00745C85" w:rsidRPr="007D63D5">
        <w:t xml:space="preserve"> will always </w:t>
      </w:r>
      <w:r w:rsidR="00745C85" w:rsidRPr="007D63D5">
        <w:rPr>
          <w:u w:val="single"/>
        </w:rPr>
        <w:t>inflate</w:t>
      </w:r>
      <w:r w:rsidR="00745C85" w:rsidRPr="007D63D5">
        <w:t xml:space="preserve"> the value of their impacts, which makes </w:t>
      </w:r>
      <w:r w:rsidR="00745C85" w:rsidRPr="007D63D5">
        <w:rPr>
          <w:u w:val="single"/>
        </w:rPr>
        <w:t>non-arbitrarily</w:t>
      </w:r>
      <w:r w:rsidR="00745C85" w:rsidRPr="007D63D5">
        <w:t xml:space="preserve"> weighing whether they </w:t>
      </w:r>
      <w:r w:rsidR="00745C85" w:rsidRPr="007D63D5">
        <w:rPr>
          <w:u w:val="single"/>
        </w:rPr>
        <w:t>should have read the 1ac</w:t>
      </w:r>
      <w:r w:rsidR="00745C85" w:rsidRPr="007D63D5">
        <w:t xml:space="preserve"> in the first place impossible </w:t>
      </w:r>
      <w:r w:rsidR="00745C85" w:rsidRPr="007D63D5">
        <w:rPr>
          <w:u w:val="single"/>
        </w:rPr>
        <w:t>within the structure of a debate round</w:t>
      </w:r>
      <w:r w:rsidR="00745C85" w:rsidRPr="007D63D5">
        <w:t xml:space="preserve"> so even if we lose framework, </w:t>
      </w:r>
      <w:r w:rsidR="00745C85" w:rsidRPr="007D63D5">
        <w:rPr>
          <w:u w:val="single"/>
        </w:rPr>
        <w:t>vote neg on presumption</w:t>
      </w:r>
      <w:r w:rsidR="00745C85" w:rsidRPr="007D63D5">
        <w:t xml:space="preserve">. They also create a </w:t>
      </w:r>
      <w:r w:rsidR="00745C85" w:rsidRPr="007D63D5">
        <w:rPr>
          <w:u w:val="single"/>
        </w:rPr>
        <w:t>moral hazard</w:t>
      </w:r>
      <w:r w:rsidR="00745C85" w:rsidRPr="007D63D5">
        <w:t xml:space="preserve"> that leads to </w:t>
      </w:r>
      <w:proofErr w:type="spellStart"/>
      <w:r w:rsidR="00745C85" w:rsidRPr="007D63D5">
        <w:t>affs</w:t>
      </w:r>
      <w:proofErr w:type="spellEnd"/>
      <w:r w:rsidR="00745C85" w:rsidRPr="007D63D5">
        <w:t xml:space="preserve"> </w:t>
      </w:r>
      <w:r w:rsidR="00745C85" w:rsidRPr="007D63D5">
        <w:rPr>
          <w:u w:val="single"/>
        </w:rPr>
        <w:t>only about individual self-care</w:t>
      </w:r>
      <w:r w:rsidR="00745C85" w:rsidRPr="007D63D5">
        <w:t xml:space="preserve"> so even if you think </w:t>
      </w:r>
      <w:r w:rsidR="00745C85" w:rsidRPr="007D63D5">
        <w:rPr>
          <w:u w:val="single"/>
        </w:rPr>
        <w:t>this aff</w:t>
      </w:r>
      <w:r w:rsidR="00745C85" w:rsidRPr="007D63D5">
        <w:t xml:space="preserve"> is answerable, the ones they </w:t>
      </w:r>
      <w:r w:rsidR="00745C85" w:rsidRPr="007D63D5">
        <w:rPr>
          <w:u w:val="single"/>
        </w:rPr>
        <w:t>incentivize</w:t>
      </w:r>
      <w:r w:rsidR="00745C85" w:rsidRPr="007D63D5">
        <w:t xml:space="preserve"> are not, so </w:t>
      </w:r>
      <w:r w:rsidR="00745C85" w:rsidRPr="007D63D5">
        <w:rPr>
          <w:u w:val="single"/>
        </w:rPr>
        <w:t>assume</w:t>
      </w:r>
      <w:r w:rsidR="00745C85" w:rsidRPr="007D63D5">
        <w:t xml:space="preserve"> the </w:t>
      </w:r>
      <w:r w:rsidR="00745C85" w:rsidRPr="007D63D5">
        <w:rPr>
          <w:u w:val="single"/>
        </w:rPr>
        <w:t>worst possible affirmative</w:t>
      </w:r>
      <w:r w:rsidR="00745C85" w:rsidRPr="007D63D5">
        <w:t xml:space="preserve"> when weighing our impacts.</w:t>
      </w:r>
    </w:p>
    <w:p w14:paraId="1FFE98AC" w14:textId="77777777" w:rsidR="00745C85" w:rsidRPr="00745C85" w:rsidRDefault="00745C85" w:rsidP="00745C85"/>
    <w:p w14:paraId="350D36C3" w14:textId="24BC6B24" w:rsidR="00E42E4C" w:rsidRDefault="00074791" w:rsidP="00074791">
      <w:pPr>
        <w:pStyle w:val="Heading2"/>
      </w:pPr>
      <w:r>
        <w:t>Case</w:t>
      </w:r>
    </w:p>
    <w:p w14:paraId="4D63CC90" w14:textId="62A1BAA2" w:rsidR="00745C85" w:rsidRPr="00745C85" w:rsidRDefault="00074791" w:rsidP="00745C85">
      <w:pPr>
        <w:pStyle w:val="Heading4"/>
      </w:pPr>
      <w:r>
        <w:t>Privatization is necessary for space colonization – disruptions kill that potential</w:t>
      </w:r>
    </w:p>
    <w:p w14:paraId="1D32C84E" w14:textId="77777777" w:rsidR="00074791" w:rsidRPr="00B16B4C" w:rsidRDefault="00074791" w:rsidP="00074791">
      <w:r w:rsidRPr="009A45DD">
        <w:rPr>
          <w:rStyle w:val="Style13ptBold"/>
        </w:rPr>
        <w:t xml:space="preserve">Thiessen </w:t>
      </w:r>
      <w:r>
        <w:rPr>
          <w:rStyle w:val="Style13ptBold"/>
        </w:rPr>
        <w:t>‘</w:t>
      </w:r>
      <w:r w:rsidRPr="009A45DD">
        <w:rPr>
          <w:rStyle w:val="Style13ptBold"/>
        </w:rPr>
        <w:t>20</w:t>
      </w:r>
      <w:r>
        <w:t xml:space="preserve"> – writes a twice-weekly column for The Post on foreign and domestic policy. He is a fellow at the American Enterprise Institute, and the former chief speechwriter for President George W. Bush. (Marc A., "SpaceX’s success is one small step for man, one giant leap for capitalism," Washington Post, 6-1-2020, https://www.washingtonpost.com/opinions/2020/06/01/spacexs-success-is-one-small-step-man-one-giant-leap-capitalism/, Accessed 1-6-2021</w:t>
      </w:r>
      <w:proofErr w:type="gramStart"/>
      <w:r>
        <w:t>, )</w:t>
      </w:r>
      <w:proofErr w:type="gramEnd"/>
    </w:p>
    <w:p w14:paraId="403B2A75" w14:textId="77777777" w:rsidR="00074791" w:rsidRPr="009A45DD" w:rsidRDefault="00074791" w:rsidP="00074791">
      <w:pPr>
        <w:rPr>
          <w:rStyle w:val="StyleUnderline"/>
        </w:rPr>
      </w:pPr>
      <w:r w:rsidRPr="009A45DD">
        <w:rPr>
          <w:rStyle w:val="StyleUnderline"/>
        </w:rPr>
        <w:t xml:space="preserve">It was one small step for man, one </w:t>
      </w:r>
      <w:r w:rsidRPr="009A45DD">
        <w:rPr>
          <w:rStyle w:val="StyleUnderline"/>
          <w:highlight w:val="yellow"/>
        </w:rPr>
        <w:t>giant leap for capitalism</w:t>
      </w:r>
      <w:r w:rsidRPr="009A45DD">
        <w:rPr>
          <w:rStyle w:val="StyleUnderline"/>
        </w:rPr>
        <w:t>.</w:t>
      </w:r>
      <w:r w:rsidRPr="009A45DD">
        <w:rPr>
          <w:sz w:val="16"/>
        </w:rPr>
        <w:t xml:space="preserve"> Only three countries have ever launched human beings into orbit. This past weekend, </w:t>
      </w:r>
      <w:r w:rsidRPr="009A45DD">
        <w:rPr>
          <w:rStyle w:val="Emphasis"/>
        </w:rPr>
        <w:t>SpaceX became the first private company ever to do so</w:t>
      </w:r>
      <w:r w:rsidRPr="009A45DD">
        <w:rPr>
          <w:sz w:val="16"/>
        </w:rPr>
        <w:t xml:space="preserve">, when it sent its Crew Dragon capsule into space aboard its Falcon 9 rocket and docked with the International Space Station. </w:t>
      </w:r>
      <w:r w:rsidRPr="009A45DD">
        <w:rPr>
          <w:rStyle w:val="StyleUnderline"/>
        </w:rPr>
        <w:t>This was accomplished by a company Elon Musk started in 2002 in a California strip mall warehouse with just a dozen employees and a mariachi band</w:t>
      </w:r>
      <w:r w:rsidRPr="009A45DD">
        <w:rPr>
          <w:sz w:val="16"/>
        </w:rPr>
        <w:t xml:space="preserve">. </w:t>
      </w:r>
      <w:r w:rsidRPr="009A45DD">
        <w:rPr>
          <w:rStyle w:val="StyleUnderline"/>
        </w:rPr>
        <w:t>At a time when our nation is debating the merits of socialism</w:t>
      </w:r>
      <w:r w:rsidRPr="009A45DD">
        <w:rPr>
          <w:rStyle w:val="StyleUnderline"/>
          <w:highlight w:val="yellow"/>
        </w:rPr>
        <w:t xml:space="preserve">, </w:t>
      </w:r>
      <w:r w:rsidRPr="009A45DD">
        <w:rPr>
          <w:rStyle w:val="Emphasis"/>
          <w:highlight w:val="yellow"/>
        </w:rPr>
        <w:t>SpaceX</w:t>
      </w:r>
      <w:r w:rsidRPr="009A45DD">
        <w:rPr>
          <w:rStyle w:val="Emphasis"/>
        </w:rPr>
        <w:t xml:space="preserve"> has given us </w:t>
      </w:r>
      <w:r w:rsidRPr="009A45DD">
        <w:rPr>
          <w:rStyle w:val="Emphasis"/>
          <w:highlight w:val="yellow"/>
        </w:rPr>
        <w:t>an incredible testament to</w:t>
      </w:r>
      <w:r w:rsidRPr="009A45DD">
        <w:rPr>
          <w:rStyle w:val="Emphasis"/>
        </w:rPr>
        <w:t xml:space="preserve"> the power of </w:t>
      </w:r>
      <w:r w:rsidRPr="009A45DD">
        <w:rPr>
          <w:rStyle w:val="Emphasis"/>
          <w:highlight w:val="yellow"/>
        </w:rPr>
        <w:t>American</w:t>
      </w:r>
      <w:r w:rsidRPr="009A45DD">
        <w:rPr>
          <w:rStyle w:val="Emphasis"/>
        </w:rPr>
        <w:t xml:space="preserve"> free </w:t>
      </w:r>
      <w:r w:rsidRPr="009A45DD">
        <w:rPr>
          <w:rStyle w:val="Emphasis"/>
          <w:highlight w:val="yellow"/>
        </w:rPr>
        <w:t>enterprise</w:t>
      </w:r>
      <w:r w:rsidRPr="009A45DD">
        <w:rPr>
          <w:rStyle w:val="Emphasis"/>
        </w:rPr>
        <w:t>.</w:t>
      </w:r>
      <w:r w:rsidRPr="009A45DD">
        <w:rPr>
          <w:sz w:val="16"/>
        </w:rPr>
        <w:t xml:space="preserve"> While the left is advocating unprecedented government intervention in almost every sector of the U.S. economy, from health care to energy, today </w:t>
      </w:r>
      <w:r w:rsidRPr="009A45DD">
        <w:rPr>
          <w:rStyle w:val="StyleUnderline"/>
        </w:rPr>
        <w:t>Americans are celebrating the successful privatization of space travel.</w:t>
      </w:r>
      <w:r w:rsidRPr="009A45DD">
        <w:rPr>
          <w:sz w:val="16"/>
        </w:rPr>
        <w:t xml:space="preserve"> If you want to see the difference between what government and private enterprise can do, consider: </w:t>
      </w:r>
      <w:r w:rsidRPr="009A45DD">
        <w:rPr>
          <w:rStyle w:val="Emphasis"/>
        </w:rPr>
        <w:t xml:space="preserve">It </w:t>
      </w:r>
      <w:r w:rsidRPr="009A45DD">
        <w:rPr>
          <w:rStyle w:val="Emphasis"/>
          <w:highlight w:val="yellow"/>
        </w:rPr>
        <w:t>took a private company to give us</w:t>
      </w:r>
      <w:r w:rsidRPr="009A45DD">
        <w:rPr>
          <w:rStyle w:val="Emphasis"/>
        </w:rPr>
        <w:t xml:space="preserve"> the first </w:t>
      </w:r>
      <w:r w:rsidRPr="009A45DD">
        <w:rPr>
          <w:rStyle w:val="Emphasis"/>
          <w:highlight w:val="yellow"/>
        </w:rPr>
        <w:t>space vehicle</w:t>
      </w:r>
      <w:r w:rsidRPr="009A45DD">
        <w:rPr>
          <w:rStyle w:val="Emphasis"/>
        </w:rPr>
        <w:t xml:space="preserve"> with touch-screen controls instead of antiquated knobs and buttons. It took a private company to give us </w:t>
      </w:r>
      <w:r w:rsidRPr="009A45DD">
        <w:rPr>
          <w:rStyle w:val="Emphasis"/>
          <w:highlight w:val="yellow"/>
        </w:rPr>
        <w:t>a capsule that can fly</w:t>
      </w:r>
      <w:r w:rsidRPr="009A45DD">
        <w:rPr>
          <w:rStyle w:val="Emphasis"/>
        </w:rPr>
        <w:t xml:space="preserve"> entirely autonomously from launch to landing — including docking — without any participation by its human crew. It also took a private company to invent </w:t>
      </w:r>
      <w:r w:rsidRPr="009A45DD">
        <w:rPr>
          <w:rStyle w:val="Emphasis"/>
          <w:highlight w:val="yellow"/>
        </w:rPr>
        <w:t>a reusable rocket</w:t>
      </w:r>
      <w:r w:rsidRPr="009A45DD">
        <w:rPr>
          <w:rStyle w:val="Emphasis"/>
        </w:rPr>
        <w:t xml:space="preserve"> that can not only take off but land as well.</w:t>
      </w:r>
      <w:r w:rsidRPr="009A45DD">
        <w:rPr>
          <w:sz w:val="16"/>
        </w:rPr>
        <w:t xml:space="preserve"> When the Apollo 11 crew reached the moon on July 20, 1969, Neil Armstrong declared “the Eagle has landed.” On Saturday, SpaceX was able to declare that the Falcon had landed when its rocket settled down on a barge in the Atlantic Ocean — ready to be used again. That last development will save the taxpayers incredible amounts of money. </w:t>
      </w:r>
      <w:r w:rsidRPr="009A45DD">
        <w:rPr>
          <w:rStyle w:val="StyleUnderline"/>
          <w:highlight w:val="yellow"/>
        </w:rPr>
        <w:t>The cost to NASA</w:t>
      </w:r>
      <w:r w:rsidRPr="009A45DD">
        <w:rPr>
          <w:rStyle w:val="StyleUnderline"/>
        </w:rPr>
        <w:t xml:space="preserve"> for launching a man into space on the space shuttle orbiter was </w:t>
      </w:r>
      <w:r w:rsidRPr="009A45DD">
        <w:rPr>
          <w:rStyle w:val="StyleUnderline"/>
          <w:highlight w:val="yellow"/>
        </w:rPr>
        <w:t>$170 million</w:t>
      </w:r>
      <w:r w:rsidRPr="009A45DD">
        <w:rPr>
          <w:rStyle w:val="StyleUnderline"/>
        </w:rPr>
        <w:t xml:space="preserve"> per seat, compared with just $</w:t>
      </w:r>
      <w:r w:rsidRPr="009A45DD">
        <w:rPr>
          <w:rStyle w:val="StyleUnderline"/>
          <w:highlight w:val="yellow"/>
        </w:rPr>
        <w:t>60 million</w:t>
      </w:r>
      <w:r w:rsidRPr="009A45DD">
        <w:rPr>
          <w:rStyle w:val="StyleUnderline"/>
        </w:rPr>
        <w:t xml:space="preserve"> to $67 million </w:t>
      </w:r>
      <w:r w:rsidRPr="009A45DD">
        <w:rPr>
          <w:rStyle w:val="StyleUnderline"/>
          <w:highlight w:val="yellow"/>
        </w:rPr>
        <w:t>on the Dragon</w:t>
      </w:r>
      <w:r w:rsidRPr="009A45DD">
        <w:rPr>
          <w:rStyle w:val="StyleUnderline"/>
        </w:rPr>
        <w:t xml:space="preserve"> capsule.</w:t>
      </w:r>
      <w:r w:rsidRPr="009A45DD">
        <w:rPr>
          <w:sz w:val="16"/>
        </w:rPr>
        <w:t xml:space="preserve"> The cost for the space shuttle to send a kilogram of cargo into to space was $54,500; with the Falcon rocket, the cost is just $2,720 — a decrease of 95 percent. And while the space shuttle cost $27.4 billion to develop, the Crew Dragon was designed and built for just $1.7 billion — making it the lowest-cost spacecraft developed in six decades. </w:t>
      </w:r>
      <w:r w:rsidRPr="009A45DD">
        <w:rPr>
          <w:rStyle w:val="StyleUnderline"/>
        </w:rPr>
        <w:t>SpaceX did it in six years — far faster than the time it took to develop the space shuttle</w:t>
      </w:r>
      <w:r w:rsidRPr="009A45DD">
        <w:rPr>
          <w:sz w:val="16"/>
        </w:rPr>
        <w:t xml:space="preserve">. </w:t>
      </w:r>
      <w:r w:rsidRPr="009A45DD">
        <w:rPr>
          <w:rStyle w:val="StyleUnderline"/>
        </w:rPr>
        <w:t xml:space="preserve">The </w:t>
      </w:r>
      <w:r w:rsidRPr="009A45DD">
        <w:rPr>
          <w:rStyle w:val="StyleUnderline"/>
          <w:highlight w:val="yellow"/>
        </w:rPr>
        <w:t>private sector does it better, cheaper, faster and more efficiently</w:t>
      </w:r>
      <w:r w:rsidRPr="009A45DD">
        <w:rPr>
          <w:rStyle w:val="StyleUnderline"/>
        </w:rPr>
        <w:t xml:space="preserve"> than government. </w:t>
      </w:r>
      <w:r w:rsidRPr="009A45DD">
        <w:rPr>
          <w:rStyle w:val="StyleUnderline"/>
          <w:highlight w:val="yellow"/>
        </w:rPr>
        <w:t xml:space="preserve">Why? </w:t>
      </w:r>
      <w:r w:rsidRPr="009A45DD">
        <w:rPr>
          <w:rStyle w:val="Emphasis"/>
          <w:highlight w:val="yellow"/>
        </w:rPr>
        <w:t>Competition</w:t>
      </w:r>
      <w:r w:rsidRPr="009A45DD">
        <w:rPr>
          <w:rStyle w:val="Emphasis"/>
        </w:rPr>
        <w:t xml:space="preserve">. </w:t>
      </w:r>
      <w:r w:rsidRPr="009A45DD">
        <w:rPr>
          <w:sz w:val="16"/>
        </w:rPr>
        <w:t xml:space="preserve">Today, SpaceX has to compete with a constellation of private companies — including legacy aerospace firms such as Orbital ATK and United Launch Alliance and innovative start-ups such as Blue Origin (which is designing a Mars lander and whose owner, Jeff Bezos, also owns The Post) and Virgin Orbit (which is developing rockets than can launch satellites into space from the underside of a 747, avoiding the kinds of weather that delayed the Dragon launch). </w:t>
      </w:r>
      <w:r w:rsidRPr="009A45DD">
        <w:rPr>
          <w:rStyle w:val="StyleUnderline"/>
        </w:rPr>
        <w:t xml:space="preserve">In the race to put the first privately launched man into orbit, upstart SpaceX had to beat aerospace behemoth Boeing and its </w:t>
      </w:r>
      <w:proofErr w:type="spellStart"/>
      <w:r w:rsidRPr="009A45DD">
        <w:rPr>
          <w:rStyle w:val="StyleUnderline"/>
        </w:rPr>
        <w:t>Starliner</w:t>
      </w:r>
      <w:proofErr w:type="spellEnd"/>
      <w:r w:rsidRPr="009A45DD">
        <w:rPr>
          <w:rStyle w:val="StyleUnderline"/>
        </w:rPr>
        <w:t xml:space="preserve"> capsule to the punch</w:t>
      </w:r>
      <w:r w:rsidRPr="009A45DD">
        <w:rPr>
          <w:sz w:val="16"/>
        </w:rPr>
        <w:t xml:space="preserve">. It did so — for more than $1 billion less than its competitor. </w:t>
      </w:r>
      <w:r w:rsidRPr="009A45DD">
        <w:rPr>
          <w:rStyle w:val="Emphasis"/>
        </w:rPr>
        <w:t xml:space="preserve">That </w:t>
      </w:r>
      <w:r w:rsidRPr="009A45DD">
        <w:rPr>
          <w:rStyle w:val="Emphasis"/>
          <w:highlight w:val="yellow"/>
        </w:rPr>
        <w:t>spirit of competition</w:t>
      </w:r>
      <w:r w:rsidRPr="009A45DD">
        <w:rPr>
          <w:rStyle w:val="Emphasis"/>
        </w:rPr>
        <w:t xml:space="preserve"> and innovation will </w:t>
      </w:r>
      <w:r w:rsidRPr="009A45DD">
        <w:rPr>
          <w:rStyle w:val="Emphasis"/>
          <w:highlight w:val="yellow"/>
        </w:rPr>
        <w:t>revolutionize space travel</w:t>
      </w:r>
      <w:r w:rsidRPr="009A45DD">
        <w:rPr>
          <w:rStyle w:val="Emphasis"/>
        </w:rPr>
        <w:t xml:space="preserve"> in the years ahead</w:t>
      </w:r>
      <w:r w:rsidRPr="009A45DD">
        <w:rPr>
          <w:sz w:val="16"/>
        </w:rPr>
        <w:t xml:space="preserve">. Indeed, Musk has his sights set far beyond Earth orbit. </w:t>
      </w:r>
      <w:r w:rsidRPr="009A45DD">
        <w:rPr>
          <w:rStyle w:val="StyleUnderline"/>
        </w:rPr>
        <w:t xml:space="preserve">Already, </w:t>
      </w:r>
      <w:r w:rsidRPr="009A45DD">
        <w:rPr>
          <w:rStyle w:val="StyleUnderline"/>
          <w:highlight w:val="yellow"/>
        </w:rPr>
        <w:t>SpaceX is working on</w:t>
      </w:r>
      <w:r w:rsidRPr="009A45DD">
        <w:rPr>
          <w:rStyle w:val="StyleUnderline"/>
        </w:rPr>
        <w:t xml:space="preserve"> a much larger version of the Falcon 9 reusable rocket called Super Heavy that will carry a deep-space capsule named Starship capable of carrying up to 100 people to the moon and eventually to Mars.</w:t>
      </w:r>
      <w:r w:rsidRPr="009A45DD">
        <w:rPr>
          <w:sz w:val="16"/>
        </w:rPr>
        <w:t xml:space="preserve"> Musk’s goal — the reason he founded SpaceX — is to </w:t>
      </w:r>
      <w:r w:rsidRPr="009A45DD">
        <w:rPr>
          <w:rStyle w:val="Emphasis"/>
        </w:rPr>
        <w:t xml:space="preserve">colonize Mars and </w:t>
      </w:r>
      <w:r w:rsidRPr="009A45DD">
        <w:rPr>
          <w:rStyle w:val="Emphasis"/>
          <w:highlight w:val="yellow"/>
        </w:rPr>
        <w:t>make humanity a multiplanetary species</w:t>
      </w:r>
      <w:r w:rsidRPr="009A45DD">
        <w:rPr>
          <w:rStyle w:val="StyleUnderline"/>
        </w:rPr>
        <w:t xml:space="preserve">. He has set a goal of founding a million-person city on Mars </w:t>
      </w:r>
      <w:r w:rsidRPr="009A45DD">
        <w:rPr>
          <w:rStyle w:val="StyleUnderline"/>
          <w:highlight w:val="yellow"/>
        </w:rPr>
        <w:t>by 2050</w:t>
      </w:r>
      <w:r w:rsidRPr="009A45DD">
        <w:rPr>
          <w:rStyle w:val="StyleUnderline"/>
        </w:rPr>
        <w:t xml:space="preserve"> complete with iron foundries and pizza joints</w:t>
      </w:r>
      <w:r w:rsidRPr="009A45DD">
        <w:rPr>
          <w:sz w:val="16"/>
        </w:rPr>
        <w:t xml:space="preserve">. Can it be done? Who </w:t>
      </w:r>
      <w:proofErr w:type="gramStart"/>
      <w:r w:rsidRPr="009A45DD">
        <w:rPr>
          <w:sz w:val="16"/>
        </w:rPr>
        <w:t>knows.</w:t>
      </w:r>
      <w:proofErr w:type="gramEnd"/>
      <w:r w:rsidRPr="009A45DD">
        <w:rPr>
          <w:sz w:val="16"/>
        </w:rPr>
        <w:t xml:space="preserve"> But this much is certain: </w:t>
      </w:r>
      <w:r w:rsidRPr="009A45DD">
        <w:rPr>
          <w:rStyle w:val="Emphasis"/>
          <w:highlight w:val="yellow"/>
        </w:rPr>
        <w:t>Private-sector innovation</w:t>
      </w:r>
      <w:r w:rsidRPr="009A45DD">
        <w:rPr>
          <w:rStyle w:val="Emphasis"/>
        </w:rPr>
        <w:t xml:space="preserve"> is </w:t>
      </w:r>
      <w:r w:rsidRPr="009A45DD">
        <w:rPr>
          <w:rStyle w:val="Emphasis"/>
          <w:highlight w:val="yellow"/>
        </w:rPr>
        <w:t>opening the door</w:t>
      </w:r>
      <w:r w:rsidRPr="009A45DD">
        <w:rPr>
          <w:rStyle w:val="Emphasis"/>
        </w:rPr>
        <w:t xml:space="preserve"> to a new era of space exploration.</w:t>
      </w:r>
      <w:r w:rsidRPr="009A45DD">
        <w:rPr>
          <w:sz w:val="16"/>
        </w:rPr>
        <w:t xml:space="preserve"> </w:t>
      </w:r>
      <w:r w:rsidRPr="009A45DD">
        <w:rPr>
          <w:rStyle w:val="StyleUnderline"/>
        </w:rPr>
        <w:t>Wouldn’t it be ironic if, just as capitalism is allowing us to explore the farthest reaches of our solar system, Americans decided to embrace socialism back here on Earth?</w:t>
      </w:r>
    </w:p>
    <w:p w14:paraId="38D8A757" w14:textId="77777777" w:rsidR="00074791" w:rsidRPr="00BB591D" w:rsidRDefault="00074791" w:rsidP="00074791"/>
    <w:p w14:paraId="6A989077" w14:textId="77777777" w:rsidR="00074791" w:rsidRDefault="00074791" w:rsidP="00074791">
      <w:pPr>
        <w:pStyle w:val="Heading4"/>
      </w:pPr>
      <w:r>
        <w:t xml:space="preserve">Happens by </w:t>
      </w:r>
      <w:r>
        <w:rPr>
          <w:u w:val="single"/>
        </w:rPr>
        <w:t>2050</w:t>
      </w:r>
      <w:r>
        <w:t xml:space="preserve">s---solves </w:t>
      </w:r>
      <w:r>
        <w:rPr>
          <w:u w:val="single"/>
        </w:rPr>
        <w:t>every impact</w:t>
      </w:r>
      <w:r>
        <w:t xml:space="preserve"> BUT degrowth disrupts progress</w:t>
      </w:r>
    </w:p>
    <w:p w14:paraId="79EB1997" w14:textId="77777777" w:rsidR="00074791" w:rsidRPr="00681318" w:rsidRDefault="00074791" w:rsidP="00074791">
      <w:r w:rsidRPr="00681318">
        <w:rPr>
          <w:rStyle w:val="Style13ptBold"/>
        </w:rPr>
        <w:t>Drake '16</w:t>
      </w:r>
      <w:r>
        <w:t xml:space="preserve"> – a science journalist and contributing writer at National Geographic. She earned an A.B. in biology, psychology, and dance at Cornell University, worked in a clinical </w:t>
      </w:r>
      <w:proofErr w:type="gramStart"/>
      <w:r>
        <w:t>genetics</w:t>
      </w:r>
      <w:proofErr w:type="gramEnd"/>
      <w:r>
        <w:t xml:space="preserve"> lab at The Johns Hopkins University School of Medicine, then returned to Cornell for her Ph.D. in genetics and development. (</w:t>
      </w:r>
      <w:proofErr w:type="spellStart"/>
      <w:r>
        <w:t>Bynadia</w:t>
      </w:r>
      <w:proofErr w:type="spellEnd"/>
      <w:r>
        <w:t>, "Elon Musk: A Million Humans Could Live on Mars By the 2060s," Science, 9-27-2016, https://www.nationalgeographic.com/science/article/elon-musk-spacex-exploring-mars-planets-space-science, Accessed 6-10-2021</w:t>
      </w:r>
      <w:proofErr w:type="gramStart"/>
      <w:r>
        <w:t>, )</w:t>
      </w:r>
      <w:proofErr w:type="gramEnd"/>
    </w:p>
    <w:p w14:paraId="4B41B96E" w14:textId="77777777" w:rsidR="00074791" w:rsidRDefault="00074791" w:rsidP="00074791">
      <w:pPr>
        <w:rPr>
          <w:sz w:val="16"/>
        </w:rPr>
      </w:pPr>
      <w:r w:rsidRPr="00681318">
        <w:rPr>
          <w:sz w:val="16"/>
        </w:rPr>
        <w:t xml:space="preserve">In perhaps the most eagerly anticipated aerospace announcement of the year, </w:t>
      </w:r>
      <w:r w:rsidRPr="00AA3A66">
        <w:rPr>
          <w:rStyle w:val="StyleUnderline"/>
        </w:rPr>
        <w:t>SpaceX</w:t>
      </w:r>
      <w:r w:rsidRPr="00AA3A66">
        <w:t xml:space="preserve"> </w:t>
      </w:r>
      <w:r w:rsidRPr="00AA3A66">
        <w:rPr>
          <w:sz w:val="16"/>
          <w:szCs w:val="16"/>
        </w:rPr>
        <w:t xml:space="preserve">founder </w:t>
      </w:r>
      <w:r w:rsidRPr="00681318">
        <w:rPr>
          <w:sz w:val="16"/>
        </w:rPr>
        <w:t xml:space="preserve">Elon Musk has </w:t>
      </w:r>
      <w:r w:rsidRPr="006C5EF6">
        <w:rPr>
          <w:rStyle w:val="StyleUnderline"/>
        </w:rPr>
        <w:t>revealed</w:t>
      </w:r>
      <w:r w:rsidRPr="00681318">
        <w:rPr>
          <w:sz w:val="16"/>
        </w:rPr>
        <w:t xml:space="preserve"> his </w:t>
      </w:r>
      <w:r w:rsidRPr="006C5EF6">
        <w:rPr>
          <w:rStyle w:val="StyleUnderline"/>
        </w:rPr>
        <w:t>grand plan for</w:t>
      </w:r>
      <w:r w:rsidRPr="00681318">
        <w:rPr>
          <w:sz w:val="16"/>
        </w:rPr>
        <w:t xml:space="preserve"> </w:t>
      </w:r>
      <w:r w:rsidRPr="006C5EF6">
        <w:rPr>
          <w:rStyle w:val="Emphasis"/>
        </w:rPr>
        <w:t>establishing a human settlement on Mars.</w:t>
      </w:r>
      <w:r w:rsidRPr="00681318">
        <w:rPr>
          <w:sz w:val="16"/>
        </w:rPr>
        <w:t xml:space="preserve"> In short, Musk thinks </w:t>
      </w:r>
      <w:r w:rsidRPr="006C5EF6">
        <w:rPr>
          <w:rStyle w:val="StyleUnderline"/>
        </w:rPr>
        <w:t xml:space="preserve">it’s </w:t>
      </w:r>
      <w:r w:rsidRPr="00AA3A66">
        <w:rPr>
          <w:rStyle w:val="StyleUnderline"/>
        </w:rPr>
        <w:t>possible to begin shuttling thousands of people between Earth</w:t>
      </w:r>
      <w:r w:rsidRPr="00AA3A66">
        <w:rPr>
          <w:sz w:val="16"/>
        </w:rPr>
        <w:t xml:space="preserve"> </w:t>
      </w:r>
      <w:r w:rsidRPr="00AA3A66">
        <w:rPr>
          <w:rStyle w:val="StyleUnderline"/>
        </w:rPr>
        <w:t>and our</w:t>
      </w:r>
      <w:r w:rsidRPr="006C5EF6">
        <w:rPr>
          <w:rStyle w:val="StyleUnderline"/>
        </w:rPr>
        <w:t xml:space="preserve"> smaller, redder neighbor sometime </w:t>
      </w:r>
      <w:r w:rsidRPr="00AA3A66">
        <w:rPr>
          <w:rStyle w:val="StyleUnderline"/>
          <w:highlight w:val="yellow"/>
        </w:rPr>
        <w:t>within</w:t>
      </w:r>
      <w:r w:rsidRPr="006C5EF6">
        <w:rPr>
          <w:rStyle w:val="StyleUnderline"/>
        </w:rPr>
        <w:t xml:space="preserve"> the next decade or so</w:t>
      </w:r>
      <w:r w:rsidRPr="00681318">
        <w:rPr>
          <w:sz w:val="16"/>
        </w:rPr>
        <w:t xml:space="preserve">. And not too long after that—perhaps </w:t>
      </w:r>
      <w:r w:rsidRPr="00AA3A66">
        <w:rPr>
          <w:rStyle w:val="Emphasis"/>
          <w:highlight w:val="yellow"/>
        </w:rPr>
        <w:t>40</w:t>
      </w:r>
      <w:r w:rsidRPr="00681318">
        <w:rPr>
          <w:sz w:val="16"/>
        </w:rPr>
        <w:t xml:space="preserve"> or a hundred </w:t>
      </w:r>
      <w:r w:rsidRPr="00AA3A66">
        <w:rPr>
          <w:rStyle w:val="Emphasis"/>
          <w:highlight w:val="yellow"/>
        </w:rPr>
        <w:t>years</w:t>
      </w:r>
      <w:r w:rsidRPr="00681318">
        <w:rPr>
          <w:rStyle w:val="Emphasis"/>
        </w:rPr>
        <w:t xml:space="preserve"> later</w:t>
      </w:r>
      <w:r w:rsidRPr="00681318">
        <w:rPr>
          <w:sz w:val="16"/>
        </w:rPr>
        <w:t xml:space="preserve">, </w:t>
      </w:r>
      <w:r w:rsidRPr="00AA3A66">
        <w:rPr>
          <w:rStyle w:val="StyleUnderline"/>
          <w:highlight w:val="yellow"/>
        </w:rPr>
        <w:t xml:space="preserve">Mars </w:t>
      </w:r>
      <w:r w:rsidRPr="005C3038">
        <w:rPr>
          <w:rStyle w:val="StyleUnderline"/>
        </w:rPr>
        <w:t xml:space="preserve">could be </w:t>
      </w:r>
      <w:r w:rsidRPr="00AA3A66">
        <w:rPr>
          <w:rStyle w:val="StyleUnderline"/>
          <w:highlight w:val="yellow"/>
        </w:rPr>
        <w:t xml:space="preserve">home to a </w:t>
      </w:r>
      <w:r w:rsidRPr="005C3038">
        <w:rPr>
          <w:rStyle w:val="StyleUnderline"/>
        </w:rPr>
        <w:t xml:space="preserve">self-sustaining </w:t>
      </w:r>
      <w:r w:rsidRPr="00AA3A66">
        <w:rPr>
          <w:rStyle w:val="StyleUnderline"/>
          <w:highlight w:val="yellow"/>
        </w:rPr>
        <w:t xml:space="preserve">colony of </w:t>
      </w:r>
      <w:r w:rsidRPr="00AA3A66">
        <w:rPr>
          <w:rStyle w:val="Emphasis"/>
          <w:highlight w:val="yellow"/>
        </w:rPr>
        <w:t>a million people</w:t>
      </w:r>
      <w:r w:rsidRPr="00681318">
        <w:rPr>
          <w:rStyle w:val="Emphasis"/>
        </w:rPr>
        <w:t>.</w:t>
      </w:r>
      <w:r>
        <w:rPr>
          <w:rStyle w:val="Emphasis"/>
        </w:rPr>
        <w:t xml:space="preserve"> </w:t>
      </w:r>
      <w:r w:rsidRPr="00681318">
        <w:rPr>
          <w:sz w:val="16"/>
        </w:rPr>
        <w:t>“</w:t>
      </w:r>
      <w:r w:rsidRPr="00681318">
        <w:rPr>
          <w:rStyle w:val="StyleUnderline"/>
        </w:rPr>
        <w:t>This is not about everyone moving to Mars</w:t>
      </w:r>
      <w:r w:rsidRPr="00681318">
        <w:rPr>
          <w:sz w:val="16"/>
        </w:rPr>
        <w:t xml:space="preserve">, </w:t>
      </w:r>
      <w:r w:rsidRPr="00AA3A66">
        <w:rPr>
          <w:rStyle w:val="Emphasis"/>
          <w:highlight w:val="yellow"/>
        </w:rPr>
        <w:t>this is about becoming multiplanetary</w:t>
      </w:r>
      <w:r w:rsidRPr="00681318">
        <w:rPr>
          <w:sz w:val="16"/>
        </w:rPr>
        <w:t xml:space="preserve">,” he said on September 27 at the International Astronautical Congress in Guadalajara, Mexico. “This is really about </w:t>
      </w:r>
      <w:r w:rsidRPr="00AA3A66">
        <w:rPr>
          <w:rStyle w:val="StyleUnderline"/>
          <w:highlight w:val="yellow"/>
        </w:rPr>
        <w:t>minimizing existential risk</w:t>
      </w:r>
      <w:r w:rsidRPr="00681318">
        <w:rPr>
          <w:rStyle w:val="StyleUnderline"/>
        </w:rPr>
        <w:t xml:space="preserve"> and having a tremendous sense of adventure</w:t>
      </w:r>
      <w:r w:rsidRPr="00681318">
        <w:rPr>
          <w:sz w:val="16"/>
        </w:rPr>
        <w:t xml:space="preserve">.” Musk’s timeline sounds ambitious, and that's something he readily acknowledges. “I think </w:t>
      </w:r>
      <w:r w:rsidRPr="00681318">
        <w:rPr>
          <w:rStyle w:val="Emphasis"/>
        </w:rPr>
        <w:t xml:space="preserve">the technical </w:t>
      </w:r>
      <w:r w:rsidRPr="00AA3A66">
        <w:rPr>
          <w:rStyle w:val="Emphasis"/>
          <w:highlight w:val="yellow"/>
        </w:rPr>
        <w:t>outline of the plan is</w:t>
      </w:r>
      <w:r w:rsidRPr="00681318">
        <w:rPr>
          <w:rStyle w:val="Emphasis"/>
        </w:rPr>
        <w:t xml:space="preserve"> about </w:t>
      </w:r>
      <w:r w:rsidRPr="00AA3A66">
        <w:rPr>
          <w:rStyle w:val="Emphasis"/>
          <w:highlight w:val="yellow"/>
        </w:rPr>
        <w:t>right</w:t>
      </w:r>
      <w:r w:rsidRPr="00681318">
        <w:rPr>
          <w:sz w:val="16"/>
        </w:rPr>
        <w:t xml:space="preserve">. He also didn’t pretend that it was going to be easy and that they were going to do it in ten years,” </w:t>
      </w:r>
      <w:r w:rsidRPr="00AA3A66">
        <w:rPr>
          <w:rStyle w:val="StyleUnderline"/>
          <w:highlight w:val="yellow"/>
        </w:rPr>
        <w:t>says</w:t>
      </w:r>
      <w:r w:rsidRPr="00681318">
        <w:rPr>
          <w:sz w:val="16"/>
        </w:rPr>
        <w:t xml:space="preserve"> Bobby Braun, </w:t>
      </w:r>
      <w:r w:rsidRPr="00AA3A66">
        <w:rPr>
          <w:rStyle w:val="Emphasis"/>
          <w:highlight w:val="yellow"/>
        </w:rPr>
        <w:t>NASA’s</w:t>
      </w:r>
      <w:r w:rsidRPr="00681318">
        <w:rPr>
          <w:rStyle w:val="Emphasis"/>
        </w:rPr>
        <w:t xml:space="preserve"> former </w:t>
      </w:r>
      <w:r w:rsidRPr="00AA3A66">
        <w:rPr>
          <w:rStyle w:val="Emphasis"/>
          <w:highlight w:val="yellow"/>
        </w:rPr>
        <w:t>chief technologist</w:t>
      </w:r>
      <w:r w:rsidRPr="00681318">
        <w:rPr>
          <w:sz w:val="16"/>
        </w:rPr>
        <w:t xml:space="preserve"> </w:t>
      </w:r>
      <w:r w:rsidRPr="00681318">
        <w:rPr>
          <w:rStyle w:val="StyleUnderline"/>
        </w:rPr>
        <w:t>who’s now at Georgia Tech University.</w:t>
      </w:r>
      <w:r w:rsidRPr="00681318">
        <w:rPr>
          <w:sz w:val="16"/>
        </w:rPr>
        <w:t xml:space="preserve"> “I mean, who’s to say what’s possible in a hundred years?” And for those wondering whether we should go at all, the reason for Musk making Mars an imperative is simple. “</w:t>
      </w:r>
      <w:r w:rsidRPr="00681318">
        <w:rPr>
          <w:rStyle w:val="StyleUnderline"/>
        </w:rPr>
        <w:t>The future of humanity is</w:t>
      </w:r>
      <w:r w:rsidRPr="00681318">
        <w:rPr>
          <w:sz w:val="16"/>
        </w:rPr>
        <w:t xml:space="preserve"> fundamentally </w:t>
      </w:r>
      <w:r w:rsidRPr="00681318">
        <w:rPr>
          <w:rStyle w:val="StyleUnderline"/>
        </w:rPr>
        <w:t>going to bifurcate along one of two directions</w:t>
      </w:r>
      <w:r w:rsidRPr="00681318">
        <w:rPr>
          <w:sz w:val="16"/>
        </w:rPr>
        <w:t xml:space="preserve">: </w:t>
      </w:r>
      <w:r w:rsidRPr="00AA3A66">
        <w:rPr>
          <w:rStyle w:val="StyleUnderline"/>
          <w:highlight w:val="yellow"/>
        </w:rPr>
        <w:t>Either we</w:t>
      </w:r>
      <w:r w:rsidRPr="00681318">
        <w:rPr>
          <w:rStyle w:val="StyleUnderline"/>
        </w:rPr>
        <w:t xml:space="preserve">’re going to </w:t>
      </w:r>
      <w:r w:rsidRPr="00AA3A66">
        <w:rPr>
          <w:rStyle w:val="StyleUnderline"/>
          <w:highlight w:val="yellow"/>
        </w:rPr>
        <w:t xml:space="preserve">become </w:t>
      </w:r>
      <w:r w:rsidRPr="00AA3A66">
        <w:rPr>
          <w:rStyle w:val="Emphasis"/>
          <w:highlight w:val="yellow"/>
        </w:rPr>
        <w:t xml:space="preserve">a </w:t>
      </w:r>
      <w:proofErr w:type="spellStart"/>
      <w:r w:rsidRPr="00AA3A66">
        <w:rPr>
          <w:rStyle w:val="Emphasis"/>
          <w:highlight w:val="yellow"/>
        </w:rPr>
        <w:t>multiplanet</w:t>
      </w:r>
      <w:proofErr w:type="spellEnd"/>
      <w:r w:rsidRPr="00AA3A66">
        <w:rPr>
          <w:rStyle w:val="StyleUnderline"/>
          <w:highlight w:val="yellow"/>
        </w:rPr>
        <w:t xml:space="preserve"> species</w:t>
      </w:r>
      <w:r w:rsidRPr="00681318">
        <w:rPr>
          <w:sz w:val="16"/>
        </w:rPr>
        <w:t xml:space="preserve"> and a spacefaring civilization, </w:t>
      </w:r>
      <w:r w:rsidRPr="00AA3A66">
        <w:rPr>
          <w:rStyle w:val="StyleUnderline"/>
          <w:highlight w:val="yellow"/>
        </w:rPr>
        <w:t>or we’re</w:t>
      </w:r>
      <w:r w:rsidRPr="00681318">
        <w:rPr>
          <w:rStyle w:val="StyleUnderline"/>
        </w:rPr>
        <w:t xml:space="preserve"> going be </w:t>
      </w:r>
      <w:r w:rsidRPr="00AA3A66">
        <w:rPr>
          <w:rStyle w:val="StyleUnderline"/>
          <w:highlight w:val="yellow"/>
        </w:rPr>
        <w:t xml:space="preserve">stuck on one planet </w:t>
      </w:r>
      <w:r w:rsidRPr="00AA3A66">
        <w:rPr>
          <w:rStyle w:val="Emphasis"/>
          <w:highlight w:val="yellow"/>
        </w:rPr>
        <w:t>until</w:t>
      </w:r>
      <w:r w:rsidRPr="00681318">
        <w:rPr>
          <w:rStyle w:val="Emphasis"/>
        </w:rPr>
        <w:t xml:space="preserve"> </w:t>
      </w:r>
      <w:r w:rsidRPr="00AA3A66">
        <w:rPr>
          <w:rStyle w:val="Emphasis"/>
          <w:highlight w:val="yellow"/>
        </w:rPr>
        <w:t>some</w:t>
      </w:r>
      <w:r w:rsidRPr="00681318">
        <w:rPr>
          <w:rStyle w:val="Emphasis"/>
        </w:rPr>
        <w:t xml:space="preserve"> eventual </w:t>
      </w:r>
      <w:r w:rsidRPr="00AA3A66">
        <w:rPr>
          <w:rStyle w:val="Emphasis"/>
          <w:highlight w:val="yellow"/>
        </w:rPr>
        <w:t>extinction event</w:t>
      </w:r>
      <w:r w:rsidRPr="00681318">
        <w:rPr>
          <w:sz w:val="16"/>
        </w:rPr>
        <w:t>,” Musk told Ron Howard during an interview for National Geographic Channel’s MARS, a global event series that premieres worldwide on November 14. “For me to be excited and inspired about the future,</w:t>
      </w:r>
      <w:r w:rsidRPr="00681318">
        <w:rPr>
          <w:rStyle w:val="Emphasis"/>
        </w:rPr>
        <w:t xml:space="preserve"> </w:t>
      </w:r>
      <w:r w:rsidRPr="00AA3A66">
        <w:rPr>
          <w:rStyle w:val="Emphasis"/>
          <w:highlight w:val="yellow"/>
        </w:rPr>
        <w:t>it’s got to be the first option</w:t>
      </w:r>
      <w:r w:rsidRPr="00681318">
        <w:rPr>
          <w:sz w:val="16"/>
        </w:rPr>
        <w:t xml:space="preserve">. It’s got to be: We’re going to be a spacefaring civilization.” Mars Fleet Though he admitted his exact timeline is fuzzy, Musk thinks it’s possible </w:t>
      </w:r>
      <w:r w:rsidRPr="00681318">
        <w:rPr>
          <w:rStyle w:val="Emphasis"/>
        </w:rPr>
        <w:t>humans could begin flying to Mars by the mid-2020</w:t>
      </w:r>
      <w:r w:rsidRPr="00681318">
        <w:rPr>
          <w:sz w:val="16"/>
        </w:rPr>
        <w:t xml:space="preserve">s. And he thinks the plan for getting there will go something like this: It starts with </w:t>
      </w:r>
      <w:r w:rsidRPr="00681318">
        <w:rPr>
          <w:rStyle w:val="StyleUnderline"/>
        </w:rPr>
        <w:t xml:space="preserve">a really </w:t>
      </w:r>
      <w:r w:rsidRPr="005C3038">
        <w:rPr>
          <w:rStyle w:val="StyleUnderline"/>
        </w:rPr>
        <w:t>big rocket</w:t>
      </w:r>
      <w:r w:rsidRPr="005C3038">
        <w:rPr>
          <w:sz w:val="16"/>
        </w:rPr>
        <w:t xml:space="preserve">, something at least 200 feet tall when fully assembled. In a simulation of what SpaceX calls its </w:t>
      </w:r>
      <w:r w:rsidRPr="005C3038">
        <w:rPr>
          <w:rStyle w:val="Emphasis"/>
        </w:rPr>
        <w:t>Interplanetary Transport System</w:t>
      </w:r>
      <w:r w:rsidRPr="005C3038">
        <w:rPr>
          <w:sz w:val="16"/>
        </w:rPr>
        <w:t xml:space="preserve">, a spacecraft loaded with astronauts will launch on top of a 39-foot-wide booster that produces a whopping 28 million pounds of thrust. </w:t>
      </w:r>
      <w:r w:rsidRPr="005C3038">
        <w:rPr>
          <w:rStyle w:val="StyleUnderline"/>
        </w:rPr>
        <w:t>Using 42 Raptor engines, the booster will accelerate the assemblage to 5</w:t>
      </w:r>
      <w:r w:rsidRPr="005C3038">
        <w:rPr>
          <w:rStyle w:val="Emphasis"/>
        </w:rPr>
        <w:t xml:space="preserve">,374 miles an hour. </w:t>
      </w:r>
      <w:r w:rsidRPr="005C3038">
        <w:rPr>
          <w:sz w:val="16"/>
        </w:rPr>
        <w:t xml:space="preserve">Overall, the whole thing is </w:t>
      </w:r>
      <w:r w:rsidRPr="005C3038">
        <w:rPr>
          <w:rStyle w:val="Emphasis"/>
        </w:rPr>
        <w:t>3.5 times more powerful</w:t>
      </w:r>
      <w:r w:rsidRPr="005C3038">
        <w:rPr>
          <w:sz w:val="16"/>
        </w:rPr>
        <w:t xml:space="preserve"> </w:t>
      </w:r>
      <w:r w:rsidRPr="005C3038">
        <w:rPr>
          <w:rStyle w:val="StyleUnderline"/>
        </w:rPr>
        <w:t>than NASA’s Saturn V</w:t>
      </w:r>
      <w:r w:rsidRPr="005C3038">
        <w:rPr>
          <w:sz w:val="16"/>
        </w:rPr>
        <w:t xml:space="preserve">, the biggest rocket built to date, which carried the Apollo missions to the moon. Perhaps not coincidentally, the SpaceX rocket would launch from the same pad, 39A, at Kennedy Space Center in Cape Canaveral, Florida. The rocket would deliver the crew capsule to orbit around Earth, then </w:t>
      </w:r>
      <w:r w:rsidRPr="005C3038">
        <w:rPr>
          <w:rStyle w:val="StyleUnderline"/>
        </w:rPr>
        <w:t>the booster would steer</w:t>
      </w:r>
      <w:r w:rsidRPr="00681318">
        <w:rPr>
          <w:rStyle w:val="StyleUnderline"/>
        </w:rPr>
        <w:t xml:space="preserve"> itself toward a soft landing back at the launch pad</w:t>
      </w:r>
      <w:r w:rsidRPr="00681318">
        <w:rPr>
          <w:sz w:val="16"/>
        </w:rPr>
        <w:t xml:space="preserve">, a feat that SpaceX rocket boosters have been doing for almost a year now. </w:t>
      </w:r>
      <w:r w:rsidRPr="00681318">
        <w:rPr>
          <w:rStyle w:val="StyleUnderline"/>
        </w:rPr>
        <w:t>Next</w:t>
      </w:r>
      <w:r w:rsidRPr="005C3038">
        <w:rPr>
          <w:rStyle w:val="StyleUnderline"/>
        </w:rPr>
        <w:t xml:space="preserve">, the booster would pick up a fuel tanker and carry that into orbit, where it would fuel the spaceship for its journey to Mars. </w:t>
      </w:r>
      <w:r w:rsidRPr="005C3038">
        <w:rPr>
          <w:sz w:val="16"/>
        </w:rPr>
        <w:t xml:space="preserve">Once </w:t>
      </w:r>
      <w:proofErr w:type="spellStart"/>
      <w:r w:rsidRPr="005C3038">
        <w:rPr>
          <w:sz w:val="16"/>
        </w:rPr>
        <w:t>en</w:t>
      </w:r>
      <w:proofErr w:type="spellEnd"/>
      <w:r w:rsidRPr="005C3038">
        <w:rPr>
          <w:sz w:val="16"/>
        </w:rPr>
        <w:t xml:space="preserve"> route, that </w:t>
      </w:r>
      <w:r w:rsidRPr="005C3038">
        <w:rPr>
          <w:rStyle w:val="Emphasis"/>
        </w:rPr>
        <w:t>spaceship would deploy solar panels to harvest energy from the sun</w:t>
      </w:r>
      <w:r w:rsidRPr="005C3038">
        <w:rPr>
          <w:sz w:val="16"/>
        </w:rPr>
        <w:t xml:space="preserve"> </w:t>
      </w:r>
      <w:r w:rsidRPr="005C3038">
        <w:rPr>
          <w:rStyle w:val="StyleUnderline"/>
        </w:rPr>
        <w:t xml:space="preserve">and conserve valuable propellant for what promises to be an exciting landing on the Red Planet. </w:t>
      </w:r>
      <w:r w:rsidRPr="005C3038">
        <w:rPr>
          <w:sz w:val="16"/>
        </w:rPr>
        <w:t>As Musk envisions it, fleets of these crew-carrying capsules will</w:t>
      </w:r>
      <w:r w:rsidRPr="00681318">
        <w:rPr>
          <w:sz w:val="16"/>
        </w:rPr>
        <w:t xml:space="preserve"> remain in Earth orbit until a favorable planetary alignment brings the two planets close together—something that happens every 26 months. “</w:t>
      </w:r>
      <w:r w:rsidRPr="00681318">
        <w:rPr>
          <w:rStyle w:val="StyleUnderline"/>
        </w:rPr>
        <w:t xml:space="preserve">We’d ultimately have upward of a thousand or more spaceships waiting in orbit. And </w:t>
      </w:r>
      <w:proofErr w:type="gramStart"/>
      <w:r w:rsidRPr="00681318">
        <w:rPr>
          <w:rStyle w:val="StyleUnderline"/>
        </w:rPr>
        <w:t>so</w:t>
      </w:r>
      <w:proofErr w:type="gramEnd"/>
      <w:r w:rsidRPr="00681318">
        <w:rPr>
          <w:rStyle w:val="StyleUnderline"/>
        </w:rPr>
        <w:t xml:space="preserve"> the Mars colonial fleet would depart </w:t>
      </w:r>
      <w:proofErr w:type="spellStart"/>
      <w:r w:rsidRPr="00681318">
        <w:rPr>
          <w:rStyle w:val="StyleUnderline"/>
        </w:rPr>
        <w:t>en</w:t>
      </w:r>
      <w:proofErr w:type="spellEnd"/>
      <w:r w:rsidRPr="00681318">
        <w:rPr>
          <w:rStyle w:val="StyleUnderline"/>
        </w:rPr>
        <w:t xml:space="preserve"> masse</w:t>
      </w:r>
      <w:r w:rsidRPr="00681318">
        <w:rPr>
          <w:sz w:val="16"/>
        </w:rPr>
        <w:t xml:space="preserve">,” Musk says. </w:t>
      </w:r>
      <w:r w:rsidRPr="00681318">
        <w:rPr>
          <w:rStyle w:val="Emphasis"/>
        </w:rPr>
        <w:t xml:space="preserve">The </w:t>
      </w:r>
      <w:r w:rsidRPr="00AA3A66">
        <w:rPr>
          <w:rStyle w:val="Emphasis"/>
          <w:highlight w:val="yellow"/>
        </w:rPr>
        <w:t>key</w:t>
      </w:r>
      <w:r w:rsidRPr="00681318">
        <w:rPr>
          <w:rStyle w:val="Emphasis"/>
        </w:rPr>
        <w:t xml:space="preserve"> to his plan </w:t>
      </w:r>
      <w:r w:rsidRPr="00AA3A66">
        <w:rPr>
          <w:rStyle w:val="Emphasis"/>
          <w:highlight w:val="yellow"/>
        </w:rPr>
        <w:t>is reusing</w:t>
      </w:r>
      <w:r w:rsidRPr="00681318">
        <w:rPr>
          <w:rStyle w:val="Emphasis"/>
        </w:rPr>
        <w:t xml:space="preserve"> the </w:t>
      </w:r>
      <w:r w:rsidRPr="00AA3A66">
        <w:rPr>
          <w:rStyle w:val="Emphasis"/>
          <w:highlight w:val="yellow"/>
        </w:rPr>
        <w:t>various spaceships</w:t>
      </w:r>
      <w:r w:rsidRPr="00681318">
        <w:rPr>
          <w:rStyle w:val="Emphasis"/>
        </w:rPr>
        <w:t xml:space="preserve"> as much as possible</w:t>
      </w:r>
      <w:r w:rsidRPr="00681318">
        <w:rPr>
          <w:sz w:val="16"/>
        </w:rPr>
        <w:t>. “</w:t>
      </w:r>
      <w:r w:rsidRPr="00681318">
        <w:rPr>
          <w:rStyle w:val="StyleUnderline"/>
        </w:rPr>
        <w:t xml:space="preserve">I just don’t think there’s any way to have a </w:t>
      </w:r>
      <w:r w:rsidRPr="00AA3A66">
        <w:rPr>
          <w:rStyle w:val="StyleUnderline"/>
          <w:highlight w:val="yellow"/>
        </w:rPr>
        <w:t>self-sustaining Mars base</w:t>
      </w:r>
      <w:r w:rsidRPr="00681318">
        <w:rPr>
          <w:rStyle w:val="StyleUnderline"/>
        </w:rPr>
        <w:t xml:space="preserve"> without reusability. I think this is really fundamental</w:t>
      </w:r>
      <w:r w:rsidRPr="00681318">
        <w:rPr>
          <w:sz w:val="16"/>
        </w:rPr>
        <w:t xml:space="preserve">,” Musk says. “If wooden sailing ships in the old days were not reusable, I don’t think the United States would exist.” Musk anticipates being able to </w:t>
      </w:r>
      <w:r w:rsidRPr="00681318">
        <w:rPr>
          <w:rStyle w:val="Emphasis"/>
        </w:rPr>
        <w:t>use each rocket booster a thousand times</w:t>
      </w:r>
      <w:r w:rsidRPr="00681318">
        <w:rPr>
          <w:sz w:val="16"/>
        </w:rPr>
        <w:t xml:space="preserve">, </w:t>
      </w:r>
      <w:r w:rsidRPr="00681318">
        <w:rPr>
          <w:rStyle w:val="StyleUnderline"/>
        </w:rPr>
        <w:t>each tanker a hundred times, and each spaceship 12 times</w:t>
      </w:r>
      <w:r w:rsidRPr="00681318">
        <w:rPr>
          <w:sz w:val="16"/>
        </w:rPr>
        <w:t xml:space="preserve">. At the beginning, he imagines that maybe </w:t>
      </w:r>
      <w:r w:rsidRPr="00681318">
        <w:rPr>
          <w:rStyle w:val="Emphasis"/>
        </w:rPr>
        <w:t xml:space="preserve">a </w:t>
      </w:r>
      <w:r w:rsidRPr="00AA3A66">
        <w:rPr>
          <w:rStyle w:val="Emphasis"/>
          <w:highlight w:val="yellow"/>
        </w:rPr>
        <w:t>hundred humans</w:t>
      </w:r>
      <w:r w:rsidRPr="00681318">
        <w:rPr>
          <w:rStyle w:val="Emphasis"/>
        </w:rPr>
        <w:t xml:space="preserve"> would be hitching a ride </w:t>
      </w:r>
      <w:r w:rsidRPr="00AA3A66">
        <w:rPr>
          <w:rStyle w:val="Emphasis"/>
          <w:highlight w:val="yellow"/>
        </w:rPr>
        <w:t>on each ship</w:t>
      </w:r>
      <w:r w:rsidRPr="00681318">
        <w:rPr>
          <w:sz w:val="16"/>
        </w:rPr>
        <w:t xml:space="preserve">, with that number gradually increasing to more than 200. By his calculations, then, </w:t>
      </w:r>
      <w:r w:rsidRPr="00681318">
        <w:rPr>
          <w:rStyle w:val="StyleUnderline"/>
        </w:rPr>
        <w:t>putting a million people on Mars could take anywhere from 40 to a hundred years after the first ship launches.</w:t>
      </w:r>
      <w:r w:rsidRPr="00681318">
        <w:rPr>
          <w:sz w:val="16"/>
        </w:rPr>
        <w:t xml:space="preserve"> And, no, </w:t>
      </w:r>
      <w:r w:rsidRPr="00681318">
        <w:rPr>
          <w:rStyle w:val="Emphasis"/>
        </w:rPr>
        <w:t>it would not necessarily be a one-way trip</w:t>
      </w:r>
      <w:r w:rsidRPr="00681318">
        <w:rPr>
          <w:sz w:val="16"/>
        </w:rPr>
        <w:t xml:space="preserve">: “I think it’s very important to give people the option of returning,” Musk says. </w:t>
      </w:r>
      <w:r w:rsidRPr="00681318">
        <w:rPr>
          <w:rStyle w:val="Emphasis"/>
        </w:rPr>
        <w:t>Colonizing Mars</w:t>
      </w:r>
      <w:r>
        <w:rPr>
          <w:rStyle w:val="Emphasis"/>
        </w:rPr>
        <w:t xml:space="preserve"> </w:t>
      </w:r>
      <w:r w:rsidRPr="00681318">
        <w:rPr>
          <w:sz w:val="16"/>
        </w:rPr>
        <w:t xml:space="preserve">After landing a few cargo-carrying </w:t>
      </w:r>
      <w:proofErr w:type="gramStart"/>
      <w:r w:rsidRPr="00681318">
        <w:rPr>
          <w:sz w:val="16"/>
        </w:rPr>
        <w:t>spacecraft</w:t>
      </w:r>
      <w:proofErr w:type="gramEnd"/>
      <w:r w:rsidRPr="00681318">
        <w:rPr>
          <w:sz w:val="16"/>
        </w:rPr>
        <w:t xml:space="preserve"> without people on Mars, starting with the Red Dragon capsule in 2018, Musk says the human phase of colonization could begin. For sure, landing a heavy craft on a planet with a thin atmosphere will be difficult. It was tough enough to gently lower NASA’s Curiosity rover to the surface, and at 2,000 pounds, that payload weighed just a fraction of Musk’s proposed vessels. For now, Musk plans to continue developing supersonic retrorockets that can gradually and gently lower a much heavier spacecraft to the Martian surface, using his reusable Falcon 9 boosters as a model. And that’s not all </w:t>
      </w:r>
      <w:proofErr w:type="gramStart"/>
      <w:r w:rsidRPr="00681318">
        <w:rPr>
          <w:sz w:val="16"/>
        </w:rPr>
        <w:t>these spacecraft</w:t>
      </w:r>
      <w:proofErr w:type="gramEnd"/>
      <w:r w:rsidRPr="00681318">
        <w:rPr>
          <w:sz w:val="16"/>
        </w:rPr>
        <w:t xml:space="preserve"> will need: </w:t>
      </w:r>
      <w:r w:rsidRPr="00681318">
        <w:rPr>
          <w:rStyle w:val="StyleUnderline"/>
        </w:rPr>
        <w:t>Hurtling through the Martian atmosphere at supersonic speeds will test even the most heat-tolerant materials on Earth</w:t>
      </w:r>
      <w:r w:rsidRPr="00681318">
        <w:rPr>
          <w:sz w:val="16"/>
        </w:rPr>
        <w:t xml:space="preserve">, so it’s no small task to </w:t>
      </w:r>
      <w:r w:rsidRPr="00AA3A66">
        <w:rPr>
          <w:rStyle w:val="Emphasis"/>
        </w:rPr>
        <w:t>design a spacecraft that can withstand a</w:t>
      </w:r>
      <w:r w:rsidRPr="00681318">
        <w:rPr>
          <w:rStyle w:val="Emphasis"/>
        </w:rPr>
        <w:t xml:space="preserve"> heated entry and propulsive landing</w:t>
      </w:r>
      <w:r w:rsidRPr="00681318">
        <w:rPr>
          <w:sz w:val="16"/>
        </w:rPr>
        <w:t xml:space="preserve">—and then be refueled and sent back to Earth so it can start over again. The first journeys would </w:t>
      </w:r>
      <w:r w:rsidRPr="005C3038">
        <w:rPr>
          <w:sz w:val="16"/>
        </w:rPr>
        <w:t xml:space="preserve">primarily serve the purpose of delivering supplies and establishing a propellant depot on the Martian surface, a fuel reservoir that could be tapped into for return trips to Earth. </w:t>
      </w:r>
      <w:r w:rsidRPr="005C3038">
        <w:rPr>
          <w:rStyle w:val="StyleUnderline"/>
        </w:rPr>
        <w:t>After that depot is set up and cargo delivered to the surface, the fun can (sort of) begin</w:t>
      </w:r>
      <w:r w:rsidRPr="005C3038">
        <w:rPr>
          <w:sz w:val="16"/>
        </w:rPr>
        <w:t xml:space="preserve">. </w:t>
      </w:r>
      <w:r w:rsidRPr="005C3038">
        <w:rPr>
          <w:rStyle w:val="Emphasis"/>
        </w:rPr>
        <w:t xml:space="preserve">Early human settlers will need to be good at digging beneath the surface and dredging up buried ice, which will supply precious water and be used to make the cryo-methane propellant that will power the whole enterprise. </w:t>
      </w:r>
      <w:r w:rsidRPr="005C3038">
        <w:rPr>
          <w:sz w:val="16"/>
        </w:rPr>
        <w:t>As such, the earliest interplanetary spaceships</w:t>
      </w:r>
      <w:r w:rsidRPr="00681318">
        <w:rPr>
          <w:sz w:val="16"/>
        </w:rPr>
        <w:t xml:space="preserve"> would probably stay on Mars, and they would be carrying mostly cargo, fuel, and a small crew: “builders and fixers” who are “the hearty explorer type,” Musk said to Howard. “Are you prepared to die? If that’s OK, then you’re a candidate for going.” While there will undoubtedly be </w:t>
      </w:r>
      <w:r w:rsidRPr="00681318">
        <w:rPr>
          <w:rStyle w:val="Emphasis"/>
        </w:rPr>
        <w:t xml:space="preserve">intense </w:t>
      </w:r>
      <w:r w:rsidRPr="00AA3A66">
        <w:rPr>
          <w:rStyle w:val="Emphasis"/>
          <w:highlight w:val="yellow"/>
        </w:rPr>
        <w:t>competition</w:t>
      </w:r>
      <w:r w:rsidRPr="00681318">
        <w:rPr>
          <w:rStyle w:val="Emphasis"/>
        </w:rPr>
        <w:t xml:space="preserve"> and lots of fanfare </w:t>
      </w:r>
      <w:r w:rsidRPr="00AA3A66">
        <w:rPr>
          <w:rStyle w:val="Emphasis"/>
          <w:highlight w:val="yellow"/>
        </w:rPr>
        <w:t>over</w:t>
      </w:r>
      <w:r w:rsidRPr="00681318">
        <w:rPr>
          <w:rStyle w:val="Emphasis"/>
        </w:rPr>
        <w:t xml:space="preserve"> the first few </w:t>
      </w:r>
      <w:r w:rsidRPr="00AA3A66">
        <w:rPr>
          <w:rStyle w:val="Emphasis"/>
          <w:highlight w:val="yellow"/>
        </w:rPr>
        <w:t>seats</w:t>
      </w:r>
      <w:r w:rsidRPr="00681318">
        <w:rPr>
          <w:sz w:val="16"/>
        </w:rPr>
        <w:t xml:space="preserve"> on a Mars-bound mission, </w:t>
      </w:r>
      <w:r w:rsidRPr="00681318">
        <w:rPr>
          <w:rStyle w:val="StyleUnderline"/>
        </w:rPr>
        <w:t xml:space="preserve">Musk worries that too much emphasis will be placed on those early </w:t>
      </w:r>
      <w:proofErr w:type="spellStart"/>
      <w:r w:rsidRPr="00681318">
        <w:rPr>
          <w:rStyle w:val="StyleUnderline"/>
        </w:rPr>
        <w:t>bootprints</w:t>
      </w:r>
      <w:proofErr w:type="spellEnd"/>
      <w:r w:rsidRPr="00681318">
        <w:rPr>
          <w:sz w:val="16"/>
        </w:rPr>
        <w:t xml:space="preserve">. “In the sort of grander historical context, </w:t>
      </w:r>
      <w:r w:rsidRPr="00AA3A66">
        <w:rPr>
          <w:rStyle w:val="Emphasis"/>
          <w:highlight w:val="yellow"/>
        </w:rPr>
        <w:t>what really matters is being able to send a large number of people</w:t>
      </w:r>
      <w:r w:rsidRPr="00681318">
        <w:rPr>
          <w:rStyle w:val="Emphasis"/>
        </w:rPr>
        <w:t>, like tens of thousands if not hundreds of thousands of people, and ultimately millions of tons of cargo</w:t>
      </w:r>
      <w:r w:rsidRPr="00681318">
        <w:rPr>
          <w:sz w:val="16"/>
        </w:rPr>
        <w:t>,” he says</w:t>
      </w:r>
      <w:r>
        <w:rPr>
          <w:sz w:val="16"/>
        </w:rPr>
        <w:t>.</w:t>
      </w:r>
    </w:p>
    <w:p w14:paraId="5CDFD59F" w14:textId="77777777" w:rsidR="00074791" w:rsidRPr="00EF1AA9" w:rsidRDefault="00074791" w:rsidP="00074791">
      <w:pPr>
        <w:pStyle w:val="Heading4"/>
        <w:rPr>
          <w:i/>
          <w:iCs/>
        </w:rPr>
      </w:pPr>
      <w:bookmarkStart w:id="0" w:name="_Hlk60845784"/>
      <w:r w:rsidRPr="00EF1AA9">
        <w:t xml:space="preserve">That solve </w:t>
      </w:r>
      <w:r w:rsidRPr="00EF1AA9">
        <w:rPr>
          <w:i/>
          <w:u w:val="single"/>
        </w:rPr>
        <w:t>every impact</w:t>
      </w:r>
    </w:p>
    <w:p w14:paraId="121327A1" w14:textId="77777777" w:rsidR="00074791" w:rsidRPr="00EF1AA9" w:rsidRDefault="00074791" w:rsidP="00074791">
      <w:r w:rsidRPr="00EF1AA9">
        <w:rPr>
          <w:rStyle w:val="Style13ptBold"/>
        </w:rPr>
        <w:t>Bates 17</w:t>
      </w:r>
      <w:r w:rsidRPr="00EF1AA9">
        <w:t xml:space="preserve"> (Jordan, Executive Editor at </w:t>
      </w:r>
      <w:proofErr w:type="spellStart"/>
      <w:r w:rsidRPr="00EF1AA9">
        <w:t>HighExistence</w:t>
      </w:r>
      <w:proofErr w:type="spellEnd"/>
      <w:r w:rsidRPr="00EF1AA9">
        <w:t xml:space="preserve"> LLC, "In Order to Ensure Our Survival, We Must Become a Multi-Planetary Species", Futurism, 5-8-17, https://futurism.com/in-order-to-ensure-human-survival-we-must-become-a-multi-planetary-species/, DOA: 7-28-2017) //Snowball</w:t>
      </w:r>
    </w:p>
    <w:p w14:paraId="03E4106D" w14:textId="77777777" w:rsidR="00074791" w:rsidRPr="00EF1AA9" w:rsidRDefault="00074791" w:rsidP="00074791">
      <w:pPr>
        <w:rPr>
          <w:sz w:val="16"/>
        </w:rPr>
      </w:pPr>
      <w:r w:rsidRPr="00EF1AA9">
        <w:rPr>
          <w:rStyle w:val="StyleUnderline"/>
        </w:rPr>
        <w:t>We possess</w:t>
      </w:r>
      <w:r w:rsidRPr="00EF1AA9">
        <w:rPr>
          <w:sz w:val="16"/>
        </w:rPr>
        <w:t xml:space="preserve"> thousands of </w:t>
      </w:r>
      <w:r w:rsidRPr="00EF1AA9">
        <w:rPr>
          <w:rStyle w:val="StyleUnderline"/>
          <w:highlight w:val="yellow"/>
        </w:rPr>
        <w:t>nuclear warheads capable of</w:t>
      </w:r>
      <w:r w:rsidRPr="00EF1AA9">
        <w:rPr>
          <w:sz w:val="16"/>
        </w:rPr>
        <w:t xml:space="preserve"> occasioning </w:t>
      </w:r>
      <w:r w:rsidRPr="00EF1AA9">
        <w:rPr>
          <w:rStyle w:val="StyleUnderline"/>
        </w:rPr>
        <w:t xml:space="preserve">an existential </w:t>
      </w:r>
      <w:r w:rsidRPr="00EF1AA9">
        <w:rPr>
          <w:rStyle w:val="StyleUnderline"/>
          <w:highlight w:val="yellow"/>
        </w:rPr>
        <w:t>catastrophe</w:t>
      </w:r>
      <w:r w:rsidRPr="00EF1AA9">
        <w:rPr>
          <w:rStyle w:val="StyleUnderline"/>
        </w:rPr>
        <w:t xml:space="preserve">, and we are at the liberty of a fairly </w:t>
      </w:r>
      <w:r w:rsidRPr="00EF1AA9">
        <w:rPr>
          <w:rStyle w:val="StyleUnderline"/>
          <w:highlight w:val="yellow"/>
        </w:rPr>
        <w:t>fragile global ecosystem</w:t>
      </w:r>
      <w:r w:rsidRPr="00EF1AA9">
        <w:rPr>
          <w:sz w:val="16"/>
        </w:rPr>
        <w:t xml:space="preserve"> with limited resources. Beyond that, </w:t>
      </w:r>
      <w:r w:rsidRPr="00EF1AA9">
        <w:rPr>
          <w:rStyle w:val="StyleUnderline"/>
        </w:rPr>
        <w:t xml:space="preserve">our being confined to this </w:t>
      </w:r>
      <w:r w:rsidRPr="00EF1AA9">
        <w:rPr>
          <w:rStyle w:val="StyleUnderline"/>
          <w:highlight w:val="yellow"/>
        </w:rPr>
        <w:t>single planet means</w:t>
      </w:r>
      <w:r w:rsidRPr="00EF1AA9">
        <w:rPr>
          <w:rStyle w:val="StyleUnderline"/>
        </w:rPr>
        <w:t xml:space="preserve"> that </w:t>
      </w:r>
      <w:r w:rsidRPr="00EF1AA9">
        <w:rPr>
          <w:rStyle w:val="StyleUnderline"/>
          <w:highlight w:val="yellow"/>
        </w:rPr>
        <w:t>a single asteroid</w:t>
      </w:r>
      <w:r w:rsidRPr="00EF1AA9">
        <w:rPr>
          <w:rStyle w:val="StyleUnderline"/>
        </w:rPr>
        <w:t xml:space="preserve"> collision or some other unforeseen cataclysmic event </w:t>
      </w:r>
      <w:r w:rsidRPr="00EF1AA9">
        <w:rPr>
          <w:rStyle w:val="StyleUnderline"/>
          <w:highlight w:val="yellow"/>
        </w:rPr>
        <w:t>could wipe out our entire species</w:t>
      </w:r>
      <w:r w:rsidRPr="00EF1AA9">
        <w:rPr>
          <w:rStyle w:val="StyleUnderline"/>
        </w:rPr>
        <w:t xml:space="preserve"> and potentially all intelligent life on Earth. There are numerous other theorized existential risks</w:t>
      </w:r>
      <w:r w:rsidRPr="00EF1AA9">
        <w:rPr>
          <w:sz w:val="16"/>
        </w:rPr>
        <w:t xml:space="preserve"> (</w:t>
      </w:r>
      <w:proofErr w:type="gramStart"/>
      <w:r w:rsidRPr="00EF1AA9">
        <w:rPr>
          <w:sz w:val="16"/>
        </w:rPr>
        <w:t>e.g.</w:t>
      </w:r>
      <w:proofErr w:type="gramEnd"/>
      <w:r w:rsidRPr="00EF1AA9">
        <w:rPr>
          <w:sz w:val="16"/>
        </w:rPr>
        <w:t xml:space="preserve"> risks arising from advances in artificial intelligence, biotech, nanotech, etc.) </w:t>
      </w:r>
      <w:r w:rsidRPr="00EF1AA9">
        <w:rPr>
          <w:rStyle w:val="StyleUnderline"/>
        </w:rPr>
        <w:t>as well</w:t>
      </w:r>
      <w:r w:rsidRPr="00EF1AA9">
        <w:rPr>
          <w:sz w:val="16"/>
        </w:rPr>
        <w:t xml:space="preserve">. In his pioneering 2002 paper, Dr. Nick </w:t>
      </w:r>
      <w:r w:rsidRPr="00EF1AA9">
        <w:rPr>
          <w:rStyle w:val="StyleUnderline"/>
        </w:rPr>
        <w:t>Bostrom defined “existential risk” as</w:t>
      </w:r>
      <w:r w:rsidRPr="00EF1AA9">
        <w:rPr>
          <w:sz w:val="16"/>
        </w:rPr>
        <w:t xml:space="preserve"> follows: “Existential risk – </w:t>
      </w:r>
      <w:r w:rsidRPr="00EF1AA9">
        <w:rPr>
          <w:rStyle w:val="StyleUnderline"/>
        </w:rPr>
        <w:t>One where an adverse outcome would either annihilate Earth-originating intelligent life</w:t>
      </w:r>
      <w:r w:rsidRPr="00EF1AA9">
        <w:rPr>
          <w:sz w:val="16"/>
        </w:rPr>
        <w:t xml:space="preserve"> or permanently and drastically curtail its potential. </w:t>
      </w:r>
      <w:r w:rsidRPr="00EF1AA9">
        <w:rPr>
          <w:rStyle w:val="StyleUnderline"/>
        </w:rPr>
        <w:t>An existential risk is one where humankind as a whole is imperiled</w:t>
      </w:r>
      <w:r w:rsidRPr="00EF1AA9">
        <w:rPr>
          <w:sz w:val="16"/>
        </w:rPr>
        <w:t xml:space="preserve">. Existential disasters have major adverse consequences for the course of human civilization for all time to come.” </w:t>
      </w:r>
      <w:r w:rsidRPr="00EF1AA9">
        <w:rPr>
          <w:rStyle w:val="StyleUnderline"/>
          <w:highlight w:val="yellow"/>
        </w:rPr>
        <w:t>If it sounds far-fetched</w:t>
      </w:r>
      <w:r w:rsidRPr="00EF1AA9">
        <w:rPr>
          <w:sz w:val="16"/>
        </w:rPr>
        <w:t xml:space="preserve"> to consider earthly extinction scenarios, </w:t>
      </w:r>
      <w:r w:rsidRPr="00EF1AA9">
        <w:rPr>
          <w:rStyle w:val="StyleUnderline"/>
          <w:highlight w:val="yellow"/>
        </w:rPr>
        <w:t>it shouldn’t</w:t>
      </w:r>
      <w:r w:rsidRPr="00EF1AA9">
        <w:rPr>
          <w:sz w:val="16"/>
        </w:rPr>
        <w:t xml:space="preserve">. Many intelligent people are discussing this topic, and many are even devoting their lives to attempting to avert crisis situations that could decimate earthly intelligent life. The Future of Life Institute, Future of Humanity Institute, Global Catastrophic Risk Institute, and Centre for the Study of Existential Risk are a few prominent organizations specifically dedicated to this cause. According to Muller and Bostrom (2014), a sample of the top 100 most-cited authors on artificial intelligence ascribed a 10% chance of existential catastrophe when and if AI reaches human-level intelligence. In 2008, a group of experts at the Global Catastrophic Risk Conference at Oxford estimated a 19% chance of human extinction before 2100. If you’re curious to know more about existential risk, Bostrom’s landmark 2002 paper is the place to start. You may also want to follow this list I compiled on Twitter of the best sources of information related to existential risk. HOW TO ENSURE THE CONTINUATION OF OUR EVOLUTIONARY BRANCH </w:t>
      </w:r>
      <w:r w:rsidRPr="00EF1AA9">
        <w:rPr>
          <w:rStyle w:val="StyleUnderline"/>
        </w:rPr>
        <w:t>The</w:t>
      </w:r>
      <w:r w:rsidRPr="00EF1AA9">
        <w:rPr>
          <w:sz w:val="16"/>
        </w:rPr>
        <w:t xml:space="preserve"> various </w:t>
      </w:r>
      <w:r w:rsidRPr="00EF1AA9">
        <w:rPr>
          <w:rStyle w:val="StyleUnderline"/>
        </w:rPr>
        <w:t xml:space="preserve">existential </w:t>
      </w:r>
      <w:r w:rsidRPr="00EF1AA9">
        <w:rPr>
          <w:rStyle w:val="StyleUnderline"/>
          <w:highlight w:val="yellow"/>
        </w:rPr>
        <w:t>risks</w:t>
      </w:r>
      <w:r w:rsidRPr="00EF1AA9">
        <w:rPr>
          <w:rStyle w:val="StyleUnderline"/>
        </w:rPr>
        <w:t xml:space="preserve"> that </w:t>
      </w:r>
      <w:r w:rsidRPr="00EF1AA9">
        <w:rPr>
          <w:rStyle w:val="StyleUnderline"/>
          <w:highlight w:val="yellow"/>
        </w:rPr>
        <w:t>threaten to decimate humanity</w:t>
      </w:r>
      <w:r w:rsidRPr="00EF1AA9">
        <w:rPr>
          <w:rStyle w:val="StyleUnderline"/>
        </w:rPr>
        <w:t xml:space="preserve"> and the entire earthly biosphere in the coming decades and centuries have</w:t>
      </w:r>
      <w:r w:rsidRPr="00EF1AA9">
        <w:rPr>
          <w:sz w:val="16"/>
        </w:rPr>
        <w:t xml:space="preserve">, as I said, </w:t>
      </w:r>
      <w:r w:rsidRPr="00EF1AA9">
        <w:rPr>
          <w:rStyle w:val="StyleUnderline"/>
        </w:rPr>
        <w:t>compelled a multitude of very smart people to consider how best to avoid the potential catastrophes we’ve identified</w:t>
      </w:r>
      <w:r w:rsidRPr="00EF1AA9">
        <w:rPr>
          <w:sz w:val="16"/>
        </w:rPr>
        <w:t xml:space="preserve"> and how best to identify potential catastrophes that we have yet to notice. Other smart folks have begun asking a similar question: </w:t>
      </w:r>
      <w:r w:rsidRPr="00EF1AA9">
        <w:rPr>
          <w:rStyle w:val="StyleUnderline"/>
          <w:highlight w:val="yellow"/>
        </w:rPr>
        <w:t>If a catastrophe does occur</w:t>
      </w:r>
      <w:r w:rsidRPr="00EF1AA9">
        <w:rPr>
          <w:rStyle w:val="StyleUnderline"/>
        </w:rPr>
        <w:t xml:space="preserve">, </w:t>
      </w:r>
      <w:r w:rsidRPr="00EF1AA9">
        <w:rPr>
          <w:rStyle w:val="StyleUnderline"/>
          <w:highlight w:val="yellow"/>
        </w:rPr>
        <w:t>how can we</w:t>
      </w:r>
      <w:r w:rsidRPr="00EF1AA9">
        <w:rPr>
          <w:rStyle w:val="StyleUnderline"/>
        </w:rPr>
        <w:t xml:space="preserve"> at least </w:t>
      </w:r>
      <w:r w:rsidRPr="00EF1AA9">
        <w:rPr>
          <w:rStyle w:val="StyleUnderline"/>
          <w:highlight w:val="yellow"/>
        </w:rPr>
        <w:t>ensure</w:t>
      </w:r>
      <w:r w:rsidRPr="00EF1AA9">
        <w:rPr>
          <w:rStyle w:val="StyleUnderline"/>
        </w:rPr>
        <w:t xml:space="preserve"> that </w:t>
      </w:r>
      <w:r w:rsidRPr="00EF1AA9">
        <w:rPr>
          <w:rStyle w:val="StyleUnderline"/>
          <w:highlight w:val="yellow"/>
        </w:rPr>
        <w:t>our evolutionary branch will persist?</w:t>
      </w:r>
      <w:r w:rsidRPr="00EF1AA9">
        <w:rPr>
          <w:rStyle w:val="StyleUnderline"/>
        </w:rPr>
        <w:t xml:space="preserve"> One popular answer, in certain circles, is that </w:t>
      </w:r>
      <w:r w:rsidRPr="00EF1AA9">
        <w:rPr>
          <w:rStyle w:val="StyleUnderline"/>
          <w:highlight w:val="yellow"/>
        </w:rPr>
        <w:t>we must become a multi-planetary species</w:t>
      </w:r>
      <w:r w:rsidRPr="00EF1AA9">
        <w:rPr>
          <w:rStyle w:val="StyleUnderline"/>
        </w:rPr>
        <w:t xml:space="preserve"> as soon as possible</w:t>
      </w:r>
      <w:r w:rsidRPr="00EF1AA9">
        <w:rPr>
          <w:sz w:val="16"/>
        </w:rPr>
        <w:t>.</w:t>
      </w:r>
    </w:p>
    <w:bookmarkEnd w:id="0"/>
    <w:p w14:paraId="5DEDD3F4" w14:textId="77777777" w:rsidR="00156B51" w:rsidRPr="008826E4" w:rsidRDefault="00156B51" w:rsidP="00156B51">
      <w:pPr>
        <w:pStyle w:val="Heading4"/>
        <w:spacing w:line="240" w:lineRule="auto"/>
        <w:rPr>
          <w:rFonts w:asciiTheme="minorHAnsi" w:hAnsiTheme="minorHAnsi" w:cstheme="minorHAnsi"/>
        </w:rPr>
      </w:pPr>
      <w:r w:rsidRPr="008826E4">
        <w:rPr>
          <w:rFonts w:asciiTheme="minorHAnsi" w:hAnsiTheme="minorHAnsi" w:cstheme="minorHAnsi"/>
        </w:rPr>
        <w:t>Reducing existential risks is the top priority in any coherent moral theory</w:t>
      </w:r>
    </w:p>
    <w:p w14:paraId="07E92650" w14:textId="77777777" w:rsidR="00156B51" w:rsidRPr="008826E4" w:rsidRDefault="00156B51" w:rsidP="00156B51">
      <w:pPr>
        <w:spacing w:line="240" w:lineRule="auto"/>
        <w:rPr>
          <w:rStyle w:val="Style13ptBold"/>
          <w:rFonts w:asciiTheme="minorHAnsi" w:hAnsiTheme="minorHAnsi" w:cstheme="minorHAnsi"/>
        </w:rPr>
      </w:pPr>
      <w:proofErr w:type="spellStart"/>
      <w:r w:rsidRPr="008826E4">
        <w:rPr>
          <w:rStyle w:val="Style13ptBold"/>
          <w:rFonts w:asciiTheme="minorHAnsi" w:hAnsiTheme="minorHAnsi" w:cstheme="minorHAnsi"/>
        </w:rPr>
        <w:t>Pummer</w:t>
      </w:r>
      <w:proofErr w:type="spellEnd"/>
      <w:r w:rsidRPr="008826E4">
        <w:rPr>
          <w:rStyle w:val="Style13ptBold"/>
          <w:rFonts w:asciiTheme="minorHAnsi" w:hAnsiTheme="minorHAnsi" w:cstheme="minorHAnsi"/>
        </w:rPr>
        <w:t xml:space="preserve"> 15</w:t>
      </w:r>
    </w:p>
    <w:p w14:paraId="166F8968" w14:textId="77777777" w:rsidR="00156B51" w:rsidRPr="008826E4" w:rsidRDefault="00156B51" w:rsidP="00156B51">
      <w:pPr>
        <w:spacing w:line="240" w:lineRule="auto"/>
        <w:rPr>
          <w:rFonts w:asciiTheme="minorHAnsi" w:hAnsiTheme="minorHAnsi" w:cstheme="minorHAnsi"/>
          <w:sz w:val="16"/>
        </w:rPr>
      </w:pPr>
      <w:r w:rsidRPr="008826E4">
        <w:rPr>
          <w:rFonts w:asciiTheme="minorHAnsi" w:hAnsiTheme="minorHAnsi" w:cstheme="minorHAnsi"/>
          <w:sz w:val="16"/>
        </w:rPr>
        <w:t>(Theron, Philosophy @St. Andrews http://blog.practicalethics.ox.ac.uk/2015/05/moral-agreement-on-saving-the-world/)</w:t>
      </w:r>
    </w:p>
    <w:p w14:paraId="4FF7130D" w14:textId="66CCD339" w:rsidR="00156B51" w:rsidRDefault="00156B51" w:rsidP="00156B51">
      <w:pPr>
        <w:spacing w:line="240" w:lineRule="auto"/>
        <w:rPr>
          <w:rFonts w:asciiTheme="minorHAnsi" w:hAnsiTheme="minorHAnsi" w:cstheme="minorHAnsi"/>
          <w:sz w:val="16"/>
        </w:rPr>
      </w:pPr>
      <w:r w:rsidRPr="008826E4">
        <w:rPr>
          <w:rFonts w:asciiTheme="minorHAnsi" w:hAnsiTheme="minorHAnsi" w:cstheme="minorHAnsi"/>
          <w:sz w:val="16"/>
        </w:rPr>
        <w:t xml:space="preserve">There appears to be lot of disagreement in moral philosophy. Whether these many apparent disagreements are deep and irresolvable, I believe </w:t>
      </w:r>
      <w:r w:rsidRPr="008826E4">
        <w:rPr>
          <w:rStyle w:val="StyleUnderline"/>
          <w:rFonts w:asciiTheme="minorHAnsi" w:hAnsiTheme="minorHAnsi" w:cstheme="minorHAnsi"/>
        </w:rPr>
        <w:t>there is</w:t>
      </w:r>
      <w:r w:rsidRPr="008826E4">
        <w:rPr>
          <w:rFonts w:asciiTheme="minorHAnsi" w:hAnsiTheme="minorHAnsi" w:cstheme="minorHAnsi"/>
          <w:sz w:val="16"/>
        </w:rPr>
        <w:t xml:space="preserve"> at least </w:t>
      </w:r>
      <w:r w:rsidRPr="008826E4">
        <w:rPr>
          <w:rStyle w:val="StyleUnderline"/>
          <w:rFonts w:asciiTheme="minorHAnsi" w:hAnsiTheme="minorHAnsi" w:cstheme="minorHAnsi"/>
        </w:rPr>
        <w:t>one thing</w:t>
      </w:r>
      <w:r w:rsidRPr="008826E4">
        <w:rPr>
          <w:rFonts w:asciiTheme="minorHAnsi" w:hAnsiTheme="minorHAnsi" w:cstheme="minorHAnsi"/>
          <w:sz w:val="16"/>
        </w:rPr>
        <w:t xml:space="preserve"> </w:t>
      </w:r>
      <w:r w:rsidRPr="008826E4">
        <w:rPr>
          <w:rStyle w:val="StyleUnderline"/>
          <w:rFonts w:asciiTheme="minorHAnsi" w:hAnsiTheme="minorHAnsi" w:cstheme="minorHAnsi"/>
        </w:rPr>
        <w:t>it is reasonable to agree on</w:t>
      </w:r>
      <w:r w:rsidRPr="008826E4">
        <w:rPr>
          <w:rFonts w:asciiTheme="minorHAnsi" w:hAnsiTheme="minorHAnsi" w:cstheme="minorHAnsi"/>
          <w:sz w:val="16"/>
        </w:rPr>
        <w:t xml:space="preserve"> right now, </w:t>
      </w:r>
      <w:r w:rsidRPr="008826E4">
        <w:rPr>
          <w:rStyle w:val="Emphasis"/>
          <w:rFonts w:asciiTheme="minorHAnsi" w:hAnsiTheme="minorHAnsi" w:cstheme="minorHAnsi"/>
        </w:rPr>
        <w:t>whatever</w:t>
      </w:r>
      <w:r w:rsidRPr="008826E4">
        <w:rPr>
          <w:rFonts w:asciiTheme="minorHAnsi" w:hAnsiTheme="minorHAnsi" w:cstheme="minorHAnsi"/>
          <w:sz w:val="16"/>
        </w:rPr>
        <w:t xml:space="preserve"> general </w:t>
      </w:r>
      <w:r w:rsidRPr="008826E4">
        <w:rPr>
          <w:rStyle w:val="Emphasis"/>
          <w:rFonts w:asciiTheme="minorHAnsi" w:hAnsiTheme="minorHAnsi" w:cstheme="minorHAnsi"/>
        </w:rPr>
        <w:t>moral view we adopt</w:t>
      </w:r>
      <w:r w:rsidRPr="008826E4">
        <w:rPr>
          <w:rFonts w:asciiTheme="minorHAnsi" w:hAnsiTheme="minorHAnsi" w:cstheme="minorHAnsi"/>
          <w:sz w:val="16"/>
        </w:rPr>
        <w:t xml:space="preserve">: that </w:t>
      </w:r>
      <w:r w:rsidRPr="008826E4">
        <w:rPr>
          <w:rStyle w:val="StyleUnderline"/>
          <w:rFonts w:asciiTheme="minorHAnsi" w:hAnsiTheme="minorHAnsi" w:cstheme="minorHAnsi"/>
        </w:rPr>
        <w:t>it is</w:t>
      </w:r>
      <w:r w:rsidRPr="008826E4">
        <w:rPr>
          <w:rFonts w:asciiTheme="minorHAnsi" w:hAnsiTheme="minorHAnsi" w:cstheme="minorHAnsi"/>
          <w:sz w:val="16"/>
        </w:rPr>
        <w:t xml:space="preserve"> very </w:t>
      </w:r>
      <w:r w:rsidRPr="008826E4">
        <w:rPr>
          <w:rStyle w:val="StyleUnderline"/>
          <w:rFonts w:asciiTheme="minorHAnsi" w:hAnsiTheme="minorHAnsi" w:cstheme="minorHAnsi"/>
        </w:rPr>
        <w:t>important to reduce</w:t>
      </w:r>
      <w:r w:rsidRPr="008826E4">
        <w:rPr>
          <w:rFonts w:asciiTheme="minorHAnsi" w:hAnsiTheme="minorHAnsi" w:cstheme="minorHAnsi"/>
          <w:sz w:val="16"/>
        </w:rPr>
        <w:t xml:space="preserve"> </w:t>
      </w:r>
      <w:r w:rsidRPr="008826E4">
        <w:rPr>
          <w:rStyle w:val="StyleUnderline"/>
          <w:rFonts w:asciiTheme="minorHAnsi" w:hAnsiTheme="minorHAnsi" w:cstheme="minorHAnsi"/>
        </w:rPr>
        <w:t>the risk that</w:t>
      </w:r>
      <w:r w:rsidRPr="008826E4">
        <w:rPr>
          <w:rFonts w:asciiTheme="minorHAnsi" w:hAnsiTheme="minorHAnsi" w:cstheme="minorHAnsi"/>
          <w:sz w:val="16"/>
        </w:rPr>
        <w:t xml:space="preserve"> all intelligent </w:t>
      </w:r>
      <w:r w:rsidRPr="008826E4">
        <w:rPr>
          <w:rStyle w:val="StyleUnderline"/>
          <w:rFonts w:asciiTheme="minorHAnsi" w:hAnsiTheme="minorHAnsi" w:cstheme="minorHAnsi"/>
        </w:rPr>
        <w:t>beings</w:t>
      </w:r>
      <w:r w:rsidRPr="008826E4">
        <w:rPr>
          <w:rFonts w:asciiTheme="minorHAnsi" w:hAnsiTheme="minorHAnsi" w:cstheme="minorHAnsi"/>
          <w:sz w:val="16"/>
        </w:rPr>
        <w:t xml:space="preserve"> on this planet </w:t>
      </w:r>
      <w:r w:rsidRPr="008826E4">
        <w:rPr>
          <w:rStyle w:val="StyleUnderline"/>
          <w:rFonts w:asciiTheme="minorHAnsi" w:hAnsiTheme="minorHAnsi" w:cstheme="minorHAnsi"/>
        </w:rPr>
        <w:t>are eliminated by</w:t>
      </w:r>
      <w:r w:rsidRPr="008826E4">
        <w:rPr>
          <w:rFonts w:asciiTheme="minorHAnsi" w:hAnsiTheme="minorHAnsi" w:cstheme="minorHAnsi"/>
          <w:sz w:val="16"/>
        </w:rPr>
        <w:t xml:space="preserve"> an enormous </w:t>
      </w:r>
      <w:r w:rsidRPr="008826E4">
        <w:rPr>
          <w:rStyle w:val="Emphasis"/>
          <w:rFonts w:asciiTheme="minorHAnsi" w:hAnsiTheme="minorHAnsi" w:cstheme="minorHAnsi"/>
        </w:rPr>
        <w:t>catastrophe</w:t>
      </w:r>
      <w:r w:rsidRPr="008826E4">
        <w:rPr>
          <w:rFonts w:asciiTheme="minorHAnsi" w:hAnsiTheme="minorHAnsi" w:cstheme="minorHAnsi"/>
          <w:sz w:val="16"/>
        </w:rPr>
        <w:t xml:space="preserve">, such as a nuclear war. How we might in fact try to reduce such existential risks is discussed elsewhere. My claim here is only that </w:t>
      </w:r>
      <w:r w:rsidRPr="008826E4">
        <w:rPr>
          <w:rStyle w:val="StyleUnderline"/>
          <w:rFonts w:asciiTheme="minorHAnsi" w:hAnsiTheme="minorHAnsi" w:cstheme="minorHAnsi"/>
        </w:rPr>
        <w:t xml:space="preserve">we </w:t>
      </w:r>
      <w:r w:rsidRPr="008826E4">
        <w:rPr>
          <w:rFonts w:asciiTheme="minorHAnsi" w:hAnsiTheme="minorHAnsi" w:cstheme="minorHAnsi"/>
          <w:sz w:val="16"/>
        </w:rPr>
        <w:t xml:space="preserve">– </w:t>
      </w:r>
      <w:r w:rsidRPr="008826E4">
        <w:rPr>
          <w:rStyle w:val="StyleUnderline"/>
          <w:rFonts w:asciiTheme="minorHAnsi" w:hAnsiTheme="minorHAnsi" w:cstheme="minorHAnsi"/>
        </w:rPr>
        <w:t>whether we’re consequentialists, deontologists, or virtue ethicists</w:t>
      </w:r>
      <w:r w:rsidRPr="008826E4">
        <w:rPr>
          <w:rFonts w:asciiTheme="minorHAnsi" w:hAnsiTheme="minorHAnsi" w:cstheme="minorHAnsi"/>
          <w:sz w:val="16"/>
        </w:rPr>
        <w:t xml:space="preserve"> – </w:t>
      </w:r>
      <w:r w:rsidRPr="008826E4">
        <w:rPr>
          <w:rStyle w:val="StyleUnderline"/>
          <w:rFonts w:asciiTheme="minorHAnsi" w:hAnsiTheme="minorHAnsi" w:cstheme="minorHAnsi"/>
        </w:rPr>
        <w:t xml:space="preserve">should all agree that we should try </w:t>
      </w:r>
      <w:r w:rsidRPr="008826E4">
        <w:rPr>
          <w:rStyle w:val="Emphasis"/>
          <w:rFonts w:asciiTheme="minorHAnsi" w:hAnsiTheme="minorHAnsi" w:cstheme="minorHAnsi"/>
        </w:rPr>
        <w:t>to save the world.</w:t>
      </w:r>
      <w:r w:rsidRPr="008826E4">
        <w:rPr>
          <w:rFonts w:asciiTheme="minorHAnsi" w:hAnsiTheme="minorHAnsi" w:cstheme="minorHAnsi"/>
          <w:sz w:val="16"/>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there are trillions upon trillions… upon trillions. </w:t>
      </w:r>
      <w:r w:rsidRPr="008826E4">
        <w:rPr>
          <w:rStyle w:val="StyleUnderline"/>
          <w:rFonts w:asciiTheme="minorHAnsi" w:hAnsiTheme="minorHAnsi" w:cstheme="minorHAnsi"/>
          <w:highlight w:val="yellow"/>
        </w:rPr>
        <w:t xml:space="preserve">There are so many possible future people that reducing existential risk is </w:t>
      </w:r>
      <w:r w:rsidRPr="008826E4">
        <w:rPr>
          <w:rStyle w:val="StyleUnderline"/>
          <w:rFonts w:asciiTheme="minorHAnsi" w:hAnsiTheme="minorHAnsi" w:cstheme="minorHAnsi"/>
        </w:rPr>
        <w:t xml:space="preserve">arguably the </w:t>
      </w:r>
      <w:r w:rsidRPr="008826E4">
        <w:rPr>
          <w:rStyle w:val="StyleUnderline"/>
          <w:rFonts w:asciiTheme="minorHAnsi" w:hAnsiTheme="minorHAnsi" w:cstheme="minorHAnsi"/>
          <w:highlight w:val="yellow"/>
        </w:rPr>
        <w:t xml:space="preserve">most important </w:t>
      </w:r>
      <w:r w:rsidRPr="008826E4">
        <w:rPr>
          <w:rStyle w:val="StyleUnderline"/>
          <w:rFonts w:asciiTheme="minorHAnsi" w:hAnsiTheme="minorHAnsi" w:cstheme="minorHAnsi"/>
        </w:rPr>
        <w:t>thing in the world</w:t>
      </w:r>
      <w:r w:rsidRPr="008826E4">
        <w:rPr>
          <w:rFonts w:asciiTheme="minorHAnsi" w:hAnsiTheme="minorHAnsi" w:cstheme="minorHAnsi"/>
          <w:sz w:val="16"/>
        </w:rPr>
        <w:t xml:space="preserve">, even if the well-being of these possible people were given only 0.001% as much weight as that of existing people. </w:t>
      </w:r>
      <w:r w:rsidRPr="008826E4">
        <w:rPr>
          <w:rStyle w:val="StyleUnderline"/>
          <w:rFonts w:asciiTheme="minorHAnsi" w:hAnsiTheme="minorHAnsi" w:cstheme="minorHAnsi"/>
        </w:rPr>
        <w:t>Even on a wholly person-affecting view</w:t>
      </w:r>
      <w:r w:rsidRPr="008826E4">
        <w:rPr>
          <w:rFonts w:asciiTheme="minorHAnsi" w:hAnsiTheme="minorHAnsi" w:cstheme="minorHAnsi"/>
          <w:sz w:val="16"/>
        </w:rPr>
        <w:t xml:space="preserve"> – according to which there’s nothing (apart from effects on existing people) to be said in favor of creating happy people – </w:t>
      </w:r>
      <w:r w:rsidRPr="008826E4">
        <w:rPr>
          <w:rStyle w:val="StyleUnderline"/>
          <w:rFonts w:asciiTheme="minorHAnsi" w:hAnsiTheme="minorHAnsi" w:cstheme="minorHAnsi"/>
        </w:rPr>
        <w:t>the case for reducing existential risk is very strong</w:t>
      </w:r>
      <w:r w:rsidRPr="008826E4">
        <w:rPr>
          <w:rFonts w:asciiTheme="minorHAnsi" w:hAnsiTheme="minorHAnsi" w:cstheme="minorHAnsi"/>
          <w:sz w:val="16"/>
        </w:rPr>
        <w:t xml:space="preserve">. As noted in this seminal paper, this case is strengthened by the fact that there’s a good chance that many existing people will, with the aid of life-extension technology, live very long and very </w:t>
      </w:r>
      <w:proofErr w:type="gramStart"/>
      <w:r w:rsidRPr="008826E4">
        <w:rPr>
          <w:rFonts w:asciiTheme="minorHAnsi" w:hAnsiTheme="minorHAnsi" w:cstheme="minorHAnsi"/>
          <w:sz w:val="16"/>
        </w:rPr>
        <w:t>high quality</w:t>
      </w:r>
      <w:proofErr w:type="gramEnd"/>
      <w:r w:rsidRPr="008826E4">
        <w:rPr>
          <w:rFonts w:asciiTheme="minorHAnsi" w:hAnsiTheme="minorHAnsi" w:cstheme="minorHAnsi"/>
          <w:sz w:val="16"/>
        </w:rPr>
        <w:t xml:space="preserve"> lives. </w:t>
      </w:r>
      <w:r w:rsidRPr="008826E4">
        <w:rPr>
          <w:rStyle w:val="StyleUnderline"/>
          <w:rFonts w:asciiTheme="minorHAnsi" w:hAnsiTheme="minorHAnsi" w:cstheme="minorHAnsi"/>
        </w:rPr>
        <w:t>You might think what I have just argued applies to consequentialists only.</w:t>
      </w:r>
      <w:r w:rsidRPr="008826E4">
        <w:rPr>
          <w:rFonts w:asciiTheme="minorHAnsi" w:hAnsiTheme="minorHAnsi" w:cstheme="minorHAnsi"/>
          <w:sz w:val="16"/>
        </w:rPr>
        <w:t xml:space="preserve"> </w:t>
      </w:r>
      <w:r w:rsidRPr="008826E4">
        <w:rPr>
          <w:rStyle w:val="StyleUnderline"/>
          <w:rFonts w:asciiTheme="minorHAnsi" w:hAnsiTheme="minorHAnsi" w:cstheme="minorHAnsi"/>
          <w:highlight w:val="yellow"/>
        </w:rPr>
        <w:t xml:space="preserve">There is a tendency to assume </w:t>
      </w:r>
      <w:r w:rsidRPr="008826E4">
        <w:rPr>
          <w:rStyle w:val="StyleUnderline"/>
          <w:rFonts w:asciiTheme="minorHAnsi" w:hAnsiTheme="minorHAnsi" w:cstheme="minorHAnsi"/>
        </w:rPr>
        <w:t xml:space="preserve">that, </w:t>
      </w:r>
      <w:r w:rsidRPr="008826E4">
        <w:rPr>
          <w:rStyle w:val="StyleUnderline"/>
          <w:rFonts w:asciiTheme="minorHAnsi" w:hAnsiTheme="minorHAnsi" w:cstheme="minorHAnsi"/>
          <w:highlight w:val="yellow"/>
        </w:rPr>
        <w:t xml:space="preserve">if an argument appeals to consequentialist </w:t>
      </w:r>
      <w:r w:rsidRPr="008826E4">
        <w:rPr>
          <w:rStyle w:val="StyleUnderline"/>
          <w:rFonts w:asciiTheme="minorHAnsi" w:hAnsiTheme="minorHAnsi" w:cstheme="minorHAnsi"/>
        </w:rPr>
        <w:t>considerations</w:t>
      </w:r>
      <w:r w:rsidRPr="008826E4">
        <w:rPr>
          <w:rFonts w:asciiTheme="minorHAnsi" w:hAnsiTheme="minorHAnsi" w:cstheme="minorHAnsi"/>
          <w:sz w:val="16"/>
        </w:rPr>
        <w:t xml:space="preserve"> (the goodness of outcomes), </w:t>
      </w:r>
      <w:r w:rsidRPr="008826E4">
        <w:rPr>
          <w:rStyle w:val="Emphasis"/>
          <w:rFonts w:asciiTheme="minorHAnsi" w:hAnsiTheme="minorHAnsi" w:cstheme="minorHAnsi"/>
          <w:highlight w:val="yellow"/>
        </w:rPr>
        <w:t>it is irrelevant to non-consequentialists</w:t>
      </w:r>
      <w:r w:rsidRPr="008826E4">
        <w:rPr>
          <w:rFonts w:asciiTheme="minorHAnsi" w:hAnsiTheme="minorHAnsi" w:cstheme="minorHAnsi"/>
          <w:sz w:val="16"/>
        </w:rPr>
        <w:t xml:space="preserve">. </w:t>
      </w:r>
      <w:r w:rsidRPr="008826E4">
        <w:rPr>
          <w:rStyle w:val="Emphasis"/>
          <w:rFonts w:asciiTheme="minorHAnsi" w:hAnsiTheme="minorHAnsi" w:cstheme="minorHAnsi"/>
        </w:rPr>
        <w:t>But that is a huge mistake</w:t>
      </w:r>
      <w:r w:rsidRPr="008826E4">
        <w:rPr>
          <w:rFonts w:asciiTheme="minorHAnsi" w:hAnsiTheme="minorHAnsi" w:cstheme="minorHAnsi"/>
          <w:sz w:val="16"/>
        </w:rPr>
        <w:t xml:space="preserve">. </w:t>
      </w:r>
      <w:r w:rsidRPr="008826E4">
        <w:rPr>
          <w:rStyle w:val="StyleUnderline"/>
          <w:rFonts w:asciiTheme="minorHAnsi" w:hAnsiTheme="minorHAnsi" w:cstheme="minorHAnsi"/>
        </w:rPr>
        <w:t>Non-consequentialism is the view that there’s more that determines rightness</w:t>
      </w:r>
      <w:r w:rsidRPr="008826E4">
        <w:rPr>
          <w:rFonts w:asciiTheme="minorHAnsi" w:hAnsiTheme="minorHAnsi" w:cstheme="minorHAnsi"/>
          <w:sz w:val="16"/>
        </w:rPr>
        <w:t xml:space="preserve"> </w:t>
      </w:r>
      <w:r w:rsidRPr="008826E4">
        <w:rPr>
          <w:rStyle w:val="StyleUnderline"/>
          <w:rFonts w:asciiTheme="minorHAnsi" w:hAnsiTheme="minorHAnsi" w:cstheme="minorHAnsi"/>
        </w:rPr>
        <w:t>than</w:t>
      </w:r>
      <w:r w:rsidRPr="008826E4">
        <w:rPr>
          <w:rFonts w:asciiTheme="minorHAnsi" w:hAnsiTheme="minorHAnsi" w:cstheme="minorHAnsi"/>
          <w:sz w:val="16"/>
        </w:rPr>
        <w:t xml:space="preserve"> the goodness of </w:t>
      </w:r>
      <w:r w:rsidRPr="008826E4">
        <w:rPr>
          <w:rStyle w:val="StyleUnderline"/>
          <w:rFonts w:asciiTheme="minorHAnsi" w:hAnsiTheme="minorHAnsi" w:cstheme="minorHAnsi"/>
        </w:rPr>
        <w:t xml:space="preserve">consequences </w:t>
      </w:r>
      <w:r w:rsidRPr="008826E4">
        <w:rPr>
          <w:rFonts w:asciiTheme="minorHAnsi" w:hAnsiTheme="minorHAnsi" w:cstheme="minorHAnsi"/>
          <w:sz w:val="16"/>
        </w:rPr>
        <w:t xml:space="preserve">or outcomes; </w:t>
      </w:r>
      <w:r w:rsidRPr="008826E4">
        <w:rPr>
          <w:rStyle w:val="Emphasis"/>
          <w:rFonts w:asciiTheme="minorHAnsi" w:hAnsiTheme="minorHAnsi" w:cstheme="minorHAnsi"/>
        </w:rPr>
        <w:t>it is not the view that the latter don’t matter</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Even </w:t>
      </w:r>
      <w:r w:rsidRPr="008826E4">
        <w:rPr>
          <w:rFonts w:asciiTheme="minorHAnsi" w:hAnsiTheme="minorHAnsi" w:cstheme="minorHAnsi"/>
          <w:sz w:val="16"/>
        </w:rPr>
        <w:t xml:space="preserve">John </w:t>
      </w:r>
      <w:r w:rsidRPr="008826E4">
        <w:rPr>
          <w:rStyle w:val="Emphasis"/>
          <w:rFonts w:asciiTheme="minorHAnsi" w:hAnsiTheme="minorHAnsi" w:cstheme="minorHAnsi"/>
        </w:rPr>
        <w:t>Rawls wrote, “All ethical doctrines worth our attention take consequences into account</w:t>
      </w:r>
      <w:r w:rsidRPr="008826E4">
        <w:rPr>
          <w:rFonts w:asciiTheme="minorHAnsi" w:hAnsiTheme="minorHAnsi" w:cstheme="minorHAnsi"/>
          <w:sz w:val="16"/>
        </w:rPr>
        <w:t xml:space="preserve"> in judging rightness. </w:t>
      </w:r>
      <w:r w:rsidRPr="008826E4">
        <w:rPr>
          <w:rStyle w:val="StyleUnderline"/>
          <w:rFonts w:asciiTheme="minorHAnsi" w:hAnsiTheme="minorHAnsi" w:cstheme="minorHAnsi"/>
        </w:rPr>
        <w:t>One which did not would simply be irrational</w:t>
      </w:r>
      <w:r w:rsidRPr="008826E4">
        <w:rPr>
          <w:rFonts w:asciiTheme="minorHAnsi" w:hAnsiTheme="minorHAnsi" w:cstheme="minorHAnsi"/>
          <w:sz w:val="16"/>
        </w:rPr>
        <w:t xml:space="preserve">, crazy.” </w:t>
      </w:r>
      <w:r w:rsidRPr="008826E4">
        <w:rPr>
          <w:rStyle w:val="Emphasis"/>
          <w:rFonts w:asciiTheme="minorHAnsi" w:hAnsiTheme="minorHAnsi" w:cstheme="minorHAnsi"/>
        </w:rPr>
        <w:t xml:space="preserve">Minimally plausible versions of </w:t>
      </w:r>
      <w:r w:rsidRPr="008826E4">
        <w:rPr>
          <w:rStyle w:val="Emphasis"/>
          <w:rFonts w:asciiTheme="minorHAnsi" w:hAnsiTheme="minorHAnsi" w:cstheme="minorHAnsi"/>
          <w:highlight w:val="yellow"/>
        </w:rPr>
        <w:t xml:space="preserve">deontology </w:t>
      </w:r>
      <w:r w:rsidRPr="008826E4">
        <w:rPr>
          <w:rStyle w:val="Emphasis"/>
          <w:rFonts w:asciiTheme="minorHAnsi" w:hAnsiTheme="minorHAnsi" w:cstheme="minorHAnsi"/>
        </w:rPr>
        <w:t>and virtue ethics must be concerned in part with promoting the good, from an impartial point of view</w:t>
      </w:r>
      <w:r w:rsidRPr="008826E4">
        <w:rPr>
          <w:rFonts w:asciiTheme="minorHAnsi" w:hAnsiTheme="minorHAnsi" w:cstheme="minorHAnsi"/>
          <w:sz w:val="16"/>
        </w:rPr>
        <w:t xml:space="preserve">. </w:t>
      </w:r>
      <w:r w:rsidRPr="008826E4">
        <w:rPr>
          <w:rStyle w:val="StyleUnderline"/>
          <w:rFonts w:asciiTheme="minorHAnsi" w:hAnsiTheme="minorHAnsi" w:cstheme="minorHAnsi"/>
        </w:rPr>
        <w:t xml:space="preserve">They’d thus </w:t>
      </w:r>
      <w:r w:rsidRPr="008826E4">
        <w:rPr>
          <w:rStyle w:val="StyleUnderline"/>
          <w:rFonts w:asciiTheme="minorHAnsi" w:hAnsiTheme="minorHAnsi" w:cstheme="minorHAnsi"/>
          <w:highlight w:val="yellow"/>
        </w:rPr>
        <w:t xml:space="preserve">imply </w:t>
      </w:r>
      <w:r w:rsidRPr="008826E4">
        <w:rPr>
          <w:rStyle w:val="Emphasis"/>
          <w:rFonts w:asciiTheme="minorHAnsi" w:hAnsiTheme="minorHAnsi" w:cstheme="minorHAnsi"/>
        </w:rPr>
        <w:t xml:space="preserve">very </w:t>
      </w:r>
      <w:r w:rsidRPr="008826E4">
        <w:rPr>
          <w:rStyle w:val="Emphasis"/>
          <w:rFonts w:asciiTheme="minorHAnsi" w:hAnsiTheme="minorHAnsi" w:cstheme="minorHAnsi"/>
          <w:highlight w:val="yellow"/>
        </w:rPr>
        <w:t>strong reasons</w:t>
      </w:r>
      <w:r w:rsidRPr="008826E4">
        <w:rPr>
          <w:rStyle w:val="StyleUnderline"/>
          <w:rFonts w:asciiTheme="minorHAnsi" w:hAnsiTheme="minorHAnsi" w:cstheme="minorHAnsi"/>
          <w:highlight w:val="yellow"/>
        </w:rPr>
        <w:t xml:space="preserve"> to reduce existential risk</w:t>
      </w:r>
      <w:r w:rsidRPr="008826E4">
        <w:rPr>
          <w:rFonts w:asciiTheme="minorHAnsi" w:hAnsiTheme="minorHAnsi" w:cstheme="min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8826E4">
        <w:rPr>
          <w:rStyle w:val="StyleUnderline"/>
          <w:rFonts w:asciiTheme="minorHAnsi" w:hAnsiTheme="minorHAnsi" w:cstheme="minorHAnsi"/>
        </w:rPr>
        <w:t>Even egoism</w:t>
      </w:r>
      <w:r w:rsidRPr="008826E4">
        <w:rPr>
          <w:rFonts w:asciiTheme="minorHAnsi" w:hAnsiTheme="minorHAnsi" w:cstheme="minorHAnsi"/>
          <w:sz w:val="16"/>
        </w:rPr>
        <w:t xml:space="preserve">, the view that each agent should maximize her own good, </w:t>
      </w:r>
      <w:r w:rsidRPr="008826E4">
        <w:rPr>
          <w:rStyle w:val="StyleUnderline"/>
          <w:rFonts w:asciiTheme="minorHAnsi" w:hAnsiTheme="minorHAnsi" w:cstheme="minorHAnsi"/>
        </w:rPr>
        <w:t xml:space="preserve">might imply strong reasons to reduce existential risk. </w:t>
      </w:r>
      <w:r w:rsidRPr="008826E4">
        <w:rPr>
          <w:rFonts w:asciiTheme="minorHAnsi" w:hAnsiTheme="minorHAnsi" w:cstheme="minorHAnsi"/>
          <w:sz w:val="16"/>
        </w:rPr>
        <w:t xml:space="preserve">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w:t>
      </w:r>
      <w:r w:rsidRPr="008826E4">
        <w:rPr>
          <w:rStyle w:val="Emphasis"/>
          <w:rFonts w:asciiTheme="minorHAnsi" w:hAnsiTheme="minorHAnsi" w:cstheme="minorHAnsi"/>
          <w:highlight w:val="yellow"/>
        </w:rPr>
        <w:t>most of what makes our lives go well would be undermined if there were no future</w:t>
      </w:r>
      <w:r w:rsidRPr="008826E4">
        <w:rPr>
          <w:rStyle w:val="Emphasis"/>
          <w:rFonts w:asciiTheme="minorHAnsi" w:hAnsiTheme="minorHAnsi" w:cstheme="minorHAnsi"/>
        </w:rPr>
        <w:t xml:space="preserve"> generations</w:t>
      </w:r>
      <w:r w:rsidRPr="008826E4">
        <w:rPr>
          <w:rFonts w:asciiTheme="minorHAnsi" w:hAnsiTheme="minorHAnsi" w:cstheme="minorHAnsi"/>
          <w:sz w:val="16"/>
        </w:rPr>
        <w:t xml:space="preserve"> of intelligent persons. On his view, my life would contain vastly less well-being if (say) a year after my death the world came to an end. </w:t>
      </w:r>
      <w:r w:rsidRPr="008826E4">
        <w:rPr>
          <w:rStyle w:val="StyleUnderline"/>
          <w:rFonts w:asciiTheme="minorHAnsi" w:hAnsiTheme="minorHAnsi" w:cstheme="minorHAnsi"/>
        </w:rPr>
        <w:t>So obviously</w:t>
      </w:r>
      <w:r w:rsidRPr="008826E4">
        <w:rPr>
          <w:rFonts w:asciiTheme="minorHAnsi" w:hAnsiTheme="minorHAnsi" w:cstheme="minorHAnsi"/>
          <w:sz w:val="16"/>
        </w:rPr>
        <w:t xml:space="preserve"> if Scheffler were right </w:t>
      </w:r>
      <w:r w:rsidRPr="008826E4">
        <w:rPr>
          <w:rStyle w:val="StyleUnderline"/>
          <w:rFonts w:asciiTheme="minorHAnsi" w:hAnsiTheme="minorHAnsi" w:cstheme="minorHAnsi"/>
        </w:rPr>
        <w:t>I’d have very strong reason to reduce existential risk</w:t>
      </w:r>
      <w:r w:rsidRPr="008826E4">
        <w:rPr>
          <w:rFonts w:asciiTheme="minorHAnsi" w:hAnsiTheme="minorHAnsi" w:cstheme="minorHAnsi"/>
          <w:sz w:val="16"/>
        </w:rPr>
        <w:t xml:space="preserve">. </w:t>
      </w:r>
      <w:r w:rsidRPr="008826E4">
        <w:rPr>
          <w:rStyle w:val="Emphasis"/>
          <w:rFonts w:asciiTheme="minorHAnsi" w:hAnsiTheme="minorHAnsi" w:cstheme="minorHAnsi"/>
        </w:rPr>
        <w:t xml:space="preserve">We should also take into account </w:t>
      </w:r>
      <w:r w:rsidRPr="008826E4">
        <w:rPr>
          <w:rStyle w:val="Emphasis"/>
          <w:rFonts w:asciiTheme="minorHAnsi" w:hAnsiTheme="minorHAnsi" w:cstheme="minorHAnsi"/>
          <w:highlight w:val="yellow"/>
        </w:rPr>
        <w:t>moral</w:t>
      </w:r>
      <w:r w:rsidRPr="008826E4">
        <w:rPr>
          <w:rStyle w:val="Emphasis"/>
          <w:rFonts w:asciiTheme="minorHAnsi" w:hAnsiTheme="minorHAnsi" w:cstheme="minorHAnsi"/>
        </w:rPr>
        <w:t xml:space="preserve"> </w:t>
      </w:r>
      <w:r w:rsidRPr="008826E4">
        <w:rPr>
          <w:rStyle w:val="Emphasis"/>
          <w:rFonts w:asciiTheme="minorHAnsi" w:hAnsiTheme="minorHAnsi" w:cstheme="minorHAnsi"/>
          <w:highlight w:val="yellow"/>
        </w:rPr>
        <w:t>uncertainty.</w:t>
      </w:r>
      <w:r w:rsidRPr="008826E4">
        <w:rPr>
          <w:rFonts w:asciiTheme="minorHAnsi" w:hAnsiTheme="minorHAnsi" w:cstheme="minorHAnsi"/>
          <w:sz w:val="16"/>
        </w:rPr>
        <w:t xml:space="preserve"> W</w:t>
      </w:r>
      <w:r w:rsidRPr="008826E4">
        <w:rPr>
          <w:rStyle w:val="StyleUnderline"/>
          <w:rFonts w:asciiTheme="minorHAnsi" w:hAnsiTheme="minorHAnsi" w:cstheme="minorHAnsi"/>
        </w:rPr>
        <w:t>hat is it reasonable for one to do, when one is uncertain</w:t>
      </w:r>
      <w:r w:rsidRPr="008826E4">
        <w:rPr>
          <w:rFonts w:asciiTheme="minorHAnsi" w:hAnsiTheme="minorHAnsi" w:cstheme="minorHAnsi"/>
          <w:sz w:val="16"/>
        </w:rPr>
        <w:t xml:space="preserve"> not (only</w:t>
      </w:r>
      <w:r w:rsidRPr="008826E4">
        <w:rPr>
          <w:rStyle w:val="StyleUnderline"/>
          <w:rFonts w:asciiTheme="minorHAnsi" w:hAnsiTheme="minorHAnsi" w:cstheme="minorHAnsi"/>
        </w:rPr>
        <w:t>) about</w:t>
      </w:r>
      <w:r w:rsidRPr="008826E4">
        <w:rPr>
          <w:rFonts w:asciiTheme="minorHAnsi" w:hAnsiTheme="minorHAnsi" w:cstheme="minorHAnsi"/>
          <w:sz w:val="16"/>
        </w:rPr>
        <w:t xml:space="preserve"> the empirical facts, but also about the </w:t>
      </w:r>
      <w:r w:rsidRPr="008826E4">
        <w:rPr>
          <w:rStyle w:val="StyleUnderline"/>
          <w:rFonts w:asciiTheme="minorHAnsi" w:hAnsiTheme="minorHAnsi" w:cstheme="minorHAnsi"/>
        </w:rPr>
        <w:t>moral facts?</w:t>
      </w:r>
      <w:r w:rsidRPr="008826E4">
        <w:rPr>
          <w:rFonts w:asciiTheme="minorHAnsi" w:hAnsiTheme="minorHAnsi" w:cstheme="minorHAnsi"/>
          <w:sz w:val="16"/>
        </w:rPr>
        <w:t xml:space="preserve"> I’ve just argued that there’s agreement among minimally plausible ethical views that we have strong reason to reduce existential risk – not only consequentialists, but also deontologists, virtue ethicists, and sophisticated egoists should agree. But even </w:t>
      </w:r>
      <w:r w:rsidRPr="008826E4">
        <w:rPr>
          <w:rStyle w:val="StyleUnderline"/>
          <w:rFonts w:asciiTheme="minorHAnsi" w:hAnsiTheme="minorHAnsi" w:cstheme="minorHAnsi"/>
        </w:rPr>
        <w:t xml:space="preserve">those </w:t>
      </w:r>
      <w:r w:rsidRPr="008826E4">
        <w:rPr>
          <w:rFonts w:asciiTheme="minorHAnsi" w:hAnsiTheme="minorHAnsi" w:cstheme="minorHAnsi"/>
          <w:sz w:val="16"/>
        </w:rPr>
        <w:t xml:space="preserve">(hedonistic egoists) </w:t>
      </w:r>
      <w:r w:rsidRPr="008826E4">
        <w:rPr>
          <w:rStyle w:val="Emphasis"/>
          <w:rFonts w:asciiTheme="minorHAnsi" w:hAnsiTheme="minorHAnsi" w:cstheme="minorHAnsi"/>
        </w:rPr>
        <w:t>who disagree should have a significant level of confidence that they are mistaken,</w:t>
      </w:r>
      <w:r w:rsidRPr="008826E4">
        <w:rPr>
          <w:rFonts w:asciiTheme="minorHAnsi" w:hAnsiTheme="minorHAnsi" w:cstheme="minorHAnsi"/>
          <w:sz w:val="16"/>
        </w:rPr>
        <w:t xml:space="preserve"> and that one of the above views is correct. </w:t>
      </w:r>
      <w:r w:rsidRPr="008826E4">
        <w:rPr>
          <w:rStyle w:val="StyleUnderline"/>
          <w:rFonts w:asciiTheme="minorHAnsi" w:hAnsiTheme="minorHAnsi" w:cstheme="minorHAnsi"/>
          <w:highlight w:val="yellow"/>
        </w:rPr>
        <w:t xml:space="preserve">Even if they were 90% sure that their view is </w:t>
      </w:r>
      <w:r w:rsidRPr="008826E4">
        <w:rPr>
          <w:rStyle w:val="StyleUnderline"/>
          <w:rFonts w:asciiTheme="minorHAnsi" w:hAnsiTheme="minorHAnsi" w:cstheme="minorHAnsi"/>
        </w:rPr>
        <w:t xml:space="preserve">the </w:t>
      </w:r>
      <w:r w:rsidRPr="008826E4">
        <w:rPr>
          <w:rStyle w:val="StyleUnderline"/>
          <w:rFonts w:asciiTheme="minorHAnsi" w:hAnsiTheme="minorHAnsi" w:cstheme="minorHAnsi"/>
          <w:highlight w:val="yellow"/>
        </w:rPr>
        <w:t xml:space="preserve">correct </w:t>
      </w:r>
      <w:r w:rsidRPr="008826E4">
        <w:rPr>
          <w:rStyle w:val="StyleUnderline"/>
          <w:rFonts w:asciiTheme="minorHAnsi" w:hAnsiTheme="minorHAnsi" w:cstheme="minorHAnsi"/>
        </w:rPr>
        <w:t>one</w:t>
      </w:r>
      <w:r w:rsidRPr="008826E4">
        <w:rPr>
          <w:rFonts w:asciiTheme="minorHAnsi" w:hAnsiTheme="minorHAnsi" w:cstheme="minorHAnsi"/>
          <w:sz w:val="16"/>
        </w:rPr>
        <w:t xml:space="preserve"> (and 10% sure that one of these other ones is correct), </w:t>
      </w:r>
      <w:r w:rsidRPr="008826E4">
        <w:rPr>
          <w:rStyle w:val="Emphasis"/>
          <w:rFonts w:asciiTheme="minorHAnsi" w:hAnsiTheme="minorHAnsi" w:cstheme="minorHAnsi"/>
          <w:highlight w:val="yellow"/>
        </w:rPr>
        <w:t xml:space="preserve">they would have </w:t>
      </w:r>
      <w:r w:rsidRPr="008826E4">
        <w:rPr>
          <w:rStyle w:val="Emphasis"/>
          <w:rFonts w:asciiTheme="minorHAnsi" w:hAnsiTheme="minorHAnsi" w:cstheme="minorHAnsi"/>
        </w:rPr>
        <w:t xml:space="preserve">pretty </w:t>
      </w:r>
      <w:r w:rsidRPr="008826E4">
        <w:rPr>
          <w:rStyle w:val="Emphasis"/>
          <w:rFonts w:asciiTheme="minorHAnsi" w:hAnsiTheme="minorHAnsi" w:cstheme="minorHAnsi"/>
          <w:highlight w:val="yellow"/>
        </w:rPr>
        <w:t>strong reason,</w:t>
      </w:r>
      <w:r w:rsidRPr="008826E4">
        <w:rPr>
          <w:rStyle w:val="Emphasis"/>
          <w:rFonts w:asciiTheme="minorHAnsi" w:hAnsiTheme="minorHAnsi" w:cstheme="minorHAnsi"/>
        </w:rPr>
        <w:t xml:space="preserve"> from the standpoint of moral uncertainty, </w:t>
      </w:r>
      <w:r w:rsidRPr="008826E4">
        <w:rPr>
          <w:rStyle w:val="Emphasis"/>
          <w:rFonts w:asciiTheme="minorHAnsi" w:hAnsiTheme="minorHAnsi" w:cstheme="minorHAnsi"/>
          <w:highlight w:val="yellow"/>
        </w:rPr>
        <w:t>to reduce existential risk</w:t>
      </w:r>
      <w:r w:rsidRPr="008826E4">
        <w:rPr>
          <w:rFonts w:asciiTheme="minorHAnsi" w:hAnsiTheme="minorHAnsi" w:cstheme="minorHAnsi"/>
          <w:sz w:val="16"/>
        </w:rPr>
        <w:t xml:space="preserve">. Perhaps most disturbingly still, </w:t>
      </w:r>
      <w:r w:rsidRPr="008826E4">
        <w:rPr>
          <w:rStyle w:val="StyleUnderline"/>
          <w:rFonts w:asciiTheme="minorHAnsi" w:hAnsiTheme="minorHAnsi" w:cstheme="minorHAnsi"/>
          <w:highlight w:val="yellow"/>
        </w:rPr>
        <w:t xml:space="preserve">even if we are only 1% sure that the well-being of </w:t>
      </w:r>
      <w:r w:rsidRPr="008826E4">
        <w:rPr>
          <w:rStyle w:val="StyleUnderline"/>
          <w:rFonts w:asciiTheme="minorHAnsi" w:hAnsiTheme="minorHAnsi" w:cstheme="minorHAnsi"/>
        </w:rPr>
        <w:t xml:space="preserve">possible </w:t>
      </w:r>
      <w:r w:rsidRPr="008826E4">
        <w:rPr>
          <w:rStyle w:val="StyleUnderline"/>
          <w:rFonts w:asciiTheme="minorHAnsi" w:hAnsiTheme="minorHAnsi" w:cstheme="minorHAnsi"/>
          <w:highlight w:val="yellow"/>
        </w:rPr>
        <w:t>future people matters</w:t>
      </w:r>
      <w:r w:rsidRPr="008826E4">
        <w:rPr>
          <w:rFonts w:asciiTheme="minorHAnsi" w:hAnsiTheme="minorHAnsi" w:cstheme="minorHAnsi"/>
          <w:sz w:val="16"/>
        </w:rPr>
        <w:t xml:space="preserve">, it is at least arguable that, from the standpoint of moral uncertainty, </w:t>
      </w:r>
      <w:r w:rsidRPr="008826E4">
        <w:rPr>
          <w:rStyle w:val="Emphasis"/>
          <w:rFonts w:asciiTheme="minorHAnsi" w:hAnsiTheme="minorHAnsi" w:cstheme="minorHAnsi"/>
        </w:rPr>
        <w:t>reducing existential risk is the most important thing in the world</w:t>
      </w:r>
      <w:r w:rsidRPr="008826E4">
        <w:rPr>
          <w:rFonts w:asciiTheme="minorHAnsi" w:hAnsiTheme="minorHAnsi" w:cstheme="minorHAnsi"/>
          <w:sz w:val="16"/>
        </w:rPr>
        <w:t xml:space="preserve">. Again, this is largely </w:t>
      </w:r>
      <w:r w:rsidRPr="008826E4">
        <w:rPr>
          <w:rStyle w:val="StyleUnderline"/>
          <w:rFonts w:asciiTheme="minorHAnsi" w:hAnsiTheme="minorHAnsi" w:cstheme="minorHAnsi"/>
        </w:rPr>
        <w:t>for the reason that there are so many people who could exist in the future –</w:t>
      </w:r>
      <w:r w:rsidRPr="008826E4">
        <w:rPr>
          <w:rFonts w:asciiTheme="minorHAnsi" w:hAnsiTheme="minorHAnsi" w:cstheme="minorHAnsi"/>
          <w:sz w:val="16"/>
        </w:rPr>
        <w:t xml:space="preserve"> there are trillions upon trillions… upon trillions. (For more on this and other related issues, see this excellent dissertation</w:t>
      </w:r>
      <w:r w:rsidRPr="008826E4">
        <w:rPr>
          <w:rStyle w:val="StyleUnderline"/>
          <w:rFonts w:asciiTheme="minorHAnsi" w:hAnsiTheme="minorHAnsi" w:cstheme="minorHAnsi"/>
        </w:rPr>
        <w:t>). Of course, it is uncertain whether these untold trillions would, in general, have good lives</w:t>
      </w:r>
      <w:r w:rsidRPr="008826E4">
        <w:rPr>
          <w:rFonts w:asciiTheme="minorHAnsi" w:hAnsiTheme="minorHAnsi" w:cstheme="minorHAnsi"/>
          <w:sz w:val="16"/>
        </w:rPr>
        <w:t>. It’s possible they’ll be miserable</w:t>
      </w:r>
      <w:r w:rsidRPr="008826E4">
        <w:rPr>
          <w:rStyle w:val="StyleUnderline"/>
          <w:rFonts w:asciiTheme="minorHAnsi" w:hAnsiTheme="minorHAnsi" w:cstheme="minorHAnsi"/>
        </w:rPr>
        <w:t>. It is enough</w:t>
      </w:r>
      <w:r w:rsidRPr="008826E4">
        <w:rPr>
          <w:rFonts w:asciiTheme="minorHAnsi" w:hAnsiTheme="minorHAnsi" w:cstheme="minorHAnsi"/>
          <w:sz w:val="16"/>
        </w:rPr>
        <w:t xml:space="preserve"> for my claim </w:t>
      </w:r>
      <w:r w:rsidRPr="008826E4">
        <w:rPr>
          <w:rStyle w:val="StyleUnderline"/>
          <w:rFonts w:asciiTheme="minorHAnsi" w:hAnsiTheme="minorHAnsi" w:cstheme="minorHAnsi"/>
        </w:rPr>
        <w:t>that there is moral agreement in the relevant sense if, at least given certain empirical claims about what future lives would most likely be like, all minimally plausible moral views would converge on the conclusion that we should try to save the world</w:t>
      </w:r>
      <w:r w:rsidRPr="008826E4">
        <w:rPr>
          <w:rFonts w:asciiTheme="minorHAnsi" w:hAnsiTheme="minorHAnsi" w:cstheme="minorHAnsi"/>
          <w:sz w:val="16"/>
        </w:rPr>
        <w:t xml:space="preserve">. While there are some non-crazy views that place significantly greater moral weight on avoiding suffering than on promoting happiness, for reasons others have offered (and for independent reasons I won’t get into here unless requested to), they nonetheless seem to be fairly implausible views. And </w:t>
      </w:r>
      <w:r w:rsidRPr="008826E4">
        <w:rPr>
          <w:rStyle w:val="StyleUnderline"/>
          <w:rFonts w:asciiTheme="minorHAnsi" w:hAnsiTheme="minorHAnsi" w:cstheme="minorHAnsi"/>
        </w:rPr>
        <w:t>even if things did not go well for our ancestors, I am optimistic that they will overall go fantastically well for our descendants, if we allow them to</w:t>
      </w:r>
      <w:r w:rsidRPr="008826E4">
        <w:rPr>
          <w:rFonts w:asciiTheme="minorHAnsi" w:hAnsiTheme="minorHAnsi" w:cstheme="minorHAnsi"/>
          <w:sz w:val="16"/>
        </w:rPr>
        <w:t xml:space="preserve">. I suspect that </w:t>
      </w:r>
      <w:r w:rsidRPr="008826E4">
        <w:rPr>
          <w:rStyle w:val="StyleUnderline"/>
          <w:rFonts w:asciiTheme="minorHAnsi" w:hAnsiTheme="minorHAnsi" w:cstheme="minorHAnsi"/>
        </w:rPr>
        <w:t>most of us alive today</w:t>
      </w:r>
      <w:r w:rsidRPr="008826E4">
        <w:rPr>
          <w:rFonts w:asciiTheme="minorHAnsi" w:hAnsiTheme="minorHAnsi" w:cstheme="minorHAnsi"/>
          <w:sz w:val="16"/>
        </w:rPr>
        <w:t xml:space="preserve"> – at least those of us not suffering from extreme illness or poverty – </w:t>
      </w:r>
      <w:r w:rsidRPr="008826E4">
        <w:rPr>
          <w:rStyle w:val="StyleUnderline"/>
          <w:rFonts w:asciiTheme="minorHAnsi" w:hAnsiTheme="minorHAnsi" w:cstheme="minorHAnsi"/>
        </w:rPr>
        <w:t>have lives that are well worth living, and that things will continue to improve</w:t>
      </w:r>
      <w:r w:rsidRPr="008826E4">
        <w:rPr>
          <w:rFonts w:asciiTheme="minorHAnsi" w:hAnsiTheme="minorHAnsi" w:cstheme="minorHAnsi"/>
          <w:sz w:val="16"/>
        </w:rPr>
        <w:t>. Derek Parfit, whose work has emphasized future generations as well as agreement in ethics, described our situation clearly and accurately: “We live during the hinge of history. Given the scientific and technological discoveries of the last two centuries, the world has never changed as fast. We shall soon have even greater powers to transform, not only our surroundings, but ourselves and our successors. If we act wisely in the next few centuries, humanity will survive its most dangerous and decisive period. Our descendants could, if necessary, go elsewhere, spreading through this galaxy…. Our descendants might, I believe, make the further future very good. But that good future may also depend in part on us. If our selfish recklessness ends human history, we would be acting very wrongly.” (From chapter 36 of On What Matters)</w:t>
      </w:r>
    </w:p>
    <w:p w14:paraId="5AD02E3D" w14:textId="77777777" w:rsidR="008D1EAA" w:rsidRPr="008826E4" w:rsidRDefault="008D1EAA" w:rsidP="00156B51">
      <w:pPr>
        <w:spacing w:line="240" w:lineRule="auto"/>
        <w:rPr>
          <w:rFonts w:asciiTheme="minorHAnsi" w:hAnsiTheme="minorHAnsi" w:cstheme="minorHAnsi"/>
          <w:sz w:val="16"/>
        </w:rPr>
      </w:pPr>
    </w:p>
    <w:p w14:paraId="304DC843" w14:textId="77777777" w:rsidR="008D1EAA" w:rsidRPr="00AE4834" w:rsidRDefault="008D1EAA" w:rsidP="008D1EAA">
      <w:pPr>
        <w:pStyle w:val="Heading4"/>
        <w:rPr>
          <w:rFonts w:cs="Arial"/>
        </w:rPr>
      </w:pPr>
      <w:r w:rsidRPr="00AE4834">
        <w:rPr>
          <w:rFonts w:cs="Arial"/>
        </w:rPr>
        <w:t xml:space="preserve">The future is a </w:t>
      </w:r>
      <w:r w:rsidRPr="00AE4834">
        <w:rPr>
          <w:rFonts w:cs="Arial"/>
          <w:u w:val="single"/>
        </w:rPr>
        <w:t>contingent phenomenon</w:t>
      </w:r>
      <w:r w:rsidRPr="00AE4834">
        <w:rPr>
          <w:rFonts w:cs="Arial"/>
        </w:rPr>
        <w:t xml:space="preserve"> but foreclosing </w:t>
      </w:r>
      <w:r w:rsidRPr="00AE4834">
        <w:rPr>
          <w:rFonts w:cs="Arial"/>
          <w:u w:val="single"/>
        </w:rPr>
        <w:t>any hope</w:t>
      </w:r>
      <w:r w:rsidRPr="00AE4834">
        <w:rPr>
          <w:rFonts w:cs="Arial"/>
        </w:rPr>
        <w:t xml:space="preserve"> destroys the possibility of survival---you should prioritize </w:t>
      </w:r>
      <w:r w:rsidRPr="00AE4834">
        <w:rPr>
          <w:rFonts w:cs="Arial"/>
          <w:u w:val="single"/>
        </w:rPr>
        <w:t>material adjustments</w:t>
      </w:r>
      <w:r w:rsidRPr="00AE4834">
        <w:rPr>
          <w:rFonts w:cs="Arial"/>
        </w:rPr>
        <w:t xml:space="preserve"> in living conditions because they produce the </w:t>
      </w:r>
      <w:r w:rsidRPr="00AE4834">
        <w:rPr>
          <w:rFonts w:cs="Arial"/>
          <w:u w:val="single"/>
        </w:rPr>
        <w:t>conditions</w:t>
      </w:r>
      <w:r w:rsidRPr="00AE4834">
        <w:rPr>
          <w:rFonts w:cs="Arial"/>
        </w:rPr>
        <w:t xml:space="preserve"> for more radical politics down the line</w:t>
      </w:r>
    </w:p>
    <w:p w14:paraId="33088B6E" w14:textId="77777777" w:rsidR="008D1EAA" w:rsidRPr="00AE4834" w:rsidRDefault="008D1EAA" w:rsidP="008D1EAA">
      <w:proofErr w:type="spellStart"/>
      <w:r w:rsidRPr="00AE4834">
        <w:rPr>
          <w:b/>
        </w:rPr>
        <w:t>Ruti</w:t>
      </w:r>
      <w:proofErr w:type="spellEnd"/>
      <w:r w:rsidRPr="00AE4834">
        <w:rPr>
          <w:b/>
        </w:rPr>
        <w:t xml:space="preserve"> 17 </w:t>
      </w:r>
      <w:r w:rsidRPr="00AE4834">
        <w:t xml:space="preserve">(Mari, Professor of critical theory and of sexual diversity studies at the University of Toronto, “The </w:t>
      </w:r>
      <w:proofErr w:type="spellStart"/>
      <w:r w:rsidRPr="00AE4834">
        <w:t>Ethiscs</w:t>
      </w:r>
      <w:proofErr w:type="spellEnd"/>
      <w:r w:rsidRPr="00AE4834">
        <w:t xml:space="preserve"> of Opting Out: Queer Theory’s Defiant Subjects,” Page 127-129)</w:t>
      </w:r>
    </w:p>
    <w:p w14:paraId="69D9D3AC" w14:textId="77777777" w:rsidR="008D1EAA" w:rsidRPr="00AE4834" w:rsidRDefault="008D1EAA" w:rsidP="008D1EAA">
      <w:r w:rsidRPr="00AE4834">
        <w:t xml:space="preserve">It seems to me that </w:t>
      </w:r>
      <w:r w:rsidRPr="00533209">
        <w:rPr>
          <w:rStyle w:val="Emphasis"/>
          <w:highlight w:val="green"/>
        </w:rPr>
        <w:t>the humanist subject can die</w:t>
      </w:r>
      <w:r w:rsidRPr="00AE4834">
        <w:rPr>
          <w:rStyle w:val="Emphasis"/>
        </w:rPr>
        <w:t xml:space="preserve"> in a variety of </w:t>
      </w:r>
      <w:r w:rsidRPr="00533209">
        <w:rPr>
          <w:rStyle w:val="Emphasis"/>
          <w:highlight w:val="green"/>
        </w:rPr>
        <w:t>different ways.</w:t>
      </w:r>
      <w:r w:rsidRPr="00533209">
        <w:rPr>
          <w:highlight w:val="green"/>
        </w:rPr>
        <w:t xml:space="preserve"> </w:t>
      </w:r>
      <w:r w:rsidRPr="00533209">
        <w:rPr>
          <w:rStyle w:val="StyleUnderline"/>
          <w:highlight w:val="green"/>
        </w:rPr>
        <w:t>Edelman’s account</w:t>
      </w:r>
      <w:r w:rsidRPr="00AE4834">
        <w:rPr>
          <w:rStyle w:val="StyleUnderline"/>
        </w:rPr>
        <w:t xml:space="preserve"> of queer antisociality </w:t>
      </w:r>
      <w:r w:rsidRPr="00533209">
        <w:rPr>
          <w:rStyle w:val="Emphasis"/>
          <w:highlight w:val="green"/>
        </w:rPr>
        <w:t>drains the subject</w:t>
      </w:r>
      <w:r w:rsidRPr="00533209">
        <w:rPr>
          <w:rStyle w:val="StyleUnderline"/>
          <w:highlight w:val="green"/>
        </w:rPr>
        <w:t xml:space="preserve"> of</w:t>
      </w:r>
      <w:r w:rsidRPr="00AE4834">
        <w:rPr>
          <w:rStyle w:val="StyleUnderline"/>
        </w:rPr>
        <w:t xml:space="preserve"> creativity</w:t>
      </w:r>
      <w:r w:rsidRPr="00AE4834">
        <w:t xml:space="preserve">, </w:t>
      </w:r>
      <w:r w:rsidRPr="00533209">
        <w:rPr>
          <w:rStyle w:val="Emphasis"/>
          <w:highlight w:val="green"/>
        </w:rPr>
        <w:t>meaning</w:t>
      </w:r>
      <w:r w:rsidRPr="00AE4834">
        <w:rPr>
          <w:rStyle w:val="Emphasis"/>
        </w:rPr>
        <w:t xml:space="preserve">, relationality, </w:t>
      </w:r>
      <w:r w:rsidRPr="00533209">
        <w:rPr>
          <w:rStyle w:val="Emphasis"/>
          <w:highlight w:val="green"/>
        </w:rPr>
        <w:t>and agency</w:t>
      </w:r>
      <w:r w:rsidRPr="00AE4834">
        <w:t xml:space="preserve">, </w:t>
      </w:r>
      <w:r w:rsidRPr="00AE4834">
        <w:rPr>
          <w:rStyle w:val="StyleUnderline"/>
        </w:rPr>
        <w:t>allowing it to be overtaken by the</w:t>
      </w:r>
      <w:r w:rsidRPr="00AE4834">
        <w:t xml:space="preserve"> mindless pulsation of the </w:t>
      </w:r>
      <w:r w:rsidRPr="00AE4834">
        <w:rPr>
          <w:rStyle w:val="StyleUnderline"/>
        </w:rPr>
        <w:t>death drive</w:t>
      </w:r>
      <w:r w:rsidRPr="00AE4834">
        <w:t xml:space="preserve">. But there are those of us who would like to reconfigure the </w:t>
      </w:r>
      <w:proofErr w:type="spellStart"/>
      <w:r w:rsidRPr="00AE4834">
        <w:t>posthumanist</w:t>
      </w:r>
      <w:proofErr w:type="spellEnd"/>
      <w:r w:rsidRPr="00AE4834">
        <w:t xml:space="preserve"> subject in less dejected terms, who, instead of dismissing notions like creativity, meaning, relationality, agency, and inner restoration, would like to figure out what these concepts might mean in the </w:t>
      </w:r>
      <w:proofErr w:type="spellStart"/>
      <w:r w:rsidRPr="00AE4834">
        <w:t>posthumanist</w:t>
      </w:r>
      <w:proofErr w:type="spellEnd"/>
      <w:r w:rsidRPr="00AE4834">
        <w:t xml:space="preserve"> context. </w:t>
      </w:r>
      <w:r w:rsidRPr="00AE4834">
        <w:rPr>
          <w:rStyle w:val="StyleUnderline"/>
        </w:rPr>
        <w:t>This is not a matter of returning to a time before poststructuralism but rather of working toward a place beyond it; it is not a matter of discarding the critical tools that we have gained from poststructuralism but rather of putting these tools to less doctrinaire use;</w:t>
      </w:r>
      <w:r w:rsidRPr="00AE4834">
        <w:t xml:space="preserve"> and </w:t>
      </w:r>
      <w:r w:rsidRPr="00533209">
        <w:rPr>
          <w:rStyle w:val="StyleUnderline"/>
          <w:highlight w:val="green"/>
        </w:rPr>
        <w:t>it is</w:t>
      </w:r>
      <w:r w:rsidRPr="00AE4834">
        <w:t xml:space="preserve"> not </w:t>
      </w:r>
      <w:r w:rsidRPr="00533209">
        <w:rPr>
          <w:rStyle w:val="StyleUnderline"/>
          <w:highlight w:val="green"/>
        </w:rPr>
        <w:t>a matter of</w:t>
      </w:r>
      <w:r w:rsidRPr="00AE4834">
        <w:t xml:space="preserve"> holding on to an outdated vision of the masterful and self-transparent subject but rather of </w:t>
      </w:r>
      <w:r w:rsidRPr="00533209">
        <w:rPr>
          <w:rStyle w:val="Emphasis"/>
          <w:highlight w:val="green"/>
        </w:rPr>
        <w:t>building a better</w:t>
      </w:r>
      <w:r w:rsidRPr="00AE4834">
        <w:rPr>
          <w:rStyle w:val="Emphasis"/>
        </w:rPr>
        <w:t xml:space="preserve"> understanding of what it means to live in the </w:t>
      </w:r>
      <w:r w:rsidRPr="00533209">
        <w:rPr>
          <w:rStyle w:val="Emphasis"/>
          <w:highlight w:val="green"/>
        </w:rPr>
        <w:t>world</w:t>
      </w:r>
      <w:r w:rsidRPr="00AE4834">
        <w:t xml:space="preserve"> as an embodied creature who can never fully master or understand the parameters of its own being.</w:t>
      </w:r>
    </w:p>
    <w:p w14:paraId="649A7015" w14:textId="77777777" w:rsidR="008D1EAA" w:rsidRPr="00AE4834" w:rsidRDefault="008D1EAA" w:rsidP="008D1EAA">
      <w:r w:rsidRPr="00AE4834">
        <w:t xml:space="preserve">It is not insignificant that </w:t>
      </w:r>
      <w:r w:rsidRPr="00AE4834">
        <w:rPr>
          <w:rStyle w:val="StyleUnderline"/>
        </w:rPr>
        <w:t xml:space="preserve">those of us advancing this </w:t>
      </w:r>
      <w:r w:rsidRPr="00533209">
        <w:rPr>
          <w:rStyle w:val="StyleUnderline"/>
          <w:highlight w:val="green"/>
        </w:rPr>
        <w:t>softer</w:t>
      </w:r>
      <w:r w:rsidRPr="00AE4834">
        <w:rPr>
          <w:rStyle w:val="StyleUnderline"/>
        </w:rPr>
        <w:t xml:space="preserve"> version of </w:t>
      </w:r>
      <w:proofErr w:type="spellStart"/>
      <w:r w:rsidRPr="00AE4834">
        <w:rPr>
          <w:rStyle w:val="StyleUnderline"/>
        </w:rPr>
        <w:t>posthumanist</w:t>
      </w:r>
      <w:proofErr w:type="spellEnd"/>
      <w:r w:rsidRPr="00AE4834">
        <w:rPr>
          <w:rStyle w:val="StyleUnderline"/>
        </w:rPr>
        <w:t xml:space="preserve"> </w:t>
      </w:r>
      <w:r w:rsidRPr="00533209">
        <w:rPr>
          <w:rStyle w:val="StyleUnderline"/>
          <w:highlight w:val="green"/>
        </w:rPr>
        <w:t>theory tend to possess a</w:t>
      </w:r>
      <w:r w:rsidRPr="00AE4834">
        <w:rPr>
          <w:rStyle w:val="StyleUnderline"/>
        </w:rPr>
        <w:t xml:space="preserve"> strong </w:t>
      </w:r>
      <w:r w:rsidRPr="00533209">
        <w:rPr>
          <w:rStyle w:val="StyleUnderline"/>
          <w:highlight w:val="green"/>
        </w:rPr>
        <w:t>commitment to</w:t>
      </w:r>
      <w:r w:rsidRPr="00AE4834">
        <w:t xml:space="preserve"> matters of </w:t>
      </w:r>
      <w:r w:rsidRPr="00AE4834">
        <w:rPr>
          <w:rStyle w:val="Emphasis"/>
        </w:rPr>
        <w:t>social survival, justice, and responsibility</w:t>
      </w:r>
      <w:r w:rsidRPr="00AE4834">
        <w:t xml:space="preserve">. Among other things, </w:t>
      </w:r>
      <w:r w:rsidRPr="00AE4834">
        <w:rPr>
          <w:rStyle w:val="StyleUnderline"/>
        </w:rPr>
        <w:t>this commitment explains why we are not averse to</w:t>
      </w:r>
      <w:r w:rsidRPr="00AE4834">
        <w:t xml:space="preserve"> the possibility that </w:t>
      </w:r>
      <w:r w:rsidRPr="00AE4834">
        <w:rPr>
          <w:rStyle w:val="StyleUnderline"/>
        </w:rPr>
        <w:t>hopefulness</w:t>
      </w:r>
      <w:r w:rsidRPr="00AE4834">
        <w:t xml:space="preserve"> may at times be more radical than the cynicism of neo-Lacanian austerity. </w:t>
      </w:r>
      <w:proofErr w:type="gramStart"/>
      <w:r w:rsidRPr="00AE4834">
        <w:t>I  would</w:t>
      </w:r>
      <w:proofErr w:type="gramEnd"/>
      <w:r w:rsidRPr="00AE4834">
        <w:t xml:space="preserve"> propose that it is in these more limber genres of </w:t>
      </w:r>
      <w:proofErr w:type="spellStart"/>
      <w:r w:rsidRPr="00AE4834">
        <w:t>posthumanist</w:t>
      </w:r>
      <w:proofErr w:type="spellEnd"/>
      <w:r w:rsidRPr="00AE4834">
        <w:t xml:space="preserve"> theory that the innovative (rather than merely defensive) spirit of poststructuralism lives on in a reinvigorated form. I would also argue—and this point should not be taken as a criticism of Edelman, whose stylistic acrobatics I count among the merits of No Future—that insofar as these new forms of </w:t>
      </w:r>
      <w:proofErr w:type="spellStart"/>
      <w:r w:rsidRPr="00AE4834">
        <w:t>posthumanist</w:t>
      </w:r>
      <w:proofErr w:type="spellEnd"/>
      <w:r w:rsidRPr="00AE4834">
        <w:t xml:space="preserve"> theory reject faithfulness to torpid forms of overworked rhetoric, they exemplify what is most revolutionary about queer theory, namely, its resistance to obsolete kinship structures of all kinds. For me at least, there is nothing as strange as queer theory that remains intractably devoted to the most sacrosanct pieties of poststructuralism.</w:t>
      </w:r>
    </w:p>
    <w:p w14:paraId="13CAC679" w14:textId="77777777" w:rsidR="008D1EAA" w:rsidRPr="00AE4834" w:rsidRDefault="008D1EAA" w:rsidP="008D1EAA">
      <w:pPr>
        <w:rPr>
          <w:rStyle w:val="StyleUnderline"/>
        </w:rPr>
      </w:pPr>
      <w:r w:rsidRPr="00533209">
        <w:rPr>
          <w:rStyle w:val="StyleUnderline"/>
          <w:highlight w:val="green"/>
        </w:rPr>
        <w:t>Let us assume</w:t>
      </w:r>
      <w:r w:rsidRPr="00AE4834">
        <w:rPr>
          <w:rStyle w:val="StyleUnderline"/>
        </w:rPr>
        <w:t xml:space="preserve"> from the outset that </w:t>
      </w:r>
      <w:r w:rsidRPr="00533209">
        <w:rPr>
          <w:rStyle w:val="StyleUnderline"/>
          <w:highlight w:val="green"/>
        </w:rPr>
        <w:t>the subject is alienated</w:t>
      </w:r>
      <w:r w:rsidRPr="00AE4834">
        <w:t xml:space="preserve">, fragmented, and non-self-identical, </w:t>
      </w:r>
      <w:r w:rsidRPr="00AE4834">
        <w:rPr>
          <w:rStyle w:val="StyleUnderline"/>
        </w:rPr>
        <w:t xml:space="preserve">that its </w:t>
      </w:r>
      <w:r w:rsidRPr="00533209">
        <w:rPr>
          <w:rStyle w:val="StyleUnderline"/>
          <w:highlight w:val="green"/>
        </w:rPr>
        <w:t>every attempt</w:t>
      </w:r>
      <w:r w:rsidRPr="00AE4834">
        <w:rPr>
          <w:rStyle w:val="StyleUnderline"/>
        </w:rPr>
        <w:t xml:space="preserve"> at self-mastery </w:t>
      </w:r>
      <w:r w:rsidRPr="00533209">
        <w:rPr>
          <w:rStyle w:val="StyleUnderline"/>
          <w:highlight w:val="green"/>
        </w:rPr>
        <w:t>is undermined by</w:t>
      </w:r>
      <w:r w:rsidRPr="00AE4834">
        <w:rPr>
          <w:rStyle w:val="StyleUnderline"/>
        </w:rPr>
        <w:t xml:space="preserve"> unconscious currents of </w:t>
      </w:r>
      <w:r w:rsidRPr="00533209">
        <w:rPr>
          <w:rStyle w:val="StyleUnderline"/>
          <w:highlight w:val="green"/>
        </w:rPr>
        <w:t>desire</w:t>
      </w:r>
      <w:r w:rsidRPr="00AE4834">
        <w:rPr>
          <w:rStyle w:val="StyleUnderline"/>
        </w:rPr>
        <w:t xml:space="preserve">, and that </w:t>
      </w:r>
      <w:r w:rsidRPr="00533209">
        <w:rPr>
          <w:rStyle w:val="StyleUnderline"/>
          <w:highlight w:val="green"/>
        </w:rPr>
        <w:t>its sociality is always</w:t>
      </w:r>
      <w:r w:rsidRPr="00AE4834">
        <w:rPr>
          <w:rStyle w:val="StyleUnderline"/>
        </w:rPr>
        <w:t xml:space="preserve"> to some extent </w:t>
      </w:r>
      <w:r w:rsidRPr="00533209">
        <w:rPr>
          <w:rStyle w:val="StyleUnderline"/>
          <w:highlight w:val="green"/>
        </w:rPr>
        <w:t>disrupted</w:t>
      </w:r>
      <w:r w:rsidRPr="00AE4834">
        <w:rPr>
          <w:rStyle w:val="StyleUnderline"/>
        </w:rPr>
        <w:t xml:space="preserve"> by the antisocial energies of the real</w:t>
      </w:r>
      <w:r w:rsidRPr="00AE4834">
        <w:t xml:space="preserve">. Let us also assume that nonreproductive pleasure is valuable, that eros in its unshackled form is rebellious, and that we want to defeat heteronormative, patriarchal, and racist structures of social organization. </w:t>
      </w:r>
      <w:r w:rsidRPr="00533209">
        <w:rPr>
          <w:rStyle w:val="StyleUnderline"/>
          <w:highlight w:val="green"/>
        </w:rPr>
        <w:t>What we are then left with is</w:t>
      </w:r>
      <w:r w:rsidRPr="00AE4834">
        <w:rPr>
          <w:rStyle w:val="StyleUnderline"/>
        </w:rPr>
        <w:t xml:space="preserve"> the dicey question of </w:t>
      </w:r>
      <w:r w:rsidRPr="00533209">
        <w:rPr>
          <w:rStyle w:val="Emphasis"/>
          <w:highlight w:val="green"/>
        </w:rPr>
        <w:t xml:space="preserve">how </w:t>
      </w:r>
      <w:r w:rsidRPr="00AE4834">
        <w:rPr>
          <w:rStyle w:val="Emphasis"/>
        </w:rPr>
        <w:t>the queer subject</w:t>
      </w:r>
      <w:r w:rsidRPr="00AE4834">
        <w:t>—or any subject for that matter—</w:t>
      </w:r>
      <w:r w:rsidRPr="00AE4834">
        <w:rPr>
          <w:rStyle w:val="Emphasis"/>
        </w:rPr>
        <w:t xml:space="preserve">is </w:t>
      </w:r>
      <w:r w:rsidRPr="00533209">
        <w:rPr>
          <w:rStyle w:val="Emphasis"/>
          <w:highlight w:val="green"/>
        </w:rPr>
        <w:t>to proceed</w:t>
      </w:r>
      <w:r w:rsidRPr="00AE4834">
        <w:t xml:space="preserve"> with its life. After all, </w:t>
      </w:r>
      <w:r w:rsidRPr="00533209">
        <w:rPr>
          <w:rStyle w:val="StyleUnderline"/>
          <w:highlight w:val="green"/>
        </w:rPr>
        <w:t>the fact that the subject</w:t>
      </w:r>
      <w:r w:rsidRPr="00AE4834">
        <w:rPr>
          <w:rStyle w:val="StyleUnderline"/>
        </w:rPr>
        <w:t xml:space="preserve"> is socially constituted rather than essential, that it </w:t>
      </w:r>
      <w:r w:rsidRPr="00533209">
        <w:rPr>
          <w:rStyle w:val="StyleUnderline"/>
          <w:highlight w:val="green"/>
        </w:rPr>
        <w:t>only manages to attain a</w:t>
      </w:r>
      <w:r w:rsidRPr="00AE4834">
        <w:rPr>
          <w:rStyle w:val="StyleUnderline"/>
        </w:rPr>
        <w:t xml:space="preserve"> culturally intelligible </w:t>
      </w:r>
      <w:r w:rsidRPr="00533209">
        <w:rPr>
          <w:rStyle w:val="StyleUnderline"/>
          <w:highlight w:val="green"/>
        </w:rPr>
        <w:t>identity at the price of lack</w:t>
      </w:r>
      <w:r w:rsidRPr="00AE4834">
        <w:rPr>
          <w:rStyle w:val="StyleUnderline"/>
        </w:rPr>
        <w:t xml:space="preserve">, and that it is internally torn by antagonistic forces that pull it in contradictory directions does not mean that it is released from the task of fashioning a livable life for itself; if anything, it </w:t>
      </w:r>
      <w:r w:rsidRPr="00533209">
        <w:rPr>
          <w:rStyle w:val="StyleUnderline"/>
          <w:highlight w:val="green"/>
        </w:rPr>
        <w:t>means</w:t>
      </w:r>
      <w:r w:rsidRPr="00AE4834">
        <w:rPr>
          <w:rStyle w:val="StyleUnderline"/>
        </w:rPr>
        <w:t xml:space="preserve"> that </w:t>
      </w:r>
      <w:r w:rsidRPr="00533209">
        <w:rPr>
          <w:rStyle w:val="StyleUnderline"/>
          <w:highlight w:val="green"/>
        </w:rPr>
        <w:t xml:space="preserve">this task is </w:t>
      </w:r>
      <w:r w:rsidRPr="00533209">
        <w:rPr>
          <w:rStyle w:val="Emphasis"/>
          <w:highlight w:val="green"/>
        </w:rPr>
        <w:t>all the more demanding,</w:t>
      </w:r>
      <w:r w:rsidRPr="00AE4834">
        <w:t xml:space="preserve"> </w:t>
      </w:r>
      <w:r w:rsidRPr="00AE4834">
        <w:rPr>
          <w:rStyle w:val="StyleUnderline"/>
        </w:rPr>
        <w:t>sometimes even perhaps calling for the type of negotiation with hegemonic power that Butler advocates.</w:t>
      </w:r>
    </w:p>
    <w:p w14:paraId="652CD890" w14:textId="681C0551" w:rsidR="008D1EAA" w:rsidRDefault="008D1EAA" w:rsidP="008D1EAA">
      <w:pPr>
        <w:rPr>
          <w:rStyle w:val="Emphasis"/>
        </w:rPr>
      </w:pPr>
      <w:r w:rsidRPr="00AE4834">
        <w:t>The main fissure I see in contemporary queer theory resides between those who recognize the necessity of such existential negotiation—affect theorists such as Berlant being the most obvious example—and those who persist in the notion that any concession to the idea that there are lives to be lived in the “real” world leads to soft-hearted and naïve forms of theorizing. Even though I believe that Butler negotiates too willingly</w:t>
      </w:r>
      <w:r w:rsidRPr="00533209">
        <w:rPr>
          <w:highlight w:val="green"/>
        </w:rPr>
        <w:t xml:space="preserve">, </w:t>
      </w:r>
      <w:r w:rsidRPr="00533209">
        <w:rPr>
          <w:rStyle w:val="StyleUnderline"/>
          <w:highlight w:val="green"/>
        </w:rPr>
        <w:t>I find Edelman’s</w:t>
      </w:r>
      <w:r w:rsidRPr="00533209">
        <w:rPr>
          <w:highlight w:val="green"/>
        </w:rPr>
        <w:t xml:space="preserve"> </w:t>
      </w:r>
      <w:r w:rsidRPr="00533209">
        <w:rPr>
          <w:rStyle w:val="Emphasis"/>
          <w:highlight w:val="green"/>
        </w:rPr>
        <w:t>extreme</w:t>
      </w:r>
      <w:r w:rsidRPr="00AE4834">
        <w:t xml:space="preserve"> version of </w:t>
      </w:r>
      <w:r w:rsidRPr="00AE4834">
        <w:rPr>
          <w:rStyle w:val="Emphasis"/>
        </w:rPr>
        <w:t xml:space="preserve">queer </w:t>
      </w:r>
      <w:r w:rsidRPr="00533209">
        <w:rPr>
          <w:rStyle w:val="Emphasis"/>
          <w:highlight w:val="green"/>
        </w:rPr>
        <w:t>antisociality</w:t>
      </w:r>
      <w:r w:rsidRPr="00AE4834">
        <w:t xml:space="preserve"> even more </w:t>
      </w:r>
      <w:r w:rsidRPr="00533209">
        <w:rPr>
          <w:rStyle w:val="Emphasis"/>
          <w:highlight w:val="green"/>
        </w:rPr>
        <w:t>problematic</w:t>
      </w:r>
      <w:r w:rsidRPr="00AE4834">
        <w:t xml:space="preserve">, which is why I have sought to offer an alternative reading of Lacanian negativity. I have sought to show that, </w:t>
      </w:r>
      <w:r w:rsidRPr="00AE4834">
        <w:rPr>
          <w:rStyle w:val="StyleUnderline"/>
        </w:rPr>
        <w:t xml:space="preserve">far from foreclosing the future </w:t>
      </w:r>
      <w:r w:rsidRPr="00AE4834">
        <w:t xml:space="preserve">in the manner that Edelman proposes, Lacanian </w:t>
      </w:r>
      <w:r w:rsidRPr="00533209">
        <w:rPr>
          <w:rStyle w:val="StyleUnderline"/>
          <w:highlight w:val="green"/>
        </w:rPr>
        <w:t>negativity hold</w:t>
      </w:r>
      <w:r w:rsidRPr="00AE4834">
        <w:rPr>
          <w:rStyle w:val="StyleUnderline"/>
        </w:rPr>
        <w:t xml:space="preserve">s open </w:t>
      </w:r>
      <w:r w:rsidRPr="00533209">
        <w:rPr>
          <w:rStyle w:val="StyleUnderline"/>
          <w:highlight w:val="green"/>
        </w:rPr>
        <w:t>the future as</w:t>
      </w:r>
      <w:r w:rsidRPr="00AE4834">
        <w:rPr>
          <w:rStyle w:val="StyleUnderline"/>
        </w:rPr>
        <w:t xml:space="preserve"> a space of </w:t>
      </w:r>
      <w:r w:rsidRPr="00AE4834">
        <w:rPr>
          <w:rStyle w:val="Emphasis"/>
        </w:rPr>
        <w:t xml:space="preserve">ever-renewed </w:t>
      </w:r>
      <w:r w:rsidRPr="00533209">
        <w:rPr>
          <w:rStyle w:val="Emphasis"/>
          <w:highlight w:val="green"/>
        </w:rPr>
        <w:t>possibility</w:t>
      </w:r>
      <w:r w:rsidRPr="00AE4834">
        <w:t xml:space="preserve">. </w:t>
      </w:r>
      <w:r w:rsidRPr="00AE4834">
        <w:rPr>
          <w:rStyle w:val="StyleUnderline"/>
        </w:rPr>
        <w:t>This insight in turn allows me to conceptualize the contours of (queer) subjectivity along less nihilistic lines</w:t>
      </w:r>
      <w:r w:rsidRPr="00AE4834">
        <w:t>. After all, barring some life-erasing catastrophe</w:t>
      </w:r>
      <w:r w:rsidRPr="00AE4834">
        <w:rPr>
          <w:rStyle w:val="Emphasis"/>
        </w:rPr>
        <w:t xml:space="preserve">, </w:t>
      </w:r>
      <w:r w:rsidRPr="00533209">
        <w:rPr>
          <w:rStyle w:val="Emphasis"/>
          <w:highlight w:val="green"/>
        </w:rPr>
        <w:t>there will always be a future</w:t>
      </w:r>
      <w:r w:rsidRPr="00AE4834">
        <w:rPr>
          <w:rStyle w:val="Emphasis"/>
        </w:rPr>
        <w:t xml:space="preserve"> in the future, even</w:t>
      </w:r>
      <w:r w:rsidRPr="00AE4834">
        <w:t xml:space="preserve"> (hopefully for some time) </w:t>
      </w:r>
      <w:r w:rsidRPr="00AE4834">
        <w:rPr>
          <w:rStyle w:val="Emphasis"/>
        </w:rPr>
        <w:t>for</w:t>
      </w:r>
      <w:r w:rsidRPr="00AE4834">
        <w:t xml:space="preserve"> Professor </w:t>
      </w:r>
      <w:r w:rsidRPr="00AE4834">
        <w:rPr>
          <w:rStyle w:val="Emphasis"/>
        </w:rPr>
        <w:t>Edelman</w:t>
      </w:r>
      <w:r w:rsidRPr="00AE4834">
        <w:t>. The question that remains—</w:t>
      </w:r>
      <w:r w:rsidRPr="00533209">
        <w:rPr>
          <w:rStyle w:val="Emphasis"/>
          <w:highlight w:val="green"/>
        </w:rPr>
        <w:t>the only question</w:t>
      </w:r>
      <w:r w:rsidRPr="00AE4834">
        <w:rPr>
          <w:rStyle w:val="Emphasis"/>
        </w:rPr>
        <w:t xml:space="preserve"> worth asking—</w:t>
      </w:r>
      <w:r w:rsidRPr="00533209">
        <w:rPr>
          <w:rStyle w:val="Emphasis"/>
          <w:highlight w:val="green"/>
        </w:rPr>
        <w:t>is what this future should</w:t>
      </w:r>
      <w:r w:rsidRPr="00AE4834">
        <w:rPr>
          <w:rStyle w:val="Emphasis"/>
        </w:rPr>
        <w:t xml:space="preserve"> (or could) </w:t>
      </w:r>
      <w:r w:rsidRPr="00533209">
        <w:rPr>
          <w:rStyle w:val="Emphasis"/>
          <w:highlight w:val="green"/>
        </w:rPr>
        <w:t>entail</w:t>
      </w:r>
      <w:r w:rsidRPr="00AE4834">
        <w:rPr>
          <w:rStyle w:val="Emphasis"/>
        </w:rPr>
        <w:t>.</w:t>
      </w:r>
    </w:p>
    <w:p w14:paraId="56354127" w14:textId="77777777" w:rsidR="00AF0D03" w:rsidRPr="00AE4834" w:rsidRDefault="00AF0D03" w:rsidP="00AF0D03">
      <w:pPr>
        <w:pStyle w:val="Heading4"/>
      </w:pPr>
      <w:r w:rsidRPr="00AE4834">
        <w:t xml:space="preserve">Utopianism is </w:t>
      </w:r>
      <w:r w:rsidRPr="00AE4834">
        <w:rPr>
          <w:u w:val="single"/>
        </w:rPr>
        <w:t>valuable</w:t>
      </w:r>
      <w:r w:rsidRPr="00AE4834">
        <w:t xml:space="preserve"> for pursuing equity---wholesale rejections of progress are </w:t>
      </w:r>
      <w:r w:rsidRPr="00AE4834">
        <w:rPr>
          <w:u w:val="single"/>
        </w:rPr>
        <w:t>theoretically useless</w:t>
      </w:r>
      <w:r w:rsidRPr="00AE4834">
        <w:t xml:space="preserve"> because they don’t translate into empirical quality of life improvements, but in the </w:t>
      </w:r>
      <w:proofErr w:type="gramStart"/>
      <w:r w:rsidRPr="00AE4834">
        <w:t>process</w:t>
      </w:r>
      <w:proofErr w:type="gramEnd"/>
      <w:r w:rsidRPr="00AE4834">
        <w:t xml:space="preserve"> they </w:t>
      </w:r>
      <w:r w:rsidRPr="00AE4834">
        <w:rPr>
          <w:u w:val="single"/>
        </w:rPr>
        <w:t>abandon</w:t>
      </w:r>
      <w:r w:rsidRPr="00AE4834">
        <w:t xml:space="preserve"> the most vulnerable populations </w:t>
      </w:r>
    </w:p>
    <w:p w14:paraId="54115394" w14:textId="77777777" w:rsidR="00AF0D03" w:rsidRPr="00AE4834" w:rsidRDefault="00AF0D03" w:rsidP="00AF0D03">
      <w:proofErr w:type="spellStart"/>
      <w:r w:rsidRPr="00AE4834">
        <w:rPr>
          <w:b/>
        </w:rPr>
        <w:t>Ruti</w:t>
      </w:r>
      <w:proofErr w:type="spellEnd"/>
      <w:r w:rsidRPr="00AE4834">
        <w:rPr>
          <w:b/>
        </w:rPr>
        <w:t xml:space="preserve"> 17 </w:t>
      </w:r>
      <w:r w:rsidRPr="00AE4834">
        <w:t xml:space="preserve">(Mari, Professor of critical theory and of sexual diversity studies at the University of Toronto, “The </w:t>
      </w:r>
      <w:proofErr w:type="spellStart"/>
      <w:r w:rsidRPr="00AE4834">
        <w:t>Ethiscs</w:t>
      </w:r>
      <w:proofErr w:type="spellEnd"/>
      <w:r w:rsidRPr="00AE4834">
        <w:t xml:space="preserve"> of Opting Out: Queer Theory’s Defiant Subjects,” Page 88-91)</w:t>
      </w:r>
    </w:p>
    <w:p w14:paraId="37C02983" w14:textId="77777777" w:rsidR="00AF0D03" w:rsidRPr="00AE4834" w:rsidRDefault="00AF0D03" w:rsidP="00AF0D03">
      <w:r w:rsidRPr="00AE4834">
        <w:t xml:space="preserve">For his part, </w:t>
      </w:r>
      <w:r w:rsidRPr="00533209">
        <w:rPr>
          <w:rStyle w:val="StyleUnderline"/>
          <w:highlight w:val="green"/>
        </w:rPr>
        <w:t>Edelman</w:t>
      </w:r>
      <w:r w:rsidRPr="00AE4834">
        <w:t xml:space="preserve">, in criticizing Muñoz’s commitment to utopianism, </w:t>
      </w:r>
      <w:r w:rsidRPr="00533209">
        <w:rPr>
          <w:rStyle w:val="StyleUnderline"/>
          <w:highlight w:val="green"/>
        </w:rPr>
        <w:t>accuses Muñoz of</w:t>
      </w:r>
      <w:r w:rsidRPr="00AE4834">
        <w:t xml:space="preserve"> the kind of </w:t>
      </w:r>
      <w:r w:rsidRPr="00AE4834">
        <w:rPr>
          <w:rStyle w:val="Emphasis"/>
        </w:rPr>
        <w:t xml:space="preserve">liberal </w:t>
      </w:r>
      <w:proofErr w:type="spellStart"/>
      <w:r w:rsidRPr="00533209">
        <w:rPr>
          <w:rStyle w:val="Emphasis"/>
          <w:highlight w:val="green"/>
        </w:rPr>
        <w:t>inclusionism</w:t>
      </w:r>
      <w:proofErr w:type="spellEnd"/>
      <w:r w:rsidRPr="00AE4834">
        <w:t xml:space="preserve"> </w:t>
      </w:r>
      <w:r w:rsidRPr="00AE4834">
        <w:rPr>
          <w:rStyle w:val="StyleUnderline"/>
        </w:rPr>
        <w:t>that fails to recognize the insistence with which the antisocial pulse of the death drive undermines all social organization</w:t>
      </w:r>
      <w:r w:rsidRPr="00AE4834">
        <w:t xml:space="preserve"> (or, in Lacanian terms, the insistence with which the real disrupts the </w:t>
      </w:r>
      <w:proofErr w:type="spellStart"/>
      <w:r w:rsidRPr="00AE4834">
        <w:t>fantasmatic</w:t>
      </w:r>
      <w:proofErr w:type="spellEnd"/>
      <w:r w:rsidRPr="00AE4834">
        <w:t xml:space="preserve"> coherence of the symbolic). More specifically, Edelman accuses Muñoz (and Dean) of “putting the puppet of humanism through its passion play once again” by promoting “the redemptive hope of producing brave new social collectivities” (2006, 821). </w:t>
      </w:r>
      <w:r w:rsidRPr="00AE4834">
        <w:rPr>
          <w:rStyle w:val="StyleUnderline"/>
        </w:rPr>
        <w:t xml:space="preserve">Essentially, Edelman believes that Muñoz </w:t>
      </w:r>
      <w:r w:rsidRPr="00533209">
        <w:rPr>
          <w:rStyle w:val="StyleUnderline"/>
          <w:highlight w:val="green"/>
        </w:rPr>
        <w:t>and</w:t>
      </w:r>
      <w:r w:rsidRPr="00AE4834">
        <w:rPr>
          <w:rStyle w:val="StyleUnderline"/>
        </w:rPr>
        <w:t xml:space="preserve"> Dean fall prey to </w:t>
      </w:r>
      <w:r w:rsidRPr="00533209">
        <w:rPr>
          <w:rStyle w:val="StyleUnderline"/>
          <w:highlight w:val="green"/>
        </w:rPr>
        <w:t>the humanist conviction that meaning, progress, and</w:t>
      </w:r>
      <w:r w:rsidRPr="00AE4834">
        <w:rPr>
          <w:rStyle w:val="StyleUnderline"/>
        </w:rPr>
        <w:t xml:space="preserve"> rational </w:t>
      </w:r>
      <w:r w:rsidRPr="00533209">
        <w:rPr>
          <w:rStyle w:val="StyleUnderline"/>
          <w:highlight w:val="green"/>
        </w:rPr>
        <w:t>understanding are able to transcend</w:t>
      </w:r>
      <w:r w:rsidRPr="00AE4834">
        <w:rPr>
          <w:rStyle w:val="StyleUnderline"/>
        </w:rPr>
        <w:t xml:space="preserve"> the foundational </w:t>
      </w:r>
      <w:r w:rsidRPr="00533209">
        <w:rPr>
          <w:rStyle w:val="StyleUnderline"/>
          <w:highlight w:val="green"/>
        </w:rPr>
        <w:t>antagonism</w:t>
      </w:r>
      <w:r w:rsidRPr="00AE4834">
        <w:rPr>
          <w:rStyle w:val="StyleUnderline"/>
        </w:rPr>
        <w:t>s of social life</w:t>
      </w:r>
      <w:r w:rsidRPr="00AE4834">
        <w:t xml:space="preserve">— antagonisms that Lacan captured through his notion of the real as an internal limit to symbolic closure. </w:t>
      </w:r>
    </w:p>
    <w:p w14:paraId="62054AC6" w14:textId="77777777" w:rsidR="00AF0D03" w:rsidRPr="00AE4834" w:rsidRDefault="00AF0D03" w:rsidP="00AF0D03">
      <w:r w:rsidRPr="00AE4834">
        <w:t xml:space="preserve">Let me put some of my cards on the table right away: </w:t>
      </w:r>
      <w:r w:rsidRPr="00AE4834">
        <w:rPr>
          <w:rStyle w:val="Emphasis"/>
        </w:rPr>
        <w:t xml:space="preserve">I think that </w:t>
      </w:r>
      <w:r w:rsidRPr="00533209">
        <w:rPr>
          <w:rStyle w:val="Emphasis"/>
          <w:highlight w:val="green"/>
        </w:rPr>
        <w:t>this critique misses its mark</w:t>
      </w:r>
      <w:r w:rsidRPr="00AE4834">
        <w:rPr>
          <w:rStyle w:val="Emphasis"/>
        </w:rPr>
        <w:t xml:space="preserve"> quite </w:t>
      </w:r>
      <w:r w:rsidRPr="00533209">
        <w:rPr>
          <w:rStyle w:val="Emphasis"/>
          <w:highlight w:val="green"/>
        </w:rPr>
        <w:t>drastically</w:t>
      </w:r>
      <w:r w:rsidRPr="00AE4834">
        <w:t xml:space="preserve"> in the sense that, </w:t>
      </w:r>
      <w:r w:rsidRPr="00AE4834">
        <w:rPr>
          <w:rStyle w:val="StyleUnderline"/>
        </w:rPr>
        <w:t>whatever faith Muñoz</w:t>
      </w:r>
      <w:r w:rsidRPr="00AE4834">
        <w:t xml:space="preserve"> and Dean might </w:t>
      </w:r>
      <w:r w:rsidRPr="00AE4834">
        <w:rPr>
          <w:rStyle w:val="StyleUnderline"/>
        </w:rPr>
        <w:t>have in new social collectivities, they do not</w:t>
      </w:r>
      <w:r w:rsidRPr="00AE4834">
        <w:t xml:space="preserve">, as Edelman implies, </w:t>
      </w:r>
      <w:r w:rsidRPr="00AE4834">
        <w:rPr>
          <w:rStyle w:val="StyleUnderline"/>
        </w:rPr>
        <w:t>support liberal humanism’s dreams of redemption through greater inclusion; they do not believe that simply allowing previously marginalized subjects to enter the existing system would miraculously conjure away the system’s problems</w:t>
      </w:r>
      <w:r w:rsidRPr="00AE4834">
        <w:t xml:space="preserve">. Quite the contrary, </w:t>
      </w:r>
      <w:r w:rsidRPr="00AE4834">
        <w:rPr>
          <w:rStyle w:val="StyleUnderline"/>
        </w:rPr>
        <w:t>both are deeply critical of the homonormative quest for social respectability</w:t>
      </w:r>
      <w:r w:rsidRPr="00AE4834">
        <w:t xml:space="preserve"> that characterizes much of liberal gay and lesbian politics. In Cruising Utopia (2009), Muñoz in fact explicitly condemns homonormative gays and lesbians who allow themselves to be seduced by the material and symbolic rewards of neoliberal capitalism. One could of course point out that Edelman could not have known in 2006 what Muñoz was going to say in a book that was published three years later. But this does not change the fact that Edelman’s accusation rings false for the simple reason that it is aimed at two progressive critics who are so well versed in the basics of </w:t>
      </w:r>
      <w:proofErr w:type="spellStart"/>
      <w:r w:rsidRPr="00AE4834">
        <w:t>posthumanist</w:t>
      </w:r>
      <w:proofErr w:type="spellEnd"/>
      <w:r w:rsidRPr="00AE4834">
        <w:t xml:space="preserve"> theory that they in many ways take the demise of the humanist self for granted.</w:t>
      </w:r>
    </w:p>
    <w:p w14:paraId="00127303" w14:textId="77777777" w:rsidR="00AF0D03" w:rsidRPr="00AE4834" w:rsidRDefault="00AF0D03" w:rsidP="00AF0D03">
      <w:r w:rsidRPr="00533209">
        <w:rPr>
          <w:rStyle w:val="StyleUnderline"/>
          <w:highlight w:val="green"/>
        </w:rPr>
        <w:t>I cannot think of a single critic</w:t>
      </w:r>
      <w:r w:rsidRPr="00AE4834">
        <w:rPr>
          <w:rStyle w:val="StyleUnderline"/>
        </w:rPr>
        <w:t xml:space="preserve"> within queer theory </w:t>
      </w:r>
      <w:r w:rsidRPr="00533209">
        <w:rPr>
          <w:rStyle w:val="StyleUnderline"/>
          <w:highlight w:val="green"/>
        </w:rPr>
        <w:t>who naïvely endorses</w:t>
      </w:r>
      <w:r w:rsidRPr="00AE4834">
        <w:rPr>
          <w:rStyle w:val="StyleUnderline"/>
        </w:rPr>
        <w:t xml:space="preserve"> the sovereign subject of </w:t>
      </w:r>
      <w:r w:rsidRPr="00533209">
        <w:rPr>
          <w:rStyle w:val="StyleUnderline"/>
          <w:highlight w:val="green"/>
        </w:rPr>
        <w:t>liberal humanism</w:t>
      </w:r>
      <w:r w:rsidRPr="00AE4834">
        <w:t xml:space="preserve">. If anything—as I have already noted and will discuss in greater detail in the next chapter—the field, like the rest of American progressive theory, seems to be caught up in a compulsive cycle of needing to repeatedly expunge this subject even when very little of it remains. Furthermore, </w:t>
      </w:r>
      <w:r w:rsidRPr="00533209">
        <w:rPr>
          <w:rStyle w:val="StyleUnderline"/>
          <w:highlight w:val="green"/>
        </w:rPr>
        <w:t>the idea</w:t>
      </w:r>
      <w:r w:rsidRPr="00AE4834">
        <w:rPr>
          <w:rStyle w:val="StyleUnderline"/>
        </w:rPr>
        <w:t xml:space="preserve"> that utopian thinking is by definition liberal</w:t>
      </w:r>
      <w:r w:rsidRPr="00AE4834">
        <w:rPr>
          <w:rStyle w:val="Emphasis"/>
        </w:rPr>
        <w:t xml:space="preserve">, that </w:t>
      </w:r>
      <w:r w:rsidRPr="00533209">
        <w:rPr>
          <w:rStyle w:val="Emphasis"/>
          <w:highlight w:val="green"/>
        </w:rPr>
        <w:t>there is no room for utopianism</w:t>
      </w:r>
      <w:r w:rsidRPr="00AE4834">
        <w:t xml:space="preserve"> within </w:t>
      </w:r>
      <w:proofErr w:type="spellStart"/>
      <w:r w:rsidRPr="00AE4834">
        <w:t>posthumanist</w:t>
      </w:r>
      <w:proofErr w:type="spellEnd"/>
      <w:r w:rsidRPr="00AE4834">
        <w:t xml:space="preserve"> paradigms</w:t>
      </w:r>
      <w:r w:rsidRPr="00AE4834">
        <w:rPr>
          <w:rStyle w:val="StyleUnderline"/>
        </w:rPr>
        <w:t xml:space="preserve">, </w:t>
      </w:r>
      <w:r w:rsidRPr="00533209">
        <w:rPr>
          <w:rStyle w:val="StyleUnderline"/>
          <w:highlight w:val="green"/>
        </w:rPr>
        <w:t>is an indication</w:t>
      </w:r>
      <w:r w:rsidRPr="00AE4834">
        <w:rPr>
          <w:rStyle w:val="StyleUnderline"/>
        </w:rPr>
        <w:t xml:space="preserve"> of the extent to which certain strands of </w:t>
      </w:r>
      <w:proofErr w:type="spellStart"/>
      <w:r w:rsidRPr="00AE4834">
        <w:rPr>
          <w:rStyle w:val="StyleUnderline"/>
        </w:rPr>
        <w:t>posthumanist</w:t>
      </w:r>
      <w:proofErr w:type="spellEnd"/>
      <w:r w:rsidRPr="00AE4834">
        <w:rPr>
          <w:rStyle w:val="StyleUnderline"/>
        </w:rPr>
        <w:t xml:space="preserve"> </w:t>
      </w:r>
      <w:r w:rsidRPr="00533209">
        <w:rPr>
          <w:rStyle w:val="StyleUnderline"/>
          <w:highlight w:val="green"/>
        </w:rPr>
        <w:t>theory</w:t>
      </w:r>
      <w:r w:rsidRPr="00AE4834">
        <w:rPr>
          <w:rStyle w:val="StyleUnderline"/>
        </w:rPr>
        <w:t xml:space="preserve"> have </w:t>
      </w:r>
      <w:r w:rsidRPr="00533209">
        <w:rPr>
          <w:rStyle w:val="StyleUnderline"/>
          <w:highlight w:val="green"/>
        </w:rPr>
        <w:t>solidified</w:t>
      </w:r>
      <w:r w:rsidRPr="00AE4834">
        <w:rPr>
          <w:rStyle w:val="StyleUnderline"/>
        </w:rPr>
        <w:t xml:space="preserve"> into </w:t>
      </w:r>
      <w:r w:rsidRPr="00533209">
        <w:rPr>
          <w:rStyle w:val="Emphasis"/>
          <w:highlight w:val="green"/>
        </w:rPr>
        <w:t>lifeless patterns that no longer serve</w:t>
      </w:r>
      <w:r w:rsidRPr="00AE4834">
        <w:rPr>
          <w:rStyle w:val="Emphasis"/>
        </w:rPr>
        <w:t xml:space="preserve"> a </w:t>
      </w:r>
      <w:r w:rsidRPr="00533209">
        <w:rPr>
          <w:rStyle w:val="Emphasis"/>
          <w:highlight w:val="green"/>
        </w:rPr>
        <w:t>critical function</w:t>
      </w:r>
      <w:r w:rsidRPr="00AE4834">
        <w:rPr>
          <w:rStyle w:val="StyleUnderline"/>
        </w:rPr>
        <w:t>;</w:t>
      </w:r>
      <w:r w:rsidRPr="00AE4834">
        <w:t xml:space="preserve"> in such instances, </w:t>
      </w:r>
      <w:r w:rsidRPr="00533209">
        <w:rPr>
          <w:rStyle w:val="StyleUnderline"/>
          <w:highlight w:val="green"/>
        </w:rPr>
        <w:t>the</w:t>
      </w:r>
      <w:r w:rsidRPr="00533209">
        <w:rPr>
          <w:highlight w:val="green"/>
        </w:rPr>
        <w:t xml:space="preserve"> </w:t>
      </w:r>
      <w:r w:rsidRPr="00533209">
        <w:rPr>
          <w:rStyle w:val="Emphasis"/>
          <w:highlight w:val="green"/>
        </w:rPr>
        <w:t>monotonous repetition of</w:t>
      </w:r>
      <w:r w:rsidRPr="00AE4834">
        <w:rPr>
          <w:rStyle w:val="Emphasis"/>
        </w:rPr>
        <w:t xml:space="preserve"> poststructuralist </w:t>
      </w:r>
      <w:r w:rsidRPr="00533209">
        <w:rPr>
          <w:rStyle w:val="Emphasis"/>
          <w:highlight w:val="green"/>
        </w:rPr>
        <w:t>dogmas</w:t>
      </w:r>
      <w:r w:rsidRPr="00AE4834">
        <w:t>—in Edelman’s case, “</w:t>
      </w:r>
      <w:r w:rsidRPr="00533209">
        <w:rPr>
          <w:rStyle w:val="Emphasis"/>
          <w:highlight w:val="green"/>
        </w:rPr>
        <w:t>hope</w:t>
      </w:r>
      <w:r w:rsidRPr="00AE4834">
        <w:rPr>
          <w:rStyle w:val="Emphasis"/>
        </w:rPr>
        <w:t xml:space="preserve">fulness </w:t>
      </w:r>
      <w:r w:rsidRPr="00533209">
        <w:rPr>
          <w:rStyle w:val="Emphasis"/>
          <w:highlight w:val="green"/>
        </w:rPr>
        <w:t>bad,</w:t>
      </w:r>
      <w:r w:rsidRPr="00AE4834">
        <w:rPr>
          <w:rStyle w:val="Emphasis"/>
        </w:rPr>
        <w:t xml:space="preserve"> </w:t>
      </w:r>
      <w:r w:rsidRPr="00533209">
        <w:rPr>
          <w:rStyle w:val="Emphasis"/>
          <w:highlight w:val="green"/>
        </w:rPr>
        <w:t>negativity good</w:t>
      </w:r>
      <w:r w:rsidRPr="00AE4834">
        <w:t xml:space="preserve">” (which, notably, has the same starkly </w:t>
      </w:r>
      <w:proofErr w:type="spellStart"/>
      <w:r w:rsidRPr="00AE4834">
        <w:t>binaristic</w:t>
      </w:r>
      <w:proofErr w:type="spellEnd"/>
      <w:r w:rsidRPr="00AE4834">
        <w:t xml:space="preserve"> structure as Butler’s “autonomy bad, relationality good”)—</w:t>
      </w:r>
      <w:r w:rsidRPr="00533209">
        <w:rPr>
          <w:rStyle w:val="Emphasis"/>
          <w:highlight w:val="green"/>
        </w:rPr>
        <w:t>serves to bar alternative</w:t>
      </w:r>
      <w:r w:rsidRPr="00AE4834">
        <w:rPr>
          <w:rStyle w:val="Emphasis"/>
        </w:rPr>
        <w:t xml:space="preserve"> </w:t>
      </w:r>
      <w:r w:rsidRPr="00533209">
        <w:rPr>
          <w:rStyle w:val="Emphasis"/>
          <w:highlight w:val="green"/>
        </w:rPr>
        <w:t>perspectives that might revitalize</w:t>
      </w:r>
      <w:r w:rsidRPr="00AE4834">
        <w:rPr>
          <w:rStyle w:val="Emphasis"/>
        </w:rPr>
        <w:t xml:space="preserve"> contemporary </w:t>
      </w:r>
      <w:r w:rsidRPr="00533209">
        <w:rPr>
          <w:rStyle w:val="Emphasis"/>
          <w:highlight w:val="green"/>
        </w:rPr>
        <w:t>theory</w:t>
      </w:r>
      <w:r w:rsidRPr="00AE4834">
        <w:rPr>
          <w:rStyle w:val="Emphasis"/>
        </w:rPr>
        <w:t xml:space="preserve"> by allowing us to think beyond bad–good archetypes</w:t>
      </w:r>
      <w:r w:rsidRPr="00AE4834">
        <w:t xml:space="preserve">. In this sense, Muñoz’s statement regarding Edelman’s “well-worn war chest of poststructuralist pieties” (2009, 10) is right on target, as is his rebuke of the “various romances of negativity” that have, within queer theory, become so predictable as to be “resoundingly anticritical” (12). </w:t>
      </w:r>
    </w:p>
    <w:p w14:paraId="5ED2EED6" w14:textId="77777777" w:rsidR="00AF0D03" w:rsidRPr="00AE4834" w:rsidRDefault="00AF0D03" w:rsidP="00AF0D03">
      <w:r w:rsidRPr="00AE4834">
        <w:rPr>
          <w:rStyle w:val="StyleUnderline"/>
        </w:rPr>
        <w:t>If Edelman’s accusations against Muñoz are relatively easy to dismiss</w:t>
      </w:r>
      <w:r w:rsidRPr="00AE4834">
        <w:t xml:space="preserve">, the reverse is not the case, for </w:t>
      </w:r>
      <w:r w:rsidRPr="00533209">
        <w:rPr>
          <w:rStyle w:val="StyleUnderline"/>
          <w:highlight w:val="green"/>
        </w:rPr>
        <w:t>Muñoz’s indicts Edelman for</w:t>
      </w:r>
      <w:r w:rsidRPr="00AE4834">
        <w:rPr>
          <w:rStyle w:val="StyleUnderline"/>
        </w:rPr>
        <w:t xml:space="preserve"> perpetuating a </w:t>
      </w:r>
      <w:r w:rsidRPr="00533209">
        <w:rPr>
          <w:rStyle w:val="Emphasis"/>
          <w:highlight w:val="green"/>
        </w:rPr>
        <w:t>clandestine</w:t>
      </w:r>
      <w:r w:rsidRPr="00AE4834">
        <w:t xml:space="preserve">—and therefore all the more </w:t>
      </w:r>
      <w:r w:rsidRPr="00AE4834">
        <w:rPr>
          <w:rStyle w:val="Emphasis"/>
        </w:rPr>
        <w:t>insidious</w:t>
      </w:r>
      <w:r w:rsidRPr="00AE4834">
        <w:t xml:space="preserve">—form of </w:t>
      </w:r>
      <w:r w:rsidRPr="00533209">
        <w:rPr>
          <w:rStyle w:val="Emphasis"/>
          <w:highlight w:val="green"/>
        </w:rPr>
        <w:t>white gay male identity politics</w:t>
      </w:r>
      <w:r w:rsidRPr="00AE4834">
        <w:t xml:space="preserve">: a politics </w:t>
      </w:r>
      <w:r w:rsidRPr="00533209">
        <w:rPr>
          <w:rStyle w:val="Emphasis"/>
          <w:highlight w:val="green"/>
        </w:rPr>
        <w:t>that flees from</w:t>
      </w:r>
      <w:r w:rsidRPr="00AE4834">
        <w:rPr>
          <w:rStyle w:val="Emphasis"/>
        </w:rPr>
        <w:t xml:space="preserve"> the</w:t>
      </w:r>
      <w:r w:rsidRPr="00AE4834">
        <w:t xml:space="preserve"> (supposedly) </w:t>
      </w:r>
      <w:r w:rsidRPr="00AE4834">
        <w:rPr>
          <w:rStyle w:val="StyleUnderline"/>
        </w:rPr>
        <w:t xml:space="preserve">contaminating impact that a consideration of gender, racial, economic, and global </w:t>
      </w:r>
      <w:r w:rsidRPr="00533209">
        <w:rPr>
          <w:rStyle w:val="StyleUnderline"/>
          <w:highlight w:val="green"/>
        </w:rPr>
        <w:t>inequalities</w:t>
      </w:r>
      <w:r w:rsidRPr="00AE4834">
        <w:rPr>
          <w:rStyle w:val="StyleUnderline"/>
        </w:rPr>
        <w:t xml:space="preserve"> might have on queer theory </w:t>
      </w:r>
      <w:r w:rsidRPr="00533209">
        <w:rPr>
          <w:rStyle w:val="StyleUnderline"/>
          <w:highlight w:val="green"/>
        </w:rPr>
        <w:t>and</w:t>
      </w:r>
      <w:r w:rsidRPr="00AE4834">
        <w:rPr>
          <w:rStyle w:val="StyleUnderline"/>
        </w:rPr>
        <w:t xml:space="preserve"> that</w:t>
      </w:r>
      <w:r w:rsidRPr="00AE4834">
        <w:t xml:space="preserve"> </w:t>
      </w:r>
      <w:r w:rsidRPr="00533209">
        <w:rPr>
          <w:rStyle w:val="Emphasis"/>
          <w:highlight w:val="green"/>
        </w:rPr>
        <w:t>refuses to recognize</w:t>
      </w:r>
      <w:r w:rsidRPr="00AE4834">
        <w:rPr>
          <w:rStyle w:val="Emphasis"/>
        </w:rPr>
        <w:t xml:space="preserve"> that </w:t>
      </w:r>
      <w:r w:rsidRPr="00533209">
        <w:rPr>
          <w:rStyle w:val="Emphasis"/>
          <w:highlight w:val="green"/>
        </w:rPr>
        <w:t>the white gay male subject is</w:t>
      </w:r>
      <w:r w:rsidRPr="00AE4834">
        <w:rPr>
          <w:rStyle w:val="Emphasis"/>
        </w:rPr>
        <w:t xml:space="preserve"> </w:t>
      </w:r>
      <w:r w:rsidRPr="00533209">
        <w:rPr>
          <w:rStyle w:val="Emphasis"/>
          <w:highlight w:val="green"/>
        </w:rPr>
        <w:t>just as “</w:t>
      </w:r>
      <w:proofErr w:type="spellStart"/>
      <w:r w:rsidRPr="00533209">
        <w:rPr>
          <w:rStyle w:val="Emphasis"/>
          <w:highlight w:val="green"/>
        </w:rPr>
        <w:t>identitarian</w:t>
      </w:r>
      <w:proofErr w:type="spellEnd"/>
      <w:r w:rsidRPr="00AE4834">
        <w:rPr>
          <w:rStyle w:val="Emphasis"/>
        </w:rPr>
        <w:t>”</w:t>
      </w:r>
      <w:r w:rsidRPr="00AE4834">
        <w:t xml:space="preserve"> as any other subject. Muñoz asserts </w:t>
      </w:r>
      <w:r w:rsidRPr="00AE4834">
        <w:rPr>
          <w:rStyle w:val="StyleUnderline"/>
        </w:rPr>
        <w:t>that the only reason Edelman is able to dodge the specter of identity politics is that, in Edelman’s work, white masculinity falsely configures—as it has always done—the “universal,” “neutral” subject position that</w:t>
      </w:r>
      <w:r w:rsidRPr="00AE4834">
        <w:t xml:space="preserve"> (seemingly) </w:t>
      </w:r>
      <w:r w:rsidRPr="00AE4834">
        <w:rPr>
          <w:rStyle w:val="StyleUnderline"/>
        </w:rPr>
        <w:t xml:space="preserve">resides beyond </w:t>
      </w:r>
      <w:proofErr w:type="spellStart"/>
      <w:r w:rsidRPr="00AE4834">
        <w:rPr>
          <w:rStyle w:val="StyleUnderline"/>
        </w:rPr>
        <w:t>identitarian</w:t>
      </w:r>
      <w:proofErr w:type="spellEnd"/>
      <w:r w:rsidRPr="00AE4834">
        <w:rPr>
          <w:rStyle w:val="StyleUnderline"/>
        </w:rPr>
        <w:t xml:space="preserve"> concern</w:t>
      </w:r>
      <w:r w:rsidRPr="00AE4834">
        <w:t xml:space="preserve">. More generally speaking, Muñoz believes that antisocial queer theories “reproduce a crypto-universal white gay subject that is weirdly atemporal” (2009, 94). </w:t>
      </w:r>
    </w:p>
    <w:p w14:paraId="5D218326" w14:textId="77777777" w:rsidR="00AF0D03" w:rsidRPr="00AE4834" w:rsidRDefault="00AF0D03" w:rsidP="00AF0D03">
      <w:r w:rsidRPr="00AE4834">
        <w:t xml:space="preserve">Hiram Perez makes an analogous point when he criticizes not only the ways in which whiteness, in the work of many white gay men, “makes itself transparent” (2005, 187) but also the ways in which poststructuralist rhetoric is used to level charges of essentialism against anyone who dares to call attention to this problem. Along the same lines, Halberstam rails against the “invisible identity politics of white gay men,” adding that when “white men (gay or straight) pursue the interests of white men (gay or straight), there’s a heap of trouble for everyone else” (2006, 231). </w:t>
      </w:r>
      <w:r w:rsidRPr="00AE4834">
        <w:rPr>
          <w:rStyle w:val="StyleUnderline"/>
        </w:rPr>
        <w:t>Muñoz adds a final blow when he concludes that</w:t>
      </w:r>
      <w:r w:rsidRPr="00AE4834">
        <w:t xml:space="preserve"> </w:t>
      </w:r>
      <w:r w:rsidRPr="00AE4834">
        <w:rPr>
          <w:rStyle w:val="StyleUnderline"/>
        </w:rPr>
        <w:t>“</w:t>
      </w:r>
      <w:r w:rsidRPr="00533209">
        <w:rPr>
          <w:rStyle w:val="StyleUnderline"/>
          <w:highlight w:val="green"/>
        </w:rPr>
        <w:t>imagining a</w:t>
      </w:r>
      <w:r w:rsidRPr="00AE4834">
        <w:rPr>
          <w:rStyle w:val="StyleUnderline"/>
        </w:rPr>
        <w:t xml:space="preserve"> queer </w:t>
      </w:r>
      <w:r w:rsidRPr="00533209">
        <w:rPr>
          <w:rStyle w:val="StyleUnderline"/>
          <w:highlight w:val="green"/>
        </w:rPr>
        <w:t>subject</w:t>
      </w:r>
      <w:r w:rsidRPr="00AE4834">
        <w:rPr>
          <w:rStyle w:val="StyleUnderline"/>
        </w:rPr>
        <w:t xml:space="preserve"> who is </w:t>
      </w:r>
      <w:r w:rsidRPr="00533209">
        <w:rPr>
          <w:rStyle w:val="Emphasis"/>
          <w:highlight w:val="green"/>
        </w:rPr>
        <w:t>abstracted</w:t>
      </w:r>
      <w:r w:rsidRPr="00533209">
        <w:rPr>
          <w:rStyle w:val="StyleUnderline"/>
          <w:highlight w:val="green"/>
        </w:rPr>
        <w:t xml:space="preserve"> from</w:t>
      </w:r>
      <w:r w:rsidRPr="00AE4834">
        <w:rPr>
          <w:rStyle w:val="StyleUnderline"/>
        </w:rPr>
        <w:t xml:space="preserve"> the sensuous </w:t>
      </w:r>
      <w:proofErr w:type="spellStart"/>
      <w:r w:rsidRPr="00533209">
        <w:rPr>
          <w:rStyle w:val="Emphasis"/>
          <w:highlight w:val="green"/>
        </w:rPr>
        <w:t>intersectionalities</w:t>
      </w:r>
      <w:proofErr w:type="spellEnd"/>
      <w:r w:rsidRPr="00AE4834">
        <w:rPr>
          <w:rStyle w:val="StyleUnderline"/>
        </w:rPr>
        <w:t xml:space="preserve"> that mark our </w:t>
      </w:r>
      <w:proofErr w:type="gramStart"/>
      <w:r w:rsidRPr="00AE4834">
        <w:rPr>
          <w:rStyle w:val="StyleUnderline"/>
        </w:rPr>
        <w:t>experience</w:t>
      </w:r>
      <w:r w:rsidRPr="00AE4834">
        <w:t>  .</w:t>
      </w:r>
      <w:proofErr w:type="gramEnd"/>
      <w:r w:rsidRPr="00AE4834">
        <w:t xml:space="preserve">  .  </w:t>
      </w:r>
      <w:r w:rsidRPr="00533209">
        <w:rPr>
          <w:rStyle w:val="Emphasis"/>
          <w:highlight w:val="green"/>
        </w:rPr>
        <w:t>. is a ticket whose price most cannot afford</w:t>
      </w:r>
      <w:r w:rsidRPr="00AE4834">
        <w:t xml:space="preserve">” (2009, </w:t>
      </w:r>
      <w:proofErr w:type="gramStart"/>
      <w:r w:rsidRPr="00AE4834">
        <w:t>96).</w:t>
      </w:r>
      <w:proofErr w:type="gramEnd"/>
    </w:p>
    <w:p w14:paraId="69B1367F" w14:textId="77777777" w:rsidR="00AF0D03" w:rsidRPr="00AE4834" w:rsidRDefault="00AF0D03" w:rsidP="00AF0D03">
      <w:r w:rsidRPr="00AE4834">
        <w:t xml:space="preserve">The battle lines are thus clearly drawn between those—(some) white gay men—for whom sexuality is the sole axis of theoretical investigation and those for whom sexuality is just one among many such axes. Muñoz does not pull his punches, notoriously calling—in the course of the PMLA exchange—the antisocial thesis “the gay white man’s last stand” (2006, 825). In Cruising Utopia, he in turn argues that Edelman “anticipates and bristles against his future critics with a precognitive paranoia” by predicting that some </w:t>
      </w:r>
      <w:proofErr w:type="spellStart"/>
      <w:r w:rsidRPr="00AE4834">
        <w:t>identitarian</w:t>
      </w:r>
      <w:proofErr w:type="spellEnd"/>
      <w:r w:rsidRPr="00AE4834">
        <w:t xml:space="preserve"> critics might contest his polemic by arguing that it is “determined by his middle-class white male positionality” (2009, 95). Muñoz’s candid assessment of Edelman’s efforts to inoculate himself against this critique is that it “does not do the job” (95). </w:t>
      </w:r>
    </w:p>
    <w:p w14:paraId="4E84A357" w14:textId="77777777" w:rsidR="00AF0D03" w:rsidRPr="00AE4834" w:rsidRDefault="00AF0D03" w:rsidP="00AF0D03">
      <w:r w:rsidRPr="00AE4834">
        <w:rPr>
          <w:rStyle w:val="StyleUnderline"/>
        </w:rPr>
        <w:t xml:space="preserve">The stakes of Muñoz’s accusation are </w:t>
      </w:r>
      <w:r w:rsidRPr="00AE4834">
        <w:rPr>
          <w:rStyle w:val="Emphasis"/>
        </w:rPr>
        <w:t>high</w:t>
      </w:r>
      <w:r w:rsidRPr="00AE4834">
        <w:rPr>
          <w:rStyle w:val="StyleUnderline"/>
        </w:rPr>
        <w:t xml:space="preserve">, revolving around the question of </w:t>
      </w:r>
      <w:r w:rsidRPr="00AE4834">
        <w:rPr>
          <w:rStyle w:val="Emphasis"/>
        </w:rPr>
        <w:t>who can afford to relinquish all hope</w:t>
      </w:r>
      <w:r w:rsidRPr="00AE4834">
        <w:rPr>
          <w:rStyle w:val="StyleUnderline"/>
        </w:rPr>
        <w:t xml:space="preserve"> of a better future in the way that Edelman’s rendering of queer negativity</w:t>
      </w:r>
      <w:r w:rsidRPr="00AE4834">
        <w:t xml:space="preserve">—with includes the derisive critique of the child as a sentimental emblem of reproductive futurity that I mentioned in chapter 1—calls for. Muñoz suggests that </w:t>
      </w:r>
      <w:r w:rsidRPr="00533209">
        <w:rPr>
          <w:rStyle w:val="StyleUnderline"/>
          <w:highlight w:val="green"/>
        </w:rPr>
        <w:t>only those who “have” a future</w:t>
      </w:r>
      <w:r w:rsidRPr="00AE4834">
        <w:rPr>
          <w:rStyle w:val="StyleUnderline"/>
        </w:rPr>
        <w:t xml:space="preserve"> in the first place </w:t>
      </w:r>
      <w:r w:rsidRPr="00533209">
        <w:rPr>
          <w:rStyle w:val="StyleUnderline"/>
          <w:highlight w:val="green"/>
        </w:rPr>
        <w:t>have the luxury of flirting with</w:t>
      </w:r>
      <w:r w:rsidRPr="00AE4834">
        <w:rPr>
          <w:rStyle w:val="StyleUnderline"/>
        </w:rPr>
        <w:t xml:space="preserve"> the idea of </w:t>
      </w:r>
      <w:r w:rsidRPr="00533209">
        <w:rPr>
          <w:rStyle w:val="StyleUnderline"/>
          <w:highlight w:val="green"/>
        </w:rPr>
        <w:t>rejecting it</w:t>
      </w:r>
      <w:r w:rsidRPr="00533209">
        <w:rPr>
          <w:highlight w:val="green"/>
        </w:rPr>
        <w:t>;</w:t>
      </w:r>
      <w:r w:rsidRPr="00AE4834">
        <w:t xml:space="preserve"> conversely, </w:t>
      </w:r>
      <w:r w:rsidRPr="00AE4834">
        <w:rPr>
          <w:rStyle w:val="StyleUnderline"/>
        </w:rPr>
        <w:t xml:space="preserve">those whose futures are </w:t>
      </w:r>
      <w:r w:rsidRPr="00AE4834">
        <w:rPr>
          <w:rStyle w:val="Emphasis"/>
        </w:rPr>
        <w:t>concretely</w:t>
      </w:r>
      <w:r w:rsidRPr="00AE4834">
        <w:t xml:space="preserve"> (empirically) </w:t>
      </w:r>
      <w:r w:rsidRPr="00AE4834">
        <w:rPr>
          <w:rStyle w:val="Emphasis"/>
        </w:rPr>
        <w:t>threatened</w:t>
      </w:r>
      <w:r w:rsidRPr="00AE4834">
        <w:t xml:space="preserve"> </w:t>
      </w:r>
      <w:r w:rsidRPr="00AE4834">
        <w:rPr>
          <w:rStyle w:val="StyleUnderline"/>
        </w:rPr>
        <w:t>are unlikely to advocate the annihilation of these futures</w:t>
      </w:r>
      <w:r w:rsidRPr="00AE4834">
        <w:t xml:space="preserve">. More specifically, Muñoz contends that </w:t>
      </w:r>
      <w:r w:rsidRPr="00AE4834">
        <w:rPr>
          <w:rStyle w:val="StyleUnderline"/>
        </w:rPr>
        <w:t xml:space="preserve">it </w:t>
      </w:r>
      <w:r w:rsidRPr="00533209">
        <w:rPr>
          <w:rStyle w:val="StyleUnderline"/>
          <w:highlight w:val="green"/>
        </w:rPr>
        <w:t>would be</w:t>
      </w:r>
      <w:r w:rsidRPr="00533209">
        <w:rPr>
          <w:highlight w:val="green"/>
        </w:rPr>
        <w:t xml:space="preserve"> </w:t>
      </w:r>
      <w:r w:rsidRPr="00533209">
        <w:rPr>
          <w:rStyle w:val="Emphasis"/>
          <w:highlight w:val="green"/>
        </w:rPr>
        <w:t>disastrous</w:t>
      </w:r>
      <w:r w:rsidRPr="00533209">
        <w:rPr>
          <w:highlight w:val="green"/>
        </w:rPr>
        <w:t xml:space="preserve"> </w:t>
      </w:r>
      <w:r w:rsidRPr="00533209">
        <w:rPr>
          <w:rStyle w:val="StyleUnderline"/>
          <w:highlight w:val="green"/>
        </w:rPr>
        <w:t>to</w:t>
      </w:r>
      <w:r w:rsidRPr="00AE4834">
        <w:rPr>
          <w:rStyle w:val="StyleUnderline"/>
        </w:rPr>
        <w:t xml:space="preserve"> “</w:t>
      </w:r>
      <w:r w:rsidRPr="00533209">
        <w:rPr>
          <w:rStyle w:val="Emphasis"/>
          <w:highlight w:val="green"/>
        </w:rPr>
        <w:t>hand over futurity</w:t>
      </w:r>
      <w:r w:rsidRPr="00533209">
        <w:rPr>
          <w:rStyle w:val="StyleUnderline"/>
          <w:highlight w:val="green"/>
        </w:rPr>
        <w:t xml:space="preserve"> </w:t>
      </w:r>
      <w:r w:rsidRPr="00AE4834">
        <w:rPr>
          <w:rStyle w:val="StyleUnderline"/>
        </w:rPr>
        <w:t xml:space="preserve">to normative </w:t>
      </w:r>
      <w:r w:rsidRPr="00533209">
        <w:rPr>
          <w:rStyle w:val="StyleUnderline"/>
          <w:highlight w:val="green"/>
        </w:rPr>
        <w:t>white</w:t>
      </w:r>
      <w:r w:rsidRPr="00AE4834">
        <w:rPr>
          <w:rStyle w:val="StyleUnderline"/>
        </w:rPr>
        <w:t xml:space="preserve"> reproductive </w:t>
      </w:r>
      <w:r w:rsidRPr="00533209">
        <w:rPr>
          <w:rStyle w:val="StyleUnderline"/>
          <w:highlight w:val="green"/>
        </w:rPr>
        <w:t>futurity</w:t>
      </w:r>
      <w:r w:rsidRPr="00AE4834">
        <w:rPr>
          <w:rStyle w:val="StyleUnderline"/>
        </w:rPr>
        <w:t xml:space="preserve">,” arguing that the fact that this version of futurity </w:t>
      </w:r>
      <w:r w:rsidRPr="00533209">
        <w:rPr>
          <w:rStyle w:val="StyleUnderline"/>
          <w:highlight w:val="green"/>
        </w:rPr>
        <w:t>is</w:t>
      </w:r>
      <w:r w:rsidRPr="00AE4834">
        <w:rPr>
          <w:rStyle w:val="StyleUnderline"/>
        </w:rPr>
        <w:t xml:space="preserve"> currently </w:t>
      </w:r>
      <w:r w:rsidRPr="00533209">
        <w:rPr>
          <w:rStyle w:val="StyleUnderline"/>
          <w:highlight w:val="green"/>
        </w:rPr>
        <w:t>winning</w:t>
      </w:r>
      <w:r w:rsidRPr="00AE4834">
        <w:rPr>
          <w:rStyle w:val="StyleUnderline"/>
        </w:rPr>
        <w:t xml:space="preserve"> “</w:t>
      </w:r>
      <w:r w:rsidRPr="00533209">
        <w:rPr>
          <w:rStyle w:val="Emphasis"/>
          <w:highlight w:val="green"/>
        </w:rPr>
        <w:t>is all the more reason to call on</w:t>
      </w:r>
      <w:r w:rsidRPr="00AE4834">
        <w:rPr>
          <w:rStyle w:val="Emphasis"/>
        </w:rPr>
        <w:t xml:space="preserve"> a utopian </w:t>
      </w:r>
      <w:r w:rsidRPr="00533209">
        <w:rPr>
          <w:rStyle w:val="Emphasis"/>
          <w:highlight w:val="green"/>
        </w:rPr>
        <w:t>political imagination that will enable us to glimpse another</w:t>
      </w:r>
      <w:r w:rsidRPr="00AE4834">
        <w:rPr>
          <w:rStyle w:val="Emphasis"/>
        </w:rPr>
        <w:t xml:space="preserve"> time and place</w:t>
      </w:r>
      <w:r w:rsidRPr="00AE4834">
        <w:t xml:space="preserve">: a ‘not-yet’ </w:t>
      </w:r>
      <w:r w:rsidRPr="00AE4834">
        <w:rPr>
          <w:rStyle w:val="StyleUnderline"/>
        </w:rPr>
        <w:t>where queer youths of color actually get to grow up”</w:t>
      </w:r>
      <w:r w:rsidRPr="00AE4834">
        <w:t xml:space="preserve"> (2009, 95–96). In this manner, Muñoz alerts us to the fact that while Edelman elevates the child to an icon of reproductive futurity, “the future” has never been the province of all children; that is, though Muñoz agrees with the broad outlines of Edelman’s critique of reproductive futurity, he reminds us that this critique does not apply to the vast majority of the world’s children, that “racialized kids, queer kids, are not the sovereign princes of futurity” (95). </w:t>
      </w:r>
    </w:p>
    <w:p w14:paraId="1C5DF0D7" w14:textId="77777777" w:rsidR="00334A8B" w:rsidRPr="008C6F83" w:rsidRDefault="00334A8B" w:rsidP="00334A8B">
      <w:pPr>
        <w:pStyle w:val="Heading4"/>
      </w:pPr>
      <w:r>
        <w:t xml:space="preserve">There is </w:t>
      </w:r>
      <w:r>
        <w:rPr>
          <w:u w:val="single"/>
        </w:rPr>
        <w:t>zero empirical basis</w:t>
      </w:r>
      <w:r>
        <w:t xml:space="preserve"> for psychoanalysis – their authors either </w:t>
      </w:r>
      <w:r>
        <w:rPr>
          <w:u w:val="single"/>
        </w:rPr>
        <w:t>grossly misrepresent</w:t>
      </w:r>
      <w:r>
        <w:t xml:space="preserve"> empirical data or </w:t>
      </w:r>
      <w:r>
        <w:rPr>
          <w:u w:val="single"/>
        </w:rPr>
        <w:t>hubristically extrapolate</w:t>
      </w:r>
      <w:r>
        <w:t xml:space="preserve"> single events into </w:t>
      </w:r>
      <w:r>
        <w:rPr>
          <w:u w:val="single"/>
        </w:rPr>
        <w:t>broad theories</w:t>
      </w:r>
    </w:p>
    <w:p w14:paraId="5AED28EB" w14:textId="77777777" w:rsidR="00334A8B" w:rsidRPr="008C6F83" w:rsidRDefault="00334A8B" w:rsidP="00334A8B">
      <w:r w:rsidRPr="008C6F83">
        <w:rPr>
          <w:rStyle w:val="Style13ptBold"/>
        </w:rPr>
        <w:t>Paris 17</w:t>
      </w:r>
      <w:r w:rsidRPr="008C6F83">
        <w:t xml:space="preserve"> [</w:t>
      </w:r>
      <w:r>
        <w:t>Dr Paris is Professor, Department of Psychiatry, McGill University, and Research Associate, Department of Psychiatry, Jewish General Hospital</w:t>
      </w:r>
      <w:r w:rsidRPr="008C6F83">
        <w:t>. "Is Psychoanalysis Still Relevant to Psychiatry?"</w:t>
      </w:r>
      <w:r>
        <w:t xml:space="preserve"> https://www.ncbi.nlm.nih.gov/pmc/articles/PMC5459228/]</w:t>
      </w:r>
    </w:p>
    <w:p w14:paraId="57479DC8" w14:textId="77777777" w:rsidR="00334A8B" w:rsidRPr="008C6F83" w:rsidRDefault="00334A8B" w:rsidP="00334A8B">
      <w:pPr>
        <w:rPr>
          <w:sz w:val="16"/>
        </w:rPr>
      </w:pPr>
      <w:r w:rsidRPr="008C6F83">
        <w:rPr>
          <w:sz w:val="16"/>
        </w:rPr>
        <w:t xml:space="preserve">In an era in which </w:t>
      </w:r>
      <w:r w:rsidRPr="008C6F83">
        <w:rPr>
          <w:rStyle w:val="Emphasis"/>
        </w:rPr>
        <w:t>psychiatry</w:t>
      </w:r>
      <w:r w:rsidRPr="008C6F83">
        <w:rPr>
          <w:sz w:val="16"/>
        </w:rPr>
        <w:t xml:space="preserve"> </w:t>
      </w:r>
      <w:r w:rsidRPr="008C6F83">
        <w:rPr>
          <w:rStyle w:val="StyleUnderline"/>
        </w:rPr>
        <w:t xml:space="preserve">is dominated by </w:t>
      </w:r>
      <w:r w:rsidRPr="008C6F83">
        <w:rPr>
          <w:rStyle w:val="Emphasis"/>
        </w:rPr>
        <w:t>neuroscience-based models</w:t>
      </w:r>
      <w:r w:rsidRPr="008C6F83">
        <w:rPr>
          <w:sz w:val="16"/>
        </w:rPr>
        <w:t xml:space="preserve">, </w:t>
      </w:r>
      <w:r w:rsidRPr="008C6F83">
        <w:rPr>
          <w:rStyle w:val="StyleUnderline"/>
        </w:rPr>
        <w:t xml:space="preserve">psychological constructs tend to be </w:t>
      </w:r>
      <w:r w:rsidRPr="008C6F83">
        <w:rPr>
          <w:rStyle w:val="Emphasis"/>
        </w:rPr>
        <w:t>neglected</w:t>
      </w:r>
      <w:r w:rsidRPr="008C6F83">
        <w:rPr>
          <w:rStyle w:val="StyleUnderline"/>
        </w:rPr>
        <w:t xml:space="preserve"> and may be taken seriously only when they have neural </w:t>
      </w:r>
      <w:r w:rsidRPr="008C6F83">
        <w:rPr>
          <w:rStyle w:val="Emphasis"/>
        </w:rPr>
        <w:t>correlates</w:t>
      </w:r>
      <w:r w:rsidRPr="008C6F83">
        <w:rPr>
          <w:rStyle w:val="StyleUnderline"/>
        </w:rPr>
        <w:t>.</w:t>
      </w:r>
      <w:r w:rsidRPr="008C6F83">
        <w:rPr>
          <w:sz w:val="16"/>
        </w:rPr>
        <w:t xml:space="preserve">37 </w:t>
      </w:r>
      <w:r w:rsidRPr="008C6F83">
        <w:rPr>
          <w:rStyle w:val="StyleUnderline"/>
        </w:rPr>
        <w:t xml:space="preserve">Some </w:t>
      </w:r>
      <w:r w:rsidRPr="00D65A5B">
        <w:rPr>
          <w:rStyle w:val="StyleUnderline"/>
          <w:highlight w:val="green"/>
        </w:rPr>
        <w:t>psychoanalysts</w:t>
      </w:r>
      <w:r w:rsidRPr="008C6F83">
        <w:rPr>
          <w:rStyle w:val="StyleUnderline"/>
        </w:rPr>
        <w:t xml:space="preserve"> have sought to </w:t>
      </w:r>
      <w:r w:rsidRPr="00D65A5B">
        <w:rPr>
          <w:rStyle w:val="StyleUnderline"/>
          <w:highlight w:val="green"/>
        </w:rPr>
        <w:t>link their model with</w:t>
      </w:r>
      <w:r w:rsidRPr="008C6F83">
        <w:rPr>
          <w:rStyle w:val="StyleUnderline"/>
        </w:rPr>
        <w:t xml:space="preserve"> </w:t>
      </w:r>
      <w:r w:rsidRPr="00D65A5B">
        <w:rPr>
          <w:rStyle w:val="Emphasis"/>
          <w:highlight w:val="green"/>
        </w:rPr>
        <w:t>neuro</w:t>
      </w:r>
      <w:r w:rsidRPr="008C6F83">
        <w:rPr>
          <w:rStyle w:val="StyleUnderline"/>
        </w:rPr>
        <w:t xml:space="preserve">biological </w:t>
      </w:r>
      <w:r w:rsidRPr="00D65A5B">
        <w:rPr>
          <w:rStyle w:val="Emphasis"/>
          <w:highlight w:val="green"/>
        </w:rPr>
        <w:t>research</w:t>
      </w:r>
      <w:r w:rsidRPr="008C6F83">
        <w:rPr>
          <w:sz w:val="16"/>
        </w:rPr>
        <w:t xml:space="preserve"> </w:t>
      </w:r>
      <w:r w:rsidRPr="008C6F83">
        <w:rPr>
          <w:rStyle w:val="StyleUnderline"/>
        </w:rPr>
        <w:t xml:space="preserve">and to claim that newer methods of studying the brain can </w:t>
      </w:r>
      <w:r w:rsidRPr="008C6F83">
        <w:rPr>
          <w:rStyle w:val="Emphasis"/>
        </w:rPr>
        <w:t>validate</w:t>
      </w:r>
      <w:r w:rsidRPr="008C6F83">
        <w:rPr>
          <w:rStyle w:val="StyleUnderline"/>
        </w:rPr>
        <w:t xml:space="preserve"> their </w:t>
      </w:r>
      <w:r w:rsidRPr="008C6F83">
        <w:rPr>
          <w:rStyle w:val="Emphasis"/>
        </w:rPr>
        <w:t>theories</w:t>
      </w:r>
      <w:r w:rsidRPr="008C6F83">
        <w:rPr>
          <w:sz w:val="16"/>
        </w:rPr>
        <w:t>.5,6</w:t>
      </w:r>
    </w:p>
    <w:p w14:paraId="717CD666" w14:textId="77777777" w:rsidR="00334A8B" w:rsidRPr="008C6F83" w:rsidRDefault="00334A8B" w:rsidP="00334A8B">
      <w:pPr>
        <w:rPr>
          <w:sz w:val="16"/>
          <w:szCs w:val="16"/>
        </w:rPr>
      </w:pPr>
      <w:r w:rsidRPr="008C6F83">
        <w:rPr>
          <w:sz w:val="16"/>
          <w:szCs w:val="16"/>
        </w:rPr>
        <w:t xml:space="preserve">Mark </w:t>
      </w:r>
      <w:proofErr w:type="spellStart"/>
      <w:r w:rsidRPr="008C6F83">
        <w:rPr>
          <w:sz w:val="16"/>
          <w:szCs w:val="16"/>
        </w:rPr>
        <w:t>Solms</w:t>
      </w:r>
      <w:proofErr w:type="spellEnd"/>
      <w:r w:rsidRPr="008C6F83">
        <w:rPr>
          <w:sz w:val="16"/>
          <w:szCs w:val="16"/>
        </w:rPr>
        <w:t>, a South African neuropsychologist, is the founder of “</w:t>
      </w:r>
      <w:proofErr w:type="spellStart"/>
      <w:r w:rsidRPr="008C6F83">
        <w:rPr>
          <w:sz w:val="16"/>
          <w:szCs w:val="16"/>
        </w:rPr>
        <w:t>neuropsychoanalysis</w:t>
      </w:r>
      <w:proofErr w:type="spellEnd"/>
      <w:r w:rsidRPr="008C6F83">
        <w:rPr>
          <w:sz w:val="16"/>
          <w:szCs w:val="16"/>
        </w:rPr>
        <w:t>.” This new field, with its own society and its own journal, proposes to use neuroimaging to confirm analytic theories. Its key idea is that subjective experience and the unconscious mind can be observed through neuroimaging.5 It is known that brain processes can be seen on brain imaging even before they have entered consciousness.38 However, claims that neuroimaging validate Freud’s model of the unconscious can be based only on “cherry-picking” the literature. The observed correspondences are superficial and hardly support the complex edifice of psychoanalytic theory.</w:t>
      </w:r>
    </w:p>
    <w:p w14:paraId="5D39F19A" w14:textId="77777777" w:rsidR="00334A8B" w:rsidRPr="008C6F83" w:rsidRDefault="00334A8B" w:rsidP="00334A8B">
      <w:pPr>
        <w:rPr>
          <w:sz w:val="16"/>
          <w:szCs w:val="16"/>
        </w:rPr>
      </w:pPr>
      <w:r w:rsidRPr="008C6F83">
        <w:rPr>
          <w:sz w:val="16"/>
          <w:szCs w:val="16"/>
        </w:rPr>
        <w:t>Solms39 has also suggested that Freud’s ideas about dreams are consistent with neuroscience research based on rapid eye movement (REM) activity. This attempt to rescue a century-old theory met with opposition from dream researchers who consider Freud’s clinical speculations to be incompatible with empirical data.40,41</w:t>
      </w:r>
    </w:p>
    <w:p w14:paraId="12F6862D" w14:textId="77777777" w:rsidR="00334A8B" w:rsidRPr="008C6F83" w:rsidRDefault="00334A8B" w:rsidP="00334A8B">
      <w:pPr>
        <w:rPr>
          <w:sz w:val="16"/>
        </w:rPr>
      </w:pPr>
      <w:r w:rsidRPr="00D65A5B">
        <w:rPr>
          <w:rStyle w:val="StyleUnderline"/>
          <w:highlight w:val="green"/>
        </w:rPr>
        <w:t>The proposal</w:t>
      </w:r>
      <w:r w:rsidRPr="008C6F83">
        <w:rPr>
          <w:sz w:val="16"/>
        </w:rPr>
        <w:t xml:space="preserve"> to establish a discipline of </w:t>
      </w:r>
      <w:proofErr w:type="spellStart"/>
      <w:r w:rsidRPr="008C6F83">
        <w:rPr>
          <w:rStyle w:val="Emphasis"/>
        </w:rPr>
        <w:t>neuropsychoanalysis</w:t>
      </w:r>
      <w:proofErr w:type="spellEnd"/>
      <w:r w:rsidRPr="008C6F83">
        <w:rPr>
          <w:sz w:val="16"/>
        </w:rPr>
        <w:t xml:space="preserve"> </w:t>
      </w:r>
      <w:r w:rsidRPr="008C6F83">
        <w:rPr>
          <w:rStyle w:val="StyleUnderline"/>
        </w:rPr>
        <w:t xml:space="preserve">also </w:t>
      </w:r>
      <w:r w:rsidRPr="00D65A5B">
        <w:rPr>
          <w:rStyle w:val="StyleUnderline"/>
          <w:highlight w:val="green"/>
        </w:rPr>
        <w:t>met</w:t>
      </w:r>
      <w:r w:rsidRPr="008C6F83">
        <w:rPr>
          <w:rStyle w:val="StyleUnderline"/>
        </w:rPr>
        <w:t xml:space="preserve"> with a </w:t>
      </w:r>
      <w:r w:rsidRPr="00D65A5B">
        <w:rPr>
          <w:rStyle w:val="StyleUnderline"/>
          <w:highlight w:val="green"/>
        </w:rPr>
        <w:t xml:space="preserve">mixed </w:t>
      </w:r>
      <w:r w:rsidRPr="00D65A5B">
        <w:rPr>
          <w:rStyle w:val="Emphasis"/>
          <w:highlight w:val="green"/>
        </w:rPr>
        <w:t>reception</w:t>
      </w:r>
      <w:r w:rsidRPr="008C6F83">
        <w:rPr>
          <w:rStyle w:val="StyleUnderline"/>
        </w:rPr>
        <w:t xml:space="preserve"> from traditional </w:t>
      </w:r>
      <w:r w:rsidRPr="008C6F83">
        <w:rPr>
          <w:rStyle w:val="Emphasis"/>
        </w:rPr>
        <w:t>psychoanalysts</w:t>
      </w:r>
      <w:r w:rsidRPr="008C6F83">
        <w:rPr>
          <w:sz w:val="16"/>
        </w:rPr>
        <w:t xml:space="preserve">, who did not want to dilute Freud’s wine with neuroscientific water.42 </w:t>
      </w:r>
      <w:r w:rsidRPr="00D65A5B">
        <w:rPr>
          <w:rStyle w:val="StyleUnderline"/>
          <w:highlight w:val="green"/>
        </w:rPr>
        <w:t>Neuroscientists</w:t>
      </w:r>
      <w:r w:rsidRPr="008C6F83">
        <w:rPr>
          <w:rStyle w:val="StyleUnderline"/>
        </w:rPr>
        <w:t xml:space="preserve">, who are more likely to </w:t>
      </w:r>
      <w:r w:rsidRPr="00D65A5B">
        <w:rPr>
          <w:rStyle w:val="StyleUnderline"/>
          <w:highlight w:val="green"/>
        </w:rPr>
        <w:t>see links</w:t>
      </w:r>
      <w:r w:rsidRPr="008C6F83">
        <w:rPr>
          <w:rStyle w:val="StyleUnderline"/>
        </w:rPr>
        <w:t xml:space="preserve"> to psychology </w:t>
      </w:r>
      <w:r w:rsidRPr="00D65A5B">
        <w:rPr>
          <w:rStyle w:val="StyleUnderline"/>
          <w:highlight w:val="green"/>
        </w:rPr>
        <w:t xml:space="preserve">as </w:t>
      </w:r>
      <w:r w:rsidRPr="00D65A5B">
        <w:rPr>
          <w:rStyle w:val="Emphasis"/>
          <w:highlight w:val="green"/>
        </w:rPr>
        <w:t>lying</w:t>
      </w:r>
      <w:r w:rsidRPr="00D65A5B">
        <w:rPr>
          <w:rStyle w:val="StyleUnderline"/>
          <w:highlight w:val="green"/>
        </w:rPr>
        <w:t xml:space="preserve"> </w:t>
      </w:r>
      <w:r w:rsidRPr="003A7801">
        <w:rPr>
          <w:rStyle w:val="StyleUnderline"/>
        </w:rPr>
        <w:t xml:space="preserve">in </w:t>
      </w:r>
      <w:r w:rsidRPr="003A7801">
        <w:rPr>
          <w:rStyle w:val="Emphasis"/>
        </w:rPr>
        <w:t>cognitive science</w:t>
      </w:r>
      <w:r w:rsidRPr="003A7801">
        <w:rPr>
          <w:sz w:val="16"/>
        </w:rPr>
        <w:t xml:space="preserve">,43 </w:t>
      </w:r>
      <w:r w:rsidRPr="003A7801">
        <w:rPr>
          <w:rStyle w:val="StyleUnderline"/>
        </w:rPr>
        <w:t xml:space="preserve">have ignored this </w:t>
      </w:r>
      <w:r w:rsidRPr="003A7801">
        <w:rPr>
          <w:rStyle w:val="Emphasis"/>
        </w:rPr>
        <w:t>idea</w:t>
      </w:r>
      <w:r w:rsidRPr="003A7801">
        <w:rPr>
          <w:sz w:val="16"/>
        </w:rPr>
        <w:t xml:space="preserve">. In summary, </w:t>
      </w:r>
      <w:proofErr w:type="spellStart"/>
      <w:r w:rsidRPr="003A7801">
        <w:rPr>
          <w:rStyle w:val="Emphasis"/>
        </w:rPr>
        <w:t>neuropsychoanalysis</w:t>
      </w:r>
      <w:proofErr w:type="spellEnd"/>
      <w:r w:rsidRPr="003A7801">
        <w:rPr>
          <w:rStyle w:val="StyleUnderline"/>
        </w:rPr>
        <w:t xml:space="preserve"> is being used a way to </w:t>
      </w:r>
      <w:r w:rsidRPr="003A7801">
        <w:rPr>
          <w:rStyle w:val="Emphasis"/>
        </w:rPr>
        <w:t>justify</w:t>
      </w:r>
      <w:r w:rsidRPr="003A7801">
        <w:rPr>
          <w:rStyle w:val="StyleUnderline"/>
        </w:rPr>
        <w:t xml:space="preserve"> long-standing </w:t>
      </w:r>
      <w:r w:rsidRPr="003A7801">
        <w:rPr>
          <w:rStyle w:val="Emphasis"/>
        </w:rPr>
        <w:t>models</w:t>
      </w:r>
      <w:r w:rsidRPr="003A7801">
        <w:rPr>
          <w:sz w:val="16"/>
        </w:rPr>
        <w:t xml:space="preserve">, </w:t>
      </w:r>
      <w:r w:rsidRPr="003A7801">
        <w:rPr>
          <w:rStyle w:val="StyleUnderline"/>
        </w:rPr>
        <w:t xml:space="preserve">without attempting to find something </w:t>
      </w:r>
      <w:r w:rsidRPr="003A7801">
        <w:rPr>
          <w:rStyle w:val="Emphasis"/>
        </w:rPr>
        <w:t>new</w:t>
      </w:r>
      <w:r w:rsidRPr="003A7801">
        <w:rPr>
          <w:rStyle w:val="StyleUnderline"/>
        </w:rPr>
        <w:t xml:space="preserve"> or to </w:t>
      </w:r>
      <w:r w:rsidRPr="003A7801">
        <w:rPr>
          <w:rStyle w:val="Emphasis"/>
        </w:rPr>
        <w:t>develop</w:t>
      </w:r>
      <w:r w:rsidRPr="003A7801">
        <w:rPr>
          <w:sz w:val="16"/>
        </w:rPr>
        <w:t xml:space="preserve"> </w:t>
      </w:r>
      <w:r w:rsidRPr="003A7801">
        <w:rPr>
          <w:rStyle w:val="StyleUnderline"/>
        </w:rPr>
        <w:t xml:space="preserve">an integration of perspectives on </w:t>
      </w:r>
      <w:r w:rsidRPr="003A7801">
        <w:rPr>
          <w:rStyle w:val="Emphasis"/>
        </w:rPr>
        <w:t>psychology</w:t>
      </w:r>
      <w:r w:rsidRPr="008C6F83">
        <w:rPr>
          <w:sz w:val="16"/>
        </w:rPr>
        <w:t>.</w:t>
      </w:r>
    </w:p>
    <w:p w14:paraId="16862F09" w14:textId="77777777" w:rsidR="00334A8B" w:rsidRPr="008C6F83" w:rsidRDefault="00334A8B" w:rsidP="00334A8B">
      <w:pPr>
        <w:rPr>
          <w:rStyle w:val="StyleUnderline"/>
        </w:rPr>
      </w:pPr>
      <w:r w:rsidRPr="008C6F83">
        <w:rPr>
          <w:sz w:val="16"/>
        </w:rPr>
        <w:t xml:space="preserve">However, Eric Kandel,44 influential in the light of his Nobel Prize for the study of the neurochemistry of memory, has taken a sympathetic view of the use of biological methods to study psychoanalytic theory. Kandel had wanted to be an analyst before becoming a </w:t>
      </w:r>
      <w:r w:rsidRPr="003A7801">
        <w:rPr>
          <w:sz w:val="16"/>
        </w:rPr>
        <w:t xml:space="preserve">neuroscientist.45 But </w:t>
      </w:r>
      <w:r w:rsidRPr="003A7801">
        <w:rPr>
          <w:rStyle w:val="Emphasis"/>
        </w:rPr>
        <w:t>Kandel</w:t>
      </w:r>
      <w:r w:rsidRPr="003A7801">
        <w:rPr>
          <w:sz w:val="16"/>
        </w:rPr>
        <w:t xml:space="preserve">, </w:t>
      </w:r>
      <w:r w:rsidRPr="003A7801">
        <w:rPr>
          <w:rStyle w:val="StyleUnderline"/>
        </w:rPr>
        <w:t xml:space="preserve">who does not </w:t>
      </w:r>
      <w:r w:rsidRPr="003A7801">
        <w:rPr>
          <w:rStyle w:val="Emphasis"/>
        </w:rPr>
        <w:t>actively practice psychiatry</w:t>
      </w:r>
      <w:r w:rsidRPr="003A7801">
        <w:rPr>
          <w:sz w:val="16"/>
        </w:rPr>
        <w:t xml:space="preserve">, </w:t>
      </w:r>
      <w:r w:rsidRPr="003A7801">
        <w:rPr>
          <w:rStyle w:val="StyleUnderline"/>
        </w:rPr>
        <w:t xml:space="preserve">may be caught </w:t>
      </w:r>
      <w:r w:rsidRPr="00D65A5B">
        <w:rPr>
          <w:rStyle w:val="StyleUnderline"/>
          <w:highlight w:val="green"/>
        </w:rPr>
        <w:t xml:space="preserve">in a </w:t>
      </w:r>
      <w:r w:rsidRPr="00D65A5B">
        <w:rPr>
          <w:rStyle w:val="Emphasis"/>
          <w:highlight w:val="green"/>
        </w:rPr>
        <w:t>time warp</w:t>
      </w:r>
      <w:r w:rsidRPr="008C6F83">
        <w:rPr>
          <w:rStyle w:val="StyleUnderline"/>
        </w:rPr>
        <w:t xml:space="preserve">, unaware that psychoanalysis has been </w:t>
      </w:r>
      <w:r w:rsidRPr="008C6F83">
        <w:rPr>
          <w:rStyle w:val="Emphasis"/>
        </w:rPr>
        <w:t>overtaken</w:t>
      </w:r>
      <w:r w:rsidRPr="008C6F83">
        <w:rPr>
          <w:rStyle w:val="StyleUnderline"/>
        </w:rPr>
        <w:t xml:space="preserve"> by </w:t>
      </w:r>
      <w:r w:rsidRPr="008C6F83">
        <w:rPr>
          <w:rStyle w:val="Emphasis"/>
        </w:rPr>
        <w:t>competitors</w:t>
      </w:r>
      <w:r w:rsidRPr="008C6F83">
        <w:rPr>
          <w:sz w:val="16"/>
        </w:rPr>
        <w:t xml:space="preserve"> in the field of psychotherapy.</w:t>
      </w:r>
    </w:p>
    <w:p w14:paraId="34C73912" w14:textId="77777777" w:rsidR="00334A8B" w:rsidRPr="008C6F83" w:rsidRDefault="00334A8B" w:rsidP="00334A8B">
      <w:pPr>
        <w:rPr>
          <w:sz w:val="16"/>
        </w:rPr>
      </w:pPr>
      <w:r w:rsidRPr="008C6F83">
        <w:rPr>
          <w:rStyle w:val="StyleUnderline"/>
        </w:rPr>
        <w:t xml:space="preserve">Another attempt to reconcile psychoanalysis with science has come from the literature on </w:t>
      </w:r>
      <w:r w:rsidRPr="00D65A5B">
        <w:rPr>
          <w:rStyle w:val="Emphasis"/>
          <w:highlight w:val="green"/>
        </w:rPr>
        <w:t>neuroplasticity</w:t>
      </w:r>
      <w:r w:rsidRPr="008C6F83">
        <w:rPr>
          <w:sz w:val="16"/>
        </w:rPr>
        <w:t xml:space="preserve">.46 It is now known that neurogenesis occurs in some brain regions (particularly the hippocampus) during adulthood and that neural connections undergo modification in all parts of the brain. There is also evidence that CBT can produce brain changes that are visible using imaging.47 </w:t>
      </w:r>
      <w:r w:rsidRPr="008C6F83">
        <w:rPr>
          <w:rStyle w:val="StyleUnderline"/>
        </w:rPr>
        <w:t xml:space="preserve">These </w:t>
      </w:r>
      <w:r w:rsidRPr="00D65A5B">
        <w:rPr>
          <w:rStyle w:val="StyleUnderline"/>
          <w:highlight w:val="green"/>
        </w:rPr>
        <w:t xml:space="preserve">findings have </w:t>
      </w:r>
      <w:r w:rsidRPr="00D65A5B">
        <w:rPr>
          <w:rStyle w:val="Emphasis"/>
          <w:highlight w:val="green"/>
        </w:rPr>
        <w:t>not been confirmed</w:t>
      </w:r>
      <w:r w:rsidRPr="008C6F83">
        <w:rPr>
          <w:sz w:val="16"/>
        </w:rPr>
        <w:t xml:space="preserve"> </w:t>
      </w:r>
      <w:r w:rsidRPr="008C6F83">
        <w:rPr>
          <w:rStyle w:val="StyleUnderline"/>
        </w:rPr>
        <w:t xml:space="preserve">in psychoanalytic </w:t>
      </w:r>
      <w:r w:rsidRPr="008C6F83">
        <w:rPr>
          <w:rStyle w:val="Emphasis"/>
        </w:rPr>
        <w:t>therapies</w:t>
      </w:r>
      <w:r w:rsidRPr="008C6F83">
        <w:rPr>
          <w:sz w:val="16"/>
        </w:rPr>
        <w:t xml:space="preserve">. However, Norman </w:t>
      </w:r>
      <w:r w:rsidRPr="008C6F83">
        <w:rPr>
          <w:rStyle w:val="StyleUnderline"/>
        </w:rPr>
        <w:t>Doidge</w:t>
      </w:r>
      <w:r w:rsidRPr="008C6F83">
        <w:rPr>
          <w:sz w:val="16"/>
        </w:rPr>
        <w:t xml:space="preserve">, a Canadian psychoanalyst, </w:t>
      </w:r>
      <w:r w:rsidRPr="008C6F83">
        <w:rPr>
          <w:rStyle w:val="StyleUnderline"/>
        </w:rPr>
        <w:t xml:space="preserve">has argued that psychoanalysis can </w:t>
      </w:r>
      <w:r w:rsidRPr="008C6F83">
        <w:rPr>
          <w:rStyle w:val="Emphasis"/>
        </w:rPr>
        <w:t>change the brain</w:t>
      </w:r>
      <w:r w:rsidRPr="008C6F83">
        <w:rPr>
          <w:sz w:val="16"/>
        </w:rPr>
        <w:t xml:space="preserve">.48 </w:t>
      </w:r>
      <w:r w:rsidRPr="008C6F83">
        <w:rPr>
          <w:rStyle w:val="StyleUnderline"/>
        </w:rPr>
        <w:t>This may be the case for all psychotherapies</w:t>
      </w:r>
      <w:r w:rsidRPr="008C6F83">
        <w:rPr>
          <w:sz w:val="16"/>
        </w:rPr>
        <w:t xml:space="preserve">. </w:t>
      </w:r>
      <w:r w:rsidRPr="008C6F83">
        <w:rPr>
          <w:rStyle w:val="Emphasis"/>
        </w:rPr>
        <w:t>However</w:t>
      </w:r>
      <w:r w:rsidRPr="008C6F83">
        <w:rPr>
          <w:sz w:val="16"/>
        </w:rPr>
        <w:t xml:space="preserve">, more recently, </w:t>
      </w:r>
      <w:r w:rsidRPr="008C6F83">
        <w:rPr>
          <w:rStyle w:val="StyleUnderline"/>
        </w:rPr>
        <w:t>Doidge</w:t>
      </w:r>
      <w:r w:rsidRPr="008C6F83">
        <w:rPr>
          <w:sz w:val="16"/>
        </w:rPr>
        <w:t xml:space="preserve">49 </w:t>
      </w:r>
      <w:r w:rsidRPr="008C6F83">
        <w:rPr>
          <w:rStyle w:val="StyleUnderline"/>
        </w:rPr>
        <w:t>has claimed that mental exercises can reverse the course of severe neurological and psychiatric problems</w:t>
      </w:r>
      <w:r w:rsidRPr="008C6F83">
        <w:rPr>
          <w:sz w:val="16"/>
        </w:rPr>
        <w:t xml:space="preserve">, including chronic pain, stroke, multiple sclerosis, Parkinson’s disease, and autism. </w:t>
      </w:r>
      <w:r w:rsidRPr="008C6F83">
        <w:rPr>
          <w:rStyle w:val="StyleUnderline"/>
        </w:rPr>
        <w:t xml:space="preserve">While these books have been best-sellers, most of </w:t>
      </w:r>
      <w:r w:rsidRPr="00D65A5B">
        <w:rPr>
          <w:rStyle w:val="StyleUnderline"/>
          <w:highlight w:val="green"/>
        </w:rPr>
        <w:t>their ideas</w:t>
      </w:r>
      <w:r w:rsidRPr="008C6F83">
        <w:rPr>
          <w:rStyle w:val="StyleUnderline"/>
        </w:rPr>
        <w:t xml:space="preserve"> in the second</w:t>
      </w:r>
      <w:r w:rsidRPr="008C6F83">
        <w:rPr>
          <w:sz w:val="16"/>
        </w:rPr>
        <w:t xml:space="preserve"> volume,49 </w:t>
      </w:r>
      <w:r w:rsidRPr="00D65A5B">
        <w:rPr>
          <w:rStyle w:val="Emphasis"/>
          <w:highlight w:val="green"/>
        </w:rPr>
        <w:t>based on anecdotes rather than</w:t>
      </w:r>
      <w:r w:rsidRPr="008C6F83">
        <w:rPr>
          <w:rStyle w:val="Emphasis"/>
        </w:rPr>
        <w:t xml:space="preserve"> on </w:t>
      </w:r>
      <w:r w:rsidRPr="00D65A5B">
        <w:rPr>
          <w:rStyle w:val="Emphasis"/>
          <w:highlight w:val="green"/>
        </w:rPr>
        <w:t>clinical trials</w:t>
      </w:r>
      <w:r w:rsidRPr="00D65A5B">
        <w:rPr>
          <w:sz w:val="16"/>
          <w:highlight w:val="green"/>
        </w:rPr>
        <w:t xml:space="preserve">, </w:t>
      </w:r>
      <w:r w:rsidRPr="00D65A5B">
        <w:rPr>
          <w:rStyle w:val="StyleUnderline"/>
          <w:highlight w:val="green"/>
        </w:rPr>
        <w:t>have had little</w:t>
      </w:r>
      <w:r w:rsidRPr="008C6F83">
        <w:rPr>
          <w:rStyle w:val="StyleUnderline"/>
        </w:rPr>
        <w:t xml:space="preserve"> </w:t>
      </w:r>
      <w:r w:rsidRPr="00D65A5B">
        <w:rPr>
          <w:rStyle w:val="StyleUnderline"/>
          <w:highlight w:val="green"/>
        </w:rPr>
        <w:t xml:space="preserve">impact in </w:t>
      </w:r>
      <w:r w:rsidRPr="00D65A5B">
        <w:rPr>
          <w:rStyle w:val="Emphasis"/>
          <w:highlight w:val="green"/>
        </w:rPr>
        <w:t>medicine</w:t>
      </w:r>
      <w:r w:rsidRPr="008C6F83">
        <w:rPr>
          <w:sz w:val="16"/>
        </w:rPr>
        <w:t xml:space="preserve">. </w:t>
      </w:r>
      <w:r w:rsidRPr="003A7801">
        <w:rPr>
          <w:rStyle w:val="StyleUnderline"/>
        </w:rPr>
        <w:t>This story underscores the difficulty of reconciling the perspectives and methods</w:t>
      </w:r>
      <w:r w:rsidRPr="003A7801">
        <w:rPr>
          <w:sz w:val="16"/>
        </w:rPr>
        <w:t xml:space="preserve"> </w:t>
      </w:r>
      <w:r w:rsidRPr="003A7801">
        <w:rPr>
          <w:rStyle w:val="StyleUnderline"/>
        </w:rPr>
        <w:t>of</w:t>
      </w:r>
      <w:r w:rsidRPr="003A7801">
        <w:rPr>
          <w:sz w:val="16"/>
        </w:rPr>
        <w:t xml:space="preserve"> </w:t>
      </w:r>
      <w:r w:rsidRPr="003A7801">
        <w:rPr>
          <w:rStyle w:val="Emphasis"/>
        </w:rPr>
        <w:t>psychoanalysis</w:t>
      </w:r>
      <w:r w:rsidRPr="003A7801">
        <w:rPr>
          <w:sz w:val="16"/>
        </w:rPr>
        <w:t xml:space="preserve"> </w:t>
      </w:r>
      <w:r w:rsidRPr="003A7801">
        <w:rPr>
          <w:rStyle w:val="StyleUnderline"/>
        </w:rPr>
        <w:t>with scientific methods based</w:t>
      </w:r>
      <w:r w:rsidRPr="008C6F83">
        <w:rPr>
          <w:rStyle w:val="StyleUnderline"/>
        </w:rPr>
        <w:t xml:space="preserve"> </w:t>
      </w:r>
      <w:r w:rsidRPr="00D65A5B">
        <w:rPr>
          <w:rStyle w:val="StyleUnderline"/>
          <w:highlight w:val="green"/>
        </w:rPr>
        <w:t xml:space="preserve">on </w:t>
      </w:r>
      <w:r w:rsidRPr="00D65A5B">
        <w:rPr>
          <w:rStyle w:val="Emphasis"/>
          <w:highlight w:val="green"/>
        </w:rPr>
        <w:t>empirical testing</w:t>
      </w:r>
      <w:r w:rsidRPr="008C6F83">
        <w:rPr>
          <w:sz w:val="16"/>
        </w:rPr>
        <w:t>.</w:t>
      </w:r>
    </w:p>
    <w:p w14:paraId="59E54858" w14:textId="77777777" w:rsidR="00334A8B" w:rsidRPr="008C6F83" w:rsidRDefault="00334A8B" w:rsidP="00334A8B">
      <w:pPr>
        <w:rPr>
          <w:sz w:val="16"/>
          <w:szCs w:val="16"/>
        </w:rPr>
      </w:pPr>
      <w:r w:rsidRPr="008C6F83">
        <w:rPr>
          <w:sz w:val="16"/>
          <w:szCs w:val="16"/>
        </w:rPr>
        <w:t>Psychoanalysis and the Humanities</w:t>
      </w:r>
    </w:p>
    <w:p w14:paraId="4C154BE2" w14:textId="77777777" w:rsidR="00334A8B" w:rsidRPr="008C6F83" w:rsidRDefault="00334A8B" w:rsidP="00334A8B">
      <w:pPr>
        <w:rPr>
          <w:sz w:val="16"/>
        </w:rPr>
      </w:pPr>
      <w:r w:rsidRPr="00D65A5B">
        <w:rPr>
          <w:rStyle w:val="StyleUnderline"/>
          <w:highlight w:val="green"/>
        </w:rPr>
        <w:t xml:space="preserve">Psychoanalysis </w:t>
      </w:r>
      <w:r w:rsidRPr="00D65A5B">
        <w:rPr>
          <w:rStyle w:val="Emphasis"/>
          <w:highlight w:val="green"/>
        </w:rPr>
        <w:t xml:space="preserve">claimed </w:t>
      </w:r>
      <w:r w:rsidRPr="00476298">
        <w:rPr>
          <w:rStyle w:val="Emphasis"/>
        </w:rPr>
        <w:t xml:space="preserve">to be a </w:t>
      </w:r>
      <w:r w:rsidRPr="00D65A5B">
        <w:rPr>
          <w:rStyle w:val="Emphasis"/>
          <w:highlight w:val="green"/>
        </w:rPr>
        <w:t>science</w:t>
      </w:r>
      <w:r w:rsidRPr="00D65A5B">
        <w:rPr>
          <w:sz w:val="16"/>
          <w:highlight w:val="green"/>
        </w:rPr>
        <w:t xml:space="preserve"> </w:t>
      </w:r>
      <w:r w:rsidRPr="00D65A5B">
        <w:rPr>
          <w:rStyle w:val="StyleUnderline"/>
          <w:highlight w:val="green"/>
        </w:rPr>
        <w:t xml:space="preserve">but did not </w:t>
      </w:r>
      <w:r w:rsidRPr="00D65A5B">
        <w:rPr>
          <w:rStyle w:val="Emphasis"/>
          <w:highlight w:val="green"/>
        </w:rPr>
        <w:t>function like</w:t>
      </w:r>
      <w:r w:rsidRPr="008C6F83">
        <w:rPr>
          <w:rStyle w:val="Emphasis"/>
        </w:rPr>
        <w:t xml:space="preserve"> </w:t>
      </w:r>
      <w:r w:rsidRPr="00D65A5B">
        <w:rPr>
          <w:rStyle w:val="Emphasis"/>
          <w:highlight w:val="green"/>
        </w:rPr>
        <w:t>one</w:t>
      </w:r>
      <w:r w:rsidRPr="00D65A5B">
        <w:rPr>
          <w:sz w:val="16"/>
          <w:highlight w:val="green"/>
        </w:rPr>
        <w:t xml:space="preserve">. </w:t>
      </w:r>
      <w:r w:rsidRPr="00D65A5B">
        <w:rPr>
          <w:rStyle w:val="StyleUnderline"/>
          <w:highlight w:val="green"/>
        </w:rPr>
        <w:t xml:space="preserve">It failed to </w:t>
      </w:r>
      <w:r w:rsidRPr="00D65A5B">
        <w:rPr>
          <w:rStyle w:val="Emphasis"/>
          <w:highlight w:val="green"/>
        </w:rPr>
        <w:t>operationalize</w:t>
      </w:r>
      <w:r w:rsidRPr="008C6F83">
        <w:rPr>
          <w:rStyle w:val="StyleUnderline"/>
        </w:rPr>
        <w:t xml:space="preserve"> its </w:t>
      </w:r>
      <w:r w:rsidRPr="00D65A5B">
        <w:rPr>
          <w:rStyle w:val="Emphasis"/>
          <w:highlight w:val="green"/>
        </w:rPr>
        <w:t>hypotheses</w:t>
      </w:r>
      <w:r w:rsidRPr="008C6F83">
        <w:rPr>
          <w:sz w:val="16"/>
        </w:rPr>
        <w:t xml:space="preserve">, </w:t>
      </w:r>
      <w:r w:rsidRPr="008C6F83">
        <w:rPr>
          <w:rStyle w:val="StyleUnderline"/>
        </w:rPr>
        <w:t>to</w:t>
      </w:r>
      <w:r w:rsidRPr="008C6F83">
        <w:rPr>
          <w:sz w:val="16"/>
        </w:rPr>
        <w:t xml:space="preserve"> </w:t>
      </w:r>
      <w:r w:rsidRPr="00D65A5B">
        <w:rPr>
          <w:rStyle w:val="Emphasis"/>
          <w:highlight w:val="green"/>
        </w:rPr>
        <w:t>test them with empirical methods</w:t>
      </w:r>
      <w:r w:rsidRPr="008C6F83">
        <w:rPr>
          <w:sz w:val="16"/>
        </w:rPr>
        <w:t xml:space="preserve">, </w:t>
      </w:r>
      <w:r w:rsidRPr="003A7801">
        <w:rPr>
          <w:rStyle w:val="StyleUnderline"/>
        </w:rPr>
        <w:t xml:space="preserve">or to remove constructs that failed to gain </w:t>
      </w:r>
      <w:r w:rsidRPr="003A7801">
        <w:rPr>
          <w:rStyle w:val="Emphasis"/>
        </w:rPr>
        <w:t>scientific support</w:t>
      </w:r>
      <w:r w:rsidRPr="003A7801">
        <w:rPr>
          <w:sz w:val="16"/>
        </w:rPr>
        <w:t xml:space="preserve">.1 In this way, </w:t>
      </w:r>
      <w:r w:rsidRPr="003A7801">
        <w:rPr>
          <w:rStyle w:val="StyleUnderline"/>
        </w:rPr>
        <w:t xml:space="preserve">the intellectual world of psychoanalysis more closely resembles the </w:t>
      </w:r>
      <w:r w:rsidRPr="003A7801">
        <w:rPr>
          <w:rStyle w:val="Emphasis"/>
        </w:rPr>
        <w:t>humanities</w:t>
      </w:r>
      <w:r w:rsidRPr="003A7801">
        <w:rPr>
          <w:sz w:val="16"/>
        </w:rPr>
        <w:t>. Today, with few psychiatrists or clinical psychologists entering psychoanalytic</w:t>
      </w:r>
      <w:r w:rsidRPr="008C6F83">
        <w:rPr>
          <w:sz w:val="16"/>
        </w:rPr>
        <w:t xml:space="preserve"> training, the door has been opened to practitioners with backgrounds in other disciplines, including the humanities.</w:t>
      </w:r>
    </w:p>
    <w:p w14:paraId="680CF6DD" w14:textId="77777777" w:rsidR="00334A8B" w:rsidRPr="003A7801" w:rsidRDefault="00334A8B" w:rsidP="00334A8B">
      <w:pPr>
        <w:rPr>
          <w:sz w:val="16"/>
          <w:szCs w:val="16"/>
        </w:rPr>
      </w:pPr>
      <w:r w:rsidRPr="008C6F83">
        <w:rPr>
          <w:sz w:val="16"/>
          <w:szCs w:val="16"/>
        </w:rPr>
        <w:t xml:space="preserve">This trend is related to a hermeneutic mode of thought,50 which focuses on meaningful interpretations of phenomena, rather than on empirical testing of hypotheses and observations. Since the time of Freud, the typical psychoanalytic paper has consisted of speculations backed up with illustrations, similar to the methods of literary theory and </w:t>
      </w:r>
      <w:r w:rsidRPr="003A7801">
        <w:rPr>
          <w:sz w:val="16"/>
          <w:szCs w:val="16"/>
        </w:rPr>
        <w:t>criticism.</w:t>
      </w:r>
    </w:p>
    <w:p w14:paraId="54676D5A" w14:textId="77777777" w:rsidR="00334A8B" w:rsidRPr="008C6F83" w:rsidRDefault="00334A8B" w:rsidP="00334A8B">
      <w:pPr>
        <w:rPr>
          <w:sz w:val="16"/>
        </w:rPr>
      </w:pPr>
      <w:r w:rsidRPr="003A7801">
        <w:rPr>
          <w:rStyle w:val="StyleUnderline"/>
        </w:rPr>
        <w:t>One model currently popular in the humanities is</w:t>
      </w:r>
      <w:r w:rsidRPr="003A7801">
        <w:rPr>
          <w:sz w:val="16"/>
        </w:rPr>
        <w:t xml:space="preserve"> “</w:t>
      </w:r>
      <w:r w:rsidRPr="003A7801">
        <w:rPr>
          <w:rStyle w:val="Emphasis"/>
        </w:rPr>
        <w:t>critical theory</w:t>
      </w:r>
      <w:r w:rsidRPr="003A7801">
        <w:rPr>
          <w:sz w:val="16"/>
        </w:rPr>
        <w:t xml:space="preserve">.”51 </w:t>
      </w:r>
      <w:r w:rsidRPr="003A7801">
        <w:rPr>
          <w:rStyle w:val="StyleUnderline"/>
        </w:rPr>
        <w:t xml:space="preserve">This </w:t>
      </w:r>
      <w:r w:rsidRPr="003A7801">
        <w:rPr>
          <w:rStyle w:val="Emphasis"/>
        </w:rPr>
        <w:t>postmodernist approach</w:t>
      </w:r>
      <w:r w:rsidRPr="003A7801">
        <w:rPr>
          <w:sz w:val="16"/>
        </w:rPr>
        <w:t xml:space="preserve"> </w:t>
      </w:r>
      <w:r w:rsidRPr="003A7801">
        <w:rPr>
          <w:rStyle w:val="StyleUnderline"/>
        </w:rPr>
        <w:t xml:space="preserve">uses Marxist concepts to explain phenomena ranging from literature to politics. It proposes that truth is entirely </w:t>
      </w:r>
      <w:r w:rsidRPr="003A7801">
        <w:rPr>
          <w:rStyle w:val="Emphasis"/>
        </w:rPr>
        <w:t>relative</w:t>
      </w:r>
      <w:r w:rsidRPr="003A7801">
        <w:rPr>
          <w:rStyle w:val="StyleUnderline"/>
        </w:rPr>
        <w:t xml:space="preserve"> and often governed by </w:t>
      </w:r>
      <w:r w:rsidRPr="003A7801">
        <w:rPr>
          <w:rStyle w:val="Emphasis"/>
        </w:rPr>
        <w:t>hidden</w:t>
      </w:r>
      <w:r w:rsidRPr="003A7801">
        <w:rPr>
          <w:rStyle w:val="StyleUnderline"/>
        </w:rPr>
        <w:t xml:space="preserve"> social </w:t>
      </w:r>
      <w:r w:rsidRPr="003A7801">
        <w:rPr>
          <w:rStyle w:val="Emphasis"/>
        </w:rPr>
        <w:t>forces</w:t>
      </w:r>
      <w:r w:rsidRPr="003A7801">
        <w:rPr>
          <w:sz w:val="16"/>
        </w:rPr>
        <w:t xml:space="preserve">. </w:t>
      </w:r>
      <w:r w:rsidRPr="003A7801">
        <w:rPr>
          <w:rStyle w:val="StyleUnderline"/>
        </w:rPr>
        <w:t>In its most radical form</w:t>
      </w:r>
      <w:r w:rsidRPr="003A7801">
        <w:rPr>
          <w:sz w:val="16"/>
        </w:rPr>
        <w:t xml:space="preserve">, in the work of Michel Foucault,52 critical theory and postmodernism take an </w:t>
      </w:r>
      <w:proofErr w:type="spellStart"/>
      <w:r w:rsidRPr="003A7801">
        <w:rPr>
          <w:sz w:val="16"/>
        </w:rPr>
        <w:t>antiscience</w:t>
      </w:r>
      <w:proofErr w:type="spellEnd"/>
      <w:r w:rsidRPr="003A7801">
        <w:rPr>
          <w:sz w:val="16"/>
        </w:rPr>
        <w:t xml:space="preserve"> position, </w:t>
      </w:r>
      <w:r w:rsidRPr="003A7801">
        <w:rPr>
          <w:rStyle w:val="StyleUnderline"/>
        </w:rPr>
        <w:t xml:space="preserve">denying the existence of objective </w:t>
      </w:r>
      <w:r w:rsidRPr="003A7801">
        <w:rPr>
          <w:rStyle w:val="Emphasis"/>
        </w:rPr>
        <w:t>truth</w:t>
      </w:r>
      <w:r w:rsidRPr="003A7801">
        <w:rPr>
          <w:rStyle w:val="StyleUnderline"/>
        </w:rPr>
        <w:t xml:space="preserve"> and viewing scientific findings as ways of defending the “</w:t>
      </w:r>
      <w:r w:rsidRPr="003A7801">
        <w:rPr>
          <w:rStyle w:val="Emphasis"/>
        </w:rPr>
        <w:t>hegemony</w:t>
      </w:r>
      <w:r w:rsidRPr="003A7801">
        <w:rPr>
          <w:rStyle w:val="StyleUnderline"/>
        </w:rPr>
        <w:t xml:space="preserve">” of those in </w:t>
      </w:r>
      <w:r w:rsidRPr="003A7801">
        <w:rPr>
          <w:rStyle w:val="Emphasis"/>
        </w:rPr>
        <w:t>power</w:t>
      </w:r>
      <w:r w:rsidRPr="003A7801">
        <w:rPr>
          <w:sz w:val="16"/>
        </w:rPr>
        <w:t>.</w:t>
      </w:r>
    </w:p>
    <w:p w14:paraId="1EDAF335" w14:textId="77777777" w:rsidR="00334A8B" w:rsidRPr="008C6F83" w:rsidRDefault="00334A8B" w:rsidP="00334A8B">
      <w:pPr>
        <w:rPr>
          <w:rStyle w:val="StyleUnderline"/>
        </w:rPr>
      </w:pPr>
      <w:r w:rsidRPr="00D65A5B">
        <w:rPr>
          <w:rStyle w:val="StyleUnderline"/>
          <w:highlight w:val="green"/>
        </w:rPr>
        <w:t>Some</w:t>
      </w:r>
      <w:r w:rsidRPr="008C6F83">
        <w:rPr>
          <w:rStyle w:val="StyleUnderline"/>
        </w:rPr>
        <w:t xml:space="preserve"> humanist scholars have </w:t>
      </w:r>
      <w:r w:rsidRPr="00D65A5B">
        <w:rPr>
          <w:rStyle w:val="StyleUnderline"/>
          <w:highlight w:val="green"/>
        </w:rPr>
        <w:t>adopted the ideas of</w:t>
      </w:r>
      <w:r w:rsidRPr="008C6F83">
        <w:rPr>
          <w:sz w:val="16"/>
        </w:rPr>
        <w:t xml:space="preserve"> Jacques </w:t>
      </w:r>
      <w:r w:rsidRPr="00D65A5B">
        <w:rPr>
          <w:rStyle w:val="Emphasis"/>
          <w:highlight w:val="green"/>
        </w:rPr>
        <w:t>Lacan</w:t>
      </w:r>
      <w:r w:rsidRPr="008C6F83">
        <w:rPr>
          <w:sz w:val="16"/>
        </w:rPr>
        <w:t xml:space="preserve">, a French psychoanalyst </w:t>
      </w:r>
      <w:r w:rsidRPr="00D65A5B">
        <w:rPr>
          <w:rStyle w:val="StyleUnderline"/>
          <w:highlight w:val="green"/>
        </w:rPr>
        <w:t>who created his own</w:t>
      </w:r>
      <w:r w:rsidRPr="008C6F83">
        <w:rPr>
          <w:rStyle w:val="StyleUnderline"/>
        </w:rPr>
        <w:t xml:space="preserve"> movement and </w:t>
      </w:r>
      <w:r w:rsidRPr="00D65A5B">
        <w:rPr>
          <w:rStyle w:val="StyleUnderline"/>
          <w:highlight w:val="green"/>
        </w:rPr>
        <w:t>whose</w:t>
      </w:r>
      <w:r w:rsidRPr="008C6F83">
        <w:rPr>
          <w:rStyle w:val="StyleUnderline"/>
        </w:rPr>
        <w:t xml:space="preserve"> </w:t>
      </w:r>
      <w:r w:rsidRPr="00D65A5B">
        <w:rPr>
          <w:rStyle w:val="Emphasis"/>
          <w:highlight w:val="green"/>
        </w:rPr>
        <w:t xml:space="preserve">eccentric </w:t>
      </w:r>
      <w:r w:rsidRPr="00476298">
        <w:rPr>
          <w:rStyle w:val="Emphasis"/>
        </w:rPr>
        <w:t xml:space="preserve">clinical </w:t>
      </w:r>
      <w:r w:rsidRPr="00D65A5B">
        <w:rPr>
          <w:rStyle w:val="Emphasis"/>
          <w:highlight w:val="green"/>
        </w:rPr>
        <w:t>practice</w:t>
      </w:r>
      <w:r w:rsidRPr="008C6F83">
        <w:rPr>
          <w:sz w:val="16"/>
        </w:rPr>
        <w:t xml:space="preserve"> </w:t>
      </w:r>
      <w:r w:rsidRPr="00D65A5B">
        <w:rPr>
          <w:rStyle w:val="StyleUnderline"/>
          <w:highlight w:val="green"/>
        </w:rPr>
        <w:t>resembled</w:t>
      </w:r>
      <w:r w:rsidRPr="008C6F83">
        <w:rPr>
          <w:rStyle w:val="StyleUnderline"/>
        </w:rPr>
        <w:t xml:space="preserve"> that of </w:t>
      </w:r>
      <w:r w:rsidRPr="00D65A5B">
        <w:rPr>
          <w:rStyle w:val="StyleUnderline"/>
          <w:highlight w:val="green"/>
        </w:rPr>
        <w:t xml:space="preserve">a </w:t>
      </w:r>
      <w:r w:rsidRPr="00D65A5B">
        <w:rPr>
          <w:rStyle w:val="Emphasis"/>
          <w:highlight w:val="green"/>
        </w:rPr>
        <w:t>cult leader</w:t>
      </w:r>
      <w:r w:rsidRPr="008C6F83">
        <w:rPr>
          <w:rStyle w:val="StyleUnderline"/>
        </w:rPr>
        <w:t>.</w:t>
      </w:r>
      <w:r w:rsidRPr="008C6F83">
        <w:rPr>
          <w:sz w:val="16"/>
        </w:rPr>
        <w:t xml:space="preserve">53 Moreover, </w:t>
      </w:r>
      <w:r w:rsidRPr="00D65A5B">
        <w:rPr>
          <w:rStyle w:val="StyleUnderline"/>
          <w:highlight w:val="green"/>
        </w:rPr>
        <w:t>recruitment of</w:t>
      </w:r>
      <w:r w:rsidRPr="008C6F83">
        <w:rPr>
          <w:rStyle w:val="StyleUnderline"/>
        </w:rPr>
        <w:t xml:space="preserve"> </w:t>
      </w:r>
      <w:r w:rsidRPr="008C6F83">
        <w:rPr>
          <w:rStyle w:val="Emphasis"/>
        </w:rPr>
        <w:t>professionals</w:t>
      </w:r>
      <w:r w:rsidRPr="008C6F83">
        <w:rPr>
          <w:rStyle w:val="StyleUnderline"/>
        </w:rPr>
        <w:t xml:space="preserve"> and </w:t>
      </w:r>
      <w:r w:rsidRPr="00D65A5B">
        <w:rPr>
          <w:rStyle w:val="Emphasis"/>
          <w:highlight w:val="green"/>
        </w:rPr>
        <w:t>academics</w:t>
      </w:r>
      <w:r w:rsidRPr="00D65A5B">
        <w:rPr>
          <w:sz w:val="16"/>
          <w:highlight w:val="green"/>
        </w:rPr>
        <w:t xml:space="preserve"> </w:t>
      </w:r>
      <w:r w:rsidRPr="00D65A5B">
        <w:rPr>
          <w:rStyle w:val="StyleUnderline"/>
          <w:highlight w:val="green"/>
        </w:rPr>
        <w:t xml:space="preserve">with </w:t>
      </w:r>
      <w:r w:rsidRPr="00D65A5B">
        <w:rPr>
          <w:rStyle w:val="Emphasis"/>
          <w:highlight w:val="green"/>
        </w:rPr>
        <w:t>no training in science</w:t>
      </w:r>
      <w:r w:rsidRPr="008C6F83">
        <w:rPr>
          <w:rStyle w:val="StyleUnderline"/>
        </w:rPr>
        <w:t xml:space="preserve"> </w:t>
      </w:r>
      <w:r w:rsidRPr="00D65A5B">
        <w:rPr>
          <w:rStyle w:val="StyleUnderline"/>
          <w:highlight w:val="green"/>
        </w:rPr>
        <w:t>could lead to</w:t>
      </w:r>
      <w:r w:rsidRPr="008C6F83">
        <w:rPr>
          <w:rStyle w:val="StyleUnderline"/>
        </w:rPr>
        <w:t xml:space="preserve"> an increasing </w:t>
      </w:r>
      <w:r w:rsidRPr="00D65A5B">
        <w:rPr>
          <w:rStyle w:val="Emphasis"/>
          <w:highlight w:val="green"/>
        </w:rPr>
        <w:t>isolation of the discipline</w:t>
      </w:r>
      <w:r w:rsidRPr="008C6F83">
        <w:rPr>
          <w:sz w:val="16"/>
        </w:rPr>
        <w:t xml:space="preserve">. </w:t>
      </w:r>
      <w:r w:rsidRPr="008C6F83">
        <w:rPr>
          <w:rStyle w:val="StyleUnderline"/>
        </w:rPr>
        <w:t xml:space="preserve">While only a few contemporary psychoanalysts have embraced postmodernism, the humanities have made use of psychoanalytical </w:t>
      </w:r>
      <w:r w:rsidRPr="008C6F83">
        <w:rPr>
          <w:rStyle w:val="Emphasis"/>
        </w:rPr>
        <w:t>concepts</w:t>
      </w:r>
      <w:r w:rsidRPr="008C6F83">
        <w:rPr>
          <w:rStyle w:val="StyleUnderline"/>
        </w:rPr>
        <w:t xml:space="preserve"> for their own </w:t>
      </w:r>
      <w:r w:rsidRPr="008C6F83">
        <w:rPr>
          <w:rStyle w:val="Emphasis"/>
        </w:rPr>
        <w:t>purposes</w:t>
      </w:r>
      <w:r w:rsidRPr="008C6F83">
        <w:rPr>
          <w:rStyle w:val="StyleUnderline"/>
        </w:rPr>
        <w:t xml:space="preserve"> as a way of understanding </w:t>
      </w:r>
      <w:r w:rsidRPr="008C6F83">
        <w:rPr>
          <w:rStyle w:val="Emphasis"/>
        </w:rPr>
        <w:t>literature</w:t>
      </w:r>
      <w:r w:rsidRPr="008C6F83">
        <w:rPr>
          <w:rStyle w:val="StyleUnderline"/>
        </w:rPr>
        <w:t xml:space="preserve"> and </w:t>
      </w:r>
      <w:r w:rsidRPr="008C6F83">
        <w:rPr>
          <w:rStyle w:val="Emphasis"/>
        </w:rPr>
        <w:t>history</w:t>
      </w:r>
      <w:r w:rsidRPr="008C6F83">
        <w:rPr>
          <w:rStyle w:val="StyleUnderline"/>
        </w:rPr>
        <w:t>.</w:t>
      </w:r>
    </w:p>
    <w:p w14:paraId="1604EE43" w14:textId="77777777" w:rsidR="00AF0D03" w:rsidRPr="00AE4834" w:rsidRDefault="00AF0D03" w:rsidP="008D1EAA">
      <w:pPr>
        <w:rPr>
          <w:rStyle w:val="Emphasis"/>
        </w:rPr>
      </w:pPr>
    </w:p>
    <w:p w14:paraId="427FDD16" w14:textId="6BFB50E3" w:rsidR="00AF0D03" w:rsidRDefault="00AF0D03" w:rsidP="00AF0D03">
      <w:pPr>
        <w:pStyle w:val="Heading4"/>
      </w:pPr>
      <w:r>
        <w:t>Inherency -</w:t>
      </w:r>
      <w:r w:rsidRPr="00AF0D03">
        <w:t xml:space="preserve"> </w:t>
      </w:r>
      <w:r>
        <w:t>OST implicitly banned private appropriation</w:t>
      </w:r>
    </w:p>
    <w:p w14:paraId="3E516577" w14:textId="77777777" w:rsidR="00AF0D03" w:rsidRDefault="00AF0D03" w:rsidP="00AF0D03">
      <w:r w:rsidRPr="00535039">
        <w:rPr>
          <w:rStyle w:val="StyleUnderline"/>
        </w:rPr>
        <w:t>Pershing 19</w:t>
      </w:r>
      <w:r>
        <w:t xml:space="preserve"> [Abigail, JD Candidate at Yale, BA from </w:t>
      </w:r>
      <w:proofErr w:type="spellStart"/>
      <w:r>
        <w:t>UChicago</w:t>
      </w:r>
      <w:proofErr w:type="spellEnd"/>
      <w:r>
        <w:t xml:space="preserve">] "Interpreting the Outer Space Treaty's Non-Appropriation Principle: Customary International Law from 1967 to Today," Yale Journal of International Law, Vol. 44 No. 1, 2019, </w:t>
      </w:r>
      <w:hyperlink r:id="rId14" w:history="1">
        <w:r w:rsidRPr="00E65A09">
          <w:rPr>
            <w:rStyle w:val="Hyperlink"/>
          </w:rPr>
          <w:t>https://digitalcommons.law.yale.edu/cgi/viewcontent.cgi?article=1697&amp;context=yjil</w:t>
        </w:r>
      </w:hyperlink>
      <w:r>
        <w:t xml:space="preserve"> RE</w:t>
      </w:r>
    </w:p>
    <w:p w14:paraId="53AE6337" w14:textId="77777777" w:rsidR="00AF0D03" w:rsidRDefault="00AF0D03" w:rsidP="00AF0D03">
      <w:r w:rsidRPr="00535039">
        <w:rPr>
          <w:rStyle w:val="StyleUnderline"/>
          <w:highlight w:val="green"/>
        </w:rPr>
        <w:t>Technological limitations</w:t>
      </w:r>
      <w:r w:rsidRPr="00535039">
        <w:rPr>
          <w:rStyle w:val="StyleUnderline"/>
        </w:rPr>
        <w:t xml:space="preserve"> at the time of the Treaty’s drafting </w:t>
      </w:r>
      <w:r w:rsidRPr="00535039">
        <w:rPr>
          <w:rStyle w:val="StyleUnderline"/>
          <w:highlight w:val="green"/>
        </w:rPr>
        <w:t>are</w:t>
      </w:r>
      <w:r w:rsidRPr="00535039">
        <w:rPr>
          <w:rStyle w:val="StyleUnderline"/>
        </w:rPr>
        <w:t xml:space="preserve"> also </w:t>
      </w:r>
      <w:r w:rsidRPr="00535039">
        <w:rPr>
          <w:rStyle w:val="StyleUnderline"/>
          <w:highlight w:val="green"/>
        </w:rPr>
        <w:t>relevant</w:t>
      </w:r>
      <w:r w:rsidRPr="00535039">
        <w:rPr>
          <w:rStyle w:val="StyleUnderline"/>
        </w:rPr>
        <w:t xml:space="preserve"> when considering the likely original scope attributed to the </w:t>
      </w:r>
      <w:proofErr w:type="spellStart"/>
      <w:r w:rsidRPr="00535039">
        <w:rPr>
          <w:rStyle w:val="StyleUnderline"/>
        </w:rPr>
        <w:t>nonappropriation</w:t>
      </w:r>
      <w:proofErr w:type="spellEnd"/>
      <w:r w:rsidRPr="00535039">
        <w:rPr>
          <w:rStyle w:val="StyleUnderline"/>
        </w:rPr>
        <w:t xml:space="preserve"> principle. Private individuals and corporations were not mentioned in the Treaty, likely not because they were purposefully excluded, but rather because the drafters at the time had no reason to imagine a need to extend the application of the Treaty to such parties.33 </w:t>
      </w:r>
      <w:r w:rsidRPr="00535039">
        <w:rPr>
          <w:rStyle w:val="StyleUnderline"/>
          <w:highlight w:val="green"/>
        </w:rPr>
        <w:t>The Treaty was drafted under the assumption that States would be the only actors in space.</w:t>
      </w:r>
      <w:r>
        <w:t>34 Indeed, given the technological capabilities at the time, launching a human being into space required the full support of an entire nation—it would have been very near impossible for a private company to marshal the necessary resources to accomplish something similar on its own.</w:t>
      </w:r>
    </w:p>
    <w:p w14:paraId="64211EC7" w14:textId="77777777" w:rsidR="00AF0D03" w:rsidRDefault="00AF0D03" w:rsidP="00AF0D03">
      <w:r w:rsidRPr="00535039">
        <w:rPr>
          <w:rStyle w:val="StyleUnderline"/>
        </w:rPr>
        <w:t xml:space="preserve">This interpretation is supported in the Treaty’s travaux </w:t>
      </w:r>
      <w:proofErr w:type="spellStart"/>
      <w:r w:rsidRPr="00535039">
        <w:rPr>
          <w:rStyle w:val="StyleUnderline"/>
        </w:rPr>
        <w:t>préparatoires</w:t>
      </w:r>
      <w:proofErr w:type="spellEnd"/>
      <w:r w:rsidRPr="00535039">
        <w:rPr>
          <w:rStyle w:val="StyleUnderline"/>
        </w:rPr>
        <w:t>.</w:t>
      </w:r>
      <w:r>
        <w:t xml:space="preserve"> In a letter to the Chairman of the Committee on the Peaceful Uses of Outer Space dated June 16, 1966, Arthur Goldberg, the Permanent Representative of the United States, summarized the key points for inclusion in the eventual Outer Space Treaty. Specifically, he included as point two in his letter that “[c]</w:t>
      </w:r>
      <w:proofErr w:type="spellStart"/>
      <w:r>
        <w:t>elestial</w:t>
      </w:r>
      <w:proofErr w:type="spellEnd"/>
      <w:r>
        <w:t xml:space="preserve"> bodies should not be subject to any claim of sovereignty.”35 Later in the letter, when proposing draft language for the treaty itself, Goldberg incorporated this key point into a proposed treaty provision that read: “Celestial bodies are free for exploration and use by all States . . . .”36 The very broad “any claim of sovereignty” point was satisfied, in Goldberg’s view, by referring to States in the language of the Treaty. </w:t>
      </w:r>
      <w:r w:rsidRPr="00293A74">
        <w:rPr>
          <w:rStyle w:val="StyleUnderline"/>
        </w:rPr>
        <w:t xml:space="preserve">Had he thought that entities other than States might become involved with the exploration and use of outer space, the draft language he proposed likely would have been broader to conform to the underlying key point he described as foundational to the Treaty. </w:t>
      </w:r>
      <w:r w:rsidRPr="00293A74">
        <w:rPr>
          <w:rStyle w:val="StyleUnderline"/>
          <w:highlight w:val="green"/>
        </w:rPr>
        <w:t>Other elements</w:t>
      </w:r>
      <w:r w:rsidRPr="00293A74">
        <w:rPr>
          <w:rStyle w:val="StyleUnderline"/>
        </w:rPr>
        <w:t xml:space="preserve"> of the Outer Space Treaty’s negotiating history also </w:t>
      </w:r>
      <w:r w:rsidRPr="00293A74">
        <w:rPr>
          <w:rStyle w:val="StyleUnderline"/>
          <w:highlight w:val="green"/>
        </w:rPr>
        <w:t>point to an implicit prohibition of private appropriation</w:t>
      </w:r>
      <w:r w:rsidRPr="00293A74">
        <w:rPr>
          <w:rStyle w:val="StyleUnderline"/>
        </w:rPr>
        <w:t>.</w:t>
      </w:r>
      <w:r>
        <w:t xml:space="preserve">37 </w:t>
      </w:r>
    </w:p>
    <w:p w14:paraId="65A6A46A" w14:textId="77777777" w:rsidR="00AF0D03" w:rsidRDefault="00AF0D03" w:rsidP="00AF0D03">
      <w:r w:rsidRPr="00293A74">
        <w:rPr>
          <w:rStyle w:val="StyleUnderline"/>
          <w:highlight w:val="green"/>
        </w:rPr>
        <w:t>Individual States’ reactions</w:t>
      </w:r>
      <w:r w:rsidRPr="00293A74">
        <w:rPr>
          <w:rStyle w:val="StyleUnderline"/>
        </w:rPr>
        <w:t xml:space="preserve"> to the non-appropriation principle </w:t>
      </w:r>
      <w:r w:rsidRPr="00293A74">
        <w:rPr>
          <w:rStyle w:val="StyleUnderline"/>
          <w:highlight w:val="green"/>
        </w:rPr>
        <w:t>are</w:t>
      </w:r>
      <w:r w:rsidRPr="00293A74">
        <w:rPr>
          <w:rStyle w:val="StyleUnderline"/>
        </w:rPr>
        <w:t xml:space="preserve"> particularly </w:t>
      </w:r>
      <w:r w:rsidRPr="00293A74">
        <w:rPr>
          <w:rStyle w:val="StyleUnderline"/>
          <w:highlight w:val="green"/>
        </w:rPr>
        <w:t>relevant.</w:t>
      </w:r>
      <w:r w:rsidRPr="00293A74">
        <w:rPr>
          <w:rStyle w:val="StyleUnderline"/>
        </w:rPr>
        <w:t xml:space="preserve"> For instance, on August 4, 1966, </w:t>
      </w:r>
      <w:r w:rsidRPr="00293A74">
        <w:rPr>
          <w:rStyle w:val="StyleUnderline"/>
          <w:highlight w:val="green"/>
        </w:rPr>
        <w:t>the head of the Belgium delegation stated</w:t>
      </w:r>
      <w:r w:rsidRPr="00293A74">
        <w:rPr>
          <w:rStyle w:val="StyleUnderline"/>
        </w:rPr>
        <w:t xml:space="preserve"> that his country “had taken note of </w:t>
      </w:r>
      <w:r w:rsidRPr="00293A74">
        <w:rPr>
          <w:rStyle w:val="StyleUnderline"/>
          <w:highlight w:val="green"/>
        </w:rPr>
        <w:t>the interpretation</w:t>
      </w:r>
      <w:r w:rsidRPr="00293A74">
        <w:rPr>
          <w:rStyle w:val="StyleUnderline"/>
        </w:rPr>
        <w:t xml:space="preserve"> of the term ‘non-appropriation’ advanced by several delegations—apparently without contradiction—</w:t>
      </w:r>
      <w:r w:rsidRPr="00293A74">
        <w:rPr>
          <w:rStyle w:val="StyleUnderline"/>
          <w:highlight w:val="green"/>
        </w:rPr>
        <w:t>as covering both</w:t>
      </w:r>
      <w:r w:rsidRPr="00293A74">
        <w:rPr>
          <w:rStyle w:val="StyleUnderline"/>
        </w:rPr>
        <w:t xml:space="preserve"> the establishment of </w:t>
      </w:r>
      <w:r w:rsidRPr="00293A74">
        <w:rPr>
          <w:rStyle w:val="StyleUnderline"/>
          <w:highlight w:val="green"/>
        </w:rPr>
        <w:t>sovereignty and the creation of titles to property</w:t>
      </w:r>
      <w:r w:rsidRPr="00293A74">
        <w:rPr>
          <w:rStyle w:val="StyleUnderline"/>
        </w:rPr>
        <w:t xml:space="preserve"> </w:t>
      </w:r>
      <w:r w:rsidRPr="00293A74">
        <w:rPr>
          <w:rStyle w:val="StyleUnderline"/>
          <w:highlight w:val="green"/>
        </w:rPr>
        <w:t>in private law.”</w:t>
      </w:r>
      <w:r w:rsidRPr="00293A74">
        <w:rPr>
          <w:rStyle w:val="StyleUnderline"/>
        </w:rPr>
        <w:t xml:space="preserve"> 38 </w:t>
      </w:r>
      <w:r w:rsidRPr="00293A74">
        <w:rPr>
          <w:rStyle w:val="StyleUnderline"/>
          <w:highlight w:val="green"/>
        </w:rPr>
        <w:t>The French delegate voiced a similar opinion</w:t>
      </w:r>
      <w:r w:rsidRPr="00293A74">
        <w:rPr>
          <w:rStyle w:val="StyleUnderline"/>
        </w:rPr>
        <w:t>, mentioning that “there was reason to be satisfied that [the] basic principle [was] affirmed, namely: the prohibition of any claim of sovereignty or property rights in space</w:t>
      </w:r>
      <w:r>
        <w:t xml:space="preserve"> . . . .”39</w:t>
      </w:r>
    </w:p>
    <w:p w14:paraId="748CA459" w14:textId="44FE5478" w:rsidR="00074791" w:rsidRPr="00074791" w:rsidRDefault="00074791" w:rsidP="00AF0D03">
      <w:pPr>
        <w:pStyle w:val="Heading4"/>
      </w:pPr>
    </w:p>
    <w:sectPr w:rsidR="00074791" w:rsidRPr="000747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647035"/>
    <w:multiLevelType w:val="hybridMultilevel"/>
    <w:tmpl w:val="1E8AD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01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791"/>
    <w:rsid w:val="00076094"/>
    <w:rsid w:val="0008785F"/>
    <w:rsid w:val="00090CBE"/>
    <w:rsid w:val="00094DEC"/>
    <w:rsid w:val="000A2D8A"/>
    <w:rsid w:val="000D26A6"/>
    <w:rsid w:val="000D2B90"/>
    <w:rsid w:val="000D6ED8"/>
    <w:rsid w:val="000D717B"/>
    <w:rsid w:val="00100B28"/>
    <w:rsid w:val="00117316"/>
    <w:rsid w:val="001209B4"/>
    <w:rsid w:val="00156B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5852"/>
    <w:rsid w:val="002F6E74"/>
    <w:rsid w:val="003106B3"/>
    <w:rsid w:val="0031385D"/>
    <w:rsid w:val="003171AB"/>
    <w:rsid w:val="003223B2"/>
    <w:rsid w:val="00322A67"/>
    <w:rsid w:val="00330E13"/>
    <w:rsid w:val="00334A8B"/>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70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45C85"/>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1EAA"/>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EE2"/>
    <w:rsid w:val="00981F23"/>
    <w:rsid w:val="00990634"/>
    <w:rsid w:val="00991733"/>
    <w:rsid w:val="00992078"/>
    <w:rsid w:val="00992BE3"/>
    <w:rsid w:val="009A1467"/>
    <w:rsid w:val="009A2A35"/>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0153"/>
    <w:rsid w:val="00AB122B"/>
    <w:rsid w:val="00AB21B0"/>
    <w:rsid w:val="00AB3F5F"/>
    <w:rsid w:val="00AB48D3"/>
    <w:rsid w:val="00AE0243"/>
    <w:rsid w:val="00AE1342"/>
    <w:rsid w:val="00AE1BAD"/>
    <w:rsid w:val="00AE2124"/>
    <w:rsid w:val="00AE24BC"/>
    <w:rsid w:val="00AE3E3F"/>
    <w:rsid w:val="00AF0D03"/>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A3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0B8F64"/>
  <w14:defaultImageDpi w14:val="300"/>
  <w15:docId w15:val="{B9DC958F-9D1E-E74A-B5CE-2EDB5AA7B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81EE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1E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1E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1E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81E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1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1EE2"/>
  </w:style>
  <w:style w:type="character" w:customStyle="1" w:styleId="Heading1Char">
    <w:name w:val="Heading 1 Char"/>
    <w:aliases w:val="Pocket Char"/>
    <w:basedOn w:val="DefaultParagraphFont"/>
    <w:link w:val="Heading1"/>
    <w:uiPriority w:val="9"/>
    <w:rsid w:val="00981E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1E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1EE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81E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81EE2"/>
    <w:rPr>
      <w:b/>
      <w:sz w:val="26"/>
      <w:u w:val="non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1"/>
    <w:qFormat/>
    <w:rsid w:val="00981EE2"/>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981EE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1EE2"/>
    <w:rPr>
      <w:color w:val="auto"/>
      <w:u w:val="none"/>
    </w:rPr>
  </w:style>
  <w:style w:type="character" w:styleId="Hyperlink">
    <w:name w:val="Hyperlink"/>
    <w:aliases w:val="Read,Important,heading 1 (block title),Card Text,Internet Link,Analytic Text,Internet link,Underline Char Char Char Char1,Heading 3 Char Char Char Char Char Char Char Char Char Char1,Char Char1,Heading 1 Char1,Pocket Char1,F2 - Heading 1 Char1"/>
    <w:basedOn w:val="DefaultParagraphFont"/>
    <w:uiPriority w:val="99"/>
    <w:unhideWhenUsed/>
    <w:rsid w:val="00981EE2"/>
    <w:rPr>
      <w:color w:val="auto"/>
      <w:u w:val="none"/>
    </w:rPr>
  </w:style>
  <w:style w:type="paragraph" w:styleId="DocumentMap">
    <w:name w:val="Document Map"/>
    <w:basedOn w:val="Normal"/>
    <w:link w:val="DocumentMapChar"/>
    <w:uiPriority w:val="99"/>
    <w:semiHidden/>
    <w:unhideWhenUsed/>
    <w:rsid w:val="00981E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1EE2"/>
    <w:rPr>
      <w:rFonts w:ascii="Lucida Grande" w:hAnsi="Lucida Grande" w:cs="Lucida Grande"/>
    </w:rPr>
  </w:style>
  <w:style w:type="paragraph" w:customStyle="1" w:styleId="textbold">
    <w:name w:val="text bold"/>
    <w:basedOn w:val="Normal"/>
    <w:link w:val="Emphasis"/>
    <w:uiPriority w:val="20"/>
    <w:qFormat/>
    <w:rsid w:val="00074791"/>
    <w:pPr>
      <w:ind w:left="720"/>
    </w:pPr>
    <w:rPr>
      <w:b/>
      <w:iCs/>
      <w:u w:val="single"/>
    </w:rPr>
  </w:style>
  <w:style w:type="paragraph" w:customStyle="1" w:styleId="Emphasis1">
    <w:name w:val="Emphasis1"/>
    <w:basedOn w:val="Normal"/>
    <w:autoRedefine/>
    <w:uiPriority w:val="20"/>
    <w:qFormat/>
    <w:rsid w:val="00156B5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gingnonviolence.org/feature/8-skills-of-a-well-trained-activis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law.univie.ac.at/fileadmin/user_upload/p_spacelaw/EPIL_Outer_Space.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uscode/text/6/15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iep.utm.edu/justwest/" TargetMode="External"/><Relationship Id="rId4" Type="http://schemas.openxmlformats.org/officeDocument/2006/relationships/customXml" Target="../customXml/item4.xml"/><Relationship Id="rId9" Type="http://schemas.openxmlformats.org/officeDocument/2006/relationships/hyperlink" Target="https://ir.lawnet.fordham.edu/cgi/viewcontent.cgi?article=1966&amp;context=flr" TargetMode="External"/><Relationship Id="rId14" Type="http://schemas.openxmlformats.org/officeDocument/2006/relationships/hyperlink" Target="https://digitalcommons.law.yale.edu/cgi/viewcontent.cgi?article=1697&amp;context=yj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9675</Words>
  <Characters>55150</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9</cp:revision>
  <dcterms:created xsi:type="dcterms:W3CDTF">2022-02-12T18:36:00Z</dcterms:created>
  <dcterms:modified xsi:type="dcterms:W3CDTF">2022-02-12T19:39:00Z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