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6BCDA" w14:textId="56555CBB" w:rsidR="0026555F" w:rsidRDefault="0026555F" w:rsidP="009A53F3">
      <w:pPr>
        <w:pStyle w:val="Heading2"/>
      </w:pPr>
      <w:r>
        <w:t>T-A</w:t>
      </w:r>
    </w:p>
    <w:p w14:paraId="7B90424A" w14:textId="77777777" w:rsidR="0026555F" w:rsidRDefault="0026555F" w:rsidP="0026555F">
      <w:pPr>
        <w:pStyle w:val="Heading4"/>
      </w:pPr>
      <w:r w:rsidRPr="00BC4B37">
        <w:t xml:space="preserve">Interpretation—the aff may not specify a </w:t>
      </w:r>
      <w:r>
        <w:t>just government</w:t>
      </w:r>
    </w:p>
    <w:p w14:paraId="684C0625" w14:textId="77777777" w:rsidR="0026555F" w:rsidRDefault="0026555F" w:rsidP="0026555F">
      <w:pPr>
        <w:pStyle w:val="Heading4"/>
      </w:pPr>
      <w:r>
        <w:t xml:space="preserve">A is an generic indefinite singular. Cohen 01 </w:t>
      </w:r>
    </w:p>
    <w:p w14:paraId="47949D9F" w14:textId="77777777" w:rsidR="0026555F" w:rsidRDefault="0026555F" w:rsidP="0026555F">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2B6FB0FC" w14:textId="77777777" w:rsidR="0026555F" w:rsidRPr="00271F77" w:rsidRDefault="0026555F" w:rsidP="0026555F">
      <w:pPr>
        <w:rPr>
          <w:rStyle w:val="Style13ptBold"/>
        </w:rPr>
      </w:pPr>
      <w:r>
        <w:rPr>
          <w:rStyle w:val="Style13ptBold"/>
        </w:rPr>
        <w:t xml:space="preserve">*IS generic = </w:t>
      </w:r>
      <w:r w:rsidRPr="00C972AA">
        <w:rPr>
          <w:rStyle w:val="Style13ptBold"/>
        </w:rPr>
        <w:t>Indefinite Singulars</w:t>
      </w:r>
    </w:p>
    <w:p w14:paraId="76E56D50" w14:textId="77777777" w:rsidR="0026555F" w:rsidRDefault="0026555F" w:rsidP="0026555F">
      <w:pPr>
        <w:rPr>
          <w:sz w:val="16"/>
        </w:rPr>
      </w:pPr>
      <w:r w:rsidRPr="005F6850">
        <w:rPr>
          <w:sz w:val="16"/>
        </w:rPr>
        <w:t xml:space="preserve">French, then, expresses </w:t>
      </w:r>
      <w:r w:rsidRPr="00271F77">
        <w:rPr>
          <w:rStyle w:val="StyleUnderline"/>
          <w:rFonts w:eastAsiaTheme="minorHAnsi"/>
        </w:rPr>
        <w:t>the two types of reading differently. In English, on</w:t>
      </w:r>
      <w:r w:rsidRPr="005F6850">
        <w:rPr>
          <w:rStyle w:val="StyleUnderline"/>
          <w:rFonts w:eastAsiaTheme="minorHAnsi"/>
          <w:sz w:val="12"/>
        </w:rPr>
        <w:t xml:space="preserve">¶ </w:t>
      </w:r>
      <w:r w:rsidRPr="00271F77">
        <w:rPr>
          <w:rStyle w:val="StyleUnderline"/>
          <w:rFonts w:eastAsiaTheme="minorHAnsi"/>
        </w:rPr>
        <w:t>the other hand, generic BPs are ambiguous between inductivist and normative</w:t>
      </w:r>
      <w:r w:rsidRPr="005F6850">
        <w:rPr>
          <w:rStyle w:val="StyleUnderline"/>
          <w:rFonts w:eastAsiaTheme="minorHAnsi"/>
          <w:sz w:val="12"/>
        </w:rPr>
        <w:t xml:space="preserve">¶ </w:t>
      </w:r>
      <w:r w:rsidRPr="00271F77">
        <w:rPr>
          <w:rStyle w:val="StyleUnderline"/>
          <w:rFonts w:eastAsiaTheme="minorHAnsi"/>
        </w:rPr>
        <w:t>readings. But even in English there is one type of generic that can express only</w:t>
      </w:r>
      <w:r w:rsidRPr="005F6850">
        <w:rPr>
          <w:rStyle w:val="StyleUnderline"/>
          <w:rFonts w:eastAsiaTheme="minorHAnsi"/>
          <w:sz w:val="12"/>
        </w:rPr>
        <w:t xml:space="preserve">¶ </w:t>
      </w:r>
      <w:r w:rsidRPr="00271F77">
        <w:rPr>
          <w:rStyle w:val="StyleUnderline"/>
          <w:rFonts w:eastAsiaTheme="minorHAnsi"/>
        </w:rPr>
        <w:t xml:space="preserve">one of these readings, and this is the IS generic. </w:t>
      </w:r>
      <w:r w:rsidRPr="00C972AA">
        <w:rPr>
          <w:rStyle w:val="StyleUnderline"/>
          <w:rFonts w:eastAsiaTheme="minorHAnsi"/>
          <w:highlight w:val="yellow"/>
        </w:rPr>
        <w:t>While BPs are ambiguous</w:t>
      </w:r>
      <w:r w:rsidRPr="00C972AA">
        <w:rPr>
          <w:rStyle w:val="StyleUnderline"/>
          <w:rFonts w:eastAsiaTheme="minorHAnsi"/>
          <w:sz w:val="12"/>
          <w:highlight w:val="yellow"/>
        </w:rPr>
        <w:t xml:space="preserve">¶ </w:t>
      </w:r>
      <w:r w:rsidRPr="00C972AA">
        <w:rPr>
          <w:rStyle w:val="StyleUnderline"/>
          <w:rFonts w:eastAsiaTheme="minorHAnsi"/>
          <w:highlight w:val="yellow"/>
        </w:rPr>
        <w:t>between the inductivist and the rules and regulations readings, ISs are not</w:t>
      </w:r>
      <w:r w:rsidRPr="00271F77">
        <w:rPr>
          <w:rStyle w:val="StyleUnderline"/>
          <w:rFonts w:eastAsiaTheme="minorHAnsi"/>
        </w:rPr>
        <w:t>. In</w:t>
      </w:r>
      <w:r w:rsidRPr="005F6850">
        <w:rPr>
          <w:rStyle w:val="StyleUnderline"/>
          <w:rFonts w:eastAsiaTheme="minorHAnsi"/>
          <w:sz w:val="12"/>
        </w:rPr>
        <w:t xml:space="preserve">¶ </w:t>
      </w:r>
      <w:r w:rsidRPr="00271F77">
        <w:rPr>
          <w:rStyle w:val="StyleUnderline"/>
          <w:rFonts w:eastAsiaTheme="minorHAnsi"/>
        </w:rPr>
        <w:t>the supermarket scenario discussed above, only (44.b) is true:</w:t>
      </w:r>
      <w:r w:rsidRPr="005F6850">
        <w:rPr>
          <w:rStyle w:val="StyleUnderline"/>
          <w:rFonts w:eastAsiaTheme="minorHAnsi"/>
          <w:sz w:val="12"/>
        </w:rPr>
        <w:t xml:space="preserve">¶ </w:t>
      </w:r>
      <w:r w:rsidRPr="00271F77">
        <w:rPr>
          <w:rStyle w:val="StyleUnderline"/>
          <w:rFonts w:eastAsiaTheme="minorHAnsi"/>
        </w:rPr>
        <w:t>(44) a. A banana sells for $.49/lb.</w:t>
      </w:r>
      <w:r w:rsidRPr="005F6850">
        <w:rPr>
          <w:rStyle w:val="StyleUnderline"/>
          <w:rFonts w:eastAsiaTheme="minorHAnsi"/>
          <w:sz w:val="12"/>
        </w:rPr>
        <w:t xml:space="preserve">¶ </w:t>
      </w:r>
      <w:r w:rsidRPr="00271F77">
        <w:rPr>
          <w:rStyle w:val="StyleUnderline"/>
          <w:rFonts w:eastAsiaTheme="minorHAnsi"/>
        </w:rPr>
        <w:t>b. A banana sells for $1.00/lb.</w:t>
      </w:r>
      <w:r w:rsidRPr="005F6850">
        <w:rPr>
          <w:rStyle w:val="StyleUnderline"/>
          <w:rFonts w:eastAsiaTheme="minorHAnsi"/>
          <w:sz w:val="12"/>
        </w:rPr>
        <w:t xml:space="preserve">¶ </w:t>
      </w:r>
      <w:r w:rsidRPr="00271F77">
        <w:rPr>
          <w:rStyle w:val="StyleUnderline"/>
          <w:rFonts w:eastAsiaTheme="minorHAnsi"/>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Fonts w:eastAsiaTheme="minorHAnsi"/>
        </w:rPr>
        <w:t>A gentleman opens doors for ladies.</w:t>
      </w:r>
      <w:r w:rsidRPr="005F6850">
        <w:rPr>
          <w:rStyle w:val="StyleUnderline"/>
          <w:rFonts w:eastAsiaTheme="minorHAnsi"/>
          <w:sz w:val="12"/>
        </w:rPr>
        <w:t xml:space="preserve">¶ </w:t>
      </w:r>
      <w:r w:rsidRPr="00271F77">
        <w:rPr>
          <w:rStyle w:val="StyleUnderline"/>
          <w:rFonts w:eastAsiaTheme="minorHAnsi"/>
        </w:rPr>
        <w:t xml:space="preserve">He notes that (45.b), but not (45.a), </w:t>
      </w:r>
      <w:r w:rsidRPr="00C972AA">
        <w:rPr>
          <w:rStyle w:val="StyleUnderline"/>
          <w:rFonts w:eastAsiaTheme="minorHAnsi"/>
          <w:highlight w:val="yellow"/>
        </w:rPr>
        <w:t>expresses what he calls “moral necessity.</w:t>
      </w:r>
      <w:r w:rsidRPr="00271F77">
        <w:rPr>
          <w:rStyle w:val="StyleUnderline"/>
          <w:rFonts w:eastAsiaTheme="minorHAnsi"/>
        </w:rPr>
        <w:t>”7</w:t>
      </w:r>
      <w:r w:rsidRPr="005F6850">
        <w:rPr>
          <w:rStyle w:val="StyleUnderline"/>
          <w:rFonts w:eastAsiaTheme="minorHAnsi"/>
          <w:sz w:val="12"/>
        </w:rPr>
        <w:t xml:space="preserve">¶ </w:t>
      </w:r>
      <w:r w:rsidRPr="00271F77">
        <w:rPr>
          <w:rStyle w:val="StyleUnderline"/>
          <w:rFonts w:eastAsiaTheme="minorHAnsi"/>
        </w:rPr>
        <w:t>Burton-Roberts observes that if Emile does not as a rule open doors for ladies, his mother could utter [(45.b)] and thereby successfully imply that Emile was not, or was</w:t>
      </w:r>
      <w:r w:rsidRPr="005F6850">
        <w:rPr>
          <w:rStyle w:val="StyleUnderline"/>
          <w:rFonts w:eastAsiaTheme="minorHAnsi"/>
          <w:sz w:val="12"/>
        </w:rPr>
        <w:t xml:space="preserve">¶ </w:t>
      </w:r>
      <w:r w:rsidRPr="00271F77">
        <w:rPr>
          <w:rStyle w:val="StyleUnderline"/>
          <w:rFonts w:eastAsiaTheme="minorHAnsi"/>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r w:rsidRPr="005F6850">
        <w:rPr>
          <w:sz w:val="12"/>
        </w:rPr>
        <w:t>¶</w:t>
      </w:r>
      <w:r w:rsidRPr="005F6850">
        <w:rPr>
          <w:sz w:val="16"/>
        </w:rPr>
        <w:t xml:space="preserve"> </w:t>
      </w:r>
      <w:r w:rsidRPr="00271F77">
        <w:rPr>
          <w:rStyle w:val="StyleUnderline"/>
          <w:rFonts w:eastAsiaTheme="minorHAnsi"/>
        </w:rPr>
        <w:t>Sentence (45.b), then, unlike (45.a), does not have a reading where it makes</w:t>
      </w:r>
      <w:r w:rsidRPr="005F6850">
        <w:rPr>
          <w:rStyle w:val="StyleUnderline"/>
          <w:rFonts w:eastAsiaTheme="minorHAnsi"/>
          <w:sz w:val="12"/>
        </w:rPr>
        <w:t xml:space="preserve">¶ </w:t>
      </w:r>
      <w:r w:rsidRPr="00271F77">
        <w:rPr>
          <w:rStyle w:val="StyleUnderline"/>
          <w:rFonts w:eastAsiaTheme="minorHAnsi"/>
        </w:rPr>
        <w:t xml:space="preserve">a generalization about gentlemen; </w:t>
      </w:r>
      <w:r w:rsidRPr="00C972AA">
        <w:rPr>
          <w:rStyle w:val="StyleUnderline"/>
          <w:rFonts w:eastAsiaTheme="minorHAnsi"/>
          <w:highlight w:val="yellow"/>
        </w:rPr>
        <w:t xml:space="preserve">it is, </w:t>
      </w:r>
      <w:r w:rsidRPr="00271F77">
        <w:rPr>
          <w:rStyle w:val="StyleUnderline"/>
          <w:rFonts w:eastAsiaTheme="minorHAnsi"/>
        </w:rPr>
        <w:t xml:space="preserve">rather, </w:t>
      </w:r>
      <w:r w:rsidRPr="00C972AA">
        <w:rPr>
          <w:rStyle w:val="StyleUnderline"/>
          <w:rFonts w:eastAsiaTheme="minorHAnsi"/>
          <w:highlight w:val="yellow"/>
        </w:rPr>
        <w:t>a statement about some social</w:t>
      </w:r>
      <w:r w:rsidRPr="00C972AA">
        <w:rPr>
          <w:rStyle w:val="StyleUnderline"/>
          <w:rFonts w:eastAsiaTheme="minorHAnsi"/>
          <w:sz w:val="12"/>
          <w:highlight w:val="yellow"/>
        </w:rPr>
        <w:t xml:space="preserve">¶ </w:t>
      </w:r>
      <w:r w:rsidRPr="00C972AA">
        <w:rPr>
          <w:rStyle w:val="StyleUnderline"/>
          <w:rFonts w:eastAsiaTheme="minorHAnsi"/>
          <w:highlight w:val="yellow"/>
        </w:rPr>
        <w:t>norm</w:t>
      </w:r>
      <w:r w:rsidRPr="00271F77">
        <w:rPr>
          <w:rStyle w:val="StyleUnderline"/>
          <w:rFonts w:eastAsiaTheme="minorHAnsi"/>
        </w:rPr>
        <w:t xml:space="preserve">. It is true just in case this norm is in effect, i.e. </w:t>
      </w:r>
      <w:r w:rsidRPr="00C972AA">
        <w:rPr>
          <w:rStyle w:val="StyleUnderline"/>
          <w:rFonts w:eastAsiaTheme="minorHAnsi"/>
          <w:highlight w:val="yellow"/>
        </w:rPr>
        <w:t>it is a member of a set of</w:t>
      </w:r>
      <w:r w:rsidRPr="00C972AA">
        <w:rPr>
          <w:rStyle w:val="StyleUnderline"/>
          <w:rFonts w:eastAsiaTheme="minorHAnsi"/>
          <w:sz w:val="12"/>
          <w:highlight w:val="yellow"/>
        </w:rPr>
        <w:t xml:space="preserve">¶ </w:t>
      </w:r>
      <w:r w:rsidRPr="00C972AA">
        <w:rPr>
          <w:rStyle w:val="StyleUnderline"/>
          <w:rFonts w:eastAsiaTheme="minorHAnsi"/>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rFonts w:eastAsiaTheme="minorHAnsi"/>
          <w:highlight w:val="yellow"/>
        </w:rPr>
        <w:t>may receive a</w:t>
      </w:r>
      <w:r w:rsidRPr="00C972AA">
        <w:rPr>
          <w:rStyle w:val="StyleUnderline"/>
          <w:rFonts w:eastAsiaTheme="minorHAnsi"/>
          <w:sz w:val="12"/>
          <w:highlight w:val="yellow"/>
        </w:rPr>
        <w:t xml:space="preserve">¶ </w:t>
      </w:r>
      <w:r w:rsidRPr="00C972AA">
        <w:rPr>
          <w:rStyle w:val="StyleUnderline"/>
          <w:rFonts w:eastAsiaTheme="minorHAnsi"/>
          <w:highlight w:val="yellow"/>
        </w:rPr>
        <w:t>generic reading in a context that makes it clear that a rule or a regulation is</w:t>
      </w:r>
      <w:r w:rsidRPr="00C972AA">
        <w:rPr>
          <w:rStyle w:val="StyleUnderline"/>
          <w:rFonts w:eastAsiaTheme="minorHAnsi"/>
          <w:sz w:val="12"/>
          <w:highlight w:val="yellow"/>
        </w:rPr>
        <w:t xml:space="preserve">¶ </w:t>
      </w:r>
      <w:r w:rsidRPr="00C972AA">
        <w:rPr>
          <w:rStyle w:val="StyleUnderline"/>
          <w:rFonts w:eastAsiaTheme="minorHAnsi"/>
          <w:highlight w:val="yellow"/>
        </w:rPr>
        <w:t>referred to</w:t>
      </w:r>
      <w:r w:rsidRPr="00271F77">
        <w:rPr>
          <w:rStyle w:val="StyleUnderline"/>
          <w:rFonts w:eastAsiaTheme="minorHAnsi"/>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5A9F97FD" w14:textId="77777777" w:rsidR="0026555F" w:rsidRDefault="0026555F" w:rsidP="0026555F">
      <w:pPr>
        <w:pStyle w:val="Heading4"/>
      </w:pPr>
      <w:r>
        <w:t xml:space="preserve">Rules readings are always generalized – specific instances are not consistent. </w:t>
      </w:r>
      <w:proofErr w:type="spellStart"/>
      <w:r>
        <w:t>lCohen</w:t>
      </w:r>
      <w:proofErr w:type="spellEnd"/>
      <w:r>
        <w:t xml:space="preserve"> 01</w:t>
      </w:r>
    </w:p>
    <w:p w14:paraId="37969D8D" w14:textId="77777777" w:rsidR="0026555F" w:rsidRPr="00271F77" w:rsidRDefault="0026555F" w:rsidP="0026555F">
      <w:pPr>
        <w:rPr>
          <w:sz w:val="16"/>
        </w:rPr>
      </w:pPr>
      <w:r w:rsidRPr="00271F77">
        <w:rPr>
          <w:rStyle w:val="Style13ptBold"/>
        </w:rPr>
        <w:t>Ariel Cohen (Ben-Gurion University of the Negev), “On the Generic Use of Indefinite Singulars,” Journal of Semantics 18:3, 2001 https://core.ac.uk/download/pdf/188590876.pdf</w:t>
      </w:r>
    </w:p>
    <w:p w14:paraId="2826FF7E" w14:textId="77777777" w:rsidR="0026555F" w:rsidRPr="004F776C" w:rsidRDefault="0026555F" w:rsidP="0026555F">
      <w:pPr>
        <w:rPr>
          <w:sz w:val="16"/>
          <w:szCs w:val="16"/>
        </w:rPr>
      </w:pPr>
      <w:r w:rsidRPr="005F6850">
        <w:rPr>
          <w:rStyle w:val="StyleUnderline"/>
          <w:rFonts w:eastAsiaTheme="minorHAnsi"/>
        </w:rPr>
        <w:t>In general, as, again, already noted by Aristotle</w:t>
      </w:r>
      <w:r w:rsidRPr="00C972AA">
        <w:rPr>
          <w:rStyle w:val="StyleUnderline"/>
          <w:rFonts w:eastAsiaTheme="minorHAnsi"/>
          <w:highlight w:val="yellow"/>
        </w:rPr>
        <w:t>, rules and definitions are not</w:t>
      </w:r>
      <w:r>
        <w:rPr>
          <w:rStyle w:val="StyleUnderline"/>
          <w:rFonts w:eastAsiaTheme="minorHAnsi"/>
          <w:highlight w:val="yellow"/>
        </w:rPr>
        <w:t xml:space="preserve"> </w:t>
      </w:r>
      <w:r w:rsidRPr="00C972AA">
        <w:rPr>
          <w:rStyle w:val="StyleUnderline"/>
          <w:rFonts w:eastAsiaTheme="minorHAnsi"/>
          <w:highlight w:val="yellow"/>
        </w:rPr>
        <w:t>relativized to particular individuals</w:t>
      </w:r>
      <w:r w:rsidRPr="005F6850">
        <w:rPr>
          <w:rStyle w:val="StyleUnderline"/>
          <w:rFonts w:eastAsiaTheme="minorHAnsi"/>
        </w:rPr>
        <w:t xml:space="preserve">; </w:t>
      </w:r>
      <w:r w:rsidRPr="00C972AA">
        <w:rPr>
          <w:rStyle w:val="StyleUnderline"/>
          <w:rFonts w:eastAsiaTheme="minorHAnsi"/>
          <w:highlight w:val="yellow"/>
        </w:rPr>
        <w:t>it is rarely the case that a specific individual</w:t>
      </w:r>
      <w:r w:rsidRPr="00557D4E">
        <w:rPr>
          <w:rStyle w:val="StyleUnderline"/>
          <w:rFonts w:eastAsiaTheme="minorHAnsi"/>
          <w:sz w:val="12"/>
          <w:highlight w:val="yellow"/>
        </w:rPr>
        <w:t>¶</w:t>
      </w:r>
      <w:r w:rsidRPr="00C972AA">
        <w:rPr>
          <w:rStyle w:val="StyleUnderline"/>
          <w:rFonts w:eastAsiaTheme="minorHAnsi"/>
          <w:sz w:val="12"/>
          <w:highlight w:val="yellow"/>
        </w:rPr>
        <w:t xml:space="preserve"> </w:t>
      </w:r>
      <w:r w:rsidRPr="00C972AA">
        <w:rPr>
          <w:rStyle w:val="StyleUnderline"/>
          <w:rFonts w:eastAsiaTheme="minorHAnsi"/>
          <w:highlight w:val="yellow"/>
        </w:rPr>
        <w:t>forms part of the description of a general rule</w:t>
      </w:r>
      <w:r w:rsidRPr="00557D4E">
        <w:rPr>
          <w:rStyle w:val="StyleUnderline"/>
          <w:rFonts w:eastAsiaTheme="minorHAnsi"/>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7B24535F" w14:textId="77777777" w:rsidR="0026555F" w:rsidRPr="003A22DC" w:rsidRDefault="0026555F" w:rsidP="0026555F">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3B9F521B" w14:textId="49123E08" w:rsidR="0026555F" w:rsidRPr="00EF3EAD" w:rsidRDefault="0026555F" w:rsidP="0026555F">
      <w:pPr>
        <w:pStyle w:val="Heading4"/>
      </w:pPr>
      <w:r w:rsidRPr="00BC4B37">
        <w:t>Violation—</w:t>
      </w:r>
      <w:r>
        <w:t xml:space="preserve">they specified </w:t>
      </w:r>
      <w:r>
        <w:t>China.</w:t>
      </w:r>
    </w:p>
    <w:p w14:paraId="6A1DB38B" w14:textId="77777777" w:rsidR="0026555F" w:rsidRDefault="0026555F" w:rsidP="0026555F">
      <w:pPr>
        <w:pStyle w:val="Heading4"/>
      </w:pPr>
      <w:r>
        <w:t>Vote neg:</w:t>
      </w:r>
    </w:p>
    <w:p w14:paraId="107DBE41" w14:textId="77777777" w:rsidR="0026555F" w:rsidRPr="003A22DC" w:rsidRDefault="0026555F" w:rsidP="0026555F">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42F88686" w14:textId="77777777" w:rsidR="0026555F" w:rsidRPr="00BC4B37" w:rsidRDefault="0026555F" w:rsidP="0026555F">
      <w:pPr>
        <w:pStyle w:val="Heading4"/>
      </w:pPr>
      <w:r>
        <w:t>2] L</w:t>
      </w:r>
      <w:r w:rsidRPr="00BC4B37">
        <w:t xml:space="preserve">imits—specifying a </w:t>
      </w:r>
      <w:r>
        <w:t>just government</w:t>
      </w:r>
      <w:r w:rsidRPr="00BC4B37">
        <w:t xml:space="preserve"> offers huge explosion in the topic since they get permutations of hundreds of </w:t>
      </w:r>
      <w:r>
        <w:t>governments</w:t>
      </w:r>
      <w:r w:rsidRPr="00BC4B37">
        <w:t xml:space="preserve"> in the world depending on their definition of </w:t>
      </w:r>
      <w:r>
        <w:t>“just government”</w:t>
      </w:r>
      <w:r w:rsidRPr="00BC4B37">
        <w:t>.</w:t>
      </w:r>
    </w:p>
    <w:p w14:paraId="534DA463" w14:textId="77777777" w:rsidR="0026555F" w:rsidRPr="003A22DC" w:rsidRDefault="0026555F" w:rsidP="0026555F">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64A83E68" w14:textId="77777777" w:rsidR="0026555F" w:rsidRPr="00FF26F2" w:rsidRDefault="0026555F" w:rsidP="0026555F">
      <w:pPr>
        <w:pStyle w:val="Heading4"/>
        <w:rPr>
          <w:rFonts w:eastAsia="Times New Roman"/>
        </w:rPr>
      </w:pPr>
      <w:r w:rsidRPr="00BC4B37">
        <w:rPr>
          <w:rFonts w:eastAsia="Times New Roman"/>
        </w:rPr>
        <w:t xml:space="preserve">No RVIs—it’s your burden to be topical. </w:t>
      </w:r>
    </w:p>
    <w:p w14:paraId="256F10D2" w14:textId="77777777" w:rsidR="0026555F" w:rsidRPr="00FF26F2" w:rsidRDefault="0026555F" w:rsidP="0026555F"/>
    <w:p w14:paraId="23D3487A" w14:textId="77777777" w:rsidR="0026555F" w:rsidRPr="0026555F" w:rsidRDefault="0026555F" w:rsidP="0026555F"/>
    <w:p w14:paraId="1DD83F4C" w14:textId="5F6F2476" w:rsidR="00E42E4C" w:rsidRDefault="009A53F3" w:rsidP="009A53F3">
      <w:pPr>
        <w:pStyle w:val="Heading2"/>
      </w:pPr>
      <w:r>
        <w:t>CLS K</w:t>
      </w:r>
    </w:p>
    <w:p w14:paraId="2CCD6B10" w14:textId="77777777" w:rsidR="009A53F3" w:rsidRDefault="009A53F3" w:rsidP="009A53F3">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5F9109F8" w14:textId="77777777" w:rsidR="009A53F3" w:rsidRPr="001B4895" w:rsidRDefault="009A53F3" w:rsidP="009A53F3">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xml:space="preserve">, 2018, pgs. 1065-1073, </w:t>
      </w:r>
      <w:proofErr w:type="spellStart"/>
      <w:r>
        <w:t>EmmieeM</w:t>
      </w:r>
      <w:proofErr w:type="spellEnd"/>
      <w:r>
        <w:t>)</w:t>
      </w:r>
    </w:p>
    <w:p w14:paraId="5A386208" w14:textId="77777777" w:rsidR="009A53F3" w:rsidRPr="00A70B09" w:rsidRDefault="009A53F3" w:rsidP="009A53F3">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truths 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4015BF2C" w14:textId="77777777" w:rsidR="009A53F3" w:rsidRPr="00E47011" w:rsidRDefault="009A53F3" w:rsidP="009A53F3">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1D53D4E7" w14:textId="77777777" w:rsidR="009A53F3" w:rsidRPr="00A70B09" w:rsidRDefault="009A53F3" w:rsidP="009A53F3">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341B5432" w14:textId="77777777" w:rsidR="009A53F3" w:rsidRPr="00E47011" w:rsidRDefault="009A53F3" w:rsidP="009A53F3">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1779D76F" w14:textId="77777777" w:rsidR="009A53F3" w:rsidRPr="00E47011" w:rsidRDefault="009A53F3" w:rsidP="009A53F3">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384A8BED" w14:textId="77777777" w:rsidR="009A53F3" w:rsidRPr="00A70B09" w:rsidRDefault="009A53F3" w:rsidP="009A53F3">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1EE6CB55" w14:textId="77777777" w:rsidR="009A53F3" w:rsidRPr="00A70B09" w:rsidRDefault="009A53F3" w:rsidP="009A53F3">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strikes are the most important mode of working class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so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17133341" w14:textId="77777777" w:rsidR="009A53F3" w:rsidRPr="005B7940" w:rsidRDefault="009A53F3" w:rsidP="009A53F3">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56A20101" w14:textId="77777777" w:rsidR="009A53F3" w:rsidRPr="00A70B09" w:rsidRDefault="009A53F3" w:rsidP="009A53F3">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that prohibit sympathy strikes and general 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200D6CA4" w14:textId="77777777" w:rsidR="009A53F3" w:rsidRPr="003879B4" w:rsidRDefault="009A53F3" w:rsidP="009A53F3">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3E0D8AEC" w14:textId="77777777" w:rsidR="009A53F3" w:rsidRPr="003879B4" w:rsidRDefault="009A53F3" w:rsidP="009A53F3">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u w:val="none"/>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u w:val="none"/>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u w:val="none"/>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u w:val="none"/>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u w:val="none"/>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2897542E" w14:textId="77777777" w:rsidR="009A53F3" w:rsidRPr="00A70B09" w:rsidRDefault="009A53F3" w:rsidP="009A53F3">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3879B4">
        <w:rPr>
          <w:rStyle w:val="StyleUnderline"/>
        </w:rPr>
        <w:t xml:space="preserve">However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50853763" w14:textId="77777777" w:rsidR="009A53F3" w:rsidRPr="009917EF" w:rsidRDefault="009A53F3" w:rsidP="009A53F3">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21AAA02B" w14:textId="77777777" w:rsidR="009A53F3" w:rsidRPr="00A70B09" w:rsidRDefault="009A53F3" w:rsidP="009A53F3">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29CF44E0" w14:textId="77777777" w:rsidR="009A53F3" w:rsidRPr="00A70B09" w:rsidRDefault="009A53F3" w:rsidP="009A53F3">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9917EF">
        <w:rPr>
          <w:rStyle w:val="StyleUnderline"/>
          <w:u w:val="none"/>
        </w:rPr>
        <w: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where the state’s machinery for enforcing property rights and 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0F920225" w14:textId="77777777" w:rsidR="009A53F3" w:rsidRPr="009917EF" w:rsidRDefault="009A53F3" w:rsidP="009A53F3">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6F6904D4" w14:textId="77777777" w:rsidR="009A53F3" w:rsidRPr="00F92E50" w:rsidRDefault="009A53F3" w:rsidP="009A53F3">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2AEB2C7B" w14:textId="77777777" w:rsidR="009A53F3" w:rsidRDefault="009A53F3" w:rsidP="009A53F3"/>
    <w:p w14:paraId="1B164114" w14:textId="77777777" w:rsidR="009A53F3" w:rsidRDefault="009A53F3" w:rsidP="009A53F3">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3FCB604D" w14:textId="77777777" w:rsidR="009A53F3" w:rsidRPr="001B4895" w:rsidRDefault="009A53F3" w:rsidP="009A53F3">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r w:rsidRPr="001B4895">
        <w:t xml:space="preserve">https://scholar.law.colorado.edu/cgi/viewcontent.cgi?article=2369&amp;context=articles </w:t>
      </w:r>
      <w:r>
        <w:t xml:space="preserve">, 2018, pgs. 1124-1131, </w:t>
      </w:r>
      <w:proofErr w:type="spellStart"/>
      <w:r>
        <w:t>EmmieeM</w:t>
      </w:r>
      <w:proofErr w:type="spellEnd"/>
      <w:r>
        <w:t>)</w:t>
      </w:r>
    </w:p>
    <w:p w14:paraId="783A411C" w14:textId="77777777" w:rsidR="009A53F3" w:rsidRPr="001B4895" w:rsidRDefault="009A53F3" w:rsidP="009A53F3">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strike—and to believe that it should be limited.297 “There is no longer any question of the right of organized workers to strike, but that right,” he said, “is being misused.”298</w:t>
      </w:r>
    </w:p>
    <w:p w14:paraId="6DE0D8E3" w14:textId="77777777" w:rsidR="009A53F3" w:rsidRPr="001B4895" w:rsidRDefault="009A53F3" w:rsidP="009A53F3">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65ED7745" w14:textId="77777777" w:rsidR="009A53F3" w:rsidRPr="00A80679" w:rsidRDefault="009A53F3" w:rsidP="009A53F3">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6205872D" w14:textId="77777777" w:rsidR="009A53F3" w:rsidRPr="001B4895" w:rsidRDefault="009A53F3" w:rsidP="009A53F3">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091FC5E2" w14:textId="77777777" w:rsidR="009A53F3" w:rsidRPr="001B4895" w:rsidRDefault="009A53F3" w:rsidP="009A53F3">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22F71E3C" w14:textId="77777777" w:rsidR="009A53F3" w:rsidRPr="00E47B9B" w:rsidRDefault="009A53F3" w:rsidP="009A53F3">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on the basis of a worker’s assertion of the basic labor rights laid out in § 7 that it was, itself, supposedly derived from.303</w:t>
      </w:r>
    </w:p>
    <w:p w14:paraId="7D4FA0EF" w14:textId="77777777" w:rsidR="009A53F3" w:rsidRPr="001B4895" w:rsidRDefault="009A53F3" w:rsidP="009A53F3">
      <w:pPr>
        <w:rPr>
          <w:sz w:val="8"/>
          <w:szCs w:val="8"/>
        </w:rPr>
      </w:pPr>
      <w:r w:rsidRPr="001B4895">
        <w:rPr>
          <w:sz w:val="8"/>
          <w:szCs w:val="8"/>
        </w:rPr>
        <w:t>As an exercise in statutory construction and administration, Mackay Radio makes no sense; but as a defense of property rights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72DDF96A" w14:textId="77777777" w:rsidR="009A53F3" w:rsidRPr="00E47B9B" w:rsidRDefault="009A53F3" w:rsidP="009A53F3">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48B65CCE" w14:textId="77777777" w:rsidR="009A53F3" w:rsidRPr="001B4895" w:rsidRDefault="009A53F3" w:rsidP="009A53F3">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17132A13" w14:textId="77777777" w:rsidR="009A53F3" w:rsidRPr="001B4895" w:rsidRDefault="009A53F3" w:rsidP="009A53F3">
      <w:pPr>
        <w:rPr>
          <w:sz w:val="8"/>
          <w:szCs w:val="8"/>
        </w:rPr>
      </w:pPr>
      <w:r w:rsidRPr="001B4895">
        <w:rPr>
          <w:sz w:val="8"/>
          <w:szCs w:val="8"/>
        </w:rPr>
        <w:t>CONCLUSION</w:t>
      </w:r>
    </w:p>
    <w:p w14:paraId="5541C935" w14:textId="77777777" w:rsidR="009A53F3" w:rsidRPr="001B4895" w:rsidRDefault="009A53F3" w:rsidP="009A53F3">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57D0D9D5" w14:textId="77777777" w:rsidR="009A53F3" w:rsidRPr="001B4895" w:rsidRDefault="009A53F3" w:rsidP="009A53F3">
      <w:r w:rsidRPr="001B4895">
        <w:rPr>
          <w:sz w:val="16"/>
          <w:szCs w:val="16"/>
        </w:rPr>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r w:rsidRPr="001B4895">
        <w:rPr>
          <w:rStyle w:val="StyleUnderline"/>
        </w:rPr>
        <w:t>so they do not strike</w:t>
      </w:r>
      <w:r w:rsidRPr="001B4895">
        <w:rPr>
          <w:sz w:val="16"/>
          <w:szCs w:val="16"/>
        </w:rPr>
        <w:t xml:space="preserve">—in fact, under these circumstances they usually should not strike. </w:t>
      </w:r>
    </w:p>
    <w:p w14:paraId="0241A995" w14:textId="77777777" w:rsidR="009A53F3" w:rsidRPr="001B4895" w:rsidRDefault="009A53F3" w:rsidP="009A53F3">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2C136D81" w14:textId="77777777" w:rsidR="009A53F3" w:rsidRPr="001B4895" w:rsidRDefault="009A53F3" w:rsidP="009A53F3">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005CC66F" w14:textId="77777777" w:rsidR="009A53F3" w:rsidRPr="001B4895" w:rsidRDefault="009A53F3" w:rsidP="009A53F3">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02354F45" w14:textId="77777777" w:rsidR="009A53F3" w:rsidRPr="001B4895" w:rsidRDefault="009A53F3" w:rsidP="009A53F3">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recently-passed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522EAD5C" w14:textId="77777777" w:rsidR="009A53F3" w:rsidRPr="00C66DB6" w:rsidRDefault="009A53F3" w:rsidP="009A53F3">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63BD797A" w14:textId="77777777" w:rsidR="009A53F3" w:rsidRDefault="009A53F3" w:rsidP="009A53F3">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Thus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r w:rsidRPr="001B4895">
        <w:rPr>
          <w:rStyle w:val="StyleUnderline"/>
        </w:rPr>
        <w:t>so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p w14:paraId="686604A7" w14:textId="106AE166" w:rsidR="009A53F3" w:rsidRDefault="00F10114" w:rsidP="00F10114">
      <w:pPr>
        <w:pStyle w:val="Heading2"/>
      </w:pPr>
      <w:r>
        <w:t>Case</w:t>
      </w:r>
    </w:p>
    <w:p w14:paraId="49256C46" w14:textId="1ADC6ACF" w:rsidR="00F10114" w:rsidRPr="00D522BE" w:rsidRDefault="00F10114" w:rsidP="00F10114">
      <w:pPr>
        <w:pStyle w:val="Heading4"/>
      </w:pPr>
      <w:r>
        <w:t xml:space="preserve">China is expansionist---any other interpretation is intellectual </w:t>
      </w:r>
      <w:r>
        <w:t>nonsense</w:t>
      </w:r>
    </w:p>
    <w:p w14:paraId="3BB78F39" w14:textId="77777777" w:rsidR="00F10114" w:rsidRDefault="00F10114" w:rsidP="00F10114">
      <w:pPr>
        <w:rPr>
          <w:sz w:val="18"/>
          <w:szCs w:val="18"/>
        </w:rPr>
      </w:pPr>
      <w:r w:rsidRPr="00D522BE">
        <w:rPr>
          <w:sz w:val="18"/>
          <w:szCs w:val="18"/>
        </w:rPr>
        <w:t xml:space="preserve">Denny </w:t>
      </w:r>
      <w:r w:rsidRPr="00D522BE">
        <w:rPr>
          <w:rStyle w:val="Style13ptBold"/>
        </w:rPr>
        <w:t>Roy 19</w:t>
      </w:r>
      <w:r w:rsidRPr="00D522BE">
        <w:rPr>
          <w:sz w:val="18"/>
          <w:szCs w:val="18"/>
        </w:rPr>
        <w:t xml:space="preserve">. Senior Fellow at the East–West Center. 1-29-2019. "Assertive China: Irredentism or Expansionism?" </w:t>
      </w:r>
      <w:r>
        <w:rPr>
          <w:sz w:val="18"/>
          <w:szCs w:val="18"/>
        </w:rPr>
        <w:t xml:space="preserve">Survival: </w:t>
      </w:r>
      <w:r w:rsidRPr="00D522BE">
        <w:rPr>
          <w:sz w:val="18"/>
          <w:szCs w:val="18"/>
        </w:rPr>
        <w:t>Global Politics and Strategy. https://www-tandfonline-com.proxy.library.emory.edu/doi/full/10.1080/00396338.2019.1568044. accessed 6-25-2019//</w:t>
      </w:r>
      <w:proofErr w:type="spellStart"/>
      <w:r w:rsidRPr="00D522BE">
        <w:rPr>
          <w:sz w:val="18"/>
          <w:szCs w:val="18"/>
        </w:rPr>
        <w:t>JDi</w:t>
      </w:r>
      <w:proofErr w:type="spellEnd"/>
    </w:p>
    <w:p w14:paraId="0BFE56BA" w14:textId="77777777" w:rsidR="00F10114" w:rsidRPr="00D47133" w:rsidRDefault="00F10114" w:rsidP="00F10114">
      <w:pPr>
        <w:rPr>
          <w:sz w:val="12"/>
        </w:rPr>
      </w:pPr>
      <w:r w:rsidRPr="00450BDE">
        <w:rPr>
          <w:sz w:val="12"/>
        </w:rPr>
        <w:t xml:space="preserve">An alternative explanation for assertive Chinese </w:t>
      </w:r>
      <w:proofErr w:type="spellStart"/>
      <w:r w:rsidRPr="00450BDE">
        <w:rPr>
          <w:sz w:val="12"/>
        </w:rPr>
        <w:t>behaviour</w:t>
      </w:r>
      <w:proofErr w:type="spellEnd"/>
      <w:r w:rsidRPr="00450BDE">
        <w:rPr>
          <w:sz w:val="12"/>
        </w:rPr>
        <w:t xml:space="preserve"> on the country's periphery – one that Beijing explicitly denies – is that</w:t>
      </w:r>
      <w:r w:rsidRPr="00CA2565">
        <w:rPr>
          <w:rStyle w:val="StyleUnderline"/>
          <w:rFonts w:eastAsiaTheme="minorHAnsi"/>
        </w:rPr>
        <w:t xml:space="preserve"> </w:t>
      </w:r>
      <w:r w:rsidRPr="00DB3968">
        <w:rPr>
          <w:rStyle w:val="StyleUnderline"/>
          <w:rFonts w:eastAsiaTheme="minorHAnsi"/>
          <w:highlight w:val="green"/>
        </w:rPr>
        <w:t>China is growing</w:t>
      </w:r>
      <w:r w:rsidRPr="00CA2565">
        <w:rPr>
          <w:rStyle w:val="StyleUnderline"/>
          <w:rFonts w:eastAsiaTheme="minorHAnsi"/>
        </w:rPr>
        <w:t xml:space="preserve"> more </w:t>
      </w:r>
      <w:r w:rsidRPr="00DB3968">
        <w:rPr>
          <w:rStyle w:val="StyleUnderline"/>
          <w:rFonts w:eastAsiaTheme="minorHAnsi"/>
          <w:highlight w:val="green"/>
        </w:rPr>
        <w:t>expansionist as</w:t>
      </w:r>
      <w:r w:rsidRPr="00CA2565">
        <w:rPr>
          <w:rStyle w:val="StyleUnderline"/>
          <w:rFonts w:eastAsiaTheme="minorHAnsi"/>
        </w:rPr>
        <w:t xml:space="preserve"> its </w:t>
      </w:r>
      <w:r w:rsidRPr="00AF1E8B">
        <w:rPr>
          <w:rStyle w:val="Emphasis"/>
        </w:rPr>
        <w:t xml:space="preserve">relative </w:t>
      </w:r>
      <w:r w:rsidRPr="00DB3968">
        <w:rPr>
          <w:rStyle w:val="Emphasis"/>
          <w:highlight w:val="green"/>
        </w:rPr>
        <w:t>power</w:t>
      </w:r>
      <w:r w:rsidRPr="00CA2565">
        <w:rPr>
          <w:rStyle w:val="StyleUnderline"/>
          <w:rFonts w:eastAsiaTheme="minorHAnsi"/>
        </w:rPr>
        <w:t xml:space="preserve"> </w:t>
      </w:r>
      <w:r w:rsidRPr="00DB3968">
        <w:rPr>
          <w:rStyle w:val="StyleUnderline"/>
          <w:rFonts w:eastAsiaTheme="minorHAnsi"/>
          <w:highlight w:val="green"/>
        </w:rPr>
        <w:t>increases</w:t>
      </w:r>
      <w:r w:rsidRPr="00450BDE">
        <w:rPr>
          <w:sz w:val="12"/>
        </w:rPr>
        <w:t xml:space="preserve">. </w:t>
      </w:r>
      <w:r w:rsidRPr="00CA2565">
        <w:rPr>
          <w:rStyle w:val="StyleUnderline"/>
          <w:rFonts w:eastAsiaTheme="minorHAnsi"/>
        </w:rPr>
        <w:t>It is demanding more because it can</w:t>
      </w:r>
      <w:r w:rsidRPr="00450BDE">
        <w:rPr>
          <w:sz w:val="12"/>
        </w:rPr>
        <w:t xml:space="preserve">. Typical </w:t>
      </w:r>
      <w:r w:rsidRPr="00DB3968">
        <w:rPr>
          <w:rStyle w:val="StyleUnderline"/>
          <w:rFonts w:eastAsiaTheme="minorHAnsi"/>
          <w:highlight w:val="green"/>
        </w:rPr>
        <w:t>great powers strive to establish</w:t>
      </w:r>
      <w:r w:rsidRPr="001703C4">
        <w:rPr>
          <w:rStyle w:val="StyleUnderline"/>
          <w:rFonts w:eastAsiaTheme="minorHAnsi"/>
        </w:rPr>
        <w:t xml:space="preserve"> a</w:t>
      </w:r>
      <w:r w:rsidRPr="00DB3968">
        <w:rPr>
          <w:rStyle w:val="StyleUnderline"/>
          <w:rFonts w:eastAsiaTheme="minorHAnsi"/>
          <w:highlight w:val="green"/>
        </w:rPr>
        <w:t xml:space="preserve"> </w:t>
      </w:r>
      <w:r w:rsidRPr="00DB3968">
        <w:rPr>
          <w:rStyle w:val="Emphasis"/>
          <w:highlight w:val="green"/>
        </w:rPr>
        <w:t>sphere of influence</w:t>
      </w:r>
      <w:r w:rsidRPr="00DB3968">
        <w:rPr>
          <w:sz w:val="12"/>
          <w:highlight w:val="green"/>
        </w:rPr>
        <w:t xml:space="preserve">, </w:t>
      </w:r>
      <w:r w:rsidRPr="001703C4">
        <w:rPr>
          <w:sz w:val="12"/>
        </w:rPr>
        <w:t xml:space="preserve">regardless of whether they have grounds for irredentist claims. </w:t>
      </w:r>
      <w:r w:rsidRPr="001703C4">
        <w:rPr>
          <w:rStyle w:val="StyleUnderline"/>
          <w:rFonts w:eastAsiaTheme="minorHAnsi"/>
        </w:rPr>
        <w:t>They are</w:t>
      </w:r>
      <w:r w:rsidRPr="001703C4">
        <w:rPr>
          <w:sz w:val="12"/>
        </w:rPr>
        <w:t xml:space="preserve"> usually </w:t>
      </w:r>
      <w:r w:rsidRPr="001703C4">
        <w:rPr>
          <w:rStyle w:val="StyleUnderline"/>
          <w:rFonts w:eastAsiaTheme="minorHAnsi"/>
        </w:rPr>
        <w:t xml:space="preserve">dissatisfied if their influence over the </w:t>
      </w:r>
      <w:r w:rsidRPr="001703C4">
        <w:rPr>
          <w:rStyle w:val="Emphasis"/>
        </w:rPr>
        <w:t>international system</w:t>
      </w:r>
      <w:r w:rsidRPr="001703C4">
        <w:rPr>
          <w:rStyle w:val="StyleUnderline"/>
          <w:rFonts w:eastAsiaTheme="minorHAnsi"/>
        </w:rPr>
        <w:t xml:space="preserve"> falls short of</w:t>
      </w:r>
      <w:r w:rsidRPr="001703C4">
        <w:rPr>
          <w:sz w:val="12"/>
        </w:rPr>
        <w:t xml:space="preserve"> their </w:t>
      </w:r>
      <w:r w:rsidRPr="001703C4">
        <w:rPr>
          <w:rStyle w:val="Emphasis"/>
        </w:rPr>
        <w:t>perceived relative power</w:t>
      </w:r>
      <w:r w:rsidRPr="001703C4">
        <w:rPr>
          <w:sz w:val="12"/>
        </w:rPr>
        <w:t>.</w:t>
      </w:r>
      <w:hyperlink r:id="rId10" w:history="1">
        <w:r w:rsidRPr="001703C4">
          <w:rPr>
            <w:rStyle w:val="Hyperlink"/>
            <w:sz w:val="12"/>
          </w:rPr>
          <w:t>17</w:t>
        </w:r>
      </w:hyperlink>
      <w:r w:rsidRPr="001703C4">
        <w:rPr>
          <w:sz w:val="12"/>
        </w:rPr>
        <w:t>17 See</w:t>
      </w:r>
      <w:r w:rsidRPr="00450BDE">
        <w:rPr>
          <w:sz w:val="12"/>
        </w:rPr>
        <w:t xml:space="preserve"> Robert Gilpin, War and Change in World Politics (Cambridge: Cambridge University Press, 1981).View all notes Seen in this way, assertive Chinese </w:t>
      </w:r>
      <w:proofErr w:type="spellStart"/>
      <w:r w:rsidRPr="00450BDE">
        <w:rPr>
          <w:rStyle w:val="StyleUnderline"/>
          <w:rFonts w:eastAsiaTheme="minorHAnsi"/>
        </w:rPr>
        <w:t>behaviour</w:t>
      </w:r>
      <w:proofErr w:type="spellEnd"/>
      <w:r w:rsidRPr="00450BDE">
        <w:rPr>
          <w:rStyle w:val="StyleUnderline"/>
          <w:rFonts w:eastAsiaTheme="minorHAnsi"/>
        </w:rPr>
        <w:t xml:space="preserve"> is not necessarily limited to the special case of disputed territory</w:t>
      </w:r>
      <w:r w:rsidRPr="00450BDE">
        <w:rPr>
          <w:sz w:val="12"/>
        </w:rPr>
        <w:t xml:space="preserve">. This raises the possibility that </w:t>
      </w:r>
      <w:r w:rsidRPr="00DB3968">
        <w:rPr>
          <w:rStyle w:val="StyleUnderline"/>
          <w:rFonts w:eastAsiaTheme="minorHAnsi"/>
          <w:highlight w:val="green"/>
        </w:rPr>
        <w:t>China's determination</w:t>
      </w:r>
      <w:r w:rsidRPr="00450BDE">
        <w:rPr>
          <w:rStyle w:val="StyleUnderline"/>
          <w:rFonts w:eastAsiaTheme="minorHAnsi"/>
        </w:rPr>
        <w:t xml:space="preserve"> </w:t>
      </w:r>
      <w:r w:rsidRPr="00DB3968">
        <w:rPr>
          <w:rStyle w:val="StyleUnderline"/>
          <w:rFonts w:eastAsiaTheme="minorHAnsi"/>
          <w:highlight w:val="green"/>
        </w:rPr>
        <w:t>to</w:t>
      </w:r>
      <w:r w:rsidRPr="00450BDE">
        <w:rPr>
          <w:rStyle w:val="StyleUnderline"/>
          <w:rFonts w:eastAsiaTheme="minorHAnsi"/>
        </w:rPr>
        <w:t xml:space="preserve"> prevail in these disputes, through the </w:t>
      </w:r>
      <w:r w:rsidRPr="00DB3968">
        <w:rPr>
          <w:rStyle w:val="StyleUnderline"/>
          <w:rFonts w:eastAsiaTheme="minorHAnsi"/>
          <w:highlight w:val="green"/>
        </w:rPr>
        <w:t>use</w:t>
      </w:r>
      <w:r w:rsidRPr="00450BDE">
        <w:rPr>
          <w:rStyle w:val="StyleUnderline"/>
          <w:rFonts w:eastAsiaTheme="minorHAnsi"/>
        </w:rPr>
        <w:t xml:space="preserve"> of </w:t>
      </w:r>
      <w:r w:rsidRPr="00DB3968">
        <w:rPr>
          <w:rStyle w:val="Emphasis"/>
          <w:highlight w:val="green"/>
        </w:rPr>
        <w:t>military force</w:t>
      </w:r>
      <w:r w:rsidRPr="00450BDE">
        <w:rPr>
          <w:rStyle w:val="StyleUnderline"/>
          <w:rFonts w:eastAsiaTheme="minorHAnsi"/>
        </w:rPr>
        <w:t xml:space="preserve"> if necessary, </w:t>
      </w:r>
      <w:r w:rsidRPr="00DB3968">
        <w:rPr>
          <w:rStyle w:val="StyleUnderline"/>
          <w:rFonts w:eastAsiaTheme="minorHAnsi"/>
          <w:highlight w:val="green"/>
        </w:rPr>
        <w:t>might</w:t>
      </w:r>
      <w:r w:rsidRPr="00450BDE">
        <w:rPr>
          <w:sz w:val="12"/>
        </w:rPr>
        <w:t xml:space="preserve"> also </w:t>
      </w:r>
      <w:r w:rsidRPr="00DB3968">
        <w:rPr>
          <w:rStyle w:val="StyleUnderline"/>
          <w:rFonts w:eastAsiaTheme="minorHAnsi"/>
          <w:highlight w:val="green"/>
        </w:rPr>
        <w:t>manifest</w:t>
      </w:r>
      <w:r w:rsidRPr="00450BDE">
        <w:rPr>
          <w:rStyle w:val="StyleUnderline"/>
          <w:rFonts w:eastAsiaTheme="minorHAnsi"/>
        </w:rPr>
        <w:t xml:space="preserve"> itself </w:t>
      </w:r>
      <w:r w:rsidRPr="00DB3968">
        <w:rPr>
          <w:rStyle w:val="StyleUnderline"/>
          <w:rFonts w:eastAsiaTheme="minorHAnsi"/>
          <w:highlight w:val="green"/>
        </w:rPr>
        <w:t>in future</w:t>
      </w:r>
      <w:r w:rsidRPr="00450BDE">
        <w:rPr>
          <w:rStyle w:val="StyleUnderline"/>
          <w:rFonts w:eastAsiaTheme="minorHAnsi"/>
        </w:rPr>
        <w:t xml:space="preserve"> Chinese </w:t>
      </w:r>
      <w:r w:rsidRPr="00AF1E8B">
        <w:rPr>
          <w:rStyle w:val="Emphasis"/>
        </w:rPr>
        <w:t xml:space="preserve">strategic </w:t>
      </w:r>
      <w:r w:rsidRPr="00DB3968">
        <w:rPr>
          <w:rStyle w:val="Emphasis"/>
          <w:highlight w:val="green"/>
        </w:rPr>
        <w:t>disagreements</w:t>
      </w:r>
      <w:r w:rsidRPr="00450BDE">
        <w:rPr>
          <w:rStyle w:val="StyleUnderline"/>
          <w:rFonts w:eastAsiaTheme="minorHAnsi"/>
        </w:rPr>
        <w:t xml:space="preserve"> with regional countries that do not involve Chinese sovereignty claims</w:t>
      </w:r>
      <w:r w:rsidRPr="00450BDE">
        <w:rPr>
          <w:sz w:val="12"/>
        </w:rPr>
        <w:t xml:space="preserve">. The essential features of a sphere of influence are control and exclusivity: </w:t>
      </w:r>
      <w:r w:rsidRPr="00450BDE">
        <w:rPr>
          <w:rStyle w:val="StyleUnderline"/>
          <w:rFonts w:eastAsiaTheme="minorHAnsi"/>
        </w:rPr>
        <w:t xml:space="preserve">the dominant country enjoys privileges in a geographic region outside of its </w:t>
      </w:r>
      <w:proofErr w:type="spellStart"/>
      <w:r w:rsidRPr="00450BDE">
        <w:rPr>
          <w:rStyle w:val="StyleUnderline"/>
          <w:rFonts w:eastAsiaTheme="minorHAnsi"/>
        </w:rPr>
        <w:t>recognised</w:t>
      </w:r>
      <w:proofErr w:type="spellEnd"/>
      <w:r w:rsidRPr="00450BDE">
        <w:rPr>
          <w:rStyle w:val="StyleUnderline"/>
          <w:rFonts w:eastAsiaTheme="minorHAnsi"/>
        </w:rPr>
        <w:t xml:space="preserve"> borders</w:t>
      </w:r>
      <w:r w:rsidRPr="00450BDE">
        <w:rPr>
          <w:sz w:val="12"/>
        </w:rPr>
        <w:t xml:space="preserve"> that </w:t>
      </w:r>
      <w:r w:rsidRPr="00450BDE">
        <w:rPr>
          <w:rStyle w:val="StyleUnderline"/>
          <w:rFonts w:eastAsiaTheme="minorHAnsi"/>
        </w:rPr>
        <w:t>other states do not enjoy</w:t>
      </w:r>
      <w:r w:rsidRPr="00450BDE">
        <w:rPr>
          <w:sz w:val="12"/>
        </w:rPr>
        <w:t>.</w:t>
      </w:r>
      <w:r>
        <w:rPr>
          <w:sz w:val="12"/>
        </w:rPr>
        <w:t xml:space="preserve"> </w:t>
      </w:r>
      <w:r w:rsidRPr="0048233F">
        <w:rPr>
          <w:sz w:val="12"/>
          <w:szCs w:val="12"/>
        </w:rPr>
        <w:t xml:space="preserve">These privileges serve the dominant country's economic or security interests, or both. The United States, for example, has tried to make itself the sole great power in its own hemisphere. The 1823 Monroe Doctrine warned Europe against further </w:t>
      </w:r>
      <w:proofErr w:type="spellStart"/>
      <w:r w:rsidRPr="0048233F">
        <w:rPr>
          <w:sz w:val="12"/>
          <w:szCs w:val="12"/>
        </w:rPr>
        <w:t>colonisation</w:t>
      </w:r>
      <w:proofErr w:type="spellEnd"/>
      <w:r w:rsidRPr="0048233F">
        <w:rPr>
          <w:sz w:val="12"/>
          <w:szCs w:val="12"/>
        </w:rPr>
        <w:t xml:space="preserve"> of the New World. The Roosevelt Corollary in 1904 asserted the right of the US government to resolve legitimate European complaints in Latin America, and afterward American forces frequently intervened in the hemisphere in support of US interests. During the first half of the twentieth century, an upstart Japan acquired an economic hinterland in eastern Asia, administered by colonial or puppet governments, to provide the Japanese home islands with resources and markets. After the Second World War, the Soviet Union sought to establish a political and military buffer zone in Eastern Europe. Moscow </w:t>
      </w:r>
      <w:proofErr w:type="spellStart"/>
      <w:r w:rsidRPr="0048233F">
        <w:rPr>
          <w:sz w:val="12"/>
          <w:szCs w:val="12"/>
        </w:rPr>
        <w:t>organised</w:t>
      </w:r>
      <w:proofErr w:type="spellEnd"/>
      <w:r w:rsidRPr="0048233F">
        <w:rPr>
          <w:sz w:val="12"/>
          <w:szCs w:val="12"/>
        </w:rPr>
        <w:t xml:space="preserve"> the Warsaw Pact in 1955 out of a fear of a resurgent West Germany allied with the United States and the other Western European countries. Determined to maintain satellite governments in the region, the Soviet government sent military forces to quell dissent against the ruling regimes in Hungary in 1956 and Czechoslovakia in 1968.</w:t>
      </w:r>
      <w:r>
        <w:rPr>
          <w:sz w:val="12"/>
          <w:szCs w:val="12"/>
        </w:rPr>
        <w:t xml:space="preserve"> </w:t>
      </w:r>
      <w:r w:rsidRPr="0048233F">
        <w:rPr>
          <w:sz w:val="12"/>
        </w:rPr>
        <w:t xml:space="preserve">Similarly, </w:t>
      </w:r>
      <w:r w:rsidRPr="00DB3968">
        <w:rPr>
          <w:rStyle w:val="StyleUnderline"/>
          <w:rFonts w:eastAsiaTheme="minorHAnsi"/>
          <w:highlight w:val="green"/>
        </w:rPr>
        <w:t>Beijing demands</w:t>
      </w:r>
      <w:r w:rsidRPr="0048233F">
        <w:rPr>
          <w:rStyle w:val="StyleUnderline"/>
          <w:rFonts w:eastAsiaTheme="minorHAnsi"/>
        </w:rPr>
        <w:t xml:space="preserve"> exclusive </w:t>
      </w:r>
      <w:r w:rsidRPr="00DB3968">
        <w:rPr>
          <w:rStyle w:val="StyleUnderline"/>
          <w:rFonts w:eastAsiaTheme="minorHAnsi"/>
          <w:highlight w:val="green"/>
        </w:rPr>
        <w:t>control</w:t>
      </w:r>
      <w:r w:rsidRPr="0048233F">
        <w:rPr>
          <w:sz w:val="12"/>
        </w:rPr>
        <w:t xml:space="preserve">, mainly based on ownership rights, </w:t>
      </w:r>
      <w:r w:rsidRPr="0048233F">
        <w:rPr>
          <w:rStyle w:val="StyleUnderline"/>
          <w:rFonts w:eastAsiaTheme="minorHAnsi"/>
        </w:rPr>
        <w:t xml:space="preserve">over areas on the Chinese periphery </w:t>
      </w:r>
      <w:r w:rsidRPr="00DB3968">
        <w:rPr>
          <w:rStyle w:val="StyleUnderline"/>
          <w:rFonts w:eastAsiaTheme="minorHAnsi"/>
          <w:highlight w:val="green"/>
        </w:rPr>
        <w:t>for</w:t>
      </w:r>
      <w:r w:rsidRPr="0048233F">
        <w:rPr>
          <w:rStyle w:val="StyleUnderline"/>
          <w:rFonts w:eastAsiaTheme="minorHAnsi"/>
        </w:rPr>
        <w:t xml:space="preserve"> both </w:t>
      </w:r>
      <w:r w:rsidRPr="00DB3968">
        <w:rPr>
          <w:rStyle w:val="Emphasis"/>
          <w:highlight w:val="green"/>
        </w:rPr>
        <w:t>economic</w:t>
      </w:r>
      <w:r w:rsidRPr="00DB3968">
        <w:rPr>
          <w:rStyle w:val="StyleUnderline"/>
          <w:rFonts w:eastAsiaTheme="minorHAnsi"/>
          <w:highlight w:val="green"/>
        </w:rPr>
        <w:t xml:space="preserve"> and</w:t>
      </w:r>
      <w:r w:rsidRPr="0048233F">
        <w:rPr>
          <w:rStyle w:val="StyleUnderline"/>
          <w:rFonts w:eastAsiaTheme="minorHAnsi"/>
        </w:rPr>
        <w:t xml:space="preserve"> </w:t>
      </w:r>
      <w:r w:rsidRPr="00DB3968">
        <w:rPr>
          <w:rStyle w:val="Emphasis"/>
          <w:highlight w:val="green"/>
        </w:rPr>
        <w:t>security reasons</w:t>
      </w:r>
      <w:r w:rsidRPr="0048233F">
        <w:rPr>
          <w:sz w:val="12"/>
        </w:rPr>
        <w:t xml:space="preserve">. </w:t>
      </w:r>
      <w:r w:rsidRPr="0048233F">
        <w:rPr>
          <w:rStyle w:val="StyleUnderline"/>
          <w:rFonts w:eastAsiaTheme="minorHAnsi"/>
        </w:rPr>
        <w:t>The Chinese government insists</w:t>
      </w:r>
      <w:r w:rsidRPr="0048233F">
        <w:rPr>
          <w:sz w:val="12"/>
        </w:rPr>
        <w:t xml:space="preserve"> that </w:t>
      </w:r>
      <w:r w:rsidRPr="0048233F">
        <w:rPr>
          <w:rStyle w:val="StyleUnderline"/>
          <w:rFonts w:eastAsiaTheme="minorHAnsi"/>
        </w:rPr>
        <w:t>other states must not take resources from Chinese-claimed areas in the South China Sea</w:t>
      </w:r>
      <w:r w:rsidRPr="0048233F">
        <w:rPr>
          <w:sz w:val="12"/>
        </w:rPr>
        <w:t xml:space="preserve">. Hence the annual fishing ban, the expulsion of non-Chinese fishing boats and the harassment of survey ships making preparations to drill for hydrocarbons. Additionally, </w:t>
      </w:r>
      <w:r w:rsidRPr="00DB3968">
        <w:rPr>
          <w:rStyle w:val="StyleUnderline"/>
          <w:rFonts w:eastAsiaTheme="minorHAnsi"/>
          <w:highlight w:val="green"/>
        </w:rPr>
        <w:t>Beijing's complaints about</w:t>
      </w:r>
      <w:r w:rsidRPr="0048233F">
        <w:rPr>
          <w:rStyle w:val="StyleUnderline"/>
          <w:rFonts w:eastAsiaTheme="minorHAnsi"/>
        </w:rPr>
        <w:t xml:space="preserve"> US </w:t>
      </w:r>
      <w:r w:rsidRPr="00DB3968">
        <w:rPr>
          <w:rStyle w:val="Emphasis"/>
          <w:highlight w:val="green"/>
        </w:rPr>
        <w:t>military surveillance</w:t>
      </w:r>
      <w:r w:rsidRPr="0048233F">
        <w:rPr>
          <w:rStyle w:val="StyleUnderline"/>
          <w:rFonts w:eastAsiaTheme="minorHAnsi"/>
        </w:rPr>
        <w:t xml:space="preserve"> and</w:t>
      </w:r>
      <w:r w:rsidRPr="0048233F">
        <w:rPr>
          <w:sz w:val="12"/>
        </w:rPr>
        <w:t xml:space="preserve"> the US </w:t>
      </w:r>
      <w:r w:rsidRPr="0048233F">
        <w:rPr>
          <w:rStyle w:val="StyleUnderline"/>
          <w:rFonts w:eastAsiaTheme="minorHAnsi"/>
        </w:rPr>
        <w:t xml:space="preserve">Navy's </w:t>
      </w:r>
      <w:r w:rsidRPr="00AF1E8B">
        <w:rPr>
          <w:rStyle w:val="Emphasis"/>
        </w:rPr>
        <w:t>‘freedom of navigation’</w:t>
      </w:r>
      <w:r w:rsidRPr="0048233F">
        <w:rPr>
          <w:rStyle w:val="StyleUnderline"/>
          <w:rFonts w:eastAsiaTheme="minorHAnsi"/>
        </w:rPr>
        <w:t xml:space="preserve"> patrols </w:t>
      </w:r>
      <w:r w:rsidRPr="00DB3968">
        <w:rPr>
          <w:rStyle w:val="StyleUnderline"/>
          <w:rFonts w:eastAsiaTheme="minorHAnsi"/>
          <w:highlight w:val="green"/>
        </w:rPr>
        <w:t>make clear</w:t>
      </w:r>
      <w:r w:rsidRPr="0048233F">
        <w:rPr>
          <w:sz w:val="12"/>
        </w:rPr>
        <w:t xml:space="preserve"> that </w:t>
      </w:r>
      <w:r w:rsidRPr="00DB3968">
        <w:rPr>
          <w:rStyle w:val="StyleUnderline"/>
          <w:rFonts w:eastAsiaTheme="minorHAnsi"/>
          <w:highlight w:val="green"/>
        </w:rPr>
        <w:t>the Chinese want to create a zone near</w:t>
      </w:r>
      <w:r w:rsidRPr="0048233F">
        <w:rPr>
          <w:rStyle w:val="StyleUnderline"/>
          <w:rFonts w:eastAsiaTheme="minorHAnsi"/>
        </w:rPr>
        <w:t xml:space="preserve"> </w:t>
      </w:r>
      <w:r w:rsidRPr="00DB3968">
        <w:rPr>
          <w:rStyle w:val="StyleUnderline"/>
          <w:rFonts w:eastAsiaTheme="minorHAnsi"/>
          <w:highlight w:val="green"/>
        </w:rPr>
        <w:t>China's borders</w:t>
      </w:r>
      <w:r w:rsidRPr="0048233F">
        <w:rPr>
          <w:rStyle w:val="StyleUnderline"/>
          <w:rFonts w:eastAsiaTheme="minorHAnsi"/>
        </w:rPr>
        <w:t xml:space="preserve"> in which US military activity is constrained and subject to veto by Beijing</w:t>
      </w:r>
      <w:r w:rsidRPr="0048233F">
        <w:rPr>
          <w:sz w:val="12"/>
        </w:rPr>
        <w:t>.</w:t>
      </w:r>
      <w:r>
        <w:rPr>
          <w:sz w:val="12"/>
        </w:rPr>
        <w:t xml:space="preserve"> </w:t>
      </w:r>
      <w:r w:rsidRPr="001F7298">
        <w:rPr>
          <w:sz w:val="12"/>
        </w:rPr>
        <w:t xml:space="preserve">Much depends on whether outside observers accept China's own </w:t>
      </w:r>
      <w:proofErr w:type="spellStart"/>
      <w:r w:rsidRPr="001F7298">
        <w:rPr>
          <w:sz w:val="12"/>
        </w:rPr>
        <w:t>characterisation</w:t>
      </w:r>
      <w:proofErr w:type="spellEnd"/>
      <w:r w:rsidRPr="001F7298">
        <w:rPr>
          <w:sz w:val="12"/>
        </w:rPr>
        <w:t xml:space="preserve"> of its foreign policy as having limited aims, or whether the country is perceived as having much broader goals. A policy motivated by </w:t>
      </w:r>
      <w:r w:rsidRPr="001703C4">
        <w:rPr>
          <w:rStyle w:val="StyleUnderline"/>
          <w:rFonts w:eastAsiaTheme="minorHAnsi"/>
        </w:rPr>
        <w:t>irredentism</w:t>
      </w:r>
      <w:r w:rsidRPr="001F7298">
        <w:rPr>
          <w:rStyle w:val="StyleUnderline"/>
          <w:rFonts w:eastAsiaTheme="minorHAnsi"/>
        </w:rPr>
        <w:t xml:space="preserve"> has limited aims</w:t>
      </w:r>
      <w:r w:rsidRPr="001F7298">
        <w:rPr>
          <w:sz w:val="12"/>
        </w:rPr>
        <w:t xml:space="preserve"> by definition, </w:t>
      </w:r>
      <w:r w:rsidRPr="001F7298">
        <w:rPr>
          <w:rStyle w:val="StyleUnderline"/>
          <w:rFonts w:eastAsiaTheme="minorHAnsi"/>
        </w:rPr>
        <w:t>because the set of geographic areas over which China can make a reasonable claim of sovereignty is finite</w:t>
      </w:r>
      <w:r w:rsidRPr="001F7298">
        <w:rPr>
          <w:sz w:val="12"/>
        </w:rPr>
        <w:t xml:space="preserve">. </w:t>
      </w:r>
      <w:r w:rsidRPr="001F7298">
        <w:rPr>
          <w:rStyle w:val="StyleUnderline"/>
          <w:rFonts w:eastAsiaTheme="minorHAnsi"/>
        </w:rPr>
        <w:t>A policy of expansionism, on the other hand, is potentially open-ended in its aspirations</w:t>
      </w:r>
      <w:r w:rsidRPr="001F7298">
        <w:rPr>
          <w:sz w:val="12"/>
        </w:rPr>
        <w:t>.</w:t>
      </w:r>
      <w:r>
        <w:rPr>
          <w:sz w:val="12"/>
        </w:rPr>
        <w:t xml:space="preserve"> </w:t>
      </w:r>
      <w:r w:rsidRPr="001F7298">
        <w:rPr>
          <w:rStyle w:val="StyleUnderline"/>
          <w:rFonts w:eastAsiaTheme="minorHAnsi"/>
        </w:rPr>
        <w:t>Beijing's arguments</w:t>
      </w:r>
      <w:r w:rsidRPr="006D285E">
        <w:rPr>
          <w:sz w:val="12"/>
        </w:rPr>
        <w:t xml:space="preserve"> have, in fact, </w:t>
      </w:r>
      <w:r w:rsidRPr="001F7298">
        <w:rPr>
          <w:rStyle w:val="StyleUnderline"/>
          <w:rFonts w:eastAsiaTheme="minorHAnsi"/>
        </w:rPr>
        <w:t>established a foothold internationally</w:t>
      </w:r>
      <w:r w:rsidRPr="006D285E">
        <w:rPr>
          <w:sz w:val="12"/>
        </w:rPr>
        <w:t xml:space="preserve">. Some analysts say China's </w:t>
      </w:r>
      <w:proofErr w:type="spellStart"/>
      <w:r w:rsidRPr="006D285E">
        <w:rPr>
          <w:sz w:val="12"/>
        </w:rPr>
        <w:t>behaviour</w:t>
      </w:r>
      <w:proofErr w:type="spellEnd"/>
      <w:r w:rsidRPr="006D285E">
        <w:rPr>
          <w:sz w:val="12"/>
        </w:rPr>
        <w:t xml:space="preserve"> in its near abroad is reasonable and should not alarm foreign governments. Rob Green has argued that China ‘feels entitled to defend its interests in its own backyard, especially when history is on its side regarding the disputed islands in the East and South China Seas’. In particular, he describes China's East China Sea ADIZ as a ‘long-delayed response, under severe provocation from the US and Japan, to the Japanese ADIZ’, adding that ‘The US, Russia, UK and France have had their own unilaterally declared zones for years.’</w:t>
      </w:r>
      <w:hyperlink r:id="rId11" w:history="1">
        <w:r w:rsidRPr="006D285E">
          <w:rPr>
            <w:rStyle w:val="Hyperlink"/>
            <w:sz w:val="12"/>
          </w:rPr>
          <w:t>18</w:t>
        </w:r>
      </w:hyperlink>
      <w:r w:rsidRPr="006D285E">
        <w:rPr>
          <w:sz w:val="12"/>
        </w:rPr>
        <w:t>18 Rob Green, ‘Myth: China Is a Military Threat’, World BEYOND War, 2016, </w:t>
      </w:r>
      <w:hyperlink r:id="rId12" w:tgtFrame="_blank" w:history="1">
        <w:r w:rsidRPr="006D285E">
          <w:rPr>
            <w:rStyle w:val="Hyperlink"/>
            <w:sz w:val="12"/>
          </w:rPr>
          <w:t>https://worldbeyondwar.org/myth-china-military-threat/</w:t>
        </w:r>
      </w:hyperlink>
      <w:r w:rsidRPr="006D285E">
        <w:rPr>
          <w:sz w:val="12"/>
        </w:rPr>
        <w:t xml:space="preserve">.View all notes Similarly, Richard </w:t>
      </w:r>
      <w:proofErr w:type="spellStart"/>
      <w:r w:rsidRPr="006D285E">
        <w:rPr>
          <w:sz w:val="12"/>
        </w:rPr>
        <w:t>Turcsanyi</w:t>
      </w:r>
      <w:proofErr w:type="spellEnd"/>
      <w:r w:rsidRPr="006D285E">
        <w:rPr>
          <w:sz w:val="12"/>
        </w:rPr>
        <w:t xml:space="preserve"> sees Chinese ‘assertiveness’ in the South China Sea as a defensive reaction to acts by other governments, such as the Philippines’ attempts to bolster its position on Second Thomas Shoal and Scarborough Shoal, the Permanent Court of Arbitration ruling, and Washington's announced policy of ‘pivoting’ or ‘rebalancing’ to Asia.</w:t>
      </w:r>
      <w:hyperlink r:id="rId13" w:history="1">
        <w:r w:rsidRPr="006D285E">
          <w:rPr>
            <w:rStyle w:val="Hyperlink"/>
            <w:sz w:val="12"/>
          </w:rPr>
          <w:t>19</w:t>
        </w:r>
      </w:hyperlink>
      <w:r w:rsidRPr="006D285E">
        <w:rPr>
          <w:sz w:val="12"/>
        </w:rPr>
        <w:t xml:space="preserve">19 Richard Q. </w:t>
      </w:r>
      <w:proofErr w:type="spellStart"/>
      <w:r w:rsidRPr="006D285E">
        <w:rPr>
          <w:sz w:val="12"/>
        </w:rPr>
        <w:t>Turcsanyi</w:t>
      </w:r>
      <w:proofErr w:type="spellEnd"/>
      <w:r w:rsidRPr="006D285E">
        <w:rPr>
          <w:sz w:val="12"/>
        </w:rPr>
        <w:t xml:space="preserve">, ‘What's Really Behind Chinese Assertiveness in the South China Sea?’, Diplomat, 22 December 2017, </w:t>
      </w:r>
      <w:hyperlink r:id="rId14" w:tgtFrame="_blank" w:history="1">
        <w:r w:rsidRPr="006D285E">
          <w:rPr>
            <w:rStyle w:val="Hyperlink"/>
            <w:sz w:val="12"/>
          </w:rPr>
          <w:t>https://thediplomat-com.proxy.library.emory.edu/2017/12/whats-really-behind-chinese-assertiveness-in-the-south-china-sea/</w:t>
        </w:r>
      </w:hyperlink>
      <w:r w:rsidRPr="006D285E">
        <w:rPr>
          <w:sz w:val="12"/>
        </w:rPr>
        <w:t xml:space="preserve">.View all notes Gavin Choo has argued that assertive Chinese </w:t>
      </w:r>
      <w:proofErr w:type="spellStart"/>
      <w:r w:rsidRPr="006D285E">
        <w:rPr>
          <w:sz w:val="12"/>
        </w:rPr>
        <w:t>behaviour</w:t>
      </w:r>
      <w:proofErr w:type="spellEnd"/>
      <w:r w:rsidRPr="006D285E">
        <w:rPr>
          <w:sz w:val="12"/>
        </w:rPr>
        <w:t xml:space="preserve"> is less threatening if the presumed motivation for it is irredentism. He says an understanding of the deep-seated Chinese sense of entitlement to regional leadership and historical grievance over the loss of this position leads to a ‘more benign interpretation of Beijing's foreign policy’.</w:t>
      </w:r>
      <w:hyperlink r:id="rId15" w:history="1">
        <w:r w:rsidRPr="006D285E">
          <w:rPr>
            <w:rStyle w:val="Hyperlink"/>
            <w:sz w:val="12"/>
          </w:rPr>
          <w:t>20</w:t>
        </w:r>
      </w:hyperlink>
      <w:r w:rsidRPr="006D285E">
        <w:rPr>
          <w:sz w:val="12"/>
        </w:rPr>
        <w:t xml:space="preserve">20 Gavin Choo, ‘In Defense of Chinese “Expansionism” in the South China Sea’, Fair Observer, 14 March 2017, </w:t>
      </w:r>
      <w:hyperlink r:id="rId16" w:tgtFrame="_blank" w:history="1">
        <w:r w:rsidRPr="006D285E">
          <w:rPr>
            <w:rStyle w:val="Hyperlink"/>
            <w:sz w:val="12"/>
          </w:rPr>
          <w:t>https://www.fairobserver.com/region/asia_pacific/china-foreign-policy-south-china-sea-america-news-18686/</w:t>
        </w:r>
      </w:hyperlink>
      <w:r w:rsidRPr="006D285E">
        <w:rPr>
          <w:sz w:val="12"/>
        </w:rPr>
        <w:t xml:space="preserve">.View all notes </w:t>
      </w:r>
      <w:r w:rsidRPr="006D285E">
        <w:rPr>
          <w:rStyle w:val="StyleUnderline"/>
          <w:rFonts w:eastAsiaTheme="minorHAnsi"/>
        </w:rPr>
        <w:t xml:space="preserve">Some </w:t>
      </w:r>
      <w:r w:rsidRPr="001703C4">
        <w:rPr>
          <w:rStyle w:val="StyleUnderline"/>
          <w:rFonts w:eastAsiaTheme="minorHAnsi"/>
        </w:rPr>
        <w:t>observers contend</w:t>
      </w:r>
      <w:r w:rsidRPr="006D285E">
        <w:rPr>
          <w:sz w:val="12"/>
        </w:rPr>
        <w:t xml:space="preserve"> that </w:t>
      </w:r>
      <w:r w:rsidRPr="001703C4">
        <w:rPr>
          <w:rStyle w:val="StyleUnderline"/>
          <w:rFonts w:eastAsiaTheme="minorHAnsi"/>
        </w:rPr>
        <w:t>Chinese policies</w:t>
      </w:r>
      <w:r w:rsidRPr="006D285E">
        <w:rPr>
          <w:rStyle w:val="StyleUnderline"/>
          <w:rFonts w:eastAsiaTheme="minorHAnsi"/>
        </w:rPr>
        <w:t xml:space="preserve"> toward the disputed territories </w:t>
      </w:r>
      <w:r w:rsidRPr="001703C4">
        <w:rPr>
          <w:rStyle w:val="StyleUnderline"/>
          <w:rFonts w:eastAsiaTheme="minorHAnsi"/>
        </w:rPr>
        <w:t>are not a harbinger of expansionism</w:t>
      </w:r>
      <w:r w:rsidRPr="006D285E">
        <w:rPr>
          <w:sz w:val="12"/>
        </w:rPr>
        <w:t>. ‘One should be cautious about generalizing from these maritime disputes to Chinese foreign policy writ large’, writes Alastair Iain Johnston.</w:t>
      </w:r>
      <w:hyperlink r:id="rId17" w:history="1">
        <w:r w:rsidRPr="006D285E">
          <w:rPr>
            <w:rStyle w:val="Hyperlink"/>
            <w:sz w:val="12"/>
          </w:rPr>
          <w:t>21</w:t>
        </w:r>
      </w:hyperlink>
      <w:r w:rsidRPr="006D285E">
        <w:rPr>
          <w:sz w:val="12"/>
        </w:rPr>
        <w:t>21 Alastair Iain Johnston, ‘How New and Assertive Is China's New Assertiveness?’,</w:t>
      </w:r>
      <w:r>
        <w:rPr>
          <w:sz w:val="12"/>
        </w:rPr>
        <w:t xml:space="preserve"> </w:t>
      </w:r>
      <w:r w:rsidRPr="006D285E">
        <w:rPr>
          <w:sz w:val="12"/>
        </w:rPr>
        <w:t xml:space="preserve">International Security, vol. 37, no. 4, Spring 2013, pp. 7–48.View all </w:t>
      </w:r>
      <w:proofErr w:type="spellStart"/>
      <w:r w:rsidRPr="006D285E">
        <w:rPr>
          <w:sz w:val="12"/>
        </w:rPr>
        <w:t>notesLikewise</w:t>
      </w:r>
      <w:proofErr w:type="spellEnd"/>
      <w:r w:rsidRPr="006D285E">
        <w:rPr>
          <w:sz w:val="12"/>
        </w:rPr>
        <w:t>, Kyle Haynes asserts that:</w:t>
      </w:r>
      <w:r>
        <w:rPr>
          <w:sz w:val="12"/>
        </w:rPr>
        <w:t xml:space="preserve"> </w:t>
      </w:r>
      <w:r w:rsidRPr="006D285E">
        <w:rPr>
          <w:rStyle w:val="StyleUnderline"/>
          <w:rFonts w:eastAsiaTheme="minorHAnsi"/>
        </w:rPr>
        <w:t>there is little indication</w:t>
      </w:r>
      <w:r w:rsidRPr="00CD02B1">
        <w:rPr>
          <w:sz w:val="12"/>
        </w:rPr>
        <w:t xml:space="preserve"> that </w:t>
      </w:r>
      <w:r w:rsidRPr="00DB3968">
        <w:rPr>
          <w:rStyle w:val="StyleUnderline"/>
          <w:rFonts w:eastAsiaTheme="minorHAnsi"/>
          <w:highlight w:val="green"/>
        </w:rPr>
        <w:t xml:space="preserve">Chinese leaders harbor </w:t>
      </w:r>
      <w:r w:rsidRPr="00DB3968">
        <w:rPr>
          <w:rStyle w:val="Emphasis"/>
          <w:highlight w:val="green"/>
        </w:rPr>
        <w:t>territorial ambitions</w:t>
      </w:r>
      <w:r w:rsidRPr="00DB3968">
        <w:rPr>
          <w:rStyle w:val="StyleUnderline"/>
          <w:rFonts w:eastAsiaTheme="minorHAnsi"/>
          <w:highlight w:val="green"/>
        </w:rPr>
        <w:t xml:space="preserve"> beyond what was claimed</w:t>
      </w:r>
      <w:r w:rsidRPr="00CD02B1">
        <w:rPr>
          <w:sz w:val="12"/>
        </w:rPr>
        <w:t xml:space="preserve"> in the immediate post-World War II period</w:t>
      </w:r>
      <w:r w:rsidRPr="00CD02B1">
        <w:rPr>
          <w:rFonts w:ascii="Times New Roman" w:hAnsi="Times New Roman" w:cs="Times New Roman"/>
          <w:sz w:val="12"/>
        </w:rPr>
        <w:t> </w:t>
      </w:r>
      <w:r w:rsidRPr="00CD02B1">
        <w:rPr>
          <w:rFonts w:cs="Georgia"/>
          <w:sz w:val="12"/>
        </w:rPr>
        <w:t>…</w:t>
      </w:r>
      <w:r w:rsidRPr="00CD02B1">
        <w:rPr>
          <w:rFonts w:ascii="Times New Roman" w:hAnsi="Times New Roman" w:cs="Times New Roman"/>
          <w:sz w:val="12"/>
        </w:rPr>
        <w:t> </w:t>
      </w:r>
      <w:r w:rsidRPr="00CD02B1">
        <w:rPr>
          <w:sz w:val="12"/>
        </w:rPr>
        <w:t xml:space="preserve">The more </w:t>
      </w:r>
      <w:r w:rsidRPr="001703C4">
        <w:rPr>
          <w:rStyle w:val="StyleUnderline"/>
          <w:rFonts w:eastAsiaTheme="minorHAnsi"/>
        </w:rPr>
        <w:t>aggressive pursuit</w:t>
      </w:r>
      <w:r w:rsidRPr="006D285E">
        <w:rPr>
          <w:rStyle w:val="StyleUnderline"/>
          <w:rFonts w:eastAsiaTheme="minorHAnsi"/>
        </w:rPr>
        <w:t xml:space="preserve"> of longstanding claims does not necessarily portend new, </w:t>
      </w:r>
      <w:r w:rsidRPr="00AF1E8B">
        <w:rPr>
          <w:rStyle w:val="Emphasis"/>
        </w:rPr>
        <w:t>more expansive claims</w:t>
      </w:r>
      <w:r w:rsidRPr="00CD02B1">
        <w:rPr>
          <w:sz w:val="12"/>
        </w:rPr>
        <w:t xml:space="preserve"> down the road.</w:t>
      </w:r>
      <w:hyperlink r:id="rId18" w:history="1">
        <w:r w:rsidRPr="00CD02B1">
          <w:rPr>
            <w:rStyle w:val="Hyperlink"/>
            <w:sz w:val="12"/>
          </w:rPr>
          <w:t>22</w:t>
        </w:r>
      </w:hyperlink>
      <w:r w:rsidRPr="00CD02B1">
        <w:rPr>
          <w:sz w:val="12"/>
        </w:rPr>
        <w:t xml:space="preserve">22 Kyle Haynes, ‘Would China Be a Benign Hegemon?’, Diplomat, 2 June 2017, </w:t>
      </w:r>
      <w:hyperlink r:id="rId19" w:tgtFrame="_blank" w:history="1">
        <w:r w:rsidRPr="00CD02B1">
          <w:rPr>
            <w:rStyle w:val="Hyperlink"/>
            <w:sz w:val="12"/>
          </w:rPr>
          <w:t>https://thediplomat-com.proxy.library.emory.edu/2017/06/would-china-be-a-benign-hegemon/</w:t>
        </w:r>
      </w:hyperlink>
      <w:r w:rsidRPr="00CD02B1">
        <w:rPr>
          <w:sz w:val="12"/>
        </w:rPr>
        <w:t>.View all notes Although some critics accused him of being anti-China, Malcolm Turnbull said during his premiership of Australia that in the context of international security, ‘We do not describe China as a threat’ because ‘we do not see any hostile intent from China’.</w:t>
      </w:r>
      <w:hyperlink r:id="rId20" w:history="1">
        <w:r w:rsidRPr="00CD02B1">
          <w:rPr>
            <w:rStyle w:val="Hyperlink"/>
            <w:sz w:val="12"/>
          </w:rPr>
          <w:t>23</w:t>
        </w:r>
      </w:hyperlink>
      <w:r w:rsidRPr="00CD02B1">
        <w:rPr>
          <w:sz w:val="12"/>
        </w:rPr>
        <w:t xml:space="preserve">23 Paul Karp, ‘China Is No Threat to Australia, Turnbull Says Before Visit to US’, Guardian, 21 February 2018, </w:t>
      </w:r>
      <w:hyperlink r:id="rId21" w:tgtFrame="_blank" w:history="1">
        <w:r w:rsidRPr="00CD02B1">
          <w:rPr>
            <w:rStyle w:val="Hyperlink"/>
            <w:sz w:val="12"/>
          </w:rPr>
          <w:t>https://www.theguardian.com/world/2018/feb/22/china-is-no-threat-to-australia-turnbull-says-before-visit-to-us</w:t>
        </w:r>
      </w:hyperlink>
      <w:r w:rsidRPr="00CD02B1">
        <w:rPr>
          <w:sz w:val="12"/>
        </w:rPr>
        <w:t xml:space="preserve">.View all notes Mark Valencia </w:t>
      </w:r>
      <w:proofErr w:type="spellStart"/>
      <w:r w:rsidRPr="00CD02B1">
        <w:rPr>
          <w:sz w:val="12"/>
        </w:rPr>
        <w:t>characterises</w:t>
      </w:r>
      <w:proofErr w:type="spellEnd"/>
      <w:r w:rsidRPr="00CD02B1">
        <w:rPr>
          <w:sz w:val="12"/>
        </w:rPr>
        <w:t xml:space="preserve"> Chinese claims in the South China Sea not as a manifestation of China's will to power, but rather as a product of nationalism combined with a sense of historical </w:t>
      </w:r>
      <w:proofErr w:type="spellStart"/>
      <w:r w:rsidRPr="00CD02B1">
        <w:rPr>
          <w:sz w:val="12"/>
        </w:rPr>
        <w:t>victimisation</w:t>
      </w:r>
      <w:proofErr w:type="spellEnd"/>
      <w:r w:rsidRPr="00CD02B1">
        <w:rPr>
          <w:sz w:val="12"/>
        </w:rPr>
        <w:t>. ‘China has publicly positioned its sovereignty and claims in the South China Sea as a matter of national dignity and redemption for its “century of humiliation”‘, he writes. Consequently, the Chinese government ‘need[s] to accommodate’ the demands of a nationalistic Chinese public ‘to maintain legitimacy’, making it ‘very difficult for China's leadership to back down’. Valencia concludes that US challenges to Chinese claims in the South China Sea are ‘ill-advised and even dangerous’.</w:t>
      </w:r>
      <w:hyperlink r:id="rId22" w:history="1">
        <w:r w:rsidRPr="00CD02B1">
          <w:rPr>
            <w:rStyle w:val="Hyperlink"/>
            <w:sz w:val="12"/>
          </w:rPr>
          <w:t>24</w:t>
        </w:r>
      </w:hyperlink>
      <w:r w:rsidRPr="00CD02B1">
        <w:rPr>
          <w:sz w:val="12"/>
        </w:rPr>
        <w:t xml:space="preserve">24 Mark J. Valencia, ‘US Must Veer Away from Collision Course of Testing China's Claims in South China Sea’, South China Morning Post, 21 September 2015, </w:t>
      </w:r>
      <w:hyperlink r:id="rId23" w:tgtFrame="_blank" w:history="1">
        <w:r w:rsidRPr="00CD02B1">
          <w:rPr>
            <w:rStyle w:val="Hyperlink"/>
            <w:sz w:val="12"/>
          </w:rPr>
          <w:t>http://www.scmp.com/comment/insight-opinion/article/1860149/us-must-veer-away-collision-course-testing-chinas-claims</w:t>
        </w:r>
      </w:hyperlink>
      <w:r w:rsidRPr="00CD02B1">
        <w:rPr>
          <w:sz w:val="12"/>
        </w:rPr>
        <w:t xml:space="preserve">.View all notes Similarly, </w:t>
      </w:r>
      <w:r w:rsidRPr="006D285E">
        <w:rPr>
          <w:rStyle w:val="StyleUnderline"/>
          <w:rFonts w:eastAsiaTheme="minorHAnsi"/>
        </w:rPr>
        <w:t>Charles Glaser argues</w:t>
      </w:r>
      <w:r w:rsidRPr="00CD02B1">
        <w:rPr>
          <w:sz w:val="12"/>
        </w:rPr>
        <w:t xml:space="preserve"> that </w:t>
      </w:r>
      <w:r w:rsidRPr="006D285E">
        <w:rPr>
          <w:rStyle w:val="StyleUnderline"/>
          <w:rFonts w:eastAsiaTheme="minorHAnsi"/>
        </w:rPr>
        <w:t>China is willing to fight to take ‘disputed’ territory such as Taiwan and the South China Sea islands but not for the territory of US allies</w:t>
      </w:r>
      <w:r w:rsidRPr="00CD02B1">
        <w:rPr>
          <w:sz w:val="12"/>
        </w:rPr>
        <w:t xml:space="preserve"> ‘when the status quo is crystal clear’, implying that the main driver of Chinese </w:t>
      </w:r>
      <w:proofErr w:type="spellStart"/>
      <w:r w:rsidRPr="00CD02B1">
        <w:rPr>
          <w:sz w:val="12"/>
        </w:rPr>
        <w:t>behaviour</w:t>
      </w:r>
      <w:proofErr w:type="spellEnd"/>
      <w:r w:rsidRPr="00CD02B1">
        <w:rPr>
          <w:sz w:val="12"/>
        </w:rPr>
        <w:t xml:space="preserve"> is irredentism and not a desire for a sphere of influence. Aside from the areas where China claims sovereignty, ‘there is actually little reason to believe that [China] has or will develop grand territorial ambitions in its region or beyond’, says Glaser.</w:t>
      </w:r>
      <w:hyperlink r:id="rId24" w:history="1">
        <w:r w:rsidRPr="00CD02B1">
          <w:rPr>
            <w:rStyle w:val="Hyperlink"/>
            <w:sz w:val="12"/>
          </w:rPr>
          <w:t>25</w:t>
        </w:r>
      </w:hyperlink>
      <w:r w:rsidRPr="00CD02B1">
        <w:rPr>
          <w:sz w:val="12"/>
        </w:rPr>
        <w:t xml:space="preserve">25 Charles Glaser, ‘Will China's Rise Lead to War?’, Foreign Affairs, vol. 90, no. 2, March/April 2011.View all notes </w:t>
      </w:r>
      <w:r w:rsidRPr="006D285E">
        <w:rPr>
          <w:rStyle w:val="StyleUnderline"/>
          <w:rFonts w:eastAsiaTheme="minorHAnsi"/>
        </w:rPr>
        <w:t>Doug Bandow argues the United States should avoid confronting China over Beijing's South China Sea claims because ‘the existing</w:t>
      </w:r>
      <w:r w:rsidRPr="00CD02B1">
        <w:rPr>
          <w:sz w:val="12"/>
        </w:rPr>
        <w:t xml:space="preserve"> territorial and juridical </w:t>
      </w:r>
      <w:r w:rsidRPr="006D285E">
        <w:rPr>
          <w:rStyle w:val="StyleUnderline"/>
          <w:rFonts w:eastAsiaTheme="minorHAnsi"/>
        </w:rPr>
        <w:t>order was established at a time of Chinese isolation and weakness’</w:t>
      </w:r>
      <w:r w:rsidRPr="00CD02B1">
        <w:rPr>
          <w:sz w:val="12"/>
        </w:rPr>
        <w:t xml:space="preserve">. He claims that </w:t>
      </w:r>
      <w:r w:rsidRPr="00CD02B1">
        <w:rPr>
          <w:rStyle w:val="StyleUnderline"/>
          <w:rFonts w:eastAsiaTheme="minorHAnsi"/>
        </w:rPr>
        <w:t>Chinese actions are motivated by national pride, and that acquiescence to Chinese claims would have insignificant negative strategic impact on US interests</w:t>
      </w:r>
      <w:r w:rsidRPr="00CD02B1">
        <w:rPr>
          <w:sz w:val="12"/>
        </w:rPr>
        <w:t>.</w:t>
      </w:r>
      <w:hyperlink r:id="rId25" w:history="1">
        <w:r w:rsidRPr="00CD02B1">
          <w:rPr>
            <w:rStyle w:val="Hyperlink"/>
            <w:sz w:val="12"/>
          </w:rPr>
          <w:t>26</w:t>
        </w:r>
      </w:hyperlink>
      <w:r w:rsidRPr="00CD02B1">
        <w:rPr>
          <w:sz w:val="12"/>
        </w:rPr>
        <w:t xml:space="preserve">26 Doug Bandow, ‘Look Out, Asia: China's Peaceful Rise Is Over’, National Interest, 18 July 2016, </w:t>
      </w:r>
      <w:hyperlink r:id="rId26" w:tgtFrame="_blank" w:history="1">
        <w:r w:rsidRPr="00CD02B1">
          <w:rPr>
            <w:rStyle w:val="Hyperlink"/>
            <w:sz w:val="12"/>
          </w:rPr>
          <w:t>http://nationalinterest.org/blog/the-skeptics/look-out-asia-chinas-peaceful-rise-over-17026</w:t>
        </w:r>
      </w:hyperlink>
      <w:r w:rsidRPr="00CD02B1">
        <w:rPr>
          <w:sz w:val="12"/>
        </w:rPr>
        <w:t xml:space="preserve">.View all notes Similarly, Erwin </w:t>
      </w:r>
      <w:proofErr w:type="spellStart"/>
      <w:r w:rsidRPr="00CD02B1">
        <w:rPr>
          <w:sz w:val="12"/>
        </w:rPr>
        <w:t>Blaauw</w:t>
      </w:r>
      <w:proofErr w:type="spellEnd"/>
      <w:r w:rsidRPr="00CD02B1">
        <w:rPr>
          <w:sz w:val="12"/>
        </w:rPr>
        <w:t xml:space="preserve"> sees no intrinsic Chinese aspiration to control its external strategic environment. ‘In the end,’ he writes, ‘the over-arching driving factor behind foreign policy in China, and the common denominator to most of China's global activities, is China's own domestic economic development. China does not view itself as a superpower or a hegemon.’</w:t>
      </w:r>
      <w:hyperlink r:id="rId27" w:history="1">
        <w:r w:rsidRPr="00CD02B1">
          <w:rPr>
            <w:rStyle w:val="Hyperlink"/>
            <w:sz w:val="12"/>
          </w:rPr>
          <w:t>27</w:t>
        </w:r>
      </w:hyperlink>
      <w:r w:rsidRPr="00CD02B1">
        <w:rPr>
          <w:sz w:val="12"/>
        </w:rPr>
        <w:t xml:space="preserve">27 Erwin </w:t>
      </w:r>
      <w:proofErr w:type="spellStart"/>
      <w:r w:rsidRPr="00CD02B1">
        <w:rPr>
          <w:sz w:val="12"/>
        </w:rPr>
        <w:t>Blaauw</w:t>
      </w:r>
      <w:proofErr w:type="spellEnd"/>
      <w:r w:rsidRPr="00CD02B1">
        <w:rPr>
          <w:sz w:val="12"/>
        </w:rPr>
        <w:t xml:space="preserve">, ‘The Driving Forces Behind China's Foreign Policy – Has China Become More Assertive?’, </w:t>
      </w:r>
      <w:proofErr w:type="spellStart"/>
      <w:r w:rsidRPr="00CD02B1">
        <w:rPr>
          <w:sz w:val="12"/>
        </w:rPr>
        <w:t>Rabo</w:t>
      </w:r>
      <w:proofErr w:type="spellEnd"/>
      <w:r w:rsidRPr="00CD02B1">
        <w:rPr>
          <w:sz w:val="12"/>
        </w:rPr>
        <w:t xml:space="preserve"> Bank Economic Research, 23 October 2013,</w:t>
      </w:r>
      <w:r>
        <w:rPr>
          <w:sz w:val="12"/>
        </w:rPr>
        <w:t xml:space="preserve"> </w:t>
      </w:r>
      <w:hyperlink r:id="rId28" w:tgtFrame="_blank" w:history="1">
        <w:r w:rsidRPr="00CD02B1">
          <w:rPr>
            <w:rStyle w:val="Hyperlink"/>
            <w:sz w:val="12"/>
          </w:rPr>
          <w:t>https://economics.rabobank.com/publications/2013/october/the-driving-forces-behind-chinas-foreign-policy-has-china-become-more-assertive/</w:t>
        </w:r>
      </w:hyperlink>
      <w:r w:rsidRPr="00CD02B1">
        <w:rPr>
          <w:sz w:val="12"/>
        </w:rPr>
        <w:t>.View all notes</w:t>
      </w:r>
      <w:r>
        <w:rPr>
          <w:sz w:val="12"/>
        </w:rPr>
        <w:t xml:space="preserve"> </w:t>
      </w:r>
      <w:r w:rsidRPr="00CD02B1">
        <w:rPr>
          <w:sz w:val="12"/>
        </w:rPr>
        <w:t>Ambrose Evans-Pritchard seems to buy the Communist Party's historical and cultural arguments, writing that ‘The Chinese have no recent history of sweeping territorial expansion (except Tibet)</w:t>
      </w:r>
      <w:r w:rsidRPr="00CD02B1">
        <w:rPr>
          <w:rFonts w:ascii="Times New Roman" w:hAnsi="Times New Roman" w:cs="Times New Roman"/>
          <w:sz w:val="12"/>
        </w:rPr>
        <w:t> </w:t>
      </w:r>
      <w:r w:rsidRPr="00CD02B1">
        <w:rPr>
          <w:sz w:val="12"/>
        </w:rPr>
        <w:t>…</w:t>
      </w:r>
      <w:r w:rsidRPr="00CD02B1">
        <w:rPr>
          <w:rFonts w:ascii="Times New Roman" w:hAnsi="Times New Roman" w:cs="Times New Roman"/>
          <w:sz w:val="12"/>
        </w:rPr>
        <w:t> </w:t>
      </w:r>
      <w:r w:rsidRPr="00CD02B1">
        <w:rPr>
          <w:sz w:val="12"/>
        </w:rPr>
        <w:t>[T]he Confucian ethic will over time incline China to a quest for global as well as national concord.’</w:t>
      </w:r>
      <w:hyperlink r:id="rId29" w:history="1">
        <w:r w:rsidRPr="00CD02B1">
          <w:rPr>
            <w:rStyle w:val="Hyperlink"/>
            <w:sz w:val="12"/>
          </w:rPr>
          <w:t>28</w:t>
        </w:r>
      </w:hyperlink>
      <w:r>
        <w:rPr>
          <w:sz w:val="12"/>
        </w:rPr>
        <w:t xml:space="preserve"> </w:t>
      </w:r>
      <w:r w:rsidRPr="00CD02B1">
        <w:rPr>
          <w:sz w:val="12"/>
        </w:rPr>
        <w:t xml:space="preserve">A critique of the irredentist paradigm Beijing's </w:t>
      </w:r>
      <w:r w:rsidRPr="00DB3968">
        <w:rPr>
          <w:rStyle w:val="Emphasis"/>
          <w:highlight w:val="green"/>
        </w:rPr>
        <w:t>irredentist paradigm</w:t>
      </w:r>
      <w:r w:rsidRPr="00DB3968">
        <w:rPr>
          <w:rStyle w:val="StyleUnderline"/>
          <w:rFonts w:eastAsiaTheme="minorHAnsi"/>
          <w:highlight w:val="green"/>
        </w:rPr>
        <w:t xml:space="preserve"> rests on </w:t>
      </w:r>
      <w:r w:rsidRPr="00DB3968">
        <w:rPr>
          <w:rStyle w:val="Emphasis"/>
          <w:highlight w:val="green"/>
        </w:rPr>
        <w:t>three</w:t>
      </w:r>
      <w:r w:rsidRPr="00164DDF">
        <w:rPr>
          <w:rStyle w:val="Emphasis"/>
        </w:rPr>
        <w:t xml:space="preserve"> key</w:t>
      </w:r>
      <w:r w:rsidRPr="00CD02B1">
        <w:rPr>
          <w:rStyle w:val="StyleUnderline"/>
          <w:rFonts w:eastAsiaTheme="minorHAnsi"/>
        </w:rPr>
        <w:t xml:space="preserve"> </w:t>
      </w:r>
      <w:r w:rsidRPr="00DB3968">
        <w:rPr>
          <w:rStyle w:val="StyleUnderline"/>
          <w:rFonts w:eastAsiaTheme="minorHAnsi"/>
          <w:highlight w:val="green"/>
        </w:rPr>
        <w:t>propositions</w:t>
      </w:r>
      <w:r w:rsidRPr="00CD02B1">
        <w:rPr>
          <w:sz w:val="12"/>
        </w:rPr>
        <w:t xml:space="preserve">: </w:t>
      </w:r>
      <w:r w:rsidRPr="00CD02B1">
        <w:rPr>
          <w:rStyle w:val="StyleUnderline"/>
          <w:rFonts w:eastAsiaTheme="minorHAnsi"/>
        </w:rPr>
        <w:t xml:space="preserve">that China is an </w:t>
      </w:r>
      <w:r w:rsidRPr="00164DDF">
        <w:rPr>
          <w:rStyle w:val="Emphasis"/>
        </w:rPr>
        <w:t>exceptional great power</w:t>
      </w:r>
      <w:r w:rsidRPr="00CD02B1">
        <w:rPr>
          <w:rStyle w:val="StyleUnderline"/>
          <w:rFonts w:eastAsiaTheme="minorHAnsi"/>
        </w:rPr>
        <w:t xml:space="preserve"> with limited aims</w:t>
      </w:r>
      <w:r w:rsidRPr="00CD02B1">
        <w:rPr>
          <w:sz w:val="12"/>
        </w:rPr>
        <w:t xml:space="preserve">; that </w:t>
      </w:r>
      <w:r w:rsidRPr="00DB3968">
        <w:rPr>
          <w:rStyle w:val="StyleUnderline"/>
          <w:rFonts w:eastAsiaTheme="minorHAnsi"/>
          <w:highlight w:val="green"/>
        </w:rPr>
        <w:t xml:space="preserve">China is </w:t>
      </w:r>
      <w:r w:rsidRPr="00DB3968">
        <w:rPr>
          <w:rStyle w:val="Emphasis"/>
          <w:highlight w:val="green"/>
        </w:rPr>
        <w:t>belligerent</w:t>
      </w:r>
      <w:r w:rsidRPr="00DB3968">
        <w:rPr>
          <w:rStyle w:val="StyleUnderline"/>
          <w:rFonts w:eastAsiaTheme="minorHAnsi"/>
          <w:highlight w:val="green"/>
        </w:rPr>
        <w:t xml:space="preserve"> and</w:t>
      </w:r>
      <w:r w:rsidRPr="00CD02B1">
        <w:rPr>
          <w:rStyle w:val="StyleUnderline"/>
          <w:rFonts w:eastAsiaTheme="minorHAnsi"/>
        </w:rPr>
        <w:t xml:space="preserve"> </w:t>
      </w:r>
      <w:r w:rsidRPr="00DB3968">
        <w:rPr>
          <w:rStyle w:val="Emphasis"/>
          <w:highlight w:val="green"/>
        </w:rPr>
        <w:t>uncompromising</w:t>
      </w:r>
      <w:r w:rsidRPr="00CD02B1">
        <w:rPr>
          <w:rStyle w:val="StyleUnderline"/>
          <w:rFonts w:eastAsiaTheme="minorHAnsi"/>
        </w:rPr>
        <w:t xml:space="preserve"> only </w:t>
      </w:r>
      <w:r w:rsidRPr="00DB3968">
        <w:rPr>
          <w:rStyle w:val="StyleUnderline"/>
          <w:rFonts w:eastAsiaTheme="minorHAnsi"/>
          <w:highlight w:val="green"/>
        </w:rPr>
        <w:t>over</w:t>
      </w:r>
      <w:r w:rsidRPr="00CD02B1">
        <w:rPr>
          <w:rStyle w:val="StyleUnderline"/>
          <w:rFonts w:eastAsiaTheme="minorHAnsi"/>
        </w:rPr>
        <w:t xml:space="preserve"> the </w:t>
      </w:r>
      <w:r w:rsidRPr="00DB3968">
        <w:rPr>
          <w:rStyle w:val="StyleUnderline"/>
          <w:rFonts w:eastAsiaTheme="minorHAnsi"/>
          <w:highlight w:val="green"/>
        </w:rPr>
        <w:t>territory</w:t>
      </w:r>
      <w:r w:rsidRPr="00CD02B1">
        <w:rPr>
          <w:rStyle w:val="StyleUnderline"/>
          <w:rFonts w:eastAsiaTheme="minorHAnsi"/>
        </w:rPr>
        <w:t xml:space="preserve"> it now claims as rightfully its own</w:t>
      </w:r>
      <w:r w:rsidRPr="00CD02B1">
        <w:rPr>
          <w:sz w:val="12"/>
        </w:rPr>
        <w:t xml:space="preserve">, but nothing beyond; </w:t>
      </w:r>
      <w:r w:rsidRPr="00DB3968">
        <w:rPr>
          <w:rStyle w:val="StyleUnderline"/>
          <w:rFonts w:eastAsiaTheme="minorHAnsi"/>
          <w:highlight w:val="green"/>
        </w:rPr>
        <w:t>and</w:t>
      </w:r>
      <w:r w:rsidRPr="00CD02B1">
        <w:rPr>
          <w:rStyle w:val="StyleUnderline"/>
          <w:rFonts w:eastAsiaTheme="minorHAnsi"/>
        </w:rPr>
        <w:t xml:space="preserve"> </w:t>
      </w:r>
      <w:r w:rsidRPr="001703C4">
        <w:rPr>
          <w:rStyle w:val="StyleUnderline"/>
          <w:rFonts w:eastAsiaTheme="minorHAnsi"/>
        </w:rPr>
        <w:t>that</w:t>
      </w:r>
      <w:r w:rsidRPr="00CD02B1">
        <w:rPr>
          <w:rStyle w:val="StyleUnderline"/>
          <w:rFonts w:eastAsiaTheme="minorHAnsi"/>
        </w:rPr>
        <w:t xml:space="preserve"> </w:t>
      </w:r>
      <w:r w:rsidRPr="00DB3968">
        <w:rPr>
          <w:rStyle w:val="StyleUnderline"/>
          <w:rFonts w:eastAsiaTheme="minorHAnsi"/>
          <w:highlight w:val="green"/>
        </w:rPr>
        <w:t>China will never seek heg</w:t>
      </w:r>
      <w:r w:rsidRPr="00CD02B1">
        <w:rPr>
          <w:rStyle w:val="StyleUnderline"/>
          <w:rFonts w:eastAsiaTheme="minorHAnsi"/>
        </w:rPr>
        <w:t xml:space="preserve">emony or a </w:t>
      </w:r>
      <w:r w:rsidRPr="00164DDF">
        <w:rPr>
          <w:rStyle w:val="Emphasis"/>
        </w:rPr>
        <w:t>sphere of influence</w:t>
      </w:r>
      <w:r w:rsidRPr="004E54A9">
        <w:rPr>
          <w:rStyle w:val="Emphasis"/>
        </w:rPr>
        <w:t xml:space="preserve">. For the purposes of accurately assessing Chinese intentions and crafting appropriate policy responses, accepting </w:t>
      </w:r>
      <w:r w:rsidRPr="00DB3968">
        <w:rPr>
          <w:rStyle w:val="Emphasis"/>
          <w:highlight w:val="green"/>
        </w:rPr>
        <w:t>this paradigm is deeply problematic</w:t>
      </w:r>
      <w:r w:rsidRPr="004E54A9">
        <w:rPr>
          <w:rStyle w:val="Emphasis"/>
        </w:rPr>
        <w:t>,</w:t>
      </w:r>
      <w:r w:rsidRPr="00CD02B1">
        <w:rPr>
          <w:sz w:val="12"/>
        </w:rPr>
        <w:t xml:space="preserve"> for several reasons. </w:t>
      </w:r>
      <w:r w:rsidRPr="00CD02B1">
        <w:rPr>
          <w:rStyle w:val="StyleUnderline"/>
          <w:rFonts w:eastAsiaTheme="minorHAnsi"/>
        </w:rPr>
        <w:t>It lends undue credence to Chinese propaganda</w:t>
      </w:r>
      <w:r>
        <w:rPr>
          <w:rStyle w:val="StyleUnderline"/>
          <w:rFonts w:eastAsiaTheme="minorHAnsi"/>
        </w:rPr>
        <w:t xml:space="preserve"> </w:t>
      </w:r>
      <w:r w:rsidRPr="00CD02B1">
        <w:rPr>
          <w:sz w:val="12"/>
        </w:rPr>
        <w:t xml:space="preserve">While the official Chinese narrative offers a plausible explanation for China's combative </w:t>
      </w:r>
      <w:proofErr w:type="spellStart"/>
      <w:r w:rsidRPr="00CD02B1">
        <w:rPr>
          <w:sz w:val="12"/>
        </w:rPr>
        <w:t>behaviour</w:t>
      </w:r>
      <w:proofErr w:type="spellEnd"/>
      <w:r w:rsidRPr="00CD02B1">
        <w:rPr>
          <w:sz w:val="12"/>
        </w:rPr>
        <w:t xml:space="preserve">, </w:t>
      </w:r>
      <w:r w:rsidRPr="00CD02B1">
        <w:rPr>
          <w:rStyle w:val="StyleUnderline"/>
          <w:rFonts w:eastAsiaTheme="minorHAnsi"/>
        </w:rPr>
        <w:t>it does not necessarily follow</w:t>
      </w:r>
      <w:r w:rsidRPr="00CD02B1">
        <w:rPr>
          <w:sz w:val="12"/>
        </w:rPr>
        <w:t xml:space="preserve"> that </w:t>
      </w:r>
      <w:r w:rsidRPr="00CD02B1">
        <w:rPr>
          <w:rStyle w:val="StyleUnderline"/>
          <w:rFonts w:eastAsiaTheme="minorHAnsi"/>
        </w:rPr>
        <w:t>the country will not be assertive in other areas</w:t>
      </w:r>
      <w:r w:rsidRPr="00CD02B1">
        <w:rPr>
          <w:sz w:val="12"/>
        </w:rPr>
        <w:t xml:space="preserve">. To make the point bluntly, </w:t>
      </w:r>
      <w:r w:rsidRPr="00133B0D">
        <w:rPr>
          <w:rStyle w:val="StyleUnderline"/>
          <w:rFonts w:eastAsiaTheme="minorHAnsi"/>
        </w:rPr>
        <w:t>if an adversary says ‘I will</w:t>
      </w:r>
      <w:r w:rsidRPr="00CD02B1">
        <w:rPr>
          <w:rStyle w:val="StyleUnderline"/>
          <w:rFonts w:eastAsiaTheme="minorHAnsi"/>
        </w:rPr>
        <w:t xml:space="preserve"> kill your </w:t>
      </w:r>
      <w:proofErr w:type="spellStart"/>
      <w:r w:rsidRPr="00CD02B1">
        <w:rPr>
          <w:rStyle w:val="StyleUnderline"/>
          <w:rFonts w:eastAsiaTheme="minorHAnsi"/>
        </w:rPr>
        <w:t>neighbour</w:t>
      </w:r>
      <w:proofErr w:type="spellEnd"/>
      <w:r w:rsidRPr="00CD02B1">
        <w:rPr>
          <w:rStyle w:val="StyleUnderline"/>
          <w:rFonts w:eastAsiaTheme="minorHAnsi"/>
        </w:rPr>
        <w:t xml:space="preserve">, but I will not kill you’, and then kills your </w:t>
      </w:r>
      <w:proofErr w:type="spellStart"/>
      <w:r w:rsidRPr="00CD02B1">
        <w:rPr>
          <w:rStyle w:val="StyleUnderline"/>
          <w:rFonts w:eastAsiaTheme="minorHAnsi"/>
        </w:rPr>
        <w:t>neighbour</w:t>
      </w:r>
      <w:proofErr w:type="spellEnd"/>
      <w:r w:rsidRPr="00CD02B1">
        <w:rPr>
          <w:rStyle w:val="StyleUnderline"/>
          <w:rFonts w:eastAsiaTheme="minorHAnsi"/>
        </w:rPr>
        <w:t xml:space="preserve">, this does not prove that you are safe, </w:t>
      </w:r>
      <w:r w:rsidRPr="00164DDF">
        <w:rPr>
          <w:rStyle w:val="StyleUnderline"/>
          <w:rFonts w:eastAsiaTheme="minorHAnsi"/>
        </w:rPr>
        <w:t>only</w:t>
      </w:r>
      <w:r w:rsidRPr="00CD02B1">
        <w:rPr>
          <w:rStyle w:val="StyleUnderline"/>
          <w:rFonts w:eastAsiaTheme="minorHAnsi"/>
        </w:rPr>
        <w:t xml:space="preserve"> that your adversary is capable of murder</w:t>
      </w:r>
      <w:r w:rsidRPr="00CD02B1">
        <w:rPr>
          <w:sz w:val="12"/>
        </w:rPr>
        <w:t>.</w:t>
      </w:r>
      <w:r>
        <w:rPr>
          <w:sz w:val="12"/>
        </w:rPr>
        <w:t xml:space="preserve"> </w:t>
      </w:r>
      <w:r w:rsidRPr="00543333">
        <w:rPr>
          <w:sz w:val="12"/>
        </w:rPr>
        <w:t xml:space="preserve">It </w:t>
      </w:r>
      <w:r w:rsidRPr="001A7522">
        <w:rPr>
          <w:rStyle w:val="StyleUnderline"/>
          <w:rFonts w:eastAsiaTheme="minorHAnsi"/>
        </w:rPr>
        <w:t>lowers the costs of aggression for China and could mitigate</w:t>
      </w:r>
      <w:r w:rsidRPr="00543333">
        <w:rPr>
          <w:sz w:val="12"/>
        </w:rPr>
        <w:t xml:space="preserve"> the </w:t>
      </w:r>
      <w:r w:rsidRPr="001A7522">
        <w:rPr>
          <w:rStyle w:val="StyleUnderline"/>
          <w:rFonts w:eastAsiaTheme="minorHAnsi"/>
        </w:rPr>
        <w:t>effects of the security dilemma</w:t>
      </w:r>
      <w:r w:rsidRPr="00543333">
        <w:rPr>
          <w:sz w:val="12"/>
        </w:rPr>
        <w:t xml:space="preserve"> Many theorists, including </w:t>
      </w:r>
      <w:r w:rsidRPr="001A7522">
        <w:rPr>
          <w:rStyle w:val="StyleUnderline"/>
          <w:rFonts w:eastAsiaTheme="minorHAnsi"/>
        </w:rPr>
        <w:t>defensive realists, argue</w:t>
      </w:r>
      <w:r w:rsidRPr="00543333">
        <w:rPr>
          <w:sz w:val="12"/>
        </w:rPr>
        <w:t xml:space="preserve"> that </w:t>
      </w:r>
      <w:r w:rsidRPr="001A7522">
        <w:rPr>
          <w:rStyle w:val="StyleUnderline"/>
          <w:rFonts w:eastAsiaTheme="minorHAnsi"/>
        </w:rPr>
        <w:t>the security dilemma acts as a powerful disincentive against a state taking strong, unilateral action</w:t>
      </w:r>
      <w:r w:rsidRPr="00543333">
        <w:rPr>
          <w:sz w:val="12"/>
        </w:rPr>
        <w:t xml:space="preserve"> to enhance control over its external environment. Other states might interpret that action as indicative of aggressive intentions and therefore see it as threatening, causing them to take counteractions. As a result, the state that acted first might find that it has effectually decreased rather than increased its own security.</w:t>
      </w:r>
      <w:hyperlink r:id="rId30" w:history="1">
        <w:r w:rsidRPr="00543333">
          <w:rPr>
            <w:rStyle w:val="Hyperlink"/>
            <w:sz w:val="12"/>
          </w:rPr>
          <w:t>29</w:t>
        </w:r>
      </w:hyperlink>
      <w:r w:rsidRPr="00543333">
        <w:rPr>
          <w:sz w:val="12"/>
        </w:rPr>
        <w:t xml:space="preserve">29 See Robert Jervis, ‘Cooperation Under the Security Dilemma’, World Politics, vol. 30, no. 2, January 1978, p. 178; Stephen M. Walt, The Origins of Alliances (Ithaca, NY: Cornell University Press, 1987); and Thomas J. Christensen and Jack Snyder, ‘Chain Gangs and Passed Bucks: Predicting Alliance Patterns in Multipolarity’, International Organization, vol. 44, no. 2, Spring 1990.View all notes </w:t>
      </w:r>
      <w:r w:rsidRPr="001A7522">
        <w:rPr>
          <w:rStyle w:val="StyleUnderline"/>
          <w:rFonts w:eastAsiaTheme="minorHAnsi"/>
        </w:rPr>
        <w:t xml:space="preserve">This dynamic could be </w:t>
      </w:r>
      <w:r w:rsidRPr="00164DDF">
        <w:rPr>
          <w:rStyle w:val="Emphasis"/>
        </w:rPr>
        <w:t>attenuated</w:t>
      </w:r>
      <w:r w:rsidRPr="00543333">
        <w:rPr>
          <w:sz w:val="12"/>
        </w:rPr>
        <w:t xml:space="preserve">, however, </w:t>
      </w:r>
      <w:r w:rsidRPr="001A7522">
        <w:rPr>
          <w:rStyle w:val="StyleUnderline"/>
          <w:rFonts w:eastAsiaTheme="minorHAnsi"/>
        </w:rPr>
        <w:t xml:space="preserve">if a state found a way to cloak strong, even </w:t>
      </w:r>
      <w:r w:rsidRPr="00164DDF">
        <w:rPr>
          <w:rStyle w:val="Emphasis"/>
        </w:rPr>
        <w:t>aggressive external action</w:t>
      </w:r>
      <w:r w:rsidRPr="001A7522">
        <w:rPr>
          <w:rStyle w:val="StyleUnderline"/>
          <w:rFonts w:eastAsiaTheme="minorHAnsi"/>
        </w:rPr>
        <w:t xml:space="preserve"> in a rationale that limited the alarm caused to other states</w:t>
      </w:r>
      <w:r w:rsidRPr="00543333">
        <w:rPr>
          <w:sz w:val="12"/>
        </w:rPr>
        <w:t>. In such a circumstance, even a closeted revisionist</w:t>
      </w:r>
      <w:hyperlink r:id="rId31" w:history="1">
        <w:r w:rsidRPr="00543333">
          <w:rPr>
            <w:rStyle w:val="Hyperlink"/>
            <w:sz w:val="12"/>
          </w:rPr>
          <w:t>30</w:t>
        </w:r>
      </w:hyperlink>
      <w:r w:rsidRPr="00543333">
        <w:rPr>
          <w:sz w:val="12"/>
        </w:rPr>
        <w:t>30 International theorists tend to dis-</w:t>
      </w:r>
      <w:proofErr w:type="spellStart"/>
      <w:r w:rsidRPr="00543333">
        <w:rPr>
          <w:sz w:val="12"/>
        </w:rPr>
        <w:t>tinguish</w:t>
      </w:r>
      <w:proofErr w:type="spellEnd"/>
      <w:r w:rsidRPr="00543333">
        <w:rPr>
          <w:sz w:val="12"/>
        </w:rPr>
        <w:t xml:space="preserve"> between a class of states they call ‘revisionist’, ‘dissatisfied’ or ‘greedy’ – states that seize territory or wrest concessions from </w:t>
      </w:r>
      <w:proofErr w:type="spellStart"/>
      <w:r w:rsidRPr="00543333">
        <w:rPr>
          <w:sz w:val="12"/>
        </w:rPr>
        <w:t>neighbouring</w:t>
      </w:r>
      <w:proofErr w:type="spellEnd"/>
      <w:r w:rsidRPr="00543333">
        <w:rPr>
          <w:sz w:val="12"/>
        </w:rPr>
        <w:t xml:space="preserve"> states by force or coercion whenever the opportunity arises – and those termed ‘status quo’, ‘satisfied’ or ‘security-seeking’ states, which are powerful enough to feasibly attempt this but refrain because they </w:t>
      </w:r>
      <w:r w:rsidRPr="00543333">
        <w:rPr>
          <w:sz w:val="6"/>
          <w:szCs w:val="6"/>
        </w:rPr>
        <w:t>perceive themselves as sufficiently secure and prosperous under current arrange-</w:t>
      </w:r>
      <w:proofErr w:type="spellStart"/>
      <w:r w:rsidRPr="00543333">
        <w:rPr>
          <w:sz w:val="6"/>
          <w:szCs w:val="6"/>
        </w:rPr>
        <w:t>ments</w:t>
      </w:r>
      <w:proofErr w:type="spellEnd"/>
      <w:r w:rsidRPr="00543333">
        <w:rPr>
          <w:sz w:val="6"/>
          <w:szCs w:val="6"/>
        </w:rPr>
        <w:t xml:space="preserve">. See Hans J. Morgenthau, Politics Among Nations: The Struggle for Power and Peace (New York: Alfred A. Knopf, 1948); Henry A. Kissinger, A World Restored: Castlereagh, Metternich, and the Problem of Peace, 1812–22(Boston, MA: Houghton Mifflin, 1957); Edward Hallett </w:t>
      </w:r>
      <w:proofErr w:type="spellStart"/>
      <w:r w:rsidRPr="00543333">
        <w:rPr>
          <w:sz w:val="6"/>
          <w:szCs w:val="6"/>
        </w:rPr>
        <w:t>Carr</w:t>
      </w:r>
      <w:proofErr w:type="spellEnd"/>
      <w:r w:rsidRPr="00543333">
        <w:rPr>
          <w:sz w:val="6"/>
          <w:szCs w:val="6"/>
        </w:rPr>
        <w:t xml:space="preserve">, The Twenty Years’ Crisis: 1919–1939: An Introduction to the Study of International Relations (New York: Harper &amp; Row, 1946); Arnold Wolfers, ‘The Balance of Power in Theory and Practice’, in Arnold Wolfers, Discord and Collaboration: Essays on International Politics(Baltimore, MD: Johns Hopkins University Press, 1962); Charles L. Glaser, ‘The Security Dilemma Revisited’, World Politics, vol. 50, no. 1, October 1997; and Charles L. Glaser, Rational Theory of International Politics: The Logic of Competition and Cooperation(Princeton, NJ: Princeton University Press, 2010).View all notes state could pay a discounted price, in the form of relatively weak counteraction by its </w:t>
      </w:r>
      <w:proofErr w:type="spellStart"/>
      <w:r w:rsidRPr="00543333">
        <w:rPr>
          <w:sz w:val="6"/>
          <w:szCs w:val="6"/>
        </w:rPr>
        <w:t>neighbours</w:t>
      </w:r>
      <w:proofErr w:type="spellEnd"/>
      <w:r w:rsidRPr="00543333">
        <w:rPr>
          <w:sz w:val="6"/>
          <w:szCs w:val="6"/>
        </w:rPr>
        <w:t xml:space="preserve">, for moves that would ordinarily </w:t>
      </w:r>
      <w:proofErr w:type="spellStart"/>
      <w:r w:rsidRPr="00543333">
        <w:rPr>
          <w:sz w:val="6"/>
          <w:szCs w:val="6"/>
        </w:rPr>
        <w:t>galvanise</w:t>
      </w:r>
      <w:proofErr w:type="spellEnd"/>
      <w:r w:rsidRPr="00543333">
        <w:rPr>
          <w:sz w:val="6"/>
          <w:szCs w:val="6"/>
        </w:rPr>
        <w:t xml:space="preserve"> more determined and multilateral opposition. It </w:t>
      </w:r>
      <w:proofErr w:type="spellStart"/>
      <w:r w:rsidRPr="00543333">
        <w:rPr>
          <w:sz w:val="6"/>
          <w:szCs w:val="6"/>
        </w:rPr>
        <w:t>legitimises</w:t>
      </w:r>
      <w:proofErr w:type="spellEnd"/>
      <w:r w:rsidRPr="00543333">
        <w:rPr>
          <w:sz w:val="6"/>
          <w:szCs w:val="6"/>
        </w:rPr>
        <w:t xml:space="preserve"> questionable Chinese territorial claims The territorial holdings and borders of a state tend to fluctuate through history. These fluctuations are greater in the case of a large state with a long history. The principle that a state should today control every bit of territory it claims to have controlled at some time in the past is naive and unrealistic. Many of today's states have ‘lost’ territory, yet do not demand its return under the threat of military action. As Frank Ching points out, China has been much more of a beneficiary than a victim of expansionism: ‘China grew by subjugating </w:t>
      </w:r>
      <w:proofErr w:type="spellStart"/>
      <w:r w:rsidRPr="00543333">
        <w:rPr>
          <w:sz w:val="6"/>
          <w:szCs w:val="6"/>
        </w:rPr>
        <w:t>neighbouring</w:t>
      </w:r>
      <w:proofErr w:type="spellEnd"/>
      <w:r w:rsidRPr="00543333">
        <w:rPr>
          <w:sz w:val="6"/>
          <w:szCs w:val="6"/>
        </w:rPr>
        <w:t xml:space="preserve"> peoples,’ he writes, ‘such as those who lived in what's now called Xinjiang, whose very name – “new territory” – confirms the fact that it didn't use to be part of China.’</w:t>
      </w:r>
      <w:hyperlink r:id="rId32" w:history="1">
        <w:r w:rsidRPr="00543333">
          <w:rPr>
            <w:rStyle w:val="Hyperlink"/>
            <w:sz w:val="6"/>
            <w:szCs w:val="6"/>
          </w:rPr>
          <w:t>31</w:t>
        </w:r>
      </w:hyperlink>
      <w:r w:rsidRPr="00543333">
        <w:rPr>
          <w:sz w:val="6"/>
          <w:szCs w:val="6"/>
        </w:rPr>
        <w:t xml:space="preserve">31 Frank Ching, ‘Dark Side of the Great Renewal: Chinese Nationalism’, Globe and Mail, 10 May 2018, </w:t>
      </w:r>
      <w:hyperlink r:id="rId33" w:tgtFrame="_blank" w:history="1">
        <w:r w:rsidRPr="00543333">
          <w:rPr>
            <w:rStyle w:val="Hyperlink"/>
            <w:sz w:val="6"/>
            <w:szCs w:val="6"/>
          </w:rPr>
          <w:t>https://www.theglobeandmail.com/opinion/dark-side-of-the-great-renewal-chinese-nationalism/article5973783/</w:t>
        </w:r>
      </w:hyperlink>
      <w:r w:rsidRPr="00543333">
        <w:rPr>
          <w:sz w:val="6"/>
          <w:szCs w:val="6"/>
        </w:rPr>
        <w:t xml:space="preserve">.View all notes The willingness of the Chinese government to resort to violence to defend its territorial claims is out of proportion to the strength of many of these claims. In particular, the country's claim over almost the entire South China Sea based on ‘historical usage’ by Chinese mariners is patently absurd, analogous to the United States claiming ownership of the Pacific Ocean between the US west coast and the Hawaiian islands. This claim, along with China's occupation of features within the EEZ of the Philippines, and its insistence that Chinese-held rocks, shoals and sandbars in the Spratly group are entitled to the rights legally bestowed on ‘islands’, have all been invalidated by the arbitration process provided for in the UN Convention on the Law of the Sea, of which Beijing is a signatory. China could make a reasonably good case for some of its other claims if it chose to respect the accepted process that is already in place. Other countries should encourage China to take full advantage of the applicable international laws and institutions to seek redress for its grievances. Acquiescing in any way to the idea that China has the right to settle its political disputes with its smaller </w:t>
      </w:r>
      <w:proofErr w:type="spellStart"/>
      <w:r w:rsidRPr="00543333">
        <w:rPr>
          <w:sz w:val="6"/>
          <w:szCs w:val="6"/>
        </w:rPr>
        <w:t>neighbours</w:t>
      </w:r>
      <w:proofErr w:type="spellEnd"/>
      <w:r w:rsidRPr="00543333">
        <w:rPr>
          <w:sz w:val="6"/>
          <w:szCs w:val="6"/>
        </w:rPr>
        <w:t xml:space="preserve"> through coercion or brute force is a moral and political failure, with negative long-term consequences for the project of </w:t>
      </w:r>
      <w:proofErr w:type="spellStart"/>
      <w:r w:rsidRPr="00543333">
        <w:rPr>
          <w:sz w:val="6"/>
          <w:szCs w:val="6"/>
        </w:rPr>
        <w:t>civilising</w:t>
      </w:r>
      <w:proofErr w:type="spellEnd"/>
      <w:r w:rsidRPr="00543333">
        <w:rPr>
          <w:sz w:val="6"/>
          <w:szCs w:val="6"/>
        </w:rPr>
        <w:t xml:space="preserve"> international affairs. It allows China to </w:t>
      </w:r>
      <w:proofErr w:type="spellStart"/>
      <w:r w:rsidRPr="00543333">
        <w:rPr>
          <w:sz w:val="6"/>
          <w:szCs w:val="6"/>
        </w:rPr>
        <w:t>practise</w:t>
      </w:r>
      <w:proofErr w:type="spellEnd"/>
      <w:r w:rsidRPr="00543333">
        <w:rPr>
          <w:sz w:val="6"/>
          <w:szCs w:val="6"/>
        </w:rPr>
        <w:t xml:space="preserve"> a form of extortion against other states All governments </w:t>
      </w:r>
      <w:proofErr w:type="spellStart"/>
      <w:r w:rsidRPr="00543333">
        <w:rPr>
          <w:sz w:val="6"/>
          <w:szCs w:val="6"/>
        </w:rPr>
        <w:t>recognise</w:t>
      </w:r>
      <w:proofErr w:type="spellEnd"/>
      <w:r w:rsidRPr="00543333">
        <w:rPr>
          <w:sz w:val="6"/>
          <w:szCs w:val="6"/>
        </w:rPr>
        <w:t xml:space="preserve"> that the notion of defending national territory under threat of being seized by foreigners has a powerful </w:t>
      </w:r>
      <w:proofErr w:type="spellStart"/>
      <w:r w:rsidRPr="00543333">
        <w:rPr>
          <w:sz w:val="6"/>
          <w:szCs w:val="6"/>
        </w:rPr>
        <w:t>mobilising</w:t>
      </w:r>
      <w:proofErr w:type="spellEnd"/>
      <w:r w:rsidRPr="00543333">
        <w:rPr>
          <w:sz w:val="6"/>
          <w:szCs w:val="6"/>
        </w:rPr>
        <w:t xml:space="preserve"> effect on public opinion. The territorial disputes involving China tap into deep historical wellsprings of wounded national pride. Consequently, China benefits from a mass-public version of the ‘madman theory’,</w:t>
      </w:r>
      <w:hyperlink r:id="rId34" w:history="1">
        <w:r w:rsidRPr="00543333">
          <w:rPr>
            <w:rStyle w:val="Hyperlink"/>
            <w:sz w:val="6"/>
            <w:szCs w:val="6"/>
          </w:rPr>
          <w:t>32</w:t>
        </w:r>
      </w:hyperlink>
      <w:r w:rsidRPr="00543333">
        <w:rPr>
          <w:sz w:val="6"/>
          <w:szCs w:val="6"/>
        </w:rPr>
        <w:t>32 The ‘madman theory’ originally referred to US president Richard Nixon's negotiating strategy with then-adversary North Vietnam. Nixon reportedly instructed envoy Henry Kissinger to tell his hosts in Hanoi that Nixon was irrational and might take disproportionately aggressive action against North Vietnam if the admin-</w:t>
      </w:r>
      <w:proofErr w:type="spellStart"/>
      <w:r w:rsidRPr="00543333">
        <w:rPr>
          <w:sz w:val="6"/>
          <w:szCs w:val="6"/>
        </w:rPr>
        <w:t>istration</w:t>
      </w:r>
      <w:proofErr w:type="spellEnd"/>
      <w:r w:rsidRPr="00543333">
        <w:rPr>
          <w:sz w:val="6"/>
          <w:szCs w:val="6"/>
        </w:rPr>
        <w:t xml:space="preserve"> was dissatisfied with the progress of the negotiations. See H.R. Haldeman, The Ends of Power (New York: Times Books, 1978), p. 122. In my analogy, the Chinese public takes Nixon's place and the Chinese govern-</w:t>
      </w:r>
      <w:proofErr w:type="spellStart"/>
      <w:r w:rsidRPr="00543333">
        <w:rPr>
          <w:sz w:val="6"/>
          <w:szCs w:val="6"/>
        </w:rPr>
        <w:t>ment</w:t>
      </w:r>
      <w:proofErr w:type="spellEnd"/>
      <w:r w:rsidRPr="00543333">
        <w:rPr>
          <w:sz w:val="6"/>
          <w:szCs w:val="6"/>
        </w:rPr>
        <w:t xml:space="preserve"> is </w:t>
      </w:r>
      <w:proofErr w:type="spellStart"/>
      <w:r w:rsidRPr="00543333">
        <w:rPr>
          <w:sz w:val="6"/>
          <w:szCs w:val="6"/>
        </w:rPr>
        <w:t>Kissinger.View</w:t>
      </w:r>
      <w:proofErr w:type="spellEnd"/>
      <w:r w:rsidRPr="00543333">
        <w:rPr>
          <w:sz w:val="6"/>
          <w:szCs w:val="6"/>
        </w:rPr>
        <w:t xml:space="preserve"> all </w:t>
      </w:r>
      <w:proofErr w:type="spellStart"/>
      <w:r w:rsidRPr="00543333">
        <w:rPr>
          <w:sz w:val="6"/>
          <w:szCs w:val="6"/>
        </w:rPr>
        <w:t>noteswhereby</w:t>
      </w:r>
      <w:proofErr w:type="spellEnd"/>
      <w:r w:rsidRPr="00543333">
        <w:rPr>
          <w:sz w:val="6"/>
          <w:szCs w:val="6"/>
        </w:rPr>
        <w:t xml:space="preserve"> the Chinese public is beyond thinking rationally about this issue, and the Chinese government unable to resist citizens’ demands for fear of being overthrown, meaning that other countries must accommodate Chinese claims. Many have warned that foreign governments should avoid making policies that inflame Chinese nationalism.</w:t>
      </w:r>
      <w:hyperlink r:id="rId35" w:history="1">
        <w:r w:rsidRPr="00543333">
          <w:rPr>
            <w:rStyle w:val="Hyperlink"/>
            <w:sz w:val="6"/>
            <w:szCs w:val="6"/>
          </w:rPr>
          <w:t>33</w:t>
        </w:r>
      </w:hyperlink>
      <w:r w:rsidRPr="00543333">
        <w:rPr>
          <w:sz w:val="6"/>
          <w:szCs w:val="6"/>
        </w:rPr>
        <w:t xml:space="preserve">33 See, for example, Robert S. Ross, ‘Chinese Nationalism and Its Discontents’, National Interest, 25 October 2011, </w:t>
      </w:r>
      <w:hyperlink r:id="rId36" w:tgtFrame="_blank" w:history="1">
        <w:r w:rsidRPr="00543333">
          <w:rPr>
            <w:rStyle w:val="Hyperlink"/>
            <w:sz w:val="6"/>
            <w:szCs w:val="6"/>
          </w:rPr>
          <w:t>http://nationalinterest.org/article/chinese-nationalism-its-discontents-6038</w:t>
        </w:r>
      </w:hyperlink>
      <w:r w:rsidRPr="00543333">
        <w:rPr>
          <w:sz w:val="6"/>
          <w:szCs w:val="6"/>
        </w:rPr>
        <w:t xml:space="preserve">; Doug Bandow, ‘Is the South China Sea Worth the Risk of War for Anyone?’, China–US Focus, 19 June 2015, </w:t>
      </w:r>
      <w:hyperlink r:id="rId37" w:tgtFrame="_blank" w:history="1">
        <w:r w:rsidRPr="00543333">
          <w:rPr>
            <w:rStyle w:val="Hyperlink"/>
            <w:sz w:val="6"/>
            <w:szCs w:val="6"/>
          </w:rPr>
          <w:t>https://www.chinausfocus.com/peace-security/is-the-south-china-sea-worth-the-risk-of-war-for-anyone/</w:t>
        </w:r>
      </w:hyperlink>
      <w:r w:rsidRPr="00543333">
        <w:rPr>
          <w:sz w:val="6"/>
          <w:szCs w:val="6"/>
        </w:rPr>
        <w:t xml:space="preserve">; Feng Zhang, ‘Provoking Beijing in the South China Sea Will Only Backfire on Washington’, Foreign Policy, 21 May 2015, </w:t>
      </w:r>
      <w:hyperlink r:id="rId38" w:tgtFrame="_blank" w:history="1">
        <w:r w:rsidRPr="00543333">
          <w:rPr>
            <w:rStyle w:val="Hyperlink"/>
            <w:sz w:val="6"/>
            <w:szCs w:val="6"/>
          </w:rPr>
          <w:t>https://foreignpolicy-com.proxy.library.emory.edu/2015/05/21/united-states-provoke-beijing-south-china-sea-air-defense-identification-zone/</w:t>
        </w:r>
      </w:hyperlink>
      <w:r w:rsidRPr="00543333">
        <w:rPr>
          <w:sz w:val="6"/>
          <w:szCs w:val="6"/>
        </w:rPr>
        <w:t xml:space="preserve">; and Luo Xi, ‘The South China Sea Case and China's New Nationalism’, Diplomat, 19 July 2016, </w:t>
      </w:r>
      <w:hyperlink r:id="rId39" w:tgtFrame="_blank" w:history="1">
        <w:r w:rsidRPr="00543333">
          <w:rPr>
            <w:rStyle w:val="Hyperlink"/>
            <w:sz w:val="6"/>
            <w:szCs w:val="6"/>
          </w:rPr>
          <w:t>https://thediplomat-com.proxy.library.emory.edu/2016/07/the-south-china-sea-case-and-chinas-new-nationalism/</w:t>
        </w:r>
      </w:hyperlink>
      <w:r w:rsidRPr="00543333">
        <w:rPr>
          <w:sz w:val="6"/>
          <w:szCs w:val="6"/>
        </w:rPr>
        <w:t xml:space="preserve">.View all notes It is questionable, however, whether nationalistic public opinion really drives Chinese </w:t>
      </w:r>
      <w:proofErr w:type="spellStart"/>
      <w:r w:rsidRPr="00543333">
        <w:rPr>
          <w:sz w:val="6"/>
          <w:szCs w:val="6"/>
        </w:rPr>
        <w:t>behaviour</w:t>
      </w:r>
      <w:proofErr w:type="spellEnd"/>
      <w:r w:rsidRPr="00543333">
        <w:rPr>
          <w:sz w:val="6"/>
          <w:szCs w:val="6"/>
        </w:rPr>
        <w:t xml:space="preserve"> with regard to the disputed territories. To at least some extent, the reverse is true.</w:t>
      </w:r>
      <w:hyperlink r:id="rId40" w:history="1">
        <w:r w:rsidRPr="00543333">
          <w:rPr>
            <w:rStyle w:val="Hyperlink"/>
            <w:sz w:val="6"/>
            <w:szCs w:val="6"/>
          </w:rPr>
          <w:t>34</w:t>
        </w:r>
      </w:hyperlink>
      <w:r w:rsidRPr="00543333">
        <w:rPr>
          <w:sz w:val="6"/>
          <w:szCs w:val="6"/>
        </w:rPr>
        <w:t xml:space="preserve">34 See Andrew Chubb, ‘Assessing Public Opinion's Influence on Foreign Policy: The Case of China's Assertive Maritime Behavior’, Asian Security, vol. 14, no. 3, March 2018; and Wang </w:t>
      </w:r>
      <w:proofErr w:type="spellStart"/>
      <w:r w:rsidRPr="00543333">
        <w:rPr>
          <w:sz w:val="6"/>
          <w:szCs w:val="6"/>
        </w:rPr>
        <w:t>Xiangwei</w:t>
      </w:r>
      <w:proofErr w:type="spellEnd"/>
      <w:r w:rsidRPr="00543333">
        <w:rPr>
          <w:sz w:val="6"/>
          <w:szCs w:val="6"/>
        </w:rPr>
        <w:t xml:space="preserve">, ‘Chinese Nationalism Is a Double-Edged Sword for Global Ambitions’, South China Morning Post, 27 May 2017, </w:t>
      </w:r>
      <w:hyperlink r:id="rId41" w:tgtFrame="_blank" w:history="1">
        <w:r w:rsidRPr="00543333">
          <w:rPr>
            <w:rStyle w:val="Hyperlink"/>
            <w:sz w:val="6"/>
            <w:szCs w:val="6"/>
          </w:rPr>
          <w:t>https://www.scmp.com/week-asia/opinion/article/2095859/chinese-nationalism-double-edged-sword-global-ambitions</w:t>
        </w:r>
      </w:hyperlink>
      <w:r w:rsidRPr="00543333">
        <w:rPr>
          <w:sz w:val="6"/>
          <w:szCs w:val="6"/>
        </w:rPr>
        <w:t>.View all notes Moreover, Beijing has frequently facilitated demonstrations of public outrage against foreigners and then used this outrage as leverage in China's foreign relations.</w:t>
      </w:r>
      <w:hyperlink r:id="rId42" w:history="1">
        <w:r w:rsidRPr="00543333">
          <w:rPr>
            <w:rStyle w:val="Hyperlink"/>
            <w:sz w:val="6"/>
            <w:szCs w:val="6"/>
          </w:rPr>
          <w:t>35</w:t>
        </w:r>
      </w:hyperlink>
      <w:r w:rsidRPr="00543333">
        <w:rPr>
          <w:sz w:val="6"/>
          <w:szCs w:val="6"/>
        </w:rPr>
        <w:t xml:space="preserve">35 See Jessica Chen Weis, Powerful Patriots: Nationalist Protest in China's Foreign Relations (Oxford: Oxford University Press, 2014); Yun Sun, ‘Chinese Public Opinion: Shaping China's Foreign Policy, or Shaped by It?’, Brookings East Asia Commentary, 13 December 2011, </w:t>
      </w:r>
      <w:hyperlink r:id="rId43" w:tgtFrame="_blank" w:history="1">
        <w:r w:rsidRPr="00543333">
          <w:rPr>
            <w:rStyle w:val="Hyperlink"/>
            <w:sz w:val="6"/>
            <w:szCs w:val="6"/>
          </w:rPr>
          <w:t>https://www.brookings.edu/opinions/chinese-public-opinion-shaping-chinas-foreign-policy-or-shaped-by-it/</w:t>
        </w:r>
      </w:hyperlink>
      <w:r w:rsidRPr="00543333">
        <w:rPr>
          <w:sz w:val="6"/>
          <w:szCs w:val="6"/>
        </w:rPr>
        <w:t>; and Jeff Kingston, ‘Asia and the Threat of Untethered Nationalism’</w:t>
      </w:r>
      <w:r w:rsidRPr="00543333">
        <w:rPr>
          <w:sz w:val="12"/>
        </w:rPr>
        <w:t xml:space="preserve">, Japan Times, 1 October 2016, </w:t>
      </w:r>
      <w:hyperlink r:id="rId44" w:anchor=".W0PmPDpKjcs" w:tgtFrame="_blank" w:history="1">
        <w:r w:rsidRPr="00543333">
          <w:rPr>
            <w:rStyle w:val="Hyperlink"/>
            <w:sz w:val="12"/>
          </w:rPr>
          <w:t>https://www.japantimes.co.jp/opinion/2016/10/01/commentary/asia-threat-untethered-nationalism/#.W0PmPDpKjcs</w:t>
        </w:r>
      </w:hyperlink>
      <w:r w:rsidRPr="00543333">
        <w:rPr>
          <w:sz w:val="12"/>
        </w:rPr>
        <w:t xml:space="preserve">.View all notes Other governments make Beijing's problems their own when they </w:t>
      </w:r>
      <w:proofErr w:type="spellStart"/>
      <w:r w:rsidRPr="00543333">
        <w:rPr>
          <w:sz w:val="12"/>
        </w:rPr>
        <w:t>honour</w:t>
      </w:r>
      <w:proofErr w:type="spellEnd"/>
      <w:r w:rsidRPr="00543333">
        <w:rPr>
          <w:sz w:val="12"/>
        </w:rPr>
        <w:t xml:space="preserve"> the communist regime's need to satisfy the demands of a nationalistic Chinese public. They reward Beijing for bad </w:t>
      </w:r>
      <w:proofErr w:type="spellStart"/>
      <w:r w:rsidRPr="00543333">
        <w:rPr>
          <w:sz w:val="12"/>
        </w:rPr>
        <w:t>behaviour</w:t>
      </w:r>
      <w:proofErr w:type="spellEnd"/>
      <w:r w:rsidRPr="00543333">
        <w:rPr>
          <w:sz w:val="12"/>
        </w:rPr>
        <w:t xml:space="preserve"> – for its playing up of territorial disputes in domestic propaganda, sometimes with unintended results, and its intentional cultivation of visible public anger as a means of </w:t>
      </w:r>
      <w:proofErr w:type="spellStart"/>
      <w:r w:rsidRPr="00543333">
        <w:rPr>
          <w:sz w:val="12"/>
        </w:rPr>
        <w:t>signalling</w:t>
      </w:r>
      <w:proofErr w:type="spellEnd"/>
      <w:r w:rsidRPr="00543333">
        <w:rPr>
          <w:sz w:val="12"/>
        </w:rPr>
        <w:t xml:space="preserve"> to foreigners that the Chinese government has no room to retreat or compromise. </w:t>
      </w:r>
      <w:r w:rsidRPr="00543333">
        <w:rPr>
          <w:rStyle w:val="StyleUnderline"/>
          <w:rFonts w:eastAsiaTheme="minorHAnsi"/>
        </w:rPr>
        <w:t xml:space="preserve">It could </w:t>
      </w:r>
      <w:proofErr w:type="spellStart"/>
      <w:r w:rsidRPr="00543333">
        <w:rPr>
          <w:rStyle w:val="StyleUnderline"/>
          <w:rFonts w:eastAsiaTheme="minorHAnsi"/>
        </w:rPr>
        <w:t>incentivise</w:t>
      </w:r>
      <w:proofErr w:type="spellEnd"/>
      <w:r w:rsidRPr="00543333">
        <w:rPr>
          <w:rStyle w:val="StyleUnderline"/>
          <w:rFonts w:eastAsiaTheme="minorHAnsi"/>
        </w:rPr>
        <w:t xml:space="preserve"> China to raise new irredentist claims</w:t>
      </w:r>
      <w:r w:rsidRPr="00543333">
        <w:rPr>
          <w:sz w:val="12"/>
        </w:rPr>
        <w:t xml:space="preserve"> in the future Beyond the territory now encompassed or claimed by the People's Republic, </w:t>
      </w:r>
      <w:r w:rsidRPr="00543333">
        <w:rPr>
          <w:rStyle w:val="StyleUnderline"/>
          <w:rFonts w:eastAsiaTheme="minorHAnsi"/>
        </w:rPr>
        <w:t>there are additional territories over which China might claim some form of historical association</w:t>
      </w:r>
      <w:r w:rsidRPr="00543333">
        <w:rPr>
          <w:sz w:val="12"/>
        </w:rPr>
        <w:t>. The late historian Ramesh Chandra Majumdar observed, ‘It is characteristic of China that if a region once acknowledged her nominal suzerainty even for a short period, she should regard it as a part of her empire forever and would automatically revive her claim over it even after a thousand years whenever there was a chance of enforcing it.’</w:t>
      </w:r>
      <w:hyperlink r:id="rId45" w:history="1">
        <w:r w:rsidRPr="00543333">
          <w:rPr>
            <w:rStyle w:val="Hyperlink"/>
            <w:sz w:val="12"/>
          </w:rPr>
          <w:t>36</w:t>
        </w:r>
      </w:hyperlink>
      <w:r w:rsidRPr="00543333">
        <w:rPr>
          <w:sz w:val="12"/>
        </w:rPr>
        <w:t xml:space="preserve">36 Claude </w:t>
      </w:r>
      <w:proofErr w:type="spellStart"/>
      <w:r w:rsidRPr="00543333">
        <w:rPr>
          <w:sz w:val="12"/>
        </w:rPr>
        <w:t>Arpi</w:t>
      </w:r>
      <w:proofErr w:type="spellEnd"/>
      <w:r w:rsidRPr="00543333">
        <w:rPr>
          <w:sz w:val="12"/>
        </w:rPr>
        <w:t xml:space="preserve">, ‘Chinese Irredentism and the Great Rejuvenation’, Indian Defence Review, 20 July 2016, </w:t>
      </w:r>
      <w:hyperlink r:id="rId46" w:tgtFrame="_blank" w:history="1">
        <w:r w:rsidRPr="00543333">
          <w:rPr>
            <w:rStyle w:val="Hyperlink"/>
            <w:sz w:val="12"/>
          </w:rPr>
          <w:t>http://www.indiandefencereview.com/spotlights/chinese-irredentism-and-the-great-rejuvenation/</w:t>
        </w:r>
      </w:hyperlink>
      <w:r w:rsidRPr="00543333">
        <w:rPr>
          <w:sz w:val="12"/>
        </w:rPr>
        <w:t xml:space="preserve">.View all notes </w:t>
      </w:r>
      <w:r w:rsidRPr="00DB3968">
        <w:rPr>
          <w:rStyle w:val="StyleUnderline"/>
          <w:rFonts w:eastAsiaTheme="minorHAnsi"/>
          <w:highlight w:val="green"/>
        </w:rPr>
        <w:t>Chinese claims</w:t>
      </w:r>
      <w:r w:rsidRPr="00543333">
        <w:rPr>
          <w:sz w:val="12"/>
        </w:rPr>
        <w:t xml:space="preserve"> have </w:t>
      </w:r>
      <w:r w:rsidRPr="00DB3968">
        <w:rPr>
          <w:rStyle w:val="StyleUnderline"/>
          <w:rFonts w:eastAsiaTheme="minorHAnsi"/>
          <w:highlight w:val="green"/>
        </w:rPr>
        <w:t>evolved</w:t>
      </w:r>
      <w:r w:rsidRPr="00543333">
        <w:rPr>
          <w:rStyle w:val="StyleUnderline"/>
          <w:rFonts w:eastAsiaTheme="minorHAnsi"/>
        </w:rPr>
        <w:t>, or</w:t>
      </w:r>
      <w:r w:rsidRPr="00543333">
        <w:rPr>
          <w:sz w:val="12"/>
        </w:rPr>
        <w:t xml:space="preserve"> more properly </w:t>
      </w:r>
      <w:r w:rsidRPr="00543333">
        <w:rPr>
          <w:rStyle w:val="StyleUnderline"/>
          <w:rFonts w:eastAsiaTheme="minorHAnsi"/>
        </w:rPr>
        <w:t xml:space="preserve">expanded, in keeping with its evolution from a poor, </w:t>
      </w:r>
      <w:r w:rsidRPr="00164DDF">
        <w:rPr>
          <w:rStyle w:val="Emphasis"/>
        </w:rPr>
        <w:t>revolution-wracked underachiever</w:t>
      </w:r>
      <w:r w:rsidRPr="00543333">
        <w:rPr>
          <w:rStyle w:val="StyleUnderline"/>
          <w:rFonts w:eastAsiaTheme="minorHAnsi"/>
        </w:rPr>
        <w:t xml:space="preserve"> </w:t>
      </w:r>
      <w:r w:rsidRPr="00DB3968">
        <w:rPr>
          <w:rStyle w:val="StyleUnderline"/>
          <w:rFonts w:eastAsiaTheme="minorHAnsi"/>
          <w:highlight w:val="green"/>
        </w:rPr>
        <w:t xml:space="preserve">into an </w:t>
      </w:r>
      <w:r w:rsidRPr="00DB3968">
        <w:rPr>
          <w:rStyle w:val="Emphasis"/>
          <w:highlight w:val="green"/>
        </w:rPr>
        <w:t>emerging great power</w:t>
      </w:r>
      <w:r w:rsidRPr="00543333">
        <w:rPr>
          <w:sz w:val="12"/>
        </w:rPr>
        <w:t xml:space="preserve">. The Republic of China cartographers who first drew a nine-dashed line on a map of the South China Sea in 1946 intended it to delineate Chinese-claimed islands, but not the surrounding ocean. The People's Republic's 1958 ‘Declaration on the Territorial Sea’ claimed ownership of South China Sea islands and the territorial waters around them, but </w:t>
      </w:r>
      <w:proofErr w:type="spellStart"/>
      <w:r w:rsidRPr="00543333">
        <w:rPr>
          <w:sz w:val="12"/>
        </w:rPr>
        <w:t>recognised</w:t>
      </w:r>
      <w:proofErr w:type="spellEnd"/>
      <w:r w:rsidRPr="00543333">
        <w:rPr>
          <w:sz w:val="12"/>
        </w:rPr>
        <w:t xml:space="preserve"> that they were separated from the Chinese mainland by ‘high seas’. The Chinese government did not begin to assert that it had ‘historic rights’ to all the resources contained within the nine-dashed line until 1998.</w:t>
      </w:r>
      <w:hyperlink r:id="rId47" w:history="1">
        <w:r w:rsidRPr="00543333">
          <w:rPr>
            <w:rStyle w:val="Hyperlink"/>
            <w:sz w:val="12"/>
          </w:rPr>
          <w:t>37</w:t>
        </w:r>
      </w:hyperlink>
      <w:r w:rsidRPr="00543333">
        <w:rPr>
          <w:sz w:val="12"/>
        </w:rPr>
        <w:t xml:space="preserve">37 See Bill Hayton, ‘China's “Historic Rights” in the South China Sea: Made in America?’, Diplomat, 21 June 2016, </w:t>
      </w:r>
      <w:hyperlink r:id="rId48" w:tgtFrame="_blank" w:history="1">
        <w:r w:rsidRPr="00543333">
          <w:rPr>
            <w:rStyle w:val="Hyperlink"/>
            <w:sz w:val="12"/>
          </w:rPr>
          <w:t>https://thediplomat-com.proxy.library.emory.edu/2016/06/chinas-historic-rights-in-the-south-china-sea-made-in-america/</w:t>
        </w:r>
      </w:hyperlink>
      <w:r w:rsidRPr="00543333">
        <w:rPr>
          <w:sz w:val="12"/>
        </w:rPr>
        <w:t xml:space="preserve">.View all notes Similarly, China's claims in the East China Sea are of recent vintage. A 1953 edition of the People's Daily noted that the ‘Senkaku’ (not Diaoyu) islands belonged to the Ryukyu archipelago, then and now Japanese territory. An atlas published by a government-owned press in 1958 depicted the </w:t>
      </w:r>
      <w:proofErr w:type="spellStart"/>
      <w:r w:rsidRPr="00543333">
        <w:rPr>
          <w:sz w:val="12"/>
        </w:rPr>
        <w:t>Senkakus</w:t>
      </w:r>
      <w:proofErr w:type="spellEnd"/>
      <w:r w:rsidRPr="00543333">
        <w:rPr>
          <w:sz w:val="12"/>
        </w:rPr>
        <w:t xml:space="preserve"> as part of Japan.</w:t>
      </w:r>
      <w:hyperlink r:id="rId49" w:history="1">
        <w:r w:rsidRPr="00543333">
          <w:rPr>
            <w:rStyle w:val="Hyperlink"/>
            <w:sz w:val="12"/>
          </w:rPr>
          <w:t>38</w:t>
        </w:r>
      </w:hyperlink>
      <w:r w:rsidRPr="00543333">
        <w:rPr>
          <w:sz w:val="12"/>
        </w:rPr>
        <w:t xml:space="preserve">38 See Bruce Jacobs, ‘Appeasement Will Only Encourage China’, Sydney Morning Herald, 1 November 2015, </w:t>
      </w:r>
      <w:hyperlink r:id="rId50" w:tgtFrame="_blank" w:history="1">
        <w:r w:rsidRPr="00543333">
          <w:rPr>
            <w:rStyle w:val="Hyperlink"/>
            <w:sz w:val="12"/>
          </w:rPr>
          <w:t>https://www.smh.com.au/opinion/appeasement-will-only-encourage-expansionist-china-20151101-gknz2l.html</w:t>
        </w:r>
      </w:hyperlink>
      <w:r w:rsidRPr="00543333">
        <w:rPr>
          <w:sz w:val="12"/>
        </w:rPr>
        <w:t xml:space="preserve">.View all notes </w:t>
      </w:r>
      <w:r w:rsidRPr="001703C4">
        <w:rPr>
          <w:rStyle w:val="StyleUnderline"/>
          <w:rFonts w:eastAsiaTheme="minorHAnsi"/>
        </w:rPr>
        <w:t>A</w:t>
      </w:r>
      <w:r w:rsidRPr="00543333">
        <w:rPr>
          <w:rStyle w:val="StyleUnderline"/>
          <w:rFonts w:eastAsiaTheme="minorHAnsi"/>
        </w:rPr>
        <w:t xml:space="preserve"> </w:t>
      </w:r>
      <w:r w:rsidRPr="00543333">
        <w:rPr>
          <w:sz w:val="12"/>
        </w:rPr>
        <w:t xml:space="preserve">possible </w:t>
      </w:r>
      <w:r w:rsidRPr="00543333">
        <w:rPr>
          <w:rStyle w:val="StyleUnderline"/>
          <w:rFonts w:eastAsiaTheme="minorHAnsi"/>
        </w:rPr>
        <w:t>future target is strategically important Okinawa</w:t>
      </w:r>
      <w:r w:rsidRPr="00543333">
        <w:rPr>
          <w:sz w:val="12"/>
        </w:rPr>
        <w:t xml:space="preserve">. In 2013, </w:t>
      </w:r>
      <w:r w:rsidRPr="00543333">
        <w:rPr>
          <w:rStyle w:val="StyleUnderline"/>
          <w:rFonts w:eastAsiaTheme="minorHAnsi"/>
        </w:rPr>
        <w:t>Chinese commentators</w:t>
      </w:r>
      <w:r w:rsidRPr="00543333">
        <w:rPr>
          <w:sz w:val="12"/>
        </w:rPr>
        <w:t xml:space="preserve"> with government connections </w:t>
      </w:r>
      <w:r w:rsidRPr="00543333">
        <w:rPr>
          <w:rStyle w:val="StyleUnderline"/>
          <w:rFonts w:eastAsiaTheme="minorHAnsi"/>
        </w:rPr>
        <w:t>publicly questioned Japan's ownership of the Ryukyu islands</w:t>
      </w:r>
      <w:r w:rsidRPr="00543333">
        <w:rPr>
          <w:sz w:val="12"/>
        </w:rPr>
        <w:t>, which include Okinawa and its many US military bases. Separate articles making this point appeared in the Communist Party-run People's Daily and Global Times, as well as a magazine affiliated with China's Ministry of Foreign Affairs.</w:t>
      </w:r>
      <w:hyperlink r:id="rId51" w:history="1">
        <w:r w:rsidRPr="00543333">
          <w:rPr>
            <w:rStyle w:val="Hyperlink"/>
            <w:sz w:val="12"/>
          </w:rPr>
          <w:t>39</w:t>
        </w:r>
      </w:hyperlink>
      <w:r w:rsidRPr="00543333">
        <w:rPr>
          <w:sz w:val="12"/>
        </w:rPr>
        <w:t xml:space="preserve">39 See Xinhua, ‘China Does Not Accept Japanese Protest over Okinawa Article’, People's Daily, 10 May 2013, </w:t>
      </w:r>
      <w:hyperlink r:id="rId52" w:tgtFrame="_blank" w:history="1">
        <w:r w:rsidRPr="00543333">
          <w:rPr>
            <w:rStyle w:val="Hyperlink"/>
            <w:sz w:val="12"/>
          </w:rPr>
          <w:t>http://en.people.cn/90883/8238929.html</w:t>
        </w:r>
      </w:hyperlink>
      <w:r w:rsidRPr="00543333">
        <w:rPr>
          <w:sz w:val="12"/>
        </w:rPr>
        <w:t xml:space="preserve">; ‘Ryukyu Issue Offers Leverage to China’, Global Times, 10 May 2013, </w:t>
      </w:r>
      <w:hyperlink r:id="rId53" w:tgtFrame="_blank" w:history="1">
        <w:r w:rsidRPr="00543333">
          <w:rPr>
            <w:rStyle w:val="Hyperlink"/>
            <w:sz w:val="12"/>
          </w:rPr>
          <w:t>http://www.globaltimes.cn/content/780732.shtml</w:t>
        </w:r>
      </w:hyperlink>
      <w:r w:rsidRPr="00543333">
        <w:rPr>
          <w:sz w:val="12"/>
        </w:rPr>
        <w:t xml:space="preserve">; and Gordon G. Chang, ‘Now China Wants Okinawa, Site of U.S. Bases in Japan’, Daily Beast, 31 December 2015, </w:t>
      </w:r>
      <w:hyperlink r:id="rId54" w:tgtFrame="_blank" w:history="1">
        <w:r w:rsidRPr="00543333">
          <w:rPr>
            <w:rStyle w:val="Hyperlink"/>
            <w:sz w:val="12"/>
          </w:rPr>
          <w:t>https://www.thedailybeast.com/now-china-wants-okinawa-site-of-us-bases-in-japan</w:t>
        </w:r>
      </w:hyperlink>
      <w:r w:rsidRPr="00543333">
        <w:rPr>
          <w:sz w:val="12"/>
        </w:rPr>
        <w:t>.View all notes Additionally, Chinese PLA General Luo Yuan said in a media interview in 2013 that the islands were part of the Chinese tributary system as early as 1372, and that Japan stole them in 1872 during a period of relative Chinese weakness. In making this argument, Luo added the Ryukyus to the list of territories lost during the Century of Humiliation alongside Taiwan. ‘We can say with certainty’, Luo concluded, ‘that the Ryukyus do not belong to Japan.’</w:t>
      </w:r>
      <w:hyperlink r:id="rId55" w:history="1">
        <w:r w:rsidRPr="00543333">
          <w:rPr>
            <w:rStyle w:val="Hyperlink"/>
            <w:sz w:val="12"/>
          </w:rPr>
          <w:t>40</w:t>
        </w:r>
      </w:hyperlink>
      <w:r w:rsidRPr="00543333">
        <w:rPr>
          <w:sz w:val="12"/>
        </w:rPr>
        <w:t>40 ‘</w:t>
      </w:r>
      <w:proofErr w:type="spellStart"/>
      <w:r w:rsidRPr="00543333">
        <w:rPr>
          <w:sz w:val="12"/>
        </w:rPr>
        <w:t>Jiěfàngjūn</w:t>
      </w:r>
      <w:proofErr w:type="spellEnd"/>
      <w:r w:rsidRPr="00543333">
        <w:rPr>
          <w:sz w:val="12"/>
        </w:rPr>
        <w:t xml:space="preserve"> </w:t>
      </w:r>
      <w:proofErr w:type="spellStart"/>
      <w:r w:rsidRPr="00543333">
        <w:rPr>
          <w:sz w:val="12"/>
        </w:rPr>
        <w:t>shàojiàng</w:t>
      </w:r>
      <w:proofErr w:type="spellEnd"/>
      <w:r w:rsidRPr="00543333">
        <w:rPr>
          <w:sz w:val="12"/>
        </w:rPr>
        <w:t xml:space="preserve"> </w:t>
      </w:r>
      <w:proofErr w:type="spellStart"/>
      <w:r w:rsidRPr="00543333">
        <w:rPr>
          <w:sz w:val="12"/>
        </w:rPr>
        <w:t>Luō</w:t>
      </w:r>
      <w:proofErr w:type="spellEnd"/>
      <w:r w:rsidRPr="00543333">
        <w:rPr>
          <w:sz w:val="12"/>
        </w:rPr>
        <w:t xml:space="preserve"> </w:t>
      </w:r>
      <w:proofErr w:type="spellStart"/>
      <w:r w:rsidRPr="00543333">
        <w:rPr>
          <w:sz w:val="12"/>
        </w:rPr>
        <w:t>Yuán</w:t>
      </w:r>
      <w:proofErr w:type="spellEnd"/>
      <w:r w:rsidRPr="00543333">
        <w:rPr>
          <w:sz w:val="12"/>
        </w:rPr>
        <w:t xml:space="preserve"> </w:t>
      </w:r>
      <w:proofErr w:type="spellStart"/>
      <w:r w:rsidRPr="00543333">
        <w:rPr>
          <w:sz w:val="12"/>
        </w:rPr>
        <w:t>jiědú</w:t>
      </w:r>
      <w:proofErr w:type="spellEnd"/>
      <w:r w:rsidRPr="00543333">
        <w:rPr>
          <w:sz w:val="12"/>
        </w:rPr>
        <w:t xml:space="preserve"> </w:t>
      </w:r>
      <w:proofErr w:type="spellStart"/>
      <w:r w:rsidRPr="00543333">
        <w:rPr>
          <w:sz w:val="12"/>
        </w:rPr>
        <w:t>jìnqí</w:t>
      </w:r>
      <w:proofErr w:type="spellEnd"/>
      <w:r w:rsidRPr="00543333">
        <w:rPr>
          <w:sz w:val="12"/>
        </w:rPr>
        <w:t xml:space="preserve"> </w:t>
      </w:r>
      <w:proofErr w:type="spellStart"/>
      <w:r w:rsidRPr="00543333">
        <w:rPr>
          <w:sz w:val="12"/>
        </w:rPr>
        <w:t>Zhōng</w:t>
      </w:r>
      <w:proofErr w:type="spellEnd"/>
      <w:r w:rsidRPr="00543333">
        <w:rPr>
          <w:sz w:val="12"/>
        </w:rPr>
        <w:t xml:space="preserve"> </w:t>
      </w:r>
      <w:proofErr w:type="spellStart"/>
      <w:r w:rsidRPr="00543333">
        <w:rPr>
          <w:sz w:val="12"/>
        </w:rPr>
        <w:t>Rì</w:t>
      </w:r>
      <w:proofErr w:type="spellEnd"/>
      <w:r w:rsidRPr="00543333">
        <w:rPr>
          <w:sz w:val="12"/>
        </w:rPr>
        <w:t xml:space="preserve"> </w:t>
      </w:r>
      <w:proofErr w:type="spellStart"/>
      <w:r w:rsidRPr="00543333">
        <w:rPr>
          <w:sz w:val="12"/>
        </w:rPr>
        <w:t>guānxì</w:t>
      </w:r>
      <w:proofErr w:type="spellEnd"/>
      <w:r w:rsidRPr="00543333">
        <w:rPr>
          <w:sz w:val="12"/>
        </w:rPr>
        <w:t>’ [People's Liberation Army Major General Luo Yuan Interprets Recent China–Japan Relations], China News Service, 14 May 2013,</w:t>
      </w:r>
      <w:r>
        <w:rPr>
          <w:sz w:val="12"/>
        </w:rPr>
        <w:t xml:space="preserve"> </w:t>
      </w:r>
      <w:hyperlink r:id="rId56" w:tgtFrame="_blank" w:history="1">
        <w:r w:rsidRPr="00543333">
          <w:rPr>
            <w:rStyle w:val="Hyperlink"/>
            <w:sz w:val="12"/>
          </w:rPr>
          <w:t>http://www.chinanews.com/shipin/spfts/20130513/123.shtml</w:t>
        </w:r>
      </w:hyperlink>
      <w:r w:rsidRPr="00543333">
        <w:rPr>
          <w:sz w:val="12"/>
        </w:rPr>
        <w:t>.View all notes</w:t>
      </w:r>
      <w:r>
        <w:rPr>
          <w:sz w:val="12"/>
        </w:rPr>
        <w:t xml:space="preserve"> </w:t>
      </w:r>
      <w:r w:rsidRPr="006B33AD">
        <w:rPr>
          <w:sz w:val="12"/>
        </w:rPr>
        <w:t xml:space="preserve">A sphere-of-influence mentality </w:t>
      </w:r>
      <w:r w:rsidRPr="006B33AD">
        <w:rPr>
          <w:rStyle w:val="StyleUnderline"/>
          <w:rFonts w:eastAsiaTheme="minorHAnsi"/>
        </w:rPr>
        <w:t>China's irredentist claims cover an area so vast</w:t>
      </w:r>
      <w:r w:rsidRPr="006B33AD">
        <w:rPr>
          <w:sz w:val="12"/>
        </w:rPr>
        <w:t xml:space="preserve"> that </w:t>
      </w:r>
      <w:r w:rsidRPr="006B33AD">
        <w:rPr>
          <w:rStyle w:val="StyleUnderline"/>
          <w:rFonts w:eastAsiaTheme="minorHAnsi"/>
        </w:rPr>
        <w:t>it is</w:t>
      </w:r>
      <w:r w:rsidRPr="006B33AD">
        <w:rPr>
          <w:sz w:val="12"/>
        </w:rPr>
        <w:t xml:space="preserve"> already </w:t>
      </w:r>
      <w:r w:rsidRPr="006B33AD">
        <w:rPr>
          <w:rStyle w:val="StyleUnderline"/>
          <w:rFonts w:eastAsiaTheme="minorHAnsi"/>
        </w:rPr>
        <w:t>tantamount to a sphere of influence</w:t>
      </w:r>
      <w:r w:rsidRPr="006B33AD">
        <w:rPr>
          <w:sz w:val="12"/>
        </w:rPr>
        <w:t xml:space="preserve">. On China's lengthy eastern coast, for example, </w:t>
      </w:r>
      <w:r w:rsidRPr="006B33AD">
        <w:rPr>
          <w:rStyle w:val="StyleUnderline"/>
          <w:rFonts w:eastAsiaTheme="minorHAnsi"/>
        </w:rPr>
        <w:t>the disputed land and maritime territories form a seamless geographic region</w:t>
      </w:r>
      <w:r w:rsidRPr="006B33AD">
        <w:rPr>
          <w:sz w:val="12"/>
        </w:rPr>
        <w:t xml:space="preserve"> beginning with the Yellow Sea in the north and continuing southward through the East China Sea, Taiwan and the Taiwan Strait, and the upper and lower halves of the South China Sea, apparently stretching as far south as the </w:t>
      </w:r>
      <w:proofErr w:type="spellStart"/>
      <w:r w:rsidRPr="006B33AD">
        <w:rPr>
          <w:sz w:val="12"/>
        </w:rPr>
        <w:t>Natuna</w:t>
      </w:r>
      <w:proofErr w:type="spellEnd"/>
      <w:r w:rsidRPr="006B33AD">
        <w:rPr>
          <w:sz w:val="12"/>
        </w:rPr>
        <w:t xml:space="preserve"> islands. Chinese officials have repeatedly said that they would continue to allow commercial shipping through major sea lanes in these areas, and </w:t>
      </w:r>
      <w:r w:rsidRPr="006306CF">
        <w:rPr>
          <w:rStyle w:val="StyleUnderline"/>
          <w:rFonts w:eastAsiaTheme="minorHAnsi"/>
        </w:rPr>
        <w:t>it is possible</w:t>
      </w:r>
      <w:r w:rsidRPr="006B33AD">
        <w:rPr>
          <w:sz w:val="12"/>
        </w:rPr>
        <w:t xml:space="preserve"> that </w:t>
      </w:r>
      <w:r w:rsidRPr="006306CF">
        <w:rPr>
          <w:rStyle w:val="StyleUnderline"/>
          <w:rFonts w:eastAsiaTheme="minorHAnsi"/>
        </w:rPr>
        <w:t>Beijing would make</w:t>
      </w:r>
      <w:r w:rsidRPr="006B33AD">
        <w:rPr>
          <w:rStyle w:val="StyleUnderline"/>
          <w:rFonts w:eastAsiaTheme="minorHAnsi"/>
        </w:rPr>
        <w:t xml:space="preserve"> </w:t>
      </w:r>
      <w:r w:rsidRPr="00164DDF">
        <w:rPr>
          <w:rStyle w:val="Emphasis"/>
        </w:rPr>
        <w:t xml:space="preserve">additional </w:t>
      </w:r>
      <w:r w:rsidRPr="006306CF">
        <w:rPr>
          <w:rStyle w:val="Emphasis"/>
        </w:rPr>
        <w:t>concessions</w:t>
      </w:r>
      <w:r w:rsidRPr="006B33AD">
        <w:rPr>
          <w:rStyle w:val="StyleUnderline"/>
          <w:rFonts w:eastAsiaTheme="minorHAnsi"/>
        </w:rPr>
        <w:t xml:space="preserve"> to individual rival claimants </w:t>
      </w:r>
      <w:r w:rsidRPr="006306CF">
        <w:rPr>
          <w:rStyle w:val="StyleUnderline"/>
          <w:rFonts w:eastAsiaTheme="minorHAnsi"/>
        </w:rPr>
        <w:t>that accepted</w:t>
      </w:r>
      <w:r w:rsidRPr="006B33AD">
        <w:rPr>
          <w:rStyle w:val="StyleUnderline"/>
          <w:rFonts w:eastAsiaTheme="minorHAnsi"/>
        </w:rPr>
        <w:t xml:space="preserve"> its </w:t>
      </w:r>
      <w:r w:rsidRPr="006306CF">
        <w:rPr>
          <w:rStyle w:val="Emphasis"/>
        </w:rPr>
        <w:t>standing</w:t>
      </w:r>
      <w:r w:rsidRPr="00164DDF">
        <w:rPr>
          <w:rStyle w:val="Emphasis"/>
        </w:rPr>
        <w:t xml:space="preserve"> invitation</w:t>
      </w:r>
      <w:r w:rsidRPr="006B33AD">
        <w:rPr>
          <w:rStyle w:val="StyleUnderline"/>
          <w:rFonts w:eastAsiaTheme="minorHAnsi"/>
        </w:rPr>
        <w:t xml:space="preserve"> to settle claims through </w:t>
      </w:r>
      <w:r w:rsidRPr="00164DDF">
        <w:rPr>
          <w:rStyle w:val="Emphasis"/>
        </w:rPr>
        <w:t>bilateral negotiations</w:t>
      </w:r>
      <w:r w:rsidRPr="006B33AD">
        <w:rPr>
          <w:sz w:val="12"/>
        </w:rPr>
        <w:t xml:space="preserve">. But </w:t>
      </w:r>
      <w:r w:rsidRPr="006B33AD">
        <w:rPr>
          <w:rStyle w:val="StyleUnderline"/>
          <w:rFonts w:eastAsiaTheme="minorHAnsi"/>
        </w:rPr>
        <w:t>China would nonetheless retain</w:t>
      </w:r>
      <w:r w:rsidRPr="006B33AD">
        <w:rPr>
          <w:sz w:val="12"/>
        </w:rPr>
        <w:t xml:space="preserve"> </w:t>
      </w:r>
      <w:r w:rsidRPr="006B33AD">
        <w:rPr>
          <w:rStyle w:val="StyleUnderline"/>
          <w:rFonts w:eastAsiaTheme="minorHAnsi"/>
        </w:rPr>
        <w:t xml:space="preserve">the unequalled privilege of </w:t>
      </w:r>
      <w:r w:rsidRPr="00164DDF">
        <w:rPr>
          <w:rStyle w:val="Emphasis"/>
        </w:rPr>
        <w:t>setting the rules</w:t>
      </w:r>
      <w:r w:rsidRPr="006B33AD">
        <w:rPr>
          <w:rStyle w:val="StyleUnderline"/>
          <w:rFonts w:eastAsiaTheme="minorHAnsi"/>
        </w:rPr>
        <w:t xml:space="preserve"> for the activities of other states in this zone</w:t>
      </w:r>
      <w:r w:rsidRPr="006B33AD">
        <w:rPr>
          <w:sz w:val="12"/>
        </w:rPr>
        <w:t xml:space="preserve">. Moreover, </w:t>
      </w:r>
      <w:r w:rsidRPr="006B33AD">
        <w:rPr>
          <w:rStyle w:val="StyleUnderline"/>
          <w:rFonts w:eastAsiaTheme="minorHAnsi"/>
        </w:rPr>
        <w:t>China has shown</w:t>
      </w:r>
      <w:r w:rsidRPr="006B33AD">
        <w:rPr>
          <w:sz w:val="12"/>
        </w:rPr>
        <w:t xml:space="preserve"> itself to have </w:t>
      </w:r>
      <w:r w:rsidRPr="006B33AD">
        <w:rPr>
          <w:rStyle w:val="StyleUnderline"/>
          <w:rFonts w:eastAsiaTheme="minorHAnsi"/>
        </w:rPr>
        <w:t xml:space="preserve">a </w:t>
      </w:r>
      <w:r w:rsidRPr="00164DDF">
        <w:rPr>
          <w:rStyle w:val="Emphasis"/>
        </w:rPr>
        <w:t>sphere-of-influence</w:t>
      </w:r>
      <w:r w:rsidRPr="006B33AD">
        <w:rPr>
          <w:rStyle w:val="StyleUnderline"/>
          <w:rFonts w:eastAsiaTheme="minorHAnsi"/>
        </w:rPr>
        <w:t xml:space="preserve"> mentality that is independent of its irredentist claims</w:t>
      </w:r>
      <w:r w:rsidRPr="006B33AD">
        <w:rPr>
          <w:sz w:val="12"/>
        </w:rPr>
        <w:t>.</w:t>
      </w:r>
      <w:r>
        <w:rPr>
          <w:sz w:val="12"/>
        </w:rPr>
        <w:t xml:space="preserve"> </w:t>
      </w:r>
      <w:r w:rsidRPr="00FA40E4">
        <w:rPr>
          <w:sz w:val="12"/>
        </w:rPr>
        <w:t xml:space="preserve">On occasion, </w:t>
      </w:r>
      <w:r w:rsidRPr="00DB3968">
        <w:rPr>
          <w:rStyle w:val="StyleUnderline"/>
          <w:rFonts w:eastAsiaTheme="minorHAnsi"/>
          <w:highlight w:val="green"/>
        </w:rPr>
        <w:t>Chinese senior officials</w:t>
      </w:r>
      <w:r w:rsidRPr="00FA40E4">
        <w:rPr>
          <w:sz w:val="12"/>
        </w:rPr>
        <w:t xml:space="preserve"> have </w:t>
      </w:r>
      <w:r w:rsidRPr="00DB3968">
        <w:rPr>
          <w:rStyle w:val="StyleUnderline"/>
          <w:rFonts w:eastAsiaTheme="minorHAnsi"/>
          <w:highlight w:val="green"/>
        </w:rPr>
        <w:t>revealed</w:t>
      </w:r>
      <w:r w:rsidRPr="00FA40E4">
        <w:rPr>
          <w:sz w:val="12"/>
        </w:rPr>
        <w:t xml:space="preserve"> that </w:t>
      </w:r>
      <w:r w:rsidRPr="00DB3968">
        <w:rPr>
          <w:rStyle w:val="StyleUnderline"/>
          <w:rFonts w:eastAsiaTheme="minorHAnsi"/>
          <w:highlight w:val="green"/>
        </w:rPr>
        <w:t>they see China as deserving</w:t>
      </w:r>
      <w:r w:rsidRPr="00FA40E4">
        <w:rPr>
          <w:rStyle w:val="StyleUnderline"/>
          <w:rFonts w:eastAsiaTheme="minorHAnsi"/>
        </w:rPr>
        <w:t xml:space="preserve"> of </w:t>
      </w:r>
      <w:r w:rsidRPr="00DB3968">
        <w:rPr>
          <w:rStyle w:val="StyleUnderline"/>
          <w:rFonts w:eastAsiaTheme="minorHAnsi"/>
          <w:highlight w:val="green"/>
        </w:rPr>
        <w:t>deference from</w:t>
      </w:r>
      <w:r w:rsidRPr="00FA40E4">
        <w:rPr>
          <w:rStyle w:val="StyleUnderline"/>
          <w:rFonts w:eastAsiaTheme="minorHAnsi"/>
        </w:rPr>
        <w:t xml:space="preserve"> ‘</w:t>
      </w:r>
      <w:r w:rsidRPr="00DB3968">
        <w:rPr>
          <w:rStyle w:val="StyleUnderline"/>
          <w:rFonts w:eastAsiaTheme="minorHAnsi"/>
          <w:highlight w:val="green"/>
        </w:rPr>
        <w:t>smaller countries’</w:t>
      </w:r>
      <w:r w:rsidRPr="00FA40E4">
        <w:rPr>
          <w:sz w:val="12"/>
        </w:rPr>
        <w:t xml:space="preserve">. This attitude is apparent in </w:t>
      </w:r>
      <w:r w:rsidRPr="00FA40E4">
        <w:rPr>
          <w:rStyle w:val="StyleUnderline"/>
          <w:rFonts w:eastAsiaTheme="minorHAnsi"/>
        </w:rPr>
        <w:t xml:space="preserve">Beijing's demands that its </w:t>
      </w:r>
      <w:proofErr w:type="spellStart"/>
      <w:r w:rsidRPr="00FA40E4">
        <w:rPr>
          <w:rStyle w:val="StyleUnderline"/>
          <w:rFonts w:eastAsiaTheme="minorHAnsi"/>
        </w:rPr>
        <w:t>neighbours</w:t>
      </w:r>
      <w:proofErr w:type="spellEnd"/>
      <w:r w:rsidRPr="00FA40E4">
        <w:rPr>
          <w:rStyle w:val="StyleUnderline"/>
          <w:rFonts w:eastAsiaTheme="minorHAnsi"/>
        </w:rPr>
        <w:t xml:space="preserve"> grant privileges to China</w:t>
      </w:r>
      <w:r w:rsidRPr="00FA40E4">
        <w:rPr>
          <w:sz w:val="12"/>
        </w:rPr>
        <w:t>.</w:t>
      </w:r>
      <w:hyperlink r:id="rId57" w:history="1">
        <w:r w:rsidRPr="00FA40E4">
          <w:rPr>
            <w:rStyle w:val="Hyperlink"/>
            <w:sz w:val="12"/>
          </w:rPr>
          <w:t>41</w:t>
        </w:r>
      </w:hyperlink>
      <w:r w:rsidRPr="00FA40E4">
        <w:rPr>
          <w:sz w:val="12"/>
        </w:rPr>
        <w:t xml:space="preserve">41 At an ASEAN meeting in 2010, Chinese foreign minister Yang </w:t>
      </w:r>
      <w:proofErr w:type="spellStart"/>
      <w:r w:rsidRPr="00FA40E4">
        <w:rPr>
          <w:sz w:val="12"/>
        </w:rPr>
        <w:t>Jiechi</w:t>
      </w:r>
      <w:proofErr w:type="spellEnd"/>
      <w:r w:rsidRPr="00FA40E4">
        <w:rPr>
          <w:sz w:val="12"/>
        </w:rPr>
        <w:t xml:space="preserve"> infamously said, ‘China is a big country and other countries are small countries, and that's just a fact.’ See Ian </w:t>
      </w:r>
      <w:proofErr w:type="spellStart"/>
      <w:r w:rsidRPr="00FA40E4">
        <w:rPr>
          <w:sz w:val="12"/>
        </w:rPr>
        <w:t>Storey</w:t>
      </w:r>
      <w:proofErr w:type="spellEnd"/>
      <w:r w:rsidRPr="00FA40E4">
        <w:rPr>
          <w:sz w:val="12"/>
        </w:rPr>
        <w:t>, ‘China's Missteps in Southeast Asia: Less Charm, More Offensive’,</w:t>
      </w:r>
      <w:r>
        <w:rPr>
          <w:sz w:val="12"/>
        </w:rPr>
        <w:t xml:space="preserve"> </w:t>
      </w:r>
      <w:r w:rsidRPr="00FA40E4">
        <w:rPr>
          <w:sz w:val="12"/>
        </w:rPr>
        <w:t>China Brief, vol. 10, no. 25, 17 December 2010. In 2014, then-foreign minister Wang Yi declared, ‘We will never accept unreasonable demands from smaller countries.’ See Edward Wong, ‘China's Hard Line: “No Room for Compromise”‘,</w:t>
      </w:r>
      <w:r>
        <w:rPr>
          <w:sz w:val="12"/>
        </w:rPr>
        <w:t xml:space="preserve"> </w:t>
      </w:r>
      <w:r w:rsidRPr="00FA40E4">
        <w:rPr>
          <w:sz w:val="12"/>
        </w:rPr>
        <w:t>New York Times, 8 March 2014,</w:t>
      </w:r>
      <w:r>
        <w:rPr>
          <w:sz w:val="12"/>
        </w:rPr>
        <w:t xml:space="preserve"> </w:t>
      </w:r>
      <w:hyperlink r:id="rId58" w:tgtFrame="_blank" w:history="1">
        <w:r w:rsidRPr="00FA40E4">
          <w:rPr>
            <w:rStyle w:val="Hyperlink"/>
            <w:sz w:val="12"/>
          </w:rPr>
          <w:t>http://www.nytimes.com.proxy.library.emory.edu/2014/03/09/world/asia/china.html?partner=rssnyt&amp;emc=rss&amp;_r=1</w:t>
        </w:r>
      </w:hyperlink>
      <w:r w:rsidRPr="00FA40E4">
        <w:rPr>
          <w:sz w:val="12"/>
        </w:rPr>
        <w:t xml:space="preserve">. </w:t>
      </w:r>
      <w:proofErr w:type="spellStart"/>
      <w:r w:rsidRPr="00FA40E4">
        <w:rPr>
          <w:sz w:val="12"/>
        </w:rPr>
        <w:t>Bilahari</w:t>
      </w:r>
      <w:proofErr w:type="spellEnd"/>
      <w:r w:rsidRPr="00FA40E4">
        <w:rPr>
          <w:sz w:val="12"/>
        </w:rPr>
        <w:t xml:space="preserve"> </w:t>
      </w:r>
      <w:proofErr w:type="spellStart"/>
      <w:r w:rsidRPr="00FA40E4">
        <w:rPr>
          <w:sz w:val="12"/>
        </w:rPr>
        <w:t>Kausikan</w:t>
      </w:r>
      <w:proofErr w:type="spellEnd"/>
      <w:r w:rsidRPr="00FA40E4">
        <w:rPr>
          <w:sz w:val="12"/>
        </w:rPr>
        <w:t xml:space="preserve"> reported that during an ASEAN Senior Officials Meeting in an ASEAN country, the Chinese ambassador pressured the host government to move another country's delegation out of its hotel to accommodate a visit by former Chinese premier Wen Jiabao. See </w:t>
      </w:r>
      <w:proofErr w:type="spellStart"/>
      <w:r w:rsidRPr="00FA40E4">
        <w:rPr>
          <w:sz w:val="12"/>
        </w:rPr>
        <w:t>Kausikan</w:t>
      </w:r>
      <w:proofErr w:type="spellEnd"/>
      <w:r w:rsidRPr="00FA40E4">
        <w:rPr>
          <w:sz w:val="12"/>
        </w:rPr>
        <w:t>, ‘Almost Impossible for Big Countries to Understand How Small Countries Think’,</w:t>
      </w:r>
      <w:r>
        <w:rPr>
          <w:sz w:val="12"/>
        </w:rPr>
        <w:t xml:space="preserve"> </w:t>
      </w:r>
      <w:r w:rsidRPr="00FA40E4">
        <w:rPr>
          <w:sz w:val="12"/>
        </w:rPr>
        <w:t>Straits Times, 1 October 2014,</w:t>
      </w:r>
      <w:r>
        <w:rPr>
          <w:sz w:val="12"/>
        </w:rPr>
        <w:t xml:space="preserve"> </w:t>
      </w:r>
      <w:hyperlink r:id="rId59" w:tgtFrame="_blank" w:history="1">
        <w:r w:rsidRPr="00FA40E4">
          <w:rPr>
            <w:rStyle w:val="Hyperlink"/>
            <w:sz w:val="12"/>
          </w:rPr>
          <w:t>https://www.straitstimes.com/opinion/almost-impossible-for-big-countries-to-understand-how-small-countries-think</w:t>
        </w:r>
      </w:hyperlink>
      <w:r w:rsidRPr="00FA40E4">
        <w:rPr>
          <w:sz w:val="12"/>
        </w:rPr>
        <w:t>.View all notes</w:t>
      </w:r>
      <w:r>
        <w:rPr>
          <w:sz w:val="12"/>
        </w:rPr>
        <w:t xml:space="preserve"> </w:t>
      </w:r>
      <w:r w:rsidRPr="00524A6A">
        <w:rPr>
          <w:rStyle w:val="StyleUnderline"/>
          <w:rFonts w:eastAsiaTheme="minorHAnsi"/>
        </w:rPr>
        <w:t>The Yellow Sea</w:t>
      </w:r>
      <w:r w:rsidRPr="00524A6A">
        <w:rPr>
          <w:sz w:val="12"/>
        </w:rPr>
        <w:t xml:space="preserve">, for example, </w:t>
      </w:r>
      <w:r w:rsidRPr="00524A6A">
        <w:rPr>
          <w:rStyle w:val="StyleUnderline"/>
          <w:rFonts w:eastAsiaTheme="minorHAnsi"/>
        </w:rPr>
        <w:t>is the site of a dispute between China and South Korea</w:t>
      </w:r>
      <w:r w:rsidRPr="00524A6A">
        <w:rPr>
          <w:sz w:val="12"/>
        </w:rPr>
        <w:t xml:space="preserve"> over overlapping EEZs. </w:t>
      </w:r>
      <w:r w:rsidRPr="00DB3968">
        <w:rPr>
          <w:rStyle w:val="StyleUnderline"/>
          <w:rFonts w:eastAsiaTheme="minorHAnsi"/>
          <w:highlight w:val="green"/>
        </w:rPr>
        <w:t>China</w:t>
      </w:r>
      <w:r w:rsidRPr="00524A6A">
        <w:rPr>
          <w:rStyle w:val="StyleUnderline"/>
          <w:rFonts w:eastAsiaTheme="minorHAnsi"/>
        </w:rPr>
        <w:t xml:space="preserve"> has </w:t>
      </w:r>
      <w:r w:rsidRPr="00DB3968">
        <w:rPr>
          <w:rStyle w:val="StyleUnderline"/>
          <w:rFonts w:eastAsiaTheme="minorHAnsi"/>
          <w:highlight w:val="green"/>
        </w:rPr>
        <w:t xml:space="preserve">exhibited domineering </w:t>
      </w:r>
      <w:proofErr w:type="spellStart"/>
      <w:r w:rsidRPr="00DB3968">
        <w:rPr>
          <w:rStyle w:val="StyleUnderline"/>
          <w:rFonts w:eastAsiaTheme="minorHAnsi"/>
          <w:highlight w:val="green"/>
        </w:rPr>
        <w:t>behaviour</w:t>
      </w:r>
      <w:proofErr w:type="spellEnd"/>
      <w:r w:rsidRPr="00524A6A">
        <w:rPr>
          <w:sz w:val="12"/>
        </w:rPr>
        <w:t xml:space="preserve"> in this area </w:t>
      </w:r>
      <w:r w:rsidRPr="00524A6A">
        <w:rPr>
          <w:rStyle w:val="StyleUnderline"/>
          <w:rFonts w:eastAsiaTheme="minorHAnsi"/>
        </w:rPr>
        <w:t>that has less to do with any sovereignty dispute than with a sense of entitlement due to China's status as a larger country</w:t>
      </w:r>
      <w:r w:rsidRPr="00524A6A">
        <w:rPr>
          <w:sz w:val="12"/>
        </w:rPr>
        <w:t>. The South Korean coastguard has frequently clashed with Chinese fishermen in areas of the Yellow Sea that are unambiguously under Seoul's administration. Chinese boats approached by South Korean coastguard vessels have frequently tried to ram them and repel boarding officers with pipes, iron bars, knives and hammers. Between 2008 and 2016, Seoul reported that Chinese fishermen had killed two of its coastguardsmen and injured 73.</w:t>
      </w:r>
      <w:hyperlink r:id="rId60" w:history="1">
        <w:r w:rsidRPr="00524A6A">
          <w:rPr>
            <w:rStyle w:val="Hyperlink"/>
            <w:sz w:val="12"/>
          </w:rPr>
          <w:t>42</w:t>
        </w:r>
      </w:hyperlink>
      <w:r w:rsidRPr="00524A6A">
        <w:rPr>
          <w:sz w:val="12"/>
        </w:rPr>
        <w:t>42 Lyle J. Morris, ‘South Korea Cracks Down on Illegal Chinese Fishing, with Violent Results’,</w:t>
      </w:r>
      <w:r>
        <w:rPr>
          <w:sz w:val="12"/>
        </w:rPr>
        <w:t xml:space="preserve"> </w:t>
      </w:r>
      <w:r w:rsidRPr="00524A6A">
        <w:rPr>
          <w:sz w:val="12"/>
        </w:rPr>
        <w:t>Diplomat, 3 November 2016,</w:t>
      </w:r>
      <w:r>
        <w:rPr>
          <w:sz w:val="12"/>
        </w:rPr>
        <w:t xml:space="preserve"> </w:t>
      </w:r>
      <w:hyperlink r:id="rId61" w:tgtFrame="_blank" w:history="1">
        <w:r w:rsidRPr="00524A6A">
          <w:rPr>
            <w:rStyle w:val="Hyperlink"/>
            <w:sz w:val="12"/>
          </w:rPr>
          <w:t>https://thediplomat-com.proxy.library.emory.edu/2016/11/south-korea-cracks-down-on-illegal-chinese-fisherman-with-violent-results/</w:t>
        </w:r>
      </w:hyperlink>
      <w:r w:rsidRPr="00524A6A">
        <w:rPr>
          <w:sz w:val="12"/>
        </w:rPr>
        <w:t>.View all notes</w:t>
      </w:r>
      <w:r>
        <w:rPr>
          <w:sz w:val="12"/>
        </w:rPr>
        <w:t xml:space="preserve"> </w:t>
      </w:r>
      <w:r w:rsidRPr="004705FB">
        <w:rPr>
          <w:sz w:val="12"/>
        </w:rPr>
        <w:t>In 2010, Washington announced a US aircraft carrier would join US– South Korean naval exercises in response to North Korea's sinking of the South Korean navy vessel Cheonan. Chinese media unleashed a storm of opposition to what it termed US ‘gunboat diplomacy’. The basis of this opposition was not a territorial-sovereignty claim, but rather the lack of deference shown by the United States to China's desire that a US aircraft carrier not be present in the region. ‘The decision should be made with consideration given to China's wishes’, said one Chinese commentator. ‘It's a matter of the dignity of a big country’, said another.</w:t>
      </w:r>
      <w:hyperlink r:id="rId62" w:history="1">
        <w:r w:rsidRPr="004705FB">
          <w:rPr>
            <w:rStyle w:val="Hyperlink"/>
            <w:sz w:val="12"/>
          </w:rPr>
          <w:t>43</w:t>
        </w:r>
      </w:hyperlink>
      <w:r w:rsidRPr="004705FB">
        <w:rPr>
          <w:sz w:val="12"/>
        </w:rPr>
        <w:t xml:space="preserve">43 ‘Carrier Casts a Shadow over Northeast Asia’, Global Times, 8 June 2010, </w:t>
      </w:r>
      <w:hyperlink r:id="rId63" w:tgtFrame="_blank" w:history="1">
        <w:r w:rsidRPr="004705FB">
          <w:rPr>
            <w:rStyle w:val="Hyperlink"/>
            <w:sz w:val="12"/>
          </w:rPr>
          <w:t>http://www.globaltimes.cn/content/539583.shtml</w:t>
        </w:r>
      </w:hyperlink>
      <w:r w:rsidRPr="004705FB">
        <w:rPr>
          <w:sz w:val="12"/>
        </w:rPr>
        <w:t xml:space="preserve">; ‘US Has to Pay for Provoking China’, Global Times, 6 July 2010, </w:t>
      </w:r>
      <w:hyperlink r:id="rId64" w:tgtFrame="_blank" w:history="1">
        <w:r w:rsidRPr="004705FB">
          <w:rPr>
            <w:rStyle w:val="Hyperlink"/>
            <w:sz w:val="12"/>
          </w:rPr>
          <w:t>http://www.globaltimes.cn/content/548629.shtml</w:t>
        </w:r>
      </w:hyperlink>
      <w:r w:rsidRPr="004705FB">
        <w:rPr>
          <w:sz w:val="12"/>
        </w:rPr>
        <w:t xml:space="preserve">; Luo Yuan, ‘PLA General: US Engaging in Gunboat Diplomacy’, People's Daily, 13 August 2010, </w:t>
      </w:r>
      <w:hyperlink r:id="rId65" w:tgtFrame="_blank" w:history="1">
        <w:r w:rsidRPr="004705FB">
          <w:rPr>
            <w:rStyle w:val="Hyperlink"/>
            <w:sz w:val="12"/>
          </w:rPr>
          <w:t>http://en.people.cn/90001/90780/91343/7103900.html</w:t>
        </w:r>
      </w:hyperlink>
      <w:r w:rsidRPr="004705FB">
        <w:rPr>
          <w:sz w:val="12"/>
        </w:rPr>
        <w:t>.View all notes A few years later, a worsening North Korean missile threat prompted Seoul to consider deploying the US-made Theater High Altitude Area Defense (THAAD) anti-missile system. Beijing strenuously objected, even though China itself has a similar system in Shandong province to protect the country from North Korean missiles.</w:t>
      </w:r>
      <w:hyperlink r:id="rId66" w:history="1">
        <w:r w:rsidRPr="004705FB">
          <w:rPr>
            <w:rStyle w:val="Hyperlink"/>
            <w:sz w:val="12"/>
          </w:rPr>
          <w:t>44</w:t>
        </w:r>
      </w:hyperlink>
      <w:r w:rsidRPr="004705FB">
        <w:rPr>
          <w:sz w:val="12"/>
        </w:rPr>
        <w:t xml:space="preserve">44 Bruce W. Bennett, ‘Why THAAD Is Needed in Korea’, Korea Times, 6 August 2017, </w:t>
      </w:r>
      <w:hyperlink r:id="rId67" w:tgtFrame="_blank" w:history="1">
        <w:r w:rsidRPr="004705FB">
          <w:rPr>
            <w:rStyle w:val="Hyperlink"/>
            <w:sz w:val="12"/>
          </w:rPr>
          <w:t>https://www.koreatimes.co.kr/www/opinion/2017/08/197_234268.html</w:t>
        </w:r>
      </w:hyperlink>
      <w:r w:rsidRPr="004705FB">
        <w:rPr>
          <w:sz w:val="12"/>
        </w:rPr>
        <w:t xml:space="preserve">.View all notes Beijing argued that THAAD could slightly compromise China's nuclear second-strike capability by using its powerful radar to track Chinese missile launches. The US government said China's stated concerns were unfounded and invited China to send a delegation for a technical briefing, but the Chinese side refused. When Seoul made the decision in 2016 to deploy THAAD, China responded with several months of economic punishment that ended only when Beijing extracted three important concessions from South Korean President Moon Jae-in about limiting further US–South Korea security cooperation. In this case, </w:t>
      </w:r>
      <w:r w:rsidRPr="00DB3968">
        <w:rPr>
          <w:rStyle w:val="StyleUnderline"/>
          <w:rFonts w:eastAsiaTheme="minorHAnsi"/>
          <w:highlight w:val="green"/>
        </w:rPr>
        <w:t>China insisted</w:t>
      </w:r>
      <w:r w:rsidRPr="004705FB">
        <w:rPr>
          <w:sz w:val="12"/>
        </w:rPr>
        <w:t xml:space="preserve"> that </w:t>
      </w:r>
      <w:r w:rsidRPr="004705FB">
        <w:rPr>
          <w:rStyle w:val="StyleUnderline"/>
          <w:rFonts w:eastAsiaTheme="minorHAnsi"/>
        </w:rPr>
        <w:t xml:space="preserve">a </w:t>
      </w:r>
      <w:r w:rsidRPr="00DB3968">
        <w:rPr>
          <w:rStyle w:val="StyleUnderline"/>
          <w:rFonts w:eastAsiaTheme="minorHAnsi"/>
          <w:highlight w:val="green"/>
        </w:rPr>
        <w:t xml:space="preserve">marginal Chinese </w:t>
      </w:r>
      <w:r w:rsidRPr="00DB3968">
        <w:rPr>
          <w:rStyle w:val="Emphasis"/>
          <w:highlight w:val="green"/>
        </w:rPr>
        <w:t>security</w:t>
      </w:r>
      <w:r w:rsidRPr="00DB3968">
        <w:rPr>
          <w:rStyle w:val="StyleUnderline"/>
          <w:rFonts w:eastAsiaTheme="minorHAnsi"/>
          <w:highlight w:val="green"/>
        </w:rPr>
        <w:t xml:space="preserve"> concern outweighed</w:t>
      </w:r>
      <w:r w:rsidRPr="004705FB">
        <w:rPr>
          <w:rStyle w:val="StyleUnderline"/>
          <w:rFonts w:eastAsiaTheme="minorHAnsi"/>
        </w:rPr>
        <w:t xml:space="preserve"> the </w:t>
      </w:r>
      <w:r w:rsidRPr="00DB3968">
        <w:rPr>
          <w:rStyle w:val="Emphasis"/>
          <w:highlight w:val="green"/>
        </w:rPr>
        <w:t>compelling security</w:t>
      </w:r>
      <w:r w:rsidRPr="004705FB">
        <w:rPr>
          <w:rStyle w:val="StyleUnderline"/>
          <w:rFonts w:eastAsiaTheme="minorHAnsi"/>
        </w:rPr>
        <w:t xml:space="preserve"> concern of its smaller </w:t>
      </w:r>
      <w:proofErr w:type="spellStart"/>
      <w:r w:rsidRPr="004705FB">
        <w:rPr>
          <w:rStyle w:val="StyleUnderline"/>
          <w:rFonts w:eastAsiaTheme="minorHAnsi"/>
        </w:rPr>
        <w:t>neighbour</w:t>
      </w:r>
      <w:proofErr w:type="spellEnd"/>
      <w:r w:rsidRPr="004705FB">
        <w:rPr>
          <w:rStyle w:val="StyleUnderline"/>
          <w:rFonts w:eastAsiaTheme="minorHAnsi"/>
        </w:rPr>
        <w:t xml:space="preserve">, and that </w:t>
      </w:r>
      <w:r w:rsidRPr="00DB3968">
        <w:rPr>
          <w:rStyle w:val="StyleUnderline"/>
          <w:rFonts w:eastAsiaTheme="minorHAnsi"/>
          <w:highlight w:val="green"/>
        </w:rPr>
        <w:t xml:space="preserve">Seoul's </w:t>
      </w:r>
      <w:r w:rsidRPr="00DB3968">
        <w:rPr>
          <w:rStyle w:val="Emphasis"/>
          <w:highlight w:val="green"/>
        </w:rPr>
        <w:t>insubordination</w:t>
      </w:r>
      <w:r w:rsidRPr="00DB3968">
        <w:rPr>
          <w:rStyle w:val="StyleUnderline"/>
          <w:rFonts w:eastAsiaTheme="minorHAnsi"/>
          <w:highlight w:val="green"/>
        </w:rPr>
        <w:t xml:space="preserve"> justified</w:t>
      </w:r>
      <w:r w:rsidRPr="004705FB">
        <w:rPr>
          <w:rStyle w:val="StyleUnderline"/>
          <w:rFonts w:eastAsiaTheme="minorHAnsi"/>
        </w:rPr>
        <w:t xml:space="preserve"> harsh </w:t>
      </w:r>
      <w:r w:rsidRPr="00DB3968">
        <w:rPr>
          <w:rStyle w:val="StyleUnderline"/>
          <w:rFonts w:eastAsiaTheme="minorHAnsi"/>
          <w:highlight w:val="green"/>
        </w:rPr>
        <w:t>Chinese retaliation</w:t>
      </w:r>
      <w:r w:rsidRPr="004705FB">
        <w:rPr>
          <w:sz w:val="12"/>
        </w:rPr>
        <w:t xml:space="preserve">. </w:t>
      </w:r>
      <w:r w:rsidRPr="004705FB">
        <w:rPr>
          <w:rStyle w:val="StyleUnderline"/>
          <w:rFonts w:eastAsiaTheme="minorHAnsi"/>
        </w:rPr>
        <w:t xml:space="preserve">While Beijing </w:t>
      </w:r>
      <w:proofErr w:type="spellStart"/>
      <w:r w:rsidRPr="004705FB">
        <w:rPr>
          <w:rStyle w:val="StyleUnderline"/>
          <w:rFonts w:eastAsiaTheme="minorHAnsi"/>
        </w:rPr>
        <w:t>criticises</w:t>
      </w:r>
      <w:proofErr w:type="spellEnd"/>
      <w:r w:rsidRPr="004705FB">
        <w:rPr>
          <w:rStyle w:val="StyleUnderline"/>
          <w:rFonts w:eastAsiaTheme="minorHAnsi"/>
        </w:rPr>
        <w:t xml:space="preserve"> the US military for conducting </w:t>
      </w:r>
      <w:r w:rsidRPr="00E11990">
        <w:rPr>
          <w:rStyle w:val="Emphasis"/>
        </w:rPr>
        <w:t>patrols</w:t>
      </w:r>
      <w:r w:rsidRPr="004705FB">
        <w:rPr>
          <w:rStyle w:val="StyleUnderline"/>
          <w:rFonts w:eastAsiaTheme="minorHAnsi"/>
        </w:rPr>
        <w:t xml:space="preserve"> and </w:t>
      </w:r>
      <w:r w:rsidRPr="00E11990">
        <w:rPr>
          <w:rStyle w:val="Emphasis"/>
        </w:rPr>
        <w:t>surveillance</w:t>
      </w:r>
      <w:r w:rsidRPr="004705FB">
        <w:rPr>
          <w:sz w:val="12"/>
        </w:rPr>
        <w:t xml:space="preserve"> in the western Pacific rim, </w:t>
      </w:r>
      <w:r w:rsidRPr="00DB3968">
        <w:rPr>
          <w:rStyle w:val="StyleUnderline"/>
          <w:rFonts w:eastAsiaTheme="minorHAnsi"/>
          <w:highlight w:val="green"/>
        </w:rPr>
        <w:t>Beijing</w:t>
      </w:r>
      <w:r w:rsidRPr="004705FB">
        <w:rPr>
          <w:rStyle w:val="StyleUnderline"/>
          <w:rFonts w:eastAsiaTheme="minorHAnsi"/>
        </w:rPr>
        <w:t xml:space="preserve"> simultaneously cl</w:t>
      </w:r>
      <w:r w:rsidRPr="00DB3968">
        <w:rPr>
          <w:rStyle w:val="StyleUnderline"/>
          <w:rFonts w:eastAsiaTheme="minorHAnsi"/>
          <w:highlight w:val="green"/>
        </w:rPr>
        <w:t xml:space="preserve">aims the right to carry </w:t>
      </w:r>
      <w:r w:rsidRPr="006306CF">
        <w:rPr>
          <w:rStyle w:val="StyleUnderline"/>
          <w:rFonts w:eastAsiaTheme="minorHAnsi"/>
        </w:rPr>
        <w:t xml:space="preserve">out </w:t>
      </w:r>
      <w:r w:rsidRPr="00DB3968">
        <w:rPr>
          <w:rStyle w:val="StyleUnderline"/>
          <w:rFonts w:eastAsiaTheme="minorHAnsi"/>
          <w:highlight w:val="green"/>
        </w:rPr>
        <w:t>its own patrols</w:t>
      </w:r>
      <w:r w:rsidRPr="004705FB">
        <w:rPr>
          <w:sz w:val="12"/>
        </w:rPr>
        <w:t xml:space="preserve"> near </w:t>
      </w:r>
      <w:proofErr w:type="spellStart"/>
      <w:r w:rsidRPr="004705FB">
        <w:rPr>
          <w:sz w:val="12"/>
        </w:rPr>
        <w:t>neighbouring</w:t>
      </w:r>
      <w:proofErr w:type="spellEnd"/>
      <w:r w:rsidRPr="004705FB">
        <w:rPr>
          <w:sz w:val="12"/>
        </w:rPr>
        <w:t xml:space="preserve"> Japan. For example, in July 2017, a PLA Navy surveillance ship sailed through Japanese territorial waters between the main islands of Honshu and Hokkaido. When Japan </w:t>
      </w:r>
      <w:proofErr w:type="spellStart"/>
      <w:r w:rsidRPr="004705FB">
        <w:rPr>
          <w:sz w:val="12"/>
        </w:rPr>
        <w:t>publicised</w:t>
      </w:r>
      <w:proofErr w:type="spellEnd"/>
      <w:r w:rsidRPr="004705FB">
        <w:rPr>
          <w:sz w:val="12"/>
        </w:rPr>
        <w:t xml:space="preserve"> the incident, the Chinese government said, ‘Japan has ulterior motives with its accusations and hyping up of the situation.’</w:t>
      </w:r>
      <w:hyperlink r:id="rId68" w:history="1">
        <w:r w:rsidRPr="004705FB">
          <w:rPr>
            <w:rStyle w:val="Hyperlink"/>
            <w:sz w:val="12"/>
          </w:rPr>
          <w:t>45</w:t>
        </w:r>
      </w:hyperlink>
      <w:r w:rsidRPr="004705FB">
        <w:rPr>
          <w:sz w:val="12"/>
        </w:rPr>
        <w:t xml:space="preserve">45 Ankit Panda, ‘Chinese Navy Type 815 Intelligence Ship Transits Tsugaru Strait in Northern Japan’, Diplomat, 4 July 2017, </w:t>
      </w:r>
      <w:hyperlink r:id="rId69" w:tgtFrame="_blank" w:history="1">
        <w:r w:rsidRPr="004705FB">
          <w:rPr>
            <w:rStyle w:val="Hyperlink"/>
            <w:sz w:val="12"/>
          </w:rPr>
          <w:t>https://thediplomat-com.proxy.library.emory.edu/2017/07/chinese-navy-type-815-intelligence-ship-transits-tsugaru-strait-in-northern-japan/</w:t>
        </w:r>
      </w:hyperlink>
      <w:r w:rsidRPr="004705FB">
        <w:rPr>
          <w:sz w:val="12"/>
        </w:rPr>
        <w:t xml:space="preserve">.View all notes That same month, after Japan complained about six Chinese bombers flying over the </w:t>
      </w:r>
      <w:proofErr w:type="spellStart"/>
      <w:r w:rsidRPr="004705FB">
        <w:rPr>
          <w:sz w:val="12"/>
        </w:rPr>
        <w:t>Miyako</w:t>
      </w:r>
      <w:proofErr w:type="spellEnd"/>
      <w:r w:rsidRPr="004705FB">
        <w:rPr>
          <w:sz w:val="12"/>
        </w:rPr>
        <w:t xml:space="preserve"> Strait that separates the Japanese islands of </w:t>
      </w:r>
      <w:proofErr w:type="spellStart"/>
      <w:r w:rsidRPr="004705FB">
        <w:rPr>
          <w:sz w:val="12"/>
        </w:rPr>
        <w:t>Miyako</w:t>
      </w:r>
      <w:proofErr w:type="spellEnd"/>
      <w:r w:rsidRPr="004705FB">
        <w:rPr>
          <w:sz w:val="12"/>
        </w:rPr>
        <w:t xml:space="preserve"> and Okinawa (but that does not lie within Japanese territorial airspace), China's defence ministry released a statement saying, ‘The relevant side should not make a fuss about nothing or over-interpret, it will be fine once they get used to it.’</w:t>
      </w:r>
      <w:hyperlink r:id="rId70" w:history="1">
        <w:r w:rsidRPr="004705FB">
          <w:rPr>
            <w:rStyle w:val="Hyperlink"/>
            <w:sz w:val="12"/>
          </w:rPr>
          <w:t>46</w:t>
        </w:r>
      </w:hyperlink>
      <w:r w:rsidRPr="004705FB">
        <w:rPr>
          <w:sz w:val="12"/>
        </w:rPr>
        <w:t xml:space="preserve">46 Philip Wen, ‘“Get Used to It” China Says as It Flies Bombers Near Japan’, Reuters, 13 July 2017, </w:t>
      </w:r>
      <w:hyperlink r:id="rId71" w:tgtFrame="_blank" w:history="1">
        <w:r w:rsidRPr="004705FB">
          <w:rPr>
            <w:rStyle w:val="Hyperlink"/>
            <w:sz w:val="12"/>
          </w:rPr>
          <w:t>https://www.reuters.com/article/us-china-japan-military-idUSKBN19Z0NO</w:t>
        </w:r>
      </w:hyperlink>
      <w:r w:rsidRPr="004705FB">
        <w:rPr>
          <w:sz w:val="12"/>
        </w:rPr>
        <w:t>.View all notes Beijing has gone so far as to demand that Japan stop scrambling aircraft to observe Chinese planes and ships operating near its territory – something every country with an air force does routinely, including China. On one occasion in 2015, a Chinese defence-ministry spokesman said Japan's ‘following of, surveillance and interference with Chinese ships and aircraft’ was ‘threatening [their] safety’. He called on Japan to ‘stop behavior that hampers Chinese freedom of flight’.</w:t>
      </w:r>
      <w:hyperlink r:id="rId72" w:history="1">
        <w:r w:rsidRPr="004705FB">
          <w:rPr>
            <w:rStyle w:val="Hyperlink"/>
            <w:sz w:val="12"/>
          </w:rPr>
          <w:t>47</w:t>
        </w:r>
      </w:hyperlink>
      <w:r w:rsidRPr="004705FB">
        <w:rPr>
          <w:sz w:val="12"/>
        </w:rPr>
        <w:t>47 Ben Blanchard, ‘China Calls on Japan to Stop “Hampering” Military Flights’, Reuters, 29 October 2015,</w:t>
      </w:r>
      <w:r>
        <w:rPr>
          <w:sz w:val="12"/>
        </w:rPr>
        <w:t xml:space="preserve"> </w:t>
      </w:r>
      <w:hyperlink r:id="rId73" w:tgtFrame="_blank" w:history="1">
        <w:r w:rsidRPr="004705FB">
          <w:rPr>
            <w:rStyle w:val="Hyperlink"/>
            <w:sz w:val="12"/>
          </w:rPr>
          <w:t>http://www.reuters.com/article/2015/10/29/us-china-japan-idUSKCN0SN0W020151029</w:t>
        </w:r>
      </w:hyperlink>
      <w:r w:rsidRPr="004705FB">
        <w:rPr>
          <w:sz w:val="12"/>
        </w:rPr>
        <w:t>.View all notes</w:t>
      </w:r>
      <w:r>
        <w:rPr>
          <w:sz w:val="12"/>
        </w:rPr>
        <w:t xml:space="preserve"> </w:t>
      </w:r>
      <w:r w:rsidRPr="004705FB">
        <w:rPr>
          <w:sz w:val="12"/>
        </w:rPr>
        <w:t>The statement was blatantly hypocritical considering the crash between the Chinese fighter aircraft and the American P-3 in 2001, and the multiple cases of Chinese vessels ramming foreign ships.</w:t>
      </w:r>
      <w:r>
        <w:rPr>
          <w:sz w:val="12"/>
        </w:rPr>
        <w:t xml:space="preserve"> </w:t>
      </w:r>
      <w:r w:rsidRPr="002319B0">
        <w:rPr>
          <w:sz w:val="10"/>
        </w:rPr>
        <w:t xml:space="preserve">Elsewhere, </w:t>
      </w:r>
      <w:r w:rsidRPr="002319B0">
        <w:rPr>
          <w:rStyle w:val="StyleUnderline"/>
          <w:rFonts w:eastAsiaTheme="minorHAnsi"/>
        </w:rPr>
        <w:t>Beijing does not refrain from leveraging its strong economic position to influence other countries’ views on important political issues in which China has an interest</w:t>
      </w:r>
      <w:r w:rsidRPr="002319B0">
        <w:rPr>
          <w:sz w:val="10"/>
        </w:rPr>
        <w:t>. Phnom Penh's effort to support Beijing by blocking Association of Southeast Asian Nations (ASEAN) criticism of China's South China Sea claims, for example, is well known.</w:t>
      </w:r>
      <w:hyperlink r:id="rId74" w:history="1">
        <w:r w:rsidRPr="002319B0">
          <w:rPr>
            <w:rStyle w:val="Hyperlink"/>
            <w:sz w:val="10"/>
          </w:rPr>
          <w:t>48</w:t>
        </w:r>
      </w:hyperlink>
      <w:r w:rsidRPr="002319B0">
        <w:rPr>
          <w:sz w:val="10"/>
        </w:rPr>
        <w:t xml:space="preserve">48 See David Hutt, ‘How China Came to Dominate Cambodia’, Diplomat, 1 September 2016, </w:t>
      </w:r>
      <w:hyperlink r:id="rId75" w:tgtFrame="_blank" w:history="1">
        <w:r w:rsidRPr="002319B0">
          <w:rPr>
            <w:rStyle w:val="Hyperlink"/>
            <w:sz w:val="10"/>
          </w:rPr>
          <w:t>https://thediplomat-com.proxy.library.emory.edu/2016/09/how-china-came-to-dominate-cambodia/</w:t>
        </w:r>
      </w:hyperlink>
      <w:r w:rsidRPr="002319B0">
        <w:rPr>
          <w:sz w:val="10"/>
        </w:rPr>
        <w:t>.View all notes Cambodia has also helped China to achieve its aim of reducing the US military presence in the region. It cancelled military exercises with the United States and Australia in 2017, and it sent home a US Navy Seabee construction unit that had been providing humanitarian assistance for nine years.</w:t>
      </w:r>
      <w:hyperlink r:id="rId76" w:history="1">
        <w:r w:rsidRPr="002319B0">
          <w:rPr>
            <w:rStyle w:val="Hyperlink"/>
            <w:sz w:val="10"/>
          </w:rPr>
          <w:t>49</w:t>
        </w:r>
      </w:hyperlink>
      <w:r w:rsidRPr="002319B0">
        <w:rPr>
          <w:sz w:val="10"/>
        </w:rPr>
        <w:t xml:space="preserve">49 See </w:t>
      </w:r>
      <w:proofErr w:type="spellStart"/>
      <w:r w:rsidRPr="002319B0">
        <w:rPr>
          <w:sz w:val="10"/>
        </w:rPr>
        <w:t>Aun</w:t>
      </w:r>
      <w:proofErr w:type="spellEnd"/>
      <w:r w:rsidRPr="002319B0">
        <w:rPr>
          <w:sz w:val="10"/>
        </w:rPr>
        <w:t xml:space="preserve"> </w:t>
      </w:r>
      <w:proofErr w:type="spellStart"/>
      <w:r w:rsidRPr="002319B0">
        <w:rPr>
          <w:sz w:val="10"/>
        </w:rPr>
        <w:t>Pheap</w:t>
      </w:r>
      <w:proofErr w:type="spellEnd"/>
      <w:r w:rsidRPr="002319B0">
        <w:rPr>
          <w:sz w:val="10"/>
        </w:rPr>
        <w:t xml:space="preserve"> and Michael </w:t>
      </w:r>
      <w:proofErr w:type="spellStart"/>
      <w:r w:rsidRPr="002319B0">
        <w:rPr>
          <w:sz w:val="10"/>
        </w:rPr>
        <w:t>Dickison</w:t>
      </w:r>
      <w:proofErr w:type="spellEnd"/>
      <w:r w:rsidRPr="002319B0">
        <w:rPr>
          <w:sz w:val="10"/>
        </w:rPr>
        <w:t xml:space="preserve">, ‘In Further Shift, Military Cancels Drill with Australia’, Cambodia Daily, 1 March 2017, </w:t>
      </w:r>
      <w:hyperlink r:id="rId77" w:tgtFrame="_blank" w:history="1">
        <w:r w:rsidRPr="002319B0">
          <w:rPr>
            <w:rStyle w:val="Hyperlink"/>
            <w:sz w:val="10"/>
          </w:rPr>
          <w:t>https://www.cambodiadaily.com/news/in-further-shift-military-cancels-drill-with-australia-125943/</w:t>
        </w:r>
      </w:hyperlink>
      <w:r w:rsidRPr="002319B0">
        <w:rPr>
          <w:sz w:val="10"/>
        </w:rPr>
        <w:t xml:space="preserve">; and Hour Hum and Joshua </w:t>
      </w:r>
      <w:proofErr w:type="spellStart"/>
      <w:r w:rsidRPr="002319B0">
        <w:rPr>
          <w:sz w:val="10"/>
        </w:rPr>
        <w:t>Lipes</w:t>
      </w:r>
      <w:proofErr w:type="spellEnd"/>
      <w:r w:rsidRPr="002319B0">
        <w:rPr>
          <w:sz w:val="10"/>
        </w:rPr>
        <w:t xml:space="preserve">, ‘US Seabees Expulsion Leaves Rural Cambodians in the Lurch’, Radio Free Asia, 19 March 2017, </w:t>
      </w:r>
      <w:hyperlink r:id="rId78" w:tgtFrame="_blank" w:history="1">
        <w:r w:rsidRPr="002319B0">
          <w:rPr>
            <w:rStyle w:val="Hyperlink"/>
            <w:sz w:val="10"/>
          </w:rPr>
          <w:t>https://www.rfa.org/english/news/cambodia/seabees-04192017165041.html</w:t>
        </w:r>
      </w:hyperlink>
      <w:r w:rsidRPr="002319B0">
        <w:rPr>
          <w:sz w:val="10"/>
        </w:rPr>
        <w:t xml:space="preserve">.View all notes As elsewhere, the Chinese have demonstrated a hankering for exclusivity and control in Cambodia. To the extent that Beijing is successful in promoting the perception that its assertive foreign and military policies are motivated by legitimate national grievances and overwhelming public pressure, China's </w:t>
      </w:r>
      <w:proofErr w:type="spellStart"/>
      <w:r w:rsidRPr="002319B0">
        <w:rPr>
          <w:sz w:val="10"/>
        </w:rPr>
        <w:t>neighbours</w:t>
      </w:r>
      <w:proofErr w:type="spellEnd"/>
      <w:r w:rsidRPr="002319B0">
        <w:rPr>
          <w:sz w:val="10"/>
        </w:rPr>
        <w:t xml:space="preserve"> are more likely to see the country's policies as reasonable, its aims as strictly limited and its profile as that of an exceptionally benevolent great power. Given that </w:t>
      </w:r>
      <w:r w:rsidRPr="002319B0">
        <w:rPr>
          <w:rStyle w:val="StyleUnderline"/>
          <w:rFonts w:eastAsiaTheme="minorHAnsi"/>
        </w:rPr>
        <w:t>there are reasonable grounds for suspecting</w:t>
      </w:r>
      <w:r w:rsidRPr="002319B0">
        <w:rPr>
          <w:sz w:val="10"/>
        </w:rPr>
        <w:t xml:space="preserve"> that </w:t>
      </w:r>
      <w:r w:rsidRPr="00DB3968">
        <w:rPr>
          <w:rStyle w:val="StyleUnderline"/>
          <w:rFonts w:eastAsiaTheme="minorHAnsi"/>
          <w:highlight w:val="green"/>
        </w:rPr>
        <w:t xml:space="preserve">China is a </w:t>
      </w:r>
      <w:r w:rsidRPr="00DB3968">
        <w:rPr>
          <w:rStyle w:val="Emphasis"/>
          <w:highlight w:val="green"/>
        </w:rPr>
        <w:t>revisionist state</w:t>
      </w:r>
      <w:r w:rsidRPr="00164DDF">
        <w:rPr>
          <w:rStyle w:val="Emphasis"/>
        </w:rPr>
        <w:t xml:space="preserve"> disguised as a status quo state</w:t>
      </w:r>
      <w:r w:rsidRPr="002319B0">
        <w:rPr>
          <w:rStyle w:val="StyleUnderline"/>
          <w:rFonts w:eastAsiaTheme="minorHAnsi"/>
        </w:rPr>
        <w:t xml:space="preserve">, </w:t>
      </w:r>
      <w:r w:rsidRPr="00DB3968">
        <w:rPr>
          <w:rStyle w:val="StyleUnderline"/>
          <w:rFonts w:eastAsiaTheme="minorHAnsi"/>
          <w:highlight w:val="green"/>
        </w:rPr>
        <w:t>and</w:t>
      </w:r>
      <w:r w:rsidRPr="002319B0">
        <w:rPr>
          <w:sz w:val="10"/>
        </w:rPr>
        <w:t xml:space="preserve"> that it </w:t>
      </w:r>
      <w:r w:rsidRPr="00DB3968">
        <w:rPr>
          <w:rStyle w:val="StyleUnderline"/>
          <w:rFonts w:eastAsiaTheme="minorHAnsi"/>
          <w:highlight w:val="green"/>
        </w:rPr>
        <w:t>would</w:t>
      </w:r>
      <w:r w:rsidRPr="002319B0">
        <w:rPr>
          <w:rStyle w:val="StyleUnderline"/>
          <w:rFonts w:eastAsiaTheme="minorHAnsi"/>
        </w:rPr>
        <w:t xml:space="preserve"> still </w:t>
      </w:r>
      <w:r w:rsidRPr="00DB3968">
        <w:rPr>
          <w:rStyle w:val="StyleUnderline"/>
          <w:rFonts w:eastAsiaTheme="minorHAnsi"/>
          <w:highlight w:val="green"/>
        </w:rPr>
        <w:t>desire a sphere of influence</w:t>
      </w:r>
      <w:r w:rsidRPr="002319B0">
        <w:rPr>
          <w:rStyle w:val="StyleUnderline"/>
          <w:rFonts w:eastAsiaTheme="minorHAnsi"/>
        </w:rPr>
        <w:t xml:space="preserve"> even in the absence of any territorial disputes, this may be a strategic miscalculation</w:t>
      </w:r>
      <w:r w:rsidRPr="002319B0">
        <w:rPr>
          <w:sz w:val="10"/>
        </w:rPr>
        <w:t>. International-relations theory offers two competing models of inter-state conflict: the deterrence model and the spiral model.</w:t>
      </w:r>
      <w:hyperlink r:id="rId79" w:history="1">
        <w:r w:rsidRPr="002319B0">
          <w:rPr>
            <w:rStyle w:val="Hyperlink"/>
            <w:sz w:val="10"/>
          </w:rPr>
          <w:t>50</w:t>
        </w:r>
      </w:hyperlink>
      <w:r w:rsidRPr="002319B0">
        <w:rPr>
          <w:sz w:val="10"/>
        </w:rPr>
        <w:t xml:space="preserve">50 See Frank C. </w:t>
      </w:r>
      <w:proofErr w:type="spellStart"/>
      <w:r w:rsidRPr="002319B0">
        <w:rPr>
          <w:sz w:val="10"/>
        </w:rPr>
        <w:t>Zagare</w:t>
      </w:r>
      <w:proofErr w:type="spellEnd"/>
      <w:r w:rsidRPr="002319B0">
        <w:rPr>
          <w:sz w:val="10"/>
        </w:rPr>
        <w:t xml:space="preserve"> and D. Marc Kilgour, ‘Deterrence Theory and the Spiral Model </w:t>
      </w:r>
      <w:proofErr w:type="spellStart"/>
      <w:r w:rsidRPr="002319B0">
        <w:rPr>
          <w:sz w:val="10"/>
        </w:rPr>
        <w:t>Revisted</w:t>
      </w:r>
      <w:proofErr w:type="spellEnd"/>
      <w:r w:rsidRPr="002319B0">
        <w:rPr>
          <w:sz w:val="10"/>
        </w:rPr>
        <w:t>’, Journal of Theoretical Politics, vol. 10, no. 1, 1998.View all notes The two models prescribe nearly opposite policy responses to an assertive state, depending on the diagnosis of its root motivations. The deterrence model treats assertive states as expansionist and sees their primary goal as grabbing territory, resources and power. In this view, appeasement will only encourage further expansionism. The proper response by threatened states is to signal resolute resistance as early as possible: the assertive state will be harder to defeat the more resources it gains control of. The spiral model, on the other hand, sees conflict as a tragic misunderstanding. In this model, the assertive state perceives itself as fundamentally insecure, and its seeming bellicosity is driven by an impulse to protect itself. Other states are advised to make themselves appear less threatening to pacify the assertive state and alleviate the risk of conflict, in particular by making unilateral concessions demonstrating a decrease in both their intent and ability to harm the assertive state.</w:t>
      </w:r>
      <w:r>
        <w:rPr>
          <w:sz w:val="10"/>
        </w:rPr>
        <w:t xml:space="preserve"> </w:t>
      </w:r>
      <w:r w:rsidRPr="00511A64">
        <w:rPr>
          <w:sz w:val="12"/>
        </w:rPr>
        <w:t xml:space="preserve">China's </w:t>
      </w:r>
      <w:proofErr w:type="spellStart"/>
      <w:r w:rsidRPr="00511A64">
        <w:rPr>
          <w:sz w:val="12"/>
        </w:rPr>
        <w:t>neighbours</w:t>
      </w:r>
      <w:proofErr w:type="spellEnd"/>
      <w:r w:rsidRPr="00511A64">
        <w:rPr>
          <w:sz w:val="12"/>
        </w:rPr>
        <w:t xml:space="preserve"> face a choice between acquiescing to Beijing's territorial demands and trusting in its assurances that China is a harmless giant, or standing firm against what may be viewed as unreasonable Chinese demands stemming from an appetite for power limited only by opportunity and feasibility. In making this decision, they would be wise to remember that </w:t>
      </w:r>
      <w:r w:rsidRPr="00511A64">
        <w:rPr>
          <w:rStyle w:val="StyleUnderline"/>
          <w:rFonts w:eastAsiaTheme="minorHAnsi"/>
        </w:rPr>
        <w:t xml:space="preserve">other </w:t>
      </w:r>
      <w:r w:rsidRPr="00164DDF">
        <w:rPr>
          <w:rStyle w:val="Emphasis"/>
        </w:rPr>
        <w:t>historical great powers</w:t>
      </w:r>
      <w:r w:rsidRPr="00511A64">
        <w:rPr>
          <w:rStyle w:val="StyleUnderline"/>
          <w:rFonts w:eastAsiaTheme="minorHAnsi"/>
        </w:rPr>
        <w:t xml:space="preserve"> did not rely on claims of recovering ‘territory left behind by our ancestors’</w:t>
      </w:r>
      <w:r w:rsidRPr="00511A64">
        <w:rPr>
          <w:sz w:val="12"/>
        </w:rPr>
        <w:t xml:space="preserve"> to establish the Monroe Doctrine, the Greater East Asia Co-prosperity Sphere and the Warsaw Pact. </w:t>
      </w:r>
      <w:r w:rsidRPr="00511A64">
        <w:rPr>
          <w:rStyle w:val="StyleUnderline"/>
          <w:rFonts w:eastAsiaTheme="minorHAnsi"/>
        </w:rPr>
        <w:t xml:space="preserve">Wrapping the country's policies in a </w:t>
      </w:r>
      <w:r w:rsidRPr="00164DDF">
        <w:rPr>
          <w:rStyle w:val="Emphasis"/>
        </w:rPr>
        <w:t>cloak of irredentism</w:t>
      </w:r>
      <w:r w:rsidRPr="00511A64">
        <w:rPr>
          <w:rStyle w:val="StyleUnderline"/>
          <w:rFonts w:eastAsiaTheme="minorHAnsi"/>
        </w:rPr>
        <w:t xml:space="preserve"> may serve China's interests</w:t>
      </w:r>
      <w:r w:rsidRPr="00511A64">
        <w:rPr>
          <w:sz w:val="12"/>
        </w:rPr>
        <w:t xml:space="preserve"> well, </w:t>
      </w:r>
      <w:r w:rsidRPr="00511A64">
        <w:rPr>
          <w:rStyle w:val="StyleUnderline"/>
          <w:rFonts w:eastAsiaTheme="minorHAnsi"/>
        </w:rPr>
        <w:t>but could be diverting attention away from the threat of Chinese encroachment</w:t>
      </w:r>
      <w:r w:rsidRPr="00511A64">
        <w:rPr>
          <w:sz w:val="12"/>
        </w:rPr>
        <w:t>.</w:t>
      </w:r>
    </w:p>
    <w:p w14:paraId="585A52BB" w14:textId="77777777" w:rsidR="00F10114" w:rsidRPr="00C04160" w:rsidRDefault="00F10114" w:rsidP="00F10114">
      <w:pPr>
        <w:pStyle w:val="Heading4"/>
      </w:pPr>
      <w:r w:rsidRPr="00C04160">
        <w:t xml:space="preserve">Unipolarity is sustainable and creates a structural disincentive for great power war and escalation – power vacuums causes cascade </w:t>
      </w:r>
      <w:proofErr w:type="spellStart"/>
      <w:r w:rsidRPr="00C04160">
        <w:t>prolif</w:t>
      </w:r>
      <w:proofErr w:type="spellEnd"/>
      <w:r w:rsidRPr="00C04160">
        <w:t xml:space="preserve"> and extinction</w:t>
      </w:r>
    </w:p>
    <w:p w14:paraId="1C24A8CD" w14:textId="77777777" w:rsidR="00F10114" w:rsidRPr="00C04160" w:rsidRDefault="00F10114" w:rsidP="00F10114">
      <w:pPr>
        <w:rPr>
          <w:rStyle w:val="Style13ptBold"/>
        </w:rPr>
      </w:pPr>
      <w:r w:rsidRPr="00C04160">
        <w:rPr>
          <w:rStyle w:val="Style13ptBold"/>
        </w:rPr>
        <w:t xml:space="preserve">Brands 15 </w:t>
      </w:r>
      <w:r w:rsidRPr="00C04160">
        <w:t>(Hal Brands is on the faculty at the Sanford School of Public Policy at Duke University The Elliott School of International Affairs The Washington Quarterly Summer 2015 38:2 pp. 7–28)</w:t>
      </w:r>
    </w:p>
    <w:p w14:paraId="456C8448" w14:textId="77777777" w:rsidR="00F10114" w:rsidRPr="00C04160" w:rsidRDefault="00F10114" w:rsidP="00F10114">
      <w:pPr>
        <w:rPr>
          <w:sz w:val="14"/>
        </w:rPr>
      </w:pPr>
      <w:r w:rsidRPr="00C04160">
        <w:rPr>
          <w:sz w:val="14"/>
        </w:rPr>
        <w:t xml:space="preserve">The fundamental reason is that </w:t>
      </w:r>
      <w:r w:rsidRPr="00C04160">
        <w:rPr>
          <w:rStyle w:val="StyleUnderline"/>
        </w:rPr>
        <w:t xml:space="preserve">both U.S. </w:t>
      </w:r>
      <w:r w:rsidRPr="00C04160">
        <w:rPr>
          <w:rStyle w:val="StyleUnderline"/>
          <w:highlight w:val="cyan"/>
        </w:rPr>
        <w:t xml:space="preserve">influence and international stability are </w:t>
      </w:r>
      <w:r w:rsidRPr="00C04160">
        <w:rPr>
          <w:rStyle w:val="Emphasis"/>
          <w:highlight w:val="cyan"/>
        </w:rPr>
        <w:t>thoroughly interwoven with a robust U.S. forward presence</w:t>
      </w:r>
      <w:r w:rsidRPr="00C04160">
        <w:rPr>
          <w:rStyle w:val="Emphasis"/>
        </w:rPr>
        <w:t>.</w:t>
      </w:r>
      <w:r w:rsidRPr="00C04160">
        <w:rPr>
          <w:sz w:val="14"/>
        </w:rPr>
        <w:t xml:space="preserve"> Regarding influence, </w:t>
      </w:r>
      <w:r w:rsidRPr="00C04160">
        <w:rPr>
          <w:rStyle w:val="StyleUnderline"/>
        </w:rPr>
        <w:t>the protection that Washington has afforded its allies has equally afforded the United States great sway over those allies’ policies</w:t>
      </w:r>
      <w:r w:rsidRPr="00C04160">
        <w:rPr>
          <w:sz w:val="14"/>
        </w:rPr>
        <w:t xml:space="preserve">.43 </w:t>
      </w:r>
      <w:r w:rsidRPr="00C04160">
        <w:rPr>
          <w:rStyle w:val="StyleUnderline"/>
        </w:rPr>
        <w:t>During the Cold War and after</w:t>
      </w:r>
      <w:r w:rsidRPr="00C04160">
        <w:rPr>
          <w:sz w:val="14"/>
        </w:rPr>
        <w:t xml:space="preserve">, for instance, </w:t>
      </w:r>
      <w:r w:rsidRPr="00C04160">
        <w:rPr>
          <w:rStyle w:val="StyleUnderline"/>
        </w:rPr>
        <w:t>the</w:t>
      </w:r>
      <w:r w:rsidRPr="00C04160">
        <w:rPr>
          <w:sz w:val="14"/>
        </w:rPr>
        <w:t xml:space="preserve"> </w:t>
      </w:r>
      <w:r w:rsidRPr="00C04160">
        <w:rPr>
          <w:rStyle w:val="Emphasis"/>
        </w:rPr>
        <w:t>U</w:t>
      </w:r>
      <w:r w:rsidRPr="00C04160">
        <w:rPr>
          <w:sz w:val="14"/>
        </w:rPr>
        <w:t xml:space="preserve">nited </w:t>
      </w:r>
      <w:r w:rsidRPr="00C04160">
        <w:rPr>
          <w:rStyle w:val="Emphasis"/>
        </w:rPr>
        <w:t>S</w:t>
      </w:r>
      <w:r w:rsidRPr="00C04160">
        <w:rPr>
          <w:sz w:val="14"/>
        </w:rPr>
        <w:t xml:space="preserve">tates </w:t>
      </w:r>
      <w:r w:rsidRPr="00C04160">
        <w:rPr>
          <w:rStyle w:val="StyleUnderline"/>
        </w:rPr>
        <w:t xml:space="preserve">has used the influence provided by its security posture to veto allies’ </w:t>
      </w:r>
      <w:r w:rsidRPr="00C04160">
        <w:rPr>
          <w:rStyle w:val="Emphasis"/>
        </w:rPr>
        <w:t>pursuit of nuclear weapons</w:t>
      </w:r>
      <w:r w:rsidRPr="00C04160">
        <w:rPr>
          <w:sz w:val="14"/>
        </w:rPr>
        <w:t xml:space="preserve">, </w:t>
      </w:r>
      <w:r w:rsidRPr="00C04160">
        <w:rPr>
          <w:rStyle w:val="StyleUnderline"/>
        </w:rPr>
        <w:t xml:space="preserve">to obtain more advantageous </w:t>
      </w:r>
      <w:r w:rsidRPr="00C04160">
        <w:rPr>
          <w:rStyle w:val="Emphasis"/>
        </w:rPr>
        <w:t>terms in financial and trade agreements</w:t>
      </w:r>
      <w:r w:rsidRPr="00C04160">
        <w:rPr>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C04160">
        <w:rPr>
          <w:rStyle w:val="Emphasis"/>
        </w:rPr>
        <w:t xml:space="preserve">One can tell a similar story about </w:t>
      </w:r>
      <w:r w:rsidRPr="00C04160">
        <w:rPr>
          <w:rStyle w:val="Emphasis"/>
          <w:highlight w:val="cyan"/>
        </w:rPr>
        <w:t>the</w:t>
      </w:r>
      <w:r w:rsidRPr="00C04160">
        <w:rPr>
          <w:rStyle w:val="Emphasis"/>
        </w:rPr>
        <w:t xml:space="preserve"> relative </w:t>
      </w:r>
      <w:r w:rsidRPr="00C04160">
        <w:rPr>
          <w:rStyle w:val="Emphasis"/>
          <w:highlight w:val="cyan"/>
        </w:rPr>
        <w:t>stability of the post-war order</w:t>
      </w:r>
      <w:r w:rsidRPr="00C04160">
        <w:rPr>
          <w:sz w:val="14"/>
        </w:rPr>
        <w:t>. As even some leading offshore balancers have acknowledged</w:t>
      </w:r>
      <w:r w:rsidRPr="00C04160">
        <w:rPr>
          <w:rStyle w:val="StyleUnderline"/>
        </w:rPr>
        <w:t xml:space="preserve">, the </w:t>
      </w:r>
      <w:r w:rsidRPr="00C04160">
        <w:rPr>
          <w:rStyle w:val="StyleUnderline"/>
          <w:highlight w:val="cyan"/>
        </w:rPr>
        <w:t>lack of</w:t>
      </w:r>
      <w:r w:rsidRPr="00C04160">
        <w:rPr>
          <w:rStyle w:val="StyleUnderline"/>
        </w:rPr>
        <w:t xml:space="preserve"> </w:t>
      </w:r>
      <w:r w:rsidRPr="00C04160">
        <w:rPr>
          <w:rStyle w:val="StyleUnderline"/>
          <w:highlight w:val="cyan"/>
        </w:rPr>
        <w:t>conflict</w:t>
      </w:r>
      <w:r w:rsidRPr="00C04160">
        <w:rPr>
          <w:rStyle w:val="StyleUnderline"/>
        </w:rPr>
        <w:t xml:space="preserve"> in regions like Europe in recent decades </w:t>
      </w:r>
      <w:r w:rsidRPr="00C04160">
        <w:rPr>
          <w:rStyle w:val="Emphasis"/>
          <w:highlight w:val="cyan"/>
        </w:rPr>
        <w:t>is not something that has occurred naturally</w:t>
      </w:r>
      <w:r w:rsidRPr="00C04160">
        <w:rPr>
          <w:sz w:val="14"/>
        </w:rPr>
        <w:t xml:space="preserve">. </w:t>
      </w:r>
      <w:r w:rsidRPr="00C04160">
        <w:rPr>
          <w:rStyle w:val="StyleUnderline"/>
          <w:highlight w:val="cyan"/>
        </w:rPr>
        <w:t xml:space="preserve">It has occurred </w:t>
      </w:r>
      <w:r w:rsidRPr="00C04160">
        <w:rPr>
          <w:rStyle w:val="Emphasis"/>
          <w:highlight w:val="cyan"/>
        </w:rPr>
        <w:t>because the “American pacifier” has suppressed</w:t>
      </w:r>
      <w:r w:rsidRPr="00C04160">
        <w:rPr>
          <w:rStyle w:val="Emphasis"/>
        </w:rPr>
        <w:t xml:space="preserve"> precisely the </w:t>
      </w:r>
      <w:r w:rsidRPr="00C04160">
        <w:rPr>
          <w:rStyle w:val="Emphasis"/>
          <w:highlight w:val="cyan"/>
        </w:rPr>
        <w:t>dynamics that previously fostered geopolitical turmoil</w:t>
      </w:r>
      <w:r w:rsidRPr="00C04160">
        <w:rPr>
          <w:sz w:val="14"/>
        </w:rPr>
        <w:t xml:space="preserve">. </w:t>
      </w:r>
      <w:r w:rsidRPr="00C04160">
        <w:rPr>
          <w:rStyle w:val="StyleUnderline"/>
        </w:rPr>
        <w:t xml:space="preserve">That pacifier has </w:t>
      </w:r>
      <w:r w:rsidRPr="00C04160">
        <w:rPr>
          <w:rStyle w:val="Emphasis"/>
        </w:rPr>
        <w:t>limited arms races and security competitions by providing the protection that allows other countries to under-build their militaries</w:t>
      </w:r>
      <w:r w:rsidRPr="00C04160">
        <w:rPr>
          <w:rStyle w:val="StyleUnderline"/>
        </w:rPr>
        <w:t xml:space="preserve">. It has soothed historical rivalries by affording a climate of security in which powerful countries like Germany and Japan could be revived economically and </w:t>
      </w:r>
      <w:r w:rsidRPr="00C04160">
        <w:rPr>
          <w:rStyle w:val="Emphasis"/>
        </w:rPr>
        <w:t>reintegrated into</w:t>
      </w:r>
      <w:r w:rsidRPr="00C04160">
        <w:rPr>
          <w:rStyle w:val="StyleUnderline"/>
        </w:rPr>
        <w:t xml:space="preserve"> thriving and fairly cooperative </w:t>
      </w:r>
      <w:r w:rsidRPr="00C04160">
        <w:rPr>
          <w:rStyle w:val="Emphasis"/>
        </w:rPr>
        <w:t>regional orders</w:t>
      </w:r>
      <w:r w:rsidRPr="00C04160">
        <w:rPr>
          <w:rStyle w:val="StyleUnderline"/>
        </w:rPr>
        <w:t>.</w:t>
      </w:r>
      <w:r w:rsidRPr="00C04160">
        <w:rPr>
          <w:sz w:val="14"/>
        </w:rPr>
        <w:t xml:space="preserve"> </w:t>
      </w:r>
      <w:r w:rsidRPr="00C04160">
        <w:rPr>
          <w:rStyle w:val="StyleUnderline"/>
        </w:rPr>
        <w:t xml:space="preserve">It has </w:t>
      </w:r>
      <w:r w:rsidRPr="00C04160">
        <w:rPr>
          <w:rStyle w:val="StyleUnderline"/>
          <w:highlight w:val="cyan"/>
        </w:rPr>
        <w:t xml:space="preserve">induced caution in the behavior of </w:t>
      </w:r>
      <w:r w:rsidRPr="00C04160">
        <w:rPr>
          <w:rStyle w:val="Emphasis"/>
          <w:highlight w:val="cyan"/>
        </w:rPr>
        <w:t xml:space="preserve">allies and adversaries </w:t>
      </w:r>
      <w:r w:rsidRPr="00C04160">
        <w:rPr>
          <w:rStyle w:val="Emphasis"/>
        </w:rPr>
        <w:t>alike</w:t>
      </w:r>
      <w:r w:rsidRPr="00C04160">
        <w:rPr>
          <w:rStyle w:val="StyleUnderline"/>
        </w:rPr>
        <w:t xml:space="preserve">, </w:t>
      </w:r>
      <w:r w:rsidRPr="00C04160">
        <w:rPr>
          <w:rStyle w:val="Emphasis"/>
          <w:highlight w:val="cyan"/>
        </w:rPr>
        <w:t xml:space="preserve">deterring aggression and dissuading </w:t>
      </w:r>
      <w:r w:rsidRPr="00C04160">
        <w:rPr>
          <w:rStyle w:val="Emphasis"/>
        </w:rPr>
        <w:t xml:space="preserve">other </w:t>
      </w:r>
      <w:r w:rsidRPr="00C04160">
        <w:rPr>
          <w:rStyle w:val="Emphasis"/>
          <w:highlight w:val="cyan"/>
        </w:rPr>
        <w:t>destabilizing behavior</w:t>
      </w:r>
      <w:r w:rsidRPr="00C04160">
        <w:rPr>
          <w:sz w:val="14"/>
        </w:rPr>
        <w:t xml:space="preserve">. As John Mearsheimer has noted, the United States “effectively acts as a night watchman,” lending order to an otherwise disorderly and anarchical environment.45 </w:t>
      </w:r>
      <w:r w:rsidRPr="00C04160">
        <w:rPr>
          <w:rStyle w:val="StyleUnderline"/>
        </w:rPr>
        <w:t xml:space="preserve">What would happen </w:t>
      </w:r>
      <w:r w:rsidRPr="00C04160">
        <w:rPr>
          <w:rStyle w:val="StyleUnderline"/>
          <w:highlight w:val="cyan"/>
        </w:rPr>
        <w:t xml:space="preserve">if Washington backed away </w:t>
      </w:r>
      <w:r w:rsidRPr="00C04160">
        <w:rPr>
          <w:rStyle w:val="StyleUnderline"/>
        </w:rPr>
        <w:t>from this role</w:t>
      </w:r>
      <w:r w:rsidRPr="00C04160">
        <w:rPr>
          <w:sz w:val="16"/>
        </w:rPr>
        <w:t xml:space="preserve">? The most logical answer is that </w:t>
      </w:r>
      <w:r w:rsidRPr="00C04160">
        <w:rPr>
          <w:rStyle w:val="Emphasis"/>
        </w:rPr>
        <w:t xml:space="preserve">both U.S. influence and </w:t>
      </w:r>
      <w:r w:rsidRPr="00C04160">
        <w:rPr>
          <w:rStyle w:val="Emphasis"/>
          <w:highlight w:val="cyan"/>
        </w:rPr>
        <w:t>global stability would suffer</w:t>
      </w:r>
      <w:r w:rsidRPr="00C04160">
        <w:rPr>
          <w:sz w:val="16"/>
        </w:rPr>
        <w:t xml:space="preserve">. </w:t>
      </w:r>
      <w:r w:rsidRPr="00C04160">
        <w:rPr>
          <w:rStyle w:val="StyleUnderline"/>
        </w:rPr>
        <w:t>With respect to influence,</w:t>
      </w:r>
      <w:r w:rsidRPr="00C04160">
        <w:rPr>
          <w:sz w:val="16"/>
        </w:rPr>
        <w:t xml:space="preserve"> </w:t>
      </w:r>
      <w:r w:rsidRPr="00C04160">
        <w:rPr>
          <w:rStyle w:val="StyleUnderline"/>
        </w:rPr>
        <w:t>the</w:t>
      </w:r>
      <w:r w:rsidRPr="00C04160">
        <w:rPr>
          <w:sz w:val="16"/>
        </w:rPr>
        <w:t xml:space="preserve"> </w:t>
      </w:r>
      <w:r w:rsidRPr="00C04160">
        <w:rPr>
          <w:rStyle w:val="Emphasis"/>
        </w:rPr>
        <w:t>U</w:t>
      </w:r>
      <w:r w:rsidRPr="00C04160">
        <w:rPr>
          <w:sz w:val="16"/>
        </w:rPr>
        <w:t xml:space="preserve">nited </w:t>
      </w:r>
      <w:r w:rsidRPr="00C04160">
        <w:rPr>
          <w:rStyle w:val="Emphasis"/>
        </w:rPr>
        <w:t>S</w:t>
      </w:r>
      <w:r w:rsidRPr="00C04160">
        <w:rPr>
          <w:sz w:val="16"/>
        </w:rPr>
        <w:t xml:space="preserve">tates </w:t>
      </w:r>
      <w:r w:rsidRPr="00C04160">
        <w:rPr>
          <w:rStyle w:val="StyleUnderline"/>
        </w:rPr>
        <w:t>would</w:t>
      </w:r>
      <w:r w:rsidRPr="00C04160">
        <w:rPr>
          <w:sz w:val="16"/>
        </w:rPr>
        <w:t xml:space="preserve"> effectively </w:t>
      </w:r>
      <w:r w:rsidRPr="00C04160">
        <w:rPr>
          <w:rStyle w:val="StyleUnderline"/>
        </w:rPr>
        <w:t xml:space="preserve">be </w:t>
      </w:r>
      <w:r w:rsidRPr="00C04160">
        <w:rPr>
          <w:rStyle w:val="Emphasis"/>
          <w:highlight w:val="cyan"/>
        </w:rPr>
        <w:t>surrendering the most powerful bargaining chip</w:t>
      </w:r>
      <w:r w:rsidRPr="00C04160">
        <w:rPr>
          <w:rStyle w:val="StyleUnderline"/>
        </w:rPr>
        <w:t xml:space="preserve"> it has traditionally wielded in dealing with friends and allies,</w:t>
      </w:r>
      <w:r w:rsidRPr="00C04160">
        <w:rPr>
          <w:sz w:val="16"/>
        </w:rPr>
        <w:t xml:space="preserve"> </w:t>
      </w:r>
      <w:r w:rsidRPr="00C04160">
        <w:rPr>
          <w:rStyle w:val="StyleUnderline"/>
        </w:rPr>
        <w:t xml:space="preserve">and jeopardizing the position of leadership it has used to shape bilateral and regional </w:t>
      </w:r>
      <w:r w:rsidRPr="00C04160">
        <w:rPr>
          <w:rStyle w:val="Emphasis"/>
        </w:rPr>
        <w:t>agendas for decades</w:t>
      </w:r>
      <w:r w:rsidRPr="00C04160">
        <w:rPr>
          <w:sz w:val="16"/>
        </w:rPr>
        <w:t xml:space="preserve">. </w:t>
      </w:r>
      <w:r w:rsidRPr="00C04160">
        <w:rPr>
          <w:rStyle w:val="Emphasis"/>
        </w:rPr>
        <w:t>The consequences would seem no less damaging where stability is concerned</w:t>
      </w:r>
      <w:r w:rsidRPr="00C04160">
        <w:rPr>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C04160">
        <w:rPr>
          <w:rStyle w:val="StyleUnderline"/>
        </w:rPr>
        <w:t xml:space="preserve">removing the American pacifier would </w:t>
      </w:r>
      <w:r w:rsidRPr="00C04160">
        <w:rPr>
          <w:rStyle w:val="Emphasis"/>
        </w:rPr>
        <w:t>liberate the more destabilizing influences that U.S. policy had previously stifled</w:t>
      </w:r>
      <w:r w:rsidRPr="00C04160">
        <w:rPr>
          <w:sz w:val="16"/>
        </w:rPr>
        <w:t xml:space="preserve">. </w:t>
      </w:r>
      <w:r w:rsidRPr="00C04160">
        <w:rPr>
          <w:rStyle w:val="StyleUnderline"/>
        </w:rPr>
        <w:t xml:space="preserve">Long-dormant </w:t>
      </w:r>
      <w:r w:rsidRPr="00C04160">
        <w:rPr>
          <w:rStyle w:val="Emphasis"/>
          <w:highlight w:val="cyan"/>
        </w:rPr>
        <w:t xml:space="preserve">security competitions </w:t>
      </w:r>
      <w:r w:rsidRPr="00C04160">
        <w:rPr>
          <w:rStyle w:val="Emphasis"/>
        </w:rPr>
        <w:t xml:space="preserve">might </w:t>
      </w:r>
      <w:r w:rsidRPr="00C04160">
        <w:rPr>
          <w:rStyle w:val="Emphasis"/>
          <w:highlight w:val="cyan"/>
        </w:rPr>
        <w:t>reawaken as countries armed themselves</w:t>
      </w:r>
      <w:r w:rsidRPr="00C04160">
        <w:rPr>
          <w:rStyle w:val="StyleUnderline"/>
        </w:rPr>
        <w:t xml:space="preserve"> more vigorously</w:t>
      </w:r>
      <w:r w:rsidRPr="00C04160">
        <w:rPr>
          <w:sz w:val="16"/>
        </w:rPr>
        <w:t xml:space="preserve">; </w:t>
      </w:r>
      <w:r w:rsidRPr="00C04160">
        <w:rPr>
          <w:rStyle w:val="Emphasis"/>
        </w:rPr>
        <w:t xml:space="preserve">historical </w:t>
      </w:r>
      <w:r w:rsidRPr="00C04160">
        <w:rPr>
          <w:rStyle w:val="Emphasis"/>
          <w:highlight w:val="cyan"/>
        </w:rPr>
        <w:t>antagonisms</w:t>
      </w:r>
      <w:r w:rsidRPr="00C04160">
        <w:rPr>
          <w:sz w:val="16"/>
        </w:rPr>
        <w:t xml:space="preserve"> </w:t>
      </w:r>
      <w:r w:rsidRPr="00C04160">
        <w:rPr>
          <w:rStyle w:val="StyleUnderline"/>
        </w:rPr>
        <w:t xml:space="preserve">between old rivals might </w:t>
      </w:r>
      <w:r w:rsidRPr="00C04160">
        <w:rPr>
          <w:rStyle w:val="Emphasis"/>
          <w:highlight w:val="cyan"/>
        </w:rPr>
        <w:t xml:space="preserve">reemerge in the absence of </w:t>
      </w:r>
      <w:r w:rsidRPr="00C04160">
        <w:rPr>
          <w:rStyle w:val="Emphasis"/>
        </w:rPr>
        <w:t>a</w:t>
      </w:r>
      <w:r w:rsidRPr="00C04160">
        <w:rPr>
          <w:rStyle w:val="Emphasis"/>
          <w:highlight w:val="cyan"/>
        </w:rPr>
        <w:t xml:space="preserve"> robust</w:t>
      </w:r>
      <w:r w:rsidRPr="00C04160">
        <w:rPr>
          <w:rStyle w:val="Emphasis"/>
        </w:rPr>
        <w:t xml:space="preserve"> U.S. </w:t>
      </w:r>
      <w:r w:rsidRPr="00C04160">
        <w:rPr>
          <w:rStyle w:val="Emphasis"/>
          <w:highlight w:val="cyan"/>
        </w:rPr>
        <w:t>presence</w:t>
      </w:r>
      <w:r w:rsidRPr="00C04160">
        <w:rPr>
          <w:rStyle w:val="StyleUnderline"/>
        </w:rPr>
        <w:t xml:space="preserve"> and the reassurance it provides</w:t>
      </w:r>
      <w:r w:rsidRPr="00C04160">
        <w:rPr>
          <w:sz w:val="16"/>
        </w:rPr>
        <w:t xml:space="preserve">. Moreover, </w:t>
      </w:r>
      <w:r w:rsidRPr="00C04160">
        <w:rPr>
          <w:rStyle w:val="StyleUnderline"/>
          <w:highlight w:val="cyan"/>
        </w:rPr>
        <w:t xml:space="preserve">countries that seek to revise existing regional orders </w:t>
      </w:r>
      <w:r w:rsidRPr="00C04160">
        <w:rPr>
          <w:rStyle w:val="StyleUnderline"/>
        </w:rPr>
        <w:t>in their favor</w:t>
      </w:r>
      <w:r w:rsidRPr="00C04160">
        <w:rPr>
          <w:sz w:val="16"/>
        </w:rPr>
        <w:t xml:space="preserve">—think </w:t>
      </w:r>
      <w:r w:rsidRPr="00C04160">
        <w:rPr>
          <w:rStyle w:val="Emphasis"/>
          <w:highlight w:val="cyan"/>
        </w:rPr>
        <w:t>Russia</w:t>
      </w:r>
      <w:r w:rsidRPr="00C04160">
        <w:rPr>
          <w:sz w:val="16"/>
        </w:rPr>
        <w:t xml:space="preserve"> in </w:t>
      </w:r>
      <w:r w:rsidRPr="00C04160">
        <w:rPr>
          <w:rStyle w:val="Emphasis"/>
          <w:highlight w:val="cyan"/>
        </w:rPr>
        <w:t>Europe</w:t>
      </w:r>
      <w:r w:rsidRPr="00C04160">
        <w:rPr>
          <w:sz w:val="16"/>
        </w:rPr>
        <w:t xml:space="preserve">, or </w:t>
      </w:r>
      <w:r w:rsidRPr="00C04160">
        <w:rPr>
          <w:rStyle w:val="Emphasis"/>
          <w:highlight w:val="cyan"/>
        </w:rPr>
        <w:t>China</w:t>
      </w:r>
      <w:r w:rsidRPr="00C04160">
        <w:rPr>
          <w:sz w:val="16"/>
        </w:rPr>
        <w:t xml:space="preserve"> in Asia—might indeed applaud U.S. retrenchment, but </w:t>
      </w:r>
      <w:r w:rsidRPr="00C04160">
        <w:rPr>
          <w:rStyle w:val="StyleUnderline"/>
        </w:rPr>
        <w:t>they might just as plausibly feel empowered to more assertively press their interests</w:t>
      </w:r>
      <w:r w:rsidRPr="00C04160">
        <w:rPr>
          <w:sz w:val="16"/>
        </w:rPr>
        <w:t>. If the United States has been a kind of Leviathan in key regions, Mearsheimer acknowledges, then “</w:t>
      </w:r>
      <w:r w:rsidRPr="00C04160">
        <w:rPr>
          <w:rStyle w:val="Emphasis"/>
        </w:rPr>
        <w:t>take away that Leviathan and there is likely to be big trouble</w:t>
      </w:r>
      <w:r w:rsidRPr="00C04160">
        <w:rPr>
          <w:sz w:val="16"/>
        </w:rPr>
        <w:t xml:space="preserve">.”46 Scanning the global horizon today, </w:t>
      </w:r>
      <w:r w:rsidRPr="00C04160">
        <w:rPr>
          <w:rStyle w:val="Emphasis"/>
        </w:rPr>
        <w:t>one can easily see where such trouble might arise</w:t>
      </w:r>
      <w:r w:rsidRPr="00C04160">
        <w:rPr>
          <w:sz w:val="16"/>
        </w:rPr>
        <w:t xml:space="preserve">. </w:t>
      </w:r>
      <w:r w:rsidRPr="00C04160">
        <w:rPr>
          <w:rStyle w:val="StyleUnderline"/>
        </w:rPr>
        <w:t>In Europe,</w:t>
      </w:r>
      <w:r w:rsidRPr="00C04160">
        <w:rPr>
          <w:sz w:val="16"/>
        </w:rPr>
        <w:t xml:space="preserve"> </w:t>
      </w:r>
      <w:r w:rsidRPr="00C04160">
        <w:rPr>
          <w:rStyle w:val="StyleUnderline"/>
        </w:rPr>
        <w:t>a revisionist Russia is already destabilizing its neighbors and contesting the post-Cold War settlement in the region.</w:t>
      </w:r>
      <w:r w:rsidRPr="00C04160">
        <w:rPr>
          <w:sz w:val="16"/>
        </w:rPr>
        <w:t xml:space="preserve"> </w:t>
      </w:r>
      <w:r w:rsidRPr="00C04160">
        <w:rPr>
          <w:rStyle w:val="StyleUnderline"/>
        </w:rPr>
        <w:t xml:space="preserve">In the Gulf and broader Middle East, the threat of Iranian ascendancy has stoked region-wide tensions manifesting in </w:t>
      </w:r>
      <w:r w:rsidRPr="00C04160">
        <w:rPr>
          <w:rStyle w:val="Emphasis"/>
        </w:rPr>
        <w:t>proxy wars</w:t>
      </w:r>
      <w:r w:rsidRPr="00C04160">
        <w:rPr>
          <w:rStyle w:val="StyleUnderline"/>
        </w:rPr>
        <w:t xml:space="preserve"> and hints of an </w:t>
      </w:r>
      <w:r w:rsidRPr="00C04160">
        <w:rPr>
          <w:rStyle w:val="Emphasis"/>
        </w:rPr>
        <w:t>incipient arms race</w:t>
      </w:r>
      <w:r w:rsidRPr="00C04160">
        <w:rPr>
          <w:rStyle w:val="StyleUnderline"/>
        </w:rPr>
        <w:t xml:space="preserve">, even as that region also contends with a severe threat to its stability in the form of the Islamic State. In East Asia, </w:t>
      </w:r>
      <w:r w:rsidRPr="00C04160">
        <w:rPr>
          <w:rStyle w:val="Emphasis"/>
        </w:rPr>
        <w:t>a rising China is challenging the regional status quo</w:t>
      </w:r>
      <w:r w:rsidRPr="00C04160">
        <w:rPr>
          <w:rStyle w:val="StyleUnderline"/>
        </w:rPr>
        <w:t xml:space="preserve"> in numerous ways, sounding alarms among its neighbors—many of whom also have historical grievances against each other. </w:t>
      </w:r>
      <w:r w:rsidRPr="00C04160">
        <w:rPr>
          <w:sz w:val="16"/>
        </w:rPr>
        <w:t xml:space="preserve">In these circumstances, </w:t>
      </w:r>
      <w:r w:rsidRPr="00C04160">
        <w:rPr>
          <w:rStyle w:val="Emphasis"/>
          <w:highlight w:val="cyan"/>
        </w:rPr>
        <w:t xml:space="preserve">removing the </w:t>
      </w:r>
      <w:r w:rsidRPr="00C04160">
        <w:rPr>
          <w:rStyle w:val="Emphasis"/>
        </w:rPr>
        <w:t>American</w:t>
      </w:r>
      <w:r w:rsidRPr="00C04160">
        <w:rPr>
          <w:rStyle w:val="Emphasis"/>
          <w:highlight w:val="cyan"/>
        </w:rPr>
        <w:t xml:space="preserve"> pacifier would </w:t>
      </w:r>
      <w:r w:rsidRPr="00C04160">
        <w:rPr>
          <w:rStyle w:val="Emphasis"/>
        </w:rPr>
        <w:t xml:space="preserve">likely </w:t>
      </w:r>
      <w:r w:rsidRPr="00C04160">
        <w:rPr>
          <w:rStyle w:val="Emphasis"/>
          <w:highlight w:val="cyan"/>
        </w:rPr>
        <w:t>yield</w:t>
      </w:r>
      <w:r w:rsidRPr="00C04160">
        <w:rPr>
          <w:rStyle w:val="Emphasis"/>
        </w:rPr>
        <w:t xml:space="preserve"> not low-cost stability, but </w:t>
      </w:r>
      <w:r w:rsidRPr="00C04160">
        <w:rPr>
          <w:rStyle w:val="Emphasis"/>
          <w:highlight w:val="cyan"/>
        </w:rPr>
        <w:t xml:space="preserve">increased conflict </w:t>
      </w:r>
      <w:r w:rsidRPr="00C04160">
        <w:rPr>
          <w:rStyle w:val="Emphasis"/>
        </w:rPr>
        <w:t xml:space="preserve">and upheaval. </w:t>
      </w:r>
      <w:r w:rsidRPr="00C04160">
        <w:rPr>
          <w:rStyle w:val="StyleUnderline"/>
        </w:rPr>
        <w:t>That conflict and upheaval</w:t>
      </w:r>
      <w:r w:rsidRPr="00C04160">
        <w:rPr>
          <w:sz w:val="16"/>
        </w:rPr>
        <w:t xml:space="preserve">, in turn, </w:t>
      </w:r>
      <w:r w:rsidRPr="00C04160">
        <w:rPr>
          <w:rStyle w:val="Emphasis"/>
        </w:rPr>
        <w:t>would be quite damaging to U.S. interests</w:t>
      </w:r>
      <w:r w:rsidRPr="00C04160">
        <w:rPr>
          <w:sz w:val="16"/>
        </w:rPr>
        <w:t xml:space="preserve"> even if it did not result in the nightmare scenario of a hostile power dominating a key region. </w:t>
      </w:r>
      <w:r w:rsidRPr="00C04160">
        <w:rPr>
          <w:rStyle w:val="Emphasis"/>
        </w:rPr>
        <w:t>It is hard to imagine</w:t>
      </w:r>
      <w:r w:rsidRPr="00C04160">
        <w:rPr>
          <w:sz w:val="16"/>
        </w:rPr>
        <w:t xml:space="preserve">, for instance, </w:t>
      </w:r>
      <w:r w:rsidRPr="00C04160">
        <w:rPr>
          <w:rStyle w:val="Emphasis"/>
        </w:rPr>
        <w:t>that increased instability and acrimony would produce the robust multilateral cooperation necessary to deal with transnational threats from pandemics to piracy</w:t>
      </w:r>
      <w:r w:rsidRPr="00C04160">
        <w:rPr>
          <w:sz w:val="16"/>
        </w:rPr>
        <w:t xml:space="preserve">. </w:t>
      </w:r>
      <w:r w:rsidRPr="00C04160">
        <w:rPr>
          <w:rStyle w:val="Emphasis"/>
        </w:rPr>
        <w:t>More problematic still might be the economic consequences.</w:t>
      </w:r>
      <w:r w:rsidRPr="00C04160">
        <w:rPr>
          <w:sz w:val="16"/>
        </w:rPr>
        <w:t xml:space="preserve"> As scholars like Michael Mandelbaum have argued, </w:t>
      </w:r>
      <w:r w:rsidRPr="00C04160">
        <w:rPr>
          <w:rStyle w:val="StyleUnderline"/>
        </w:rPr>
        <w:t>the enormous progress toward global prosperity and integration that has occurred since World War II</w:t>
      </w:r>
      <w:r w:rsidRPr="00C04160">
        <w:rPr>
          <w:sz w:val="16"/>
        </w:rPr>
        <w:t xml:space="preserve"> (and now the Cold War) </w:t>
      </w:r>
      <w:r w:rsidRPr="00C04160">
        <w:rPr>
          <w:rStyle w:val="StyleUnderline"/>
        </w:rPr>
        <w:t xml:space="preserve">has come in the climate of relative stability and security provided largely by the </w:t>
      </w:r>
      <w:r w:rsidRPr="00C04160">
        <w:rPr>
          <w:rStyle w:val="Emphasis"/>
        </w:rPr>
        <w:t>U</w:t>
      </w:r>
      <w:r w:rsidRPr="00C04160">
        <w:rPr>
          <w:sz w:val="16"/>
        </w:rPr>
        <w:t xml:space="preserve">nited </w:t>
      </w:r>
      <w:r w:rsidRPr="00C04160">
        <w:rPr>
          <w:rStyle w:val="Emphasis"/>
        </w:rPr>
        <w:t>S</w:t>
      </w:r>
      <w:r w:rsidRPr="00C04160">
        <w:rPr>
          <w:sz w:val="16"/>
        </w:rPr>
        <w:t xml:space="preserve">tates.47 </w:t>
      </w:r>
      <w:r w:rsidRPr="00C04160">
        <w:rPr>
          <w:rStyle w:val="StyleUnderline"/>
        </w:rPr>
        <w:t xml:space="preserve">One simply cannot confidently predict that this </w:t>
      </w:r>
      <w:r w:rsidRPr="00C04160">
        <w:rPr>
          <w:rStyle w:val="Emphasis"/>
        </w:rPr>
        <w:t xml:space="preserve">progress would endure amid </w:t>
      </w:r>
      <w:r w:rsidRPr="00C04160">
        <w:rPr>
          <w:rStyle w:val="Emphasis"/>
          <w:highlight w:val="cyan"/>
        </w:rPr>
        <w:t xml:space="preserve">escalating geopolitical competition </w:t>
      </w:r>
      <w:r w:rsidRPr="00C04160">
        <w:rPr>
          <w:rStyle w:val="Emphasis"/>
        </w:rPr>
        <w:t xml:space="preserve">in regions of enormous importance to the world economy. </w:t>
      </w:r>
      <w:r w:rsidRPr="00C04160">
        <w:rPr>
          <w:sz w:val="16"/>
        </w:rPr>
        <w:t xml:space="preserve">Perhaps </w:t>
      </w:r>
      <w:r w:rsidRPr="00C04160">
        <w:rPr>
          <w:rStyle w:val="StyleUnderline"/>
        </w:rPr>
        <w:t>the greatest risk that a strategy of offshore balancing would run</w:t>
      </w:r>
      <w:r w:rsidRPr="00C04160">
        <w:rPr>
          <w:sz w:val="16"/>
        </w:rPr>
        <w:t xml:space="preserve">, of course, </w:t>
      </w:r>
      <w:r w:rsidRPr="00C04160">
        <w:rPr>
          <w:rStyle w:val="Emphasis"/>
        </w:rPr>
        <w:t>is that a key region might not be able to maintain its own balance following U.S. retrenchment</w:t>
      </w:r>
      <w:r w:rsidRPr="00C04160">
        <w:rPr>
          <w:sz w:val="16"/>
        </w:rPr>
        <w:t xml:space="preserve">. That prospect might have seemed far-fetched in the early post-Cold War era, and it remains unlikely in the immediate future. But </w:t>
      </w:r>
      <w:r w:rsidRPr="00C04160">
        <w:rPr>
          <w:rStyle w:val="Emphasis"/>
        </w:rPr>
        <w:t xml:space="preserve">in East Asia particularly, </w:t>
      </w:r>
      <w:r w:rsidRPr="00C04160">
        <w:rPr>
          <w:rStyle w:val="StyleUnderline"/>
          <w:highlight w:val="cyan"/>
        </w:rPr>
        <w:t>the rise</w:t>
      </w:r>
      <w:r w:rsidRPr="00C04160">
        <w:rPr>
          <w:rStyle w:val="StyleUnderline"/>
        </w:rPr>
        <w:t xml:space="preserve"> and growing assertiveness </w:t>
      </w:r>
      <w:r w:rsidRPr="00C04160">
        <w:rPr>
          <w:rStyle w:val="StyleUnderline"/>
          <w:highlight w:val="cyan"/>
        </w:rPr>
        <w:t>of China</w:t>
      </w:r>
      <w:r w:rsidRPr="00C04160">
        <w:rPr>
          <w:rStyle w:val="StyleUnderline"/>
        </w:rPr>
        <w:t xml:space="preserve"> has highlighted the medium- to long-term danger that a hostile power could in fact</w:t>
      </w:r>
      <w:r w:rsidRPr="00C04160">
        <w:rPr>
          <w:rStyle w:val="Emphasis"/>
        </w:rPr>
        <w:t xml:space="preserve"> gain regional primacy</w:t>
      </w:r>
      <w:r w:rsidRPr="00C04160">
        <w:rPr>
          <w:sz w:val="16"/>
        </w:rPr>
        <w:t xml:space="preserve">. </w:t>
      </w:r>
      <w:r w:rsidRPr="00C04160">
        <w:rPr>
          <w:rStyle w:val="StyleUnderline"/>
        </w:rPr>
        <w:t>If China’s economy continues to grow rapidly</w:t>
      </w:r>
      <w:r w:rsidRPr="00C04160">
        <w:rPr>
          <w:sz w:val="16"/>
        </w:rPr>
        <w:t xml:space="preserve">, and if Beijing continues to increase military spending by 10 percent or more each year, </w:t>
      </w:r>
      <w:r w:rsidRPr="00C04160">
        <w:rPr>
          <w:rStyle w:val="StyleUnderline"/>
        </w:rPr>
        <w:t xml:space="preserve">then its neighbors will ultimately face grave challenges in containing Chinese power </w:t>
      </w:r>
      <w:r w:rsidRPr="00C04160">
        <w:rPr>
          <w:rStyle w:val="Emphasis"/>
        </w:rPr>
        <w:t>even if they join forces in that endeavor</w:t>
      </w:r>
      <w:r w:rsidRPr="00C04160">
        <w:rPr>
          <w:sz w:val="16"/>
        </w:rPr>
        <w:t xml:space="preserve">. This possibility, ironically, is one to which leading advocates of retrenchment have been attuned. “The United States will have to play a key role in countering China,” </w:t>
      </w:r>
      <w:proofErr w:type="spellStart"/>
      <w:r w:rsidRPr="00C04160">
        <w:rPr>
          <w:sz w:val="16"/>
        </w:rPr>
        <w:t>Mearshimer</w:t>
      </w:r>
      <w:proofErr w:type="spellEnd"/>
      <w:r w:rsidRPr="00C04160">
        <w:rPr>
          <w:sz w:val="16"/>
        </w:rPr>
        <w:t xml:space="preserve"> writes, “because its Asian neighbors are not strong enough to do it by themselves.”48 </w:t>
      </w:r>
      <w:r w:rsidRPr="00C04160">
        <w:rPr>
          <w:sz w:val="14"/>
        </w:rPr>
        <w:t xml:space="preserve">If this is true, however, then </w:t>
      </w:r>
      <w:r w:rsidRPr="00C04160">
        <w:rPr>
          <w:rStyle w:val="Emphasis"/>
        </w:rPr>
        <w:t>offshore balancing becomes a dangerous and potentially self-defeating strategy</w:t>
      </w:r>
      <w:r w:rsidRPr="00C04160">
        <w:rPr>
          <w:sz w:val="14"/>
        </w:rPr>
        <w:t xml:space="preserve">. As mentioned above, </w:t>
      </w:r>
      <w:r w:rsidRPr="00C04160">
        <w:rPr>
          <w:rStyle w:val="StyleUnderline"/>
        </w:rPr>
        <w:t xml:space="preserve">it </w:t>
      </w:r>
      <w:r w:rsidRPr="00C04160">
        <w:rPr>
          <w:rStyle w:val="StyleUnderline"/>
          <w:highlight w:val="cyan"/>
        </w:rPr>
        <w:t>could lead</w:t>
      </w:r>
      <w:r w:rsidRPr="00C04160">
        <w:rPr>
          <w:rStyle w:val="StyleUnderline"/>
        </w:rPr>
        <w:t xml:space="preserve"> countries like </w:t>
      </w:r>
      <w:r w:rsidRPr="00C04160">
        <w:rPr>
          <w:rStyle w:val="StyleUnderline"/>
          <w:highlight w:val="cyan"/>
        </w:rPr>
        <w:t xml:space="preserve">Japan and </w:t>
      </w:r>
      <w:r w:rsidRPr="00C04160">
        <w:rPr>
          <w:rStyle w:val="StyleUnderline"/>
        </w:rPr>
        <w:t xml:space="preserve">South </w:t>
      </w:r>
      <w:r w:rsidRPr="00C04160">
        <w:rPr>
          <w:rStyle w:val="StyleUnderline"/>
          <w:highlight w:val="cyan"/>
        </w:rPr>
        <w:t xml:space="preserve">Korea to </w:t>
      </w:r>
      <w:r w:rsidRPr="00C04160">
        <w:rPr>
          <w:rStyle w:val="Emphasis"/>
          <w:highlight w:val="cyan"/>
        </w:rPr>
        <w:t>seek nuclear weapons</w:t>
      </w:r>
      <w:r w:rsidRPr="00C04160">
        <w:rPr>
          <w:sz w:val="14"/>
        </w:rPr>
        <w:t xml:space="preserve">, thereby </w:t>
      </w:r>
      <w:r w:rsidRPr="00C04160">
        <w:rPr>
          <w:rStyle w:val="StyleUnderline"/>
          <w:highlight w:val="cyan"/>
        </w:rPr>
        <w:t>stoking arms races</w:t>
      </w:r>
      <w:r w:rsidRPr="00C04160">
        <w:rPr>
          <w:rStyle w:val="StyleUnderline"/>
        </w:rPr>
        <w:t xml:space="preserve"> and elevating regional tensions</w:t>
      </w:r>
      <w:r w:rsidRPr="00C04160">
        <w:rPr>
          <w:sz w:val="14"/>
        </w:rPr>
        <w:t xml:space="preserve">. Alternatively, and perhaps more worryingly, </w:t>
      </w:r>
      <w:r w:rsidRPr="00C04160">
        <w:rPr>
          <w:rStyle w:val="StyleUnderline"/>
        </w:rPr>
        <w:t xml:space="preserve">it might encourage the scenario that offshore balancers seek to avoid, by easing China’s </w:t>
      </w:r>
      <w:r w:rsidRPr="00C04160">
        <w:rPr>
          <w:rStyle w:val="Emphasis"/>
        </w:rPr>
        <w:t>ascent to regional hegemony.</w:t>
      </w:r>
      <w:r w:rsidRPr="00C04160">
        <w:rPr>
          <w:sz w:val="14"/>
        </w:rPr>
        <w:t xml:space="preserve"> As Robert Gilpin has written, “</w:t>
      </w:r>
      <w:r w:rsidRPr="00C04160">
        <w:rPr>
          <w:rStyle w:val="StyleUnderline"/>
          <w:highlight w:val="cyan"/>
        </w:rPr>
        <w:t xml:space="preserve">Retrenchment </w:t>
      </w:r>
      <w:r w:rsidRPr="00C04160">
        <w:rPr>
          <w:rStyle w:val="StyleUnderline"/>
        </w:rPr>
        <w:t xml:space="preserve">by its very nature is </w:t>
      </w:r>
      <w:r w:rsidRPr="00C04160">
        <w:rPr>
          <w:rStyle w:val="Emphasis"/>
        </w:rPr>
        <w:t>an indication of relative weakness</w:t>
      </w:r>
      <w:r w:rsidRPr="00C04160">
        <w:rPr>
          <w:rStyle w:val="StyleUnderline"/>
        </w:rPr>
        <w:t xml:space="preserve"> and </w:t>
      </w:r>
      <w:r w:rsidRPr="00C04160">
        <w:rPr>
          <w:rStyle w:val="Emphasis"/>
        </w:rPr>
        <w:t>declining power</w:t>
      </w:r>
      <w:r w:rsidRPr="00C04160">
        <w:rPr>
          <w:rStyle w:val="StyleUnderline"/>
        </w:rPr>
        <w:t xml:space="preserve">, and thus retrenchment </w:t>
      </w:r>
      <w:r w:rsidRPr="00C04160">
        <w:rPr>
          <w:rStyle w:val="StyleUnderline"/>
          <w:highlight w:val="cyan"/>
        </w:rPr>
        <w:t xml:space="preserve">can have a </w:t>
      </w:r>
      <w:r w:rsidRPr="00C04160">
        <w:rPr>
          <w:rStyle w:val="Emphasis"/>
          <w:highlight w:val="cyan"/>
        </w:rPr>
        <w:t xml:space="preserve">deteriorating effect on relations </w:t>
      </w:r>
      <w:r w:rsidRPr="00C04160">
        <w:rPr>
          <w:rStyle w:val="Emphasis"/>
        </w:rPr>
        <w:t>with allies and rivals</w:t>
      </w:r>
      <w:r w:rsidRPr="00C04160">
        <w:rPr>
          <w:sz w:val="14"/>
        </w:rPr>
        <w:t>.”</w:t>
      </w:r>
      <w:r w:rsidRPr="00C04160">
        <w:rPr>
          <w:rStyle w:val="StyleUnderline"/>
        </w:rPr>
        <w:t xml:space="preserve">49 In East Asia today, U.S. allies rely on U.S. reassurance to navigate increasingly fraught relationships with a more assertive China precisely </w:t>
      </w:r>
      <w:r w:rsidRPr="00C04160">
        <w:rPr>
          <w:rStyle w:val="Emphasis"/>
        </w:rPr>
        <w:t>because they understand that they will have great trouble balancing Beijing on their own</w:t>
      </w:r>
      <w:r w:rsidRPr="00C04160">
        <w:rPr>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2506B9E2" w14:textId="77777777" w:rsidR="00201E0A" w:rsidRPr="00C04160" w:rsidRDefault="00201E0A" w:rsidP="00201E0A">
      <w:pPr>
        <w:pStyle w:val="Heading4"/>
      </w:pPr>
      <w:r w:rsidRPr="00C04160">
        <w:t xml:space="preserve">Unchecked Chinese rise causes global nuclear war </w:t>
      </w:r>
    </w:p>
    <w:p w14:paraId="0E15D5F1" w14:textId="77777777" w:rsidR="00201E0A" w:rsidRPr="00C04160" w:rsidRDefault="00201E0A" w:rsidP="00201E0A">
      <w:r w:rsidRPr="00C04160">
        <w:rPr>
          <w:rStyle w:val="CiteChar"/>
          <w:szCs w:val="20"/>
        </w:rPr>
        <w:t>Walton 7</w:t>
      </w:r>
      <w:r w:rsidRPr="00C04160">
        <w:t xml:space="preserve"> – C. Dale Walton, Lecturer in International Relations and Strategic Studies at the University of Reading, 2007, Geopolitics and the Great Powers in the 21st Century, p. 49</w:t>
      </w:r>
    </w:p>
    <w:p w14:paraId="76BD32EC" w14:textId="77777777" w:rsidR="00201E0A" w:rsidRPr="00C04160" w:rsidRDefault="00201E0A" w:rsidP="00201E0A">
      <w:pPr>
        <w:rPr>
          <w:szCs w:val="20"/>
        </w:rPr>
      </w:pPr>
    </w:p>
    <w:p w14:paraId="535786A9" w14:textId="77777777" w:rsidR="00201E0A" w:rsidRPr="00C04160" w:rsidRDefault="00201E0A" w:rsidP="00201E0A">
      <w:pPr>
        <w:pStyle w:val="card"/>
        <w:rPr>
          <w:sz w:val="14"/>
          <w:szCs w:val="20"/>
        </w:rPr>
      </w:pPr>
      <w:r w:rsidRPr="00C04160">
        <w:rPr>
          <w:sz w:val="14"/>
          <w:szCs w:val="20"/>
        </w:rPr>
        <w:t>Obviously</w:t>
      </w:r>
      <w:r w:rsidRPr="00C04160">
        <w:rPr>
          <w:sz w:val="14"/>
          <w:szCs w:val="20"/>
          <w:highlight w:val="yellow"/>
        </w:rPr>
        <w:t xml:space="preserve">, </w:t>
      </w:r>
      <w:r w:rsidRPr="00C04160">
        <w:rPr>
          <w:rStyle w:val="UnderlineChar"/>
          <w:rFonts w:ascii="Garamond" w:eastAsia="Calibri" w:hAnsi="Garamond"/>
          <w:highlight w:val="yellow"/>
        </w:rPr>
        <w:t>it is of vital importance</w:t>
      </w:r>
      <w:r w:rsidRPr="00C04160">
        <w:rPr>
          <w:rStyle w:val="UnderlineChar"/>
          <w:rFonts w:ascii="Garamond" w:eastAsia="Calibri" w:hAnsi="Garamond"/>
        </w:rPr>
        <w:t xml:space="preserve"> to the U</w:t>
      </w:r>
      <w:r w:rsidRPr="00C04160">
        <w:rPr>
          <w:sz w:val="14"/>
          <w:szCs w:val="20"/>
        </w:rPr>
        <w:t xml:space="preserve">nited </w:t>
      </w:r>
      <w:r w:rsidRPr="00C04160">
        <w:rPr>
          <w:rStyle w:val="UnderlineChar"/>
          <w:rFonts w:ascii="Garamond" w:eastAsia="Calibri" w:hAnsi="Garamond"/>
        </w:rPr>
        <w:t>S</w:t>
      </w:r>
      <w:r w:rsidRPr="00C04160">
        <w:rPr>
          <w:sz w:val="14"/>
          <w:szCs w:val="20"/>
        </w:rPr>
        <w:t xml:space="preserve">tates </w:t>
      </w:r>
      <w:r w:rsidRPr="00C04160">
        <w:rPr>
          <w:rStyle w:val="UnderlineChar"/>
          <w:rFonts w:ascii="Garamond" w:eastAsia="Calibri" w:hAnsi="Garamond"/>
          <w:highlight w:val="yellow"/>
        </w:rPr>
        <w:t>that the PRC does not become the hegemon of Eastern Eurasia</w:t>
      </w:r>
      <w:r w:rsidRPr="00C04160">
        <w:rPr>
          <w:sz w:val="14"/>
          <w:szCs w:val="20"/>
        </w:rPr>
        <w:t xml:space="preserve">. As noted above, however, regardless of what Washington does, China's success in such an endeavor is not as easily attainable as pessimists might assume. The PRC appears to be on track to be a very great power indeed, but geopolitical conditions are not favorable for any Chinese effort to establish sole hegemony; a robust multipolar system should suffice to keep China in check, even with only minimal American intervention in local squabbles. </w:t>
      </w:r>
      <w:r w:rsidRPr="00C04160">
        <w:rPr>
          <w:rStyle w:val="UnderlineChar"/>
          <w:rFonts w:ascii="Garamond" w:eastAsia="Calibri" w:hAnsi="Garamond"/>
          <w:highlight w:val="yellow"/>
        </w:rPr>
        <w:t>The</w:t>
      </w:r>
      <w:r w:rsidRPr="00C04160">
        <w:rPr>
          <w:sz w:val="14"/>
          <w:szCs w:val="20"/>
        </w:rPr>
        <w:t xml:space="preserve"> more worrisome </w:t>
      </w:r>
      <w:r w:rsidRPr="00C04160">
        <w:rPr>
          <w:rStyle w:val="UnderlineChar"/>
          <w:rFonts w:ascii="Garamond" w:eastAsia="Calibri" w:hAnsi="Garamond"/>
          <w:highlight w:val="yellow"/>
        </w:rPr>
        <w:t>danger is that Beijing will</w:t>
      </w:r>
      <w:r w:rsidRPr="00C04160">
        <w:rPr>
          <w:rStyle w:val="UnderlineChar"/>
          <w:rFonts w:ascii="Garamond" w:eastAsia="Calibri" w:hAnsi="Garamond"/>
        </w:rPr>
        <w:t xml:space="preserve"> </w:t>
      </w:r>
      <w:r w:rsidRPr="00C04160">
        <w:rPr>
          <w:rStyle w:val="UnderlineChar"/>
          <w:rFonts w:ascii="Garamond" w:eastAsia="Calibri" w:hAnsi="Garamond"/>
          <w:highlight w:val="yellow"/>
        </w:rPr>
        <w:t>cooperate with a great power partner, establishing a very muscular axis. Such an entity would present a critical danger to the balance of power</w:t>
      </w:r>
      <w:r w:rsidRPr="00C04160">
        <w:rPr>
          <w:sz w:val="14"/>
          <w:szCs w:val="20"/>
        </w:rPr>
        <w:t xml:space="preserve">, thus both </w:t>
      </w:r>
      <w:r w:rsidRPr="00C04160">
        <w:rPr>
          <w:rStyle w:val="UnderlineChar"/>
          <w:rFonts w:ascii="Garamond" w:eastAsia="Calibri" w:hAnsi="Garamond"/>
          <w:highlight w:val="yellow"/>
        </w:rPr>
        <w:t>necessitating</w:t>
      </w:r>
      <w:r w:rsidRPr="00C04160">
        <w:rPr>
          <w:rStyle w:val="UnderlineChar"/>
          <w:rFonts w:ascii="Garamond" w:eastAsia="Calibri" w:hAnsi="Garamond"/>
        </w:rPr>
        <w:t xml:space="preserve"> very</w:t>
      </w:r>
      <w:r w:rsidRPr="00C04160">
        <w:rPr>
          <w:szCs w:val="20"/>
          <w:u w:val="single"/>
        </w:rPr>
        <w:t xml:space="preserve"> </w:t>
      </w:r>
      <w:r w:rsidRPr="00C04160">
        <w:rPr>
          <w:rStyle w:val="BoldUnderlineChar"/>
          <w:rFonts w:ascii="Garamond" w:hAnsi="Garamond"/>
          <w:szCs w:val="20"/>
        </w:rPr>
        <w:t xml:space="preserve">active </w:t>
      </w:r>
      <w:r w:rsidRPr="00C04160">
        <w:rPr>
          <w:rStyle w:val="BoldUnderlineChar"/>
          <w:rFonts w:ascii="Garamond" w:hAnsi="Garamond"/>
          <w:szCs w:val="20"/>
          <w:highlight w:val="yellow"/>
        </w:rPr>
        <w:t>American intervention</w:t>
      </w:r>
      <w:r w:rsidRPr="00C04160">
        <w:rPr>
          <w:szCs w:val="20"/>
          <w:u w:val="single"/>
        </w:rPr>
        <w:t xml:space="preserve"> </w:t>
      </w:r>
      <w:r w:rsidRPr="00C04160">
        <w:rPr>
          <w:rStyle w:val="UnderlineChar"/>
          <w:rFonts w:ascii="Garamond" w:eastAsia="Calibri" w:hAnsi="Garamond"/>
        </w:rPr>
        <w:t xml:space="preserve">in Eastern Eurasia </w:t>
      </w:r>
      <w:r w:rsidRPr="00C04160">
        <w:rPr>
          <w:rStyle w:val="UnderlineChar"/>
          <w:rFonts w:ascii="Garamond" w:eastAsia="Calibri" w:hAnsi="Garamond"/>
          <w:highlight w:val="yellow"/>
        </w:rPr>
        <w:t>and</w:t>
      </w:r>
      <w:r w:rsidRPr="00C04160">
        <w:rPr>
          <w:szCs w:val="20"/>
          <w:highlight w:val="yellow"/>
          <w:u w:val="single"/>
        </w:rPr>
        <w:t xml:space="preserve"> </w:t>
      </w:r>
      <w:r w:rsidRPr="00C04160">
        <w:rPr>
          <w:rStyle w:val="BoldUnderlineChar"/>
          <w:rFonts w:ascii="Garamond" w:hAnsi="Garamond"/>
          <w:szCs w:val="20"/>
          <w:highlight w:val="yellow"/>
        </w:rPr>
        <w:t>creating the</w:t>
      </w:r>
      <w:r w:rsidRPr="00C04160">
        <w:rPr>
          <w:sz w:val="14"/>
          <w:szCs w:val="20"/>
        </w:rPr>
        <w:t xml:space="preserve"> underlying </w:t>
      </w:r>
      <w:r w:rsidRPr="00C04160">
        <w:rPr>
          <w:rStyle w:val="BoldUnderlineChar"/>
          <w:rFonts w:ascii="Garamond" w:hAnsi="Garamond"/>
          <w:szCs w:val="20"/>
          <w:highlight w:val="yellow"/>
        </w:rPr>
        <w:t>conditions for a massive</w:t>
      </w:r>
      <w:r w:rsidRPr="00C04160">
        <w:rPr>
          <w:sz w:val="14"/>
          <w:szCs w:val="20"/>
        </w:rPr>
        <w:t xml:space="preserve">, and probably </w:t>
      </w:r>
      <w:r w:rsidRPr="00C04160">
        <w:rPr>
          <w:rStyle w:val="BoldUnderlineChar"/>
          <w:rFonts w:ascii="Garamond" w:hAnsi="Garamond"/>
          <w:szCs w:val="20"/>
          <w:highlight w:val="yellow"/>
        </w:rPr>
        <w:t>nuclear, great power war</w:t>
      </w:r>
      <w:r w:rsidRPr="00C04160">
        <w:rPr>
          <w:sz w:val="14"/>
          <w:szCs w:val="20"/>
        </w:rPr>
        <w:t>. Absent such a "super-threat," however, the demands on American leaders will be far more subtle: creating the conditions for Washington's gentle decline from playing the role of unipolar quasi-hegemon to being "merely" the greatest of the world's powers, while aiding in the creation of a healthy multipolar system that is not marked by close great power alliances.</w:t>
      </w:r>
    </w:p>
    <w:p w14:paraId="6F8CC087" w14:textId="4AC612B4" w:rsidR="00616E65" w:rsidRPr="00C04160" w:rsidRDefault="00616E65" w:rsidP="00616E65">
      <w:pPr>
        <w:pStyle w:val="Heading4"/>
      </w:pPr>
      <w:r>
        <w:t xml:space="preserve">US </w:t>
      </w:r>
      <w:r w:rsidRPr="00C04160">
        <w:t xml:space="preserve">Primacy solves </w:t>
      </w:r>
      <w:r w:rsidRPr="00C04160">
        <w:rPr>
          <w:u w:val="single"/>
        </w:rPr>
        <w:t>arms races</w:t>
      </w:r>
      <w:r w:rsidRPr="00C04160">
        <w:t xml:space="preserve">, </w:t>
      </w:r>
      <w:r w:rsidRPr="00C04160">
        <w:rPr>
          <w:u w:val="single"/>
        </w:rPr>
        <w:t>land grabs</w:t>
      </w:r>
      <w:r w:rsidRPr="00C04160">
        <w:t xml:space="preserve">, </w:t>
      </w:r>
      <w:r w:rsidRPr="00C04160">
        <w:rPr>
          <w:u w:val="single"/>
        </w:rPr>
        <w:t>rogue states</w:t>
      </w:r>
      <w:r w:rsidRPr="00C04160">
        <w:t xml:space="preserve">, and </w:t>
      </w:r>
      <w:r w:rsidRPr="00C04160">
        <w:rPr>
          <w:u w:val="single"/>
        </w:rPr>
        <w:t>great power war</w:t>
      </w:r>
      <w:r w:rsidRPr="00C04160">
        <w:t xml:space="preserve"> </w:t>
      </w:r>
    </w:p>
    <w:p w14:paraId="05C2E4B2" w14:textId="77777777" w:rsidR="00616E65" w:rsidRPr="00C04160" w:rsidRDefault="00616E65" w:rsidP="00616E65">
      <w:r w:rsidRPr="00C04160">
        <w:rPr>
          <w:b/>
        </w:rPr>
        <w:t>Brands 18</w:t>
      </w:r>
      <w:r w:rsidRPr="00C04160">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0CC38A3" w14:textId="77777777" w:rsidR="00616E65" w:rsidRPr="00C04160" w:rsidRDefault="00616E65" w:rsidP="00616E65">
      <w:r w:rsidRPr="00C04160">
        <w:rPr>
          <w:rStyle w:val="StyleUnderline"/>
        </w:rPr>
        <w:t xml:space="preserve">Since World War II, the United States has had a military </w:t>
      </w:r>
      <w:r w:rsidRPr="00C04160">
        <w:rPr>
          <w:rStyle w:val="Emphasis"/>
        </w:rPr>
        <w:t>second to none</w:t>
      </w:r>
      <w:r w:rsidRPr="00C04160">
        <w:t xml:space="preserve">. Since the Cold War, </w:t>
      </w:r>
      <w:r w:rsidRPr="00C04160">
        <w:rPr>
          <w:rStyle w:val="StyleUnderline"/>
          <w:highlight w:val="yellow"/>
        </w:rPr>
        <w:t xml:space="preserve">America </w:t>
      </w:r>
      <w:r w:rsidRPr="00C04160">
        <w:rPr>
          <w:rStyle w:val="StyleUnderline"/>
        </w:rPr>
        <w:t xml:space="preserve">has </w:t>
      </w:r>
      <w:r w:rsidRPr="00C04160">
        <w:rPr>
          <w:rStyle w:val="Emphasis"/>
          <w:highlight w:val="yellow"/>
        </w:rPr>
        <w:t>committed</w:t>
      </w:r>
      <w:r w:rsidRPr="00C04160">
        <w:rPr>
          <w:rStyle w:val="StyleUnderline"/>
          <w:highlight w:val="yellow"/>
        </w:rPr>
        <w:t xml:space="preserve"> to</w:t>
      </w:r>
      <w:r w:rsidRPr="00C04160">
        <w:rPr>
          <w:rStyle w:val="StyleUnderline"/>
        </w:rPr>
        <w:t xml:space="preserve"> having</w:t>
      </w:r>
      <w:r w:rsidRPr="00C04160">
        <w:t xml:space="preserve"> </w:t>
      </w:r>
      <w:r w:rsidRPr="00C04160">
        <w:rPr>
          <w:rStyle w:val="Emphasis"/>
          <w:highlight w:val="yellow"/>
        </w:rPr>
        <w:t>overwhelming</w:t>
      </w:r>
      <w:r w:rsidRPr="00C04160">
        <w:rPr>
          <w:rStyle w:val="Emphasis"/>
        </w:rPr>
        <w:t xml:space="preserve"> military </w:t>
      </w:r>
      <w:r w:rsidRPr="00C04160">
        <w:rPr>
          <w:rStyle w:val="Emphasis"/>
          <w:highlight w:val="yellow"/>
        </w:rPr>
        <w:t>primacy</w:t>
      </w:r>
      <w:r w:rsidRPr="00C04160">
        <w:t xml:space="preserve">. The idea, as George W. Bush declared in 2002, that America must possess “strengths beyond challenge” has featured in every major U.S. strategy document for a quarter century; it has also been reflected in concrete terms.6 </w:t>
      </w:r>
    </w:p>
    <w:p w14:paraId="55A592FD" w14:textId="77777777" w:rsidR="00616E65" w:rsidRPr="00C04160" w:rsidRDefault="00616E65" w:rsidP="00616E65">
      <w:pPr>
        <w:rPr>
          <w:rStyle w:val="Emphasis"/>
        </w:rPr>
      </w:pPr>
      <w:r w:rsidRPr="00C04160">
        <w:t xml:space="preserve">From the early 1990s, for example, the </w:t>
      </w:r>
      <w:r w:rsidRPr="00C04160">
        <w:rPr>
          <w:rStyle w:val="Emphasis"/>
          <w:highlight w:val="yellow"/>
        </w:rPr>
        <w:t>U</w:t>
      </w:r>
      <w:r w:rsidRPr="00C04160">
        <w:rPr>
          <w:rStyle w:val="StyleUnderline"/>
        </w:rPr>
        <w:t>nited</w:t>
      </w:r>
      <w:r w:rsidRPr="00C04160">
        <w:rPr>
          <w:rStyle w:val="StyleUnderline"/>
          <w:highlight w:val="yellow"/>
        </w:rPr>
        <w:t xml:space="preserve"> </w:t>
      </w:r>
      <w:r w:rsidRPr="00C04160">
        <w:rPr>
          <w:rStyle w:val="Emphasis"/>
          <w:highlight w:val="yellow"/>
        </w:rPr>
        <w:t>S</w:t>
      </w:r>
      <w:r w:rsidRPr="00C04160">
        <w:rPr>
          <w:rStyle w:val="StyleUnderline"/>
        </w:rPr>
        <w:t>tates</w:t>
      </w:r>
      <w:r w:rsidRPr="00C04160">
        <w:rPr>
          <w:rStyle w:val="StyleUnderline"/>
          <w:highlight w:val="yellow"/>
        </w:rPr>
        <w:t xml:space="preserve"> </w:t>
      </w:r>
      <w:r w:rsidRPr="00C04160">
        <w:rPr>
          <w:rStyle w:val="StyleUnderline"/>
        </w:rPr>
        <w:t xml:space="preserve">consistently accounted for around 35 to 45 percent of world defense spending and </w:t>
      </w:r>
      <w:r w:rsidRPr="00C04160">
        <w:rPr>
          <w:rStyle w:val="StyleUnderline"/>
          <w:highlight w:val="yellow"/>
        </w:rPr>
        <w:t xml:space="preserve">maintained </w:t>
      </w:r>
      <w:r w:rsidRPr="00C04160">
        <w:rPr>
          <w:rStyle w:val="Emphasis"/>
          <w:highlight w:val="yellow"/>
        </w:rPr>
        <w:t xml:space="preserve">peerless </w:t>
      </w:r>
      <w:r w:rsidRPr="00C04160">
        <w:rPr>
          <w:rStyle w:val="Emphasis"/>
        </w:rPr>
        <w:t xml:space="preserve">global </w:t>
      </w:r>
      <w:r w:rsidRPr="00C04160">
        <w:rPr>
          <w:rStyle w:val="Emphasis"/>
          <w:highlight w:val="yellow"/>
        </w:rPr>
        <w:t>power-projection</w:t>
      </w:r>
      <w:r w:rsidRPr="00C04160">
        <w:rPr>
          <w:rStyle w:val="Emphasis"/>
        </w:rPr>
        <w:t xml:space="preserve"> capabilities</w:t>
      </w:r>
      <w:r w:rsidRPr="00C04160">
        <w:t xml:space="preserve">.7 Perhaps more important, U.S. </w:t>
      </w:r>
      <w:r w:rsidRPr="00C04160">
        <w:rPr>
          <w:rStyle w:val="StyleUnderline"/>
        </w:rPr>
        <w:t xml:space="preserve">primacy was also </w:t>
      </w:r>
      <w:r w:rsidRPr="00C04160">
        <w:rPr>
          <w:rStyle w:val="StyleUnderline"/>
          <w:highlight w:val="yellow"/>
        </w:rPr>
        <w:t>unrivaled in key</w:t>
      </w:r>
      <w:r w:rsidRPr="00C04160">
        <w:rPr>
          <w:rStyle w:val="StyleUnderline"/>
        </w:rPr>
        <w:t xml:space="preserve"> overseas </w:t>
      </w:r>
      <w:r w:rsidRPr="00C04160">
        <w:rPr>
          <w:rStyle w:val="Emphasis"/>
        </w:rPr>
        <w:t xml:space="preserve">strategic </w:t>
      </w:r>
      <w:r w:rsidRPr="00C04160">
        <w:rPr>
          <w:rStyle w:val="Emphasis"/>
          <w:highlight w:val="yellow"/>
        </w:rPr>
        <w:t>regions</w:t>
      </w:r>
      <w:r w:rsidRPr="00C04160">
        <w:t>—</w:t>
      </w:r>
      <w:r w:rsidRPr="00C04160">
        <w:rPr>
          <w:rStyle w:val="Emphasis"/>
        </w:rPr>
        <w:t>Europe, East Asia, the Middle East</w:t>
      </w:r>
      <w:r w:rsidRPr="00C04160">
        <w:t xml:space="preserve">. </w:t>
      </w:r>
      <w:r w:rsidRPr="00C04160">
        <w:rPr>
          <w:rStyle w:val="StyleUnderline"/>
        </w:rPr>
        <w:t xml:space="preserve">From </w:t>
      </w:r>
      <w:r w:rsidRPr="00C04160">
        <w:rPr>
          <w:rStyle w:val="Emphasis"/>
        </w:rPr>
        <w:t>thrashing Saddam</w:t>
      </w:r>
      <w:r w:rsidRPr="00C04160">
        <w:t xml:space="preserve"> Hussein’s million-man Iraqi military </w:t>
      </w:r>
      <w:r w:rsidRPr="00C04160">
        <w:rPr>
          <w:rStyle w:val="StyleUnderline"/>
        </w:rPr>
        <w:t xml:space="preserve">during Operation Desert Storm, to deploying—with impunity—two carrier strike groups off Taiwan during the China-Taiwan crisis of 1995– 96, </w:t>
      </w:r>
      <w:r w:rsidRPr="00C04160">
        <w:rPr>
          <w:rStyle w:val="StyleUnderline"/>
          <w:highlight w:val="yellow"/>
        </w:rPr>
        <w:t xml:space="preserve">Washington has been able to project military power </w:t>
      </w:r>
      <w:r w:rsidRPr="00C04160">
        <w:rPr>
          <w:rStyle w:val="Emphasis"/>
          <w:highlight w:val="yellow"/>
        </w:rPr>
        <w:t>superior</w:t>
      </w:r>
      <w:r w:rsidRPr="00C04160">
        <w:rPr>
          <w:rStyle w:val="StyleUnderline"/>
          <w:highlight w:val="yellow"/>
        </w:rPr>
        <w:t xml:space="preserve"> to any</w:t>
      </w:r>
      <w:r w:rsidRPr="00C04160">
        <w:rPr>
          <w:rStyle w:val="StyleUnderline"/>
        </w:rPr>
        <w:t xml:space="preserve">thing a </w:t>
      </w:r>
      <w:r w:rsidRPr="00C04160">
        <w:rPr>
          <w:rStyle w:val="Emphasis"/>
        </w:rPr>
        <w:t>regional</w:t>
      </w:r>
      <w:r w:rsidRPr="00C04160">
        <w:rPr>
          <w:rStyle w:val="Emphasis"/>
          <w:highlight w:val="yellow"/>
        </w:rPr>
        <w:t xml:space="preserve"> rival </w:t>
      </w:r>
      <w:r w:rsidRPr="00C04160">
        <w:rPr>
          <w:rStyle w:val="StyleUnderline"/>
        </w:rPr>
        <w:t xml:space="preserve">could employ even </w:t>
      </w:r>
      <w:r w:rsidRPr="00C04160">
        <w:rPr>
          <w:rStyle w:val="Emphasis"/>
          <w:highlight w:val="yellow"/>
        </w:rPr>
        <w:t xml:space="preserve">on its own </w:t>
      </w:r>
      <w:r w:rsidRPr="00C04160">
        <w:rPr>
          <w:rStyle w:val="Emphasis"/>
        </w:rPr>
        <w:t xml:space="preserve">geopolitical </w:t>
      </w:r>
      <w:r w:rsidRPr="00C04160">
        <w:rPr>
          <w:rStyle w:val="Emphasis"/>
          <w:highlight w:val="yellow"/>
        </w:rPr>
        <w:t>doorstep</w:t>
      </w:r>
      <w:r w:rsidRPr="00C04160">
        <w:rPr>
          <w:rStyle w:val="Emphasis"/>
        </w:rPr>
        <w:t>.</w:t>
      </w:r>
    </w:p>
    <w:p w14:paraId="4C04E294" w14:textId="77777777" w:rsidR="00616E65" w:rsidRPr="00C04160" w:rsidRDefault="00616E65" w:rsidP="00616E65">
      <w:r w:rsidRPr="00C04160">
        <w:t xml:space="preserve">This </w:t>
      </w:r>
      <w:r w:rsidRPr="00C04160">
        <w:rPr>
          <w:rStyle w:val="Emphasis"/>
          <w:highlight w:val="yellow"/>
        </w:rPr>
        <w:t>military dominance</w:t>
      </w:r>
      <w:r w:rsidRPr="00C04160">
        <w:t xml:space="preserve"> </w:t>
      </w:r>
      <w:r w:rsidRPr="00C04160">
        <w:rPr>
          <w:rStyle w:val="StyleUnderline"/>
        </w:rPr>
        <w:t xml:space="preserve">has </w:t>
      </w:r>
      <w:r w:rsidRPr="00C04160">
        <w:rPr>
          <w:rStyle w:val="StyleUnderline"/>
          <w:highlight w:val="yellow"/>
        </w:rPr>
        <w:t>constituted the</w:t>
      </w:r>
      <w:r w:rsidRPr="00C04160">
        <w:rPr>
          <w:highlight w:val="yellow"/>
        </w:rPr>
        <w:t xml:space="preserve"> </w:t>
      </w:r>
      <w:r w:rsidRPr="00C04160">
        <w:rPr>
          <w:rStyle w:val="Emphasis"/>
          <w:highlight w:val="yellow"/>
        </w:rPr>
        <w:t xml:space="preserve">hard-power backbone </w:t>
      </w:r>
      <w:r w:rsidRPr="00C04160">
        <w:rPr>
          <w:rStyle w:val="StyleUnderline"/>
          <w:highlight w:val="yellow"/>
        </w:rPr>
        <w:t>of</w:t>
      </w:r>
      <w:r w:rsidRPr="00C04160">
        <w:rPr>
          <w:rStyle w:val="StyleUnderline"/>
        </w:rPr>
        <w:t xml:space="preserve"> an ambitious </w:t>
      </w:r>
      <w:r w:rsidRPr="00C04160">
        <w:rPr>
          <w:rStyle w:val="StyleUnderline"/>
          <w:highlight w:val="yellow"/>
        </w:rPr>
        <w:t>global strategy</w:t>
      </w:r>
      <w:r w:rsidRPr="00C04160">
        <w:rPr>
          <w:rStyle w:val="StyleUnderline"/>
        </w:rPr>
        <w:t xml:space="preserve">. </w:t>
      </w:r>
      <w:r w:rsidRPr="00C04160">
        <w:t>After the Cold War, U.S.</w:t>
      </w:r>
      <w:r w:rsidRPr="00C04160">
        <w:rPr>
          <w:rStyle w:val="StyleUnderline"/>
        </w:rPr>
        <w:t xml:space="preserve"> policymakers committed to averting a return to the </w:t>
      </w:r>
      <w:r w:rsidRPr="00C04160">
        <w:rPr>
          <w:rStyle w:val="Emphasis"/>
        </w:rPr>
        <w:t>unstable multipolarity</w:t>
      </w:r>
      <w:r w:rsidRPr="00C04160">
        <w:rPr>
          <w:rStyle w:val="StyleUnderline"/>
        </w:rPr>
        <w:t xml:space="preserve"> of earlier eras, and to perpetuating the more favorable unipolar order.</w:t>
      </w:r>
      <w:r w:rsidRPr="00C04160">
        <w:t xml:space="preserve"> </w:t>
      </w:r>
      <w:r w:rsidRPr="00C04160">
        <w:rPr>
          <w:rStyle w:val="StyleUnderline"/>
        </w:rPr>
        <w:t xml:space="preserve">They committed to building on the successes of the postwar era by further advancing </w:t>
      </w:r>
      <w:r w:rsidRPr="00C04160">
        <w:rPr>
          <w:rStyle w:val="Emphasis"/>
        </w:rPr>
        <w:t>liberal political values</w:t>
      </w:r>
      <w:r w:rsidRPr="00C04160">
        <w:rPr>
          <w:rStyle w:val="StyleUnderline"/>
        </w:rPr>
        <w:t xml:space="preserve"> and an open international </w:t>
      </w:r>
      <w:r w:rsidRPr="00C04160">
        <w:rPr>
          <w:rStyle w:val="Emphasis"/>
        </w:rPr>
        <w:t>economy</w:t>
      </w:r>
      <w:r w:rsidRPr="00C04160">
        <w:rPr>
          <w:rStyle w:val="StyleUnderline"/>
        </w:rPr>
        <w:t xml:space="preserve">, </w:t>
      </w:r>
      <w:r w:rsidRPr="00C04160">
        <w:rPr>
          <w:rStyle w:val="StyleUnderline"/>
          <w:highlight w:val="yellow"/>
        </w:rPr>
        <w:t>and</w:t>
      </w:r>
      <w:r w:rsidRPr="00C04160">
        <w:rPr>
          <w:rStyle w:val="StyleUnderline"/>
        </w:rPr>
        <w:t xml:space="preserve"> to </w:t>
      </w:r>
      <w:r w:rsidRPr="00C04160">
        <w:rPr>
          <w:rStyle w:val="Emphasis"/>
          <w:highlight w:val="yellow"/>
        </w:rPr>
        <w:t>suppressing</w:t>
      </w:r>
      <w:r w:rsidRPr="00C04160">
        <w:rPr>
          <w:rStyle w:val="StyleUnderline"/>
        </w:rPr>
        <w:t xml:space="preserve"> international scourges such as </w:t>
      </w:r>
      <w:r w:rsidRPr="00C04160">
        <w:rPr>
          <w:rStyle w:val="Emphasis"/>
        </w:rPr>
        <w:t xml:space="preserve">rogue </w:t>
      </w:r>
      <w:r w:rsidRPr="00C04160">
        <w:rPr>
          <w:rStyle w:val="Emphasis"/>
          <w:highlight w:val="yellow"/>
        </w:rPr>
        <w:t>states</w:t>
      </w:r>
      <w:r w:rsidRPr="00C04160">
        <w:rPr>
          <w:rStyle w:val="StyleUnderline"/>
          <w:highlight w:val="yellow"/>
        </w:rPr>
        <w:t xml:space="preserve">, </w:t>
      </w:r>
      <w:r w:rsidRPr="00C04160">
        <w:rPr>
          <w:rStyle w:val="Emphasis"/>
          <w:highlight w:val="yellow"/>
        </w:rPr>
        <w:t>nuclear proliferation</w:t>
      </w:r>
      <w:r w:rsidRPr="00C04160">
        <w:rPr>
          <w:rStyle w:val="StyleUnderline"/>
          <w:highlight w:val="yellow"/>
        </w:rPr>
        <w:t xml:space="preserve">, and catastrophic </w:t>
      </w:r>
      <w:r w:rsidRPr="00C04160">
        <w:rPr>
          <w:rStyle w:val="Emphasis"/>
          <w:highlight w:val="yellow"/>
        </w:rPr>
        <w:t>terrorism</w:t>
      </w:r>
      <w:r w:rsidRPr="00C04160">
        <w:rPr>
          <w:rStyle w:val="StyleUnderline"/>
        </w:rPr>
        <w:t xml:space="preserve">. </w:t>
      </w:r>
      <w:r w:rsidRPr="00C04160">
        <w:t xml:space="preserve">And because they recognized that military force remained the ultima ratio </w:t>
      </w:r>
      <w:proofErr w:type="spellStart"/>
      <w:r w:rsidRPr="00C04160">
        <w:t>regum</w:t>
      </w:r>
      <w:proofErr w:type="spellEnd"/>
      <w:r w:rsidRPr="00C04160">
        <w:t xml:space="preserve">, </w:t>
      </w:r>
      <w:r w:rsidRPr="00C04160">
        <w:rPr>
          <w:rStyle w:val="StyleUnderline"/>
        </w:rPr>
        <w:t>they understood the</w:t>
      </w:r>
      <w:r w:rsidRPr="00C04160">
        <w:t xml:space="preserve"> </w:t>
      </w:r>
      <w:r w:rsidRPr="00C04160">
        <w:rPr>
          <w:rStyle w:val="Emphasis"/>
        </w:rPr>
        <w:t>centrality</w:t>
      </w:r>
      <w:r w:rsidRPr="00C04160">
        <w:t xml:space="preserve"> </w:t>
      </w:r>
      <w:r w:rsidRPr="00C04160">
        <w:rPr>
          <w:rStyle w:val="StyleUnderline"/>
        </w:rPr>
        <w:t>of military preponderance</w:t>
      </w:r>
      <w:r w:rsidRPr="00C04160">
        <w:t xml:space="preserve">. </w:t>
      </w:r>
    </w:p>
    <w:p w14:paraId="72752C77" w14:textId="77777777" w:rsidR="00616E65" w:rsidRPr="00C04160" w:rsidRDefault="00616E65" w:rsidP="00616E65">
      <w:pPr>
        <w:rPr>
          <w:rStyle w:val="StyleUnderline"/>
        </w:rPr>
      </w:pPr>
      <w:r w:rsidRPr="00C04160">
        <w:rPr>
          <w:rStyle w:val="StyleUnderline"/>
          <w:highlight w:val="yellow"/>
        </w:rPr>
        <w:t xml:space="preserve">Washington would </w:t>
      </w:r>
      <w:r w:rsidRPr="00C04160">
        <w:rPr>
          <w:rStyle w:val="Emphasis"/>
          <w:highlight w:val="yellow"/>
        </w:rPr>
        <w:t>need</w:t>
      </w:r>
      <w:r w:rsidRPr="00C04160">
        <w:rPr>
          <w:rStyle w:val="StyleUnderline"/>
          <w:highlight w:val="yellow"/>
        </w:rPr>
        <w:t xml:space="preserve"> the </w:t>
      </w:r>
      <w:r w:rsidRPr="00C04160">
        <w:rPr>
          <w:rStyle w:val="Emphasis"/>
          <w:highlight w:val="yellow"/>
        </w:rPr>
        <w:t>military power</w:t>
      </w:r>
      <w:r w:rsidRPr="00C04160">
        <w:t xml:space="preserve"> </w:t>
      </w:r>
      <w:r w:rsidRPr="00C04160">
        <w:rPr>
          <w:rStyle w:val="StyleUnderline"/>
        </w:rPr>
        <w:t xml:space="preserve">necessary </w:t>
      </w:r>
      <w:r w:rsidRPr="00C04160">
        <w:rPr>
          <w:rStyle w:val="StyleUnderline"/>
          <w:highlight w:val="yellow"/>
        </w:rPr>
        <w:t xml:space="preserve">to </w:t>
      </w:r>
      <w:r w:rsidRPr="00C04160">
        <w:rPr>
          <w:rStyle w:val="Emphasis"/>
          <w:highlight w:val="yellow"/>
        </w:rPr>
        <w:t>underwrite</w:t>
      </w:r>
      <w:r w:rsidRPr="00C04160">
        <w:rPr>
          <w:rStyle w:val="StyleUnderline"/>
        </w:rPr>
        <w:t xml:space="preserve"> worldwide </w:t>
      </w:r>
      <w:r w:rsidRPr="00C04160">
        <w:rPr>
          <w:rStyle w:val="Emphasis"/>
          <w:highlight w:val="yellow"/>
        </w:rPr>
        <w:t>alliance commitments</w:t>
      </w:r>
      <w:r w:rsidRPr="00C04160">
        <w:rPr>
          <w:rStyle w:val="StyleUnderline"/>
        </w:rPr>
        <w:t xml:space="preserve">. </w:t>
      </w:r>
      <w:r w:rsidRPr="00C04160">
        <w:rPr>
          <w:rStyle w:val="StyleUnderline"/>
          <w:highlight w:val="yellow"/>
        </w:rPr>
        <w:t xml:space="preserve">It would have to preserve </w:t>
      </w:r>
      <w:r w:rsidRPr="00C04160">
        <w:rPr>
          <w:rStyle w:val="Emphasis"/>
          <w:highlight w:val="yellow"/>
        </w:rPr>
        <w:t>substantial overmatch</w:t>
      </w:r>
      <w:r w:rsidRPr="00C04160">
        <w:rPr>
          <w:highlight w:val="yellow"/>
        </w:rPr>
        <w:t xml:space="preserve"> </w:t>
      </w:r>
      <w:r w:rsidRPr="00C04160">
        <w:rPr>
          <w:rStyle w:val="StyleUnderline"/>
        </w:rPr>
        <w:t>versus any potential</w:t>
      </w:r>
      <w:r w:rsidRPr="00C04160">
        <w:t xml:space="preserve"> </w:t>
      </w:r>
      <w:r w:rsidRPr="00C04160">
        <w:rPr>
          <w:rStyle w:val="Emphasis"/>
        </w:rPr>
        <w:t xml:space="preserve">great-power rival. </w:t>
      </w:r>
      <w:r w:rsidRPr="00C04160">
        <w:t xml:space="preserve">It must be able to answer the sharpest challenges to the international system, such as Saddam’s invasion of Kuwait in 1990 or jihadist extremism after 9/11. Finally, </w:t>
      </w:r>
      <w:r w:rsidRPr="00C04160">
        <w:rPr>
          <w:rStyle w:val="StyleUnderline"/>
        </w:rPr>
        <w:t xml:space="preserve">because prevailing global </w:t>
      </w:r>
      <w:r w:rsidRPr="00C04160">
        <w:rPr>
          <w:rStyle w:val="Emphasis"/>
          <w:highlight w:val="yellow"/>
        </w:rPr>
        <w:t>norms</w:t>
      </w:r>
      <w:r w:rsidRPr="00C04160">
        <w:rPr>
          <w:rStyle w:val="StyleUnderline"/>
        </w:rPr>
        <w:t xml:space="preserve"> generally </w:t>
      </w:r>
      <w:r w:rsidRPr="00C04160">
        <w:rPr>
          <w:rStyle w:val="StyleUnderline"/>
          <w:highlight w:val="yellow"/>
        </w:rPr>
        <w:t xml:space="preserve">reflect </w:t>
      </w:r>
      <w:r w:rsidRPr="00C04160">
        <w:rPr>
          <w:rStyle w:val="Emphasis"/>
          <w:highlight w:val="yellow"/>
        </w:rPr>
        <w:t>hard-power realities</w:t>
      </w:r>
      <w:r w:rsidRPr="00C04160">
        <w:rPr>
          <w:rStyle w:val="StyleUnderline"/>
        </w:rPr>
        <w:t xml:space="preserve">, America would need the superiority to assure that its own </w:t>
      </w:r>
      <w:r w:rsidRPr="00C04160">
        <w:rPr>
          <w:rStyle w:val="Emphasis"/>
        </w:rPr>
        <w:t>values remained ascendant</w:t>
      </w:r>
      <w:r w:rsidRPr="00C04160">
        <w:rPr>
          <w:rStyle w:val="StyleUnderline"/>
        </w:rPr>
        <w:t>. It was impolitic to say that U.S.</w:t>
      </w:r>
      <w:r w:rsidRPr="00C04160">
        <w:rPr>
          <w:rStyle w:val="StyleUnderline"/>
          <w:highlight w:val="yellow"/>
        </w:rPr>
        <w:t xml:space="preserve"> strategy</w:t>
      </w:r>
      <w:r w:rsidRPr="00C04160">
        <w:rPr>
          <w:rStyle w:val="StyleUnderline"/>
        </w:rPr>
        <w:t xml:space="preserve"> and the international order </w:t>
      </w:r>
      <w:r w:rsidRPr="00C04160">
        <w:rPr>
          <w:rStyle w:val="StyleUnderline"/>
          <w:highlight w:val="yellow"/>
        </w:rPr>
        <w:t>required</w:t>
      </w:r>
      <w:r w:rsidRPr="00C04160">
        <w:rPr>
          <w:rStyle w:val="StyleUnderline"/>
        </w:rPr>
        <w:t xml:space="preserve"> “</w:t>
      </w:r>
      <w:r w:rsidRPr="00C04160">
        <w:rPr>
          <w:rStyle w:val="Emphasis"/>
          <w:highlight w:val="yellow"/>
        </w:rPr>
        <w:t>strengths beyond challenge</w:t>
      </w:r>
      <w:r w:rsidRPr="00C04160">
        <w:rPr>
          <w:rStyle w:val="StyleUnderline"/>
        </w:rPr>
        <w:t>,” but it was not at all inaccurate.</w:t>
      </w:r>
    </w:p>
    <w:p w14:paraId="1437D63B" w14:textId="77777777" w:rsidR="00616E65" w:rsidRPr="00C04160" w:rsidRDefault="00616E65" w:rsidP="00616E65">
      <w:r w:rsidRPr="00C04160">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D2258CB" w14:textId="77777777" w:rsidR="00616E65" w:rsidRPr="00C04160" w:rsidRDefault="00616E65" w:rsidP="00616E65">
      <w:pPr>
        <w:rPr>
          <w:rStyle w:val="StyleUnderline"/>
        </w:rPr>
      </w:pPr>
      <w:r w:rsidRPr="00C04160">
        <w:t xml:space="preserve">Yet U.S. strategy also heeded, at least until recently, </w:t>
      </w:r>
      <w:r w:rsidRPr="00C04160">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C04160">
        <w:t xml:space="preserve">. </w:t>
      </w:r>
      <w:r w:rsidRPr="00C04160">
        <w:rPr>
          <w:rStyle w:val="Emphasis"/>
          <w:highlight w:val="yellow"/>
        </w:rPr>
        <w:t>Alliances</w:t>
      </w:r>
      <w:r w:rsidRPr="00C04160">
        <w:rPr>
          <w:highlight w:val="yellow"/>
        </w:rPr>
        <w:t xml:space="preserve"> </w:t>
      </w:r>
      <w:r w:rsidRPr="00C04160">
        <w:rPr>
          <w:rStyle w:val="StyleUnderline"/>
          <w:highlight w:val="yellow"/>
        </w:rPr>
        <w:t>would</w:t>
      </w:r>
      <w:r w:rsidRPr="00C04160">
        <w:rPr>
          <w:highlight w:val="yellow"/>
        </w:rPr>
        <w:t xml:space="preserve"> </w:t>
      </w:r>
      <w:r w:rsidRPr="00C04160">
        <w:rPr>
          <w:rStyle w:val="Emphasis"/>
          <w:highlight w:val="yellow"/>
        </w:rPr>
        <w:t>lose credibility</w:t>
      </w:r>
      <w:r w:rsidRPr="00C04160">
        <w:t xml:space="preserve">; </w:t>
      </w:r>
      <w:r w:rsidRPr="00C04160">
        <w:rPr>
          <w:rStyle w:val="StyleUnderline"/>
        </w:rPr>
        <w:t>the</w:t>
      </w:r>
      <w:r w:rsidRPr="00C04160">
        <w:t xml:space="preserve"> </w:t>
      </w:r>
      <w:r w:rsidRPr="00C04160">
        <w:rPr>
          <w:rStyle w:val="StyleUnderline"/>
          <w:highlight w:val="yellow"/>
        </w:rPr>
        <w:t>stability</w:t>
      </w:r>
      <w:r w:rsidRPr="00C04160">
        <w:rPr>
          <w:rStyle w:val="StyleUnderline"/>
        </w:rPr>
        <w:t xml:space="preserve"> of key </w:t>
      </w:r>
      <w:r w:rsidRPr="00C04160">
        <w:rPr>
          <w:rStyle w:val="Emphasis"/>
        </w:rPr>
        <w:t>regions</w:t>
      </w:r>
      <w:r w:rsidRPr="00C04160">
        <w:rPr>
          <w:rStyle w:val="StyleUnderline"/>
        </w:rPr>
        <w:t xml:space="preserve"> </w:t>
      </w:r>
      <w:r w:rsidRPr="00C04160">
        <w:rPr>
          <w:rStyle w:val="StyleUnderline"/>
          <w:highlight w:val="yellow"/>
        </w:rPr>
        <w:t xml:space="preserve">would be </w:t>
      </w:r>
      <w:r w:rsidRPr="00C04160">
        <w:rPr>
          <w:rStyle w:val="Emphasis"/>
          <w:highlight w:val="yellow"/>
        </w:rPr>
        <w:t>eroded</w:t>
      </w:r>
      <w:r w:rsidRPr="00C04160">
        <w:rPr>
          <w:highlight w:val="yellow"/>
        </w:rPr>
        <w:t xml:space="preserve">; </w:t>
      </w:r>
      <w:r w:rsidRPr="00C04160">
        <w:rPr>
          <w:rStyle w:val="Emphasis"/>
          <w:highlight w:val="yellow"/>
        </w:rPr>
        <w:t>rivals would be emboldened</w:t>
      </w:r>
      <w:r w:rsidRPr="00C04160">
        <w:t xml:space="preserve">; </w:t>
      </w:r>
      <w:r w:rsidRPr="00C04160">
        <w:rPr>
          <w:rStyle w:val="Emphasis"/>
        </w:rPr>
        <w:t xml:space="preserve">international </w:t>
      </w:r>
      <w:r w:rsidRPr="00C04160">
        <w:rPr>
          <w:rStyle w:val="Emphasis"/>
          <w:highlight w:val="yellow"/>
        </w:rPr>
        <w:t>crises would go unaddressed</w:t>
      </w:r>
      <w:r w:rsidRPr="00C04160">
        <w:t xml:space="preserve">. American </w:t>
      </w:r>
      <w:r w:rsidRPr="00C04160">
        <w:rPr>
          <w:rStyle w:val="StyleUnderline"/>
          <w:highlight w:val="yellow"/>
        </w:rPr>
        <w:t>primacy was</w:t>
      </w:r>
      <w:r w:rsidRPr="00C04160">
        <w:rPr>
          <w:rStyle w:val="StyleUnderline"/>
        </w:rPr>
        <w:t xml:space="preserve"> thus like </w:t>
      </w:r>
      <w:r w:rsidRPr="00C04160">
        <w:rPr>
          <w:rStyle w:val="StyleUnderline"/>
          <w:highlight w:val="yellow"/>
        </w:rPr>
        <w:t xml:space="preserve">a </w:t>
      </w:r>
      <w:r w:rsidRPr="00C04160">
        <w:rPr>
          <w:rStyle w:val="Emphasis"/>
          <w:highlight w:val="yellow"/>
        </w:rPr>
        <w:t>reasonably priced insurance policy</w:t>
      </w:r>
      <w:r w:rsidRPr="00C04160">
        <w:t xml:space="preserve">. </w:t>
      </w:r>
      <w:r w:rsidRPr="00C04160">
        <w:rPr>
          <w:rStyle w:val="StyleUnderline"/>
        </w:rPr>
        <w:t>It required nontrivial expenditures, but protected against far costlier outcomes.</w:t>
      </w:r>
      <w:r w:rsidRPr="00C04160">
        <w:t>9 Washington paid its insurance premiums for two decades after the Cold War. But more</w:t>
      </w:r>
      <w:r w:rsidRPr="00C04160">
        <w:rPr>
          <w:rStyle w:val="StyleUnderline"/>
        </w:rPr>
        <w:t xml:space="preserve"> recently American primacy and strategic solvency have been imperiled.</w:t>
      </w:r>
    </w:p>
    <w:p w14:paraId="69B548E6" w14:textId="77777777" w:rsidR="00616E65" w:rsidRPr="00C04160" w:rsidRDefault="00616E65" w:rsidP="00616E65">
      <w:r w:rsidRPr="00C04160">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C04160">
        <w:rPr>
          <w:rStyle w:val="StyleUnderline"/>
        </w:rPr>
        <w:t xml:space="preserve">two decades after the Soviet collapse, </w:t>
      </w:r>
      <w:r w:rsidRPr="00C04160">
        <w:rPr>
          <w:rStyle w:val="StyleUnderline"/>
          <w:highlight w:val="yellow"/>
        </w:rPr>
        <w:t xml:space="preserve">the world was characterized by </w:t>
      </w:r>
      <w:r w:rsidRPr="00C04160">
        <w:rPr>
          <w:rStyle w:val="Emphasis"/>
        </w:rPr>
        <w:t xml:space="preserve">remarkably low levels of great-power competition, </w:t>
      </w:r>
      <w:r w:rsidRPr="00C04160">
        <w:rPr>
          <w:rStyle w:val="StyleUnderline"/>
          <w:highlight w:val="yellow"/>
        </w:rPr>
        <w:t xml:space="preserve">high levels of </w:t>
      </w:r>
      <w:r w:rsidRPr="00C04160">
        <w:rPr>
          <w:rStyle w:val="Emphasis"/>
          <w:highlight w:val="yellow"/>
        </w:rPr>
        <w:t>security</w:t>
      </w:r>
      <w:r w:rsidRPr="00C04160">
        <w:rPr>
          <w:rStyle w:val="StyleUnderline"/>
          <w:highlight w:val="yellow"/>
        </w:rPr>
        <w:t xml:space="preserve"> in</w:t>
      </w:r>
      <w:r w:rsidRPr="00C04160">
        <w:rPr>
          <w:rStyle w:val="StyleUnderline"/>
        </w:rPr>
        <w:t xml:space="preserve"> key theaters such as </w:t>
      </w:r>
      <w:r w:rsidRPr="00C04160">
        <w:rPr>
          <w:rStyle w:val="Emphasis"/>
          <w:highlight w:val="yellow"/>
        </w:rPr>
        <w:t>Europe</w:t>
      </w:r>
      <w:r w:rsidRPr="00C04160">
        <w:rPr>
          <w:rStyle w:val="StyleUnderline"/>
          <w:highlight w:val="yellow"/>
        </w:rPr>
        <w:t xml:space="preserve"> and </w:t>
      </w:r>
      <w:r w:rsidRPr="00C04160">
        <w:rPr>
          <w:rStyle w:val="Emphasis"/>
          <w:highlight w:val="yellow"/>
        </w:rPr>
        <w:t>East Asia</w:t>
      </w:r>
      <w:r w:rsidRPr="00C04160">
        <w:rPr>
          <w:rStyle w:val="StyleUnderline"/>
          <w:highlight w:val="yellow"/>
        </w:rPr>
        <w:t xml:space="preserve">, and </w:t>
      </w:r>
      <w:r w:rsidRPr="00C04160">
        <w:rPr>
          <w:rStyle w:val="StyleUnderline"/>
        </w:rPr>
        <w:t xml:space="preserve">the </w:t>
      </w:r>
      <w:r w:rsidRPr="00C04160">
        <w:rPr>
          <w:rStyle w:val="Emphasis"/>
        </w:rPr>
        <w:t xml:space="preserve">comparative </w:t>
      </w:r>
      <w:r w:rsidRPr="00C04160">
        <w:rPr>
          <w:rStyle w:val="Emphasis"/>
          <w:highlight w:val="yellow"/>
        </w:rPr>
        <w:t>weakness</w:t>
      </w:r>
      <w:r w:rsidRPr="00C04160">
        <w:rPr>
          <w:rStyle w:val="StyleUnderline"/>
          <w:highlight w:val="yellow"/>
        </w:rPr>
        <w:t xml:space="preserve"> of</w:t>
      </w:r>
      <w:r w:rsidRPr="00C04160">
        <w:rPr>
          <w:rStyle w:val="StyleUnderline"/>
        </w:rPr>
        <w:t xml:space="preserve"> those “</w:t>
      </w:r>
      <w:r w:rsidRPr="00C04160">
        <w:rPr>
          <w:rStyle w:val="Emphasis"/>
          <w:highlight w:val="yellow"/>
        </w:rPr>
        <w:t>rogue” actors</w:t>
      </w:r>
      <w:r w:rsidRPr="00C04160">
        <w:rPr>
          <w:rStyle w:val="StyleUnderline"/>
        </w:rPr>
        <w:t>—Iran, Iraq, North Korea, al-Qaeda—who most aggressively challenged American power.</w:t>
      </w:r>
      <w:r w:rsidRPr="00C04160">
        <w:t xml:space="preserve"> During the 1990s, some observers even spoke of a “strategic pause,” the idea being that the end of the Cold War had afforded the United States a respite from normal levels of geopolitical danger and competition. Now, however, </w:t>
      </w:r>
      <w:r w:rsidRPr="00C04160">
        <w:rPr>
          <w:rStyle w:val="Emphasis"/>
          <w:highlight w:val="yellow"/>
        </w:rPr>
        <w:t xml:space="preserve">the </w:t>
      </w:r>
      <w:r w:rsidRPr="00C04160">
        <w:rPr>
          <w:rStyle w:val="Emphasis"/>
        </w:rPr>
        <w:t xml:space="preserve">strategic </w:t>
      </w:r>
      <w:r w:rsidRPr="00C04160">
        <w:rPr>
          <w:rStyle w:val="Emphasis"/>
          <w:highlight w:val="yellow"/>
        </w:rPr>
        <w:t>horizon is darkening</w:t>
      </w:r>
      <w:r w:rsidRPr="00C04160">
        <w:t>, due to four factors.</w:t>
      </w:r>
    </w:p>
    <w:p w14:paraId="0BB09515" w14:textId="77777777" w:rsidR="00487064" w:rsidRDefault="00616E65" w:rsidP="00616E65">
      <w:r w:rsidRPr="00C04160">
        <w:t xml:space="preserve">First, </w:t>
      </w:r>
      <w:r w:rsidRPr="00C04160">
        <w:rPr>
          <w:rStyle w:val="Emphasis"/>
          <w:highlight w:val="yellow"/>
        </w:rPr>
        <w:t xml:space="preserve">great-power </w:t>
      </w:r>
      <w:r w:rsidRPr="00C04160">
        <w:rPr>
          <w:rStyle w:val="Emphasis"/>
        </w:rPr>
        <w:t xml:space="preserve">military </w:t>
      </w:r>
      <w:r w:rsidRPr="00C04160">
        <w:rPr>
          <w:rStyle w:val="Emphasis"/>
          <w:highlight w:val="yellow"/>
        </w:rPr>
        <w:t>competition is back</w:t>
      </w:r>
      <w:r w:rsidRPr="00C04160">
        <w:t xml:space="preserve">. </w:t>
      </w:r>
      <w:r w:rsidRPr="00C04160">
        <w:rPr>
          <w:rStyle w:val="StyleUnderline"/>
        </w:rPr>
        <w:t>The world’s two leading authoritarian powers</w:t>
      </w:r>
      <w:r w:rsidRPr="00C04160">
        <w:t>—</w:t>
      </w:r>
      <w:r w:rsidRPr="00C04160">
        <w:rPr>
          <w:rStyle w:val="Emphasis"/>
          <w:highlight w:val="yellow"/>
        </w:rPr>
        <w:t>China</w:t>
      </w:r>
      <w:r w:rsidRPr="00C04160">
        <w:rPr>
          <w:highlight w:val="yellow"/>
        </w:rPr>
        <w:t xml:space="preserve"> </w:t>
      </w:r>
      <w:r w:rsidRPr="00C04160">
        <w:rPr>
          <w:rStyle w:val="StyleUnderline"/>
          <w:highlight w:val="yellow"/>
        </w:rPr>
        <w:t>and</w:t>
      </w:r>
      <w:r w:rsidRPr="00C04160">
        <w:rPr>
          <w:highlight w:val="yellow"/>
        </w:rPr>
        <w:t xml:space="preserve"> </w:t>
      </w:r>
      <w:r w:rsidRPr="00C04160">
        <w:rPr>
          <w:rStyle w:val="Emphasis"/>
          <w:highlight w:val="yellow"/>
        </w:rPr>
        <w:t>Russia</w:t>
      </w:r>
      <w:r w:rsidRPr="00C04160">
        <w:rPr>
          <w:highlight w:val="yellow"/>
        </w:rPr>
        <w:t>—</w:t>
      </w:r>
      <w:r w:rsidRPr="00C04160">
        <w:rPr>
          <w:rStyle w:val="StyleUnderline"/>
          <w:highlight w:val="yellow"/>
        </w:rPr>
        <w:t xml:space="preserve">are seeking </w:t>
      </w:r>
      <w:r w:rsidRPr="00C04160">
        <w:rPr>
          <w:rStyle w:val="Emphasis"/>
          <w:highlight w:val="yellow"/>
        </w:rPr>
        <w:t>regional hegemony</w:t>
      </w:r>
      <w:r w:rsidRPr="00C04160">
        <w:rPr>
          <w:highlight w:val="yellow"/>
        </w:rPr>
        <w:t>,</w:t>
      </w:r>
    </w:p>
    <w:p w14:paraId="0066D2B8" w14:textId="77777777" w:rsidR="00487064" w:rsidRDefault="00487064" w:rsidP="00616E65"/>
    <w:p w14:paraId="5903610F" w14:textId="77777777" w:rsidR="00487064" w:rsidRDefault="00487064" w:rsidP="00616E65"/>
    <w:p w14:paraId="704B2890" w14:textId="77777777" w:rsidR="00487064" w:rsidRDefault="00487064" w:rsidP="00616E65"/>
    <w:p w14:paraId="6ABA81A2" w14:textId="71AF61E3" w:rsidR="00616E65" w:rsidRPr="00C04160" w:rsidRDefault="00616E65" w:rsidP="00616E65">
      <w:pPr>
        <w:rPr>
          <w:rStyle w:val="Emphasis"/>
        </w:rPr>
      </w:pPr>
      <w:r w:rsidRPr="00C04160">
        <w:t xml:space="preserve"> </w:t>
      </w:r>
      <w:r w:rsidRPr="00C04160">
        <w:rPr>
          <w:rStyle w:val="StyleUnderline"/>
        </w:rPr>
        <w:t xml:space="preserve">contesting global norms such as nonaggression and freedom of navigation, </w:t>
      </w:r>
      <w:r w:rsidRPr="00C04160">
        <w:rPr>
          <w:rStyle w:val="StyleUnderline"/>
          <w:highlight w:val="yellow"/>
        </w:rPr>
        <w:t xml:space="preserve">and developing the </w:t>
      </w:r>
      <w:r w:rsidRPr="00C04160">
        <w:rPr>
          <w:rStyle w:val="Emphasis"/>
          <w:highlight w:val="yellow"/>
        </w:rPr>
        <w:t>military punch</w:t>
      </w:r>
      <w:r w:rsidRPr="00C04160">
        <w:rPr>
          <w:rStyle w:val="StyleUnderline"/>
          <w:highlight w:val="yellow"/>
        </w:rPr>
        <w:t xml:space="preserve"> </w:t>
      </w:r>
      <w:r w:rsidRPr="00C04160">
        <w:rPr>
          <w:rStyle w:val="StyleUnderline"/>
        </w:rPr>
        <w:t>to underwrite these ambitions</w:t>
      </w:r>
      <w:r w:rsidRPr="00C04160">
        <w:t>. Notwithstanding severe economic and demographic problems</w:t>
      </w:r>
      <w:r w:rsidRPr="00C04160">
        <w:rPr>
          <w:rStyle w:val="StyleUnderline"/>
        </w:rPr>
        <w:t xml:space="preserve">, </w:t>
      </w:r>
      <w:r w:rsidRPr="00C04160">
        <w:rPr>
          <w:rStyle w:val="StyleUnderline"/>
          <w:highlight w:val="yellow"/>
        </w:rPr>
        <w:t>Russia</w:t>
      </w:r>
      <w:r w:rsidRPr="00C04160">
        <w:rPr>
          <w:rStyle w:val="StyleUnderline"/>
        </w:rPr>
        <w:t xml:space="preserve"> has </w:t>
      </w:r>
      <w:r w:rsidRPr="00C04160">
        <w:rPr>
          <w:rStyle w:val="StyleUnderline"/>
          <w:highlight w:val="yellow"/>
        </w:rPr>
        <w:t xml:space="preserve">conducted a major </w:t>
      </w:r>
      <w:r w:rsidRPr="00C04160">
        <w:rPr>
          <w:rStyle w:val="StyleUnderline"/>
        </w:rPr>
        <w:t xml:space="preserve">military </w:t>
      </w:r>
      <w:r w:rsidRPr="00C04160">
        <w:rPr>
          <w:rStyle w:val="Emphasis"/>
          <w:highlight w:val="yellow"/>
        </w:rPr>
        <w:t>modernization</w:t>
      </w:r>
      <w:r w:rsidRPr="00C04160">
        <w:rPr>
          <w:rStyle w:val="StyleUnderline"/>
          <w:highlight w:val="yellow"/>
        </w:rPr>
        <w:t xml:space="preserve"> emphasizing </w:t>
      </w:r>
      <w:r w:rsidRPr="00C04160">
        <w:rPr>
          <w:rStyle w:val="Emphasis"/>
          <w:highlight w:val="yellow"/>
        </w:rPr>
        <w:t>nuclear weapons</w:t>
      </w:r>
      <w:r w:rsidRPr="00C04160">
        <w:rPr>
          <w:rStyle w:val="StyleUnderline"/>
        </w:rPr>
        <w:t>, high-end conventional capabilities, and rapid-deployment and special operations forces— and utilized many of these capabilities in conflicts in Ukraine and Syria</w:t>
      </w:r>
      <w:r w:rsidRPr="00C04160">
        <w:t xml:space="preserve">.10 </w:t>
      </w:r>
      <w:r w:rsidRPr="00C04160">
        <w:rPr>
          <w:rStyle w:val="StyleUnderline"/>
          <w:highlight w:val="yellow"/>
        </w:rPr>
        <w:t>China</w:t>
      </w:r>
      <w:r w:rsidRPr="00C04160">
        <w:t xml:space="preserve">, meanwhile, </w:t>
      </w:r>
      <w:r w:rsidRPr="00C04160">
        <w:rPr>
          <w:rStyle w:val="StyleUnderline"/>
        </w:rPr>
        <w:t xml:space="preserve">has </w:t>
      </w:r>
      <w:r w:rsidRPr="00C04160">
        <w:rPr>
          <w:rStyle w:val="StyleUnderline"/>
          <w:highlight w:val="yellow"/>
        </w:rPr>
        <w:t xml:space="preserve">carried out a </w:t>
      </w:r>
      <w:r w:rsidRPr="00C04160">
        <w:rPr>
          <w:rStyle w:val="Emphasis"/>
          <w:highlight w:val="yellow"/>
        </w:rPr>
        <w:t>buildup of historic proportions,</w:t>
      </w:r>
      <w:r w:rsidRPr="00C04160">
        <w:t xml:space="preserve"> with constant-dollar defense outlays rising from US$26 billion in 1995 to US$226 billion in 2016.11 Ominously, </w:t>
      </w:r>
      <w:r w:rsidRPr="00C04160">
        <w:rPr>
          <w:rStyle w:val="StyleUnderline"/>
        </w:rPr>
        <w:t xml:space="preserve">these </w:t>
      </w:r>
      <w:r w:rsidRPr="00C04160">
        <w:rPr>
          <w:rStyle w:val="StyleUnderline"/>
          <w:highlight w:val="yellow"/>
        </w:rPr>
        <w:t>expenditures</w:t>
      </w:r>
      <w:r w:rsidRPr="00C04160">
        <w:rPr>
          <w:rStyle w:val="StyleUnderline"/>
        </w:rPr>
        <w:t xml:space="preserve"> have </w:t>
      </w:r>
      <w:r w:rsidRPr="00C04160">
        <w:rPr>
          <w:rStyle w:val="StyleUnderline"/>
          <w:highlight w:val="yellow"/>
        </w:rPr>
        <w:t>funded</w:t>
      </w:r>
      <w:r w:rsidRPr="00C04160">
        <w:rPr>
          <w:rStyle w:val="StyleUnderline"/>
        </w:rPr>
        <w:t xml:space="preserve"> development of </w:t>
      </w:r>
      <w:r w:rsidRPr="00C04160">
        <w:rPr>
          <w:rStyle w:val="Emphasis"/>
          <w:highlight w:val="yellow"/>
        </w:rPr>
        <w:t>power-projection</w:t>
      </w:r>
      <w:r w:rsidRPr="00C04160">
        <w:rPr>
          <w:rStyle w:val="StyleUnderline"/>
          <w:highlight w:val="yellow"/>
        </w:rPr>
        <w:t xml:space="preserve"> and</w:t>
      </w:r>
      <w:r w:rsidRPr="00C04160">
        <w:rPr>
          <w:rStyle w:val="StyleUnderline"/>
        </w:rPr>
        <w:t xml:space="preserve"> </w:t>
      </w:r>
      <w:proofErr w:type="spellStart"/>
      <w:r w:rsidRPr="00C04160">
        <w:rPr>
          <w:rStyle w:val="StyleUnderline"/>
        </w:rPr>
        <w:t>antiaccess</w:t>
      </w:r>
      <w:proofErr w:type="spellEnd"/>
      <w:r w:rsidRPr="00C04160">
        <w:rPr>
          <w:rStyle w:val="StyleUnderline"/>
        </w:rPr>
        <w:t>/area denial</w:t>
      </w:r>
      <w:r w:rsidRPr="00C04160">
        <w:t xml:space="preserve"> </w:t>
      </w:r>
      <w:r w:rsidRPr="00C04160">
        <w:rPr>
          <w:highlight w:val="yellow"/>
        </w:rPr>
        <w:t>(</w:t>
      </w:r>
      <w:r w:rsidRPr="00C04160">
        <w:rPr>
          <w:rStyle w:val="Emphasis"/>
          <w:highlight w:val="yellow"/>
        </w:rPr>
        <w:t xml:space="preserve">A2/AD) </w:t>
      </w:r>
      <w:r w:rsidRPr="00C04160">
        <w:rPr>
          <w:rStyle w:val="Emphasis"/>
        </w:rPr>
        <w:t>tools</w:t>
      </w:r>
      <w:r w:rsidRPr="00C04160">
        <w:t xml:space="preserve"> </w:t>
      </w:r>
      <w:r w:rsidRPr="00C04160">
        <w:rPr>
          <w:rStyle w:val="StyleUnderline"/>
        </w:rPr>
        <w:t>necessary to threaten China’s neighbors and complicate U.S. intervention on their behalf</w:t>
      </w:r>
      <w:r w:rsidRPr="00C04160">
        <w:t xml:space="preserve">. Washington has grown accustomed to having a generational military lead; </w:t>
      </w:r>
      <w:r w:rsidRPr="00C04160">
        <w:rPr>
          <w:rStyle w:val="StyleUnderline"/>
        </w:rPr>
        <w:t xml:space="preserve">Russian and Chinese modernization efforts are now creating a </w:t>
      </w:r>
      <w:r w:rsidRPr="00C04160">
        <w:rPr>
          <w:rStyle w:val="Emphasis"/>
        </w:rPr>
        <w:t xml:space="preserve">far more competitive environment. </w:t>
      </w:r>
    </w:p>
    <w:p w14:paraId="100C1B24" w14:textId="77777777" w:rsidR="00616E65" w:rsidRPr="00C04160" w:rsidRDefault="00616E65" w:rsidP="00616E65">
      <w:pPr>
        <w:rPr>
          <w:rStyle w:val="StyleUnderline"/>
        </w:rPr>
      </w:pPr>
      <w:r w:rsidRPr="00C04160">
        <w:t xml:space="preserve">Second, the </w:t>
      </w:r>
      <w:r w:rsidRPr="00C04160">
        <w:rPr>
          <w:rStyle w:val="Emphasis"/>
        </w:rPr>
        <w:t>international outlaws</w:t>
      </w:r>
      <w:r w:rsidRPr="00C04160">
        <w:rPr>
          <w:rStyle w:val="StyleUnderline"/>
        </w:rPr>
        <w:t xml:space="preserve"> are no longer so </w:t>
      </w:r>
      <w:r w:rsidRPr="00C04160">
        <w:rPr>
          <w:rStyle w:val="Emphasis"/>
        </w:rPr>
        <w:t>weak</w:t>
      </w:r>
      <w:r w:rsidRPr="00C04160">
        <w:rPr>
          <w:rStyle w:val="StyleUnderline"/>
        </w:rPr>
        <w:t>.</w:t>
      </w:r>
      <w:r w:rsidRPr="00C04160">
        <w:t xml:space="preserve"> </w:t>
      </w:r>
      <w:r w:rsidRPr="00C04160">
        <w:rPr>
          <w:rStyle w:val="Emphasis"/>
          <w:highlight w:val="yellow"/>
        </w:rPr>
        <w:t>North Korea</w:t>
      </w:r>
      <w:r w:rsidRPr="00C04160">
        <w:rPr>
          <w:rStyle w:val="Emphasis"/>
        </w:rPr>
        <w:t>’s</w:t>
      </w:r>
      <w:r w:rsidRPr="00C04160">
        <w:t xml:space="preserve"> </w:t>
      </w:r>
      <w:r w:rsidRPr="00C04160">
        <w:rPr>
          <w:rStyle w:val="StyleUnderline"/>
        </w:rPr>
        <w:t xml:space="preserve">conventional forces have atrophied, but it has </w:t>
      </w:r>
      <w:r w:rsidRPr="00C04160">
        <w:rPr>
          <w:rStyle w:val="StyleUnderline"/>
          <w:highlight w:val="yellow"/>
        </w:rPr>
        <w:t xml:space="preserve">amassed a </w:t>
      </w:r>
      <w:r w:rsidRPr="00C04160">
        <w:rPr>
          <w:rStyle w:val="StyleUnderline"/>
        </w:rPr>
        <w:t xml:space="preserve">growing </w:t>
      </w:r>
      <w:r w:rsidRPr="00C04160">
        <w:rPr>
          <w:rStyle w:val="Emphasis"/>
          <w:highlight w:val="yellow"/>
        </w:rPr>
        <w:t>nuclear arsenal</w:t>
      </w:r>
      <w:r w:rsidRPr="00C04160">
        <w:t xml:space="preserve"> </w:t>
      </w:r>
      <w:r w:rsidRPr="00C04160">
        <w:rPr>
          <w:rStyle w:val="StyleUnderline"/>
        </w:rPr>
        <w:t xml:space="preserve">and is developing an intercontinental delivery capability that will soon allow it to threaten not just America’s regional allies but also the </w:t>
      </w:r>
      <w:r w:rsidRPr="00C04160">
        <w:rPr>
          <w:rStyle w:val="Emphasis"/>
        </w:rPr>
        <w:t>continental United States</w:t>
      </w:r>
      <w:r w:rsidRPr="00C04160">
        <w:t xml:space="preserve">.12 </w:t>
      </w:r>
      <w:r w:rsidRPr="00C04160">
        <w:rPr>
          <w:rStyle w:val="Emphasis"/>
          <w:highlight w:val="yellow"/>
        </w:rPr>
        <w:t>Iran</w:t>
      </w:r>
      <w:r w:rsidRPr="00C04160">
        <w:rPr>
          <w:highlight w:val="yellow"/>
        </w:rPr>
        <w:t xml:space="preserve"> </w:t>
      </w:r>
      <w:r w:rsidRPr="00C04160">
        <w:rPr>
          <w:rStyle w:val="StyleUnderline"/>
          <w:highlight w:val="yellow"/>
        </w:rPr>
        <w:t>remains a</w:t>
      </w:r>
      <w:r w:rsidRPr="00C04160">
        <w:rPr>
          <w:highlight w:val="yellow"/>
        </w:rPr>
        <w:t xml:space="preserve"> </w:t>
      </w:r>
      <w:r w:rsidRPr="00C04160">
        <w:rPr>
          <w:rStyle w:val="Emphasis"/>
          <w:highlight w:val="yellow"/>
        </w:rPr>
        <w:t xml:space="preserve">nuclear threshold </w:t>
      </w:r>
      <w:r w:rsidRPr="00C04160">
        <w:rPr>
          <w:rStyle w:val="Emphasis"/>
        </w:rPr>
        <w:t>state,</w:t>
      </w:r>
      <w:r w:rsidRPr="00C04160">
        <w:t xml:space="preserve"> one </w:t>
      </w:r>
      <w:r w:rsidRPr="00C04160">
        <w:rPr>
          <w:rStyle w:val="StyleUnderline"/>
        </w:rPr>
        <w:t xml:space="preserve">that continues to develop ballistic missiles and A2/AD capabilities while employing </w:t>
      </w:r>
      <w:r w:rsidRPr="00C04160">
        <w:rPr>
          <w:rStyle w:val="Emphasis"/>
        </w:rPr>
        <w:t>sectarian</w:t>
      </w:r>
      <w:r w:rsidRPr="00C04160">
        <w:rPr>
          <w:rStyle w:val="StyleUnderline"/>
        </w:rPr>
        <w:t xml:space="preserve"> and </w:t>
      </w:r>
      <w:r w:rsidRPr="00C04160">
        <w:rPr>
          <w:rStyle w:val="Emphasis"/>
        </w:rPr>
        <w:t>proxy forces</w:t>
      </w:r>
      <w:r w:rsidRPr="00C04160">
        <w:rPr>
          <w:rStyle w:val="StyleUnderline"/>
        </w:rPr>
        <w:t xml:space="preserve"> across the Middle East</w:t>
      </w:r>
      <w:r w:rsidRPr="00C04160">
        <w:t xml:space="preserve">. </w:t>
      </w:r>
      <w:r w:rsidRPr="00C04160">
        <w:rPr>
          <w:rStyle w:val="StyleUnderline"/>
          <w:highlight w:val="yellow"/>
        </w:rPr>
        <w:t>The Islamic State</w:t>
      </w:r>
      <w:r w:rsidRPr="00C04160">
        <w:t xml:space="preserve">, for its part, </w:t>
      </w:r>
      <w:r w:rsidRPr="00C04160">
        <w:rPr>
          <w:rStyle w:val="StyleUnderline"/>
        </w:rPr>
        <w:t xml:space="preserve">is headed for defeat, but has </w:t>
      </w:r>
      <w:r w:rsidRPr="00C04160">
        <w:rPr>
          <w:rStyle w:val="StyleUnderline"/>
          <w:highlight w:val="yellow"/>
        </w:rPr>
        <w:t>displayed</w:t>
      </w:r>
      <w:r w:rsidRPr="00C04160">
        <w:t xml:space="preserve"> </w:t>
      </w:r>
      <w:r w:rsidRPr="00C04160">
        <w:rPr>
          <w:rStyle w:val="StyleUnderline"/>
        </w:rPr>
        <w:t xml:space="preserve">military </w:t>
      </w:r>
      <w:r w:rsidRPr="00C04160">
        <w:rPr>
          <w:rStyle w:val="StyleUnderline"/>
          <w:highlight w:val="yellow"/>
        </w:rPr>
        <w:t xml:space="preserve">capabilities </w:t>
      </w:r>
      <w:r w:rsidRPr="00C04160">
        <w:rPr>
          <w:rStyle w:val="Emphasis"/>
          <w:highlight w:val="yellow"/>
        </w:rPr>
        <w:t>unprecedented</w:t>
      </w:r>
      <w:r w:rsidRPr="00C04160">
        <w:rPr>
          <w:highlight w:val="yellow"/>
        </w:rPr>
        <w:t xml:space="preserve"> </w:t>
      </w:r>
      <w:r w:rsidRPr="00C04160">
        <w:rPr>
          <w:rStyle w:val="StyleUnderline"/>
          <w:highlight w:val="yellow"/>
        </w:rPr>
        <w:t xml:space="preserve">for any </w:t>
      </w:r>
      <w:r w:rsidRPr="00C04160">
        <w:rPr>
          <w:rStyle w:val="Emphasis"/>
          <w:highlight w:val="yellow"/>
        </w:rPr>
        <w:t>terrorist group</w:t>
      </w:r>
      <w:r w:rsidRPr="00C04160">
        <w:rPr>
          <w:rStyle w:val="StyleUnderline"/>
          <w:highlight w:val="yellow"/>
        </w:rPr>
        <w:t>,</w:t>
      </w:r>
      <w:r w:rsidRPr="00C04160">
        <w:rPr>
          <w:highlight w:val="yellow"/>
        </w:rPr>
        <w:t xml:space="preserve"> </w:t>
      </w:r>
      <w:r w:rsidRPr="00C04160">
        <w:rPr>
          <w:rStyle w:val="StyleUnderline"/>
        </w:rPr>
        <w:t>and shown that</w:t>
      </w:r>
      <w:r w:rsidRPr="00C04160">
        <w:t xml:space="preserve"> </w:t>
      </w:r>
      <w:r w:rsidRPr="00C04160">
        <w:rPr>
          <w:rStyle w:val="Emphasis"/>
        </w:rPr>
        <w:t>counterterrorism</w:t>
      </w:r>
      <w:r w:rsidRPr="00C04160">
        <w:t xml:space="preserve"> </w:t>
      </w:r>
      <w:r w:rsidRPr="00C04160">
        <w:rPr>
          <w:rStyle w:val="StyleUnderline"/>
        </w:rPr>
        <w:t xml:space="preserve">will continue to place </w:t>
      </w:r>
      <w:r w:rsidRPr="00C04160">
        <w:rPr>
          <w:rStyle w:val="Emphasis"/>
        </w:rPr>
        <w:t>significant operational demands</w:t>
      </w:r>
      <w:r w:rsidRPr="00C04160">
        <w:rPr>
          <w:rStyle w:val="StyleUnderline"/>
        </w:rPr>
        <w:t xml:space="preserve"> on U.S. forces whether in this context or in others. </w:t>
      </w:r>
      <w:r w:rsidRPr="00C04160">
        <w:t>Rogue actors have long preoccupied American planners, but</w:t>
      </w:r>
      <w:r w:rsidRPr="00C04160">
        <w:rPr>
          <w:rStyle w:val="StyleUnderline"/>
        </w:rPr>
        <w:t xml:space="preserve"> </w:t>
      </w:r>
      <w:r w:rsidRPr="00C04160">
        <w:rPr>
          <w:rStyle w:val="Emphasis"/>
        </w:rPr>
        <w:t>the rogues are now more capable</w:t>
      </w:r>
      <w:r w:rsidRPr="00C04160">
        <w:rPr>
          <w:rStyle w:val="StyleUnderline"/>
        </w:rPr>
        <w:t xml:space="preserve"> than at any time in decades.</w:t>
      </w:r>
    </w:p>
    <w:p w14:paraId="3B79EE26" w14:textId="77777777" w:rsidR="00616E65" w:rsidRPr="00C04160" w:rsidRDefault="00616E65" w:rsidP="00616E65">
      <w:r w:rsidRPr="00C04160">
        <w:t xml:space="preserve">Third, </w:t>
      </w:r>
      <w:r w:rsidRPr="00C04160">
        <w:rPr>
          <w:rStyle w:val="StyleUnderline"/>
        </w:rPr>
        <w:t>the</w:t>
      </w:r>
      <w:r w:rsidRPr="00C04160">
        <w:t xml:space="preserve"> </w:t>
      </w:r>
      <w:r w:rsidRPr="00C04160">
        <w:rPr>
          <w:rStyle w:val="Emphasis"/>
        </w:rPr>
        <w:t xml:space="preserve">democratization of </w:t>
      </w:r>
      <w:r w:rsidRPr="00C04160">
        <w:rPr>
          <w:rStyle w:val="Emphasis"/>
          <w:highlight w:val="yellow"/>
        </w:rPr>
        <w:t>technology</w:t>
      </w:r>
      <w:r w:rsidRPr="00C04160">
        <w:rPr>
          <w:highlight w:val="yellow"/>
        </w:rPr>
        <w:t xml:space="preserve"> </w:t>
      </w:r>
      <w:r w:rsidRPr="00C04160">
        <w:rPr>
          <w:rStyle w:val="StyleUnderline"/>
        </w:rPr>
        <w:t xml:space="preserve">has </w:t>
      </w:r>
      <w:r w:rsidRPr="00C04160">
        <w:rPr>
          <w:rStyle w:val="StyleUnderline"/>
          <w:highlight w:val="yellow"/>
        </w:rPr>
        <w:t>allowed</w:t>
      </w:r>
      <w:r w:rsidRPr="00C04160">
        <w:rPr>
          <w:rStyle w:val="StyleUnderline"/>
        </w:rPr>
        <w:t xml:space="preserve"> more </w:t>
      </w:r>
      <w:r w:rsidRPr="00C04160">
        <w:rPr>
          <w:rStyle w:val="StyleUnderline"/>
          <w:highlight w:val="yellow"/>
        </w:rPr>
        <w:t xml:space="preserve">actors to </w:t>
      </w:r>
      <w:r w:rsidRPr="00C04160">
        <w:rPr>
          <w:rStyle w:val="Emphasis"/>
          <w:highlight w:val="yellow"/>
        </w:rPr>
        <w:t>contest American superiority</w:t>
      </w:r>
      <w:r w:rsidRPr="00C04160">
        <w:rPr>
          <w:rStyle w:val="StyleUnderline"/>
        </w:rPr>
        <w:t xml:space="preserve"> in dangerous ways</w:t>
      </w:r>
      <w:r w:rsidRPr="00C04160">
        <w:t xml:space="preserve">. The spread of </w:t>
      </w:r>
      <w:r w:rsidRPr="00C04160">
        <w:rPr>
          <w:rStyle w:val="Emphasis"/>
          <w:highlight w:val="yellow"/>
        </w:rPr>
        <w:t>antisatellite</w:t>
      </w:r>
      <w:r w:rsidRPr="00C04160">
        <w:rPr>
          <w:highlight w:val="yellow"/>
        </w:rPr>
        <w:t xml:space="preserve"> </w:t>
      </w:r>
      <w:r w:rsidRPr="00C04160">
        <w:rPr>
          <w:rStyle w:val="StyleUnderline"/>
          <w:highlight w:val="yellow"/>
        </w:rPr>
        <w:t>and</w:t>
      </w:r>
      <w:r w:rsidRPr="00C04160">
        <w:rPr>
          <w:highlight w:val="yellow"/>
        </w:rPr>
        <w:t xml:space="preserve"> </w:t>
      </w:r>
      <w:r w:rsidRPr="00C04160">
        <w:rPr>
          <w:rStyle w:val="Emphasis"/>
          <w:highlight w:val="yellow"/>
        </w:rPr>
        <w:t>cyber</w:t>
      </w:r>
      <w:r w:rsidRPr="00C04160">
        <w:rPr>
          <w:rStyle w:val="Emphasis"/>
        </w:rPr>
        <w:t>warfare</w:t>
      </w:r>
      <w:r w:rsidRPr="00C04160">
        <w:t xml:space="preserve"> </w:t>
      </w:r>
      <w:r w:rsidRPr="00C04160">
        <w:rPr>
          <w:rStyle w:val="StyleUnderline"/>
        </w:rPr>
        <w:t>capabilities</w:t>
      </w:r>
      <w:r w:rsidRPr="00C04160">
        <w:t xml:space="preserve">; </w:t>
      </w:r>
      <w:r w:rsidRPr="00C04160">
        <w:rPr>
          <w:rStyle w:val="StyleUnderline"/>
        </w:rPr>
        <w:t xml:space="preserve">the proliferation of man-portable air defense systems and ballistic missiles; the increasing availability of key elements of the precision-strike complex— these phenomena have </w:t>
      </w:r>
      <w:r w:rsidRPr="00C04160">
        <w:rPr>
          <w:rStyle w:val="StyleUnderline"/>
          <w:highlight w:val="yellow"/>
        </w:rPr>
        <w:t xml:space="preserve">had a </w:t>
      </w:r>
      <w:r w:rsidRPr="00C04160">
        <w:rPr>
          <w:rStyle w:val="Emphasis"/>
        </w:rPr>
        <w:t xml:space="preserve">military </w:t>
      </w:r>
      <w:r w:rsidRPr="00C04160">
        <w:rPr>
          <w:rStyle w:val="Emphasis"/>
          <w:highlight w:val="yellow"/>
        </w:rPr>
        <w:t>leveling effect</w:t>
      </w:r>
      <w:r w:rsidRPr="00C04160">
        <w:rPr>
          <w:rStyle w:val="StyleUnderline"/>
          <w:highlight w:val="yellow"/>
        </w:rPr>
        <w:t xml:space="preserve"> by giving weaker actors </w:t>
      </w:r>
      <w:r w:rsidRPr="00C04160">
        <w:rPr>
          <w:rStyle w:val="Emphasis"/>
          <w:highlight w:val="yellow"/>
        </w:rPr>
        <w:t>capabilities</w:t>
      </w:r>
      <w:r w:rsidRPr="00C04160">
        <w:rPr>
          <w:rStyle w:val="StyleUnderline"/>
          <w:highlight w:val="yellow"/>
        </w:rPr>
        <w:t xml:space="preserve"> </w:t>
      </w:r>
      <w:r w:rsidRPr="00C04160">
        <w:rPr>
          <w:rStyle w:val="StyleUnderline"/>
        </w:rPr>
        <w:t xml:space="preserve">which were </w:t>
      </w:r>
      <w:r w:rsidRPr="00C04160">
        <w:rPr>
          <w:rStyle w:val="Emphasis"/>
        </w:rPr>
        <w:t xml:space="preserve">formerly </w:t>
      </w:r>
      <w:r w:rsidRPr="00C04160">
        <w:rPr>
          <w:rStyle w:val="Emphasis"/>
          <w:highlight w:val="yellow"/>
        </w:rPr>
        <w:t>unique</w:t>
      </w:r>
      <w:r w:rsidRPr="00C04160">
        <w:rPr>
          <w:rStyle w:val="StyleUnderline"/>
          <w:highlight w:val="yellow"/>
        </w:rPr>
        <w:t xml:space="preserve"> to</w:t>
      </w:r>
      <w:r w:rsidRPr="00C04160">
        <w:rPr>
          <w:rStyle w:val="StyleUnderline"/>
        </w:rPr>
        <w:t xml:space="preserve"> technologically </w:t>
      </w:r>
      <w:r w:rsidRPr="00C04160">
        <w:rPr>
          <w:rStyle w:val="StyleUnderline"/>
          <w:highlight w:val="yellow"/>
        </w:rPr>
        <w:t>advanced states</w:t>
      </w:r>
      <w:r w:rsidRPr="00C04160">
        <w:rPr>
          <w:highlight w:val="yellow"/>
        </w:rPr>
        <w:t>.</w:t>
      </w:r>
      <w:r w:rsidRPr="00C04160">
        <w:t xml:space="preserve"> </w:t>
      </w:r>
      <w:r w:rsidRPr="00C04160">
        <w:rPr>
          <w:rStyle w:val="StyleUnderline"/>
        </w:rPr>
        <w:t>As such technologies</w:t>
      </w:r>
      <w:r w:rsidRPr="00C04160">
        <w:t xml:space="preserve"> “</w:t>
      </w:r>
      <w:r w:rsidRPr="00C04160">
        <w:rPr>
          <w:rStyle w:val="Emphasis"/>
        </w:rPr>
        <w:t>proliferate worldwide</w:t>
      </w:r>
      <w:r w:rsidRPr="00C04160">
        <w:t>,” Air Force Chief of Staff General David Goldfein commented in 2016, “</w:t>
      </w:r>
      <w:r w:rsidRPr="00C04160">
        <w:rPr>
          <w:rStyle w:val="StyleUnderline"/>
          <w:highlight w:val="yellow"/>
        </w:rPr>
        <w:t>the</w:t>
      </w:r>
      <w:r w:rsidRPr="00C04160">
        <w:rPr>
          <w:highlight w:val="yellow"/>
        </w:rPr>
        <w:t xml:space="preserve"> </w:t>
      </w:r>
      <w:r w:rsidRPr="00C04160">
        <w:rPr>
          <w:rStyle w:val="Emphasis"/>
          <w:highlight w:val="yellow"/>
        </w:rPr>
        <w:t>tech</w:t>
      </w:r>
      <w:r w:rsidRPr="00C04160">
        <w:rPr>
          <w:rStyle w:val="Emphasis"/>
        </w:rPr>
        <w:t>nology</w:t>
      </w:r>
      <w:r w:rsidRPr="00C04160">
        <w:rPr>
          <w:highlight w:val="yellow"/>
        </w:rPr>
        <w:t xml:space="preserve"> </w:t>
      </w:r>
      <w:r w:rsidRPr="00C04160">
        <w:rPr>
          <w:rStyle w:val="StyleUnderline"/>
          <w:highlight w:val="yellow"/>
        </w:rPr>
        <w:t>and</w:t>
      </w:r>
      <w:r w:rsidRPr="00C04160">
        <w:rPr>
          <w:highlight w:val="yellow"/>
        </w:rPr>
        <w:t xml:space="preserve"> </w:t>
      </w:r>
      <w:r w:rsidRPr="00C04160">
        <w:rPr>
          <w:rStyle w:val="Emphasis"/>
          <w:highlight w:val="yellow"/>
        </w:rPr>
        <w:t>capability gaps</w:t>
      </w:r>
      <w:r w:rsidRPr="00C04160">
        <w:t xml:space="preserve"> </w:t>
      </w:r>
      <w:r w:rsidRPr="00C04160">
        <w:rPr>
          <w:rStyle w:val="StyleUnderline"/>
        </w:rPr>
        <w:t xml:space="preserve">between America and our adversaries </w:t>
      </w:r>
      <w:r w:rsidRPr="00C04160">
        <w:rPr>
          <w:rStyle w:val="StyleUnderline"/>
          <w:highlight w:val="yellow"/>
        </w:rPr>
        <w:t xml:space="preserve">are </w:t>
      </w:r>
      <w:r w:rsidRPr="00C04160">
        <w:rPr>
          <w:rStyle w:val="Emphasis"/>
          <w:highlight w:val="yellow"/>
        </w:rPr>
        <w:t xml:space="preserve">closing </w:t>
      </w:r>
      <w:r w:rsidRPr="00C04160">
        <w:rPr>
          <w:rStyle w:val="Emphasis"/>
        </w:rPr>
        <w:t xml:space="preserve">dangerously </w:t>
      </w:r>
      <w:r w:rsidRPr="00C04160">
        <w:rPr>
          <w:rStyle w:val="Emphasis"/>
          <w:highlight w:val="yellow"/>
        </w:rPr>
        <w:t>fast</w:t>
      </w:r>
      <w:r w:rsidRPr="00C04160">
        <w:t xml:space="preserve">.”13 Indeed, as these capabilities spread, </w:t>
      </w:r>
      <w:r w:rsidRPr="00C04160">
        <w:rPr>
          <w:rStyle w:val="StyleUnderline"/>
        </w:rPr>
        <w:t>fourth-generation systems</w:t>
      </w:r>
      <w:r w:rsidRPr="00C04160">
        <w:t xml:space="preserve"> (such as F-15s and F-16s) </w:t>
      </w:r>
      <w:r w:rsidRPr="00C04160">
        <w:rPr>
          <w:rStyle w:val="StyleUnderline"/>
        </w:rPr>
        <w:t xml:space="preserve">may provide </w:t>
      </w:r>
      <w:r w:rsidRPr="00C04160">
        <w:rPr>
          <w:rStyle w:val="Emphasis"/>
        </w:rPr>
        <w:t>decreasing utility</w:t>
      </w:r>
      <w:r w:rsidRPr="00C04160">
        <w:t xml:space="preserve"> </w:t>
      </w:r>
      <w:r w:rsidRPr="00C04160">
        <w:rPr>
          <w:rStyle w:val="StyleUnderline"/>
        </w:rPr>
        <w:t xml:space="preserve">against even </w:t>
      </w:r>
      <w:r w:rsidRPr="00C04160">
        <w:rPr>
          <w:rStyle w:val="Emphasis"/>
        </w:rPr>
        <w:t>non-great-power competitors</w:t>
      </w:r>
      <w:r w:rsidRPr="00C04160">
        <w:t xml:space="preserve">, </w:t>
      </w:r>
      <w:r w:rsidRPr="00C04160">
        <w:rPr>
          <w:rStyle w:val="StyleUnderline"/>
        </w:rPr>
        <w:t xml:space="preserve">and </w:t>
      </w:r>
      <w:r w:rsidRPr="00C04160">
        <w:rPr>
          <w:rStyle w:val="Emphasis"/>
          <w:highlight w:val="yellow"/>
        </w:rPr>
        <w:t>far more fifth-gen</w:t>
      </w:r>
      <w:r w:rsidRPr="00C04160">
        <w:rPr>
          <w:rStyle w:val="Emphasis"/>
        </w:rPr>
        <w:t xml:space="preserve">eration </w:t>
      </w:r>
      <w:r w:rsidRPr="00C04160">
        <w:rPr>
          <w:rStyle w:val="Emphasis"/>
          <w:highlight w:val="yellow"/>
        </w:rPr>
        <w:t xml:space="preserve">capabilities may be needed </w:t>
      </w:r>
      <w:r w:rsidRPr="00C04160">
        <w:rPr>
          <w:rStyle w:val="Emphasis"/>
        </w:rPr>
        <w:t>to perpetuate American overmatch</w:t>
      </w:r>
      <w:r w:rsidRPr="00C04160">
        <w:t>.</w:t>
      </w:r>
    </w:p>
    <w:p w14:paraId="4FB1F8E0" w14:textId="77777777" w:rsidR="00616E65" w:rsidRPr="00C04160" w:rsidRDefault="00616E65" w:rsidP="00616E65">
      <w:pPr>
        <w:rPr>
          <w:rStyle w:val="StyleUnderline"/>
        </w:rPr>
      </w:pPr>
      <w:r w:rsidRPr="00C04160">
        <w:t xml:space="preserve">Finally, </w:t>
      </w:r>
      <w:r w:rsidRPr="00C04160">
        <w:rPr>
          <w:rStyle w:val="StyleUnderline"/>
        </w:rPr>
        <w:t xml:space="preserve">the number of </w:t>
      </w:r>
      <w:r w:rsidRPr="00C04160">
        <w:rPr>
          <w:rStyle w:val="StyleUnderline"/>
          <w:highlight w:val="yellow"/>
        </w:rPr>
        <w:t xml:space="preserve">challenges </w:t>
      </w:r>
      <w:r w:rsidRPr="00C04160">
        <w:rPr>
          <w:rStyle w:val="StyleUnderline"/>
        </w:rPr>
        <w:t xml:space="preserve">has </w:t>
      </w:r>
      <w:r w:rsidRPr="00C04160">
        <w:rPr>
          <w:rStyle w:val="Emphasis"/>
          <w:highlight w:val="yellow"/>
        </w:rPr>
        <w:t>multiplied</w:t>
      </w:r>
      <w:r w:rsidRPr="00C04160">
        <w:t xml:space="preserve">. </w:t>
      </w:r>
      <w:r w:rsidRPr="00C04160">
        <w:rPr>
          <w:rStyle w:val="StyleUnderline"/>
        </w:rPr>
        <w:t>During the 1990s and early 2000s, Washington faced rogue states and jihadist extremism—but not intense great-power rivalry</w:t>
      </w:r>
      <w:r w:rsidRPr="00C04160">
        <w:t xml:space="preserve">. America faced conflicts in the Middle East—but East Asia and Europe were comparatively secure. Now, </w:t>
      </w:r>
      <w:r w:rsidRPr="00C04160">
        <w:rPr>
          <w:rStyle w:val="StyleUnderline"/>
        </w:rPr>
        <w:t xml:space="preserve">the old threats still exist—but the more </w:t>
      </w:r>
      <w:r w:rsidRPr="00C04160">
        <w:rPr>
          <w:rStyle w:val="Emphasis"/>
          <w:highlight w:val="yellow"/>
        </w:rPr>
        <w:t>permissive conditions</w:t>
      </w:r>
      <w:r w:rsidRPr="00C04160">
        <w:rPr>
          <w:rStyle w:val="StyleUnderline"/>
          <w:highlight w:val="yellow"/>
        </w:rPr>
        <w:t xml:space="preserve"> </w:t>
      </w:r>
      <w:r w:rsidRPr="00C04160">
        <w:rPr>
          <w:rStyle w:val="StyleUnderline"/>
        </w:rPr>
        <w:t xml:space="preserve">have </w:t>
      </w:r>
      <w:r w:rsidRPr="00C04160">
        <w:rPr>
          <w:rStyle w:val="Emphasis"/>
          <w:highlight w:val="yellow"/>
        </w:rPr>
        <w:t>vanished</w:t>
      </w:r>
      <w:r w:rsidRPr="00C04160">
        <w:t xml:space="preserve">. </w:t>
      </w:r>
      <w:r w:rsidRPr="00C04160">
        <w:rPr>
          <w:rStyle w:val="StyleUnderline"/>
        </w:rPr>
        <w:t xml:space="preserve">The </w:t>
      </w:r>
      <w:r w:rsidRPr="00C04160">
        <w:rPr>
          <w:rStyle w:val="Emphasis"/>
          <w:highlight w:val="yellow"/>
        </w:rPr>
        <w:t>U</w:t>
      </w:r>
      <w:r w:rsidRPr="00C04160">
        <w:rPr>
          <w:rStyle w:val="StyleUnderline"/>
        </w:rPr>
        <w:t>nited</w:t>
      </w:r>
      <w:r w:rsidRPr="00C04160">
        <w:rPr>
          <w:rStyle w:val="StyleUnderline"/>
          <w:highlight w:val="yellow"/>
        </w:rPr>
        <w:t xml:space="preserve"> </w:t>
      </w:r>
      <w:r w:rsidRPr="00C04160">
        <w:rPr>
          <w:rStyle w:val="Emphasis"/>
          <w:highlight w:val="yellow"/>
        </w:rPr>
        <w:t>S</w:t>
      </w:r>
      <w:r w:rsidRPr="00C04160">
        <w:rPr>
          <w:rStyle w:val="StyleUnderline"/>
        </w:rPr>
        <w:t>tates</w:t>
      </w:r>
      <w:r w:rsidRPr="00C04160">
        <w:rPr>
          <w:rStyle w:val="StyleUnderline"/>
          <w:highlight w:val="yellow"/>
        </w:rPr>
        <w:t xml:space="preserve"> confronts </w:t>
      </w:r>
      <w:r w:rsidRPr="00C04160">
        <w:rPr>
          <w:rStyle w:val="Emphasis"/>
          <w:highlight w:val="yellow"/>
        </w:rPr>
        <w:t>rogue states</w:t>
      </w:r>
      <w:r w:rsidRPr="00C04160">
        <w:rPr>
          <w:rStyle w:val="StyleUnderline"/>
          <w:highlight w:val="yellow"/>
        </w:rPr>
        <w:t xml:space="preserve">, </w:t>
      </w:r>
      <w:r w:rsidRPr="00C04160">
        <w:rPr>
          <w:rStyle w:val="StyleUnderline"/>
        </w:rPr>
        <w:t xml:space="preserve">lethal </w:t>
      </w:r>
      <w:r w:rsidRPr="00C04160">
        <w:rPr>
          <w:rStyle w:val="Emphasis"/>
          <w:highlight w:val="yellow"/>
        </w:rPr>
        <w:t>jihadist organizations</w:t>
      </w:r>
      <w:r w:rsidRPr="00C04160">
        <w:rPr>
          <w:rStyle w:val="StyleUnderline"/>
          <w:highlight w:val="yellow"/>
        </w:rPr>
        <w:t xml:space="preserve">, and </w:t>
      </w:r>
      <w:r w:rsidRPr="00C04160">
        <w:rPr>
          <w:rStyle w:val="Emphasis"/>
          <w:highlight w:val="yellow"/>
        </w:rPr>
        <w:t>great-power competition</w:t>
      </w:r>
      <w:r w:rsidRPr="00C04160">
        <w:rPr>
          <w:rStyle w:val="StyleUnderline"/>
        </w:rPr>
        <w:t xml:space="preserve">; there are severe challenges in all </w:t>
      </w:r>
      <w:r w:rsidRPr="00C04160">
        <w:rPr>
          <w:rStyle w:val="Emphasis"/>
        </w:rPr>
        <w:t>three Eurasian theaters</w:t>
      </w:r>
      <w:r w:rsidRPr="00C04160">
        <w:rPr>
          <w:rStyle w:val="StyleUnderline"/>
        </w:rPr>
        <w:t xml:space="preserve">. “I don’t </w:t>
      </w:r>
      <w:r w:rsidRPr="00C04160">
        <w:rPr>
          <w:rStyle w:val="Emphasis"/>
        </w:rPr>
        <w:t>recall a time</w:t>
      </w:r>
      <w:r w:rsidRPr="00C04160">
        <w:rPr>
          <w:rStyle w:val="StyleUnderline"/>
        </w:rPr>
        <w:t xml:space="preserve"> when we have been confronted with a </w:t>
      </w:r>
      <w:r w:rsidRPr="00C04160">
        <w:rPr>
          <w:rStyle w:val="Emphasis"/>
        </w:rPr>
        <w:t>more diverse array of threats</w:t>
      </w:r>
      <w:r w:rsidRPr="00C04160">
        <w:rPr>
          <w:rStyle w:val="StyleUnderline"/>
        </w:rPr>
        <w:t xml:space="preserve">, whether it’s the nation state threats posed by </w:t>
      </w:r>
      <w:r w:rsidRPr="00C04160">
        <w:rPr>
          <w:rStyle w:val="Emphasis"/>
        </w:rPr>
        <w:t>Russia</w:t>
      </w:r>
      <w:r w:rsidRPr="00C04160">
        <w:t xml:space="preserve"> </w:t>
      </w:r>
      <w:r w:rsidRPr="00C04160">
        <w:rPr>
          <w:rStyle w:val="StyleUnderline"/>
        </w:rPr>
        <w:t>and</w:t>
      </w:r>
      <w:r w:rsidRPr="00C04160">
        <w:t xml:space="preserve"> </w:t>
      </w:r>
      <w:r w:rsidRPr="00C04160">
        <w:rPr>
          <w:rStyle w:val="Emphasis"/>
        </w:rPr>
        <w:t>China</w:t>
      </w:r>
      <w:r w:rsidRPr="00C04160">
        <w:t xml:space="preserve"> </w:t>
      </w:r>
      <w:r w:rsidRPr="00C04160">
        <w:rPr>
          <w:rStyle w:val="StyleUnderline"/>
        </w:rPr>
        <w:t>and particularly their substantial nuclear capabilities, or non-nation states of the likes of ISIL, Al Qaida, etc</w:t>
      </w:r>
      <w:r w:rsidRPr="00C04160">
        <w:t xml:space="preserve">.,” Director of National Intelligence James Clapper commented in 2016. </w:t>
      </w:r>
      <w:r w:rsidRPr="00C04160">
        <w:rPr>
          <w:rStyle w:val="StyleUnderline"/>
          <w:highlight w:val="yellow"/>
        </w:rPr>
        <w:t>Trends</w:t>
      </w:r>
      <w:r w:rsidRPr="00C04160">
        <w:rPr>
          <w:rStyle w:val="StyleUnderline"/>
        </w:rPr>
        <w:t xml:space="preserve"> in the strategic landscape </w:t>
      </w:r>
      <w:r w:rsidRPr="00C04160">
        <w:rPr>
          <w:rStyle w:val="StyleUnderline"/>
          <w:highlight w:val="yellow"/>
        </w:rPr>
        <w:t xml:space="preserve">constituted </w:t>
      </w:r>
      <w:r w:rsidRPr="00C04160">
        <w:rPr>
          <w:rStyle w:val="StyleUnderline"/>
        </w:rPr>
        <w:t>a veritable “</w:t>
      </w:r>
      <w:r w:rsidRPr="00C04160">
        <w:rPr>
          <w:rStyle w:val="Emphasis"/>
          <w:highlight w:val="yellow"/>
        </w:rPr>
        <w:t>litany of doom</w:t>
      </w:r>
      <w:r w:rsidRPr="00C04160">
        <w:t xml:space="preserve">.”14 The </w:t>
      </w:r>
      <w:r w:rsidRPr="00C04160">
        <w:rPr>
          <w:rStyle w:val="StyleUnderline"/>
        </w:rPr>
        <w:t xml:space="preserve">United States thus faces not just more significant, but also more numerous, challenges to its </w:t>
      </w:r>
      <w:r w:rsidRPr="00C04160">
        <w:rPr>
          <w:rStyle w:val="Emphasis"/>
        </w:rPr>
        <w:t>military dominance</w:t>
      </w:r>
      <w:r w:rsidRPr="00C04160">
        <w:rPr>
          <w:rStyle w:val="StyleUnderline"/>
        </w:rPr>
        <w:t xml:space="preserve"> than it has for at least a </w:t>
      </w:r>
      <w:r w:rsidRPr="00C04160">
        <w:rPr>
          <w:rStyle w:val="Emphasis"/>
        </w:rPr>
        <w:t>quarter century</w:t>
      </w:r>
      <w:r w:rsidRPr="00C04160">
        <w:rPr>
          <w:rStyle w:val="StyleUnderline"/>
        </w:rPr>
        <w:t>.</w:t>
      </w:r>
    </w:p>
    <w:p w14:paraId="6F55C9A3" w14:textId="77777777" w:rsidR="00F10114" w:rsidRPr="00F10114" w:rsidRDefault="00F10114" w:rsidP="00201E0A"/>
    <w:sectPr w:rsidR="00F10114" w:rsidRPr="00F101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66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E0A"/>
    <w:rsid w:val="00203DD8"/>
    <w:rsid w:val="00204E1D"/>
    <w:rsid w:val="002059BD"/>
    <w:rsid w:val="00207FD8"/>
    <w:rsid w:val="00210FAF"/>
    <w:rsid w:val="00213B1E"/>
    <w:rsid w:val="00215284"/>
    <w:rsid w:val="002168F2"/>
    <w:rsid w:val="0021758C"/>
    <w:rsid w:val="0022589F"/>
    <w:rsid w:val="002343FE"/>
    <w:rsid w:val="00235F7B"/>
    <w:rsid w:val="002502CF"/>
    <w:rsid w:val="0026555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06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E65"/>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3F3"/>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114"/>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866FB"/>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07F2D4"/>
  <w14:defaultImageDpi w14:val="300"/>
  <w15:docId w15:val="{E5952195-6F5E-AF4B-9829-A9715E08B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A53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66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66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66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F866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66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6FB"/>
  </w:style>
  <w:style w:type="character" w:customStyle="1" w:styleId="Heading1Char">
    <w:name w:val="Heading 1 Char"/>
    <w:aliases w:val="Pocket Char"/>
    <w:basedOn w:val="DefaultParagraphFont"/>
    <w:link w:val="Heading1"/>
    <w:uiPriority w:val="9"/>
    <w:rsid w:val="00F866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66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66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F866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66F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F866F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F866F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66FB"/>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F866FB"/>
    <w:rPr>
      <w:color w:val="auto"/>
      <w:u w:val="none"/>
    </w:rPr>
  </w:style>
  <w:style w:type="paragraph" w:styleId="DocumentMap">
    <w:name w:val="Document Map"/>
    <w:basedOn w:val="Normal"/>
    <w:link w:val="DocumentMapChar"/>
    <w:uiPriority w:val="99"/>
    <w:semiHidden/>
    <w:unhideWhenUsed/>
    <w:rsid w:val="00F866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66FB"/>
    <w:rPr>
      <w:rFonts w:ascii="Lucida Grande" w:hAnsi="Lucida Grande" w:cs="Lucida Grande"/>
    </w:rPr>
  </w:style>
  <w:style w:type="paragraph" w:customStyle="1" w:styleId="Emphasis1">
    <w:name w:val="Emphasis1"/>
    <w:basedOn w:val="Normal"/>
    <w:link w:val="Emphasis"/>
    <w:autoRedefine/>
    <w:uiPriority w:val="20"/>
    <w:qFormat/>
    <w:rsid w:val="009A53F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uiPriority w:val="1"/>
    <w:qFormat/>
    <w:rsid w:val="009A53F3"/>
    <w:rPr>
      <w:rFonts w:ascii="Calibri" w:hAnsi="Calibri"/>
      <w:sz w:val="22"/>
    </w:rPr>
  </w:style>
  <w:style w:type="paragraph" w:customStyle="1" w:styleId="textbold">
    <w:name w:val="text bold"/>
    <w:basedOn w:val="Normal"/>
    <w:uiPriority w:val="20"/>
    <w:qFormat/>
    <w:rsid w:val="009A53F3"/>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customStyle="1" w:styleId="card">
    <w:name w:val="card"/>
    <w:aliases w:val="Medium Grid 21"/>
    <w:basedOn w:val="Normal"/>
    <w:next w:val="Normal"/>
    <w:link w:val="cardChar"/>
    <w:qFormat/>
    <w:rsid w:val="00201E0A"/>
    <w:rPr>
      <w:rFonts w:eastAsia="Times New Roman"/>
    </w:rPr>
  </w:style>
  <w:style w:type="character" w:customStyle="1" w:styleId="cardChar">
    <w:name w:val="card Char"/>
    <w:aliases w:val="Bold Cite Char Char,Speed Cite Char"/>
    <w:link w:val="card"/>
    <w:locked/>
    <w:rsid w:val="00201E0A"/>
    <w:rPr>
      <w:rFonts w:ascii="Calibri" w:eastAsia="Times New Roman" w:hAnsi="Calibri" w:cs="Calibri"/>
      <w:sz w:val="22"/>
    </w:rPr>
  </w:style>
  <w:style w:type="character" w:customStyle="1" w:styleId="UnderlineChar">
    <w:name w:val="Underline Char"/>
    <w:aliases w:val="Title Char,Minimized Char,Cites and Cards Char,Bold Underlined Char,title Char,Read This Char"/>
    <w:basedOn w:val="DefaultParagraphFont"/>
    <w:uiPriority w:val="1"/>
    <w:qFormat/>
    <w:locked/>
    <w:rsid w:val="00201E0A"/>
    <w:rPr>
      <w:rFonts w:ascii="Calibri" w:eastAsia="Times New Roman" w:hAnsi="Calibri" w:cs="Garamond"/>
      <w:bCs/>
      <w:u w:val="single"/>
    </w:rPr>
  </w:style>
  <w:style w:type="character" w:customStyle="1" w:styleId="BoldUnderlineChar">
    <w:name w:val="Bold Underline Char"/>
    <w:basedOn w:val="DefaultParagraphFont"/>
    <w:rsid w:val="00201E0A"/>
    <w:rPr>
      <w:rFonts w:ascii="Georgia" w:hAnsi="Georgia" w:cs="Times New Roman"/>
      <w:u w:val="single"/>
    </w:rPr>
  </w:style>
  <w:style w:type="character" w:customStyle="1" w:styleId="CiteChar">
    <w:name w:val="Cite Char"/>
    <w:aliases w:val="Heading 3 Char1 Char Char Char1,Heading 3 Char Char Char Char Char1,Citation Char Char Char Char Char1,Citation Char1 Char Char Char1,cites Char Char1"/>
    <w:basedOn w:val="DefaultParagraphFont"/>
    <w:rsid w:val="00201E0A"/>
    <w:rPr>
      <w:b/>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nationalinterest.org/blog/the-skeptics/look-out-asia-chinas-peaceful-rise-over-17026" TargetMode="External"/><Relationship Id="rId21" Type="http://schemas.openxmlformats.org/officeDocument/2006/relationships/hyperlink" Target="https://www.theguardian.com/world/2018/feb/22/china-is-no-threat-to-australia-turnbull-says-before-visit-to-us" TargetMode="External"/><Relationship Id="rId42" Type="http://schemas.openxmlformats.org/officeDocument/2006/relationships/hyperlink" Target="https://www-tandfonline-com.proxy.library.emory.edu/doi/full/10.1080/00396338.2019.1568044" TargetMode="External"/><Relationship Id="rId47" Type="http://schemas.openxmlformats.org/officeDocument/2006/relationships/hyperlink" Target="https://www-tandfonline-com.proxy.library.emory.edu/doi/full/10.1080/00396338.2019.1568044" TargetMode="External"/><Relationship Id="rId63" Type="http://schemas.openxmlformats.org/officeDocument/2006/relationships/hyperlink" Target="http://www.globaltimes.cn/content/539583.shtml" TargetMode="External"/><Relationship Id="rId68" Type="http://schemas.openxmlformats.org/officeDocument/2006/relationships/hyperlink" Target="https://www-tandfonline-com.proxy.library.emory.edu/doi/full/10.1080/00396338.2019.1568044" TargetMode="External"/><Relationship Id="rId16" Type="http://schemas.openxmlformats.org/officeDocument/2006/relationships/hyperlink" Target="https://www.fairobserver.com/region/asia_pacific/china-foreign-policy-south-china-sea-america-news-18686/" TargetMode="External"/><Relationship Id="rId11" Type="http://schemas.openxmlformats.org/officeDocument/2006/relationships/hyperlink" Target="https://www-tandfonline-com.proxy.library.emory.edu/doi/full/10.1080/00396338.2019.1568044" TargetMode="External"/><Relationship Id="rId32" Type="http://schemas.openxmlformats.org/officeDocument/2006/relationships/hyperlink" Target="https://www-tandfonline-com.proxy.library.emory.edu/doi/full/10.1080/00396338.2019.1568044" TargetMode="External"/><Relationship Id="rId37" Type="http://schemas.openxmlformats.org/officeDocument/2006/relationships/hyperlink" Target="https://www.chinausfocus.com/peace-security/is-the-south-china-sea-worth-the-risk-of-war-for-anyone/" TargetMode="External"/><Relationship Id="rId53" Type="http://schemas.openxmlformats.org/officeDocument/2006/relationships/hyperlink" Target="http://www.globaltimes.cn/content/780732.shtml" TargetMode="External"/><Relationship Id="rId58" Type="http://schemas.openxmlformats.org/officeDocument/2006/relationships/hyperlink" Target="http://www.nytimes.com.proxy.library.emory.edu/2014/03/09/world/asia/china.html?partner=rssnyt%26emc=rss%26_r=1" TargetMode="External"/><Relationship Id="rId74" Type="http://schemas.openxmlformats.org/officeDocument/2006/relationships/hyperlink" Target="https://www-tandfonline-com.proxy.library.emory.edu/doi/full/10.1080/00396338.2019.1568044" TargetMode="External"/><Relationship Id="rId79" Type="http://schemas.openxmlformats.org/officeDocument/2006/relationships/hyperlink" Target="https://www-tandfonline-com.proxy.library.emory.edu/doi/full/10.1080/00396338.2019.1568044" TargetMode="External"/><Relationship Id="rId5" Type="http://schemas.openxmlformats.org/officeDocument/2006/relationships/numbering" Target="numbering.xml"/><Relationship Id="rId61" Type="http://schemas.openxmlformats.org/officeDocument/2006/relationships/hyperlink" Target="https://thediplomat-com.proxy.library.emory.edu/2016/11/south-korea-cracks-down-on-illegal-chinese-fisherman-with-violent-results/" TargetMode="External"/><Relationship Id="rId19" Type="http://schemas.openxmlformats.org/officeDocument/2006/relationships/hyperlink" Target="https://thediplomat-com.proxy.library.emory.edu/2017/06/would-china-be-a-benign-hegemon/" TargetMode="External"/><Relationship Id="rId14" Type="http://schemas.openxmlformats.org/officeDocument/2006/relationships/hyperlink" Target="https://thediplomat-com.proxy.library.emory.edu/2017/12/whats-really-behind-chinese-assertiveness-in-the-south-china-sea/" TargetMode="External"/><Relationship Id="rId22" Type="http://schemas.openxmlformats.org/officeDocument/2006/relationships/hyperlink" Target="https://www-tandfonline-com.proxy.library.emory.edu/doi/full/10.1080/00396338.2019.1568044" TargetMode="External"/><Relationship Id="rId27" Type="http://schemas.openxmlformats.org/officeDocument/2006/relationships/hyperlink" Target="https://www-tandfonline-com.proxy.library.emory.edu/doi/full/10.1080/00396338.2019.1568044" TargetMode="External"/><Relationship Id="rId30" Type="http://schemas.openxmlformats.org/officeDocument/2006/relationships/hyperlink" Target="https://www-tandfonline-com.proxy.library.emory.edu/doi/full/10.1080/00396338.2019.1568044" TargetMode="External"/><Relationship Id="rId35" Type="http://schemas.openxmlformats.org/officeDocument/2006/relationships/hyperlink" Target="https://www-tandfonline-com.proxy.library.emory.edu/doi/full/10.1080/00396338.2019.1568044" TargetMode="External"/><Relationship Id="rId43" Type="http://schemas.openxmlformats.org/officeDocument/2006/relationships/hyperlink" Target="https://www.brookings.edu/opinions/chinese-public-opinion-shaping-chinas-foreign-policy-or-shaped-by-it/" TargetMode="External"/><Relationship Id="rId48" Type="http://schemas.openxmlformats.org/officeDocument/2006/relationships/hyperlink" Target="https://thediplomat-com.proxy.library.emory.edu/2016/06/chinas-historic-rights-in-the-south-china-sea-made-in-america/" TargetMode="External"/><Relationship Id="rId56" Type="http://schemas.openxmlformats.org/officeDocument/2006/relationships/hyperlink" Target="http://www.chinanews.com/shipin/spfts/20130513/123.shtml" TargetMode="External"/><Relationship Id="rId64" Type="http://schemas.openxmlformats.org/officeDocument/2006/relationships/hyperlink" Target="http://www.globaltimes.cn/content/548629.shtml" TargetMode="External"/><Relationship Id="rId69" Type="http://schemas.openxmlformats.org/officeDocument/2006/relationships/hyperlink" Target="https://thediplomat-com.proxy.library.emory.edu/2017/07/chinese-navy-type-815-intelligence-ship-transits-tsugaru-strait-in-northern-japan/" TargetMode="External"/><Relationship Id="rId77" Type="http://schemas.openxmlformats.org/officeDocument/2006/relationships/hyperlink" Target="https://www.cambodiadaily.com/news/in-further-shift-military-cancels-drill-with-australia-125943/" TargetMode="External"/><Relationship Id="rId8" Type="http://schemas.openxmlformats.org/officeDocument/2006/relationships/webSettings" Target="webSettings.xml"/><Relationship Id="rId51" Type="http://schemas.openxmlformats.org/officeDocument/2006/relationships/hyperlink" Target="https://www-tandfonline-com.proxy.library.emory.edu/doi/full/10.1080/00396338.2019.1568044" TargetMode="External"/><Relationship Id="rId72" Type="http://schemas.openxmlformats.org/officeDocument/2006/relationships/hyperlink" Target="https://www-tandfonline-com.proxy.library.emory.edu/doi/full/10.1080/00396338.2019.1568044"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orldbeyondwar.org/myth-china-military-threat/" TargetMode="External"/><Relationship Id="rId17" Type="http://schemas.openxmlformats.org/officeDocument/2006/relationships/hyperlink" Target="https://www-tandfonline-com.proxy.library.emory.edu/doi/full/10.1080/00396338.2019.1568044" TargetMode="External"/><Relationship Id="rId25" Type="http://schemas.openxmlformats.org/officeDocument/2006/relationships/hyperlink" Target="https://www-tandfonline-com.proxy.library.emory.edu/doi/full/10.1080/00396338.2019.1568044" TargetMode="External"/><Relationship Id="rId33" Type="http://schemas.openxmlformats.org/officeDocument/2006/relationships/hyperlink" Target="https://www.theglobeandmail.com/opinion/dark-side-of-the-great-renewal-chinese-nationalism/article5973783/" TargetMode="External"/><Relationship Id="rId38" Type="http://schemas.openxmlformats.org/officeDocument/2006/relationships/hyperlink" Target="https://foreignpolicy-com.proxy.library.emory.edu/2015/05/21/united-states-provoke-beijing-south-china-sea-air-defense-identification-zone/" TargetMode="External"/><Relationship Id="rId46" Type="http://schemas.openxmlformats.org/officeDocument/2006/relationships/hyperlink" Target="http://www.indiandefencereview.com/spotlights/chinese-irredentism-and-the-great-rejuvenation/" TargetMode="External"/><Relationship Id="rId59" Type="http://schemas.openxmlformats.org/officeDocument/2006/relationships/hyperlink" Target="https://www.straitstimes.com/opinion/almost-impossible-for-big-countries-to-understand-how-small-countries-think" TargetMode="External"/><Relationship Id="rId67" Type="http://schemas.openxmlformats.org/officeDocument/2006/relationships/hyperlink" Target="https://www.koreatimes.co.kr/www/opinion/2017/08/197_234268.html" TargetMode="External"/><Relationship Id="rId20" Type="http://schemas.openxmlformats.org/officeDocument/2006/relationships/hyperlink" Target="https://www-tandfonline-com.proxy.library.emory.edu/doi/full/10.1080/00396338.2019.1568044" TargetMode="External"/><Relationship Id="rId41" Type="http://schemas.openxmlformats.org/officeDocument/2006/relationships/hyperlink" Target="https://www.scmp.com/week-asia/opinion/article/2095859/chinese-nationalism-double-edged-sword-global-ambitions" TargetMode="External"/><Relationship Id="rId54" Type="http://schemas.openxmlformats.org/officeDocument/2006/relationships/hyperlink" Target="https://www.thedailybeast.com/now-china-wants-okinawa-site-of-us-bases-in-japan" TargetMode="External"/><Relationship Id="rId62" Type="http://schemas.openxmlformats.org/officeDocument/2006/relationships/hyperlink" Target="https://www-tandfonline-com.proxy.library.emory.edu/doi/full/10.1080/00396338.2019.1568044" TargetMode="External"/><Relationship Id="rId70" Type="http://schemas.openxmlformats.org/officeDocument/2006/relationships/hyperlink" Target="https://www-tandfonline-com.proxy.library.emory.edu/doi/full/10.1080/00396338.2019.1568044" TargetMode="External"/><Relationship Id="rId75" Type="http://schemas.openxmlformats.org/officeDocument/2006/relationships/hyperlink" Target="https://thediplomat-com.proxy.library.emory.edu/2016/09/how-china-came-to-dominate-cambodia/"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andfonline-com.proxy.library.emory.edu/doi/full/10.1080/00396338.2019.1568044" TargetMode="External"/><Relationship Id="rId23" Type="http://schemas.openxmlformats.org/officeDocument/2006/relationships/hyperlink" Target="http://www.scmp.com/comment/insight-opinion/article/1860149/us-must-veer-away-collision-course-testing-chinas-claims" TargetMode="External"/><Relationship Id="rId28" Type="http://schemas.openxmlformats.org/officeDocument/2006/relationships/hyperlink" Target="https://economics.rabobank.com/publications/2013/october/the-driving-forces-behind-chinas-foreign-policy-has-china-become-more-assertive/" TargetMode="External"/><Relationship Id="rId36" Type="http://schemas.openxmlformats.org/officeDocument/2006/relationships/hyperlink" Target="http://nationalinterest.org/article/chinese-nationalism-its-discontents-6038" TargetMode="External"/><Relationship Id="rId49" Type="http://schemas.openxmlformats.org/officeDocument/2006/relationships/hyperlink" Target="https://www-tandfonline-com.proxy.library.emory.edu/doi/full/10.1080/00396338.2019.1568044" TargetMode="External"/><Relationship Id="rId57" Type="http://schemas.openxmlformats.org/officeDocument/2006/relationships/hyperlink" Target="https://www-tandfonline-com.proxy.library.emory.edu/doi/full/10.1080/00396338.2019.1568044" TargetMode="External"/><Relationship Id="rId10" Type="http://schemas.openxmlformats.org/officeDocument/2006/relationships/hyperlink" Target="https://www-tandfonline-com.proxy.library.emory.edu/doi/full/10.1080/00396338.2019.1568044" TargetMode="External"/><Relationship Id="rId31" Type="http://schemas.openxmlformats.org/officeDocument/2006/relationships/hyperlink" Target="https://www-tandfonline-com.proxy.library.emory.edu/doi/full/10.1080/00396338.2019.1568044" TargetMode="External"/><Relationship Id="rId44" Type="http://schemas.openxmlformats.org/officeDocument/2006/relationships/hyperlink" Target="https://www.japantimes.co.jp/opinion/2016/10/01/commentary/asia-threat-untethered-nationalism/" TargetMode="External"/><Relationship Id="rId52" Type="http://schemas.openxmlformats.org/officeDocument/2006/relationships/hyperlink" Target="http://en.people.cn/90883/8238929.html" TargetMode="External"/><Relationship Id="rId60" Type="http://schemas.openxmlformats.org/officeDocument/2006/relationships/hyperlink" Target="https://www-tandfonline-com.proxy.library.emory.edu/doi/full/10.1080/00396338.2019.1568044" TargetMode="External"/><Relationship Id="rId65" Type="http://schemas.openxmlformats.org/officeDocument/2006/relationships/hyperlink" Target="http://en.people.cn/90001/90780/91343/7103900.html" TargetMode="External"/><Relationship Id="rId73" Type="http://schemas.openxmlformats.org/officeDocument/2006/relationships/hyperlink" Target="http://www.reuters.com/article/2015/10/29/us-china-japan-idUSKCN0SN0W020151029" TargetMode="External"/><Relationship Id="rId78" Type="http://schemas.openxmlformats.org/officeDocument/2006/relationships/hyperlink" Target="https://www.rfa.org/english/news/cambodia/seabees-04192017165041.html"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3" Type="http://schemas.openxmlformats.org/officeDocument/2006/relationships/hyperlink" Target="https://www-tandfonline-com.proxy.library.emory.edu/doi/full/10.1080/00396338.2019.1568044" TargetMode="External"/><Relationship Id="rId18" Type="http://schemas.openxmlformats.org/officeDocument/2006/relationships/hyperlink" Target="https://www-tandfonline-com.proxy.library.emory.edu/doi/full/10.1080/00396338.2019.1568044" TargetMode="External"/><Relationship Id="rId39" Type="http://schemas.openxmlformats.org/officeDocument/2006/relationships/hyperlink" Target="https://thediplomat-com.proxy.library.emory.edu/2016/07/the-south-china-sea-case-and-chinas-new-nationalism/" TargetMode="External"/><Relationship Id="rId34" Type="http://schemas.openxmlformats.org/officeDocument/2006/relationships/hyperlink" Target="https://www-tandfonline-com.proxy.library.emory.edu/doi/full/10.1080/00396338.2019.1568044" TargetMode="External"/><Relationship Id="rId50" Type="http://schemas.openxmlformats.org/officeDocument/2006/relationships/hyperlink" Target="https://www.smh.com.au/opinion/appeasement-will-only-encourage-expansionist-china-20151101-gknz2l.html" TargetMode="External"/><Relationship Id="rId55" Type="http://schemas.openxmlformats.org/officeDocument/2006/relationships/hyperlink" Target="https://www-tandfonline-com.proxy.library.emory.edu/doi/full/10.1080/00396338.2019.1568044" TargetMode="External"/><Relationship Id="rId76" Type="http://schemas.openxmlformats.org/officeDocument/2006/relationships/hyperlink" Target="https://www-tandfonline-com.proxy.library.emory.edu/doi/full/10.1080/00396338.2019.1568044" TargetMode="External"/><Relationship Id="rId7" Type="http://schemas.openxmlformats.org/officeDocument/2006/relationships/settings" Target="settings.xml"/><Relationship Id="rId71" Type="http://schemas.openxmlformats.org/officeDocument/2006/relationships/hyperlink" Target="https://www.reuters.com/article/us-china-japan-military-idUSKBN19Z0NO" TargetMode="External"/><Relationship Id="rId2" Type="http://schemas.openxmlformats.org/officeDocument/2006/relationships/customXml" Target="../customXml/item2.xml"/><Relationship Id="rId29" Type="http://schemas.openxmlformats.org/officeDocument/2006/relationships/hyperlink" Target="https://www-tandfonline-com.proxy.library.emory.edu/doi/full/10.1080/00396338.2019.1568044" TargetMode="External"/><Relationship Id="rId24" Type="http://schemas.openxmlformats.org/officeDocument/2006/relationships/hyperlink" Target="https://www-tandfonline-com.proxy.library.emory.edu/doi/full/10.1080/00396338.2019.1568044" TargetMode="External"/><Relationship Id="rId40" Type="http://schemas.openxmlformats.org/officeDocument/2006/relationships/hyperlink" Target="https://www-tandfonline-com.proxy.library.emory.edu/doi/full/10.1080/00396338.2019.1568044" TargetMode="External"/><Relationship Id="rId45" Type="http://schemas.openxmlformats.org/officeDocument/2006/relationships/hyperlink" Target="https://www-tandfonline-com.proxy.library.emory.edu/doi/full/10.1080/00396338.2019.1568044" TargetMode="External"/><Relationship Id="rId66" Type="http://schemas.openxmlformats.org/officeDocument/2006/relationships/hyperlink" Target="https://www-tandfonline-com.proxy.library.emory.edu/doi/full/10.1080/00396338.2019.15680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16043</Words>
  <Characters>91451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7</cp:revision>
  <dcterms:created xsi:type="dcterms:W3CDTF">2021-11-06T19:48:00Z</dcterms:created>
  <dcterms:modified xsi:type="dcterms:W3CDTF">2021-11-06T20:34:00Z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