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B0D7A" w14:textId="0F388E6A" w:rsidR="00E42E4C" w:rsidRDefault="00D95D41" w:rsidP="00D95D41">
      <w:pPr>
        <w:pStyle w:val="Heading2"/>
      </w:pPr>
      <w:r>
        <w:t>K</w:t>
      </w:r>
    </w:p>
    <w:p w14:paraId="59774E24" w14:textId="77777777" w:rsidR="00D95D41" w:rsidRDefault="00D95D41" w:rsidP="00D95D41">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50FD9298" w14:textId="77777777" w:rsidR="00D95D41" w:rsidRPr="001B4895" w:rsidRDefault="00D95D41" w:rsidP="00D95D41">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2AEDB10E" w14:textId="77777777" w:rsidR="00D95D41" w:rsidRPr="00A70B09" w:rsidRDefault="00D95D41" w:rsidP="00D95D41">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 xml:space="preserve">truths </w:t>
      </w:r>
      <w:r w:rsidRPr="00E47011">
        <w:rPr>
          <w:rStyle w:val="Emphasis"/>
          <w:sz w:val="28"/>
          <w:szCs w:val="28"/>
          <w:highlight w:val="yellow"/>
        </w:rPr>
        <w:lastRenderedPageBreak/>
        <w:t>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7BAE25C6" w14:textId="77777777" w:rsidR="00D95D41" w:rsidRPr="00E47011" w:rsidRDefault="00D95D41" w:rsidP="00D95D41">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62EC05E7" w14:textId="77777777" w:rsidR="00D95D41" w:rsidRPr="00A70B09" w:rsidRDefault="00D95D41" w:rsidP="00D95D41">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13AB5B31" w14:textId="77777777" w:rsidR="00D95D41" w:rsidRPr="00E47011" w:rsidRDefault="00D95D41" w:rsidP="00D95D41">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2FD62C56" w14:textId="77777777" w:rsidR="00D95D41" w:rsidRPr="00E47011" w:rsidRDefault="00D95D41" w:rsidP="00D95D41">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66FA84C" w14:textId="77777777" w:rsidR="00D95D41" w:rsidRPr="00A70B09" w:rsidRDefault="00D95D41" w:rsidP="00D95D41">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44984945" w14:textId="77777777" w:rsidR="00D95D41" w:rsidRPr="00A70B09" w:rsidRDefault="00D95D41" w:rsidP="00D95D41">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w:t>
      </w:r>
      <w:proofErr w:type="gramStart"/>
      <w:r w:rsidRPr="005B7940">
        <w:rPr>
          <w:rFonts w:ascii="Times New Roman" w:eastAsia="Times New Roman" w:hAnsi="Times New Roman" w:cs="Times New Roman"/>
          <w:sz w:val="16"/>
          <w:szCs w:val="16"/>
        </w:rPr>
        <w:t>so</w:t>
      </w:r>
      <w:proofErr w:type="gramEnd"/>
      <w:r w:rsidRPr="005B7940">
        <w:rPr>
          <w:rFonts w:ascii="Times New Roman" w:eastAsia="Times New Roman" w:hAnsi="Times New Roman" w:cs="Times New Roman"/>
          <w:sz w:val="16"/>
          <w:szCs w:val="16"/>
        </w:rPr>
        <w:t xml:space="preserve">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213FB7DB" w14:textId="77777777" w:rsidR="00D95D41" w:rsidRPr="005B7940" w:rsidRDefault="00D95D41" w:rsidP="00D95D41">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247D1398" w14:textId="77777777" w:rsidR="00D95D41" w:rsidRPr="00A70B09" w:rsidRDefault="00D95D41" w:rsidP="00D95D41">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xml:space="preserve">; that prohibit sympathy strikes and general </w:t>
      </w:r>
      <w:r w:rsidRPr="005B7940">
        <w:rPr>
          <w:rFonts w:ascii="Times New Roman" w:eastAsia="Times New Roman" w:hAnsi="Times New Roman" w:cs="Times New Roman"/>
          <w:sz w:val="16"/>
          <w:szCs w:val="16"/>
        </w:rPr>
        <w:lastRenderedPageBreak/>
        <w:t>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6D65692F" w14:textId="77777777" w:rsidR="00D95D41" w:rsidRPr="003879B4" w:rsidRDefault="00D95D41" w:rsidP="00D95D41">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66812E67" w14:textId="77777777" w:rsidR="00D95D41" w:rsidRPr="003879B4" w:rsidRDefault="00D95D41" w:rsidP="00D95D41">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04DE08DA" w14:textId="77777777" w:rsidR="00D95D41" w:rsidRPr="00A70B09" w:rsidRDefault="00D95D41" w:rsidP="00D95D41">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55064818" w14:textId="77777777" w:rsidR="00D95D41" w:rsidRPr="009917EF" w:rsidRDefault="00D95D41" w:rsidP="00D95D41">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6D08A3B2" w14:textId="77777777" w:rsidR="00D95D41" w:rsidRPr="00A70B09" w:rsidRDefault="00D95D41" w:rsidP="00D95D41">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7F7CE1D7" w14:textId="77777777" w:rsidR="00D95D41" w:rsidRPr="00A70B09" w:rsidRDefault="00D95D41" w:rsidP="00D95D41">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 xml:space="preserve">where the state’s machinery for enforcing property rights and </w:t>
      </w:r>
      <w:r w:rsidRPr="009917EF">
        <w:rPr>
          <w:rStyle w:val="StyleUnderline"/>
        </w:rPr>
        <w:lastRenderedPageBreak/>
        <w:t>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74F0F0CF" w14:textId="77777777" w:rsidR="00D95D41" w:rsidRPr="009917EF" w:rsidRDefault="00D95D41" w:rsidP="00D95D41">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5A533134" w14:textId="77777777" w:rsidR="00D95D41" w:rsidRPr="00F92E50" w:rsidRDefault="00D95D41" w:rsidP="00D95D41">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44938968" w14:textId="77777777" w:rsidR="00D95D41" w:rsidRDefault="00D95D41" w:rsidP="00D95D41"/>
    <w:p w14:paraId="6B0B3BBC" w14:textId="77777777" w:rsidR="00D95D41" w:rsidRDefault="00D95D41" w:rsidP="00D95D41">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28FF9D26" w14:textId="77777777" w:rsidR="00D95D41" w:rsidRPr="001B4895" w:rsidRDefault="00D95D41" w:rsidP="00D95D41">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14:paraId="713C8C66" w14:textId="77777777" w:rsidR="00D95D41" w:rsidRPr="001B4895" w:rsidRDefault="00D95D41" w:rsidP="00D95D41">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 xml:space="preserve">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w:t>
      </w:r>
      <w:r w:rsidRPr="001B4895">
        <w:rPr>
          <w:sz w:val="16"/>
          <w:szCs w:val="16"/>
        </w:rPr>
        <w:lastRenderedPageBreak/>
        <w:t>strike—and to believe that it should be limited.297 “There is no longer any question of the right of organized workers to strike, but that right,” he said, “is being misused.”298</w:t>
      </w:r>
    </w:p>
    <w:p w14:paraId="3AE31DD7" w14:textId="77777777" w:rsidR="00D95D41" w:rsidRPr="001B4895" w:rsidRDefault="00D95D41" w:rsidP="00D95D41">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35FC9374" w14:textId="77777777" w:rsidR="00D95D41" w:rsidRPr="00A80679" w:rsidRDefault="00D95D41" w:rsidP="00D95D41">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35B19485" w14:textId="77777777" w:rsidR="00D95D41" w:rsidRPr="001B4895" w:rsidRDefault="00D95D41" w:rsidP="00D95D41">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789B81D0" w14:textId="77777777" w:rsidR="00D95D41" w:rsidRPr="001B4895" w:rsidRDefault="00D95D41" w:rsidP="00D95D41">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00CFFE0E" w14:textId="77777777" w:rsidR="00D95D41" w:rsidRPr="00E47B9B" w:rsidRDefault="00D95D41" w:rsidP="00D95D41">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on the basis of a worker’s assertion of the basic labor rights laid out in § 7 that it was, itself, supposedly derived from.303</w:t>
      </w:r>
    </w:p>
    <w:p w14:paraId="46520B5E" w14:textId="77777777" w:rsidR="00D95D41" w:rsidRPr="001B4895" w:rsidRDefault="00D95D41" w:rsidP="00D95D41">
      <w:pPr>
        <w:rPr>
          <w:sz w:val="8"/>
          <w:szCs w:val="8"/>
        </w:rPr>
      </w:pPr>
      <w:r w:rsidRPr="001B4895">
        <w:rPr>
          <w:sz w:val="8"/>
          <w:szCs w:val="8"/>
        </w:rPr>
        <w:t xml:space="preserve">As an exercise in statutory construction and administration, Mackay Radio makes no sense; but as a defense of property </w:t>
      </w:r>
      <w:proofErr w:type="gramStart"/>
      <w:r w:rsidRPr="001B4895">
        <w:rPr>
          <w:sz w:val="8"/>
          <w:szCs w:val="8"/>
        </w:rPr>
        <w:t>rights</w:t>
      </w:r>
      <w:proofErr w:type="gramEnd"/>
      <w:r w:rsidRPr="001B4895">
        <w:rPr>
          <w:sz w:val="8"/>
          <w:szCs w:val="8"/>
        </w:rPr>
        <w:t xml:space="preserve">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548AFC66" w14:textId="77777777" w:rsidR="00D95D41" w:rsidRPr="00E47B9B" w:rsidRDefault="00D95D41" w:rsidP="00D95D41">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7301C5E5" w14:textId="77777777" w:rsidR="00D95D41" w:rsidRPr="001B4895" w:rsidRDefault="00D95D41" w:rsidP="00D95D41">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2611D12A" w14:textId="77777777" w:rsidR="00D95D41" w:rsidRPr="001B4895" w:rsidRDefault="00D95D41" w:rsidP="00D95D41">
      <w:pPr>
        <w:rPr>
          <w:sz w:val="8"/>
          <w:szCs w:val="8"/>
        </w:rPr>
      </w:pPr>
      <w:r w:rsidRPr="001B4895">
        <w:rPr>
          <w:sz w:val="8"/>
          <w:szCs w:val="8"/>
        </w:rPr>
        <w:t>CONCLUSION</w:t>
      </w:r>
    </w:p>
    <w:p w14:paraId="1491EC30" w14:textId="77777777" w:rsidR="00D95D41" w:rsidRPr="001B4895" w:rsidRDefault="00D95D41" w:rsidP="00D95D41">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3D1E9C31" w14:textId="77777777" w:rsidR="00D95D41" w:rsidRPr="001B4895" w:rsidRDefault="00D95D41" w:rsidP="00D95D41">
      <w:r w:rsidRPr="001B4895">
        <w:rPr>
          <w:sz w:val="16"/>
          <w:szCs w:val="16"/>
        </w:rPr>
        <w:lastRenderedPageBreak/>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14:paraId="5A5AEAD3" w14:textId="77777777" w:rsidR="00D95D41" w:rsidRPr="001B4895" w:rsidRDefault="00D95D41" w:rsidP="00D95D41">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6CEF977C" w14:textId="77777777" w:rsidR="00D95D41" w:rsidRPr="001B4895" w:rsidRDefault="00D95D41" w:rsidP="00D95D41">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3E937366" w14:textId="77777777" w:rsidR="00D95D41" w:rsidRPr="001B4895" w:rsidRDefault="00D95D41" w:rsidP="00D95D41">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39BED391" w14:textId="77777777" w:rsidR="00D95D41" w:rsidRPr="001B4895" w:rsidRDefault="00D95D41" w:rsidP="00D95D41">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w:t>
      </w:r>
      <w:r w:rsidRPr="001B4895">
        <w:rPr>
          <w:sz w:val="12"/>
          <w:szCs w:val="12"/>
        </w:rPr>
        <w:lastRenderedPageBreak/>
        <w:t xml:space="preser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1B4895">
        <w:rPr>
          <w:sz w:val="12"/>
          <w:szCs w:val="12"/>
        </w:rPr>
        <w:t>recently-passed</w:t>
      </w:r>
      <w:proofErr w:type="gramEnd"/>
      <w:r w:rsidRPr="001B4895">
        <w:rPr>
          <w:sz w:val="12"/>
          <w:szCs w:val="1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68C72E66" w14:textId="77777777" w:rsidR="00D95D41" w:rsidRPr="00C66DB6" w:rsidRDefault="00D95D41" w:rsidP="00D95D41">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3C4BFF42" w14:textId="77777777" w:rsidR="00D95D41" w:rsidRDefault="00D95D41" w:rsidP="00D95D41">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proofErr w:type="gramStart"/>
      <w:r w:rsidRPr="001B4895">
        <w:rPr>
          <w:rStyle w:val="StyleUnderline"/>
        </w:rPr>
        <w:t>so</w:t>
      </w:r>
      <w:proofErr w:type="gramEnd"/>
      <w:r w:rsidRPr="001B4895">
        <w:rPr>
          <w:rStyle w:val="StyleUnderline"/>
        </w:rPr>
        <w:t xml:space="preserve">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6D254C">
        <w:rPr>
          <w:rStyle w:val="Emphasis"/>
          <w:sz w:val="28"/>
          <w:szCs w:val="28"/>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07BC2F82" w14:textId="77777777" w:rsidR="00D95D41" w:rsidRPr="00D95D41" w:rsidRDefault="00D95D41" w:rsidP="00D95D41"/>
    <w:p w14:paraId="343C883C" w14:textId="78A373B8" w:rsidR="00D95D41" w:rsidRDefault="00D95D41" w:rsidP="00D95D41">
      <w:pPr>
        <w:pStyle w:val="Heading2"/>
      </w:pPr>
      <w:r>
        <w:lastRenderedPageBreak/>
        <w:t>DA</w:t>
      </w:r>
    </w:p>
    <w:p w14:paraId="30056E3E" w14:textId="25AFFEB4" w:rsidR="00D95D41" w:rsidRDefault="00D95D41" w:rsidP="00D95D41">
      <w:pPr>
        <w:pStyle w:val="Heading4"/>
      </w:pPr>
      <w:r>
        <w:t xml:space="preserve">Both </w:t>
      </w:r>
      <w:r>
        <w:t>b</w:t>
      </w:r>
      <w:r>
        <w:t xml:space="preserve">ills pass now and solve the climate – full-court PC press ensures </w:t>
      </w:r>
      <w:proofErr w:type="spellStart"/>
      <w:r>
        <w:t>Manchinema</w:t>
      </w:r>
      <w:proofErr w:type="spellEnd"/>
      <w:r>
        <w:t xml:space="preserve"> get on board, but new fights complicate the process</w:t>
      </w:r>
    </w:p>
    <w:p w14:paraId="5B631065" w14:textId="77777777" w:rsidR="00D95D41" w:rsidRDefault="00D95D41" w:rsidP="00D95D41">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0278E4A9" w14:textId="77777777" w:rsidR="00D95D41" w:rsidRDefault="00D95D41" w:rsidP="00D95D41">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72E8E56F" w14:textId="77777777" w:rsidR="00D95D41" w:rsidRPr="00402F81" w:rsidRDefault="00D95D41" w:rsidP="00D95D41">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6BB6BC73" w14:textId="77777777" w:rsidR="00D95D41" w:rsidRDefault="00D95D41" w:rsidP="00D95D41">
      <w:r>
        <w:t>Alongside the slimmer roads-bridges-and-broadband package, it adds up to Biden's answer to his campaign promise to rebuild the country from the COVID-19 crisis and confront a changing economy.</w:t>
      </w:r>
    </w:p>
    <w:p w14:paraId="5C68728C" w14:textId="77777777" w:rsidR="00D95D41" w:rsidRDefault="00D95D41" w:rsidP="00D95D41">
      <w:r>
        <w:t>But they're not there yet.</w:t>
      </w:r>
    </w:p>
    <w:p w14:paraId="2DFF5EEB" w14:textId="77777777" w:rsidR="00D95D41" w:rsidRDefault="00D95D41" w:rsidP="00D95D41">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38E93317" w14:textId="77777777" w:rsidR="00D95D41" w:rsidRDefault="00D95D41" w:rsidP="00D95D41">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6559CB66" w14:textId="77777777" w:rsidR="00D95D41" w:rsidRDefault="00D95D41" w:rsidP="00D95D41">
      <w:r>
        <w:t>Her strategy now seems focused on passing the most robust bill possible in her chamber and then leaving the Senate to adjust or strip out the portions its members won't agree to.</w:t>
      </w:r>
    </w:p>
    <w:p w14:paraId="40DD0449" w14:textId="77777777" w:rsidR="00D95D41" w:rsidRDefault="00D95D41" w:rsidP="00D95D41">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79FA4480" w14:textId="77777777" w:rsidR="00D95D41" w:rsidRDefault="00D95D41" w:rsidP="00D95D41">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1122D67E" w14:textId="77777777" w:rsidR="00D95D41" w:rsidRDefault="00D95D41" w:rsidP="00D95D41">
      <w:r>
        <w:t>The big package would provide large numbers of Americans with assistance to pay for health care, raising children and caring for elderly people at home.</w:t>
      </w:r>
    </w:p>
    <w:p w14:paraId="008B5A26" w14:textId="77777777" w:rsidR="00D95D41" w:rsidRDefault="00D95D41" w:rsidP="00D95D41">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7D0E0405" w14:textId="77777777" w:rsidR="00D95D41" w:rsidRDefault="00D95D41" w:rsidP="00D95D41">
      <w:r>
        <w:t>Medicare would have a new hearing aid benefit for older Americans, and those with Medicare Part D would see their out-of-pocket prescription drug costs capped at $2,000.</w:t>
      </w:r>
    </w:p>
    <w:p w14:paraId="1DBD3812" w14:textId="77777777" w:rsidR="00D95D41" w:rsidRPr="00402F81" w:rsidRDefault="00D95D41" w:rsidP="00D95D41">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7F1CBA1D" w14:textId="77777777" w:rsidR="00D95D41" w:rsidRDefault="00D95D41" w:rsidP="00D95D41">
      <w:r>
        <w:t>With a flurry of late adjustments, the Democrats added key provisions in recent days — adding back a new paid family leave program, work permits for immigrants and changes to state and local tax deductions.</w:t>
      </w:r>
    </w:p>
    <w:p w14:paraId="0C1CF7DA" w14:textId="77777777" w:rsidR="00D95D41" w:rsidRDefault="00D95D41" w:rsidP="00D95D41">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4E5D2FD9" w14:textId="77777777" w:rsidR="00D95D41" w:rsidRDefault="00D95D41" w:rsidP="00D95D41">
      <w:r>
        <w:t xml:space="preserve">From the White House, "the president has been very clear, he wants to get this moving," said principal deputy press secretary </w:t>
      </w:r>
      <w:proofErr w:type="spellStart"/>
      <w:r>
        <w:t>Karine</w:t>
      </w:r>
      <w:proofErr w:type="spellEnd"/>
      <w:r>
        <w:t xml:space="preserve"> Jean-Pierre.</w:t>
      </w:r>
    </w:p>
    <w:p w14:paraId="680186E0" w14:textId="77777777" w:rsidR="00D95D41" w:rsidRDefault="00D95D41" w:rsidP="00D95D41">
      <w:r>
        <w:t>As night fell, Democratic leaders struggled to resolve a catalogue of remaining issues as lawmakers balanced the promise of Biden's sweeping vision with the realities of their home-district politics.</w:t>
      </w:r>
    </w:p>
    <w:p w14:paraId="1DA0208F" w14:textId="77777777" w:rsidR="00D95D41" w:rsidRDefault="00D95D41" w:rsidP="00D95D41">
      <w:r>
        <w:t xml:space="preserve">Biden has few votes to spare in the </w:t>
      </w:r>
      <w:proofErr w:type="gramStart"/>
      <w:r>
        <w:t>narrowly-divided</w:t>
      </w:r>
      <w:proofErr w:type="gramEnd"/>
      <w:r>
        <w:t xml:space="preserve"> House and none when the bill ultimately arrives for consideration in the evenly-split 50-50 Senate.</w:t>
      </w:r>
    </w:p>
    <w:p w14:paraId="230DD7FB" w14:textId="77777777" w:rsidR="00D95D41" w:rsidRDefault="00D95D41" w:rsidP="00D95D41">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65237D57" w14:textId="77777777" w:rsidR="00D95D41" w:rsidRDefault="00D95D41" w:rsidP="00D95D41">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1D8C658C" w14:textId="77777777" w:rsidR="00D95D41" w:rsidRDefault="00D95D41" w:rsidP="00D95D41">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2E2077C3" w14:textId="77777777" w:rsidR="00D95D41" w:rsidRDefault="00D95D41" w:rsidP="00D95D41">
      <w:r>
        <w:t>But another model from the Wharton School at the University of Pennsylvania suggested a shortfall in revenue for covering the cost, breeding fresh doubts among some of the Democratic lawmakers.</w:t>
      </w:r>
    </w:p>
    <w:p w14:paraId="2E9F4DC1" w14:textId="77777777" w:rsidR="00D95D41" w:rsidRDefault="00D95D41" w:rsidP="00D95D41">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3076BDC1" w14:textId="77777777" w:rsidR="00D95D41" w:rsidRDefault="00D95D41" w:rsidP="00D95D41">
      <w:r w:rsidRPr="00F602A7">
        <w:rPr>
          <w:rStyle w:val="StyleUnderline"/>
          <w:highlight w:val="cyan"/>
        </w:rPr>
        <w:lastRenderedPageBreak/>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565A6A61" w14:textId="77777777" w:rsidR="00D95D41" w:rsidRDefault="00D95D41" w:rsidP="00D95D41"/>
    <w:p w14:paraId="65B00033" w14:textId="77777777" w:rsidR="00D95D41" w:rsidRDefault="00D95D41" w:rsidP="00D95D41">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14:paraId="2C04931F" w14:textId="77777777" w:rsidR="00D95D41" w:rsidRPr="00F602A7" w:rsidRDefault="00D95D41" w:rsidP="00D95D41">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468CE9FF" w14:textId="77777777" w:rsidR="00D95D41" w:rsidRDefault="00D95D41" w:rsidP="00D95D41">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w:t>
      </w:r>
      <w:proofErr w:type="gramStart"/>
      <w:r w:rsidRPr="00DF219F">
        <w:rPr>
          <w:rStyle w:val="StyleUnderline"/>
        </w:rPr>
        <w:t>a</w:t>
      </w:r>
      <w:proofErr w:type="gramEnd"/>
      <w:r w:rsidRPr="00DF219F">
        <w:rPr>
          <w:rStyle w:val="StyleUnderline"/>
        </w:rPr>
        <w:t xml:space="preserve"> Democrat senator from one of the poorest states in the union</w:t>
      </w:r>
      <w:r>
        <w:t>.</w:t>
      </w:r>
    </w:p>
    <w:p w14:paraId="26F9BE65" w14:textId="77777777" w:rsidR="00D95D41" w:rsidRDefault="00D95D41" w:rsidP="00D95D41">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5609EB9A" w14:textId="77777777" w:rsidR="00D95D41" w:rsidRDefault="00D95D41" w:rsidP="00D95D41">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55A054A7" w14:textId="77777777" w:rsidR="00D95D41" w:rsidRDefault="00D95D41" w:rsidP="00D95D41">
      <w:r>
        <w:t>'Hopefully it makes history': Fight for $15 closes in on mighty win for US workers</w:t>
      </w:r>
    </w:p>
    <w:p w14:paraId="02DC5F1E" w14:textId="77777777" w:rsidR="00D95D41" w:rsidRDefault="00D95D41" w:rsidP="00D95D41">
      <w:r>
        <w:t>None of this has found favor with some low-wage workers in a state where an estimated 278,734 West Virginians lived in poverty in 2019, 16% of the population and the sixth highest poverty rate in the US.</w:t>
      </w:r>
    </w:p>
    <w:p w14:paraId="5B39AA35" w14:textId="77777777" w:rsidR="00D95D41" w:rsidRDefault="00D95D41" w:rsidP="00D95D41">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4E43A8D1" w14:textId="77777777" w:rsidR="00D95D41" w:rsidRDefault="00D95D41" w:rsidP="00D95D41">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14B04A8C" w14:textId="77777777" w:rsidR="00D95D41" w:rsidRDefault="00D95D41" w:rsidP="00D95D41">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4A28908F" w14:textId="77777777" w:rsidR="00D95D41" w:rsidRDefault="00D95D41" w:rsidP="00D95D41">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113EA487" w14:textId="77777777" w:rsidR="00D95D41" w:rsidRDefault="00D95D41" w:rsidP="00D95D41">
      <w:r>
        <w:lastRenderedPageBreak/>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2B3A9C12" w14:textId="77777777" w:rsidR="00D95D41" w:rsidRDefault="00D95D41" w:rsidP="00D95D41">
      <w:r>
        <w:t>Griffith said if the minimum wage was increased to $15 an hour, “I could afford to live on my own. I could afford a car that’s not 25 years old.”</w:t>
      </w:r>
    </w:p>
    <w:p w14:paraId="02822DE4" w14:textId="77777777" w:rsidR="00D95D41" w:rsidRDefault="00D95D41" w:rsidP="00D95D41">
      <w:r>
        <w:t>The Rev Dr William Barber, co-chair of the national Poor People’s Campaign, was in last week’s meeting and said Manchin agreed the current $7.25 minimum wage was “not enough”.</w:t>
      </w:r>
    </w:p>
    <w:p w14:paraId="57274504" w14:textId="77777777" w:rsidR="00D95D41" w:rsidRDefault="00D95D41" w:rsidP="00D95D41">
      <w:r>
        <w:t>But Barber said he was “amazed” Manchin could hear from people like Griffith and still oppose increasing the minimum wage to $15.</w:t>
      </w:r>
    </w:p>
    <w:p w14:paraId="188F8559" w14:textId="77777777" w:rsidR="00D95D41" w:rsidRDefault="00D95D41" w:rsidP="00D95D41">
      <w:r>
        <w:t>“What he is suggesting would just further keep people in poverty and hurting,” he said.</w:t>
      </w:r>
    </w:p>
    <w:p w14:paraId="54FB581C" w14:textId="77777777" w:rsidR="00D95D41" w:rsidRDefault="00D95D41" w:rsidP="00D95D41">
      <w:r>
        <w:t>Raising the minimum wage was a key part of Democrats’ 2020 platform. The former presidential candidate and now Senate budget committee chairman, Bernie Sanders, has referred to the current $7.25 rate as “a starvation wage”.</w:t>
      </w:r>
    </w:p>
    <w:p w14:paraId="49700D87" w14:textId="77777777" w:rsidR="00D95D41" w:rsidRDefault="00D95D41" w:rsidP="00D95D41">
      <w:r>
        <w:t>The wage hike, formally known as the Raise the Wage Act of 2021, is now part of a proposed $1.9tn Covid-19 relief bill. The measure would incrementally raise the minimum wage from $7.25 to $15 over the next four years.</w:t>
      </w:r>
    </w:p>
    <w:p w14:paraId="6AC3C856" w14:textId="77777777" w:rsidR="00D95D41" w:rsidRDefault="00D95D41" w:rsidP="00D95D41">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w:t>
      </w:r>
      <w:proofErr w:type="spellStart"/>
      <w:r w:rsidRPr="00DF219F">
        <w:rPr>
          <w:rStyle w:val="StyleUnderline"/>
        </w:rPr>
        <w:t>Covid</w:t>
      </w:r>
      <w:proofErr w:type="spellEnd"/>
      <w:r w:rsidRPr="00DF219F">
        <w:rPr>
          <w:rStyle w:val="StyleUnderline"/>
        </w:rPr>
        <w:t xml:space="preserve"> relief package</w:t>
      </w:r>
      <w:r>
        <w:t>.</w:t>
      </w:r>
    </w:p>
    <w:p w14:paraId="73E97257" w14:textId="77777777" w:rsidR="00D95D41" w:rsidRDefault="00D95D41" w:rsidP="00D95D41">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5DD47169" w14:textId="77777777" w:rsidR="00D95D41" w:rsidRPr="00CB7CE2" w:rsidRDefault="00D95D41" w:rsidP="00D95D41">
      <w:r>
        <w:rPr>
          <w:rStyle w:val="Style13ptBold"/>
        </w:rPr>
        <w:t xml:space="preserve">Morton 10/28 </w:t>
      </w:r>
      <w:r>
        <w:t>[Joseph Morton, "Democrats tout climate spending in reconciliation", 10/28/21, https://www.rollcall.com/2021/10/28/framework-includes-clean-energy-tax-credits-omits-methane-fee/]</w:t>
      </w:r>
    </w:p>
    <w:p w14:paraId="3A0FA216" w14:textId="77777777" w:rsidR="00D95D41" w:rsidRDefault="00D95D41" w:rsidP="00D95D41">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04C9F0C6" w14:textId="77777777" w:rsidR="00D95D41" w:rsidRDefault="00D95D41" w:rsidP="00D95D41">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52269A0B" w14:textId="77777777" w:rsidR="00D95D41" w:rsidRDefault="00D95D41" w:rsidP="00D95D41">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2DF08817" w14:textId="77777777" w:rsidR="00D95D41" w:rsidRDefault="00D95D41" w:rsidP="00D95D41">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7FA1AA00" w14:textId="77777777" w:rsidR="00D95D41" w:rsidRPr="00CB7CE2" w:rsidRDefault="00D95D41" w:rsidP="00D95D41">
      <w:pPr>
        <w:rPr>
          <w:rStyle w:val="StyleUnderline"/>
        </w:rPr>
      </w:pPr>
      <w:r>
        <w:lastRenderedPageBreak/>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7803C56C" w14:textId="77777777" w:rsidR="00D95D41" w:rsidRDefault="00D95D41" w:rsidP="00D95D41">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43B9B127" w14:textId="77777777" w:rsidR="00D95D41" w:rsidRDefault="00D95D41" w:rsidP="00D95D41">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45CDF4D1" w14:textId="77777777" w:rsidR="00D95D41" w:rsidRDefault="00D95D41" w:rsidP="00D95D41">
      <w:r>
        <w:t>The framework calls for $105 billion for climate resiliency and addressing legacy pollution in communities.</w:t>
      </w:r>
    </w:p>
    <w:p w14:paraId="0935D2FE" w14:textId="77777777" w:rsidR="00D95D41" w:rsidRDefault="00D95D41" w:rsidP="00D95D41">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70EBFE50" w14:textId="77777777" w:rsidR="00D95D41" w:rsidRDefault="00D95D41" w:rsidP="00D95D41">
      <w:r>
        <w:t>It also would fund grants to support environmental justice in disadvantaged communities and create a new Civilian Climate Corps with more than 300,000 members working on conservation projects that could help mitigate climate change.</w:t>
      </w:r>
    </w:p>
    <w:p w14:paraId="28882B11" w14:textId="77777777" w:rsidR="00D95D41" w:rsidRDefault="00D95D41" w:rsidP="00D95D41">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0AE8E327" w14:textId="77777777" w:rsidR="00D95D41" w:rsidRDefault="00D95D41" w:rsidP="00D95D41">
      <w:r>
        <w:t xml:space="preserve">There’s </w:t>
      </w:r>
      <w:r w:rsidRPr="00CB7CE2">
        <w:rPr>
          <w:rStyle w:val="StyleUnderline"/>
        </w:rPr>
        <w:t>also $20 billion for the government to purchase new technologies such as long-duration storage, small modular reactors and clean construction materials</w:t>
      </w:r>
      <w:r>
        <w:t>.</w:t>
      </w:r>
    </w:p>
    <w:p w14:paraId="235EF695" w14:textId="77777777" w:rsidR="00D95D41" w:rsidRDefault="00D95D41" w:rsidP="00D95D41">
      <w:r>
        <w:t>While the size of the package falls short of initial proposals, some Capitol Hill Democrats declined to say they were disappointed with the climate portion.</w:t>
      </w:r>
    </w:p>
    <w:p w14:paraId="0D267A70" w14:textId="77777777" w:rsidR="00D95D41" w:rsidRDefault="00D95D41" w:rsidP="00D95D41">
      <w:r>
        <w:t>Sen. Christopher S. Murphy, D-Conn., said he didn’t want to undersell the framework, as it would represent the most significant spending on climate policy since he joined Congress.</w:t>
      </w:r>
    </w:p>
    <w:p w14:paraId="1833D908" w14:textId="77777777" w:rsidR="00D95D41" w:rsidRDefault="00D95D41" w:rsidP="00D95D41">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1819C02E" w14:textId="77777777" w:rsidR="00D95D41" w:rsidRPr="00CB7CE2" w:rsidRDefault="00D95D41" w:rsidP="00D95D41">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2EEE67FF" w14:textId="77777777" w:rsidR="00D95D41" w:rsidRDefault="00D95D41" w:rsidP="00D95D41"/>
    <w:p w14:paraId="0B187FD3" w14:textId="77777777" w:rsidR="00D95D41" w:rsidRPr="00B34BB4" w:rsidRDefault="00D95D41" w:rsidP="00D95D41">
      <w:pPr>
        <w:pStyle w:val="Heading4"/>
        <w:rPr>
          <w:rFonts w:cs="Arial"/>
        </w:rPr>
      </w:pPr>
      <w:r>
        <w:rPr>
          <w:rFonts w:cs="Arial"/>
        </w:rPr>
        <w:lastRenderedPageBreak/>
        <w:t>It</w:t>
      </w:r>
      <w:r w:rsidRPr="00B34BB4">
        <w:rPr>
          <w:rFonts w:cs="Arial"/>
        </w:rPr>
        <w:t xml:space="preserve"> causes extinction</w:t>
      </w:r>
      <w:r>
        <w:rPr>
          <w:rFonts w:cs="Arial"/>
        </w:rPr>
        <w:t>.</w:t>
      </w:r>
    </w:p>
    <w:p w14:paraId="45EC817E" w14:textId="77777777" w:rsidR="00D95D41" w:rsidRPr="00B34BB4" w:rsidRDefault="00D95D41" w:rsidP="00D95D41">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1D308F53" w14:textId="6A38407A" w:rsidR="00D95D41" w:rsidRDefault="00D95D41" w:rsidP="00D95D41">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bureaucratic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w:t>
      </w:r>
      <w:r w:rsidRPr="006D7C22">
        <w:rPr>
          <w:sz w:val="24"/>
          <w:u w:val="single"/>
        </w:rPr>
        <w:lastRenderedPageBreak/>
        <w:t>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0B0E745F" w14:textId="03B2733B" w:rsidR="000D1209" w:rsidRDefault="000D1209" w:rsidP="000D1209">
      <w:pPr>
        <w:pStyle w:val="Heading2"/>
      </w:pPr>
      <w:r>
        <w:lastRenderedPageBreak/>
        <w:t>Case</w:t>
      </w:r>
    </w:p>
    <w:p w14:paraId="17CCE5F5" w14:textId="77777777" w:rsidR="000D1209" w:rsidRDefault="000D1209" w:rsidP="000D1209">
      <w:pPr>
        <w:pStyle w:val="Heading4"/>
      </w:pPr>
      <w:r>
        <w:t>Capitalism is sustainable and humanity’s only hope against catastrophic climate change</w:t>
      </w:r>
    </w:p>
    <w:p w14:paraId="2A9EA2F9" w14:textId="77777777" w:rsidR="000D1209" w:rsidRPr="007F34AF" w:rsidRDefault="000D1209" w:rsidP="000D1209">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22DF026D" w14:textId="77777777" w:rsidR="000D1209" w:rsidRPr="00360374" w:rsidRDefault="000D1209" w:rsidP="000D1209">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360374">
        <w:rPr>
          <w:sz w:val="16"/>
        </w:rPr>
        <w:t>green-houses</w:t>
      </w:r>
      <w:proofErr w:type="gramEnd"/>
      <w:r w:rsidRPr="00360374">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w:t>
      </w:r>
      <w:r w:rsidRPr="00360374">
        <w:rPr>
          <w:sz w:val="16"/>
        </w:rPr>
        <w:lastRenderedPageBreak/>
        <w:t xml:space="preserve">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F22D06">
        <w:rPr>
          <w:rStyle w:val="Emphasis"/>
          <w:highlight w:val="yellow"/>
        </w:rPr>
        <w:t>all of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6FFB53DB" w14:textId="77777777" w:rsidR="000D1209" w:rsidRPr="000D1209" w:rsidRDefault="000D1209" w:rsidP="000D1209"/>
    <w:p w14:paraId="319B5B2C" w14:textId="77777777" w:rsidR="00D95D41" w:rsidRPr="00D95D41" w:rsidRDefault="00D95D41" w:rsidP="00D95D41"/>
    <w:sectPr w:rsidR="00D95D41" w:rsidRPr="00D95D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6C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20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CB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254C"/>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D41"/>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09E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0DCC6"/>
  <w14:defaultImageDpi w14:val="300"/>
  <w15:docId w15:val="{BEE47F34-2581-CD47-B259-B92D6515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A6CB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6C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6C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6C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A6C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6C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CB4"/>
  </w:style>
  <w:style w:type="character" w:customStyle="1" w:styleId="Heading1Char">
    <w:name w:val="Heading 1 Char"/>
    <w:aliases w:val="Pocket Char"/>
    <w:basedOn w:val="DefaultParagraphFont"/>
    <w:link w:val="Heading1"/>
    <w:uiPriority w:val="9"/>
    <w:rsid w:val="005A6C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6C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6CB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A6C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6CB4"/>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5A6CB4"/>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5A6CB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A6CB4"/>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5A6CB4"/>
    <w:rPr>
      <w:color w:val="auto"/>
      <w:u w:val="none"/>
    </w:rPr>
  </w:style>
  <w:style w:type="paragraph" w:styleId="DocumentMap">
    <w:name w:val="Document Map"/>
    <w:basedOn w:val="Normal"/>
    <w:link w:val="DocumentMapChar"/>
    <w:uiPriority w:val="99"/>
    <w:semiHidden/>
    <w:unhideWhenUsed/>
    <w:rsid w:val="005A6C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CB4"/>
    <w:rPr>
      <w:rFonts w:ascii="Lucida Grande" w:hAnsi="Lucida Grande" w:cs="Lucida Grande"/>
    </w:rPr>
  </w:style>
  <w:style w:type="paragraph" w:customStyle="1" w:styleId="textbold">
    <w:name w:val="text bold"/>
    <w:basedOn w:val="Normal"/>
    <w:link w:val="Emphasis"/>
    <w:autoRedefine/>
    <w:uiPriority w:val="20"/>
    <w:qFormat/>
    <w:rsid w:val="00D95D41"/>
    <w:rPr>
      <w:b/>
      <w:iCs/>
      <w:u w:val="single"/>
    </w:rPr>
  </w:style>
  <w:style w:type="paragraph" w:styleId="NoSpacing">
    <w:name w:val="No Spacing"/>
    <w:uiPriority w:val="1"/>
    <w:qFormat/>
    <w:rsid w:val="00D95D4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9699</Words>
  <Characters>55288</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5</cp:revision>
  <dcterms:created xsi:type="dcterms:W3CDTF">2021-11-06T17:18:00Z</dcterms:created>
  <dcterms:modified xsi:type="dcterms:W3CDTF">2021-11-06T17:53:00Z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