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47BF2" w14:textId="4380BF71" w:rsidR="00C30C4D" w:rsidRPr="00F87FBD" w:rsidRDefault="00C30C4D" w:rsidP="00C30C4D">
      <w:pPr>
        <w:pStyle w:val="Heading1"/>
      </w:pPr>
      <w:r>
        <w:t xml:space="preserve">Harker NA - </w:t>
      </w:r>
      <w:r>
        <w:t>1AC</w:t>
      </w:r>
    </w:p>
    <w:p w14:paraId="28C3B797" w14:textId="77777777" w:rsidR="00C30C4D" w:rsidRDefault="00C30C4D" w:rsidP="00C30C4D">
      <w:pPr>
        <w:pStyle w:val="Heading2"/>
      </w:pPr>
      <w:r>
        <w:t>1</w:t>
      </w:r>
    </w:p>
    <w:p w14:paraId="7766D58C" w14:textId="77777777" w:rsidR="00C30C4D" w:rsidRDefault="00C30C4D" w:rsidP="00C30C4D">
      <w:pPr>
        <w:pStyle w:val="Heading4"/>
        <w:rPr>
          <w:u w:val="single"/>
        </w:rPr>
      </w:pPr>
      <w:r>
        <w:t xml:space="preserve">Advantage 1 is </w:t>
      </w:r>
      <w:r>
        <w:rPr>
          <w:u w:val="single"/>
        </w:rPr>
        <w:t>Whistleblowing</w:t>
      </w:r>
    </w:p>
    <w:p w14:paraId="3F1B56D1" w14:textId="77777777" w:rsidR="00C30C4D" w:rsidRPr="00DD1271" w:rsidRDefault="00C30C4D" w:rsidP="00C30C4D"/>
    <w:p w14:paraId="16DE6C9D" w14:textId="77777777" w:rsidR="00C30C4D" w:rsidRPr="00F87FBD" w:rsidRDefault="00C30C4D" w:rsidP="00C30C4D">
      <w:pPr>
        <w:pStyle w:val="Heading4"/>
      </w:pPr>
      <w:r w:rsidRPr="00F87FBD">
        <w:t>European trade secrets protections</w:t>
      </w:r>
      <w:r>
        <w:t xml:space="preserve"> for medicine chill whistleblowing – that undermines public health and drug efficacy</w:t>
      </w:r>
    </w:p>
    <w:p w14:paraId="6DF990F5" w14:textId="77777777" w:rsidR="00C30C4D" w:rsidRPr="00F87FBD" w:rsidRDefault="00C30C4D" w:rsidP="00C30C4D">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1A3B039D" w14:textId="77777777" w:rsidR="00C30C4D" w:rsidRPr="00C04139" w:rsidRDefault="00C30C4D" w:rsidP="00C30C4D">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xml:space="preserve">, or do more harm than </w:t>
      </w:r>
      <w:proofErr w:type="spellStart"/>
      <w:r w:rsidRPr="00AB5A04">
        <w:rPr>
          <w:rStyle w:val="StyleUnderline"/>
        </w:rPr>
        <w:t>good</w:t>
      </w:r>
      <w:r w:rsidRPr="00C04139">
        <w:rPr>
          <w:sz w:val="16"/>
        </w:rPr>
        <w:t>.iii</w:t>
      </w:r>
      <w:proofErr w:type="spellEnd"/>
      <w:r w:rsidRPr="00C04139">
        <w:rPr>
          <w:sz w:val="16"/>
        </w:rPr>
        <w:t xml:space="preserve"> Moreover, </w:t>
      </w:r>
      <w:r w:rsidRPr="00AB5A04">
        <w:rPr>
          <w:rStyle w:val="StyleUnderline"/>
        </w:rPr>
        <w:t>disclosure of pharmaceutical research is needed to avoid unethical repetition of clinical trials on people</w:t>
      </w:r>
      <w:r w:rsidRPr="00C04139">
        <w:rPr>
          <w:sz w:val="16"/>
        </w:rPr>
        <w:t xml:space="preserve">. </w:t>
      </w:r>
      <w:proofErr w:type="spellStart"/>
      <w:r w:rsidRPr="00C04139">
        <w:rPr>
          <w:sz w:val="16"/>
        </w:rPr>
        <w:t>iv</w:t>
      </w:r>
      <w:proofErr w:type="spellEnd"/>
      <w:r w:rsidRPr="00C04139">
        <w:rPr>
          <w:sz w:val="16"/>
        </w:rPr>
        <w:t xml:space="preserve"> The proposed directive should not obstruct recent EU developments to increase sharing and transparency of this </w:t>
      </w:r>
      <w:proofErr w:type="spellStart"/>
      <w:proofErr w:type="gramStart"/>
      <w:r w:rsidRPr="00C04139">
        <w:rPr>
          <w:sz w:val="16"/>
        </w:rPr>
        <w:t>data.v</w:t>
      </w:r>
      <w:proofErr w:type="spellEnd"/>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C04139">
        <w:rPr>
          <w:sz w:val="16"/>
        </w:rPr>
        <w:t>disclosure.vii</w:t>
      </w:r>
      <w:proofErr w:type="spellEnd"/>
      <w:r w:rsidRPr="00C04139">
        <w:rPr>
          <w:sz w:val="16"/>
        </w:rPr>
        <w:t xml:space="preserve">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w:t>
      </w:r>
      <w:proofErr w:type="spellStart"/>
      <w:r w:rsidRPr="00C04139">
        <w:rPr>
          <w:rStyle w:val="StyleUnderline"/>
        </w:rPr>
        <w:t>specialise</w:t>
      </w:r>
      <w:proofErr w:type="spellEnd"/>
      <w:r w:rsidRPr="00C04139">
        <w:rPr>
          <w:rStyle w:val="StyleUnderline"/>
        </w:rPr>
        <w:t xml:space="preserve"> in economic </w:t>
      </w:r>
      <w:proofErr w:type="spellStart"/>
      <w:proofErr w:type="gramStart"/>
      <w:r w:rsidRPr="00C04139">
        <w:rPr>
          <w:rStyle w:val="StyleUnderline"/>
        </w:rPr>
        <w:t>investigationsviii</w:t>
      </w:r>
      <w:proofErr w:type="spellEnd"/>
      <w:r w:rsidRPr="00C04139">
        <w:rPr>
          <w:rStyle w:val="StyleUnderline"/>
        </w:rPr>
        <w:t xml:space="preserve"> ,</w:t>
      </w:r>
      <w:proofErr w:type="gramEnd"/>
      <w:r w:rsidRPr="00C04139">
        <w:rPr>
          <w:rStyle w:val="StyleUnderline"/>
        </w:rPr>
        <w:t xml:space="preserve"> </w:t>
      </w:r>
      <w:r w:rsidRPr="00994EB5">
        <w:rPr>
          <w:rStyle w:val="StyleUnderline"/>
          <w:highlight w:val="cyan"/>
        </w:rPr>
        <w:t xml:space="preserve">and </w:t>
      </w:r>
      <w:proofErr w:type="spellStart"/>
      <w:r w:rsidRPr="00994EB5">
        <w:rPr>
          <w:rStyle w:val="StyleUnderline"/>
          <w:highlight w:val="cyan"/>
        </w:rPr>
        <w:t>whistleblowers</w:t>
      </w:r>
      <w:r w:rsidRPr="00C04139">
        <w:rPr>
          <w:rStyle w:val="StyleUnderline"/>
        </w:rPr>
        <w:t>.</w:t>
      </w:r>
      <w:r w:rsidRPr="00C04139">
        <w:rPr>
          <w:sz w:val="16"/>
        </w:rPr>
        <w:t>ix</w:t>
      </w:r>
      <w:proofErr w:type="spellEnd"/>
      <w:r w:rsidRPr="00C04139">
        <w:rPr>
          <w:sz w:val="16"/>
        </w:rPr>
        <w:t xml:space="preserve">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w:t>
      </w:r>
      <w:proofErr w:type="spellStart"/>
      <w:r w:rsidRPr="00C04139">
        <w:rPr>
          <w:sz w:val="16"/>
        </w:rPr>
        <w:t>labour</w:t>
      </w:r>
      <w:proofErr w:type="spellEnd"/>
      <w:r w:rsidRPr="00C04139">
        <w:rPr>
          <w:sz w:val="16"/>
        </w:rPr>
        <w:t xml:space="preserve"> </w:t>
      </w:r>
      <w:proofErr w:type="spellStart"/>
      <w:r w:rsidRPr="00C04139">
        <w:rPr>
          <w:sz w:val="16"/>
        </w:rPr>
        <w:t>market.x</w:t>
      </w:r>
      <w:proofErr w:type="spellEnd"/>
      <w:r w:rsidRPr="00C04139">
        <w:rPr>
          <w:sz w:val="16"/>
        </w:rPr>
        <w:t xml:space="preserve"> </w:t>
      </w:r>
      <w:proofErr w:type="gramStart"/>
      <w:r w:rsidRPr="00C04139">
        <w:rPr>
          <w:sz w:val="16"/>
        </w:rPr>
        <w:t>In</w:t>
      </w:r>
      <w:proofErr w:type="gramEnd"/>
      <w:r w:rsidRPr="00C04139">
        <w:rPr>
          <w:sz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C04139">
        <w:rPr>
          <w:sz w:val="16"/>
        </w:rPr>
        <w:t>behaviour</w:t>
      </w:r>
      <w:proofErr w:type="spellEnd"/>
      <w:r w:rsidRPr="00C04139">
        <w:rPr>
          <w:sz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C04139">
        <w:rPr>
          <w:sz w:val="16"/>
        </w:rPr>
        <w:t>protection.xi</w:t>
      </w:r>
      <w:proofErr w:type="spellEnd"/>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C04139">
        <w:rPr>
          <w:sz w:val="16"/>
        </w:rPr>
        <w:t>processes.xiii</w:t>
      </w:r>
      <w:proofErr w:type="spellEnd"/>
      <w:proofErr w:type="gramEnd"/>
      <w:r w:rsidRPr="00C04139">
        <w:rPr>
          <w:sz w:val="16"/>
        </w:rPr>
        <w:t xml:space="preserve">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65065435" w14:textId="77777777" w:rsidR="00C30C4D" w:rsidRPr="00F87FBD" w:rsidRDefault="00C30C4D" w:rsidP="00C30C4D"/>
    <w:p w14:paraId="3ED95B9B" w14:textId="77777777" w:rsidR="00C30C4D" w:rsidRPr="00F87FBD" w:rsidRDefault="00C30C4D" w:rsidP="00C30C4D"/>
    <w:p w14:paraId="339C27CB" w14:textId="77777777" w:rsidR="00C30C4D" w:rsidRPr="00F87FBD" w:rsidRDefault="00C30C4D" w:rsidP="00C30C4D">
      <w:pPr>
        <w:pStyle w:val="Heading4"/>
      </w:pPr>
      <w:r>
        <w:t>Current law places the burden of proof on whistleblowers, which reinforces legal uncertainty – empirics prove a lack of accountability for corporations.</w:t>
      </w:r>
    </w:p>
    <w:p w14:paraId="08AF7276" w14:textId="77777777" w:rsidR="00C30C4D" w:rsidRPr="00F87FBD" w:rsidRDefault="00C30C4D" w:rsidP="00C30C4D">
      <w:r w:rsidRPr="00F87FBD">
        <w:rPr>
          <w:rStyle w:val="Style13ptBold"/>
        </w:rPr>
        <w:t>Moody 16</w:t>
      </w:r>
      <w:r w:rsidRPr="00F87FBD">
        <w:t xml:space="preserve"> — (Glyn Moody, Contributing Policy Editor at Ars </w:t>
      </w:r>
      <w:proofErr w:type="spellStart"/>
      <w:r w:rsidRPr="00F87FBD">
        <w:t>Technica</w:t>
      </w:r>
      <w:proofErr w:type="spellEnd"/>
      <w:r w:rsidRPr="00F87FBD">
        <w:t xml:space="preserve">. He has been writing about the Internet, free software, copyright, patents and digital rights for over 20 years., “New EU trade secrets law could jail whistleblowers, block drug trial data access”, Ars </w:t>
      </w:r>
      <w:proofErr w:type="spellStart"/>
      <w:r w:rsidRPr="00F87FBD">
        <w:t>Technica</w:t>
      </w:r>
      <w:proofErr w:type="spellEnd"/>
      <w:r w:rsidRPr="00F87FBD">
        <w:t xml:space="preserve">,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4DC6D8EE" w14:textId="77777777" w:rsidR="00C30C4D" w:rsidRPr="00EF1870" w:rsidRDefault="00C30C4D" w:rsidP="00C30C4D">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607D07EA" w14:textId="77777777" w:rsidR="00C30C4D" w:rsidRPr="00EF1870" w:rsidRDefault="00C30C4D" w:rsidP="00C30C4D">
      <w:pPr>
        <w:rPr>
          <w:rStyle w:val="StyleUnderline"/>
        </w:rPr>
      </w:pPr>
      <w:r w:rsidRPr="00EF1870">
        <w:rPr>
          <w:rStyle w:val="StyleUnderline"/>
        </w:rPr>
        <w:t xml:space="preserve">One area where whistleblowing is crucially important concerns drug safety. Health Action International (HAI), a non-governmental </w:t>
      </w:r>
      <w:proofErr w:type="spellStart"/>
      <w:r w:rsidRPr="00EF1870">
        <w:rPr>
          <w:rStyle w:val="StyleUnderline"/>
        </w:rPr>
        <w:t>organisation</w:t>
      </w:r>
      <w:proofErr w:type="spellEnd"/>
      <w:r w:rsidRPr="00EF1870">
        <w:rPr>
          <w:rStyle w:val="StyleUnderline"/>
        </w:rPr>
        <w:t xml:space="preserve"> dedicated to strengthening medicines policy to improve public health, said it was </w:t>
      </w:r>
      <w:proofErr w:type="spellStart"/>
      <w:r w:rsidRPr="00EF1870">
        <w:rPr>
          <w:rStyle w:val="StyleUnderline"/>
        </w:rPr>
        <w:t>was</w:t>
      </w:r>
      <w:proofErr w:type="spellEnd"/>
      <w:r w:rsidRPr="00EF1870">
        <w:rPr>
          <w:rStyle w:val="StyleUnderline"/>
        </w:rPr>
        <w:t xml:space="preserve"> "deeply disappointed with today’s adoption of the European Union Trade Secrets Directive."</w:t>
      </w:r>
    </w:p>
    <w:p w14:paraId="37A5739A" w14:textId="77777777" w:rsidR="00C30C4D" w:rsidRPr="00501BD4" w:rsidRDefault="00C30C4D" w:rsidP="00C30C4D">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61509B62" w14:textId="77777777" w:rsidR="00C30C4D" w:rsidRPr="00EF1870" w:rsidRDefault="00C30C4D" w:rsidP="00C30C4D">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 xml:space="preserve">where one person </w:t>
      </w:r>
      <w:proofErr w:type="gramStart"/>
      <w:r w:rsidRPr="005F5CB5">
        <w:rPr>
          <w:rStyle w:val="StyleUnderline"/>
          <w:highlight w:val="cyan"/>
        </w:rPr>
        <w:t>died</w:t>
      </w:r>
      <w:proofErr w:type="gramEnd"/>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6C65E088" w14:textId="77777777" w:rsidR="00C30C4D" w:rsidRPr="00F87FBD" w:rsidRDefault="00C30C4D" w:rsidP="00C30C4D"/>
    <w:p w14:paraId="1B63AAC2" w14:textId="77777777" w:rsidR="00C30C4D" w:rsidRPr="00F87FBD" w:rsidRDefault="00C30C4D" w:rsidP="00C30C4D"/>
    <w:p w14:paraId="599A96F0" w14:textId="77777777" w:rsidR="00C30C4D" w:rsidRPr="00F87FBD" w:rsidRDefault="00C30C4D" w:rsidP="00C30C4D"/>
    <w:p w14:paraId="1A9D5373" w14:textId="77777777" w:rsidR="00C30C4D" w:rsidRPr="00F87FBD" w:rsidRDefault="00C30C4D" w:rsidP="00C30C4D">
      <w:pPr>
        <w:pStyle w:val="Heading4"/>
      </w:pPr>
      <w:r>
        <w:t>This burden structure makes intimidation lawsuits inevitable, further deterring whistleblowing.</w:t>
      </w:r>
    </w:p>
    <w:p w14:paraId="20972996" w14:textId="77777777" w:rsidR="00C30C4D" w:rsidRPr="00F87FBD" w:rsidRDefault="00C30C4D" w:rsidP="00C30C4D">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62232BEB" w14:textId="77777777" w:rsidR="00C30C4D" w:rsidRPr="00EF1870" w:rsidRDefault="00C30C4D" w:rsidP="00C30C4D">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w:t>
      </w:r>
      <w:proofErr w:type="spellStart"/>
      <w:r w:rsidRPr="00EF1870">
        <w:rPr>
          <w:rStyle w:val="StyleUnderline"/>
        </w:rPr>
        <w:t>Deltour</w:t>
      </w:r>
      <w:proofErr w:type="spellEnd"/>
      <w:r w:rsidRPr="00EF1870">
        <w:rPr>
          <w:rStyle w:val="StyleUnderline"/>
        </w:rPr>
        <w:t xml:space="preserve">, Raphaël </w:t>
      </w:r>
      <w:proofErr w:type="spellStart"/>
      <w:r w:rsidRPr="00EF1870">
        <w:rPr>
          <w:rStyle w:val="StyleUnderline"/>
        </w:rPr>
        <w:t>Halet</w:t>
      </w:r>
      <w:proofErr w:type="spellEnd"/>
      <w:r w:rsidRPr="00EF1870">
        <w:rPr>
          <w:rStyle w:val="StyleUnderline"/>
        </w:rPr>
        <w:t xml:space="preserve">) by companies or governments. Given the veil of secrecy many corporate activities operate under, whistleblowers are sometimes the only available sources on corporate wrongdoing. </w:t>
      </w:r>
    </w:p>
    <w:p w14:paraId="7A58BAB2" w14:textId="77777777" w:rsidR="00C30C4D" w:rsidRPr="00EF1870" w:rsidRDefault="00C30C4D" w:rsidP="00C30C4D">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 xml:space="preserve">sources are </w:t>
      </w:r>
      <w:proofErr w:type="spellStart"/>
      <w:r w:rsidRPr="005F5CB5">
        <w:rPr>
          <w:rStyle w:val="StyleUnderline"/>
          <w:highlight w:val="cyan"/>
        </w:rPr>
        <w:t>criminalised</w:t>
      </w:r>
      <w:proofErr w:type="spellEnd"/>
      <w:r w:rsidRPr="005F5CB5">
        <w:rPr>
          <w:rStyle w:val="StyleUnderline"/>
          <w:highlight w:val="cyan"/>
        </w:rPr>
        <w:t xml:space="preserve">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38FF472F" w14:textId="77777777" w:rsidR="00C30C4D" w:rsidRPr="00501BD4" w:rsidRDefault="00C30C4D" w:rsidP="00C30C4D">
      <w:pPr>
        <w:rPr>
          <w:sz w:val="16"/>
        </w:rPr>
      </w:pPr>
      <w:r w:rsidRPr="00501BD4">
        <w:rPr>
          <w:sz w:val="16"/>
        </w:rPr>
        <w:t xml:space="preserve">It must be said that the Directive is the first EU legislation which actually acknowledges the role of whistleblowers, in its Recital 20: </w:t>
      </w:r>
    </w:p>
    <w:p w14:paraId="345AAE1E" w14:textId="77777777" w:rsidR="00C30C4D" w:rsidRPr="00501BD4" w:rsidRDefault="00C30C4D" w:rsidP="00C30C4D">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15D678C9" w14:textId="77777777" w:rsidR="00C30C4D" w:rsidRPr="00501BD4" w:rsidRDefault="00C30C4D" w:rsidP="00C30C4D">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5FE48039" w14:textId="77777777" w:rsidR="00C30C4D" w:rsidRPr="00501BD4" w:rsidRDefault="00C30C4D" w:rsidP="00C30C4D">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5C17F64D" w14:textId="77777777" w:rsidR="00C30C4D" w:rsidRPr="00501BD4" w:rsidRDefault="00C30C4D" w:rsidP="00C30C4D">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xml:space="preserve">, such as the 2014 definition by the Council of </w:t>
      </w:r>
      <w:proofErr w:type="spellStart"/>
      <w:r w:rsidRPr="00501BD4">
        <w:rPr>
          <w:rStyle w:val="StyleUnderline"/>
        </w:rPr>
        <w:t>Europe</w:t>
      </w:r>
      <w:r w:rsidRPr="00501BD4">
        <w:rPr>
          <w:sz w:val="16"/>
        </w:rPr>
        <w:t>.a</w:t>
      </w:r>
      <w:proofErr w:type="spellEnd"/>
    </w:p>
    <w:p w14:paraId="1E50E1E2" w14:textId="77777777" w:rsidR="00C30C4D" w:rsidRPr="00501BD4" w:rsidRDefault="00C30C4D" w:rsidP="00C30C4D">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1FF662E3" w14:textId="77777777" w:rsidR="00C30C4D" w:rsidRPr="00501BD4" w:rsidRDefault="00C30C4D" w:rsidP="00C30C4D">
      <w:pPr>
        <w:rPr>
          <w:sz w:val="16"/>
        </w:rPr>
      </w:pPr>
      <w:proofErr w:type="gramStart"/>
      <w:r w:rsidRPr="00501BD4">
        <w:rPr>
          <w:sz w:val="16"/>
        </w:rPr>
        <w:t xml:space="preserve">“ </w:t>
      </w:r>
      <w:r w:rsidRPr="00501BD4">
        <w:rPr>
          <w:rStyle w:val="StyleUnderline"/>
        </w:rPr>
        <w:t>The</w:t>
      </w:r>
      <w:proofErr w:type="gramEnd"/>
      <w:r w:rsidRPr="00501BD4">
        <w:rPr>
          <w:rStyle w:val="StyleUnderline"/>
        </w:rPr>
        <w:t xml:space="preserv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xml:space="preserve">. If the case is not clear enough, the content of the directive becomes very important.17 — Martin </w:t>
      </w:r>
      <w:proofErr w:type="spellStart"/>
      <w:r w:rsidRPr="00501BD4">
        <w:rPr>
          <w:sz w:val="16"/>
        </w:rPr>
        <w:t>Jefflén</w:t>
      </w:r>
      <w:proofErr w:type="spellEnd"/>
      <w:r w:rsidRPr="00501BD4">
        <w:rPr>
          <w:sz w:val="16"/>
        </w:rPr>
        <w:t>, President of the Council of European Professional and Managerial Staff (</w:t>
      </w:r>
      <w:proofErr w:type="spellStart"/>
      <w:r w:rsidRPr="00501BD4">
        <w:rPr>
          <w:sz w:val="16"/>
        </w:rPr>
        <w:t>Eurocadres</w:t>
      </w:r>
      <w:proofErr w:type="spellEnd"/>
      <w:r w:rsidRPr="00501BD4">
        <w:rPr>
          <w:sz w:val="16"/>
        </w:rPr>
        <w:t>)</w:t>
      </w:r>
    </w:p>
    <w:p w14:paraId="4A3C5264" w14:textId="77777777" w:rsidR="00C30C4D" w:rsidRDefault="00C30C4D" w:rsidP="00C30C4D">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07319B73" w14:textId="77777777" w:rsidR="00C30C4D" w:rsidRPr="00501BD4" w:rsidRDefault="00C30C4D" w:rsidP="00C30C4D">
      <w:pPr>
        <w:rPr>
          <w:sz w:val="16"/>
        </w:rPr>
      </w:pPr>
    </w:p>
    <w:p w14:paraId="15254B72" w14:textId="77777777" w:rsidR="00C30C4D" w:rsidRPr="00F87FBD" w:rsidRDefault="00C30C4D" w:rsidP="00C30C4D"/>
    <w:p w14:paraId="52CBFE86" w14:textId="77777777" w:rsidR="00C30C4D" w:rsidRPr="00F87FBD" w:rsidRDefault="00C30C4D" w:rsidP="00C30C4D">
      <w:pPr>
        <w:pStyle w:val="Heading4"/>
      </w:pPr>
      <w:r w:rsidRPr="00F87FBD">
        <w:t>Effective protections for European medical whistleblowers are crucial to strengthening public health and prevent pandemics – COVID was the test run</w:t>
      </w:r>
    </w:p>
    <w:p w14:paraId="76F037AA" w14:textId="77777777" w:rsidR="00C30C4D" w:rsidRPr="00F87FBD" w:rsidRDefault="00C30C4D" w:rsidP="00C30C4D">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78945E8E" w14:textId="77777777" w:rsidR="00C30C4D" w:rsidRPr="00046494" w:rsidRDefault="00C30C4D" w:rsidP="00C30C4D">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6EFC59B4" w14:textId="77777777" w:rsidR="00C30C4D" w:rsidRPr="00501BD4" w:rsidRDefault="00C30C4D" w:rsidP="00C30C4D">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620A52CA" w14:textId="77777777" w:rsidR="00C30C4D" w:rsidRPr="00046494" w:rsidRDefault="00C30C4D" w:rsidP="00C30C4D">
      <w:pPr>
        <w:rPr>
          <w:sz w:val="16"/>
        </w:rPr>
      </w:pPr>
      <w:r w:rsidRPr="00046494">
        <w:rPr>
          <w:sz w:val="16"/>
        </w:rPr>
        <w:t>Neither heroes nor martyrs</w:t>
      </w:r>
    </w:p>
    <w:p w14:paraId="4116E7B9" w14:textId="77777777" w:rsidR="00C30C4D" w:rsidRPr="00046494" w:rsidRDefault="00C30C4D" w:rsidP="00C30C4D">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26C483F8" w14:textId="77777777" w:rsidR="00C30C4D" w:rsidRPr="00046494" w:rsidRDefault="00C30C4D" w:rsidP="00C30C4D">
      <w:pPr>
        <w:rPr>
          <w:sz w:val="16"/>
        </w:rPr>
      </w:pPr>
      <w:r w:rsidRPr="00046494">
        <w:rPr>
          <w:sz w:val="16"/>
        </w:rPr>
        <w:t xml:space="preserve">Although this is not always the case in Spain, many unions and organizations have exposed the lack </w:t>
      </w:r>
      <w:proofErr w:type="spellStart"/>
      <w:r w:rsidRPr="00046494">
        <w:rPr>
          <w:sz w:val="16"/>
        </w:rPr>
        <w:t>or</w:t>
      </w:r>
      <w:proofErr w:type="spellEnd"/>
      <w:r w:rsidRPr="00046494">
        <w:rPr>
          <w:sz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5C0779D0" w14:textId="77777777" w:rsidR="00C30C4D" w:rsidRPr="00046494" w:rsidRDefault="00C30C4D" w:rsidP="00C30C4D">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25D90DA9" w14:textId="77777777" w:rsidR="00C30C4D" w:rsidRPr="00046494" w:rsidRDefault="00C30C4D" w:rsidP="00C30C4D">
      <w:pPr>
        <w:rPr>
          <w:sz w:val="16"/>
        </w:rPr>
      </w:pPr>
      <w:r w:rsidRPr="00046494">
        <w:rPr>
          <w:sz w:val="16"/>
        </w:rPr>
        <w:t>Just a fight against corruption?</w:t>
      </w:r>
    </w:p>
    <w:p w14:paraId="12EDD1DB" w14:textId="77777777" w:rsidR="00C30C4D" w:rsidRPr="00501BD4" w:rsidRDefault="00C30C4D" w:rsidP="00C30C4D">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489880A5" w14:textId="77777777" w:rsidR="00C30C4D" w:rsidRPr="00046494" w:rsidRDefault="00C30C4D" w:rsidP="00C30C4D">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1D8C1BBA" w14:textId="77777777" w:rsidR="00C30C4D" w:rsidRPr="00046494" w:rsidRDefault="00C30C4D" w:rsidP="00C30C4D">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xml:space="preserve">. This is recognized by the rapporteur of the Committee on Legal Affairs of the European Parliament Sylvain </w:t>
      </w:r>
      <w:proofErr w:type="spellStart"/>
      <w:r w:rsidRPr="00046494">
        <w:rPr>
          <w:sz w:val="16"/>
        </w:rPr>
        <w:t>Waserman</w:t>
      </w:r>
      <w:proofErr w:type="spellEnd"/>
      <w:r w:rsidRPr="00046494">
        <w:rPr>
          <w:sz w:val="16"/>
        </w:rPr>
        <w:t>, in his latest report last October.</w:t>
      </w:r>
    </w:p>
    <w:p w14:paraId="2310639F" w14:textId="77777777" w:rsidR="00C30C4D" w:rsidRPr="00501BD4" w:rsidRDefault="00C30C4D" w:rsidP="00C30C4D">
      <w:pPr>
        <w:rPr>
          <w:rStyle w:val="StyleUnderline"/>
        </w:rPr>
      </w:pPr>
      <w:r w:rsidRPr="00501BD4">
        <w:rPr>
          <w:rStyle w:val="StyleUnderline"/>
        </w:rPr>
        <w:t xml:space="preserve">In Poland, Andrzej </w:t>
      </w:r>
      <w:proofErr w:type="spellStart"/>
      <w:r w:rsidRPr="00501BD4">
        <w:rPr>
          <w:rStyle w:val="StyleUnderline"/>
        </w:rPr>
        <w:t>Hawranek</w:t>
      </w:r>
      <w:proofErr w:type="spellEnd"/>
      <w:r w:rsidRPr="00501BD4">
        <w:rPr>
          <w:rStyle w:val="StyleUnderlin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proofErr w:type="gramStart"/>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w:t>
      </w:r>
      <w:proofErr w:type="gramEnd"/>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46CA9551" w14:textId="77777777" w:rsidR="00C30C4D" w:rsidRPr="00046494" w:rsidRDefault="00C30C4D" w:rsidP="00C30C4D">
      <w:pPr>
        <w:rPr>
          <w:sz w:val="16"/>
        </w:rPr>
      </w:pPr>
      <w:r w:rsidRPr="00046494">
        <w:rPr>
          <w:sz w:val="16"/>
        </w:rPr>
        <w:t>Towards the new normality, protecting those who protect us</w:t>
      </w:r>
    </w:p>
    <w:p w14:paraId="64CF13FF" w14:textId="77777777" w:rsidR="00C30C4D" w:rsidRPr="00046494" w:rsidRDefault="00C30C4D" w:rsidP="00C30C4D">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773F1A17" w14:textId="77777777" w:rsidR="00C30C4D" w:rsidRPr="00046494" w:rsidRDefault="00C30C4D" w:rsidP="00C30C4D">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0F6091">
        <w:rPr>
          <w:rStyle w:val="StyleUnderline"/>
          <w:highlight w:val="cyan"/>
        </w:rPr>
        <w:t>mechanisms for active participation in the protection of the public interest.</w:t>
      </w:r>
    </w:p>
    <w:p w14:paraId="4AD8D93E" w14:textId="77777777" w:rsidR="00C30C4D" w:rsidRPr="00046494" w:rsidRDefault="00C30C4D" w:rsidP="00C30C4D">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rPr>
          <w:sz w:val="16"/>
        </w:rPr>
        <w:t>Ciudadanos</w:t>
      </w:r>
      <w:proofErr w:type="spellEnd"/>
      <w:r w:rsidRPr="00046494">
        <w:rPr>
          <w:sz w:val="16"/>
        </w:rPr>
        <w:t xml:space="preserve">, </w:t>
      </w:r>
      <w:proofErr w:type="spellStart"/>
      <w:r w:rsidRPr="00046494">
        <w:rPr>
          <w:sz w:val="16"/>
        </w:rPr>
        <w:t>Esquerra</w:t>
      </w:r>
      <w:proofErr w:type="spellEnd"/>
      <w:r w:rsidRPr="00046494">
        <w:rPr>
          <w:sz w:val="16"/>
        </w:rPr>
        <w:t xml:space="preserve"> </w:t>
      </w:r>
      <w:proofErr w:type="spellStart"/>
      <w:r w:rsidRPr="00046494">
        <w:rPr>
          <w:sz w:val="16"/>
        </w:rPr>
        <w:t>Republicana</w:t>
      </w:r>
      <w:proofErr w:type="spellEnd"/>
      <w:r w:rsidRPr="00046494">
        <w:rPr>
          <w:sz w:val="16"/>
        </w:rPr>
        <w:t xml:space="preserve">, Partido Popular, </w:t>
      </w:r>
      <w:proofErr w:type="spellStart"/>
      <w:r w:rsidRPr="00046494">
        <w:rPr>
          <w:sz w:val="16"/>
        </w:rPr>
        <w:t>Unidas</w:t>
      </w:r>
      <w:proofErr w:type="spellEnd"/>
      <w:r w:rsidRPr="00046494">
        <w:rPr>
          <w:sz w:val="16"/>
        </w:rPr>
        <w:t xml:space="preserve"> Podemos, Vox) sat publicly in Madrid to discuss protection of whistleblowers.</w:t>
      </w:r>
    </w:p>
    <w:p w14:paraId="7C130725" w14:textId="77777777" w:rsidR="00C30C4D" w:rsidRPr="00046494" w:rsidRDefault="00C30C4D" w:rsidP="00C30C4D">
      <w:pPr>
        <w:rPr>
          <w:sz w:val="16"/>
        </w:rPr>
      </w:pPr>
      <w:r w:rsidRPr="00046494">
        <w:rPr>
          <w:sz w:val="16"/>
        </w:rPr>
        <w:t xml:space="preserve">Different positions were heard, some of them distant from what was established by the aforementioned European Directive, but all recognized the complete need to protect </w:t>
      </w:r>
      <w:proofErr w:type="spellStart"/>
      <w:r w:rsidRPr="00046494">
        <w:rPr>
          <w:sz w:val="16"/>
        </w:rPr>
        <w:t>alerters</w:t>
      </w:r>
      <w:proofErr w:type="spellEnd"/>
      <w:r w:rsidRPr="00046494">
        <w:rPr>
          <w:sz w:val="16"/>
        </w:rPr>
        <w:t xml:space="preserve"> in an integral way. Civil society was once again ahead of the interests of legislators proposing various alternatives that were waiting to be debated, one of them currently on the Table of Congress.</w:t>
      </w:r>
    </w:p>
    <w:p w14:paraId="01061EAA" w14:textId="77777777" w:rsidR="00C30C4D" w:rsidRPr="00046494" w:rsidRDefault="00C30C4D" w:rsidP="00C30C4D">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62D31BEC" w14:textId="77777777" w:rsidR="00C30C4D" w:rsidRDefault="00C30C4D" w:rsidP="00C30C4D">
      <w:pPr>
        <w:pStyle w:val="Heading4"/>
      </w:pPr>
      <w:r>
        <w:br/>
        <w:t>New diseases cause extinction – uniquely probable due to environmental changes.</w:t>
      </w:r>
    </w:p>
    <w:p w14:paraId="57E32778" w14:textId="77777777" w:rsidR="00C30C4D" w:rsidRPr="00C55312" w:rsidRDefault="00C30C4D" w:rsidP="00C30C4D">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14:paraId="406DF9C4" w14:textId="77777777" w:rsidR="00C30C4D" w:rsidRPr="008B2D1D" w:rsidRDefault="00C30C4D" w:rsidP="00C30C4D">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56139F81" w14:textId="77777777" w:rsidR="00C30C4D" w:rsidRPr="008B2D1D" w:rsidRDefault="00C30C4D" w:rsidP="00C30C4D">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proofErr w:type="spellStart"/>
      <w:r w:rsidRPr="008B2D1D">
        <w:rPr>
          <w:rStyle w:val="StyleUnderline"/>
          <w:highlight w:val="cyan"/>
        </w:rPr>
        <w:t>urbanisation</w:t>
      </w:r>
      <w:proofErr w:type="spellEnd"/>
      <w:r w:rsidRPr="008B2D1D">
        <w:rPr>
          <w:rStyle w:val="StyleUnderline"/>
          <w:highlight w:val="cyan"/>
        </w:rPr>
        <w:t>,</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proofErr w:type="spellStart"/>
      <w:r w:rsidRPr="008B2D1D">
        <w:rPr>
          <w:rStyle w:val="StyleUnderline"/>
          <w:highlight w:val="cyan"/>
        </w:rPr>
        <w:t>globalisation</w:t>
      </w:r>
      <w:proofErr w:type="spellEnd"/>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49DB06C2" w14:textId="77777777" w:rsidR="00C30C4D" w:rsidRPr="008B2D1D" w:rsidRDefault="00C30C4D" w:rsidP="00C30C4D">
      <w:pPr>
        <w:rPr>
          <w:sz w:val="16"/>
        </w:rPr>
      </w:pPr>
      <w:r w:rsidRPr="008B2D1D">
        <w:rPr>
          <w:sz w:val="16"/>
        </w:rPr>
        <w:t>COVID-19: CEPI’s first Disease X</w:t>
      </w:r>
    </w:p>
    <w:p w14:paraId="729F13B8" w14:textId="77777777" w:rsidR="00C30C4D" w:rsidRPr="008B2D1D" w:rsidRDefault="00C30C4D" w:rsidP="00C30C4D">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5BC4727A" w14:textId="77777777" w:rsidR="00C30C4D" w:rsidRPr="008B2D1D" w:rsidRDefault="00C30C4D" w:rsidP="00C30C4D">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1A689D3F" w14:textId="77777777" w:rsidR="00C30C4D" w:rsidRPr="008B2D1D" w:rsidRDefault="00C30C4D" w:rsidP="00C30C4D">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A653515" w14:textId="77777777" w:rsidR="00C30C4D" w:rsidRPr="008B2D1D" w:rsidRDefault="00C30C4D" w:rsidP="00C30C4D">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7B22D23" w14:textId="77777777" w:rsidR="00C30C4D" w:rsidRPr="008B2D1D" w:rsidRDefault="00C30C4D" w:rsidP="00C30C4D">
      <w:pPr>
        <w:rPr>
          <w:sz w:val="16"/>
        </w:rPr>
      </w:pPr>
      <w:r w:rsidRPr="008B2D1D">
        <w:rPr>
          <w:sz w:val="16"/>
        </w:rPr>
        <w:t>So, could we move even faster next time?</w:t>
      </w:r>
    </w:p>
    <w:p w14:paraId="697A6EA1" w14:textId="77777777" w:rsidR="00C30C4D" w:rsidRPr="008B2D1D" w:rsidRDefault="00C30C4D" w:rsidP="00C30C4D">
      <w:pPr>
        <w:rPr>
          <w:sz w:val="16"/>
        </w:rPr>
      </w:pPr>
      <w:r w:rsidRPr="008B2D1D">
        <w:rPr>
          <w:sz w:val="16"/>
        </w:rPr>
        <w:t>What next for Disease X?</w:t>
      </w:r>
    </w:p>
    <w:p w14:paraId="18F30B4E" w14:textId="77777777" w:rsidR="00C30C4D" w:rsidRPr="008B2D1D" w:rsidRDefault="00C30C4D" w:rsidP="00C30C4D">
      <w:pPr>
        <w:rPr>
          <w:rStyle w:val="StyleUnderline"/>
        </w:rPr>
      </w:pPr>
      <w:r w:rsidRPr="008B2D1D">
        <w:rPr>
          <w:rStyle w:val="StyleUnderline"/>
        </w:rPr>
        <w:t xml:space="preserve">We don’t know where or when the next Disease X will emerge, only that it will. As COVID-19 has demonstrated, diseases do not respect </w:t>
      </w:r>
      <w:proofErr w:type="gramStart"/>
      <w:r w:rsidRPr="008B2D1D">
        <w:rPr>
          <w:rStyle w:val="StyleUnderline"/>
        </w:rPr>
        <w:t>borders</w:t>
      </w:r>
      <w:proofErr w:type="gramEnd"/>
      <w:r w:rsidRPr="008B2D1D">
        <w:rPr>
          <w:rStyle w:val="StyleUnderline"/>
        </w:rPr>
        <w:t xml:space="preserve"> so we need to be prepared on a global scale to respond to future outbreaks of Disease X, and we need to do it fast.</w:t>
      </w:r>
    </w:p>
    <w:p w14:paraId="3F0569A1" w14:textId="77777777" w:rsidR="00C30C4D" w:rsidRPr="008B2D1D" w:rsidRDefault="00C30C4D" w:rsidP="00C30C4D">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4DB22B77" w14:textId="77777777" w:rsidR="00C30C4D" w:rsidRPr="008B2D1D" w:rsidRDefault="00C30C4D" w:rsidP="00C30C4D">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473A563D" w14:textId="77777777" w:rsidR="00C30C4D" w:rsidRPr="008B2D1D" w:rsidRDefault="00C30C4D" w:rsidP="00C30C4D">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40B2C1E" w14:textId="77777777" w:rsidR="00C30C4D" w:rsidRPr="008B2D1D" w:rsidRDefault="00C30C4D" w:rsidP="00C30C4D">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 xml:space="preserve">The emergence of a coronavirus variant combining the transmissibility of COVID-19 with the lethality of SARS or MERS would be utterly devastating. We must </w:t>
      </w:r>
      <w:proofErr w:type="spellStart"/>
      <w:r w:rsidRPr="008B2D1D">
        <w:rPr>
          <w:rStyle w:val="StyleUnderline"/>
        </w:rPr>
        <w:t>minimise</w:t>
      </w:r>
      <w:proofErr w:type="spellEnd"/>
      <w:r w:rsidRPr="008B2D1D">
        <w:rPr>
          <w:rStyle w:val="StyleUnderline"/>
        </w:rPr>
        <w:t xml:space="preserve"> this threat as a matter of urgency</w:t>
      </w:r>
      <w:r w:rsidRPr="008B2D1D">
        <w:rPr>
          <w:sz w:val="16"/>
        </w:rPr>
        <w:t>. One way to do this in the long-term would be to develop a vaccine that provides broad protection against coronaviruses in general.</w:t>
      </w:r>
    </w:p>
    <w:p w14:paraId="5BA83916" w14:textId="77777777" w:rsidR="00C30C4D" w:rsidRPr="008B2D1D" w:rsidRDefault="00C30C4D" w:rsidP="00C30C4D">
      <w:pPr>
        <w:rPr>
          <w:sz w:val="16"/>
        </w:rPr>
      </w:pPr>
      <w:r w:rsidRPr="008B2D1D">
        <w:rPr>
          <w:sz w:val="16"/>
        </w:rPr>
        <w:t xml:space="preserve">If we can produce vaccines against Disease X in a matter of months instead of a year or more, we could </w:t>
      </w:r>
      <w:proofErr w:type="spellStart"/>
      <w:r w:rsidRPr="008B2D1D">
        <w:rPr>
          <w:sz w:val="16"/>
        </w:rPr>
        <w:t>revolutionise</w:t>
      </w:r>
      <w:proofErr w:type="spellEnd"/>
      <w:r w:rsidRPr="008B2D1D">
        <w:rPr>
          <w:sz w:val="16"/>
        </w:rPr>
        <w:t xml:space="preserv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5FA2F80D" w14:textId="77777777" w:rsidR="00C30C4D" w:rsidRPr="00F87FBD" w:rsidRDefault="00C30C4D" w:rsidP="00C30C4D"/>
    <w:p w14:paraId="0A12FC9E" w14:textId="77777777" w:rsidR="00C30C4D" w:rsidRPr="00DD1271" w:rsidRDefault="00C30C4D" w:rsidP="00C30C4D">
      <w:pPr>
        <w:pStyle w:val="Heading2"/>
      </w:pPr>
      <w:r>
        <w:t>2</w:t>
      </w:r>
    </w:p>
    <w:p w14:paraId="1571F079" w14:textId="77777777" w:rsidR="00C30C4D" w:rsidRDefault="00C30C4D" w:rsidP="00C30C4D">
      <w:pPr>
        <w:pStyle w:val="Heading4"/>
      </w:pPr>
      <w:r>
        <w:t xml:space="preserve">Advantage 2 is </w:t>
      </w:r>
      <w:r>
        <w:rPr>
          <w:u w:val="single"/>
        </w:rPr>
        <w:t>Uniformity</w:t>
      </w:r>
    </w:p>
    <w:p w14:paraId="4F2318D7" w14:textId="77777777" w:rsidR="00C30C4D" w:rsidRPr="00DD1271" w:rsidRDefault="00C30C4D" w:rsidP="00C30C4D"/>
    <w:p w14:paraId="107CC381" w14:textId="77777777" w:rsidR="00C30C4D" w:rsidRPr="00F87FBD" w:rsidRDefault="00C30C4D" w:rsidP="00C30C4D">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1D64E5B6" w14:textId="77777777" w:rsidR="00C30C4D" w:rsidRPr="00F87FBD" w:rsidRDefault="00C30C4D" w:rsidP="00C30C4D">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4" w:history="1">
        <w:r w:rsidRPr="00F87FBD">
          <w:rPr>
            <w:rStyle w:val="Hyperlink"/>
          </w:rPr>
          <w:t>https://papers.ssrn.com/sol3/papers.cfm?abstract_id=2839693</w:t>
        </w:r>
      </w:hyperlink>
      <w:r w:rsidRPr="00F87FBD">
        <w:t>, accessed 9-8-21, HKR-AM)</w:t>
      </w:r>
    </w:p>
    <w:p w14:paraId="42CD3349" w14:textId="77777777" w:rsidR="00C30C4D" w:rsidRPr="00DD1271" w:rsidRDefault="00C30C4D" w:rsidP="00C30C4D">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55354BE3" w14:textId="77777777" w:rsidR="00C30C4D" w:rsidRPr="00DD1271" w:rsidRDefault="00C30C4D" w:rsidP="00C30C4D">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78AD3188" w14:textId="77777777" w:rsidR="00C30C4D" w:rsidRPr="00DD1271" w:rsidRDefault="00C30C4D" w:rsidP="00C30C4D">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27522817" w14:textId="77777777" w:rsidR="00C30C4D" w:rsidRPr="00DD1271" w:rsidRDefault="00C30C4D" w:rsidP="00C30C4D">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15D8D399" w14:textId="77777777" w:rsidR="00C30C4D" w:rsidRPr="00DD1271" w:rsidRDefault="00C30C4D" w:rsidP="00C30C4D">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3A3A54DF" w14:textId="77777777" w:rsidR="00C30C4D" w:rsidRPr="00DD1271" w:rsidRDefault="00C30C4D" w:rsidP="00C30C4D">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DD1271">
        <w:rPr>
          <w:sz w:val="16"/>
        </w:rPr>
        <w:t>misappropriator</w:t>
      </w:r>
      <w:proofErr w:type="spellEnd"/>
      <w:r w:rsidRPr="00DD1271">
        <w:rPr>
          <w:sz w:val="16"/>
        </w:rPr>
        <w:t xml:space="preserve">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6AD6C301" w14:textId="77777777" w:rsidR="00C30C4D" w:rsidRPr="00DD1271" w:rsidRDefault="00C30C4D" w:rsidP="00C30C4D">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4C03EEF4" w14:textId="77777777" w:rsidR="00C30C4D" w:rsidRPr="00DD1271" w:rsidRDefault="00C30C4D" w:rsidP="00C30C4D">
      <w:pPr>
        <w:rPr>
          <w:sz w:val="16"/>
        </w:rPr>
      </w:pPr>
      <w:r w:rsidRPr="00DD1271">
        <w:rPr>
          <w:sz w:val="16"/>
        </w:rPr>
        <w:t xml:space="preserve">If the </w:t>
      </w:r>
      <w:proofErr w:type="spellStart"/>
      <w:r w:rsidRPr="00DD1271">
        <w:rPr>
          <w:sz w:val="16"/>
        </w:rPr>
        <w:t>misappropriator</w:t>
      </w:r>
      <w:proofErr w:type="spellEnd"/>
      <w:r w:rsidRPr="00DD1271">
        <w:rPr>
          <w:sz w:val="16"/>
        </w:rPr>
        <w:t xml:space="preserve">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w:t>
      </w:r>
      <w:proofErr w:type="spellStart"/>
      <w:r w:rsidRPr="00DD1271">
        <w:rPr>
          <w:sz w:val="16"/>
        </w:rPr>
        <w:t>misappropriator</w:t>
      </w:r>
      <w:proofErr w:type="spellEnd"/>
      <w:r w:rsidRPr="00DD1271">
        <w:rPr>
          <w:sz w:val="16"/>
        </w:rPr>
        <w:t xml:space="preserve"> in a Member State or third country not providing trade secret protection for the legitimate trade secret holder could be freely sold on the internal market.</w:t>
      </w:r>
    </w:p>
    <w:p w14:paraId="4DF2EE91" w14:textId="77777777" w:rsidR="00C30C4D" w:rsidRPr="00DD1271" w:rsidRDefault="00C30C4D" w:rsidP="00C30C4D">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7BB7080A" w14:textId="77777777" w:rsidR="00C30C4D" w:rsidRDefault="00C30C4D" w:rsidP="00C30C4D">
      <w:pPr>
        <w:spacing w:after="0" w:line="240" w:lineRule="auto"/>
        <w:rPr>
          <w:rFonts w:eastAsia="Times New Roman" w:cs="Times New Roman"/>
          <w:sz w:val="24"/>
          <w:lang w:eastAsia="zh-CN"/>
        </w:rPr>
      </w:pPr>
    </w:p>
    <w:p w14:paraId="37BC5FE5" w14:textId="77777777" w:rsidR="00C30C4D" w:rsidRPr="00F87FBD" w:rsidRDefault="00C30C4D" w:rsidP="00C30C4D"/>
    <w:p w14:paraId="50B79C32" w14:textId="77777777" w:rsidR="00C30C4D" w:rsidRPr="00F87FBD" w:rsidRDefault="00C30C4D" w:rsidP="00C30C4D">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2EF0195C" w14:textId="77777777" w:rsidR="00C30C4D" w:rsidRPr="00F87FBD" w:rsidRDefault="00C30C4D" w:rsidP="00C30C4D">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8-27-21, HKR-AM)</w:t>
      </w:r>
    </w:p>
    <w:p w14:paraId="4C09A72D" w14:textId="77777777" w:rsidR="00C30C4D" w:rsidRPr="00DD1271" w:rsidRDefault="00C30C4D" w:rsidP="00C30C4D">
      <w:pPr>
        <w:rPr>
          <w:sz w:val="16"/>
        </w:rPr>
      </w:pPr>
      <w:r w:rsidRPr="00DD1271">
        <w:rPr>
          <w:rStyle w:val="StyleUnderline"/>
        </w:rPr>
        <w:t xml:space="preserve">Art. 5 (b) in conjunction with Recital 20 Trade Secrets Directive embodies the </w:t>
      </w:r>
      <w:proofErr w:type="gramStart"/>
      <w:r w:rsidRPr="00DD1271">
        <w:rPr>
          <w:rStyle w:val="StyleUnderline"/>
        </w:rPr>
        <w:t>so called</w:t>
      </w:r>
      <w:proofErr w:type="gramEnd"/>
      <w:r w:rsidRPr="00DD1271">
        <w:rPr>
          <w:rStyle w:val="StyleUnderline"/>
        </w:rPr>
        <w:t xml:space="preserve">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295F5180" w14:textId="77777777" w:rsidR="00C30C4D" w:rsidRPr="00DD1271" w:rsidRDefault="00C30C4D" w:rsidP="00C30C4D">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48C66168" w14:textId="77777777" w:rsidR="00C30C4D" w:rsidRPr="00FA1B9E" w:rsidRDefault="00C30C4D" w:rsidP="00C30C4D">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w:t>
      </w:r>
      <w:proofErr w:type="gramStart"/>
      <w:r w:rsidRPr="00DD1271">
        <w:rPr>
          <w:rStyle w:val="StyleUnderline"/>
        </w:rPr>
        <w:t>journalists</w:t>
      </w:r>
      <w:proofErr w:type="gramEnd"/>
      <w:r w:rsidRPr="00DD1271">
        <w:rPr>
          <w:rStyle w:val="StyleUnderline"/>
        </w:rPr>
        <w:t xml:space="preserve">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7D93BEAD" w14:textId="77777777" w:rsidR="00C30C4D" w:rsidRPr="00DD1271" w:rsidRDefault="00C30C4D" w:rsidP="00C30C4D">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2806E245" w14:textId="77777777" w:rsidR="00C30C4D" w:rsidRPr="00DD1271" w:rsidRDefault="00C30C4D" w:rsidP="00C30C4D">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2B232871" w14:textId="77777777" w:rsidR="00C30C4D" w:rsidRPr="00DD1271" w:rsidRDefault="00C30C4D" w:rsidP="00C30C4D">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7ED33371" w14:textId="77777777" w:rsidR="00C30C4D" w:rsidRPr="003C05B6" w:rsidRDefault="00C30C4D" w:rsidP="00C30C4D">
      <w:pPr>
        <w:spacing w:after="0" w:line="240" w:lineRule="auto"/>
        <w:rPr>
          <w:rFonts w:eastAsia="Times New Roman" w:cs="Times New Roman"/>
          <w:sz w:val="24"/>
          <w:lang w:eastAsia="zh-CN"/>
        </w:rPr>
      </w:pPr>
    </w:p>
    <w:p w14:paraId="07695F54" w14:textId="77777777" w:rsidR="00C30C4D" w:rsidRPr="003C05B6" w:rsidRDefault="00C30C4D" w:rsidP="00C30C4D">
      <w:pPr>
        <w:spacing w:after="0" w:line="240" w:lineRule="auto"/>
        <w:rPr>
          <w:rFonts w:eastAsia="Times New Roman" w:cs="Times New Roman"/>
          <w:sz w:val="24"/>
          <w:lang w:eastAsia="zh-CN"/>
        </w:rPr>
      </w:pPr>
    </w:p>
    <w:p w14:paraId="707AD4EE" w14:textId="77777777" w:rsidR="00C30C4D" w:rsidRPr="00F87FBD" w:rsidRDefault="00C30C4D" w:rsidP="00C30C4D">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3347B03D" w14:textId="77777777" w:rsidR="00C30C4D" w:rsidRPr="00F87FBD" w:rsidRDefault="00C30C4D" w:rsidP="00C30C4D">
      <w:pPr>
        <w:rPr>
          <w:i/>
          <w:iCs/>
          <w:lang w:eastAsia="zh-CN"/>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6040DEB6" w14:textId="77777777" w:rsidR="00C30C4D" w:rsidRPr="00994EB5" w:rsidRDefault="00C30C4D" w:rsidP="00C30C4D">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w:t>
      </w:r>
      <w:proofErr w:type="gramStart"/>
      <w:r w:rsidRPr="00994EB5">
        <w:rPr>
          <w:rStyle w:val="StyleUnderline"/>
        </w:rPr>
        <w:t>Directive, but</w:t>
      </w:r>
      <w:proofErr w:type="gramEnd"/>
      <w:r w:rsidRPr="00994EB5">
        <w:rPr>
          <w:rStyle w:val="StyleUnderline"/>
        </w:rPr>
        <w:t xml:space="preserve">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33ACE20E" w14:textId="77777777" w:rsidR="00C30C4D" w:rsidRPr="00994EB5" w:rsidRDefault="00C30C4D" w:rsidP="00C30C4D">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sidRPr="00994EB5">
        <w:rPr>
          <w:sz w:val="16"/>
        </w:rPr>
        <w:t>e.g.</w:t>
      </w:r>
      <w:proofErr w:type="gramEnd"/>
      <w:r w:rsidRPr="00994EB5">
        <w:rPr>
          <w:sz w:val="16"/>
        </w:rPr>
        <w:t xml:space="preserve">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sidRPr="00994EB5">
        <w:rPr>
          <w:sz w:val="16"/>
        </w:rPr>
        <w:t>e.g.</w:t>
      </w:r>
      <w:proofErr w:type="gramEnd"/>
      <w:r w:rsidRPr="00994EB5">
        <w:rPr>
          <w:sz w:val="16"/>
        </w:rPr>
        <w:t xml:space="preserve"> with respect to criminal sanctions. </w:t>
      </w:r>
    </w:p>
    <w:p w14:paraId="0A69092F" w14:textId="77777777" w:rsidR="00C30C4D" w:rsidRPr="00994EB5" w:rsidRDefault="00C30C4D" w:rsidP="00C30C4D">
      <w:pPr>
        <w:rPr>
          <w:sz w:val="16"/>
        </w:rPr>
      </w:pPr>
      <w:r w:rsidRPr="00994EB5">
        <w:rPr>
          <w:rStyle w:val="StyleUnderline"/>
        </w:rPr>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7A91F83C" w14:textId="77777777" w:rsidR="00C30C4D" w:rsidRPr="00F87FBD" w:rsidRDefault="00C30C4D" w:rsidP="00C30C4D">
      <w:pPr>
        <w:rPr>
          <w:sz w:val="24"/>
        </w:rPr>
      </w:pPr>
    </w:p>
    <w:p w14:paraId="4CECFD6C" w14:textId="77777777" w:rsidR="00C30C4D" w:rsidRPr="00F87FBD" w:rsidRDefault="00C30C4D" w:rsidP="00C30C4D"/>
    <w:p w14:paraId="3AC2FA2B" w14:textId="77777777" w:rsidR="00C30C4D" w:rsidRPr="00F87FBD" w:rsidRDefault="00C30C4D" w:rsidP="00C30C4D"/>
    <w:p w14:paraId="6504069B" w14:textId="77777777" w:rsidR="00C30C4D" w:rsidRPr="00F87FBD" w:rsidRDefault="00C30C4D" w:rsidP="00C30C4D">
      <w:pPr>
        <w:pStyle w:val="Heading4"/>
      </w:pPr>
      <w:r w:rsidRPr="00F87FBD">
        <w:t>Independently, whistleblowing protections are key to pre</w:t>
      </w:r>
      <w:r>
        <w:t xml:space="preserve">serving market dynamics </w:t>
      </w:r>
      <w:r w:rsidRPr="00F87FBD">
        <w:t xml:space="preserve">and </w:t>
      </w:r>
      <w:r>
        <w:t>increasing investment.</w:t>
      </w:r>
    </w:p>
    <w:p w14:paraId="667E50FB" w14:textId="77777777" w:rsidR="00C30C4D" w:rsidRPr="00F87FBD" w:rsidRDefault="00C30C4D" w:rsidP="00C30C4D">
      <w:proofErr w:type="spellStart"/>
      <w:r w:rsidRPr="00F87FBD">
        <w:rPr>
          <w:rStyle w:val="Style13ptBold"/>
        </w:rPr>
        <w:t>Abazi</w:t>
      </w:r>
      <w:proofErr w:type="spellEnd"/>
      <w:r w:rsidRPr="00F87FBD">
        <w:rPr>
          <w:rStyle w:val="Style13ptBold"/>
        </w:rPr>
        <w:t xml:space="preserve"> 16</w:t>
      </w:r>
      <w:r w:rsidRPr="00F87FBD">
        <w:t xml:space="preserve"> — (</w:t>
      </w:r>
      <w:proofErr w:type="spellStart"/>
      <w:r w:rsidRPr="00F87FBD">
        <w:t>Vigjilenca</w:t>
      </w:r>
      <w:proofErr w:type="spellEnd"/>
      <w:r w:rsidRPr="00F87FBD">
        <w:t xml:space="preserve"> </w:t>
      </w:r>
      <w:proofErr w:type="spellStart"/>
      <w:r w:rsidRPr="00F87FBD">
        <w:t>Abazi</w:t>
      </w:r>
      <w:proofErr w:type="spellEnd"/>
      <w:r w:rsidRPr="00F87FBD">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16F5A3DF" w14:textId="77777777" w:rsidR="00C30C4D" w:rsidRPr="00994EB5" w:rsidRDefault="00C30C4D" w:rsidP="00C30C4D">
      <w:pPr>
        <w:rPr>
          <w:sz w:val="16"/>
        </w:rPr>
      </w:pPr>
      <w:r w:rsidRPr="00994EB5">
        <w:rPr>
          <w:rStyle w:val="StyleUnderline"/>
        </w:rPr>
        <w:t xml:space="preserve">Whistleblowing is a compound and complex instrument bringing together elements of accountability, freedom of expression and </w:t>
      </w:r>
      <w:proofErr w:type="spellStart"/>
      <w:r w:rsidRPr="00994EB5">
        <w:rPr>
          <w:rStyle w:val="StyleUnderline"/>
        </w:rPr>
        <w:t>labour</w:t>
      </w:r>
      <w:proofErr w:type="spellEnd"/>
      <w:r w:rsidRPr="00994EB5">
        <w:rPr>
          <w:rStyle w:val="StyleUnderlin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689C710F" w14:textId="77777777" w:rsidR="00C30C4D" w:rsidRPr="00994EB5" w:rsidRDefault="00C30C4D" w:rsidP="00C30C4D">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54AA3E7D" w14:textId="77777777" w:rsidR="00C30C4D" w:rsidRPr="00994EB5" w:rsidRDefault="00C30C4D" w:rsidP="00C30C4D">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222C2CC9" w14:textId="77777777" w:rsidR="00C30C4D" w:rsidRPr="00F87FBD" w:rsidRDefault="00C30C4D" w:rsidP="00C30C4D"/>
    <w:p w14:paraId="13BED9AA" w14:textId="77777777" w:rsidR="00C30C4D" w:rsidRPr="00F87FBD" w:rsidRDefault="00C30C4D" w:rsidP="00C30C4D"/>
    <w:p w14:paraId="1BB0FC8B" w14:textId="77777777" w:rsidR="00C30C4D" w:rsidRPr="00F87FBD" w:rsidRDefault="00C30C4D" w:rsidP="00C30C4D"/>
    <w:p w14:paraId="6FD5134B" w14:textId="77777777" w:rsidR="00C30C4D" w:rsidRDefault="00C30C4D" w:rsidP="00C30C4D"/>
    <w:p w14:paraId="5C522A4B" w14:textId="77777777" w:rsidR="00C30C4D" w:rsidRPr="00ED04EF" w:rsidRDefault="00C30C4D" w:rsidP="00C30C4D">
      <w:pPr>
        <w:pStyle w:val="Heading4"/>
      </w:pPr>
      <w:r>
        <w:t>European economic decline</w:t>
      </w:r>
      <w:r w:rsidRPr="00ED04EF">
        <w:t xml:space="preserve"> causes multiple scenarios for global war</w:t>
      </w:r>
    </w:p>
    <w:p w14:paraId="572D5770" w14:textId="77777777" w:rsidR="00C30C4D" w:rsidRPr="00ED04EF" w:rsidRDefault="00C30C4D" w:rsidP="00C30C4D">
      <w:r w:rsidRPr="00ED04EF">
        <w:rPr>
          <w:rStyle w:val="Style13ptBold"/>
          <w:szCs w:val="26"/>
        </w:rPr>
        <w:t>Wright 12</w:t>
      </w:r>
      <w:r w:rsidRPr="00ED04EF">
        <w:t xml:space="preserve"> [Thomas Wright, fellow with the Managing Global Order at the Brookings Institution. What if Europe Fails? 2012. </w:t>
      </w:r>
      <w:hyperlink r:id="rId17" w:history="1">
        <w:r w:rsidRPr="00ED04EF">
          <w:rPr>
            <w:rStyle w:val="Hyperlink"/>
          </w:rPr>
          <w:t>http://csis.org/files/publication/twq12SummerWright.pdf</w:t>
        </w:r>
      </w:hyperlink>
      <w:r w:rsidRPr="00ED04EF">
        <w:t>]</w:t>
      </w:r>
    </w:p>
    <w:p w14:paraId="01803583" w14:textId="77777777" w:rsidR="00C30C4D" w:rsidRPr="00ED04EF" w:rsidRDefault="00C30C4D" w:rsidP="00C30C4D">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2E91A38E" w14:textId="77777777" w:rsidR="00C30C4D" w:rsidRPr="00ED04EF" w:rsidRDefault="00C30C4D" w:rsidP="00C30C4D">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243C4492" w14:textId="77777777" w:rsidR="00C30C4D" w:rsidRPr="00ED04EF" w:rsidRDefault="00C30C4D" w:rsidP="00C30C4D">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371F6D0B" w14:textId="77777777" w:rsidR="00C30C4D" w:rsidRPr="00ED04EF" w:rsidRDefault="00C30C4D" w:rsidP="00C30C4D">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4BA71294" w14:textId="77777777" w:rsidR="00C30C4D" w:rsidRPr="00ED04EF" w:rsidRDefault="00C30C4D" w:rsidP="00C30C4D">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6380962C" w14:textId="77777777" w:rsidR="00C30C4D" w:rsidRPr="00ED04EF" w:rsidRDefault="00C30C4D" w:rsidP="00C30C4D">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proofErr w:type="gramStart"/>
      <w:r w:rsidRPr="00ED04EF">
        <w:rPr>
          <w:rStyle w:val="Emphasis"/>
        </w:rPr>
        <w:t>China</w:t>
      </w:r>
      <w:r w:rsidRPr="00ED04EF">
        <w:rPr>
          <w:sz w:val="14"/>
        </w:rPr>
        <w:t>.</w:t>
      </w:r>
      <w:r w:rsidRPr="00ED04EF">
        <w:rPr>
          <w:sz w:val="12"/>
        </w:rPr>
        <w:t>¶</w:t>
      </w:r>
      <w:proofErr w:type="gramEnd"/>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570E1117" w14:textId="77777777" w:rsidR="00C30C4D" w:rsidRPr="00ED04EF" w:rsidRDefault="00C30C4D" w:rsidP="00C30C4D">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w:t>
      </w:r>
      <w:proofErr w:type="spellStart"/>
      <w:r w:rsidRPr="00ED04EF">
        <w:rPr>
          <w:sz w:val="14"/>
        </w:rPr>
        <w:t>Eurocrisis</w:t>
      </w:r>
      <w:proofErr w:type="spellEnd"/>
      <w:r w:rsidRPr="00ED04EF">
        <w:rPr>
          <w:sz w:val="14"/>
        </w:rPr>
        <w:t xml:space="preserve">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51B289E7" w14:textId="77777777" w:rsidR="00C30C4D" w:rsidRPr="00ED04EF" w:rsidRDefault="00C30C4D" w:rsidP="00C30C4D">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ED04EF">
        <w:rPr>
          <w:sz w:val="4"/>
        </w:rPr>
        <w:t>surviveunder</w:t>
      </w:r>
      <w:proofErr w:type="spellEnd"/>
      <w:r w:rsidRPr="00ED04EF">
        <w:rPr>
          <w:sz w:val="4"/>
        </w:rPr>
        <w:t xml:space="preserve"> conditions of low growth, high unemployment, and social </w:t>
      </w:r>
      <w:proofErr w:type="spellStart"/>
      <w:r w:rsidRPr="00ED04EF">
        <w:rPr>
          <w:sz w:val="4"/>
        </w:rPr>
        <w:t>unrestnot</w:t>
      </w:r>
      <w:proofErr w:type="spellEnd"/>
      <w:r w:rsidRPr="00ED04EF">
        <w:rPr>
          <w:sz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ED04EF">
        <w:rPr>
          <w:sz w:val="4"/>
        </w:rPr>
        <w:t>scenariosuccess</w:t>
      </w:r>
      <w:proofErr w:type="spellEnd"/>
      <w:r w:rsidRPr="00ED04EF">
        <w:rPr>
          <w:sz w:val="4"/>
        </w:rPr>
        <w:t xml:space="preserve">. I deliberately avoid this scenario in order to comprehensively explore the consequences of failure. However, success is also far from assured for several </w:t>
      </w:r>
      <w:proofErr w:type="spellStart"/>
      <w:r w:rsidRPr="00ED04EF">
        <w:rPr>
          <w:sz w:val="4"/>
        </w:rPr>
        <w:t>reasonsthe</w:t>
      </w:r>
      <w:proofErr w:type="spellEnd"/>
      <w:r w:rsidRPr="00ED04EF">
        <w:rPr>
          <w:sz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ED04EF">
        <w:rPr>
          <w:sz w:val="4"/>
        </w:rPr>
        <w:t>Eurocrisis</w:t>
      </w:r>
      <w:proofErr w:type="spellEnd"/>
      <w:r w:rsidRPr="00ED04EF">
        <w:rPr>
          <w:sz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ED04EF">
        <w:rPr>
          <w:sz w:val="4"/>
        </w:rPr>
        <w:t>states</w:t>
      </w:r>
      <w:proofErr w:type="spellEnd"/>
      <w:r w:rsidRPr="00ED04EF">
        <w:rPr>
          <w:sz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ED04EF">
        <w:rPr>
          <w:sz w:val="4"/>
        </w:rPr>
        <w:t>affairsone</w:t>
      </w:r>
      <w:proofErr w:type="spellEnd"/>
      <w:r w:rsidRPr="00ED04EF">
        <w:rPr>
          <w:sz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w:t>
      </w:r>
      <w:proofErr w:type="spellStart"/>
      <w:r w:rsidRPr="00ED04EF">
        <w:rPr>
          <w:sz w:val="4"/>
        </w:rPr>
        <w:t>failurebare</w:t>
      </w:r>
      <w:proofErr w:type="spellEnd"/>
      <w:r w:rsidRPr="00ED04EF">
        <w:rPr>
          <w:sz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ED04EF">
        <w:rPr>
          <w:sz w:val="4"/>
        </w:rPr>
        <w:t>Buiter</w:t>
      </w:r>
      <w:proofErr w:type="spellEnd"/>
      <w:r w:rsidRPr="00ED04EF">
        <w:rPr>
          <w:sz w:val="4"/>
        </w:rPr>
        <w:t xml:space="preserve"> wrote that disorderly defaults and eurozone exits by the five periphery </w:t>
      </w:r>
      <w:proofErr w:type="spellStart"/>
      <w:r w:rsidRPr="00ED04EF">
        <w:rPr>
          <w:sz w:val="4"/>
        </w:rPr>
        <w:t>statesGreece</w:t>
      </w:r>
      <w:proofErr w:type="spellEnd"/>
      <w:r w:rsidRPr="00ED04EF">
        <w:rPr>
          <w:sz w:val="4"/>
        </w:rPr>
        <w:t xml:space="preserve">, Ireland, Portugal, Spain, and </w:t>
      </w:r>
      <w:proofErr w:type="spellStart"/>
      <w:r w:rsidRPr="00ED04EF">
        <w:rPr>
          <w:sz w:val="4"/>
        </w:rPr>
        <w:t>Italywould</w:t>
      </w:r>
      <w:proofErr w:type="spellEnd"/>
      <w:r w:rsidRPr="00ED04EF">
        <w:rPr>
          <w:sz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ED04EF">
        <w:rPr>
          <w:sz w:val="4"/>
        </w:rPr>
        <w:t>Eichengreen</w:t>
      </w:r>
      <w:proofErr w:type="spellEnd"/>
      <w:r w:rsidRPr="00ED04EF">
        <w:rPr>
          <w:sz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ED04EF">
        <w:rPr>
          <w:sz w:val="4"/>
        </w:rPr>
        <w:t>ordercontinued</w:t>
      </w:r>
      <w:proofErr w:type="spellEnd"/>
      <w:r w:rsidRPr="00ED04EF">
        <w:rPr>
          <w:sz w:val="4"/>
        </w:rPr>
        <w:t xml:space="preserve"> economic integration, including the free movement </w:t>
      </w:r>
      <w:proofErr w:type="gramStart"/>
      <w:r w:rsidRPr="00ED04EF">
        <w:rPr>
          <w:sz w:val="4"/>
        </w:rPr>
        <w:t>The</w:t>
      </w:r>
      <w:proofErr w:type="gramEnd"/>
      <w:r w:rsidRPr="00ED04EF">
        <w:rPr>
          <w:sz w:val="4"/>
        </w:rPr>
        <w:t xml:space="preserv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w:t>
      </w:r>
      <w:proofErr w:type="spellStart"/>
      <w:r w:rsidRPr="00ED04EF">
        <w:rPr>
          <w:sz w:val="4"/>
        </w:rPr>
        <w:t>Ponticelli</w:t>
      </w:r>
      <w:proofErr w:type="spellEnd"/>
      <w:r w:rsidRPr="00ED04EF">
        <w:rPr>
          <w:sz w:val="4"/>
        </w:rPr>
        <w:t xml:space="preserve"> and Hans-Joachim </w:t>
      </w:r>
      <w:proofErr w:type="spellStart"/>
      <w:r w:rsidRPr="00ED04EF">
        <w:rPr>
          <w:sz w:val="4"/>
        </w:rPr>
        <w:t>Voth</w:t>
      </w:r>
      <w:proofErr w:type="spellEnd"/>
      <w:r w:rsidRPr="00ED04EF">
        <w:rPr>
          <w:sz w:val="4"/>
        </w:rPr>
        <w:t xml:space="preserve"> conducted cross-country research for the period 1919 to the present day and found that austerity has tended to go hand-in-hand with </w:t>
      </w:r>
      <w:proofErr w:type="gramStart"/>
      <w:r w:rsidRPr="00ED04EF">
        <w:rPr>
          <w:sz w:val="4"/>
        </w:rPr>
        <w:t>politically-motivated</w:t>
      </w:r>
      <w:proofErr w:type="gramEnd"/>
      <w:r w:rsidRPr="00ED04EF">
        <w:rPr>
          <w:sz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ED04EF">
        <w:rPr>
          <w:sz w:val="4"/>
        </w:rPr>
        <w:t>Orban’s</w:t>
      </w:r>
      <w:proofErr w:type="spellEnd"/>
      <w:r w:rsidRPr="00ED04EF">
        <w:rPr>
          <w:sz w:val="4"/>
        </w:rPr>
        <w:t xml:space="preserve"> efforts to consolidate his party’s hold on power. </w:t>
      </w:r>
      <w:proofErr w:type="spellStart"/>
      <w:r w:rsidRPr="00ED04EF">
        <w:rPr>
          <w:sz w:val="4"/>
        </w:rPr>
        <w:t>Orban</w:t>
      </w:r>
      <w:proofErr w:type="spellEnd"/>
      <w:r w:rsidRPr="00ED04EF">
        <w:rPr>
          <w:sz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w:t>
      </w:r>
      <w:proofErr w:type="gramStart"/>
      <w:r w:rsidRPr="00ED04EF">
        <w:rPr>
          <w:sz w:val="4"/>
        </w:rPr>
        <w:t>bank, and</w:t>
      </w:r>
      <w:proofErr w:type="gramEnd"/>
      <w:r w:rsidRPr="00ED04EF">
        <w:rPr>
          <w:sz w:val="4"/>
        </w:rPr>
        <w:t xml:space="preserve"> revised electoral laws in favor of the governing party, raising concern throughout Europe and in the United States. Greece is another obvious </w:t>
      </w:r>
      <w:proofErr w:type="spellStart"/>
      <w:r w:rsidRPr="00ED04EF">
        <w:rPr>
          <w:sz w:val="4"/>
        </w:rPr>
        <w:t>concernthe</w:t>
      </w:r>
      <w:proofErr w:type="spellEnd"/>
      <w:r w:rsidRPr="00ED04EF">
        <w:rPr>
          <w:sz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w:t>
      </w:r>
      <w:proofErr w:type="gramStart"/>
      <w:r w:rsidRPr="00ED04EF">
        <w:rPr>
          <w:sz w:val="4"/>
        </w:rPr>
        <w:t>The</w:t>
      </w:r>
      <w:proofErr w:type="gramEnd"/>
      <w:r w:rsidRPr="00ED04EF">
        <w:rPr>
          <w:sz w:val="4"/>
        </w:rPr>
        <w:t xml:space="preserve"> great geopolitical irony of the </w:t>
      </w:r>
      <w:proofErr w:type="spellStart"/>
      <w:r w:rsidRPr="00ED04EF">
        <w:rPr>
          <w:sz w:val="4"/>
        </w:rPr>
        <w:t>Eurocrisis</w:t>
      </w:r>
      <w:proofErr w:type="spellEnd"/>
      <w:r w:rsidRPr="00ED04EF">
        <w:rPr>
          <w:sz w:val="4"/>
        </w:rPr>
        <w:t xml:space="preserve">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ED04EF">
        <w:rPr>
          <w:sz w:val="4"/>
        </w:rPr>
        <w:t>economies</w:t>
      </w:r>
      <w:proofErr w:type="gramEnd"/>
      <w:r w:rsidRPr="00ED04EF">
        <w:rPr>
          <w:sz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ED04EF">
        <w:rPr>
          <w:sz w:val="4"/>
        </w:rPr>
        <w:t>en</w:t>
      </w:r>
      <w:proofErr w:type="spellEnd"/>
      <w:r w:rsidRPr="00ED04EF">
        <w:rPr>
          <w:sz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ED04EF">
        <w:rPr>
          <w:sz w:val="4"/>
        </w:rPr>
        <w:t>Eurocrisis</w:t>
      </w:r>
      <w:proofErr w:type="spellEnd"/>
      <w:r w:rsidRPr="00ED04EF">
        <w:rPr>
          <w:sz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w:t>
      </w:r>
      <w:proofErr w:type="gramStart"/>
      <w:r w:rsidRPr="00ED04EF">
        <w:rPr>
          <w:sz w:val="4"/>
        </w:rPr>
        <w:t>on</w:t>
      </w:r>
      <w:proofErr w:type="gramEnd"/>
      <w:r w:rsidRPr="00ED04EF">
        <w:rPr>
          <w:sz w:val="4"/>
        </w:rPr>
        <w:t xml:space="preserve">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ED04EF">
        <w:rPr>
          <w:sz w:val="4"/>
        </w:rPr>
        <w:t>Parliamentthe</w:t>
      </w:r>
      <w:proofErr w:type="spellEnd"/>
      <w:r w:rsidRPr="00ED04EF">
        <w:rPr>
          <w:sz w:val="4"/>
        </w:rPr>
        <w:t xml:space="preserve"> so-called ‘‘community </w:t>
      </w:r>
      <w:proofErr w:type="spellStart"/>
      <w:r w:rsidRPr="00ED04EF">
        <w:rPr>
          <w:sz w:val="4"/>
        </w:rPr>
        <w:t>method’’and</w:t>
      </w:r>
      <w:proofErr w:type="spellEnd"/>
      <w:r w:rsidRPr="00ED04EF">
        <w:rPr>
          <w:sz w:val="4"/>
        </w:rPr>
        <w:t xml:space="preserve"> argued in favor of the ‘‘Union </w:t>
      </w:r>
      <w:proofErr w:type="spellStart"/>
      <w:r w:rsidRPr="00ED04EF">
        <w:rPr>
          <w:sz w:val="4"/>
        </w:rPr>
        <w:t>method’’or</w:t>
      </w:r>
      <w:proofErr w:type="spellEnd"/>
      <w:r w:rsidRPr="00ED04EF">
        <w:rPr>
          <w:sz w:val="4"/>
        </w:rPr>
        <w:t xml:space="preserve"> what former German foreign minister </w:t>
      </w:r>
      <w:proofErr w:type="spellStart"/>
      <w:r w:rsidRPr="00ED04EF">
        <w:rPr>
          <w:sz w:val="4"/>
        </w:rPr>
        <w:t>Joschka</w:t>
      </w:r>
      <w:proofErr w:type="spellEnd"/>
      <w:r w:rsidRPr="00ED04EF">
        <w:rPr>
          <w:sz w:val="4"/>
        </w:rPr>
        <w:t xml:space="preserve"> Fischer has called the ‘‘national primacy’’ </w:t>
      </w:r>
      <w:proofErr w:type="spellStart"/>
      <w:r w:rsidRPr="00ED04EF">
        <w:rPr>
          <w:sz w:val="4"/>
        </w:rPr>
        <w:t>approachwhere</w:t>
      </w:r>
      <w:proofErr w:type="spellEnd"/>
      <w:r w:rsidRPr="00ED04EF">
        <w:rPr>
          <w:sz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w:t>
      </w:r>
      <w:proofErr w:type="spellStart"/>
      <w:r w:rsidRPr="00ED04EF">
        <w:rPr>
          <w:sz w:val="4"/>
        </w:rPr>
        <w:t>Guerot</w:t>
      </w:r>
      <w:proofErr w:type="spellEnd"/>
      <w:r w:rsidRPr="00ED04EF">
        <w:rPr>
          <w:sz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ED04EF">
        <w:rPr>
          <w:sz w:val="4"/>
        </w:rPr>
        <w:t>Gu¨nther</w:t>
      </w:r>
      <w:proofErr w:type="spellEnd"/>
      <w:r w:rsidRPr="00ED04EF">
        <w:rPr>
          <w:sz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496147FF" w14:textId="77777777" w:rsidR="00C30C4D" w:rsidRPr="00ED04EF" w:rsidRDefault="00C30C4D" w:rsidP="00C30C4D">
      <w:pPr>
        <w:rPr>
          <w:sz w:val="14"/>
        </w:rPr>
      </w:pPr>
      <w:r w:rsidRPr="00ED04EF">
        <w:rPr>
          <w:sz w:val="14"/>
        </w:rPr>
        <w:t>China and the Middle East are Particularly Vulnerable</w:t>
      </w:r>
    </w:p>
    <w:p w14:paraId="3413DCC0" w14:textId="77777777" w:rsidR="00C30C4D" w:rsidRPr="00ED04EF" w:rsidRDefault="00C30C4D" w:rsidP="00C30C4D">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790886CA" w14:textId="77777777" w:rsidR="00C30C4D" w:rsidRPr="00ED04EF" w:rsidRDefault="00C30C4D" w:rsidP="00C30C4D">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w:t>
      </w:r>
      <w:proofErr w:type="gramStart"/>
      <w:r w:rsidRPr="00ED04EF">
        <w:rPr>
          <w:rStyle w:val="StyleUnderline"/>
        </w:rPr>
        <w:t>it</w:t>
      </w:r>
      <w:proofErr w:type="gramEnd"/>
      <w:r w:rsidRPr="00ED04EF">
        <w:rPr>
          <w:rStyle w:val="StyleUnderline"/>
        </w:rPr>
        <w:t xml:space="preserve">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5727F9CE" w14:textId="77777777" w:rsidR="00C30C4D" w:rsidRPr="00ED04EF" w:rsidRDefault="00C30C4D" w:rsidP="00C30C4D">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33A72895" w14:textId="77777777" w:rsidR="00C30C4D" w:rsidRPr="00ED04EF" w:rsidRDefault="00C30C4D" w:rsidP="00C30C4D">
      <w:pPr>
        <w:rPr>
          <w:sz w:val="14"/>
        </w:rPr>
      </w:pPr>
      <w:r w:rsidRPr="00ED04EF">
        <w:rPr>
          <w:sz w:val="14"/>
        </w:rPr>
        <w:t xml:space="preserve">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w:t>
      </w:r>
      <w:proofErr w:type="spellStart"/>
      <w:r w:rsidRPr="00ED04EF">
        <w:rPr>
          <w:sz w:val="14"/>
        </w:rPr>
        <w:t>economiesled</w:t>
      </w:r>
      <w:proofErr w:type="spellEnd"/>
      <w:r w:rsidRPr="00ED04EF">
        <w:rPr>
          <w:sz w:val="14"/>
        </w:rPr>
        <w:t xml:space="preserve"> by </w:t>
      </w:r>
      <w:proofErr w:type="spellStart"/>
      <w:r w:rsidRPr="00ED04EF">
        <w:rPr>
          <w:sz w:val="14"/>
        </w:rPr>
        <w:t>Chinamight</w:t>
      </w:r>
      <w:proofErr w:type="spellEnd"/>
      <w:r w:rsidRPr="00ED04EF">
        <w:rPr>
          <w:sz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2ECCA051" w14:textId="77777777" w:rsidR="00C30C4D" w:rsidRPr="00ED04EF" w:rsidRDefault="00C30C4D" w:rsidP="00C30C4D">
      <w:pPr>
        <w:rPr>
          <w:sz w:val="14"/>
        </w:rPr>
      </w:pPr>
      <w:r w:rsidRPr="00ED04EF">
        <w:rPr>
          <w:sz w:val="14"/>
        </w:rPr>
        <w:t>The Western Order Would Be Badly Damaged</w:t>
      </w:r>
    </w:p>
    <w:p w14:paraId="7B2F0223" w14:textId="77777777" w:rsidR="00C30C4D" w:rsidRPr="0035318D" w:rsidRDefault="00C30C4D" w:rsidP="00C30C4D">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5571FA31" w14:textId="77777777" w:rsidR="00C30C4D" w:rsidRPr="00ED04EF" w:rsidRDefault="00C30C4D" w:rsidP="00C30C4D">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1097FED9" w14:textId="77777777" w:rsidR="00C30C4D" w:rsidRPr="00ED04EF" w:rsidRDefault="00C30C4D" w:rsidP="00C30C4D">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32188487" w14:textId="77777777" w:rsidR="00C30C4D" w:rsidRDefault="00C30C4D" w:rsidP="00C30C4D"/>
    <w:p w14:paraId="71A103A2" w14:textId="77777777" w:rsidR="00C30C4D" w:rsidRDefault="00C30C4D" w:rsidP="00C30C4D">
      <w:pPr>
        <w:pStyle w:val="Heading2"/>
      </w:pPr>
      <w:r>
        <w:t>Solvency</w:t>
      </w:r>
    </w:p>
    <w:p w14:paraId="491560D3" w14:textId="77777777" w:rsidR="00C30C4D" w:rsidRPr="00835978" w:rsidRDefault="00C30C4D" w:rsidP="00C30C4D">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54306BF9" w14:textId="77777777" w:rsidR="00C30C4D" w:rsidRDefault="00C30C4D" w:rsidP="00C30C4D"/>
    <w:p w14:paraId="60AB09D2" w14:textId="77777777" w:rsidR="00C30C4D" w:rsidRPr="00F87FBD" w:rsidRDefault="00C30C4D" w:rsidP="00C30C4D">
      <w:pPr>
        <w:pStyle w:val="Heading4"/>
      </w:pPr>
      <w:r>
        <w:t>The plan shifts the burden of proof from whistleblowers to companies.</w:t>
      </w:r>
    </w:p>
    <w:p w14:paraId="1CA49961" w14:textId="77777777" w:rsidR="00C30C4D" w:rsidRPr="00F87FBD" w:rsidRDefault="00C30C4D" w:rsidP="00C30C4D">
      <w:proofErr w:type="spellStart"/>
      <w:r w:rsidRPr="00F87FBD">
        <w:rPr>
          <w:rStyle w:val="Style13ptBold"/>
        </w:rPr>
        <w:t>Abazi</w:t>
      </w:r>
      <w:proofErr w:type="spellEnd"/>
      <w:r w:rsidRPr="00F87FBD">
        <w:rPr>
          <w:rStyle w:val="Style13ptBold"/>
        </w:rPr>
        <w:t xml:space="preserve"> 16</w:t>
      </w:r>
      <w:r w:rsidRPr="00F87FBD">
        <w:t xml:space="preserve"> — (</w:t>
      </w:r>
      <w:proofErr w:type="spellStart"/>
      <w:r w:rsidRPr="00F87FBD">
        <w:t>Vigjilenca</w:t>
      </w:r>
      <w:proofErr w:type="spellEnd"/>
      <w:r w:rsidRPr="00F87FBD">
        <w:t xml:space="preserve"> </w:t>
      </w:r>
      <w:proofErr w:type="spellStart"/>
      <w:r w:rsidRPr="00F87FBD">
        <w:t>Abazi</w:t>
      </w:r>
      <w:proofErr w:type="spellEnd"/>
      <w:r w:rsidRPr="00F87FBD">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719CDAC7" w14:textId="77777777" w:rsidR="00C30C4D" w:rsidRPr="00501BD4" w:rsidRDefault="00C30C4D" w:rsidP="00C30C4D">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t>
      </w:r>
      <w:r w:rsidRPr="0044358D">
        <w:rPr>
          <w:rStyle w:val="StyleUnderline"/>
          <w:szCs w:val="22"/>
          <w:highlight w:val="cyan"/>
        </w:rPr>
        <w:t>whether the information pertains to “misconduct, wrongdoing or illegal activity” and</w:t>
      </w:r>
      <w:r w:rsidRPr="00831A2F">
        <w:rPr>
          <w:rStyle w:val="StyleUnderline"/>
          <w:szCs w:val="22"/>
        </w:rPr>
        <w:t xml:space="preserve">, secondly, that the disclosure is made in </w:t>
      </w:r>
      <w:r w:rsidRPr="00831A2F">
        <w:rPr>
          <w:rStyle w:val="StyleUnderline"/>
          <w:szCs w:val="22"/>
          <w:highlight w:val="cyan"/>
        </w:rPr>
        <w:t>the public interest</w:t>
      </w:r>
      <w:r w:rsidRPr="00831A2F">
        <w:rPr>
          <w:rStyle w:val="StyleUnderline"/>
          <w:szCs w:val="22"/>
        </w:rPr>
        <w:t xml:space="preserve">. </w:t>
      </w:r>
      <w:r w:rsidRPr="000D297D">
        <w:rPr>
          <w:rStyle w:val="StyleUnderline"/>
          <w:b/>
          <w:bCs/>
          <w:szCs w:val="22"/>
          <w:highlight w:val="cyan"/>
        </w:rPr>
        <w:t>In</w:t>
      </w:r>
      <w:r w:rsidRPr="000D297D">
        <w:rPr>
          <w:rStyle w:val="StyleUnderline"/>
          <w:b/>
          <w:bCs/>
          <w:szCs w:val="22"/>
        </w:rPr>
        <w:t xml:space="preserve"> line with best practice and </w:t>
      </w:r>
      <w:r w:rsidRPr="000D297D">
        <w:rPr>
          <w:rStyle w:val="StyleUnderline"/>
          <w:b/>
          <w:bCs/>
          <w:szCs w:val="22"/>
          <w:highlight w:val="cyan"/>
        </w:rPr>
        <w:t>international standards</w:t>
      </w:r>
      <w:r w:rsidRPr="000D297D">
        <w:rPr>
          <w:rStyle w:val="StyleUnderline"/>
          <w:b/>
          <w:bCs/>
          <w:szCs w:val="22"/>
        </w:rPr>
        <w:t>,[16] it is generally</w:t>
      </w:r>
      <w:r w:rsidRPr="00501BD4">
        <w:rPr>
          <w:rStyle w:val="StyleUnderline"/>
          <w:szCs w:val="22"/>
        </w:rPr>
        <w:t xml:space="preserve"> </w:t>
      </w:r>
      <w:r w:rsidRPr="000D297D">
        <w:rPr>
          <w:rStyle w:val="StyleUnderline"/>
          <w:b/>
          <w:bCs/>
          <w:szCs w:val="22"/>
          <w:highlight w:val="cyan"/>
        </w:rPr>
        <w:t>the</w:t>
      </w:r>
      <w:r w:rsidRPr="000D297D">
        <w:rPr>
          <w:rStyle w:val="StyleUnderline"/>
          <w:b/>
          <w:bCs/>
          <w:szCs w:val="22"/>
        </w:rPr>
        <w:t xml:space="preserve"> </w:t>
      </w:r>
      <w:r w:rsidRPr="000D297D">
        <w:rPr>
          <w:rStyle w:val="StyleUnderline"/>
          <w:b/>
          <w:bCs/>
          <w:szCs w:val="22"/>
          <w:highlight w:val="cyan"/>
        </w:rPr>
        <w:t>plaintiff</w:t>
      </w:r>
      <w:r w:rsidRPr="000D297D">
        <w:rPr>
          <w:rStyle w:val="StyleUnderline"/>
          <w:b/>
          <w:bCs/>
          <w:szCs w:val="22"/>
        </w:rPr>
        <w:t xml:space="preserve"> who </w:t>
      </w:r>
      <w:r w:rsidRPr="000D297D">
        <w:rPr>
          <w:rStyle w:val="StyleUnderline"/>
          <w:b/>
          <w:bCs/>
          <w:szCs w:val="22"/>
          <w:highlight w:val="cyan"/>
        </w:rPr>
        <w:t>is required to demonstrate</w:t>
      </w:r>
      <w:r w:rsidRPr="00501BD4">
        <w:rPr>
          <w:rStyle w:val="StyleUnderline"/>
          <w:szCs w:val="22"/>
        </w:rPr>
        <w:t xml:space="preserve"> by “clear and convincing </w:t>
      </w:r>
      <w:r w:rsidRPr="000D297D">
        <w:rPr>
          <w:rStyle w:val="StyleUnderline"/>
          <w:b/>
          <w:bCs/>
          <w:szCs w:val="22"/>
          <w:highlight w:val="cyan"/>
        </w:rPr>
        <w:t>evidence</w:t>
      </w:r>
      <w:r w:rsidRPr="00501BD4">
        <w:rPr>
          <w:rStyle w:val="StyleUnderline"/>
          <w:szCs w:val="22"/>
        </w:rPr>
        <w:t xml:space="preserve"> any claims or statements </w:t>
      </w:r>
      <w:r w:rsidRPr="000D297D">
        <w:rPr>
          <w:rStyle w:val="StyleUnderline"/>
          <w:b/>
          <w:bCs/>
          <w:szCs w:val="22"/>
          <w:highlight w:val="cyan"/>
        </w:rPr>
        <w:t>that the disclosure</w:t>
      </w:r>
      <w:r w:rsidRPr="00501BD4">
        <w:rPr>
          <w:rStyle w:val="StyleUnderline"/>
          <w:szCs w:val="22"/>
        </w:rPr>
        <w:t xml:space="preserve"> is purposefully </w:t>
      </w:r>
      <w:proofErr w:type="gramStart"/>
      <w:r w:rsidRPr="00501BD4">
        <w:rPr>
          <w:rStyle w:val="StyleUnderline"/>
          <w:szCs w:val="22"/>
        </w:rPr>
        <w:t>dishonest, or</w:t>
      </w:r>
      <w:proofErr w:type="gramEnd"/>
      <w:r w:rsidRPr="00501BD4">
        <w:rPr>
          <w:rStyle w:val="StyleUnderline"/>
          <w:szCs w:val="22"/>
        </w:rPr>
        <w:t xml:space="preserve"> </w:t>
      </w:r>
      <w:r w:rsidRPr="000D297D">
        <w:rPr>
          <w:rStyle w:val="StyleUnderline"/>
          <w:b/>
          <w:bCs/>
          <w:szCs w:val="22"/>
          <w:highlight w:val="cyan"/>
        </w:rPr>
        <w:t>is absent of public interest</w:t>
      </w:r>
      <w:r w:rsidRPr="000D297D">
        <w:rPr>
          <w:rStyle w:val="StyleUnderline"/>
          <w:b/>
          <w:bCs/>
          <w:szCs w:val="22"/>
        </w:rPr>
        <w:t xml:space="preserve"> </w:t>
      </w:r>
      <w:r w:rsidRPr="00501BD4">
        <w:rPr>
          <w:rStyle w:val="StyleUnderline"/>
          <w:szCs w:val="22"/>
        </w:rPr>
        <w:t>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2981FB81" w14:textId="77777777" w:rsidR="00C30C4D" w:rsidRPr="00501BD4" w:rsidRDefault="00C30C4D" w:rsidP="00C30C4D">
      <w:pPr>
        <w:rPr>
          <w:sz w:val="16"/>
          <w:szCs w:val="22"/>
        </w:rPr>
      </w:pPr>
      <w:r w:rsidRPr="00501BD4">
        <w:rPr>
          <w:rStyle w:val="StyleUnderline"/>
          <w:szCs w:val="22"/>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What is precisely the scope of general public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a number of cases, which show the difficulty in determining whether there is a public interest involved. For example, as argued by </w:t>
      </w:r>
      <w:proofErr w:type="spellStart"/>
      <w:r w:rsidRPr="00501BD4">
        <w:rPr>
          <w:sz w:val="16"/>
          <w:szCs w:val="22"/>
        </w:rPr>
        <w:t>Aplin</w:t>
      </w:r>
      <w:proofErr w:type="spellEnd"/>
      <w:r w:rsidRPr="00501BD4">
        <w:rPr>
          <w:sz w:val="16"/>
          <w:szCs w:val="22"/>
        </w:rPr>
        <w:t xml:space="preserve">, the case of Browne v. Associated Newspapers </w:t>
      </w:r>
      <w:proofErr w:type="gramStart"/>
      <w:r w:rsidRPr="00501BD4">
        <w:rPr>
          <w:sz w:val="16"/>
          <w:szCs w:val="22"/>
        </w:rPr>
        <w:t>Ltd[</w:t>
      </w:r>
      <w:proofErr w:type="gramEnd"/>
      <w:r w:rsidRPr="00501BD4">
        <w:rPr>
          <w:sz w:val="16"/>
          <w:szCs w:val="22"/>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7A9A5D66" w14:textId="77777777" w:rsidR="00C30C4D" w:rsidRPr="00501BD4" w:rsidRDefault="00C30C4D" w:rsidP="00C30C4D">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0EFE1495" w14:textId="77777777" w:rsidR="00C30C4D" w:rsidRDefault="00C30C4D" w:rsidP="00C30C4D"/>
    <w:p w14:paraId="44685BCA" w14:textId="77777777" w:rsidR="00C30C4D" w:rsidRDefault="00C30C4D" w:rsidP="00C30C4D">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72962F0B" w14:textId="77777777" w:rsidR="00C30C4D" w:rsidRPr="0044358D" w:rsidRDefault="00C30C4D" w:rsidP="00C30C4D">
      <w:proofErr w:type="spellStart"/>
      <w:r w:rsidRPr="0044358D">
        <w:rPr>
          <w:rStyle w:val="Style13ptBold"/>
        </w:rPr>
        <w:t>Vandekerckhove</w:t>
      </w:r>
      <w:proofErr w:type="spellEnd"/>
      <w:r w:rsidRPr="0044358D">
        <w:rPr>
          <w:rStyle w:val="Style13ptBold"/>
        </w:rPr>
        <w:t xml:space="preserve"> 21</w:t>
      </w:r>
      <w:r>
        <w:t xml:space="preserve"> — (</w:t>
      </w:r>
      <w:r w:rsidRPr="0044358D">
        <w:t xml:space="preserve">Wim </w:t>
      </w:r>
      <w:proofErr w:type="spellStart"/>
      <w:r w:rsidRPr="0044358D">
        <w:t>Vandekerckhove</w:t>
      </w:r>
      <w:proofErr w:type="spellEnd"/>
      <w:r>
        <w:t xml:space="preserve">, </w:t>
      </w:r>
      <w:r w:rsidRPr="0044358D">
        <w:t xml:space="preserve">Professor of Business Ethics </w:t>
      </w:r>
      <w:r>
        <w:t xml:space="preserve">@ University of Greenwich </w:t>
      </w:r>
      <w:r w:rsidRPr="0044358D">
        <w:t>and co-Director of the Centre for Research in Employment and Work</w:t>
      </w:r>
      <w:r>
        <w:t xml:space="preserve">, </w:t>
      </w:r>
      <w:proofErr w:type="spellStart"/>
      <w:r w:rsidRPr="0044358D">
        <w:t>Phd</w:t>
      </w:r>
      <w:proofErr w:type="spellEnd"/>
      <w:r w:rsidRPr="0044358D">
        <w:t xml:space="preserve">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8" w:history="1">
        <w:r w:rsidRPr="00D53B9C">
          <w:rPr>
            <w:rStyle w:val="Hyperlink"/>
          </w:rPr>
          <w:t>https://link.springer.com/article/10.1007/s10551-021-04771-x</w:t>
        </w:r>
      </w:hyperlink>
      <w:r>
        <w:t>, accessed 9-10-21, HKR-AM)</w:t>
      </w:r>
    </w:p>
    <w:p w14:paraId="0697B0F6" w14:textId="77777777" w:rsidR="00C30C4D" w:rsidRPr="00835978" w:rsidRDefault="00C30C4D" w:rsidP="00C30C4D">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w:t>
      </w:r>
      <w:proofErr w:type="spellStart"/>
      <w:r w:rsidRPr="0044358D">
        <w:rPr>
          <w:sz w:val="16"/>
        </w:rPr>
        <w:t>Abazi</w:t>
      </w:r>
      <w:proofErr w:type="spellEnd"/>
      <w:r w:rsidRPr="0044358D">
        <w:rPr>
          <w:sz w:val="16"/>
        </w:rPr>
        <w:t xml:space="preserve">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proofErr w:type="spellStart"/>
      <w:r w:rsidRPr="0044358D">
        <w:rPr>
          <w:sz w:val="16"/>
        </w:rPr>
        <w:t>Abazi</w:t>
      </w:r>
      <w:proofErr w:type="spellEnd"/>
      <w:r w:rsidRPr="0044358D">
        <w:rPr>
          <w:sz w:val="16"/>
        </w:rPr>
        <w:t xml:space="preserve">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w:t>
      </w:r>
      <w:proofErr w:type="spellStart"/>
      <w:r w:rsidRPr="0044358D">
        <w:rPr>
          <w:sz w:val="16"/>
        </w:rPr>
        <w:t>Abazi</w:t>
      </w:r>
      <w:proofErr w:type="spellEnd"/>
      <w:r w:rsidRPr="0044358D">
        <w:rPr>
          <w:sz w:val="16"/>
        </w:rPr>
        <w:t xml:space="preserve">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w:t>
      </w:r>
      <w:proofErr w:type="gramStart"/>
      <w:r w:rsidRPr="0044358D">
        <w:rPr>
          <w:rStyle w:val="StyleUnderline"/>
          <w:highlight w:val="cyan"/>
        </w:rPr>
        <w:t>i.e</w:t>
      </w:r>
      <w:r w:rsidRPr="00835978">
        <w:rPr>
          <w:rStyle w:val="StyleUnderline"/>
        </w:rPr>
        <w:t>.</w:t>
      </w:r>
      <w:proofErr w:type="gramEnd"/>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proofErr w:type="spellStart"/>
      <w:r w:rsidRPr="0044358D">
        <w:rPr>
          <w:sz w:val="16"/>
          <w:szCs w:val="16"/>
        </w:rPr>
        <w:t>Abazi</w:t>
      </w:r>
      <w:proofErr w:type="spellEnd"/>
      <w:r w:rsidRPr="0044358D">
        <w:rPr>
          <w:sz w:val="16"/>
          <w:szCs w:val="16"/>
        </w:rPr>
        <w:t xml:space="preserve"> (2016, p. 1069) asks ‘What is precisely the scope of general public interest’?</w:t>
      </w:r>
    </w:p>
    <w:p w14:paraId="046C7981" w14:textId="77777777" w:rsidR="00C30C4D" w:rsidRPr="0044358D" w:rsidRDefault="00C30C4D" w:rsidP="00C30C4D">
      <w:pPr>
        <w:rPr>
          <w:sz w:val="16"/>
        </w:rPr>
      </w:pPr>
      <w:proofErr w:type="spellStart"/>
      <w:r w:rsidRPr="0044358D">
        <w:rPr>
          <w:sz w:val="16"/>
        </w:rPr>
        <w:t>Abazi</w:t>
      </w:r>
      <w:proofErr w:type="spellEnd"/>
      <w:r w:rsidRPr="0044358D">
        <w:rPr>
          <w:sz w:val="16"/>
        </w:rPr>
        <w:t xml:space="preserve">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w:t>
      </w:r>
      <w:proofErr w:type="spellStart"/>
      <w:r w:rsidRPr="0044358D">
        <w:rPr>
          <w:sz w:val="16"/>
        </w:rPr>
        <w:t>Abazi</w:t>
      </w:r>
      <w:proofErr w:type="spellEnd"/>
      <w:r w:rsidRPr="0044358D">
        <w:rPr>
          <w:sz w:val="16"/>
        </w:rPr>
        <w:t xml:space="preserve">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507DFCD0" w14:textId="77777777" w:rsidR="00C30C4D" w:rsidRDefault="00C30C4D" w:rsidP="00C30C4D"/>
    <w:p w14:paraId="0C58A530" w14:textId="77777777" w:rsidR="00C30C4D" w:rsidRDefault="00C30C4D" w:rsidP="00C30C4D"/>
    <w:p w14:paraId="3FC5CBF3" w14:textId="522C4B50" w:rsidR="00C30C4D" w:rsidRDefault="00C30C4D" w:rsidP="00C71D3A"/>
    <w:p w14:paraId="222DF4E2" w14:textId="77777777" w:rsidR="00C30C4D" w:rsidRPr="00C7794F" w:rsidRDefault="00C30C4D" w:rsidP="00C30C4D">
      <w:pPr>
        <w:rPr>
          <w:sz w:val="16"/>
        </w:rPr>
      </w:pPr>
    </w:p>
    <w:p w14:paraId="1A17BB6E" w14:textId="77777777" w:rsidR="00C30C4D" w:rsidRDefault="00C30C4D" w:rsidP="00C30C4D">
      <w:pPr>
        <w:pStyle w:val="Heading2"/>
      </w:pPr>
      <w:r>
        <w:t>Framework</w:t>
      </w:r>
    </w:p>
    <w:p w14:paraId="1B7E3777" w14:textId="77777777" w:rsidR="00C30C4D" w:rsidRPr="00DE4109" w:rsidRDefault="00C30C4D" w:rsidP="00C30C4D">
      <w:pPr>
        <w:pStyle w:val="Heading4"/>
        <w:rPr>
          <w:rFonts w:cs="Calibri"/>
        </w:rPr>
      </w:pPr>
      <w:r w:rsidRPr="00DE4109">
        <w:rPr>
          <w:rFonts w:cs="Calibri"/>
        </w:rPr>
        <w:t xml:space="preserve">I value morality, the standard is consistency with utilitarianism. </w:t>
      </w:r>
    </w:p>
    <w:p w14:paraId="5422952A" w14:textId="77777777" w:rsidR="00C30C4D" w:rsidRPr="00DE4109" w:rsidRDefault="00C30C4D" w:rsidP="00C30C4D">
      <w:pPr>
        <w:pStyle w:val="Heading4"/>
        <w:rPr>
          <w:rFonts w:cs="Calibri"/>
        </w:rPr>
      </w:pPr>
      <w:r w:rsidRPr="00DE4109">
        <w:rPr>
          <w:rFonts w:cs="Calibri"/>
        </w:rPr>
        <w:t xml:space="preserve">1. only it can explain degrees of wrongness- it is worse to kill thousands than to lie to a friend- either ethical theories cannot explain comparative badness, or it collapses </w:t>
      </w:r>
    </w:p>
    <w:p w14:paraId="4DC14A4B" w14:textId="77777777" w:rsidR="00C30C4D" w:rsidRPr="00DE4109" w:rsidRDefault="00C30C4D" w:rsidP="00C30C4D">
      <w:pPr>
        <w:pStyle w:val="Heading4"/>
        <w:rPr>
          <w:rFonts w:cs="Calibri"/>
        </w:rPr>
      </w:pPr>
      <w:r w:rsidRPr="00DE4109">
        <w:rPr>
          <w:rFonts w:cs="Calibri"/>
        </w:rPr>
        <w:t xml:space="preserve">2. existential threats outweigh- </w:t>
      </w:r>
    </w:p>
    <w:p w14:paraId="0B4BF784" w14:textId="77777777" w:rsidR="00C30C4D" w:rsidRPr="00DE4109" w:rsidRDefault="00C30C4D" w:rsidP="00C30C4D">
      <w:pPr>
        <w:pStyle w:val="Heading4"/>
        <w:rPr>
          <w:rFonts w:cs="Calibri"/>
        </w:rPr>
      </w:pPr>
      <w:r w:rsidRPr="00DE4109">
        <w:rPr>
          <w:rFonts w:cs="Calibri"/>
        </w:rPr>
        <w:tab/>
        <w:t xml:space="preserve">A. </w:t>
      </w:r>
      <w:r>
        <w:rPr>
          <w:rFonts w:cs="Calibri"/>
        </w:rPr>
        <w:t>Moral</w:t>
      </w:r>
      <w:r w:rsidRPr="00DE4109">
        <w:rPr>
          <w:rFonts w:cs="Calibri"/>
        </w:rPr>
        <w:t xml:space="preserve"> uncertainty and future gen</w:t>
      </w:r>
      <w:r>
        <w:rPr>
          <w:rFonts w:cs="Calibri"/>
        </w:rPr>
        <w:t>eration</w:t>
      </w:r>
      <w:r w:rsidRPr="00DE4109">
        <w:rPr>
          <w:rFonts w:cs="Calibri"/>
        </w:rPr>
        <w:t>s</w:t>
      </w:r>
    </w:p>
    <w:p w14:paraId="7C633560" w14:textId="77777777" w:rsidR="00C30C4D" w:rsidRPr="00DE4109" w:rsidRDefault="00C30C4D" w:rsidP="00C30C4D">
      <w:proofErr w:type="spellStart"/>
      <w:r w:rsidRPr="00DE4109">
        <w:rPr>
          <w:rStyle w:val="Style13ptBold"/>
        </w:rPr>
        <w:t>Pummer</w:t>
      </w:r>
      <w:proofErr w:type="spellEnd"/>
      <w:r w:rsidRPr="00DE4109">
        <w:rPr>
          <w:rStyle w:val="Style13ptBold"/>
        </w:rPr>
        <w:t xml:space="preserve"> 15</w:t>
      </w:r>
      <w:r w:rsidRPr="00DE4109">
        <w:t xml:space="preserve"> — (Theron </w:t>
      </w:r>
      <w:proofErr w:type="spellStart"/>
      <w:r w:rsidRPr="00DE4109">
        <w:t>Pummer</w:t>
      </w:r>
      <w:proofErr w:type="spellEnd"/>
      <w:r w:rsidRPr="00DE4109">
        <w:t xml:space="preserve">, Junior Research Fellow in Philosophy at St. Anne's College, University of Oxford, “Moral Agreement on Saving the </w:t>
      </w:r>
      <w:proofErr w:type="gramStart"/>
      <w:r w:rsidRPr="00DE4109">
        <w:t>World“</w:t>
      </w:r>
      <w:proofErr w:type="gramEnd"/>
      <w:r w:rsidRPr="00DE4109">
        <w:t xml:space="preserve">, Practical Ethics University of Oxford, 5-18-2015, Available Online at http://blog.practicalethics.ox.ac.uk/2015/05/moral-agreement-on-saving-the-world/, accessed 7-2-2018, HKR-AM) **we do not endorse ableist language= </w:t>
      </w:r>
    </w:p>
    <w:p w14:paraId="0503AD72" w14:textId="77777777" w:rsidR="00C30C4D" w:rsidRPr="00DE4109" w:rsidRDefault="00C30C4D" w:rsidP="00C30C4D">
      <w:pPr>
        <w:rPr>
          <w:sz w:val="16"/>
        </w:rPr>
      </w:pPr>
      <w:r w:rsidRPr="00DE4109">
        <w:rPr>
          <w:rStyle w:val="StyleUnderline"/>
        </w:rPr>
        <w:t>There appears to be lot of disagreement in moral philosophy.</w:t>
      </w:r>
      <w:r w:rsidRPr="00DE4109">
        <w:rPr>
          <w:sz w:val="16"/>
        </w:rPr>
        <w:t xml:space="preserve"> Whether these many apparent disagreements are deep and irresolvable, I believe </w:t>
      </w:r>
      <w:r w:rsidRPr="00DE4109">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DE4109">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DE4109">
        <w:rPr>
          <w:rStyle w:val="StyleUnderline"/>
        </w:rPr>
        <w:t xml:space="preserve">. If the happiness or well-being of possible future people is just as important as that of people who already exist, and if they would have good lives, it is not hard to see how </w:t>
      </w:r>
      <w:r w:rsidRPr="00DE4109">
        <w:rPr>
          <w:rStyle w:val="StyleUnderline"/>
          <w:highlight w:val="yellow"/>
        </w:rPr>
        <w:t>reducing existential risk is</w:t>
      </w:r>
      <w:r w:rsidRPr="00DE4109">
        <w:rPr>
          <w:rStyle w:val="StyleUnderline"/>
        </w:rPr>
        <w:t xml:space="preserve"> easily </w:t>
      </w:r>
      <w:r w:rsidRPr="00DE4109">
        <w:rPr>
          <w:rStyle w:val="StyleUnderline"/>
          <w:highlight w:val="yellow"/>
        </w:rPr>
        <w:t>the most important</w:t>
      </w:r>
      <w:r w:rsidRPr="00DE4109">
        <w:rPr>
          <w:rStyle w:val="StyleUnderline"/>
        </w:rPr>
        <w:t xml:space="preserve"> thing in the whole world. This is for the familiar reason that there are so many people who could exist in the future – </w:t>
      </w:r>
      <w:r w:rsidRPr="00DE4109">
        <w:rPr>
          <w:rStyle w:val="StyleUnderline"/>
          <w:highlight w:val="yellow"/>
        </w:rPr>
        <w:t>there are</w:t>
      </w:r>
      <w:r w:rsidRPr="00DE4109">
        <w:rPr>
          <w:rStyle w:val="StyleUnderline"/>
        </w:rPr>
        <w:t xml:space="preserve"> </w:t>
      </w:r>
      <w:r w:rsidRPr="00DE4109">
        <w:rPr>
          <w:rStyle w:val="StyleUnderline"/>
          <w:highlight w:val="yellow"/>
        </w:rPr>
        <w:t>trillions upon trillions</w:t>
      </w:r>
      <w:r w:rsidRPr="00DE4109">
        <w:rPr>
          <w:rStyle w:val="StyleUnderline"/>
        </w:rPr>
        <w:t>… upon trillions.</w:t>
      </w:r>
      <w:r w:rsidRPr="00DE4109">
        <w:rPr>
          <w:sz w:val="16"/>
        </w:rPr>
        <w:t xml:space="preserve"> </w:t>
      </w:r>
      <w:r w:rsidRPr="00DE4109">
        <w:rPr>
          <w:rStyle w:val="StyleUnderline"/>
        </w:rPr>
        <w:t xml:space="preserve">There are so many possible </w:t>
      </w:r>
      <w:r w:rsidRPr="00DE4109">
        <w:rPr>
          <w:rStyle w:val="StyleUnderline"/>
          <w:highlight w:val="yellow"/>
        </w:rPr>
        <w:t>future people</w:t>
      </w:r>
      <w:r w:rsidRPr="00DE4109">
        <w:rPr>
          <w:rStyle w:val="StyleUnderline"/>
        </w:rPr>
        <w:t xml:space="preserve"> that reducing existential risk is arguably the most important thing in the world,</w:t>
      </w:r>
      <w:r w:rsidRPr="00DE4109">
        <w:rPr>
          <w:sz w:val="16"/>
        </w:rPr>
        <w:t xml:space="preserve"> </w:t>
      </w:r>
      <w:r w:rsidRPr="00DE4109">
        <w:rPr>
          <w:rStyle w:val="StyleUnderline"/>
          <w:highlight w:val="yellow"/>
        </w:rPr>
        <w:t>even if the well-being</w:t>
      </w:r>
      <w:r w:rsidRPr="00DE4109">
        <w:rPr>
          <w:rStyle w:val="StyleUnderline"/>
        </w:rPr>
        <w:t xml:space="preserve"> of these possible people </w:t>
      </w:r>
      <w:r w:rsidRPr="00DE4109">
        <w:rPr>
          <w:rStyle w:val="StyleUnderline"/>
          <w:highlight w:val="yellow"/>
        </w:rPr>
        <w:t>were</w:t>
      </w:r>
      <w:r w:rsidRPr="00DE4109">
        <w:rPr>
          <w:rStyle w:val="StyleUnderline"/>
        </w:rPr>
        <w:t xml:space="preserve"> </w:t>
      </w:r>
      <w:r w:rsidRPr="00DE4109">
        <w:rPr>
          <w:rStyle w:val="StyleUnderline"/>
          <w:highlight w:val="yellow"/>
        </w:rPr>
        <w:t>given</w:t>
      </w:r>
      <w:r w:rsidRPr="00DE4109">
        <w:rPr>
          <w:rStyle w:val="StyleUnderline"/>
        </w:rPr>
        <w:t xml:space="preserve"> only </w:t>
      </w:r>
      <w:r w:rsidRPr="00DE4109">
        <w:rPr>
          <w:rStyle w:val="StyleUnderline"/>
          <w:highlight w:val="yellow"/>
        </w:rPr>
        <w:t xml:space="preserve">0.001% </w:t>
      </w:r>
      <w:r w:rsidRPr="00DE4109">
        <w:rPr>
          <w:rStyle w:val="StyleUnderline"/>
        </w:rPr>
        <w:t xml:space="preserve">as much </w:t>
      </w:r>
      <w:r w:rsidRPr="00DE4109">
        <w:rPr>
          <w:rStyle w:val="StyleUnderline"/>
          <w:highlight w:val="yellow"/>
        </w:rPr>
        <w:t>weight</w:t>
      </w:r>
      <w:r w:rsidRPr="00DE4109">
        <w:rPr>
          <w:rStyle w:val="StyleUnderline"/>
        </w:rPr>
        <w:t xml:space="preserve"> as that of existing people</w:t>
      </w:r>
      <w:r w:rsidRPr="00DE4109">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DE4109">
        <w:rPr>
          <w:rStyle w:val="StyleUnderline"/>
        </w:rPr>
        <w:t xml:space="preserve">there’s a good chance that many existing people will, with the aid of life-extension technology, live very long and very </w:t>
      </w:r>
      <w:proofErr w:type="gramStart"/>
      <w:r w:rsidRPr="00DE4109">
        <w:rPr>
          <w:rStyle w:val="StyleUnderline"/>
        </w:rPr>
        <w:t>high quality</w:t>
      </w:r>
      <w:proofErr w:type="gramEnd"/>
      <w:r w:rsidRPr="00DE4109">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DE4109">
        <w:rPr>
          <w:sz w:val="16"/>
        </w:rPr>
        <w:t xml:space="preserve">. But that is a huge mistake. </w:t>
      </w:r>
      <w:r w:rsidRPr="00DE4109">
        <w:rPr>
          <w:rStyle w:val="StyleUnderline"/>
          <w:highlight w:val="yellow"/>
        </w:rPr>
        <w:t xml:space="preserve">Non-consequentialism </w:t>
      </w:r>
      <w:r w:rsidRPr="00DE4109">
        <w:rPr>
          <w:rStyle w:val="StyleUnderline"/>
        </w:rPr>
        <w:t xml:space="preserve">is the view that there’s more that determines rightness than the goodness of consequences or outcomes; it </w:t>
      </w:r>
      <w:r w:rsidRPr="00DE4109">
        <w:rPr>
          <w:rStyle w:val="StyleUnderline"/>
          <w:highlight w:val="yellow"/>
        </w:rPr>
        <w:t>is not</w:t>
      </w:r>
      <w:r w:rsidRPr="00DE4109">
        <w:rPr>
          <w:rStyle w:val="StyleUnderline"/>
        </w:rPr>
        <w:t xml:space="preserve"> the view </w:t>
      </w:r>
      <w:r w:rsidRPr="00DE4109">
        <w:rPr>
          <w:rStyle w:val="StyleUnderline"/>
          <w:highlight w:val="yellow"/>
        </w:rPr>
        <w:t>that the latter don’t matter</w:t>
      </w:r>
      <w:r w:rsidRPr="00DE4109">
        <w:rPr>
          <w:rStyle w:val="StyleUnderline"/>
        </w:rPr>
        <w:t xml:space="preserve">. Even John Rawls wrote, “All ethical doctrines worth our attention take consequences into account in judging rightness. One which did not would simply be irrational, crazy.” </w:t>
      </w:r>
      <w:r w:rsidRPr="00DE4109">
        <w:rPr>
          <w:rStyle w:val="StyleUnderline"/>
          <w:highlight w:val="yellow"/>
        </w:rPr>
        <w:t>Minimally plausible versions of deont</w:t>
      </w:r>
      <w:r w:rsidRPr="00DE4109">
        <w:rPr>
          <w:rStyle w:val="StyleUnderline"/>
        </w:rPr>
        <w:t xml:space="preserve">ology </w:t>
      </w:r>
      <w:r w:rsidRPr="00DE4109">
        <w:rPr>
          <w:rStyle w:val="StyleUnderline"/>
          <w:highlight w:val="yellow"/>
        </w:rPr>
        <w:t>and virtue ethics must be concerned</w:t>
      </w:r>
      <w:r w:rsidRPr="00DE4109">
        <w:rPr>
          <w:rStyle w:val="StyleUnderline"/>
        </w:rPr>
        <w:t xml:space="preserve"> in part </w:t>
      </w:r>
      <w:r w:rsidRPr="00DE4109">
        <w:rPr>
          <w:rStyle w:val="StyleUnderline"/>
          <w:highlight w:val="yellow"/>
        </w:rPr>
        <w:t>with promoting the good</w:t>
      </w:r>
      <w:r w:rsidRPr="00DE4109">
        <w:rPr>
          <w:rStyle w:val="StyleUnderline"/>
        </w:rPr>
        <w:t xml:space="preserve">, from an impartial point of view. They’d thus </w:t>
      </w:r>
      <w:r w:rsidRPr="00DE4109">
        <w:rPr>
          <w:rStyle w:val="StyleUnderline"/>
          <w:highlight w:val="yellow"/>
        </w:rPr>
        <w:t>imply</w:t>
      </w:r>
      <w:r w:rsidRPr="00DE4109">
        <w:rPr>
          <w:rStyle w:val="StyleUnderline"/>
        </w:rPr>
        <w:t xml:space="preserve"> very </w:t>
      </w:r>
      <w:r w:rsidRPr="00DE4109">
        <w:rPr>
          <w:rStyle w:val="StyleUnderline"/>
          <w:highlight w:val="yellow"/>
        </w:rPr>
        <w:t>strong reasons to reduce existential risk</w:t>
      </w:r>
      <w:r w:rsidRPr="00DE4109">
        <w:rPr>
          <w:rStyle w:val="StyleUnderline"/>
        </w:rPr>
        <w:t xml:space="preserve">, </w:t>
      </w:r>
      <w:r w:rsidRPr="00DE4109">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E4109">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DE4109">
        <w:rPr>
          <w:sz w:val="16"/>
        </w:rPr>
        <w:t>. But even those (hedonistic egoists) who disagree should have a significant level of confidence that they are mistaken, and that one of the above views is correct</w:t>
      </w:r>
      <w:r w:rsidRPr="00DE4109">
        <w:rPr>
          <w:rStyle w:val="StyleUnderline"/>
        </w:rPr>
        <w:t xml:space="preserve">. </w:t>
      </w:r>
      <w:r w:rsidRPr="00DE4109">
        <w:rPr>
          <w:rStyle w:val="StyleUnderline"/>
          <w:highlight w:val="yellow"/>
        </w:rPr>
        <w:t xml:space="preserve">Even if they were 90% sure </w:t>
      </w:r>
      <w:r w:rsidRPr="00DE4109">
        <w:rPr>
          <w:rStyle w:val="StyleUnderline"/>
        </w:rPr>
        <w:t xml:space="preserve">that their view is the correct one (and 10% sure that one of these other ones is correct), </w:t>
      </w:r>
      <w:r w:rsidRPr="00DE4109">
        <w:rPr>
          <w:rStyle w:val="StyleUnderline"/>
          <w:highlight w:val="yellow"/>
        </w:rPr>
        <w:t xml:space="preserve">they would have </w:t>
      </w:r>
      <w:r w:rsidRPr="00DE4109">
        <w:rPr>
          <w:rStyle w:val="StyleUnderline"/>
        </w:rPr>
        <w:t xml:space="preserve">pretty strong </w:t>
      </w:r>
      <w:r w:rsidRPr="00DE4109">
        <w:rPr>
          <w:rStyle w:val="StyleUnderline"/>
          <w:highlight w:val="yellow"/>
        </w:rPr>
        <w:t xml:space="preserve">reason, from </w:t>
      </w:r>
      <w:r w:rsidRPr="00DE4109">
        <w:rPr>
          <w:rStyle w:val="StyleUnderline"/>
        </w:rPr>
        <w:t xml:space="preserve">the standpoint of </w:t>
      </w:r>
      <w:r w:rsidRPr="00DE4109">
        <w:rPr>
          <w:rStyle w:val="StyleUnderline"/>
          <w:highlight w:val="yellow"/>
        </w:rPr>
        <w:t>moral uncertainty, to reduce existential risk</w:t>
      </w:r>
      <w:r w:rsidRPr="00DE4109">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DE4109">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DE4109">
        <w:rPr>
          <w:rStyle w:val="StyleUnderline"/>
        </w:rPr>
        <w:t>Derek Parfit, whose work has emphasized future generations as well as agreement in ethics, described our situation clearly and accurately:</w:t>
      </w:r>
      <w:r w:rsidRPr="00DE4109">
        <w:rPr>
          <w:sz w:val="16"/>
        </w:rPr>
        <w:t xml:space="preserve"> “We live during the hinge of history. </w:t>
      </w:r>
      <w:r w:rsidRPr="00DE4109">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DE4109">
        <w:rPr>
          <w:sz w:val="16"/>
        </w:rPr>
        <w:t xml:space="preserve"> </w:t>
      </w:r>
      <w:r w:rsidRPr="00DE4109">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DE4109">
        <w:rPr>
          <w:sz w:val="16"/>
        </w:rPr>
        <w:t>.” (From chapter 36 of On What Matters)</w:t>
      </w:r>
    </w:p>
    <w:p w14:paraId="7921B4C5" w14:textId="77777777" w:rsidR="00C30C4D" w:rsidRPr="00DE4109" w:rsidRDefault="00C30C4D" w:rsidP="00C30C4D">
      <w:pPr>
        <w:pStyle w:val="Heading4"/>
        <w:rPr>
          <w:rFonts w:cs="Calibri"/>
        </w:rPr>
      </w:pPr>
      <w:r w:rsidRPr="00DE4109">
        <w:rPr>
          <w:rFonts w:cs="Calibri"/>
        </w:rPr>
        <w:tab/>
        <w:t xml:space="preserve">B. </w:t>
      </w:r>
      <w:proofErr w:type="spellStart"/>
      <w:r w:rsidRPr="00DE4109">
        <w:rPr>
          <w:rFonts w:cs="Calibri"/>
        </w:rPr>
        <w:t>prereq</w:t>
      </w:r>
      <w:proofErr w:type="spellEnd"/>
      <w:r w:rsidRPr="00DE4109">
        <w:rPr>
          <w:rFonts w:cs="Calibri"/>
        </w:rPr>
        <w:t xml:space="preserve"> to their offense- it forecloses all future value and causes massive structural violence </w:t>
      </w:r>
    </w:p>
    <w:p w14:paraId="1D20D8EA" w14:textId="77777777" w:rsidR="00C30C4D" w:rsidRPr="00DE4109" w:rsidRDefault="00C30C4D" w:rsidP="00C30C4D">
      <w:pPr>
        <w:pStyle w:val="Heading4"/>
        <w:rPr>
          <w:rFonts w:cs="Calibri"/>
        </w:rPr>
      </w:pPr>
      <w:r w:rsidRPr="00DE4109">
        <w:rPr>
          <w:rFonts w:cs="Calibri"/>
        </w:rPr>
        <w:t xml:space="preserve">3. only consequentialism treats agents equally since it values their well-being the same- public officials have special obligations by virtue of their role to benefit its people in an equal manner  </w:t>
      </w:r>
    </w:p>
    <w:p w14:paraId="102E397D" w14:textId="77777777" w:rsidR="00C30C4D" w:rsidRPr="00DE4109" w:rsidRDefault="00C30C4D" w:rsidP="00C30C4D">
      <w:pPr>
        <w:pStyle w:val="Heading4"/>
        <w:rPr>
          <w:rFonts w:cs="Calibri"/>
        </w:rPr>
      </w:pPr>
      <w:r w:rsidRPr="00DE4109">
        <w:rPr>
          <w:rFonts w:cs="Calibri"/>
        </w:rPr>
        <w:t>4. Actor specificity—</w:t>
      </w:r>
      <w:r w:rsidRPr="00FC014D">
        <w:rPr>
          <w:rFonts w:cs="Calibri"/>
        </w:rPr>
        <w:t xml:space="preserve"> </w:t>
      </w:r>
      <w:r>
        <w:rPr>
          <w:rFonts w:cs="Calibri"/>
        </w:rPr>
        <w:t xml:space="preserve">this </w:t>
      </w:r>
      <w:r w:rsidRPr="00DE4109">
        <w:rPr>
          <w:rFonts w:cs="Calibri"/>
        </w:rPr>
        <w:t xml:space="preserve">comes first since different agents have different ethical standings. </w:t>
      </w:r>
    </w:p>
    <w:p w14:paraId="586037E4" w14:textId="77777777" w:rsidR="00C30C4D" w:rsidRDefault="00C30C4D" w:rsidP="00C30C4D">
      <w:pPr>
        <w:pStyle w:val="Heading4"/>
        <w:rPr>
          <w:rFonts w:cs="Calibri"/>
        </w:rPr>
      </w:pPr>
      <w:r w:rsidRPr="00DE4109">
        <w:rPr>
          <w:rFonts w:cs="Calibri"/>
        </w:rPr>
        <w:tab/>
        <w:t xml:space="preserve">A. Governments must aggregate since every policy </w:t>
      </w:r>
      <w:proofErr w:type="gramStart"/>
      <w:r w:rsidRPr="00DE4109">
        <w:rPr>
          <w:rFonts w:cs="Calibri"/>
        </w:rPr>
        <w:t>benefits</w:t>
      </w:r>
      <w:proofErr w:type="gramEnd"/>
      <w:r w:rsidRPr="00DE4109">
        <w:rPr>
          <w:rFonts w:cs="Calibri"/>
        </w:rPr>
        <w:t xml:space="preserve"> some and harms others, which also means side constraints freeze action. </w:t>
      </w:r>
      <w:r w:rsidRPr="00DE4109">
        <w:rPr>
          <w:rFonts w:cs="Calibri"/>
        </w:rPr>
        <w:tab/>
      </w:r>
    </w:p>
    <w:p w14:paraId="7E4D0A9A" w14:textId="77777777" w:rsidR="00C30C4D" w:rsidRPr="00DE4109" w:rsidRDefault="00C30C4D" w:rsidP="00C30C4D">
      <w:pPr>
        <w:pStyle w:val="Heading4"/>
        <w:rPr>
          <w:rFonts w:cs="Calibri"/>
        </w:rPr>
      </w:pPr>
      <w:r>
        <w:rPr>
          <w:rFonts w:cs="Calibri"/>
        </w:rPr>
        <w:tab/>
      </w:r>
      <w:r w:rsidRPr="00DE4109">
        <w:rPr>
          <w:rFonts w:cs="Calibri"/>
        </w:rPr>
        <w:t xml:space="preserve">B. States lack wills or intentions since policies are collective actions. </w:t>
      </w:r>
    </w:p>
    <w:p w14:paraId="6C9CC1E9" w14:textId="77777777" w:rsidR="00C30C4D" w:rsidRPr="00DE4109" w:rsidRDefault="00C30C4D" w:rsidP="00C30C4D">
      <w:pPr>
        <w:pStyle w:val="Heading4"/>
        <w:rPr>
          <w:rFonts w:cs="Calibri"/>
        </w:rPr>
      </w:pPr>
      <w:r w:rsidRPr="00DE4109">
        <w:rPr>
          <w:rFonts w:cs="Calibri"/>
        </w:rPr>
        <w:tab/>
        <w:t>C. No act-omission distinction—governments must vote on bills, so inaction is an explicit act taken</w:t>
      </w:r>
      <w:r>
        <w:rPr>
          <w:rFonts w:cs="Calibri"/>
        </w:rPr>
        <w:t>.</w:t>
      </w:r>
    </w:p>
    <w:p w14:paraId="54C7ED2C" w14:textId="77777777" w:rsidR="00C30C4D" w:rsidRPr="00DE4109" w:rsidRDefault="00C30C4D" w:rsidP="00C30C4D">
      <w:pPr>
        <w:pStyle w:val="Heading4"/>
        <w:rPr>
          <w:rFonts w:cs="Calibri"/>
        </w:rPr>
      </w:pPr>
      <w:r w:rsidRPr="00DE4109">
        <w:rPr>
          <w:rFonts w:cs="Calibri"/>
        </w:rPr>
        <w:tab/>
        <w:t>D. No intent-foresight distinction—if you can foresee something, it is within your intent when you act</w:t>
      </w:r>
      <w:r>
        <w:rPr>
          <w:rFonts w:cs="Calibri"/>
        </w:rPr>
        <w:t>.</w:t>
      </w:r>
    </w:p>
    <w:p w14:paraId="04365A58" w14:textId="77777777" w:rsidR="00C30C4D" w:rsidRDefault="00C30C4D" w:rsidP="00C30C4D"/>
    <w:p w14:paraId="3434A4CE" w14:textId="4038CC8B" w:rsidR="00C30C4D" w:rsidRPr="008A282C" w:rsidRDefault="00C30C4D" w:rsidP="00C30C4D">
      <w:pPr>
        <w:pStyle w:val="Heading4"/>
      </w:pPr>
      <w:r>
        <w:t>5</w:t>
      </w:r>
      <w:r>
        <w:t xml:space="preserve"> - </w:t>
      </w:r>
      <w:r w:rsidRPr="008A282C">
        <w:t>Reductionism implies util specifically – alternative theories break down</w:t>
      </w:r>
    </w:p>
    <w:p w14:paraId="62A34D93" w14:textId="77777777" w:rsidR="00C30C4D" w:rsidRPr="008A282C" w:rsidRDefault="00C30C4D" w:rsidP="00C30C4D">
      <w:r w:rsidRPr="008A282C">
        <w:rPr>
          <w:rStyle w:val="Style13ptBold"/>
        </w:rPr>
        <w:t xml:space="preserve">MacAskill and </w:t>
      </w:r>
      <w:proofErr w:type="spellStart"/>
      <w:r w:rsidRPr="008A282C">
        <w:rPr>
          <w:rStyle w:val="Style13ptBold"/>
        </w:rPr>
        <w:t>Wilbin</w:t>
      </w:r>
      <w:proofErr w:type="spellEnd"/>
      <w:r w:rsidRPr="008A282C">
        <w:rPr>
          <w:rStyle w:val="Style13ptBold"/>
        </w:rPr>
        <w:t xml:space="preserve"> 18 </w:t>
      </w:r>
      <w:r w:rsidRPr="008A282C">
        <w:t xml:space="preserve">– (Will MacAskill, Associate Professor in Philosophy at Oxford University, author of Doing Good Better, and one of the co-founders of the effective altruism community, interviewed by Robert </w:t>
      </w:r>
      <w:proofErr w:type="spellStart"/>
      <w:r w:rsidRPr="008A282C">
        <w:t>Wilbin</w:t>
      </w:r>
      <w:proofErr w:type="spellEnd"/>
      <w:r w:rsidRPr="008A282C">
        <w:t xml:space="preserve">,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9" w:anchor="top" w:history="1">
        <w:r w:rsidRPr="008A282C">
          <w:rPr>
            <w:rStyle w:val="Hyperlink"/>
          </w:rPr>
          <w:t>https://80000hours.org/podcast/episodes/will-macaskill-moral-philosophy/#top</w:t>
        </w:r>
      </w:hyperlink>
      <w:r w:rsidRPr="008A282C">
        <w:t>, accessed 8-26-18, HKR-AM)</w:t>
      </w:r>
    </w:p>
    <w:p w14:paraId="2DE3D8F8" w14:textId="77777777" w:rsidR="00C30C4D" w:rsidRPr="008A282C" w:rsidRDefault="00C30C4D" w:rsidP="00C30C4D">
      <w:pPr>
        <w:rPr>
          <w:rStyle w:val="StyleUnderline"/>
          <w:rFonts w:eastAsiaTheme="minorHAnsi"/>
        </w:rPr>
      </w:pPr>
      <w:r w:rsidRPr="008A282C">
        <w:rPr>
          <w:rStyle w:val="StyleUnderline"/>
          <w:rFonts w:eastAsiaTheme="minorHAnsi"/>
        </w:rPr>
        <w:t xml:space="preserve">Imagine that </w:t>
      </w:r>
      <w:r w:rsidRPr="008A282C">
        <w:rPr>
          <w:rStyle w:val="StyleUnderline"/>
          <w:rFonts w:eastAsiaTheme="minorHAnsi"/>
          <w:highlight w:val="yellow"/>
        </w:rPr>
        <w:t>you’re in a car accident</w:t>
      </w:r>
      <w:r w:rsidRPr="008A282C">
        <w:rPr>
          <w:rStyle w:val="StyleUnderline"/>
          <w:rFonts w:eastAsiaTheme="minorHAnsi"/>
        </w:rPr>
        <w:t xml:space="preserve"> with 2 of your siblings. In this car accident </w:t>
      </w:r>
      <w:r w:rsidRPr="008A282C">
        <w:rPr>
          <w:rStyle w:val="StyleUnderline"/>
          <w:rFonts w:eastAsiaTheme="minorHAnsi"/>
          <w:highlight w:val="yellow"/>
        </w:rPr>
        <w:t>your body</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and the </w:t>
      </w:r>
      <w:r w:rsidRPr="008A282C">
        <w:rPr>
          <w:rStyle w:val="StyleUnderline"/>
          <w:rFonts w:eastAsiaTheme="minorHAnsi"/>
          <w:highlight w:val="yellow"/>
        </w:rPr>
        <w:t>brains of</w:t>
      </w:r>
      <w:r w:rsidRPr="008A282C">
        <w:rPr>
          <w:rStyle w:val="StyleUnderline"/>
          <w:rFonts w:eastAsiaTheme="minorHAnsi"/>
        </w:rPr>
        <w:t xml:space="preserve"> your 2 </w:t>
      </w:r>
      <w:r w:rsidRPr="008A282C">
        <w:rPr>
          <w:rStyle w:val="StyleUnderline"/>
          <w:rFonts w:eastAsiaTheme="minorHAnsi"/>
          <w:highlight w:val="yellow"/>
        </w:rPr>
        <w:t>siblings</w:t>
      </w:r>
      <w:r w:rsidRPr="008A282C">
        <w:rPr>
          <w:rStyle w:val="StyleUnderline"/>
          <w:rFonts w:eastAsiaTheme="minorHAnsi"/>
        </w:rPr>
        <w:t xml:space="preserve"> </w:t>
      </w:r>
      <w:r w:rsidRPr="008A282C">
        <w:rPr>
          <w:rStyle w:val="StyleUnderline"/>
          <w:rFonts w:eastAsiaTheme="minorHAnsi"/>
          <w:highlight w:val="yellow"/>
        </w:rPr>
        <w:t>are</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but </w:t>
      </w:r>
      <w:r w:rsidRPr="008A282C">
        <w:rPr>
          <w:rStyle w:val="StyleUnderline"/>
          <w:rFonts w:eastAsiaTheme="minorHAnsi"/>
          <w:highlight w:val="yellow"/>
        </w:rPr>
        <w:t>they</w:t>
      </w:r>
      <w:r w:rsidRPr="008A282C">
        <w:rPr>
          <w:rStyle w:val="StyleUnderline"/>
          <w:rFonts w:eastAsiaTheme="minorHAnsi"/>
        </w:rPr>
        <w:t xml:space="preserve"> still </w:t>
      </w:r>
      <w:r w:rsidRPr="008A282C">
        <w:rPr>
          <w:rStyle w:val="StyleUnderline"/>
          <w:rFonts w:eastAsiaTheme="minorHAnsi"/>
          <w:highlight w:val="yellow"/>
        </w:rPr>
        <w:t>have functioning bodies</w:t>
      </w:r>
      <w:r w:rsidRPr="008A282C">
        <w:rPr>
          <w:rStyle w:val="StyleUnderline"/>
          <w:rFonts w:eastAsiaTheme="minorHAnsi"/>
        </w:rPr>
        <w:t>, are preserved</w:t>
      </w:r>
      <w:r w:rsidRPr="008A282C">
        <w:rPr>
          <w:sz w:val="16"/>
        </w:rPr>
        <w:t xml:space="preserve">. As you’ll see, this is a very philosophical thought experiment. Robert </w:t>
      </w:r>
      <w:proofErr w:type="spellStart"/>
      <w:r w:rsidRPr="008A282C">
        <w:rPr>
          <w:sz w:val="16"/>
        </w:rPr>
        <w:t>Wiblin</w:t>
      </w:r>
      <w:proofErr w:type="spellEnd"/>
      <w:r w:rsidRPr="008A282C">
        <w:rPr>
          <w:sz w:val="16"/>
        </w:rPr>
        <w:t xml:space="preserve">: One day maybe we can do this. Will MacAskill: Maybe. Finally, </w:t>
      </w:r>
      <w:r w:rsidRPr="008A282C">
        <w:rPr>
          <w:rStyle w:val="StyleUnderline"/>
          <w:rFonts w:eastAsiaTheme="minorHAnsi"/>
        </w:rPr>
        <w:t xml:space="preserve">let’s also suppose that it’s possible to </w:t>
      </w:r>
      <w:r w:rsidRPr="008A282C">
        <w:rPr>
          <w:rStyle w:val="StyleUnderline"/>
          <w:rFonts w:eastAsiaTheme="minorHAnsi"/>
          <w:highlight w:val="yellow"/>
        </w:rPr>
        <w:t>take someone’s brain</w:t>
      </w:r>
      <w:r w:rsidRPr="008A282C">
        <w:rPr>
          <w:rStyle w:val="StyleUnderline"/>
          <w:rFonts w:eastAsiaTheme="minorHAnsi"/>
        </w:rPr>
        <w:t xml:space="preserve"> and </w:t>
      </w:r>
      <w:r w:rsidRPr="008A282C">
        <w:rPr>
          <w:rStyle w:val="StyleUnderline"/>
          <w:rFonts w:eastAsiaTheme="minorHAnsi"/>
          <w:highlight w:val="yellow"/>
        </w:rPr>
        <w:t>split it in 2, and</w:t>
      </w:r>
      <w:r w:rsidRPr="008A282C">
        <w:rPr>
          <w:rStyle w:val="StyleUnderline"/>
          <w:rFonts w:eastAsiaTheme="minorHAnsi"/>
        </w:rPr>
        <w:t xml:space="preserve"> </w:t>
      </w:r>
      <w:r w:rsidRPr="008A282C">
        <w:rPr>
          <w:rStyle w:val="StyleUnderline"/>
          <w:rFonts w:eastAsiaTheme="minorHAnsi"/>
          <w:highlight w:val="yellow"/>
        </w:rPr>
        <w:t>implant</w:t>
      </w:r>
      <w:r w:rsidRPr="008A282C">
        <w:rPr>
          <w:rStyle w:val="StyleUnderline"/>
          <w:rFonts w:eastAsiaTheme="minorHAnsi"/>
        </w:rPr>
        <w:t xml:space="preserve"> </w:t>
      </w:r>
      <w:r w:rsidRPr="008A282C">
        <w:rPr>
          <w:rStyle w:val="StyleUnderline"/>
          <w:rFonts w:eastAsiaTheme="minorHAnsi"/>
          <w:highlight w:val="yellow"/>
        </w:rPr>
        <w:t>it</w:t>
      </w:r>
      <w:r w:rsidRPr="008A282C">
        <w:rPr>
          <w:rStyle w:val="StyleUnderline"/>
          <w:rFonts w:eastAsiaTheme="minorHAnsi"/>
        </w:rPr>
        <w:t xml:space="preserve"> into 2 other people’s skulls such that the </w:t>
      </w:r>
      <w:r w:rsidRPr="008A282C">
        <w:rPr>
          <w:rStyle w:val="StyleUnderline"/>
          <w:rFonts w:eastAsiaTheme="minorHAnsi"/>
          <w:highlight w:val="yellow"/>
        </w:rPr>
        <w:t>brain will grow back fully and</w:t>
      </w:r>
      <w:r w:rsidRPr="008A282C">
        <w:rPr>
          <w:rStyle w:val="StyleUnderline"/>
          <w:rFonts w:eastAsiaTheme="minorHAnsi"/>
        </w:rPr>
        <w:t xml:space="preserve"> will </w:t>
      </w:r>
      <w:r w:rsidRPr="008A282C">
        <w:rPr>
          <w:rStyle w:val="StyleUnderline"/>
          <w:rFonts w:eastAsiaTheme="minorHAnsi"/>
          <w:highlight w:val="yellow"/>
        </w:rPr>
        <w:t>have</w:t>
      </w:r>
      <w:r w:rsidRPr="008A282C">
        <w:rPr>
          <w:rStyle w:val="StyleUnderline"/>
          <w:rFonts w:eastAsiaTheme="minorHAnsi"/>
        </w:rPr>
        <w:t xml:space="preserve"> all the </w:t>
      </w:r>
      <w:r w:rsidRPr="008A282C">
        <w:rPr>
          <w:rStyle w:val="StyleUnderline"/>
          <w:rFonts w:eastAsiaTheme="minorHAnsi"/>
          <w:highlight w:val="yellow"/>
        </w:rPr>
        <w:t>same memories</w:t>
      </w:r>
      <w:r w:rsidRPr="008A282C">
        <w:rPr>
          <w:rStyle w:val="StyleUnderline"/>
          <w:rFonts w:eastAsiaTheme="minorHAnsi"/>
        </w:rPr>
        <w:t xml:space="preserve"> as that first person did originally</w:t>
      </w:r>
      <w:r w:rsidRPr="008A282C">
        <w:rPr>
          <w:sz w:val="16"/>
        </w:rPr>
        <w:t xml:space="preserve">. </w:t>
      </w:r>
      <w:r w:rsidRPr="008A282C">
        <w:rPr>
          <w:rStyle w:val="StyleUnderline"/>
          <w:rFonts w:eastAsiaTheme="minorHAnsi"/>
        </w:rPr>
        <w:t>In the same way</w:t>
      </w:r>
      <w:r w:rsidRPr="008A282C">
        <w:rPr>
          <w:sz w:val="16"/>
        </w:rPr>
        <w:t xml:space="preserve"> I think it’s the case that </w:t>
      </w:r>
      <w:r w:rsidRPr="008A282C">
        <w:rPr>
          <w:rStyle w:val="StyleUnderline"/>
          <w:rFonts w:eastAsiaTheme="minorHAnsi"/>
        </w:rPr>
        <w:t>you can split up a liver and the 2 separate livers will grow back</w:t>
      </w:r>
      <w:r w:rsidRPr="008A282C">
        <w:rPr>
          <w:sz w:val="16"/>
        </w:rPr>
        <w:t xml:space="preserve">, or you can split up an earthworm – I don’t know if this is true – split up an earth worm and they’ll both wiggle off. Robert </w:t>
      </w:r>
      <w:proofErr w:type="spellStart"/>
      <w:r w:rsidRPr="008A282C">
        <w:rPr>
          <w:sz w:val="16"/>
        </w:rPr>
        <w:t>Wiblin</w:t>
      </w:r>
      <w:proofErr w:type="spellEnd"/>
      <w:r w:rsidRPr="008A282C">
        <w:rPr>
          <w:sz w:val="16"/>
        </w:rPr>
        <w:t xml:space="preserve">: Maybe you could. Will MacAskill: Maybe you could. </w:t>
      </w:r>
      <w:r w:rsidRPr="008A282C">
        <w:rPr>
          <w:rStyle w:val="StyleUnderline"/>
          <w:rFonts w:eastAsiaTheme="minorHAnsi"/>
        </w:rPr>
        <w:t>You’ve got to imagine these somewhat outlandish possibilities, but that’s okay because we’re illustrating a philosophical point</w:t>
      </w:r>
      <w:r w:rsidRPr="008A282C">
        <w:rPr>
          <w:sz w:val="16"/>
        </w:rPr>
        <w:t xml:space="preserve">. </w:t>
      </w:r>
      <w:r w:rsidRPr="008A282C">
        <w:rPr>
          <w:rStyle w:val="StyleUnderline"/>
          <w:rFonts w:eastAsiaTheme="minorHAnsi"/>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Fonts w:eastAsiaTheme="minorHAnsi"/>
        </w:rPr>
        <w:t xml:space="preserve">The question is, </w:t>
      </w:r>
      <w:r w:rsidRPr="008A282C">
        <w:rPr>
          <w:rStyle w:val="StyleUnderline"/>
          <w:rFonts w:eastAsiaTheme="minorHAnsi"/>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really fundamental about me. Who’s the me? </w:t>
      </w:r>
      <w:proofErr w:type="gramStart"/>
      <w:r w:rsidRPr="008A282C">
        <w:rPr>
          <w:rStyle w:val="StyleUnderline"/>
          <w:rFonts w:eastAsiaTheme="minorHAnsi"/>
        </w:rPr>
        <w:t>There’s</w:t>
      </w:r>
      <w:proofErr w:type="gramEnd"/>
      <w:r w:rsidRPr="008A282C">
        <w:rPr>
          <w:rStyle w:val="StyleUnderline"/>
          <w:rFonts w:eastAsiaTheme="minorHAnsi"/>
        </w:rPr>
        <w:t xml:space="preserve"> </w:t>
      </w:r>
      <w:r w:rsidRPr="008A282C">
        <w:rPr>
          <w:rStyle w:val="StyleUnderline"/>
          <w:rFonts w:eastAsiaTheme="minorHAnsi"/>
          <w:highlight w:val="yellow"/>
        </w:rPr>
        <w:t>4 possible answers</w:t>
      </w:r>
      <w:r w:rsidRPr="008A282C">
        <w:rPr>
          <w:rStyle w:val="StyleUnderline"/>
          <w:rFonts w:eastAsiaTheme="minorHAnsi"/>
        </w:rPr>
        <w:t xml:space="preserve">. One is that it’s </w:t>
      </w:r>
      <w:r w:rsidRPr="008A282C">
        <w:rPr>
          <w:rStyle w:val="StyleUnderline"/>
          <w:rFonts w:eastAsiaTheme="minorHAnsi"/>
          <w:highlight w:val="yellow"/>
        </w:rPr>
        <w:t>one sibling</w:t>
      </w:r>
      <w:r w:rsidRPr="008A282C">
        <w:rPr>
          <w:rStyle w:val="StyleUnderline"/>
          <w:rFonts w:eastAsiaTheme="minorHAnsi"/>
        </w:rPr>
        <w:t xml:space="preserve">. Second is it’s </w:t>
      </w:r>
      <w:r w:rsidRPr="008A282C">
        <w:rPr>
          <w:rStyle w:val="StyleUnderline"/>
          <w:rFonts w:eastAsiaTheme="minorHAnsi"/>
          <w:highlight w:val="yellow"/>
        </w:rPr>
        <w:t>the other sibling</w:t>
      </w:r>
      <w:r w:rsidRPr="008A282C">
        <w:rPr>
          <w:rStyle w:val="StyleUnderline"/>
          <w:rFonts w:eastAsiaTheme="minorHAnsi"/>
        </w:rPr>
        <w:t xml:space="preserve">. Third is it’s </w:t>
      </w:r>
      <w:r w:rsidRPr="008A282C">
        <w:rPr>
          <w:rStyle w:val="StyleUnderline"/>
          <w:rFonts w:eastAsiaTheme="minorHAnsi"/>
          <w:highlight w:val="yellow"/>
        </w:rPr>
        <w:t>both</w:t>
      </w:r>
      <w:r w:rsidRPr="008A282C">
        <w:rPr>
          <w:rStyle w:val="StyleUnderline"/>
          <w:rFonts w:eastAsiaTheme="minorHAnsi"/>
        </w:rPr>
        <w:t xml:space="preserve">. Fourth is it’s </w:t>
      </w:r>
      <w:r w:rsidRPr="008A282C">
        <w:rPr>
          <w:rStyle w:val="StyleUnderline"/>
          <w:rFonts w:eastAsiaTheme="minorHAnsi"/>
          <w:highlight w:val="yellow"/>
        </w:rPr>
        <w:t>neither</w:t>
      </w:r>
      <w:r w:rsidRPr="008A282C">
        <w:rPr>
          <w:rStyle w:val="StyleUnderline"/>
          <w:rFonts w:eastAsiaTheme="minorHAnsi"/>
        </w:rPr>
        <w:t>.</w:t>
      </w:r>
      <w:r w:rsidRPr="008A282C">
        <w:rPr>
          <w:sz w:val="16"/>
        </w:rPr>
        <w:t xml:space="preserve"> </w:t>
      </w:r>
      <w:r w:rsidRPr="008A282C">
        <w:rPr>
          <w:rStyle w:val="StyleUnderline"/>
          <w:rFonts w:eastAsiaTheme="minorHAnsi"/>
        </w:rPr>
        <w:t xml:space="preserve">It </w:t>
      </w:r>
      <w:r w:rsidRPr="008A282C">
        <w:rPr>
          <w:rStyle w:val="StyleUnderline"/>
          <w:rFonts w:eastAsiaTheme="minorHAnsi"/>
          <w:highlight w:val="yellow"/>
        </w:rPr>
        <w:t>couldn’t be</w:t>
      </w:r>
      <w:r w:rsidRPr="008A282C">
        <w:rPr>
          <w:rStyle w:val="StyleUnderline"/>
          <w:rFonts w:eastAsiaTheme="minorHAnsi"/>
        </w:rPr>
        <w:t xml:space="preserve"> one brother or </w:t>
      </w:r>
      <w:r w:rsidRPr="008A282C">
        <w:rPr>
          <w:rStyle w:val="StyleUnderline"/>
          <w:rFonts w:eastAsiaTheme="minorHAnsi"/>
          <w:highlight w:val="yellow"/>
        </w:rPr>
        <w:t>one</w:t>
      </w:r>
      <w:r w:rsidRPr="008A282C">
        <w:rPr>
          <w:rStyle w:val="StyleUnderline"/>
          <w:rFonts w:eastAsiaTheme="minorHAnsi"/>
        </w:rPr>
        <w:t xml:space="preserve"> sibling </w:t>
      </w:r>
      <w:r w:rsidRPr="008A282C">
        <w:rPr>
          <w:rStyle w:val="StyleUnderline"/>
          <w:rFonts w:eastAsiaTheme="minorHAnsi"/>
          <w:highlight w:val="yellow"/>
        </w:rPr>
        <w:t>over the other</w:t>
      </w:r>
      <w:r w:rsidRPr="008A282C">
        <w:rPr>
          <w:sz w:val="16"/>
        </w:rPr>
        <w:t xml:space="preserve"> </w:t>
      </w:r>
      <w:r w:rsidRPr="008A282C">
        <w:rPr>
          <w:rStyle w:val="StyleUnderline"/>
          <w:rFonts w:eastAsiaTheme="minorHAnsi"/>
          <w:highlight w:val="yellow"/>
        </w:rPr>
        <w:t>because there’s a parity argument</w:t>
      </w:r>
      <w:r w:rsidRPr="008A282C">
        <w:rPr>
          <w:sz w:val="16"/>
        </w:rPr>
        <w:t>. Any argument you give for saying it’s the youngest sibling would also give an argument to the oldest sibling. That can’t be the case</w:t>
      </w:r>
      <w:r w:rsidRPr="008A282C">
        <w:rPr>
          <w:sz w:val="16"/>
          <w:highlight w:val="yellow"/>
        </w:rPr>
        <w:t xml:space="preserve">. </w:t>
      </w:r>
      <w:r w:rsidRPr="008A282C">
        <w:rPr>
          <w:rStyle w:val="StyleUnderline"/>
          <w:rFonts w:eastAsiaTheme="minorHAnsi"/>
          <w:highlight w:val="yellow"/>
        </w:rPr>
        <w:t>It can’t be</w:t>
      </w:r>
      <w:r w:rsidRPr="008A282C">
        <w:rPr>
          <w:rStyle w:val="StyleUnderline"/>
          <w:rFonts w:eastAsiaTheme="minorHAnsi"/>
        </w:rPr>
        <w:t xml:space="preserve"> that it’s </w:t>
      </w:r>
      <w:r w:rsidRPr="008A282C">
        <w:rPr>
          <w:rStyle w:val="StyleUnderline"/>
          <w:rFonts w:eastAsiaTheme="minorHAnsi"/>
          <w:highlight w:val="yellow"/>
        </w:rPr>
        <w:t>both</w:t>
      </w:r>
      <w:r w:rsidRPr="008A282C">
        <w:rPr>
          <w:sz w:val="16"/>
        </w:rPr>
        <w:t xml:space="preserve"> people because, well, now I’ve got this person that consists of 2 other entities walking </w:t>
      </w:r>
      <w:proofErr w:type="gramStart"/>
      <w:r w:rsidRPr="008A282C">
        <w:rPr>
          <w:sz w:val="16"/>
        </w:rPr>
        <w:t>around?</w:t>
      </w:r>
      <w:proofErr w:type="gramEnd"/>
      <w:r w:rsidRPr="008A282C">
        <w:rPr>
          <w:sz w:val="16"/>
        </w:rPr>
        <w:t xml:space="preserve"> That seems very absurd indeed</w:t>
      </w:r>
      <w:r w:rsidRPr="008A282C">
        <w:rPr>
          <w:rStyle w:val="StyleUnderline"/>
          <w:rFonts w:eastAsiaTheme="minorHAnsi"/>
        </w:rPr>
        <w:t xml:space="preserve">. It can’t be </w:t>
      </w:r>
      <w:r w:rsidRPr="008A282C">
        <w:rPr>
          <w:rStyle w:val="StyleUnderline"/>
          <w:rFonts w:eastAsiaTheme="minorHAnsi"/>
          <w:highlight w:val="yellow"/>
        </w:rPr>
        <w:t>neither</w:t>
      </w:r>
      <w:r w:rsidRPr="008A282C">
        <w:rPr>
          <w:sz w:val="16"/>
          <w:highlight w:val="yellow"/>
        </w:rPr>
        <w:t xml:space="preserve"> </w:t>
      </w:r>
      <w:r w:rsidRPr="008A282C">
        <w:rPr>
          <w:rStyle w:val="StyleUnderline"/>
          <w:rFonts w:eastAsiaTheme="minorHAnsi"/>
          <w:highlight w:val="yellow"/>
        </w:rPr>
        <w:t>either</w:t>
      </w:r>
      <w:r w:rsidRPr="008A282C">
        <w:rPr>
          <w:sz w:val="16"/>
        </w:rPr>
        <w:t xml:space="preserve">. Now </w:t>
      </w:r>
      <w:r w:rsidRPr="008A282C">
        <w:rPr>
          <w:rStyle w:val="StyleUnderline"/>
          <w:rFonts w:eastAsiaTheme="minorHAnsi"/>
        </w:rPr>
        <w:t xml:space="preserve">imagine the case where you’re in a car crash and your brain just gets transplanted to one person. Then you would think, well, we continue. I was in this terrible car crash, I woke up with a different body, but it’s </w:t>
      </w:r>
      <w:proofErr w:type="gramStart"/>
      <w:r w:rsidRPr="008A282C">
        <w:rPr>
          <w:rStyle w:val="StyleUnderline"/>
          <w:rFonts w:eastAsiaTheme="minorHAnsi"/>
        </w:rPr>
        <w:t>still</w:t>
      </w:r>
      <w:proofErr w:type="gramEnd"/>
      <w:r w:rsidRPr="008A282C">
        <w:rPr>
          <w:rStyle w:val="StyleUnderline"/>
          <w:rFonts w:eastAsiaTheme="minorHAnsi"/>
        </w:rPr>
        <w:t xml:space="preserve"> me. I still have all the same memories.</w:t>
      </w:r>
      <w:r w:rsidRPr="008A282C">
        <w:rPr>
          <w:sz w:val="16"/>
        </w:rPr>
        <w:t xml:space="preserve"> But, </w:t>
      </w:r>
      <w:r w:rsidRPr="008A282C">
        <w:rPr>
          <w:rStyle w:val="StyleUnderline"/>
          <w:rFonts w:eastAsiaTheme="minorHAnsi"/>
        </w:rPr>
        <w:t xml:space="preserve">if it’s the case that I can survive in the case of my brain being transplanted into one other person, </w:t>
      </w:r>
      <w:proofErr w:type="gramStart"/>
      <w:r w:rsidRPr="008A282C">
        <w:rPr>
          <w:rStyle w:val="StyleUnderline"/>
          <w:rFonts w:eastAsiaTheme="minorHAnsi"/>
        </w:rPr>
        <w:t>surely</w:t>
      </w:r>
      <w:proofErr w:type="gramEnd"/>
      <w:r w:rsidRPr="008A282C">
        <w:rPr>
          <w:rStyle w:val="StyleUnderline"/>
          <w:rFonts w:eastAsiaTheme="minorHAnsi"/>
        </w:rPr>
        <w:t xml:space="preserve"> I can survive if my brain is transplanted into 2 people</w:t>
      </w:r>
      <w:r w:rsidRPr="008A282C">
        <w:rPr>
          <w:sz w:val="16"/>
        </w:rPr>
        <w:t xml:space="preserve">. It would seem weird that a double win, double success, is actually a failure. And so, tons more philosophical argument goes into this. </w:t>
      </w:r>
      <w:r w:rsidRPr="008A282C">
        <w:rPr>
          <w:rStyle w:val="StyleUnderline"/>
          <w:rFonts w:eastAsiaTheme="minorHAnsi"/>
        </w:rPr>
        <w:t xml:space="preserve">The conclusion that Derek Parfit ultimately makes is, </w:t>
      </w:r>
      <w:r w:rsidRPr="008A282C">
        <w:rPr>
          <w:rStyle w:val="StyleUnderline"/>
          <w:rFonts w:eastAsiaTheme="minorHAnsi"/>
          <w:highlight w:val="yellow"/>
        </w:rPr>
        <w:t>there’s</w:t>
      </w:r>
      <w:r w:rsidRPr="008A282C">
        <w:rPr>
          <w:rStyle w:val="StyleUnderline"/>
          <w:rFonts w:eastAsiaTheme="minorHAnsi"/>
        </w:rPr>
        <w:t xml:space="preserve"> just </w:t>
      </w:r>
      <w:r w:rsidRPr="008A282C">
        <w:rPr>
          <w:rStyle w:val="StyleUnderline"/>
          <w:rFonts w:eastAsiaTheme="minorHAnsi"/>
          <w:highlight w:val="yellow"/>
        </w:rPr>
        <w:t>no fact</w:t>
      </w:r>
      <w:r w:rsidRPr="008A282C">
        <w:rPr>
          <w:rStyle w:val="StyleUnderline"/>
          <w:rFonts w:eastAsiaTheme="minorHAnsi"/>
        </w:rPr>
        <w:t xml:space="preserve"> of the matter </w:t>
      </w:r>
      <w:r w:rsidRPr="008A282C">
        <w:rPr>
          <w:rStyle w:val="StyleUnderline"/>
          <w:rFonts w:eastAsiaTheme="minorHAnsi"/>
          <w:highlight w:val="yellow"/>
        </w:rPr>
        <w:t>here</w:t>
      </w:r>
      <w:r w:rsidRPr="008A282C">
        <w:rPr>
          <w:sz w:val="16"/>
        </w:rPr>
        <w:t xml:space="preserve">. </w:t>
      </w:r>
      <w:r w:rsidRPr="008A282C">
        <w:rPr>
          <w:rStyle w:val="StyleUnderline"/>
          <w:rFonts w:eastAsiaTheme="minorHAnsi"/>
        </w:rPr>
        <w:t xml:space="preserve">This actually shows that </w:t>
      </w:r>
      <w:r w:rsidRPr="008A282C">
        <w:rPr>
          <w:rStyle w:val="StyleUnderline"/>
          <w:rFonts w:eastAsiaTheme="minorHAnsi"/>
          <w:highlight w:val="yellow"/>
        </w:rPr>
        <w:t>what we think of</w:t>
      </w:r>
      <w:r w:rsidRPr="008A282C">
        <w:rPr>
          <w:rStyle w:val="StyleUnderline"/>
          <w:rFonts w:eastAsiaTheme="minorHAnsi"/>
        </w:rPr>
        <w:t xml:space="preserve"> as this </w:t>
      </w:r>
      <w:r w:rsidRPr="008A282C">
        <w:rPr>
          <w:rStyle w:val="StyleUnderline"/>
          <w:rFonts w:eastAsiaTheme="minorHAnsi"/>
          <w:highlight w:val="yellow"/>
        </w:rPr>
        <w:t>continued personal identity</w:t>
      </w:r>
      <w:r w:rsidRPr="008A282C">
        <w:rPr>
          <w:rStyle w:val="StyleUnderline"/>
          <w:rFonts w:eastAsiaTheme="minorHAnsi"/>
        </w:rPr>
        <w:t xml:space="preserve"> over time </w:t>
      </w:r>
      <w:r w:rsidRPr="008A282C">
        <w:rPr>
          <w:rStyle w:val="StyleUnderline"/>
          <w:rFonts w:eastAsiaTheme="minorHAnsi"/>
          <w:highlight w:val="yellow"/>
        </w:rPr>
        <w:t>is</w:t>
      </w:r>
      <w:r w:rsidRPr="008A282C">
        <w:rPr>
          <w:rStyle w:val="StyleUnderline"/>
          <w:rFonts w:eastAsiaTheme="minorHAnsi"/>
        </w:rPr>
        <w:t xml:space="preserve"> just a kind of </w:t>
      </w:r>
      <w:r w:rsidRPr="008A282C">
        <w:rPr>
          <w:rStyle w:val="StyleUnderline"/>
          <w:rFonts w:eastAsiaTheme="minorHAnsi"/>
          <w:highlight w:val="yellow"/>
        </w:rPr>
        <w:t>fiction</w:t>
      </w:r>
      <w:r w:rsidRPr="008A282C">
        <w:rPr>
          <w:rStyle w:val="StyleUnderline"/>
          <w:rFonts w:eastAsiaTheme="minorHAnsi"/>
        </w:rPr>
        <w:t>.</w:t>
      </w:r>
      <w:r w:rsidRPr="008A282C">
        <w:rPr>
          <w:sz w:val="16"/>
        </w:rPr>
        <w:t xml:space="preserve"> It’s like saying when the French Socialist party split into two, are there now two? Which one is really the French Socialist party? This is just a </w:t>
      </w:r>
      <w:proofErr w:type="gramStart"/>
      <w:r w:rsidRPr="008A282C">
        <w:rPr>
          <w:sz w:val="16"/>
        </w:rPr>
        <w:t>meaningless questions</w:t>
      </w:r>
      <w:proofErr w:type="gramEnd"/>
      <w:r w:rsidRPr="008A282C">
        <w:rPr>
          <w:sz w:val="16"/>
        </w:rPr>
        <w:t xml:space="preserve">. Robert </w:t>
      </w:r>
      <w:proofErr w:type="spellStart"/>
      <w:r w:rsidRPr="008A282C">
        <w:rPr>
          <w:sz w:val="16"/>
        </w:rPr>
        <w:t>Wiblin</w:t>
      </w:r>
      <w:proofErr w:type="spellEnd"/>
      <w:r w:rsidRPr="008A282C">
        <w:rPr>
          <w:sz w:val="16"/>
        </w:rPr>
        <w:t xml:space="preserve">: What’s actually going on is that there are different parties, and some of them are more similar than others. Will MacAskill: Exactly. That’s right. But, </w:t>
      </w:r>
      <w:r w:rsidRPr="008A282C">
        <w:rPr>
          <w:rStyle w:val="StyleUnderline"/>
          <w:rFonts w:eastAsiaTheme="minorHAnsi"/>
          <w:highlight w:val="yellow"/>
        </w:rPr>
        <w:t>once you</w:t>
      </w:r>
      <w:r w:rsidRPr="008A282C">
        <w:rPr>
          <w:rStyle w:val="StyleUnderline"/>
          <w:rFonts w:eastAsiaTheme="minorHAnsi"/>
        </w:rPr>
        <w:t xml:space="preserve"> reject this idea that there’s any </w:t>
      </w:r>
      <w:r w:rsidRPr="008A282C">
        <w:rPr>
          <w:rStyle w:val="StyleUnderline"/>
          <w:rFonts w:eastAsiaTheme="minorHAnsi"/>
          <w:highlight w:val="yellow"/>
        </w:rPr>
        <w:t>fundamental moral difference between persons</w:t>
      </w:r>
      <w:r w:rsidRPr="008A282C">
        <w:rPr>
          <w:rStyle w:val="StyleUnderline"/>
          <w:rFonts w:eastAsiaTheme="minorHAnsi"/>
        </w:rPr>
        <w:t xml:space="preserve">, then the fact that </w:t>
      </w:r>
      <w:r w:rsidRPr="008A282C">
        <w:rPr>
          <w:rStyle w:val="StyleUnderline"/>
          <w:rFonts w:eastAsiaTheme="minorHAnsi"/>
          <w:highlight w:val="yellow"/>
        </w:rPr>
        <w:t>it’s</w:t>
      </w:r>
      <w:r w:rsidRPr="008A282C">
        <w:rPr>
          <w:rStyle w:val="StyleUnderline"/>
          <w:rFonts w:eastAsiaTheme="minorHAnsi"/>
        </w:rPr>
        <w:t xml:space="preserve"> </w:t>
      </w:r>
      <w:r w:rsidRPr="008A282C">
        <w:rPr>
          <w:rStyle w:val="StyleUnderline"/>
          <w:rFonts w:eastAsiaTheme="minorHAnsi"/>
          <w:highlight w:val="yellow"/>
        </w:rPr>
        <w:t>permissible</w:t>
      </w:r>
      <w:r w:rsidRPr="008A282C">
        <w:rPr>
          <w:rStyle w:val="StyleUnderline"/>
          <w:rFonts w:eastAsiaTheme="minorHAnsi"/>
        </w:rPr>
        <w:t xml:space="preserve"> for me </w:t>
      </w:r>
      <w:r w:rsidRPr="008A282C">
        <w:rPr>
          <w:rStyle w:val="StyleUnderline"/>
          <w:rFonts w:eastAsiaTheme="minorHAnsi"/>
          <w:highlight w:val="yellow"/>
        </w:rPr>
        <w:t>to make a trade off</w:t>
      </w:r>
      <w:r w:rsidRPr="008A282C">
        <w:rPr>
          <w:rStyle w:val="StyleUnderline"/>
          <w:rFonts w:eastAsiaTheme="minorHAnsi"/>
        </w:rPr>
        <w:t xml:space="preserve"> where I inflict harm on myself now, or benefit myself now in order to perhaps harm</w:t>
      </w:r>
      <w:r w:rsidRPr="008A282C">
        <w:rPr>
          <w:sz w:val="16"/>
        </w:rPr>
        <w:t xml:space="preserve"> Will age 70… Let’s suppose that that’s actually good for me overall. Well, </w:t>
      </w:r>
      <w:r w:rsidRPr="008A282C">
        <w:rPr>
          <w:rStyle w:val="StyleUnderline"/>
          <w:rFonts w:eastAsiaTheme="minorHAnsi"/>
        </w:rPr>
        <w:t xml:space="preserve">I should make just the same </w:t>
      </w:r>
      <w:proofErr w:type="spellStart"/>
      <w:r w:rsidRPr="008A282C">
        <w:rPr>
          <w:rStyle w:val="StyleUnderline"/>
          <w:rFonts w:eastAsiaTheme="minorHAnsi"/>
        </w:rPr>
        <w:t>trade offs</w:t>
      </w:r>
      <w:proofErr w:type="spellEnd"/>
      <w:r w:rsidRPr="008A282C">
        <w:rPr>
          <w:rStyle w:val="StyleUnderline"/>
          <w:rFonts w:eastAsiaTheme="minorHAnsi"/>
        </w:rPr>
        <w:t xml:space="preserve"> within my own life as I make across lives. It would be okay to harm one person to benefit others. If you grant that</w:t>
      </w:r>
      <w:r w:rsidRPr="008A282C">
        <w:rPr>
          <w:sz w:val="16"/>
        </w:rPr>
        <w:t xml:space="preserve">, </w:t>
      </w:r>
      <w:r w:rsidRPr="008A282C">
        <w:rPr>
          <w:rStyle w:val="StyleUnderline"/>
          <w:rFonts w:eastAsiaTheme="minorHAnsi"/>
        </w:rPr>
        <w:t xml:space="preserve">then, </w:t>
      </w:r>
      <w:r w:rsidRPr="008A282C">
        <w:rPr>
          <w:rStyle w:val="StyleUnderline"/>
          <w:rFonts w:eastAsiaTheme="minorHAnsi"/>
          <w:highlight w:val="yellow"/>
        </w:rPr>
        <w:t>you end up with</w:t>
      </w:r>
      <w:r w:rsidRPr="008A282C">
        <w:rPr>
          <w:sz w:val="16"/>
        </w:rPr>
        <w:t xml:space="preserve"> something that’s starting to look pretty similar to </w:t>
      </w:r>
      <w:r w:rsidRPr="008A282C">
        <w:rPr>
          <w:rStyle w:val="StyleUnderline"/>
          <w:rFonts w:eastAsiaTheme="minorHAnsi"/>
          <w:highlight w:val="yellow"/>
        </w:rPr>
        <w:t>util</w:t>
      </w:r>
      <w:r w:rsidRPr="008A282C">
        <w:rPr>
          <w:rStyle w:val="StyleUnderline"/>
          <w:rFonts w:eastAsiaTheme="minorHAnsi"/>
        </w:rPr>
        <w:t>itarianism</w:t>
      </w:r>
      <w:r w:rsidRPr="008A282C">
        <w:rPr>
          <w:sz w:val="16"/>
        </w:rPr>
        <w:t xml:space="preserve">. Robert </w:t>
      </w:r>
      <w:proofErr w:type="spellStart"/>
      <w:r w:rsidRPr="008A282C">
        <w:rPr>
          <w:sz w:val="16"/>
        </w:rPr>
        <w:t>Wiblin</w:t>
      </w:r>
      <w:proofErr w:type="spellEnd"/>
      <w:r w:rsidRPr="008A282C">
        <w:rPr>
          <w:sz w:val="16"/>
        </w:rPr>
        <w:t xml:space="preserve">: Okay, </w:t>
      </w:r>
      <w:r w:rsidRPr="008A282C">
        <w:rPr>
          <w:rStyle w:val="StyleUnderline"/>
          <w:rFonts w:eastAsiaTheme="minorHAnsi"/>
        </w:rPr>
        <w:t>so</w:t>
      </w:r>
      <w:r w:rsidRPr="008A282C">
        <w:rPr>
          <w:sz w:val="16"/>
        </w:rPr>
        <w:t xml:space="preserve"> the basic idea is </w:t>
      </w:r>
      <w:r w:rsidRPr="008A282C">
        <w:rPr>
          <w:rStyle w:val="StyleUnderline"/>
          <w:rFonts w:eastAsiaTheme="minorHAnsi"/>
        </w:rPr>
        <w:t xml:space="preserve">we have strong reasons to think that </w:t>
      </w:r>
      <w:r w:rsidRPr="008A282C">
        <w:rPr>
          <w:rStyle w:val="StyleUnderline"/>
          <w:rFonts w:eastAsiaTheme="minorHAnsi"/>
          <w:highlight w:val="yellow"/>
        </w:rPr>
        <w:t>identity</w:t>
      </w:r>
      <w:r w:rsidRPr="008A282C">
        <w:rPr>
          <w:rStyle w:val="StyleUnderline"/>
          <w:rFonts w:eastAsiaTheme="minorHAnsi"/>
        </w:rPr>
        <w:t xml:space="preserve"> doesn’t exist in the way that we instinctively think it does, that in fact it</w:t>
      </w:r>
      <w:r w:rsidRPr="008A282C">
        <w:rPr>
          <w:rStyle w:val="StyleUnderline"/>
          <w:rFonts w:eastAsiaTheme="minorHAnsi"/>
          <w:highlight w:val="yellow"/>
        </w:rPr>
        <w:t>’s</w:t>
      </w:r>
      <w:r w:rsidRPr="008A282C">
        <w:rPr>
          <w:rStyle w:val="StyleUnderline"/>
          <w:rFonts w:eastAsiaTheme="minorHAnsi"/>
        </w:rPr>
        <w:t xml:space="preserve"> </w:t>
      </w:r>
      <w:r w:rsidRPr="008A282C">
        <w:rPr>
          <w:rStyle w:val="StyleUnderline"/>
          <w:rFonts w:eastAsiaTheme="minorHAnsi"/>
          <w:highlight w:val="yellow"/>
        </w:rPr>
        <w:t>just a continuum</w:t>
      </w:r>
      <w:r w:rsidRPr="008A282C">
        <w:rPr>
          <w:sz w:val="16"/>
        </w:rPr>
        <w:t xml:space="preserve">. Will MacAskill: Mm-hmm (affirmative). Robert </w:t>
      </w:r>
      <w:proofErr w:type="spellStart"/>
      <w:r w:rsidRPr="008A282C">
        <w:rPr>
          <w:sz w:val="16"/>
        </w:rPr>
        <w:t>Wiblin</w:t>
      </w:r>
      <w:proofErr w:type="spellEnd"/>
      <w:r w:rsidRPr="008A282C">
        <w:rPr>
          <w:sz w:val="16"/>
        </w:rPr>
        <w:t xml:space="preserve">: </w:t>
      </w:r>
      <w:r w:rsidRPr="008A282C">
        <w:rPr>
          <w:rStyle w:val="StyleUnderline"/>
          <w:rFonts w:eastAsiaTheme="minorHAnsi"/>
          <w:highlight w:val="yellow"/>
        </w:rPr>
        <w:t>This</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exactly </w:t>
      </w:r>
      <w:r w:rsidRPr="008A282C">
        <w:rPr>
          <w:rStyle w:val="StyleUnderline"/>
          <w:rFonts w:eastAsiaTheme="minorHAnsi"/>
          <w:highlight w:val="yellow"/>
        </w:rPr>
        <w:t>what</w:t>
      </w:r>
      <w:r w:rsidRPr="008A282C">
        <w:rPr>
          <w:rStyle w:val="StyleUnderline"/>
          <w:rFonts w:eastAsiaTheme="minorHAnsi"/>
        </w:rPr>
        <w:t xml:space="preserve"> </w:t>
      </w:r>
      <w:r w:rsidRPr="008A282C">
        <w:rPr>
          <w:rStyle w:val="StyleUnderline"/>
          <w:rFonts w:eastAsiaTheme="minorHAnsi"/>
          <w:highlight w:val="yellow"/>
        </w:rPr>
        <w:t>util</w:t>
      </w:r>
      <w:r w:rsidRPr="008A282C">
        <w:rPr>
          <w:rStyle w:val="StyleUnderline"/>
          <w:rFonts w:eastAsiaTheme="minorHAnsi"/>
        </w:rPr>
        <w:t xml:space="preserve">itarianism always </w:t>
      </w:r>
      <w:r w:rsidRPr="008A282C">
        <w:rPr>
          <w:rStyle w:val="StyleUnderline"/>
          <w:rFonts w:eastAsiaTheme="minorHAnsi"/>
          <w:highlight w:val="yellow"/>
        </w:rPr>
        <w:t>thought</w:t>
      </w:r>
      <w:r w:rsidRPr="008A282C">
        <w:rPr>
          <w:rStyle w:val="StyleUnderline"/>
          <w:rFonts w:eastAsiaTheme="minorHAnsi"/>
        </w:rPr>
        <w:t xml:space="preserve"> and was acting as though it was true</w:t>
      </w:r>
      <w:r w:rsidRPr="008A282C">
        <w:rPr>
          <w:sz w:val="16"/>
        </w:rPr>
        <w:t xml:space="preserve">. Will MacAskill: Yes. Robert </w:t>
      </w:r>
      <w:proofErr w:type="spellStart"/>
      <w:r w:rsidRPr="008A282C">
        <w:rPr>
          <w:sz w:val="16"/>
        </w:rPr>
        <w:t>Wiblin</w:t>
      </w:r>
      <w:proofErr w:type="spellEnd"/>
      <w:r w:rsidRPr="008A282C">
        <w:rPr>
          <w:sz w:val="16"/>
        </w:rPr>
        <w:t xml:space="preserve">: </w:t>
      </w:r>
      <w:r w:rsidRPr="008A282C">
        <w:rPr>
          <w:rStyle w:val="StyleUnderline"/>
          <w:rFonts w:eastAsiaTheme="minorHAnsi"/>
        </w:rPr>
        <w:t xml:space="preserve">But </w:t>
      </w:r>
      <w:r w:rsidRPr="008A282C">
        <w:rPr>
          <w:rStyle w:val="StyleUnderline"/>
          <w:rFonts w:eastAsiaTheme="minorHAnsi"/>
          <w:highlight w:val="yellow"/>
        </w:rPr>
        <w:t>for deont</w:t>
      </w:r>
      <w:r w:rsidRPr="008A282C">
        <w:rPr>
          <w:rStyle w:val="StyleUnderline"/>
          <w:rFonts w:eastAsiaTheme="minorHAnsi"/>
        </w:rPr>
        <w:t xml:space="preserve">ological theories </w:t>
      </w:r>
      <w:r w:rsidRPr="008A282C">
        <w:rPr>
          <w:rStyle w:val="StyleUnderline"/>
          <w:rFonts w:eastAsiaTheme="minorHAnsi"/>
          <w:highlight w:val="yellow"/>
        </w:rPr>
        <w:t>or virtue ethics</w:t>
      </w:r>
      <w:r w:rsidRPr="008A282C">
        <w:rPr>
          <w:rStyle w:val="StyleUnderline"/>
          <w:rFonts w:eastAsiaTheme="minorHAnsi"/>
        </w:rPr>
        <w:t xml:space="preserve"> theories, </w:t>
      </w:r>
      <w:r w:rsidRPr="008A282C">
        <w:rPr>
          <w:rStyle w:val="StyleUnderline"/>
          <w:rFonts w:eastAsiaTheme="minorHAnsi"/>
          <w:highlight w:val="yellow"/>
        </w:rPr>
        <w:t>they</w:t>
      </w:r>
      <w:r w:rsidRPr="008A282C">
        <w:rPr>
          <w:rStyle w:val="StyleUnderline"/>
          <w:rFonts w:eastAsiaTheme="minorHAnsi"/>
        </w:rPr>
        <w:t xml:space="preserve"> really </w:t>
      </w:r>
      <w:r w:rsidRPr="008A282C">
        <w:rPr>
          <w:rStyle w:val="StyleUnderline"/>
          <w:rFonts w:eastAsiaTheme="minorHAnsi"/>
          <w:highlight w:val="yellow"/>
        </w:rPr>
        <w:t>need</w:t>
      </w:r>
      <w:r w:rsidRPr="008A282C">
        <w:rPr>
          <w:rStyle w:val="StyleUnderline"/>
          <w:rFonts w:eastAsiaTheme="minorHAnsi"/>
        </w:rPr>
        <w:t xml:space="preserve"> </w:t>
      </w:r>
      <w:r w:rsidRPr="008A282C">
        <w:rPr>
          <w:rStyle w:val="StyleUnderline"/>
          <w:rFonts w:eastAsiaTheme="minorHAnsi"/>
          <w:highlight w:val="yellow"/>
        </w:rPr>
        <w:t>a sense of identity and personhood to make sense</w:t>
      </w:r>
      <w:r w:rsidRPr="008A282C">
        <w:rPr>
          <w:rStyle w:val="StyleUnderline"/>
          <w:rFonts w:eastAsiaTheme="minorHAnsi"/>
        </w:rPr>
        <w:t xml:space="preserve"> to begin with.</w:t>
      </w:r>
    </w:p>
    <w:p w14:paraId="2A001D47" w14:textId="77777777" w:rsidR="00E42E4C" w:rsidRPr="00AB3F5F" w:rsidRDefault="00E42E4C" w:rsidP="00AB3F5F"/>
    <w:sectPr w:rsidR="00E42E4C" w:rsidRPr="00AB3F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1"/>
  </w:num>
  <w:num w:numId="16">
    <w:abstractNumId w:val="15"/>
  </w:num>
  <w:num w:numId="17">
    <w:abstractNumId w:val="16"/>
  </w:num>
  <w:num w:numId="18">
    <w:abstractNumId w:val="12"/>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3D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C3DFE"/>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0C4D"/>
    <w:rsid w:val="00C3164F"/>
    <w:rsid w:val="00C31B5E"/>
    <w:rsid w:val="00C34D3E"/>
    <w:rsid w:val="00C35B37"/>
    <w:rsid w:val="00C3747A"/>
    <w:rsid w:val="00C37F29"/>
    <w:rsid w:val="00C56DCC"/>
    <w:rsid w:val="00C57075"/>
    <w:rsid w:val="00C71D3A"/>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A47312"/>
  <w14:defaultImageDpi w14:val="300"/>
  <w15:docId w15:val="{2D251D3C-79FA-B648-A768-42819B33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30C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C3D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3D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3D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No Spacing1111,ta,TAG, Ch"/>
    <w:basedOn w:val="Normal"/>
    <w:next w:val="Normal"/>
    <w:link w:val="Heading4Char"/>
    <w:uiPriority w:val="9"/>
    <w:unhideWhenUsed/>
    <w:qFormat/>
    <w:rsid w:val="006C3D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3D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3DFE"/>
  </w:style>
  <w:style w:type="character" w:customStyle="1" w:styleId="Heading1Char">
    <w:name w:val="Heading 1 Char"/>
    <w:aliases w:val="Pocket Char"/>
    <w:basedOn w:val="DefaultParagraphFont"/>
    <w:link w:val="Heading1"/>
    <w:uiPriority w:val="9"/>
    <w:rsid w:val="006C3D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3DF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3DF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6C3D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3DFE"/>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6C3DF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C3DF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C3DFE"/>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6C3DFE"/>
    <w:rPr>
      <w:color w:val="auto"/>
      <w:u w:val="none"/>
    </w:rPr>
  </w:style>
  <w:style w:type="paragraph" w:styleId="DocumentMap">
    <w:name w:val="Document Map"/>
    <w:basedOn w:val="Normal"/>
    <w:link w:val="DocumentMapChar"/>
    <w:uiPriority w:val="99"/>
    <w:semiHidden/>
    <w:unhideWhenUsed/>
    <w:rsid w:val="006C3D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3DFE"/>
    <w:rPr>
      <w:rFonts w:ascii="Lucida Grande" w:hAnsi="Lucida Grande" w:cs="Lucida Grande"/>
    </w:rPr>
  </w:style>
  <w:style w:type="paragraph" w:customStyle="1" w:styleId="Emphasis1">
    <w:name w:val="Emphasis1"/>
    <w:basedOn w:val="Normal"/>
    <w:link w:val="Emphasis"/>
    <w:autoRedefine/>
    <w:uiPriority w:val="20"/>
    <w:qFormat/>
    <w:rsid w:val="00C30C4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C30C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UNDERLINE,Bold Underlined,Cites and Cards,title,Block Heading,Read This"/>
    <w:basedOn w:val="Normal"/>
    <w:next w:val="Subtitle"/>
    <w:link w:val="TitleChar"/>
    <w:autoRedefine/>
    <w:uiPriority w:val="1"/>
    <w:qFormat/>
    <w:rsid w:val="00C30C4D"/>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C30C4D"/>
    <w:rPr>
      <w:rFonts w:ascii="Calibri" w:eastAsia="Times New Roman" w:hAnsi="Calibri" w:cs="Garamond"/>
      <w:bCs/>
      <w:sz w:val="22"/>
      <w:u w:val="single"/>
    </w:rPr>
  </w:style>
  <w:style w:type="paragraph" w:styleId="Subtitle">
    <w:name w:val="Subtitle"/>
    <w:basedOn w:val="Normal"/>
    <w:next w:val="Normal"/>
    <w:link w:val="SubtitleChar"/>
    <w:uiPriority w:val="99"/>
    <w:unhideWhenUsed/>
    <w:qFormat/>
    <w:rsid w:val="00C30C4D"/>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C30C4D"/>
    <w:rPr>
      <w:rFonts w:cs="Calibri"/>
      <w:color w:val="5A5A5A" w:themeColor="text1" w:themeTint="A5"/>
      <w:spacing w:val="15"/>
      <w:sz w:val="22"/>
    </w:rPr>
  </w:style>
  <w:style w:type="paragraph" w:styleId="ListParagraph">
    <w:name w:val="List Paragraph"/>
    <w:aliases w:val="6 font"/>
    <w:basedOn w:val="Normal"/>
    <w:uiPriority w:val="99"/>
    <w:qFormat/>
    <w:rsid w:val="00C30C4D"/>
    <w:pPr>
      <w:ind w:left="720"/>
      <w:contextualSpacing/>
    </w:pPr>
  </w:style>
  <w:style w:type="paragraph" w:customStyle="1" w:styleId="textbold">
    <w:name w:val="text bold"/>
    <w:basedOn w:val="Normal"/>
    <w:autoRedefine/>
    <w:uiPriority w:val="20"/>
    <w:qFormat/>
    <w:rsid w:val="00C30C4D"/>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styleId="UnresolvedMention">
    <w:name w:val="Unresolved Mention"/>
    <w:basedOn w:val="DefaultParagraphFont"/>
    <w:uiPriority w:val="99"/>
    <w:unhideWhenUsed/>
    <w:rsid w:val="00C30C4D"/>
    <w:rPr>
      <w:color w:val="605E5C"/>
      <w:shd w:val="clear" w:color="auto" w:fill="E1DFDD"/>
    </w:rPr>
  </w:style>
  <w:style w:type="paragraph" w:styleId="NormalWeb">
    <w:name w:val="Normal (Web)"/>
    <w:basedOn w:val="Normal"/>
    <w:uiPriority w:val="99"/>
    <w:semiHidden/>
    <w:unhideWhenUsed/>
    <w:rsid w:val="00C30C4D"/>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UnderlinePara">
    <w:name w:val="Underline Para"/>
    <w:basedOn w:val="Normal"/>
    <w:autoRedefine/>
    <w:uiPriority w:val="1"/>
    <w:qFormat/>
    <w:rsid w:val="00C30C4D"/>
    <w:pPr>
      <w:widowControl w:val="0"/>
      <w:suppressAutoHyphens/>
      <w:spacing w:after="200" w:line="256" w:lineRule="auto"/>
      <w:contextualSpacing/>
    </w:pPr>
    <w:rPr>
      <w:rFonts w:asciiTheme="minorHAnsi" w:eastAsiaTheme="minorHAnsi" w:hAnsiTheme="minorHAns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hyperlink" Target="https://link.springer.com/article/10.1007/s10551-021-04771-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csis.org/files/publication/twq12SummerWright.pdf" TargetMode="External"/><Relationship Id="rId2" Type="http://schemas.openxmlformats.org/officeDocument/2006/relationships/customXml" Target="../customXml/item2.xml"/><Relationship Id="rId16" Type="http://schemas.openxmlformats.org/officeDocument/2006/relationships/hyperlink" Target="https://papers.ssrn.com/sol3/papers.cfm?abstract_id=283969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hyperlink" Target="https://80000hours.org/podcast/episodes/will-macaskill-moral-philosophy/"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15779</Words>
  <Characters>89941</Characters>
  <Application>Microsoft Office Word</Application>
  <DocSecurity>0</DocSecurity>
  <Lines>749</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105509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3</cp:revision>
  <dcterms:created xsi:type="dcterms:W3CDTF">2021-09-25T04:21:00Z</dcterms:created>
  <dcterms:modified xsi:type="dcterms:W3CDTF">2021-09-25T04:40:00Z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