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922AD" w14:textId="77777777" w:rsidR="00C92678" w:rsidRPr="008826E4" w:rsidRDefault="00C92678" w:rsidP="00C92678">
      <w:pPr>
        <w:pStyle w:val="Heading1"/>
        <w:spacing w:line="240" w:lineRule="auto"/>
        <w:rPr>
          <w:rFonts w:asciiTheme="minorHAnsi" w:hAnsiTheme="minorHAnsi" w:cstheme="minorHAnsi"/>
        </w:rPr>
      </w:pPr>
      <w:r w:rsidRPr="008826E4">
        <w:rPr>
          <w:rFonts w:asciiTheme="minorHAnsi" w:hAnsiTheme="minorHAnsi" w:cstheme="minorHAnsi"/>
        </w:rPr>
        <w:t xml:space="preserve">1AC </w:t>
      </w:r>
    </w:p>
    <w:p w14:paraId="0D93EB57"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Plan: The appropriation of outer space by private entities in The People's Republic of China is unjust.</w:t>
      </w:r>
    </w:p>
    <w:p w14:paraId="43341E20" w14:textId="27012E33" w:rsidR="00C92678" w:rsidRPr="008826E4" w:rsidRDefault="00C92678" w:rsidP="00C92678">
      <w:pPr>
        <w:pStyle w:val="Heading2"/>
        <w:spacing w:line="240" w:lineRule="auto"/>
        <w:rPr>
          <w:rFonts w:asciiTheme="minorHAnsi" w:hAnsiTheme="minorHAnsi" w:cstheme="minorHAnsi"/>
        </w:rPr>
      </w:pPr>
      <w:r w:rsidRPr="008826E4">
        <w:rPr>
          <w:rFonts w:asciiTheme="minorHAnsi" w:hAnsiTheme="minorHAnsi" w:cstheme="minorHAnsi"/>
        </w:rPr>
        <w:t xml:space="preserve">Advantage </w:t>
      </w:r>
      <w:r>
        <w:rPr>
          <w:rFonts w:asciiTheme="minorHAnsi" w:hAnsiTheme="minorHAnsi" w:cstheme="minorHAnsi"/>
        </w:rPr>
        <w:t>1</w:t>
      </w:r>
    </w:p>
    <w:p w14:paraId="41749727"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China’s dependent on private companies for space expansion, satellite deployment, and mining</w:t>
      </w:r>
    </w:p>
    <w:p w14:paraId="30D791BB" w14:textId="77777777" w:rsidR="00C92678" w:rsidRPr="008826E4" w:rsidRDefault="00C92678" w:rsidP="00C92678">
      <w:pPr>
        <w:spacing w:line="240" w:lineRule="auto"/>
        <w:rPr>
          <w:rFonts w:asciiTheme="minorHAnsi" w:hAnsiTheme="minorHAnsi" w:cstheme="minorHAnsi"/>
        </w:rPr>
      </w:pPr>
      <w:r w:rsidRPr="008826E4">
        <w:rPr>
          <w:rStyle w:val="Style13ptBold"/>
          <w:rFonts w:asciiTheme="minorHAnsi" w:hAnsiTheme="minorHAnsi" w:cstheme="minorHAnsi"/>
        </w:rPr>
        <w:t>Fernandez 11/27</w:t>
      </w:r>
      <w:r w:rsidRPr="008826E4">
        <w:rPr>
          <w:rFonts w:asciiTheme="minorHAnsi" w:hAnsiTheme="minorHAnsi" w:cstheme="minorHAnsi"/>
        </w:rPr>
        <w:t xml:space="preserve"> — (Ray Fernandez, Writer at </w:t>
      </w:r>
      <w:proofErr w:type="spellStart"/>
      <w:r w:rsidRPr="008826E4">
        <w:rPr>
          <w:rFonts w:asciiTheme="minorHAnsi" w:hAnsiTheme="minorHAnsi" w:cstheme="minorHAnsi"/>
        </w:rPr>
        <w:t>ScreenRant</w:t>
      </w:r>
      <w:proofErr w:type="spellEnd"/>
      <w:r w:rsidRPr="008826E4">
        <w:rPr>
          <w:rFonts w:asciiTheme="minorHAnsi" w:hAnsiTheme="minorHAnsi" w:cstheme="minorHAnsi"/>
        </w:rPr>
        <w:t xml:space="preserve">, “Hundreds Chinese Companies Called </w:t>
      </w:r>
      <w:proofErr w:type="gramStart"/>
      <w:r w:rsidRPr="008826E4">
        <w:rPr>
          <w:rFonts w:asciiTheme="minorHAnsi" w:hAnsiTheme="minorHAnsi" w:cstheme="minorHAnsi"/>
        </w:rPr>
        <w:t>To</w:t>
      </w:r>
      <w:proofErr w:type="gramEnd"/>
      <w:r w:rsidRPr="008826E4">
        <w:rPr>
          <w:rFonts w:asciiTheme="minorHAnsi" w:hAnsiTheme="minorHAnsi" w:cstheme="minorHAnsi"/>
        </w:rPr>
        <w:t xml:space="preserve"> Boost Space “, </w:t>
      </w:r>
      <w:proofErr w:type="spellStart"/>
      <w:r w:rsidRPr="008826E4">
        <w:rPr>
          <w:rFonts w:asciiTheme="minorHAnsi" w:hAnsiTheme="minorHAnsi" w:cstheme="minorHAnsi"/>
        </w:rPr>
        <w:t>ScreenRant</w:t>
      </w:r>
      <w:proofErr w:type="spellEnd"/>
      <w:r w:rsidRPr="008826E4">
        <w:rPr>
          <w:rFonts w:asciiTheme="minorHAnsi" w:hAnsiTheme="minorHAnsi" w:cstheme="minorHAnsi"/>
        </w:rPr>
        <w:t>, 11-27-2021, Available Online at https://screenrant.com/chinese-companies-boost-space-development/, accessed 1-11-2022, Ray Fernandez is an Oxford graduate in journalism and has written for Bloomberg HKR-AR)</w:t>
      </w:r>
    </w:p>
    <w:p w14:paraId="58FE6F40" w14:textId="77777777" w:rsidR="00C92678" w:rsidRPr="008826E4" w:rsidRDefault="00C92678" w:rsidP="00C92678">
      <w:pPr>
        <w:spacing w:line="240" w:lineRule="auto"/>
        <w:rPr>
          <w:rFonts w:asciiTheme="minorHAnsi" w:hAnsiTheme="minorHAnsi" w:cstheme="minorHAnsi"/>
          <w:u w:val="single"/>
        </w:rPr>
      </w:pPr>
      <w:r w:rsidRPr="008826E4">
        <w:rPr>
          <w:rFonts w:asciiTheme="minorHAnsi" w:hAnsiTheme="minorHAnsi" w:cstheme="minorHAnsi"/>
          <w:sz w:val="16"/>
        </w:rPr>
        <w:t xml:space="preserve">In a new move to boost space development,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has </w:t>
      </w:r>
      <w:r w:rsidRPr="008826E4">
        <w:rPr>
          <w:rFonts w:asciiTheme="minorHAnsi" w:hAnsiTheme="minorHAnsi" w:cstheme="minorHAnsi"/>
          <w:highlight w:val="yellow"/>
          <w:u w:val="single"/>
        </w:rPr>
        <w:t>opened up space to</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private companies</w:t>
      </w:r>
      <w:r w:rsidRPr="008826E4">
        <w:rPr>
          <w:rFonts w:asciiTheme="minorHAnsi" w:hAnsiTheme="minorHAnsi" w:cstheme="minorHAnsi"/>
          <w:u w:val="single"/>
        </w:rPr>
        <w:t>.</w:t>
      </w:r>
      <w:r w:rsidRPr="008826E4">
        <w:rPr>
          <w:rFonts w:asciiTheme="minorHAnsi" w:hAnsiTheme="minorHAnsi" w:cstheme="minorHAnsi"/>
          <w:sz w:val="16"/>
        </w:rPr>
        <w:t xml:space="preserve"> China's space program is heavily linked with the military and wrapped up in secrecy. However, recent Chinese space accomplishments, rovers on the Moon and Mars, new satellites and new space stations were primarily developed by government efforts. The </w:t>
      </w:r>
      <w:r w:rsidRPr="008826E4">
        <w:rPr>
          <w:rFonts w:asciiTheme="minorHAnsi" w:hAnsiTheme="minorHAnsi" w:cstheme="minorHAnsi"/>
          <w:u w:val="single"/>
        </w:rPr>
        <w:t xml:space="preserve">U.S. brought in the private sector as a strategy to boost its space program and develop expensive and ambitious new projects. Now China is doing the same. The </w:t>
      </w:r>
      <w:r w:rsidRPr="008826E4">
        <w:rPr>
          <w:rFonts w:asciiTheme="minorHAnsi" w:hAnsiTheme="minorHAnsi" w:cstheme="minorHAnsi"/>
          <w:highlight w:val="yellow"/>
          <w:u w:val="single"/>
        </w:rPr>
        <w:t>last time China used</w:t>
      </w:r>
      <w:r w:rsidRPr="008826E4">
        <w:rPr>
          <w:rFonts w:asciiTheme="minorHAnsi" w:hAnsiTheme="minorHAnsi" w:cstheme="minorHAnsi"/>
          <w:u w:val="single"/>
        </w:rPr>
        <w:t xml:space="preserve"> national private </w:t>
      </w:r>
      <w:r w:rsidRPr="008826E4">
        <w:rPr>
          <w:rFonts w:asciiTheme="minorHAnsi" w:hAnsiTheme="minorHAnsi" w:cstheme="minorHAnsi"/>
          <w:highlight w:val="yellow"/>
          <w:u w:val="single"/>
        </w:rPr>
        <w:t>companies to increase dev</w:t>
      </w:r>
      <w:r w:rsidRPr="008826E4">
        <w:rPr>
          <w:rFonts w:asciiTheme="minorHAnsi" w:hAnsiTheme="minorHAnsi" w:cstheme="minorHAnsi"/>
          <w:u w:val="single"/>
        </w:rPr>
        <w:t xml:space="preserve">elopment </w:t>
      </w:r>
      <w:r w:rsidRPr="008826E4">
        <w:rPr>
          <w:rFonts w:asciiTheme="minorHAnsi" w:hAnsiTheme="minorHAnsi" w:cstheme="minorHAnsi"/>
          <w:highlight w:val="yellow"/>
          <w:u w:val="single"/>
        </w:rPr>
        <w:t>was</w:t>
      </w:r>
      <w:r w:rsidRPr="008826E4">
        <w:rPr>
          <w:rFonts w:asciiTheme="minorHAnsi" w:hAnsiTheme="minorHAnsi" w:cstheme="minorHAnsi"/>
          <w:u w:val="single"/>
        </w:rPr>
        <w:t xml:space="preserve"> when it declared </w:t>
      </w:r>
      <w:r w:rsidRPr="008826E4">
        <w:rPr>
          <w:rFonts w:asciiTheme="minorHAnsi" w:hAnsiTheme="minorHAnsi" w:cstheme="minorHAnsi"/>
          <w:highlight w:val="yellow"/>
          <w:u w:val="single"/>
        </w:rPr>
        <w:t>A</w:t>
      </w:r>
      <w:r w:rsidRPr="008826E4">
        <w:rPr>
          <w:rFonts w:asciiTheme="minorHAnsi" w:hAnsiTheme="minorHAnsi" w:cstheme="minorHAnsi"/>
          <w:u w:val="single"/>
        </w:rPr>
        <w:t xml:space="preserve">rtificial </w:t>
      </w:r>
      <w:r w:rsidRPr="008826E4">
        <w:rPr>
          <w:rFonts w:asciiTheme="minorHAnsi" w:hAnsiTheme="minorHAnsi" w:cstheme="minorHAnsi"/>
          <w:highlight w:val="yellow"/>
          <w:u w:val="single"/>
        </w:rPr>
        <w:t>I</w:t>
      </w:r>
      <w:r w:rsidRPr="008826E4">
        <w:rPr>
          <w:rFonts w:asciiTheme="minorHAnsi" w:hAnsiTheme="minorHAnsi" w:cstheme="minorHAnsi"/>
          <w:u w:val="single"/>
        </w:rPr>
        <w:t xml:space="preserve">ntelligence a national priority. </w:t>
      </w:r>
      <w:r w:rsidRPr="008826E4">
        <w:rPr>
          <w:rFonts w:asciiTheme="minorHAnsi" w:hAnsiTheme="minorHAnsi" w:cstheme="minorHAnsi"/>
          <w:highlight w:val="yellow"/>
          <w:u w:val="single"/>
        </w:rPr>
        <w:t>Fast forward</w:t>
      </w:r>
      <w:r w:rsidRPr="008826E4">
        <w:rPr>
          <w:rFonts w:asciiTheme="minorHAnsi" w:hAnsiTheme="minorHAnsi" w:cstheme="minorHAnsi"/>
          <w:u w:val="single"/>
        </w:rPr>
        <w:t xml:space="preserve"> a few years, </w:t>
      </w:r>
      <w:r w:rsidRPr="008826E4">
        <w:rPr>
          <w:rFonts w:asciiTheme="minorHAnsi" w:hAnsiTheme="minorHAnsi" w:cstheme="minorHAnsi"/>
          <w:highlight w:val="yellow"/>
          <w:u w:val="single"/>
        </w:rPr>
        <w:t>Chinese AI dominates</w:t>
      </w:r>
      <w:r w:rsidRPr="008826E4">
        <w:rPr>
          <w:rFonts w:asciiTheme="minorHAnsi" w:hAnsiTheme="minorHAnsi" w:cstheme="minorHAnsi"/>
          <w:u w:val="single"/>
        </w:rPr>
        <w:t xml:space="preserve"> globally. </w:t>
      </w:r>
      <w:r w:rsidRPr="008826E4">
        <w:rPr>
          <w:rFonts w:asciiTheme="minorHAnsi" w:hAnsiTheme="minorHAnsi" w:cstheme="minorHAnsi"/>
          <w:sz w:val="16"/>
        </w:rPr>
        <w:t xml:space="preserve">At the 7th China (International) </w:t>
      </w:r>
      <w:r w:rsidRPr="008826E4">
        <w:rPr>
          <w:rFonts w:asciiTheme="minorHAnsi" w:hAnsiTheme="minorHAnsi" w:cstheme="minorHAnsi"/>
          <w:u w:val="single"/>
        </w:rPr>
        <w:t xml:space="preserve">Commercial Aerospace Forum, national private </w:t>
      </w:r>
      <w:r w:rsidRPr="008826E4">
        <w:rPr>
          <w:rFonts w:asciiTheme="minorHAnsi" w:hAnsiTheme="minorHAnsi" w:cstheme="minorHAnsi"/>
          <w:highlight w:val="yellow"/>
          <w:u w:val="single"/>
        </w:rPr>
        <w:t>companies presented</w:t>
      </w:r>
      <w:r w:rsidRPr="008826E4">
        <w:rPr>
          <w:rFonts w:asciiTheme="minorHAnsi" w:hAnsiTheme="minorHAnsi" w:cstheme="minorHAnsi"/>
          <w:u w:val="single"/>
        </w:rPr>
        <w:t xml:space="preserve"> many new and ambitious projects, including spaceplanes, </w:t>
      </w:r>
      <w:r w:rsidRPr="008826E4">
        <w:rPr>
          <w:rFonts w:asciiTheme="minorHAnsi" w:hAnsiTheme="minorHAnsi" w:cstheme="minorHAnsi"/>
          <w:highlight w:val="yellow"/>
          <w:u w:val="single"/>
        </w:rPr>
        <w:t>space resources</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massive constellation of satellites</w:t>
      </w:r>
      <w:r w:rsidRPr="008826E4">
        <w:rPr>
          <w:rFonts w:asciiTheme="minorHAnsi" w:hAnsiTheme="minorHAnsi" w:cstheme="minorHAnsi"/>
          <w:u w:val="single"/>
        </w:rPr>
        <w:t xml:space="preserve"> and more. </w:t>
      </w:r>
      <w:r w:rsidRPr="008826E4">
        <w:rPr>
          <w:rFonts w:asciiTheme="minorHAnsi" w:hAnsiTheme="minorHAnsi" w:cstheme="minorHAnsi"/>
          <w:sz w:val="16"/>
        </w:rPr>
        <w:t xml:space="preserve">One of the companies at the event was the space giant China Aerospace Science and Industry Corp. (CASIC). The Ministry of Science and Technology, China National Space Administration, and other government arms sponsored and supervised the event. CASIC said that the </w:t>
      </w:r>
      <w:proofErr w:type="spellStart"/>
      <w:r w:rsidRPr="008826E4">
        <w:rPr>
          <w:rFonts w:asciiTheme="minorHAnsi" w:hAnsiTheme="minorHAnsi" w:cstheme="minorHAnsi"/>
          <w:sz w:val="16"/>
        </w:rPr>
        <w:t>Xingyun</w:t>
      </w:r>
      <w:proofErr w:type="spellEnd"/>
      <w:r w:rsidRPr="008826E4">
        <w:rPr>
          <w:rFonts w:asciiTheme="minorHAnsi" w:hAnsiTheme="minorHAnsi" w:cstheme="minorHAnsi"/>
          <w:sz w:val="16"/>
        </w:rPr>
        <w:t xml:space="preserve"> constellation — </w:t>
      </w:r>
      <w:r w:rsidRPr="008826E4">
        <w:rPr>
          <w:rFonts w:asciiTheme="minorHAnsi" w:hAnsiTheme="minorHAnsi" w:cstheme="minorHAnsi"/>
          <w:u w:val="single"/>
        </w:rPr>
        <w:t xml:space="preserve">made up of </w:t>
      </w:r>
      <w:r w:rsidRPr="008826E4">
        <w:rPr>
          <w:rFonts w:asciiTheme="minorHAnsi" w:hAnsiTheme="minorHAnsi" w:cstheme="minorHAnsi"/>
          <w:highlight w:val="yellow"/>
          <w:u w:val="single"/>
        </w:rPr>
        <w:t>80 sat</w:t>
      </w:r>
      <w:r w:rsidRPr="008826E4">
        <w:rPr>
          <w:rFonts w:asciiTheme="minorHAnsi" w:hAnsiTheme="minorHAnsi" w:cstheme="minorHAnsi"/>
          <w:u w:val="single"/>
        </w:rPr>
        <w:t>ellite</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is moving </w:t>
      </w:r>
      <w:r w:rsidRPr="008826E4">
        <w:rPr>
          <w:rFonts w:asciiTheme="minorHAnsi" w:hAnsiTheme="minorHAnsi" w:cstheme="minorHAnsi"/>
          <w:highlight w:val="yellow"/>
          <w:u w:val="single"/>
        </w:rPr>
        <w:t>full speed ahead</w:t>
      </w:r>
      <w:r w:rsidRPr="008826E4">
        <w:rPr>
          <w:rFonts w:asciiTheme="minorHAnsi" w:hAnsiTheme="minorHAnsi" w:cstheme="minorHAnsi"/>
          <w:u w:val="single"/>
        </w:rPr>
        <w:t xml:space="preserve">. The corporation announced that the intelligent space satellite production factory was operating. They are now launching rockets from their own rocket park in the city of Wuhan. Today the rocket park and smart sat factory produce 20 </w:t>
      </w:r>
      <w:proofErr w:type="gramStart"/>
      <w:r w:rsidRPr="008826E4">
        <w:rPr>
          <w:rFonts w:asciiTheme="minorHAnsi" w:hAnsiTheme="minorHAnsi" w:cstheme="minorHAnsi"/>
          <w:u w:val="single"/>
        </w:rPr>
        <w:t>solid-fuel</w:t>
      </w:r>
      <w:proofErr w:type="gramEnd"/>
      <w:r w:rsidRPr="008826E4">
        <w:rPr>
          <w:rFonts w:asciiTheme="minorHAnsi" w:hAnsiTheme="minorHAnsi" w:cstheme="minorHAnsi"/>
          <w:u w:val="single"/>
        </w:rPr>
        <w:t xml:space="preserve"> launches and </w:t>
      </w:r>
      <w:r w:rsidRPr="008826E4">
        <w:rPr>
          <w:rFonts w:asciiTheme="minorHAnsi" w:hAnsiTheme="minorHAnsi" w:cstheme="minorHAnsi"/>
          <w:highlight w:val="yellow"/>
          <w:u w:val="single"/>
        </w:rPr>
        <w:t>100 satellites per year</w:t>
      </w:r>
      <w:r w:rsidRPr="008826E4">
        <w:rPr>
          <w:rFonts w:asciiTheme="minorHAnsi" w:hAnsiTheme="minorHAnsi" w:cstheme="minorHAnsi"/>
          <w:u w:val="single"/>
        </w:rPr>
        <w:t xml:space="preserve"> but </w:t>
      </w:r>
      <w:r w:rsidRPr="008826E4">
        <w:rPr>
          <w:rFonts w:asciiTheme="minorHAnsi" w:hAnsiTheme="minorHAnsi" w:cstheme="minorHAnsi"/>
          <w:highlight w:val="yellow"/>
          <w:u w:val="single"/>
        </w:rPr>
        <w:t>plans to increase capacities</w:t>
      </w:r>
      <w:r w:rsidRPr="008826E4">
        <w:rPr>
          <w:rFonts w:asciiTheme="minorHAnsi" w:hAnsiTheme="minorHAnsi" w:cstheme="minorHAnsi"/>
          <w:u w:val="single"/>
        </w:rPr>
        <w:t xml:space="preserve"> are on their way. </w:t>
      </w:r>
      <w:r w:rsidRPr="008826E4">
        <w:rPr>
          <w:rFonts w:asciiTheme="minorHAnsi" w:hAnsiTheme="minorHAnsi" w:cstheme="minorHAnsi"/>
          <w:sz w:val="16"/>
        </w:rPr>
        <w:t xml:space="preserve">CASIC is also working on the </w:t>
      </w:r>
      <w:proofErr w:type="spellStart"/>
      <w:r w:rsidRPr="008826E4">
        <w:rPr>
          <w:rFonts w:asciiTheme="minorHAnsi" w:hAnsiTheme="minorHAnsi" w:cstheme="minorHAnsi"/>
          <w:sz w:val="16"/>
        </w:rPr>
        <w:t>Tengyun</w:t>
      </w:r>
      <w:proofErr w:type="spellEnd"/>
      <w:r w:rsidRPr="008826E4">
        <w:rPr>
          <w:rFonts w:asciiTheme="minorHAnsi" w:hAnsiTheme="minorHAnsi" w:cstheme="minorHAnsi"/>
          <w:sz w:val="16"/>
        </w:rPr>
        <w:t xml:space="preserve"> spaceplane, recently flight-testing an advanced turbine-based combined cycle engine in the </w:t>
      </w:r>
      <w:proofErr w:type="gramStart"/>
      <w:r w:rsidRPr="008826E4">
        <w:rPr>
          <w:rFonts w:asciiTheme="minorHAnsi" w:hAnsiTheme="minorHAnsi" w:cstheme="minorHAnsi"/>
          <w:sz w:val="16"/>
        </w:rPr>
        <w:t>Gobi desert</w:t>
      </w:r>
      <w:proofErr w:type="gramEnd"/>
      <w:r w:rsidRPr="008826E4">
        <w:rPr>
          <w:rFonts w:asciiTheme="minorHAnsi" w:hAnsiTheme="minorHAnsi" w:cstheme="minorHAnsi"/>
          <w:sz w:val="16"/>
        </w:rPr>
        <w:t xml:space="preserve">.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8826E4">
        <w:rPr>
          <w:rFonts w:asciiTheme="minorHAnsi" w:hAnsiTheme="minorHAnsi" w:cstheme="minorHAnsi"/>
          <w:u w:val="single"/>
        </w:rPr>
        <w:t xml:space="preserve">China is getting some </w:t>
      </w:r>
      <w:r w:rsidRPr="008826E4">
        <w:rPr>
          <w:rFonts w:asciiTheme="minorHAnsi" w:hAnsiTheme="minorHAnsi" w:cstheme="minorHAnsi"/>
          <w:b/>
          <w:bCs/>
          <w:u w:val="single"/>
        </w:rPr>
        <w:t>inspiration from U.S. companies</w:t>
      </w:r>
      <w:r w:rsidRPr="008826E4">
        <w:rPr>
          <w:rFonts w:asciiTheme="minorHAnsi" w:hAnsiTheme="minorHAnsi" w:cstheme="minorHAnsi"/>
          <w:u w:val="single"/>
        </w:rPr>
        <w:t xml:space="preserve">. Local companies in China are looking into space tourism with suborbital and orbital flights. And Deep Blue Aerospace is developing a reusable launcher that looks very much like the Heavy Falcon of SpaceX. </w:t>
      </w:r>
      <w:r w:rsidRPr="008826E4">
        <w:rPr>
          <w:rFonts w:asciiTheme="minorHAnsi" w:hAnsiTheme="minorHAnsi" w:cstheme="minorHAnsi"/>
          <w:sz w:val="16"/>
        </w:rPr>
        <w:t xml:space="preserve">The event's </w:t>
      </w:r>
      <w:r w:rsidRPr="008826E4">
        <w:rPr>
          <w:rFonts w:asciiTheme="minorHAnsi" w:hAnsiTheme="minorHAnsi" w:cstheme="minorHAnsi"/>
          <w:b/>
          <w:bCs/>
          <w:highlight w:val="yellow"/>
          <w:u w:val="single"/>
        </w:rPr>
        <w:t>main themes</w:t>
      </w:r>
      <w:r w:rsidRPr="008826E4">
        <w:rPr>
          <w:rFonts w:asciiTheme="minorHAnsi" w:hAnsiTheme="minorHAnsi" w:cstheme="minorHAnsi"/>
          <w:u w:val="single"/>
        </w:rPr>
        <w:t xml:space="preserve"> were</w:t>
      </w:r>
      <w:r w:rsidRPr="008826E4">
        <w:rPr>
          <w:rFonts w:asciiTheme="minorHAnsi" w:hAnsiTheme="minorHAnsi" w:cstheme="minorHAnsi"/>
          <w:sz w:val="16"/>
        </w:rPr>
        <w:t xml:space="preserve"> IoT space networks, </w:t>
      </w:r>
      <w:r w:rsidRPr="008826E4">
        <w:rPr>
          <w:rFonts w:asciiTheme="minorHAnsi" w:hAnsiTheme="minorHAnsi" w:cstheme="minorHAnsi"/>
          <w:u w:val="single"/>
        </w:rPr>
        <w:t xml:space="preserve">multi-purpose satellite constellations, </w:t>
      </w:r>
      <w:r w:rsidRPr="008826E4">
        <w:rPr>
          <w:rFonts w:asciiTheme="minorHAnsi" w:hAnsiTheme="minorHAnsi" w:cstheme="minorHAnsi"/>
          <w:b/>
          <w:bCs/>
          <w:highlight w:val="yellow"/>
          <w:u w:val="single"/>
        </w:rPr>
        <w:t>space</w:t>
      </w:r>
      <w:r w:rsidRPr="008826E4">
        <w:rPr>
          <w:rFonts w:asciiTheme="minorHAnsi" w:hAnsiTheme="minorHAnsi" w:cstheme="minorHAnsi"/>
          <w:u w:val="single"/>
        </w:rPr>
        <w:t xml:space="preserve"> resources (</w:t>
      </w:r>
      <w:r w:rsidRPr="008826E4">
        <w:rPr>
          <w:rFonts w:asciiTheme="minorHAnsi" w:hAnsiTheme="minorHAnsi" w:cstheme="minorHAnsi"/>
          <w:highlight w:val="yellow"/>
          <w:u w:val="single"/>
        </w:rPr>
        <w:t>mining</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taking</w:t>
      </w:r>
      <w:r w:rsidRPr="008826E4">
        <w:rPr>
          <w:rFonts w:asciiTheme="minorHAnsi" w:hAnsiTheme="minorHAnsi" w:cstheme="minorHAnsi"/>
          <w:u w:val="single"/>
        </w:rPr>
        <w:t xml:space="preserve"> the Chinese space </w:t>
      </w:r>
      <w:r w:rsidRPr="008826E4">
        <w:rPr>
          <w:rFonts w:asciiTheme="minorHAnsi" w:hAnsiTheme="minorHAnsi" w:cstheme="minorHAnsi"/>
          <w:highlight w:val="yellow"/>
          <w:u w:val="single"/>
        </w:rPr>
        <w:t>sector to</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new level</w:t>
      </w:r>
      <w:r w:rsidRPr="008826E4">
        <w:rPr>
          <w:rFonts w:asciiTheme="minorHAnsi" w:hAnsiTheme="minorHAnsi" w:cstheme="minorHAnsi"/>
          <w:u w:val="single"/>
        </w:rPr>
        <w:t xml:space="preserve"> with private participation.</w:t>
      </w:r>
      <w:r w:rsidRPr="008826E4">
        <w:rPr>
          <w:rFonts w:asciiTheme="minorHAnsi" w:hAnsiTheme="minorHAnsi" w:cstheme="minorHAnsi"/>
          <w:sz w:val="16"/>
        </w:rPr>
        <w:t xml:space="preserve"> While </w:t>
      </w:r>
      <w:r w:rsidRPr="008826E4">
        <w:rPr>
          <w:rFonts w:asciiTheme="minorHAnsi" w:hAnsiTheme="minorHAnsi" w:cstheme="minorHAnsi"/>
          <w:u w:val="single"/>
        </w:rPr>
        <w:t xml:space="preserve">the </w:t>
      </w:r>
      <w:r w:rsidRPr="008826E4">
        <w:rPr>
          <w:rFonts w:asciiTheme="minorHAnsi" w:hAnsiTheme="minorHAnsi" w:cstheme="minorHAnsi"/>
          <w:highlight w:val="yellow"/>
          <w:u w:val="single"/>
        </w:rPr>
        <w:t>U.S. has</w:t>
      </w:r>
      <w:r w:rsidRPr="008826E4">
        <w:rPr>
          <w:rFonts w:asciiTheme="minorHAnsi" w:hAnsiTheme="minorHAnsi" w:cstheme="minorHAnsi"/>
          <w:u w:val="single"/>
        </w:rPr>
        <w:t xml:space="preserve"> its eye on Chinese military space vehicles, it may have overlooked and </w:t>
      </w:r>
      <w:r w:rsidRPr="008826E4">
        <w:rPr>
          <w:rFonts w:asciiTheme="minorHAnsi" w:hAnsiTheme="minorHAnsi" w:cstheme="minorHAnsi"/>
          <w:highlight w:val="yellow"/>
          <w:u w:val="single"/>
        </w:rPr>
        <w:t>underestimated the impact</w:t>
      </w:r>
      <w:r w:rsidRPr="008826E4">
        <w:rPr>
          <w:rFonts w:asciiTheme="minorHAnsi" w:hAnsiTheme="minorHAnsi" w:cstheme="minorHAnsi"/>
          <w:u w:val="single"/>
        </w:rPr>
        <w:t xml:space="preserve"> that </w:t>
      </w:r>
      <w:r w:rsidRPr="008826E4">
        <w:rPr>
          <w:rFonts w:asciiTheme="minorHAnsi" w:hAnsiTheme="minorHAnsi" w:cstheme="minorHAnsi"/>
          <w:highlight w:val="yellow"/>
          <w:u w:val="single"/>
        </w:rPr>
        <w:t>the Chinese private sector</w:t>
      </w:r>
      <w:r w:rsidRPr="008826E4">
        <w:rPr>
          <w:rFonts w:asciiTheme="minorHAnsi" w:hAnsiTheme="minorHAnsi" w:cstheme="minorHAnsi"/>
          <w:u w:val="single"/>
        </w:rPr>
        <w:t xml:space="preserve"> will </w:t>
      </w:r>
      <w:r w:rsidRPr="008826E4">
        <w:rPr>
          <w:rFonts w:asciiTheme="minorHAnsi" w:hAnsiTheme="minorHAnsi" w:cstheme="minorHAnsi"/>
          <w:highlight w:val="yellow"/>
          <w:u w:val="single"/>
        </w:rPr>
        <w:t>have</w:t>
      </w:r>
      <w:r w:rsidRPr="008826E4">
        <w:rPr>
          <w:rFonts w:asciiTheme="minorHAnsi" w:hAnsiTheme="minorHAnsi" w:cstheme="minorHAnsi"/>
          <w:u w:val="single"/>
        </w:rPr>
        <w:t>.</w:t>
      </w:r>
      <w:r w:rsidRPr="008826E4">
        <w:rPr>
          <w:rFonts w:asciiTheme="minorHAnsi" w:hAnsiTheme="minorHAnsi" w:cstheme="minorHAnsi"/>
          <w:sz w:val="16"/>
        </w:rPr>
        <w:t xml:space="preserve"> </w:t>
      </w:r>
      <w:r w:rsidRPr="008826E4">
        <w:rPr>
          <w:rFonts w:asciiTheme="minorHAnsi" w:hAnsiTheme="minorHAnsi" w:cstheme="minorHAnsi"/>
          <w:highlight w:val="yellow"/>
          <w:u w:val="single"/>
        </w:rPr>
        <w:t>Hundreds of new companies</w:t>
      </w:r>
      <w:r w:rsidRPr="008826E4">
        <w:rPr>
          <w:rFonts w:asciiTheme="minorHAnsi" w:hAnsiTheme="minorHAnsi" w:cstheme="minorHAnsi"/>
          <w:u w:val="single"/>
        </w:rPr>
        <w:t xml:space="preserve"> have responded to the government's call to "start a new journey for commercial aerospace" in China. It is </w:t>
      </w:r>
      <w:r w:rsidRPr="008826E4">
        <w:rPr>
          <w:rFonts w:asciiTheme="minorHAnsi" w:hAnsiTheme="minorHAnsi" w:cstheme="minorHAnsi"/>
          <w:highlight w:val="yellow"/>
          <w:u w:val="single"/>
        </w:rPr>
        <w:t>only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matter of time until</w:t>
      </w:r>
      <w:r w:rsidRPr="008826E4">
        <w:rPr>
          <w:rFonts w:asciiTheme="minorHAnsi" w:hAnsiTheme="minorHAnsi" w:cstheme="minorHAnsi"/>
          <w:u w:val="single"/>
        </w:rPr>
        <w:t xml:space="preserve"> their </w:t>
      </w:r>
      <w:r w:rsidRPr="008826E4">
        <w:rPr>
          <w:rFonts w:asciiTheme="minorHAnsi" w:hAnsiTheme="minorHAnsi" w:cstheme="minorHAnsi"/>
          <w:highlight w:val="yellow"/>
          <w:u w:val="single"/>
        </w:rPr>
        <w:t>full</w:t>
      </w:r>
      <w:r w:rsidRPr="008826E4">
        <w:rPr>
          <w:rFonts w:asciiTheme="minorHAnsi" w:hAnsiTheme="minorHAnsi" w:cstheme="minorHAnsi"/>
          <w:u w:val="single"/>
        </w:rPr>
        <w:t xml:space="preserve"> power and </w:t>
      </w:r>
      <w:r w:rsidRPr="008826E4">
        <w:rPr>
          <w:rFonts w:asciiTheme="minorHAnsi" w:hAnsiTheme="minorHAnsi" w:cstheme="minorHAnsi"/>
          <w:highlight w:val="yellow"/>
          <w:u w:val="single"/>
        </w:rPr>
        <w:t>capabilities</w:t>
      </w:r>
      <w:r w:rsidRPr="008826E4">
        <w:rPr>
          <w:rFonts w:asciiTheme="minorHAnsi" w:hAnsiTheme="minorHAnsi" w:cstheme="minorHAnsi"/>
          <w:u w:val="single"/>
        </w:rPr>
        <w:t xml:space="preserve"> are </w:t>
      </w:r>
      <w:r w:rsidRPr="008826E4">
        <w:rPr>
          <w:rFonts w:asciiTheme="minorHAnsi" w:hAnsiTheme="minorHAnsi" w:cstheme="minorHAnsi"/>
          <w:highlight w:val="yellow"/>
          <w:u w:val="single"/>
        </w:rPr>
        <w:t>unleashed</w:t>
      </w:r>
      <w:r w:rsidRPr="008826E4">
        <w:rPr>
          <w:rFonts w:asciiTheme="minorHAnsi" w:hAnsiTheme="minorHAnsi" w:cstheme="minorHAnsi"/>
          <w:u w:val="single"/>
        </w:rPr>
        <w:t xml:space="preserve"> into space.</w:t>
      </w:r>
    </w:p>
    <w:p w14:paraId="33FECC8F"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Xi commitments, manufacturing capacity, and FDI make the CCP’s private sector integral to 21</w:t>
      </w:r>
      <w:r w:rsidRPr="008826E4">
        <w:rPr>
          <w:rFonts w:asciiTheme="minorHAnsi" w:hAnsiTheme="minorHAnsi" w:cstheme="minorHAnsi"/>
          <w:vertAlign w:val="superscript"/>
        </w:rPr>
        <w:t>st</w:t>
      </w:r>
      <w:r w:rsidRPr="008826E4">
        <w:rPr>
          <w:rFonts w:asciiTheme="minorHAnsi" w:hAnsiTheme="minorHAnsi" w:cstheme="minorHAnsi"/>
        </w:rPr>
        <w:t xml:space="preserve"> century space competition</w:t>
      </w:r>
    </w:p>
    <w:p w14:paraId="50FA496A" w14:textId="77777777" w:rsidR="00C92678" w:rsidRDefault="00C92678" w:rsidP="00C92678">
      <w:pPr>
        <w:spacing w:line="240" w:lineRule="auto"/>
        <w:rPr>
          <w:rFonts w:asciiTheme="minorHAnsi" w:hAnsiTheme="minorHAnsi" w:cstheme="minorHAnsi"/>
        </w:rPr>
      </w:pPr>
      <w:r w:rsidRPr="008826E4">
        <w:rPr>
          <w:rStyle w:val="Style13ptBold"/>
          <w:rFonts w:asciiTheme="minorHAnsi" w:hAnsiTheme="minorHAnsi" w:cstheme="minorHAnsi"/>
        </w:rPr>
        <w:t>Patel 21</w:t>
      </w:r>
      <w:r w:rsidRPr="008826E4">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826E4">
        <w:rPr>
          <w:rFonts w:asciiTheme="minorHAnsi" w:hAnsiTheme="minorHAnsi" w:cstheme="minorHAnsi"/>
        </w:rPr>
        <w:t>US“</w:t>
      </w:r>
      <w:proofErr w:type="gramEnd"/>
      <w:r w:rsidRPr="008826E4">
        <w:rPr>
          <w:rFonts w:asciiTheme="minorHAnsi" w:hAnsiTheme="minorHAnsi" w:cstheme="minorHAnsi"/>
        </w:rPr>
        <w:t>, MIT Technology Review, 1-21-2021, Available Online at https://www.technologyreview.com/2021/01/21/1016513/china-private-commercial-space-industry-dominance, accessed 1-11-2022, HKR-AR)</w:t>
      </w:r>
    </w:p>
    <w:p w14:paraId="2CDF3B94" w14:textId="77777777" w:rsidR="00C92678" w:rsidRPr="008826E4" w:rsidRDefault="00C92678" w:rsidP="00C92678">
      <w:pPr>
        <w:spacing w:line="240" w:lineRule="auto"/>
        <w:rPr>
          <w:rFonts w:asciiTheme="minorHAnsi" w:hAnsiTheme="minorHAnsi" w:cstheme="minorHAnsi"/>
          <w:u w:val="single"/>
        </w:rPr>
      </w:pPr>
      <w:r w:rsidRPr="008826E4">
        <w:rPr>
          <w:rFonts w:asciiTheme="minorHAnsi" w:hAnsiTheme="minorHAnsi" w:cstheme="minorHAnsi"/>
          <w:sz w:val="14"/>
        </w:rPr>
        <w:t xml:space="preserve">Until recently, </w:t>
      </w:r>
      <w:r w:rsidRPr="008826E4">
        <w:rPr>
          <w:rFonts w:asciiTheme="minorHAnsi" w:hAnsiTheme="minorHAnsi" w:cstheme="minorHAnsi"/>
          <w:highlight w:val="yellow"/>
          <w:u w:val="single"/>
        </w:rPr>
        <w:t>China’s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space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activity</w:t>
      </w:r>
      <w:r w:rsidRPr="008826E4">
        <w:rPr>
          <w:rFonts w:asciiTheme="minorHAnsi" w:hAnsiTheme="minorHAnsi" w:cstheme="minorHAnsi"/>
          <w:u w:val="single"/>
        </w:rPr>
        <w:t xml:space="preserve"> has </w:t>
      </w:r>
      <w:r w:rsidRPr="008826E4">
        <w:rPr>
          <w:rFonts w:asciiTheme="minorHAnsi" w:hAnsiTheme="minorHAnsi" w:cstheme="minorHAnsi"/>
          <w:highlight w:val="yellow"/>
          <w:u w:val="single"/>
        </w:rPr>
        <w:t>been</w:t>
      </w:r>
      <w:r w:rsidRPr="008826E4">
        <w:rPr>
          <w:rFonts w:asciiTheme="minorHAnsi" w:hAnsiTheme="minorHAnsi" w:cstheme="minorHAnsi"/>
          <w:u w:val="single"/>
        </w:rPr>
        <w:t xml:space="preserve"> overwhelmingly </w:t>
      </w:r>
      <w:r w:rsidRPr="008826E4">
        <w:rPr>
          <w:rFonts w:asciiTheme="minorHAnsi" w:hAnsiTheme="minorHAnsi" w:cstheme="minorHAnsi"/>
          <w:highlight w:val="yellow"/>
          <w:u w:val="single"/>
        </w:rPr>
        <w:t>dominated by</w:t>
      </w:r>
      <w:r w:rsidRPr="008826E4">
        <w:rPr>
          <w:rFonts w:asciiTheme="minorHAnsi" w:hAnsiTheme="minorHAnsi" w:cstheme="minorHAnsi"/>
          <w:u w:val="single"/>
        </w:rPr>
        <w:t xml:space="preserve"> two </w:t>
      </w:r>
      <w:r w:rsidRPr="008826E4">
        <w:rPr>
          <w:rFonts w:asciiTheme="minorHAnsi" w:hAnsiTheme="minorHAnsi" w:cstheme="minorHAnsi"/>
          <w:highlight w:val="yellow"/>
          <w:u w:val="single"/>
        </w:rPr>
        <w:t>state-owned enterprises</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the</w:t>
      </w:r>
      <w:proofErr w:type="gramEnd"/>
      <w:r w:rsidRPr="008826E4">
        <w:rPr>
          <w:rFonts w:asciiTheme="minorHAnsi" w:hAnsiTheme="minorHAnsi" w:cstheme="minorHAnsi"/>
          <w:sz w:val="14"/>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w:t>
      </w:r>
      <w:r w:rsidRPr="008826E4">
        <w:rPr>
          <w:rFonts w:asciiTheme="minorHAnsi" w:hAnsiTheme="minorHAnsi" w:cstheme="minorHAnsi"/>
          <w:highlight w:val="yellow"/>
          <w:u w:val="single"/>
        </w:rPr>
        <w:t>That all changed</w:t>
      </w:r>
      <w:r w:rsidRPr="008826E4">
        <w:rPr>
          <w:rFonts w:asciiTheme="minorHAnsi" w:hAnsiTheme="minorHAnsi" w:cstheme="minorHAnsi"/>
          <w:sz w:val="14"/>
        </w:rPr>
        <w:t xml:space="preserve"> this past decade as </w:t>
      </w:r>
      <w:r w:rsidRPr="008826E4">
        <w:rPr>
          <w:rFonts w:asciiTheme="minorHAnsi" w:hAnsiTheme="minorHAnsi" w:cstheme="minorHAnsi"/>
          <w:u w:val="single"/>
        </w:rPr>
        <w:t xml:space="preserve">the </w:t>
      </w:r>
      <w:r w:rsidRPr="008826E4">
        <w:rPr>
          <w:rFonts w:asciiTheme="minorHAnsi" w:hAnsiTheme="minorHAnsi" w:cstheme="minorHAnsi"/>
          <w:highlight w:val="yellow"/>
          <w:u w:val="single"/>
        </w:rPr>
        <w:t>costs of making sat</w:t>
      </w:r>
      <w:r w:rsidRPr="008826E4">
        <w:rPr>
          <w:rFonts w:asciiTheme="minorHAnsi" w:hAnsiTheme="minorHAnsi" w:cstheme="minorHAnsi"/>
          <w:u w:val="single"/>
        </w:rPr>
        <w:t>ellite</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launching rockets plunged</w:t>
      </w:r>
      <w:r w:rsidRPr="008826E4">
        <w:rPr>
          <w:rFonts w:asciiTheme="minorHAnsi" w:hAnsiTheme="minorHAnsi" w:cstheme="minorHAnsi"/>
          <w:u w:val="single"/>
        </w:rPr>
        <w:t xml:space="preserve">. In 2014, a year after </w:t>
      </w:r>
      <w:r w:rsidRPr="008826E4">
        <w:rPr>
          <w:rFonts w:asciiTheme="minorHAnsi" w:hAnsiTheme="minorHAnsi" w:cstheme="minorHAnsi"/>
          <w:highlight w:val="yellow"/>
          <w:u w:val="single"/>
        </w:rPr>
        <w:t>Xi</w:t>
      </w:r>
      <w:r w:rsidRPr="008826E4">
        <w:rPr>
          <w:rFonts w:asciiTheme="minorHAnsi" w:hAnsiTheme="minorHAnsi" w:cstheme="minorHAnsi"/>
          <w:u w:val="single"/>
        </w:rPr>
        <w:t xml:space="preserve"> Jinping took over as the new leader of China, the Chinese government decided to </w:t>
      </w:r>
      <w:r w:rsidRPr="008826E4">
        <w:rPr>
          <w:rFonts w:asciiTheme="minorHAnsi" w:hAnsiTheme="minorHAnsi" w:cstheme="minorHAnsi"/>
          <w:highlight w:val="yellow"/>
          <w:u w:val="single"/>
        </w:rPr>
        <w:t>treat</w:t>
      </w:r>
      <w:r w:rsidRPr="008826E4">
        <w:rPr>
          <w:rFonts w:asciiTheme="minorHAnsi" w:hAnsiTheme="minorHAnsi" w:cstheme="minorHAnsi"/>
          <w:u w:val="single"/>
        </w:rPr>
        <w:t xml:space="preserve"> civil </w:t>
      </w:r>
      <w:r w:rsidRPr="008826E4">
        <w:rPr>
          <w:rFonts w:asciiTheme="minorHAnsi" w:hAnsiTheme="minorHAnsi" w:cstheme="minorHAnsi"/>
          <w:highlight w:val="yellow"/>
          <w:u w:val="single"/>
        </w:rPr>
        <w:t>space dev</w:t>
      </w:r>
      <w:r w:rsidRPr="008826E4">
        <w:rPr>
          <w:rFonts w:asciiTheme="minorHAnsi" w:hAnsiTheme="minorHAnsi" w:cstheme="minorHAnsi"/>
          <w:u w:val="single"/>
        </w:rPr>
        <w:t xml:space="preserve">elopment </w:t>
      </w:r>
      <w:r w:rsidRPr="008826E4">
        <w:rPr>
          <w:rFonts w:asciiTheme="minorHAnsi" w:hAnsiTheme="minorHAnsi" w:cstheme="minorHAnsi"/>
          <w:highlight w:val="yellow"/>
          <w:u w:val="single"/>
        </w:rPr>
        <w:t>as</w:t>
      </w:r>
      <w:r w:rsidRPr="008826E4">
        <w:rPr>
          <w:rFonts w:asciiTheme="minorHAnsi" w:hAnsiTheme="minorHAnsi" w:cstheme="minorHAnsi"/>
          <w:u w:val="single"/>
        </w:rPr>
        <w:t xml:space="preserve"> a key </w:t>
      </w:r>
      <w:r w:rsidRPr="008826E4">
        <w:rPr>
          <w:rFonts w:asciiTheme="minorHAnsi" w:hAnsiTheme="minorHAnsi" w:cstheme="minorHAnsi"/>
          <w:highlight w:val="yellow"/>
          <w:u w:val="single"/>
        </w:rPr>
        <w:t>area of innovation</w:t>
      </w:r>
      <w:r w:rsidRPr="008826E4">
        <w:rPr>
          <w:rFonts w:asciiTheme="minorHAnsi" w:hAnsiTheme="minorHAnsi" w:cstheme="minorHAnsi"/>
          <w:u w:val="single"/>
        </w:rPr>
        <w:t xml:space="preserve">, as it had already begun doing with AI and solar power. It issued a policy directive called Document 60 that year to </w:t>
      </w:r>
      <w:r w:rsidRPr="008826E4">
        <w:rPr>
          <w:rFonts w:asciiTheme="minorHAnsi" w:hAnsiTheme="minorHAnsi" w:cstheme="minorHAnsi"/>
          <w:highlight w:val="yellow"/>
          <w:u w:val="single"/>
        </w:rPr>
        <w:t>enable</w:t>
      </w:r>
      <w:r w:rsidRPr="008826E4">
        <w:rPr>
          <w:rFonts w:asciiTheme="minorHAnsi" w:hAnsiTheme="minorHAnsi" w:cstheme="minorHAnsi"/>
          <w:u w:val="single"/>
        </w:rPr>
        <w:t xml:space="preserve"> large </w:t>
      </w:r>
      <w:r w:rsidRPr="008826E4">
        <w:rPr>
          <w:rFonts w:asciiTheme="minorHAnsi" w:hAnsiTheme="minorHAnsi" w:cstheme="minorHAnsi"/>
          <w:highlight w:val="yellow"/>
          <w:u w:val="single"/>
        </w:rPr>
        <w:t>private investment</w:t>
      </w:r>
      <w:r w:rsidRPr="008826E4">
        <w:rPr>
          <w:rFonts w:asciiTheme="minorHAnsi" w:hAnsiTheme="minorHAnsi" w:cstheme="minorHAnsi"/>
          <w:u w:val="single"/>
        </w:rPr>
        <w:t xml:space="preserve"> in companies interested in participating in the space industry. </w:t>
      </w:r>
      <w:r w:rsidRPr="008826E4">
        <w:rPr>
          <w:rFonts w:asciiTheme="minorHAnsi" w:hAnsiTheme="minorHAnsi" w:cstheme="minorHAnsi"/>
          <w:sz w:val="14"/>
        </w:rPr>
        <w:t>“</w:t>
      </w:r>
      <w:r w:rsidRPr="008826E4">
        <w:rPr>
          <w:rFonts w:asciiTheme="minorHAnsi" w:hAnsiTheme="minorHAnsi" w:cstheme="minorHAnsi"/>
          <w:u w:val="single"/>
        </w:rPr>
        <w:t xml:space="preserve">Xi’s goal was that if China has to become a critical player in technology, </w:t>
      </w:r>
      <w:r w:rsidRPr="008826E4">
        <w:rPr>
          <w:rFonts w:asciiTheme="minorHAnsi" w:hAnsiTheme="minorHAnsi" w:cstheme="minorHAnsi"/>
          <w:sz w:val="14"/>
        </w:rPr>
        <w:t>including in civil space and aerospace,</w:t>
      </w:r>
      <w:r w:rsidRPr="008826E4">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826E4">
        <w:rPr>
          <w:rFonts w:asciiTheme="minorHAnsi" w:hAnsiTheme="minorHAnsi" w:cstheme="minorHAnsi"/>
          <w:highlight w:val="yellow"/>
          <w:u w:val="single"/>
        </w:rPr>
        <w:t>taking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cue from</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American private sector</w:t>
      </w:r>
      <w:r w:rsidRPr="008826E4">
        <w:rPr>
          <w:rFonts w:asciiTheme="minorHAnsi" w:hAnsiTheme="minorHAnsi" w:cstheme="minorHAnsi"/>
          <w:u w:val="single"/>
        </w:rPr>
        <w:t xml:space="preserve"> to encourage innovation from a </w:t>
      </w:r>
      <w:r w:rsidRPr="008826E4">
        <w:rPr>
          <w:rFonts w:asciiTheme="minorHAnsi" w:hAnsiTheme="minorHAnsi" w:cstheme="minorHAnsi"/>
          <w:highlight w:val="yellow"/>
          <w:u w:val="single"/>
        </w:rPr>
        <w:t>talent pool</w:t>
      </w:r>
      <w:r w:rsidRPr="008826E4">
        <w:rPr>
          <w:rFonts w:asciiTheme="minorHAnsi" w:hAnsiTheme="minorHAnsi" w:cstheme="minorHAnsi"/>
          <w:u w:val="single"/>
        </w:rPr>
        <w:t xml:space="preserve"> that </w:t>
      </w:r>
      <w:r w:rsidRPr="008826E4">
        <w:rPr>
          <w:rFonts w:asciiTheme="minorHAnsi" w:hAnsiTheme="minorHAnsi" w:cstheme="minorHAnsi"/>
          <w:highlight w:val="yellow"/>
          <w:u w:val="single"/>
        </w:rPr>
        <w:t>extended beyond state</w:t>
      </w:r>
      <w:r w:rsidRPr="008826E4">
        <w:rPr>
          <w:rFonts w:asciiTheme="minorHAnsi" w:hAnsiTheme="minorHAnsi" w:cstheme="minorHAnsi"/>
          <w:u w:val="single"/>
        </w:rPr>
        <w:t>-funded organizations.”</w:t>
      </w:r>
      <w:r w:rsidRPr="008826E4">
        <w:rPr>
          <w:rFonts w:asciiTheme="minorHAnsi" w:hAnsiTheme="minorHAnsi" w:cstheme="minorHAnsi"/>
          <w:sz w:val="14"/>
        </w:rPr>
        <w:t xml:space="preserve"> </w:t>
      </w:r>
      <w:r w:rsidRPr="008826E4">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8826E4">
        <w:rPr>
          <w:rFonts w:asciiTheme="minorHAnsi" w:hAnsiTheme="minorHAnsi" w:cstheme="minorHAnsi"/>
          <w:sz w:val="14"/>
          <w:szCs w:val="16"/>
        </w:rPr>
        <w:t>i</w:t>
      </w:r>
      <w:proofErr w:type="spellEnd"/>
      <w:r w:rsidRPr="008826E4">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8826E4">
        <w:rPr>
          <w:rFonts w:asciiTheme="minorHAnsi" w:hAnsiTheme="minorHAnsi" w:cstheme="minorHAnsi"/>
          <w:sz w:val="14"/>
          <w:szCs w:val="16"/>
        </w:rPr>
        <w:t>LinkSpace</w:t>
      </w:r>
      <w:proofErr w:type="spellEnd"/>
      <w:r w:rsidRPr="008826E4">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8826E4">
        <w:rPr>
          <w:rFonts w:asciiTheme="minorHAnsi" w:hAnsiTheme="minorHAnsi" w:cstheme="minorHAnsi"/>
          <w:sz w:val="14"/>
          <w:szCs w:val="16"/>
        </w:rPr>
        <w:t>Spacety</w:t>
      </w:r>
      <w:proofErr w:type="spellEnd"/>
      <w:r w:rsidRPr="008826E4">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8826E4">
        <w:rPr>
          <w:rFonts w:asciiTheme="minorHAnsi" w:hAnsiTheme="minorHAnsi" w:cstheme="minorHAnsi"/>
          <w:sz w:val="14"/>
          <w:szCs w:val="16"/>
        </w:rPr>
        <w:t>Spacety</w:t>
      </w:r>
      <w:proofErr w:type="spellEnd"/>
      <w:r w:rsidRPr="008826E4">
        <w:rPr>
          <w:rFonts w:asciiTheme="minorHAnsi" w:hAnsiTheme="minorHAnsi" w:cstheme="minorHAnsi"/>
          <w:sz w:val="14"/>
          <w:szCs w:val="16"/>
        </w:rPr>
        <w:t xml:space="preserve"> wants to launch a constellation of these satellites to offer high-quality imaging at low cost. </w:t>
      </w:r>
      <w:r w:rsidRPr="008826E4">
        <w:rPr>
          <w:rFonts w:asciiTheme="minorHAnsi" w:hAnsiTheme="minorHAnsi" w:cstheme="minorHAnsi"/>
          <w:sz w:val="14"/>
        </w:rPr>
        <w:t xml:space="preserve">To a large extent, </w:t>
      </w:r>
      <w:r w:rsidRPr="008826E4">
        <w:rPr>
          <w:rFonts w:asciiTheme="minorHAnsi" w:hAnsiTheme="minorHAnsi" w:cstheme="minorHAnsi"/>
          <w:u w:val="single"/>
        </w:rPr>
        <w:t xml:space="preserve">China is following the same blueprint drawn up by the US: </w:t>
      </w:r>
      <w:r w:rsidRPr="008826E4">
        <w:rPr>
          <w:rFonts w:asciiTheme="minorHAnsi" w:hAnsiTheme="minorHAnsi" w:cstheme="minorHAnsi"/>
          <w:highlight w:val="yellow"/>
          <w:u w:val="single"/>
        </w:rPr>
        <w:t>using government contracts</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subsidies</w:t>
      </w:r>
      <w:r w:rsidRPr="008826E4">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826E4">
        <w:rPr>
          <w:rFonts w:asciiTheme="minorHAnsi" w:hAnsiTheme="minorHAnsi" w:cstheme="minorHAnsi"/>
          <w:sz w:val="14"/>
        </w:rPr>
        <w:t xml:space="preserve">Venture capital is another tried-and-true route. </w:t>
      </w:r>
      <w:r w:rsidRPr="008826E4">
        <w:rPr>
          <w:rFonts w:asciiTheme="minorHAnsi" w:hAnsiTheme="minorHAnsi" w:cstheme="minorHAnsi"/>
          <w:u w:val="single"/>
        </w:rPr>
        <w:t xml:space="preserve">The IDA report estimates that </w:t>
      </w:r>
      <w:r w:rsidRPr="008826E4">
        <w:rPr>
          <w:rFonts w:asciiTheme="minorHAnsi" w:hAnsiTheme="minorHAnsi" w:cstheme="minorHAnsi"/>
          <w:highlight w:val="yellow"/>
          <w:u w:val="single"/>
        </w:rPr>
        <w:t>VC funding</w:t>
      </w:r>
      <w:r w:rsidRPr="008826E4">
        <w:rPr>
          <w:rFonts w:asciiTheme="minorHAnsi" w:hAnsiTheme="minorHAnsi" w:cstheme="minorHAnsi"/>
          <w:u w:val="single"/>
        </w:rPr>
        <w:t xml:space="preserve"> for Chinese space companies was </w:t>
      </w:r>
      <w:r w:rsidRPr="008826E4">
        <w:rPr>
          <w:rFonts w:asciiTheme="minorHAnsi" w:hAnsiTheme="minorHAnsi" w:cstheme="minorHAnsi"/>
          <w:highlight w:val="yellow"/>
          <w:u w:val="single"/>
        </w:rPr>
        <w:t>up to $516 million</w:t>
      </w:r>
      <w:r w:rsidRPr="008826E4">
        <w:rPr>
          <w:rFonts w:asciiTheme="minorHAnsi" w:hAnsiTheme="minorHAnsi" w:cstheme="minorHAnsi"/>
          <w:u w:val="single"/>
        </w:rPr>
        <w:t xml:space="preserve"> in 2018—far shy of the $2.2 billion American companies raised, but nothing to scoff at for an industry that really only began seven years ago. At least 42 companies had no known government funding. </w:t>
      </w:r>
      <w:r w:rsidRPr="008826E4">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826E4">
        <w:rPr>
          <w:rFonts w:asciiTheme="minorHAnsi" w:hAnsiTheme="minorHAnsi" w:cstheme="minorHAnsi"/>
          <w:u w:val="single"/>
        </w:rPr>
        <w:t xml:space="preserve">There’s also one advantage specific to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manufacturing</w:t>
      </w:r>
      <w:r w:rsidRPr="008826E4">
        <w:rPr>
          <w:rFonts w:asciiTheme="minorHAnsi" w:hAnsiTheme="minorHAnsi" w:cstheme="minorHAnsi"/>
          <w:u w:val="single"/>
        </w:rPr>
        <w:t xml:space="preserve">. </w:t>
      </w:r>
      <w:r w:rsidRPr="008826E4">
        <w:rPr>
          <w:rFonts w:asciiTheme="minorHAnsi" w:hAnsiTheme="minorHAnsi" w:cstheme="minorHAnsi"/>
          <w:sz w:val="14"/>
        </w:rPr>
        <w:t xml:space="preserve">“What is the best country to trust for manufacturing needs?” asks James Zheng, the CEO of </w:t>
      </w:r>
      <w:proofErr w:type="spellStart"/>
      <w:r w:rsidRPr="008826E4">
        <w:rPr>
          <w:rFonts w:asciiTheme="minorHAnsi" w:hAnsiTheme="minorHAnsi" w:cstheme="minorHAnsi"/>
          <w:sz w:val="14"/>
        </w:rPr>
        <w:t>Spacety’s</w:t>
      </w:r>
      <w:proofErr w:type="spellEnd"/>
      <w:r w:rsidRPr="008826E4">
        <w:rPr>
          <w:rFonts w:asciiTheme="minorHAnsi" w:hAnsiTheme="minorHAnsi" w:cstheme="minorHAnsi"/>
          <w:sz w:val="14"/>
        </w:rPr>
        <w:t xml:space="preserve"> Luxembourg headquarters. “It’s China.</w:t>
      </w:r>
      <w:r w:rsidRPr="008826E4">
        <w:rPr>
          <w:rFonts w:asciiTheme="minorHAnsi" w:hAnsiTheme="minorHAnsi" w:cstheme="minorHAnsi"/>
          <w:u w:val="single"/>
        </w:rPr>
        <w:t xml:space="preserve"> It’s the manufacturing </w:t>
      </w:r>
      <w:r w:rsidRPr="008826E4">
        <w:rPr>
          <w:rFonts w:asciiTheme="minorHAnsi" w:hAnsiTheme="minorHAnsi" w:cstheme="minorHAnsi"/>
          <w:highlight w:val="yellow"/>
          <w:u w:val="single"/>
        </w:rPr>
        <w:t>center</w:t>
      </w:r>
      <w:r w:rsidRPr="008826E4">
        <w:rPr>
          <w:rFonts w:asciiTheme="minorHAnsi" w:hAnsiTheme="minorHAnsi" w:cstheme="minorHAnsi"/>
          <w:u w:val="single"/>
        </w:rPr>
        <w:t xml:space="preserve"> of the world.” Zheng believes the country </w:t>
      </w:r>
      <w:r w:rsidRPr="008826E4">
        <w:rPr>
          <w:rFonts w:asciiTheme="minorHAnsi" w:hAnsiTheme="minorHAnsi" w:cstheme="minorHAnsi"/>
          <w:highlight w:val="yellow"/>
          <w:u w:val="single"/>
        </w:rPr>
        <w:t>is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in 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better position</w:t>
      </w:r>
      <w:r w:rsidRPr="008826E4">
        <w:rPr>
          <w:rFonts w:asciiTheme="minorHAnsi" w:hAnsiTheme="minorHAnsi" w:cstheme="minorHAnsi"/>
          <w:u w:val="single"/>
        </w:rPr>
        <w:t xml:space="preserve"> than any other </w:t>
      </w:r>
      <w:r w:rsidRPr="008826E4">
        <w:rPr>
          <w:rFonts w:asciiTheme="minorHAnsi" w:hAnsiTheme="minorHAnsi" w:cstheme="minorHAnsi"/>
          <w:highlight w:val="yellow"/>
          <w:u w:val="single"/>
        </w:rPr>
        <w:t>to take advantage of</w:t>
      </w:r>
      <w:r w:rsidRPr="008826E4">
        <w:rPr>
          <w:rFonts w:asciiTheme="minorHAnsi" w:hAnsiTheme="minorHAnsi" w:cstheme="minorHAnsi"/>
          <w:u w:val="single"/>
        </w:rPr>
        <w:t xml:space="preserve"> the space industry’s </w:t>
      </w:r>
      <w:r w:rsidRPr="008826E4">
        <w:rPr>
          <w:rFonts w:asciiTheme="minorHAnsi" w:hAnsiTheme="minorHAnsi" w:cstheme="minorHAnsi"/>
          <w:highlight w:val="yellow"/>
          <w:u w:val="single"/>
        </w:rPr>
        <w:t>new need for</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mass production of satellites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rockets</w:t>
      </w:r>
      <w:r w:rsidRPr="008826E4">
        <w:rPr>
          <w:rFonts w:asciiTheme="minorHAnsi" w:hAnsiTheme="minorHAnsi" w:cstheme="minorHAnsi"/>
          <w:u w:val="single"/>
        </w:rPr>
        <w:t xml:space="preserve"> alike. </w:t>
      </w:r>
      <w:r w:rsidRPr="008826E4">
        <w:rPr>
          <w:rFonts w:asciiTheme="minorHAnsi" w:hAnsiTheme="minorHAnsi" w:cstheme="minorHAnsi"/>
          <w:sz w:val="14"/>
        </w:rPr>
        <w:t xml:space="preserve">Making friends </w:t>
      </w:r>
      <w:proofErr w:type="gramStart"/>
      <w:r w:rsidRPr="008826E4">
        <w:rPr>
          <w:rFonts w:asciiTheme="minorHAnsi" w:hAnsiTheme="minorHAnsi" w:cstheme="minorHAnsi"/>
          <w:u w:val="single"/>
        </w:rPr>
        <w:t>The</w:t>
      </w:r>
      <w:proofErr w:type="gramEnd"/>
      <w:r w:rsidRPr="008826E4">
        <w:rPr>
          <w:rFonts w:asciiTheme="minorHAnsi" w:hAnsiTheme="minorHAnsi" w:cstheme="minorHAnsi"/>
          <w:u w:val="single"/>
        </w:rPr>
        <w:t xml:space="preserve"> most critical strategic reason to encourage a private space sector is to create </w:t>
      </w:r>
      <w:r w:rsidRPr="008826E4">
        <w:rPr>
          <w:rFonts w:asciiTheme="minorHAnsi" w:hAnsiTheme="minorHAnsi" w:cstheme="minorHAnsi"/>
          <w:highlight w:val="yellow"/>
          <w:u w:val="single"/>
        </w:rPr>
        <w:t>opportunities for international collaboration</w:t>
      </w:r>
      <w:r w:rsidRPr="008826E4">
        <w:rPr>
          <w:rFonts w:asciiTheme="minorHAnsi" w:hAnsiTheme="minorHAnsi" w:cstheme="minorHAnsi"/>
          <w:u w:val="single"/>
        </w:rPr>
        <w:t xml:space="preserve">—particularly to </w:t>
      </w:r>
      <w:r w:rsidRPr="008826E4">
        <w:rPr>
          <w:rFonts w:asciiTheme="minorHAnsi" w:hAnsiTheme="minorHAnsi" w:cstheme="minorHAnsi"/>
          <w:highlight w:val="yellow"/>
          <w:u w:val="single"/>
        </w:rPr>
        <w:t>attract customers wary of</w:t>
      </w:r>
      <w:r w:rsidRPr="008826E4">
        <w:rPr>
          <w:rFonts w:asciiTheme="minorHAnsi" w:hAnsiTheme="minorHAnsi" w:cstheme="minorHAnsi"/>
          <w:u w:val="single"/>
        </w:rPr>
        <w:t xml:space="preserve"> being seen to </w:t>
      </w:r>
      <w:r w:rsidRPr="008826E4">
        <w:rPr>
          <w:rFonts w:asciiTheme="minorHAnsi" w:hAnsiTheme="minorHAnsi" w:cstheme="minorHAnsi"/>
          <w:highlight w:val="yellow"/>
          <w:u w:val="single"/>
        </w:rPr>
        <w:t>mix with</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Chinese government</w:t>
      </w:r>
      <w:r w:rsidRPr="008826E4">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8826E4">
        <w:rPr>
          <w:rFonts w:asciiTheme="minorHAnsi" w:hAnsiTheme="minorHAnsi" w:cstheme="minorHAnsi"/>
          <w:highlight w:val="yellow"/>
          <w:u w:val="single"/>
        </w:rPr>
        <w:t>aimed</w:t>
      </w:r>
      <w:r w:rsidRPr="008826E4">
        <w:rPr>
          <w:rFonts w:asciiTheme="minorHAnsi" w:hAnsiTheme="minorHAnsi" w:cstheme="minorHAnsi"/>
          <w:u w:val="single"/>
        </w:rPr>
        <w:t xml:space="preserve"> not just at promoting technological innovation, but also </w:t>
      </w:r>
      <w:r w:rsidRPr="008826E4">
        <w:rPr>
          <w:rFonts w:asciiTheme="minorHAnsi" w:hAnsiTheme="minorHAnsi" w:cstheme="minorHAnsi"/>
          <w:highlight w:val="yellow"/>
          <w:u w:val="single"/>
        </w:rPr>
        <w:t>at drawing in foreign investment</w:t>
      </w:r>
      <w:r w:rsidRPr="008826E4">
        <w:rPr>
          <w:rFonts w:asciiTheme="minorHAnsi" w:hAnsiTheme="minorHAnsi" w:cstheme="minorHAnsi"/>
          <w:u w:val="single"/>
        </w:rPr>
        <w:t xml:space="preserve"> and </w:t>
      </w:r>
      <w:r w:rsidRPr="008826E4">
        <w:rPr>
          <w:rFonts w:asciiTheme="minorHAnsi" w:hAnsiTheme="minorHAnsi" w:cstheme="minorHAnsi"/>
          <w:highlight w:val="yellow"/>
          <w:u w:val="single"/>
        </w:rPr>
        <w:t>maximizing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customer base beyond</w:t>
      </w:r>
      <w:r w:rsidRPr="008826E4">
        <w:rPr>
          <w:rFonts w:asciiTheme="minorHAnsi" w:hAnsiTheme="minorHAnsi" w:cstheme="minorHAnsi"/>
          <w:u w:val="single"/>
        </w:rPr>
        <w:t xml:space="preserve"> Chinese </w:t>
      </w:r>
      <w:r w:rsidRPr="008826E4">
        <w:rPr>
          <w:rFonts w:asciiTheme="minorHAnsi" w:hAnsiTheme="minorHAnsi" w:cstheme="minorHAnsi"/>
          <w:highlight w:val="yellow"/>
          <w:u w:val="single"/>
        </w:rPr>
        <w:t>borders</w:t>
      </w:r>
      <w:r w:rsidRPr="008826E4">
        <w:rPr>
          <w:rFonts w:asciiTheme="minorHAnsi" w:hAnsiTheme="minorHAnsi" w:cstheme="minorHAnsi"/>
          <w:u w:val="single"/>
        </w:rPr>
        <w:t xml:space="preserve">. </w:t>
      </w:r>
      <w:r w:rsidRPr="008826E4">
        <w:rPr>
          <w:rFonts w:asciiTheme="minorHAnsi" w:hAnsiTheme="minorHAnsi" w:cstheme="minorHAnsi"/>
          <w:b/>
          <w:bCs/>
          <w:u w:val="single"/>
        </w:rPr>
        <w:t>“China realizes there are certain things they cannot get on their own,”</w:t>
      </w:r>
      <w:r w:rsidRPr="008826E4">
        <w:rPr>
          <w:rFonts w:asciiTheme="minorHAnsi" w:hAnsiTheme="minorHAnsi" w:cstheme="minorHAnsi"/>
          <w:u w:val="single"/>
        </w:rPr>
        <w:t xml:space="preserve"> </w:t>
      </w:r>
      <w:r w:rsidRPr="008826E4">
        <w:rPr>
          <w:rFonts w:asciiTheme="minorHAnsi" w:hAnsiTheme="minorHAnsi" w:cstheme="minorHAnsi"/>
          <w:sz w:val="14"/>
        </w:rPr>
        <w:t>says Frans von der Dunk, a space policy expert at the University of Nebraska–Lincoln</w:t>
      </w:r>
      <w:r w:rsidRPr="008826E4">
        <w:rPr>
          <w:rFonts w:asciiTheme="minorHAnsi" w:hAnsiTheme="minorHAnsi" w:cstheme="minorHAnsi"/>
          <w:u w:val="single"/>
        </w:rPr>
        <w:t xml:space="preserve">. Chinese companies like </w:t>
      </w:r>
      <w:proofErr w:type="spellStart"/>
      <w:r w:rsidRPr="008826E4">
        <w:rPr>
          <w:rFonts w:asciiTheme="minorHAnsi" w:hAnsiTheme="minorHAnsi" w:cstheme="minorHAnsi"/>
          <w:u w:val="single"/>
        </w:rPr>
        <w:t>LandSpace</w:t>
      </w:r>
      <w:proofErr w:type="spellEnd"/>
      <w:r w:rsidRPr="008826E4">
        <w:rPr>
          <w:rFonts w:asciiTheme="minorHAnsi" w:hAnsiTheme="minorHAnsi" w:cstheme="minorHAnsi"/>
          <w:u w:val="single"/>
        </w:rPr>
        <w:t xml:space="preserve"> and </w:t>
      </w:r>
      <w:proofErr w:type="spellStart"/>
      <w:r w:rsidRPr="008826E4">
        <w:rPr>
          <w:rFonts w:asciiTheme="minorHAnsi" w:hAnsiTheme="minorHAnsi" w:cstheme="minorHAnsi"/>
          <w:u w:val="single"/>
        </w:rPr>
        <w:t>MinoSpace</w:t>
      </w:r>
      <w:proofErr w:type="spellEnd"/>
      <w:r w:rsidRPr="008826E4">
        <w:rPr>
          <w:rFonts w:asciiTheme="minorHAnsi" w:hAnsiTheme="minorHAnsi" w:cstheme="minorHAnsi"/>
          <w:u w:val="single"/>
        </w:rPr>
        <w:t xml:space="preserve"> have worked to accrue funding through foreign investment, </w:t>
      </w:r>
      <w:r w:rsidRPr="008826E4">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826E4">
        <w:rPr>
          <w:rFonts w:asciiTheme="minorHAnsi" w:hAnsiTheme="minorHAnsi" w:cstheme="minorHAnsi"/>
          <w:u w:val="single"/>
        </w:rPr>
        <w:t xml:space="preserve"> Foreign investment also makes it </w:t>
      </w:r>
      <w:r w:rsidRPr="008826E4">
        <w:rPr>
          <w:rFonts w:asciiTheme="minorHAnsi" w:hAnsiTheme="minorHAnsi" w:cstheme="minorHAnsi"/>
          <w:highlight w:val="yellow"/>
          <w:u w:val="single"/>
        </w:rPr>
        <w:t>easier to compete on</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global scale</w:t>
      </w:r>
      <w:r w:rsidRPr="008826E4">
        <w:rPr>
          <w:rFonts w:asciiTheme="minorHAnsi" w:hAnsiTheme="minorHAnsi" w:cstheme="minorHAnsi"/>
          <w:u w:val="single"/>
        </w:rPr>
        <w:t xml:space="preserve">: you’re </w:t>
      </w:r>
      <w:r w:rsidRPr="008826E4">
        <w:rPr>
          <w:rFonts w:asciiTheme="minorHAnsi" w:hAnsiTheme="minorHAnsi" w:cstheme="minorHAnsi"/>
          <w:highlight w:val="yellow"/>
          <w:u w:val="single"/>
        </w:rPr>
        <w:t>taking on clients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around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the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world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launching from other countries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bringing talent from outside</w:t>
      </w:r>
      <w:r w:rsidRPr="008826E4">
        <w:rPr>
          <w:rFonts w:asciiTheme="minorHAnsi" w:hAnsiTheme="minorHAnsi" w:cstheme="minorHAnsi"/>
          <w:u w:val="single"/>
        </w:rPr>
        <w:t xml:space="preserve"> China.</w:t>
      </w:r>
    </w:p>
    <w:p w14:paraId="0AFD6EF7"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China will long-term outpace the US in space – mining, first-mover advantage, lunar projects</w:t>
      </w:r>
    </w:p>
    <w:p w14:paraId="3796B72C" w14:textId="77777777" w:rsidR="00C92678" w:rsidRPr="008826E4" w:rsidRDefault="00C92678" w:rsidP="00C92678">
      <w:pPr>
        <w:spacing w:line="240" w:lineRule="auto"/>
        <w:rPr>
          <w:rFonts w:asciiTheme="minorHAnsi" w:hAnsiTheme="minorHAnsi" w:cstheme="minorHAnsi"/>
        </w:rPr>
      </w:pPr>
      <w:r w:rsidRPr="008826E4">
        <w:rPr>
          <w:rStyle w:val="Style13ptBold"/>
          <w:rFonts w:asciiTheme="minorHAnsi" w:hAnsiTheme="minorHAnsi" w:cstheme="minorHAnsi"/>
        </w:rPr>
        <w:t>Fabian 21</w:t>
      </w:r>
      <w:r w:rsidRPr="008826E4">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8826E4">
        <w:rPr>
          <w:rFonts w:asciiTheme="minorHAnsi" w:hAnsiTheme="minorHAnsi" w:cstheme="minorHAnsi"/>
        </w:rPr>
        <w:t>. ,</w:t>
      </w:r>
      <w:proofErr w:type="gramEnd"/>
      <w:r w:rsidRPr="008826E4">
        <w:rPr>
          <w:rFonts w:asciiTheme="minorHAnsi" w:hAnsiTheme="minorHAnsi" w:cstheme="minorHAnsi"/>
        </w:rPr>
        <w:t xml:space="preserve"> “A call to action for strategic space competition with China“, </w:t>
      </w:r>
      <w:proofErr w:type="spellStart"/>
      <w:r w:rsidRPr="008826E4">
        <w:rPr>
          <w:rFonts w:asciiTheme="minorHAnsi" w:hAnsiTheme="minorHAnsi" w:cstheme="minorHAnsi"/>
        </w:rPr>
        <w:t>TheHill</w:t>
      </w:r>
      <w:proofErr w:type="spellEnd"/>
      <w:r w:rsidRPr="008826E4">
        <w:rPr>
          <w:rFonts w:asciiTheme="minorHAnsi" w:hAnsiTheme="minorHAnsi" w:cstheme="minorHAnsi"/>
        </w:rPr>
        <w:t>, 6-22-2021, Available Online at https://thehill.com/opinion/national-security/558979-a-call-to-action-for-strategic-space-competition-with-china?rl=1, accessed 1-12-2022, HKR-AR)</w:t>
      </w:r>
    </w:p>
    <w:p w14:paraId="2BFDEABA" w14:textId="77777777" w:rsidR="00C92678" w:rsidRPr="008826E4" w:rsidRDefault="00C92678" w:rsidP="00C92678">
      <w:pPr>
        <w:spacing w:line="240" w:lineRule="auto"/>
        <w:rPr>
          <w:rFonts w:asciiTheme="minorHAnsi" w:hAnsiTheme="minorHAnsi" w:cstheme="minorHAnsi"/>
          <w:u w:val="single"/>
        </w:rPr>
      </w:pPr>
      <w:r w:rsidRPr="008826E4">
        <w:rPr>
          <w:rFonts w:asciiTheme="minorHAnsi" w:hAnsiTheme="minorHAnsi" w:cstheme="minorHAnsi"/>
          <w:sz w:val="16"/>
        </w:rPr>
        <w:t xml:space="preserve">To compete with China’s space power, the United States needs ambitious visions, not business as usual.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aims to be a dominant space power by 2045, raising concerns that it seeks to establish itself as a </w:t>
      </w:r>
      <w:r w:rsidRPr="008826E4">
        <w:rPr>
          <w:rFonts w:asciiTheme="minorHAnsi" w:hAnsiTheme="minorHAnsi" w:cstheme="minorHAnsi"/>
          <w:highlight w:val="yellow"/>
          <w:u w:val="single"/>
        </w:rPr>
        <w:t>space hegemon</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meteoric rise</w:t>
      </w:r>
      <w:r w:rsidRPr="008826E4">
        <w:rPr>
          <w:rFonts w:asciiTheme="minorHAnsi" w:hAnsiTheme="minorHAnsi" w:cstheme="minorHAnsi"/>
          <w:u w:val="single"/>
        </w:rPr>
        <w:t xml:space="preserve"> of China’s space program and its lofty ambitions </w:t>
      </w:r>
      <w:r w:rsidRPr="008826E4">
        <w:rPr>
          <w:rFonts w:asciiTheme="minorHAnsi" w:hAnsiTheme="minorHAnsi" w:cstheme="minorHAnsi"/>
          <w:highlight w:val="yellow"/>
          <w:u w:val="single"/>
        </w:rPr>
        <w:t>could result in</w:t>
      </w:r>
      <w:r w:rsidRPr="008826E4">
        <w:rPr>
          <w:rFonts w:asciiTheme="minorHAnsi" w:hAnsiTheme="minorHAnsi" w:cstheme="minorHAnsi"/>
          <w:u w:val="single"/>
        </w:rPr>
        <w:t xml:space="preserve"> China </w:t>
      </w:r>
      <w:r w:rsidRPr="008826E4">
        <w:rPr>
          <w:rFonts w:asciiTheme="minorHAnsi" w:hAnsiTheme="minorHAnsi" w:cstheme="minorHAnsi"/>
          <w:highlight w:val="yellow"/>
          <w:u w:val="single"/>
        </w:rPr>
        <w:t>outpacing the U</w:t>
      </w:r>
      <w:r w:rsidRPr="008826E4">
        <w:rPr>
          <w:rFonts w:asciiTheme="minorHAnsi" w:hAnsiTheme="minorHAnsi" w:cstheme="minorHAnsi"/>
          <w:u w:val="single"/>
        </w:rPr>
        <w:t xml:space="preserve">nited </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tates in space. </w:t>
      </w:r>
      <w:r w:rsidRPr="008826E4">
        <w:rPr>
          <w:rFonts w:asciiTheme="minorHAnsi" w:hAnsiTheme="minorHAnsi" w:cstheme="minorHAnsi"/>
          <w:highlight w:val="yellow"/>
          <w:u w:val="single"/>
        </w:rPr>
        <w:t>China</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understands</w:t>
      </w:r>
      <w:r w:rsidRPr="008826E4">
        <w:rPr>
          <w:rFonts w:asciiTheme="minorHAnsi" w:hAnsiTheme="minorHAnsi" w:cstheme="minorHAnsi"/>
          <w:u w:val="single"/>
        </w:rPr>
        <w:t xml:space="preserve"> that a vibrant </w:t>
      </w:r>
      <w:r w:rsidRPr="008826E4">
        <w:rPr>
          <w:rFonts w:asciiTheme="minorHAnsi" w:hAnsiTheme="minorHAnsi" w:cstheme="minorHAnsi"/>
          <w:highlight w:val="yellow"/>
          <w:u w:val="single"/>
        </w:rPr>
        <w:t xml:space="preserve">space </w:t>
      </w:r>
      <w:r w:rsidRPr="008826E4">
        <w:rPr>
          <w:rFonts w:asciiTheme="minorHAnsi" w:hAnsiTheme="minorHAnsi" w:cstheme="minorHAnsi"/>
          <w:u w:val="single"/>
        </w:rPr>
        <w:t xml:space="preserve">industry is </w:t>
      </w:r>
      <w:r w:rsidRPr="008826E4">
        <w:rPr>
          <w:rFonts w:asciiTheme="minorHAnsi" w:hAnsiTheme="minorHAnsi" w:cstheme="minorHAnsi"/>
          <w:highlight w:val="yellow"/>
          <w:u w:val="single"/>
        </w:rPr>
        <w:t>critical</w:t>
      </w:r>
      <w:r w:rsidRPr="008826E4">
        <w:rPr>
          <w:rFonts w:asciiTheme="minorHAnsi" w:hAnsiTheme="minorHAnsi" w:cstheme="minorHAnsi"/>
          <w:u w:val="single"/>
        </w:rPr>
        <w:t xml:space="preserve"> infrastructure </w:t>
      </w:r>
      <w:r w:rsidRPr="008826E4">
        <w:rPr>
          <w:rFonts w:asciiTheme="minorHAnsi" w:hAnsiTheme="minorHAnsi" w:cstheme="minorHAnsi"/>
          <w:highlight w:val="yellow"/>
          <w:u w:val="single"/>
        </w:rPr>
        <w:t>for econ</w:t>
      </w:r>
      <w:r w:rsidRPr="008826E4">
        <w:rPr>
          <w:rFonts w:asciiTheme="minorHAnsi" w:hAnsiTheme="minorHAnsi" w:cstheme="minorHAnsi"/>
          <w:u w:val="single"/>
        </w:rPr>
        <w:t xml:space="preserve">omic development, would achieve potent soft-power effects, and provide vital capabilities to Chinese </w:t>
      </w:r>
      <w:r w:rsidRPr="008826E4">
        <w:rPr>
          <w:rFonts w:asciiTheme="minorHAnsi" w:hAnsiTheme="minorHAnsi" w:cstheme="minorHAnsi"/>
          <w:highlight w:val="yellow"/>
          <w:u w:val="single"/>
        </w:rPr>
        <w:t>national security</w:t>
      </w:r>
      <w:r w:rsidRPr="008826E4">
        <w:rPr>
          <w:rFonts w:asciiTheme="minorHAnsi" w:hAnsiTheme="minorHAnsi" w:cstheme="minorHAnsi"/>
          <w:u w:val="single"/>
        </w:rPr>
        <w:t xml:space="preserve"> and economic </w:t>
      </w:r>
      <w:r w:rsidRPr="008826E4">
        <w:rPr>
          <w:rFonts w:asciiTheme="minorHAnsi" w:hAnsiTheme="minorHAnsi" w:cstheme="minorHAnsi"/>
          <w:highlight w:val="yellow"/>
          <w:u w:val="single"/>
        </w:rPr>
        <w:t>development</w:t>
      </w:r>
      <w:r w:rsidRPr="008826E4">
        <w:rPr>
          <w:rFonts w:asciiTheme="minorHAnsi" w:hAnsiTheme="minorHAnsi" w:cstheme="minorHAnsi"/>
          <w:u w:val="single"/>
        </w:rPr>
        <w:t xml:space="preserve">. </w:t>
      </w:r>
      <w:r w:rsidRPr="008826E4">
        <w:rPr>
          <w:rFonts w:asciiTheme="minorHAnsi" w:hAnsiTheme="minorHAnsi" w:cstheme="minorHAnsi"/>
          <w:sz w:val="16"/>
        </w:rPr>
        <w:t xml:space="preserve">China sent its first astronaut into orbit in 2003, yet </w:t>
      </w:r>
      <w:r w:rsidRPr="008826E4">
        <w:rPr>
          <w:rFonts w:asciiTheme="minorHAnsi" w:hAnsiTheme="minorHAnsi" w:cstheme="minorHAnsi"/>
          <w:u w:val="single"/>
        </w:rPr>
        <w:t xml:space="preserve">in 2018 </w:t>
      </w:r>
      <w:r w:rsidRPr="008826E4">
        <w:rPr>
          <w:rFonts w:asciiTheme="minorHAnsi" w:hAnsiTheme="minorHAnsi" w:cstheme="minorHAnsi"/>
          <w:highlight w:val="yellow"/>
          <w:u w:val="single"/>
        </w:rPr>
        <w:t>conducted more space-oriented op</w:t>
      </w:r>
      <w:r w:rsidRPr="008826E4">
        <w:rPr>
          <w:rFonts w:asciiTheme="minorHAnsi" w:hAnsiTheme="minorHAnsi" w:cstheme="minorHAnsi"/>
          <w:u w:val="single"/>
        </w:rPr>
        <w:t>eration</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than any</w:t>
      </w:r>
      <w:r w:rsidRPr="008826E4">
        <w:rPr>
          <w:rFonts w:asciiTheme="minorHAnsi" w:hAnsiTheme="minorHAnsi" w:cstheme="minorHAnsi"/>
          <w:u w:val="single"/>
        </w:rPr>
        <w:t xml:space="preserve"> other </w:t>
      </w:r>
      <w:r w:rsidRPr="008826E4">
        <w:rPr>
          <w:rFonts w:asciiTheme="minorHAnsi" w:hAnsiTheme="minorHAnsi" w:cstheme="minorHAnsi"/>
          <w:highlight w:val="yellow"/>
          <w:u w:val="single"/>
        </w:rPr>
        <w:t>nation</w:t>
      </w:r>
      <w:r w:rsidRPr="008826E4">
        <w:rPr>
          <w:rFonts w:asciiTheme="minorHAnsi" w:hAnsiTheme="minorHAnsi" w:cstheme="minorHAnsi"/>
          <w:u w:val="single"/>
        </w:rPr>
        <w:t xml:space="preserve">. </w:t>
      </w:r>
      <w:r w:rsidRPr="008826E4">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8826E4">
        <w:rPr>
          <w:rFonts w:asciiTheme="minorHAnsi" w:hAnsiTheme="minorHAnsi" w:cstheme="minorHAnsi"/>
          <w:sz w:val="16"/>
        </w:rPr>
        <w:t>Zhurong</w:t>
      </w:r>
      <w:proofErr w:type="spellEnd"/>
      <w:r w:rsidRPr="008826E4">
        <w:rPr>
          <w:rFonts w:asciiTheme="minorHAnsi" w:hAnsiTheme="minorHAnsi" w:cstheme="minorHAnsi"/>
          <w:sz w:val="16"/>
        </w:rPr>
        <w:t xml:space="preserve"> rover landed on the red planet surface in May. </w:t>
      </w:r>
      <w:r w:rsidRPr="008826E4">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826E4">
        <w:rPr>
          <w:rFonts w:asciiTheme="minorHAnsi" w:hAnsiTheme="minorHAnsi" w:cstheme="minorHAnsi"/>
          <w:highlight w:val="yellow"/>
          <w:u w:val="single"/>
        </w:rPr>
        <w:t>China’s space diplomacy</w:t>
      </w:r>
      <w:r w:rsidRPr="008826E4">
        <w:rPr>
          <w:rFonts w:asciiTheme="minorHAnsi" w:hAnsiTheme="minorHAnsi" w:cstheme="minorHAnsi"/>
          <w:u w:val="single"/>
        </w:rPr>
        <w:t xml:space="preserve"> and science efforts are </w:t>
      </w:r>
      <w:r w:rsidRPr="008826E4">
        <w:rPr>
          <w:rFonts w:asciiTheme="minorHAnsi" w:hAnsiTheme="minorHAnsi" w:cstheme="minorHAnsi"/>
          <w:highlight w:val="yellow"/>
          <w:u w:val="single"/>
        </w:rPr>
        <w:t>biased toward</w:t>
      </w:r>
      <w:r w:rsidRPr="008826E4">
        <w:rPr>
          <w:rFonts w:asciiTheme="minorHAnsi" w:hAnsiTheme="minorHAnsi" w:cstheme="minorHAnsi"/>
          <w:u w:val="single"/>
        </w:rPr>
        <w:t xml:space="preserve"> exploring and </w:t>
      </w:r>
      <w:r w:rsidRPr="008826E4">
        <w:rPr>
          <w:rFonts w:asciiTheme="minorHAnsi" w:hAnsiTheme="minorHAnsi" w:cstheme="minorHAnsi"/>
          <w:highlight w:val="yellow"/>
          <w:u w:val="single"/>
        </w:rPr>
        <w:t>exploiting natural resources in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near-Earth objects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on the </w:t>
      </w:r>
      <w:r w:rsidRPr="008826E4">
        <w:rPr>
          <w:rFonts w:asciiTheme="minorHAnsi" w:hAnsiTheme="minorHAnsi" w:cstheme="minorHAnsi"/>
          <w:highlight w:val="yellow"/>
          <w:u w:val="single"/>
        </w:rPr>
        <w:t>moon</w:t>
      </w:r>
      <w:r w:rsidRPr="008826E4">
        <w:rPr>
          <w:rFonts w:asciiTheme="minorHAnsi" w:hAnsiTheme="minorHAnsi" w:cstheme="minorHAnsi"/>
          <w:u w:val="single"/>
        </w:rPr>
        <w:t xml:space="preserve">. China’s behavior in space may mirror its patterns of resource nationalism on Earth — that is to say, </w:t>
      </w:r>
      <w:r w:rsidRPr="008826E4">
        <w:rPr>
          <w:rFonts w:asciiTheme="minorHAnsi" w:hAnsiTheme="minorHAnsi" w:cstheme="minorHAnsi"/>
          <w:highlight w:val="yellow"/>
          <w:u w:val="single"/>
        </w:rPr>
        <w:t xml:space="preserve">spending </w:t>
      </w:r>
      <w:r w:rsidRPr="008826E4">
        <w:rPr>
          <w:rFonts w:asciiTheme="minorHAnsi" w:hAnsiTheme="minorHAnsi" w:cstheme="minorHAnsi"/>
          <w:u w:val="single"/>
        </w:rPr>
        <w:t xml:space="preserve">incredible political and economic </w:t>
      </w:r>
      <w:r w:rsidRPr="008826E4">
        <w:rPr>
          <w:rFonts w:asciiTheme="minorHAnsi" w:hAnsiTheme="minorHAnsi" w:cstheme="minorHAnsi"/>
          <w:highlight w:val="yellow"/>
          <w:u w:val="single"/>
        </w:rPr>
        <w:t>capital to secure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exclusive access to</w:t>
      </w:r>
      <w:r w:rsidRPr="008826E4">
        <w:rPr>
          <w:rFonts w:asciiTheme="minorHAnsi" w:hAnsiTheme="minorHAnsi" w:cstheme="minorHAnsi"/>
          <w:u w:val="single"/>
        </w:rPr>
        <w:t xml:space="preserve"> strategic </w:t>
      </w:r>
      <w:r w:rsidRPr="008826E4">
        <w:rPr>
          <w:rFonts w:asciiTheme="minorHAnsi" w:hAnsiTheme="minorHAnsi" w:cstheme="minorHAnsi"/>
          <w:highlight w:val="yellow"/>
          <w:u w:val="single"/>
        </w:rPr>
        <w:t>resources</w:t>
      </w:r>
      <w:r w:rsidRPr="008826E4">
        <w:rPr>
          <w:rFonts w:asciiTheme="minorHAnsi" w:hAnsiTheme="minorHAnsi" w:cstheme="minorHAnsi"/>
          <w:u w:val="single"/>
        </w:rPr>
        <w:t xml:space="preserve">. As Earth-based resources become scarce and technology makes space-mining feasible, space will become a </w:t>
      </w:r>
      <w:r w:rsidRPr="008826E4">
        <w:rPr>
          <w:rFonts w:asciiTheme="minorHAnsi" w:hAnsiTheme="minorHAnsi" w:cstheme="minorHAnsi"/>
          <w:highlight w:val="yellow"/>
          <w:u w:val="single"/>
        </w:rPr>
        <w:t>frontier for strategic competition</w:t>
      </w:r>
      <w:r w:rsidRPr="008826E4">
        <w:rPr>
          <w:rFonts w:asciiTheme="minorHAnsi" w:hAnsiTheme="minorHAnsi" w:cstheme="minorHAnsi"/>
          <w:u w:val="single"/>
        </w:rPr>
        <w:t xml:space="preserve">, especially resource </w:t>
      </w:r>
      <w:r w:rsidRPr="008826E4">
        <w:rPr>
          <w:rFonts w:asciiTheme="minorHAnsi" w:hAnsiTheme="minorHAnsi" w:cstheme="minorHAnsi"/>
          <w:highlight w:val="yellow"/>
          <w:u w:val="single"/>
        </w:rPr>
        <w:t>nationalism</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Mining</w:t>
      </w:r>
      <w:r w:rsidRPr="008826E4">
        <w:rPr>
          <w:rFonts w:asciiTheme="minorHAnsi" w:hAnsiTheme="minorHAnsi" w:cstheme="minorHAnsi"/>
          <w:u w:val="single"/>
        </w:rPr>
        <w:t xml:space="preserve"> even </w:t>
      </w:r>
      <w:r w:rsidRPr="008826E4">
        <w:rPr>
          <w:rFonts w:asciiTheme="minorHAnsi" w:hAnsiTheme="minorHAnsi" w:cstheme="minorHAnsi"/>
          <w:highlight w:val="yellow"/>
          <w:u w:val="single"/>
        </w:rPr>
        <w:t>a single asteroid could disrupt</w:t>
      </w:r>
      <w:r w:rsidRPr="008826E4">
        <w:rPr>
          <w:rFonts w:asciiTheme="minorHAnsi" w:hAnsiTheme="minorHAnsi" w:cstheme="minorHAnsi"/>
          <w:u w:val="single"/>
        </w:rPr>
        <w:t xml:space="preserve"> global iron, nickel, platinum group metals (PGM) and </w:t>
      </w:r>
      <w:r w:rsidRPr="008826E4">
        <w:rPr>
          <w:rFonts w:asciiTheme="minorHAnsi" w:hAnsiTheme="minorHAnsi" w:cstheme="minorHAnsi"/>
          <w:highlight w:val="yellow"/>
          <w:u w:val="single"/>
        </w:rPr>
        <w:t>precious metal</w:t>
      </w:r>
      <w:r w:rsidRPr="008826E4">
        <w:rPr>
          <w:rFonts w:asciiTheme="minorHAnsi" w:hAnsiTheme="minorHAnsi" w:cstheme="minorHAnsi"/>
          <w:u w:val="single"/>
        </w:rPr>
        <w:t xml:space="preserve">-based </w:t>
      </w:r>
      <w:r w:rsidRPr="008826E4">
        <w:rPr>
          <w:rFonts w:asciiTheme="minorHAnsi" w:hAnsiTheme="minorHAnsi" w:cstheme="minorHAnsi"/>
          <w:highlight w:val="yellow"/>
          <w:u w:val="single"/>
        </w:rPr>
        <w:t>economies</w:t>
      </w:r>
      <w:r w:rsidRPr="008826E4">
        <w:rPr>
          <w:rFonts w:asciiTheme="minorHAnsi" w:hAnsiTheme="minorHAnsi" w:cstheme="minorHAnsi"/>
          <w:u w:val="single"/>
        </w:rPr>
        <w:t xml:space="preserve">, markets and industry </w:t>
      </w:r>
      <w:r w:rsidRPr="008826E4">
        <w:rPr>
          <w:rFonts w:asciiTheme="minorHAnsi" w:hAnsiTheme="minorHAnsi" w:cstheme="minorHAnsi"/>
          <w:highlight w:val="yellow"/>
          <w:u w:val="single"/>
        </w:rPr>
        <w:t>supply chains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especially if controlled by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single state</w:t>
      </w:r>
      <w:r w:rsidRPr="008826E4">
        <w:rPr>
          <w:rFonts w:asciiTheme="minorHAnsi" w:hAnsiTheme="minorHAnsi" w:cstheme="minorHAnsi"/>
          <w:u w:val="single"/>
        </w:rPr>
        <w:t xml:space="preserve"> and used for in situ manufacturing and re-supply. </w:t>
      </w:r>
      <w:r w:rsidRPr="008826E4">
        <w:rPr>
          <w:rFonts w:asciiTheme="minorHAnsi" w:hAnsiTheme="minorHAnsi" w:cstheme="minorHAnsi"/>
          <w:highlight w:val="yellow"/>
          <w:u w:val="single"/>
        </w:rPr>
        <w:t>Establishing</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presence</w:t>
      </w:r>
      <w:r w:rsidRPr="008826E4">
        <w:rPr>
          <w:rFonts w:asciiTheme="minorHAnsi" w:hAnsiTheme="minorHAnsi" w:cstheme="minorHAnsi"/>
          <w:u w:val="single"/>
        </w:rPr>
        <w:t xml:space="preserve"> in cislunar space, as China clearly intends, </w:t>
      </w:r>
      <w:r w:rsidRPr="008826E4">
        <w:rPr>
          <w:rFonts w:asciiTheme="minorHAnsi" w:hAnsiTheme="minorHAnsi" w:cstheme="minorHAnsi"/>
          <w:highlight w:val="yellow"/>
          <w:u w:val="single"/>
        </w:rPr>
        <w:t>provides</w:t>
      </w:r>
      <w:r w:rsidRPr="008826E4">
        <w:rPr>
          <w:rFonts w:asciiTheme="minorHAnsi" w:hAnsiTheme="minorHAnsi" w:cstheme="minorHAnsi"/>
          <w:u w:val="single"/>
        </w:rPr>
        <w:t xml:space="preserve"> capabilities and capacity for space mining, positioning, navigation and timing (</w:t>
      </w:r>
      <w:r w:rsidRPr="008826E4">
        <w:rPr>
          <w:rFonts w:asciiTheme="minorHAnsi" w:hAnsiTheme="minorHAnsi" w:cstheme="minorHAnsi"/>
          <w:highlight w:val="yellow"/>
          <w:u w:val="single"/>
        </w:rPr>
        <w:t>PNT</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first-mover locational advantages</w:t>
      </w:r>
      <w:r w:rsidRPr="008826E4">
        <w:rPr>
          <w:rFonts w:asciiTheme="minorHAnsi" w:hAnsiTheme="minorHAnsi" w:cstheme="minorHAnsi"/>
          <w:u w:val="single"/>
        </w:rPr>
        <w:t xml:space="preserve"> for space settlement</w:t>
      </w:r>
      <w:r w:rsidRPr="008826E4">
        <w:rPr>
          <w:rFonts w:asciiTheme="minorHAnsi" w:hAnsiTheme="minorHAnsi" w:cstheme="minorHAnsi"/>
        </w:rPr>
        <w:t xml:space="preserve">. </w:t>
      </w:r>
      <w:r w:rsidRPr="008826E4">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826E4">
        <w:rPr>
          <w:rFonts w:asciiTheme="minorHAnsi" w:hAnsiTheme="minorHAnsi" w:cstheme="minorHAnsi"/>
          <w:highlight w:val="yellow"/>
          <w:u w:val="single"/>
        </w:rPr>
        <w:t>Today’s space race</w:t>
      </w:r>
      <w:r w:rsidRPr="008826E4">
        <w:rPr>
          <w:rFonts w:asciiTheme="minorHAnsi" w:hAnsiTheme="minorHAnsi" w:cstheme="minorHAnsi"/>
          <w:u w:val="single"/>
        </w:rPr>
        <w:t xml:space="preserve"> is </w:t>
      </w:r>
      <w:r w:rsidRPr="008826E4">
        <w:rPr>
          <w:rFonts w:asciiTheme="minorHAnsi" w:hAnsiTheme="minorHAnsi" w:cstheme="minorHAnsi"/>
          <w:highlight w:val="yellow"/>
          <w:u w:val="single"/>
        </w:rPr>
        <w:t>about</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actual economics</w:t>
      </w:r>
      <w:r w:rsidRPr="008826E4">
        <w:rPr>
          <w:rFonts w:asciiTheme="minorHAnsi" w:hAnsiTheme="minorHAnsi" w:cstheme="minorHAnsi"/>
          <w:u w:val="single"/>
        </w:rPr>
        <w:t xml:space="preserve"> of space-derived capabilities, access to space </w:t>
      </w:r>
      <w:r w:rsidRPr="008826E4">
        <w:rPr>
          <w:rFonts w:asciiTheme="minorHAnsi" w:hAnsiTheme="minorHAnsi" w:cstheme="minorHAnsi"/>
          <w:highlight w:val="yellow"/>
          <w:u w:val="single"/>
        </w:rPr>
        <w:t>resources</w:t>
      </w:r>
      <w:r w:rsidRPr="008826E4">
        <w:rPr>
          <w:rFonts w:asciiTheme="minorHAnsi" w:hAnsiTheme="minorHAnsi" w:cstheme="minorHAnsi"/>
          <w:u w:val="single"/>
        </w:rPr>
        <w:t xml:space="preserve">, and the </w:t>
      </w:r>
      <w:r w:rsidRPr="008826E4">
        <w:rPr>
          <w:rFonts w:asciiTheme="minorHAnsi" w:hAnsiTheme="minorHAnsi" w:cstheme="minorHAnsi"/>
          <w:highlight w:val="yellow"/>
          <w:u w:val="single"/>
        </w:rPr>
        <w:t>technologies for acquiring</w:t>
      </w:r>
      <w:r w:rsidRPr="008826E4">
        <w:rPr>
          <w:rFonts w:asciiTheme="minorHAnsi" w:hAnsiTheme="minorHAnsi" w:cstheme="minorHAnsi"/>
          <w:u w:val="single"/>
        </w:rPr>
        <w:t xml:space="preserve"> and controlling </w:t>
      </w:r>
      <w:r w:rsidRPr="008826E4">
        <w:rPr>
          <w:rFonts w:asciiTheme="minorHAnsi" w:hAnsiTheme="minorHAnsi" w:cstheme="minorHAnsi"/>
          <w:highlight w:val="yellow"/>
          <w:u w:val="single"/>
        </w:rPr>
        <w:t>them</w:t>
      </w:r>
      <w:r w:rsidRPr="008826E4">
        <w:rPr>
          <w:rFonts w:asciiTheme="minorHAnsi" w:hAnsiTheme="minorHAnsi" w:cstheme="minorHAnsi"/>
          <w:u w:val="single"/>
        </w:rPr>
        <w:t xml:space="preserve">. The United States is at a crossroads: It can either prepare itself for this new </w:t>
      </w:r>
      <w:proofErr w:type="gramStart"/>
      <w:r w:rsidRPr="008826E4">
        <w:rPr>
          <w:rFonts w:asciiTheme="minorHAnsi" w:hAnsiTheme="minorHAnsi" w:cstheme="minorHAnsi"/>
          <w:u w:val="single"/>
        </w:rPr>
        <w:t>paradigm, or</w:t>
      </w:r>
      <w:proofErr w:type="gramEnd"/>
      <w:r w:rsidRPr="008826E4">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4722AFF2"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 xml:space="preserve">NEA scarcity and </w:t>
      </w:r>
      <w:proofErr w:type="spellStart"/>
      <w:r w:rsidRPr="008826E4">
        <w:rPr>
          <w:rFonts w:asciiTheme="minorHAnsi" w:hAnsiTheme="minorHAnsi" w:cstheme="minorHAnsi"/>
        </w:rPr>
        <w:t>ilaw</w:t>
      </w:r>
      <w:proofErr w:type="spellEnd"/>
      <w:r w:rsidRPr="008826E4">
        <w:rPr>
          <w:rFonts w:asciiTheme="minorHAnsi" w:hAnsiTheme="minorHAnsi" w:cstheme="minorHAnsi"/>
        </w:rPr>
        <w:t xml:space="preserve"> ambiguity makes US-China space competition inevitable</w:t>
      </w:r>
    </w:p>
    <w:p w14:paraId="18C4B09B" w14:textId="77777777" w:rsidR="00C92678" w:rsidRPr="008826E4" w:rsidRDefault="00C92678" w:rsidP="00C92678">
      <w:pPr>
        <w:spacing w:line="240" w:lineRule="auto"/>
        <w:rPr>
          <w:rFonts w:asciiTheme="minorHAnsi" w:hAnsiTheme="minorHAnsi" w:cstheme="minorHAnsi"/>
        </w:rPr>
      </w:pPr>
      <w:proofErr w:type="spellStart"/>
      <w:r w:rsidRPr="008826E4">
        <w:rPr>
          <w:rStyle w:val="Style13ptBold"/>
          <w:rFonts w:asciiTheme="minorHAnsi" w:hAnsiTheme="minorHAnsi" w:cstheme="minorHAnsi"/>
        </w:rPr>
        <w:t>Gautel</w:t>
      </w:r>
      <w:proofErr w:type="spellEnd"/>
      <w:r w:rsidRPr="008826E4">
        <w:rPr>
          <w:rStyle w:val="Style13ptBold"/>
          <w:rFonts w:asciiTheme="minorHAnsi" w:hAnsiTheme="minorHAnsi" w:cstheme="minorHAnsi"/>
        </w:rPr>
        <w:t xml:space="preserve"> 21</w:t>
      </w:r>
      <w:r w:rsidRPr="008826E4">
        <w:rPr>
          <w:rFonts w:asciiTheme="minorHAnsi" w:hAnsiTheme="minorHAnsi" w:cstheme="minorHAnsi"/>
        </w:rPr>
        <w:t xml:space="preserve"> — (</w:t>
      </w:r>
      <w:proofErr w:type="spellStart"/>
      <w:r w:rsidRPr="008826E4">
        <w:rPr>
          <w:rFonts w:asciiTheme="minorHAnsi" w:hAnsiTheme="minorHAnsi" w:cstheme="minorHAnsi"/>
        </w:rPr>
        <w:t>Gidon</w:t>
      </w:r>
      <w:proofErr w:type="spellEnd"/>
      <w:r w:rsidRPr="008826E4">
        <w:rPr>
          <w:rFonts w:asciiTheme="minorHAnsi" w:hAnsiTheme="minorHAnsi" w:cstheme="minorHAnsi"/>
        </w:rPr>
        <w:t xml:space="preserve"> </w:t>
      </w:r>
      <w:proofErr w:type="spellStart"/>
      <w:r w:rsidRPr="008826E4">
        <w:rPr>
          <w:rFonts w:asciiTheme="minorHAnsi" w:hAnsiTheme="minorHAnsi" w:cstheme="minorHAnsi"/>
        </w:rPr>
        <w:t>Gautel</w:t>
      </w:r>
      <w:proofErr w:type="spellEnd"/>
      <w:r w:rsidRPr="008826E4">
        <w:rPr>
          <w:rFonts w:asciiTheme="minorHAnsi" w:hAnsiTheme="minorHAnsi" w:cstheme="minorHAnsi"/>
        </w:rPr>
        <w:t xml:space="preserve"> is currently an Analyst in the space industry. He was previously the Project Coordinator of China Foresight and Project Manager of the Economic Diplomacy Commission at LSE IDEAS. </w:t>
      </w:r>
      <w:proofErr w:type="spellStart"/>
      <w:r w:rsidRPr="008826E4">
        <w:rPr>
          <w:rFonts w:asciiTheme="minorHAnsi" w:hAnsiTheme="minorHAnsi" w:cstheme="minorHAnsi"/>
        </w:rPr>
        <w:t>Gidon</w:t>
      </w:r>
      <w:proofErr w:type="spellEnd"/>
      <w:r w:rsidRPr="008826E4">
        <w:rPr>
          <w:rFonts w:asciiTheme="minorHAnsi" w:hAnsiTheme="minorHAnsi" w:cstheme="minorHAnsi"/>
        </w:rPr>
        <w:t xml:space="preserve"> holds a BSc in Government and Economics with first class </w:t>
      </w:r>
      <w:proofErr w:type="spellStart"/>
      <w:r w:rsidRPr="008826E4">
        <w:rPr>
          <w:rFonts w:asciiTheme="minorHAnsi" w:hAnsiTheme="minorHAnsi" w:cstheme="minorHAnsi"/>
        </w:rPr>
        <w:t>honours</w:t>
      </w:r>
      <w:proofErr w:type="spellEnd"/>
      <w:r w:rsidRPr="008826E4">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8826E4">
        <w:rPr>
          <w:rFonts w:asciiTheme="minorHAnsi" w:hAnsiTheme="minorHAnsi" w:cstheme="minorHAnsi"/>
        </w:rPr>
        <w:t>space“</w:t>
      </w:r>
      <w:proofErr w:type="gramEnd"/>
      <w:r w:rsidRPr="008826E4">
        <w:rPr>
          <w:rFonts w:asciiTheme="minorHAnsi" w:hAnsiTheme="minorHAnsi" w:cstheme="minorHAnsi"/>
        </w:rPr>
        <w:t>, Medium, 4-29-2021, Available Online at https://lseideas.medium.com/coordination-failure-risks-of-us-china-competition-in-space-7112ca4f4da1, accessed 1-12-2022, HKR-AR)</w:t>
      </w:r>
    </w:p>
    <w:p w14:paraId="4CB7EE0B" w14:textId="77777777" w:rsidR="00C92678" w:rsidRPr="008826E4" w:rsidRDefault="00C92678" w:rsidP="00C92678">
      <w:pPr>
        <w:spacing w:line="240" w:lineRule="auto"/>
        <w:rPr>
          <w:rFonts w:asciiTheme="minorHAnsi" w:hAnsiTheme="minorHAnsi" w:cstheme="minorHAnsi"/>
          <w:sz w:val="16"/>
        </w:rPr>
      </w:pPr>
      <w:r w:rsidRPr="008826E4">
        <w:rPr>
          <w:rFonts w:asciiTheme="minorHAnsi" w:hAnsiTheme="minorHAnsi" w:cstheme="minorHAnsi"/>
          <w:sz w:val="16"/>
        </w:rPr>
        <w:t xml:space="preserve">Finally, </w:t>
      </w:r>
      <w:r w:rsidRPr="008826E4">
        <w:rPr>
          <w:rFonts w:asciiTheme="minorHAnsi" w:hAnsiTheme="minorHAnsi" w:cstheme="minorHAnsi"/>
          <w:u w:val="single"/>
        </w:rPr>
        <w:t xml:space="preserve">a </w:t>
      </w:r>
      <w:r w:rsidRPr="008826E4">
        <w:rPr>
          <w:rFonts w:asciiTheme="minorHAnsi" w:hAnsiTheme="minorHAnsi" w:cstheme="minorHAnsi"/>
          <w:highlight w:val="yellow"/>
          <w:u w:val="single"/>
        </w:rPr>
        <w:t>lack of coordination</w:t>
      </w:r>
      <w:r w:rsidRPr="008826E4">
        <w:rPr>
          <w:rFonts w:asciiTheme="minorHAnsi" w:hAnsiTheme="minorHAnsi" w:cstheme="minorHAnsi"/>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8826E4">
        <w:rPr>
          <w:rFonts w:asciiTheme="minorHAnsi" w:hAnsiTheme="minorHAnsi" w:cstheme="minorHAnsi"/>
          <w:highlight w:val="yellow"/>
          <w:u w:val="single"/>
        </w:rPr>
        <w:t xml:space="preserve">lack of </w:t>
      </w:r>
      <w:proofErr w:type="spellStart"/>
      <w:r w:rsidRPr="008826E4">
        <w:rPr>
          <w:rFonts w:asciiTheme="minorHAnsi" w:hAnsiTheme="minorHAnsi" w:cstheme="minorHAnsi"/>
          <w:highlight w:val="yellow"/>
          <w:u w:val="single"/>
        </w:rPr>
        <w:t>standardisation</w:t>
      </w:r>
      <w:proofErr w:type="spellEnd"/>
      <w:r w:rsidRPr="008826E4">
        <w:rPr>
          <w:rFonts w:asciiTheme="minorHAnsi" w:hAnsiTheme="minorHAnsi" w:cstheme="minorHAnsi"/>
          <w:highlight w:val="yellow"/>
          <w:u w:val="single"/>
        </w:rPr>
        <w:t xml:space="preserve"> driven by</w:t>
      </w:r>
      <w:r w:rsidRPr="008826E4">
        <w:rPr>
          <w:rFonts w:asciiTheme="minorHAnsi" w:hAnsiTheme="minorHAnsi" w:cstheme="minorHAnsi"/>
          <w:u w:val="single"/>
        </w:rPr>
        <w:t xml:space="preserve"> a </w:t>
      </w:r>
      <w:r w:rsidRPr="008826E4">
        <w:rPr>
          <w:rFonts w:asciiTheme="minorHAnsi" w:hAnsiTheme="minorHAnsi" w:cstheme="minorHAnsi"/>
          <w:highlight w:val="yellow"/>
          <w:u w:val="single"/>
        </w:rPr>
        <w:t>bifurcation into geopolitical blocs</w:t>
      </w:r>
      <w:r w:rsidRPr="008826E4">
        <w:rPr>
          <w:rFonts w:asciiTheme="minorHAnsi" w:hAnsiTheme="minorHAnsi" w:cstheme="minorHAnsi"/>
          <w:u w:val="single"/>
        </w:rPr>
        <w:t xml:space="preserve"> of lunar activity. As has been pointed out, widely adopted standards of lunar exploration promise considerable </w:t>
      </w:r>
      <w:proofErr w:type="gramStart"/>
      <w:r w:rsidRPr="008826E4">
        <w:rPr>
          <w:rFonts w:asciiTheme="minorHAnsi" w:hAnsiTheme="minorHAnsi" w:cstheme="minorHAnsi"/>
          <w:u w:val="single"/>
        </w:rPr>
        <w:t>benefits[</w:t>
      </w:r>
      <w:proofErr w:type="gramEnd"/>
      <w:r w:rsidRPr="008826E4">
        <w:rPr>
          <w:rFonts w:asciiTheme="minorHAnsi" w:hAnsiTheme="minorHAnsi" w:cstheme="minorHAnsi"/>
          <w:u w:val="single"/>
        </w:rPr>
        <w:t xml:space="preserve">16]. A </w:t>
      </w:r>
      <w:proofErr w:type="spellStart"/>
      <w:r w:rsidRPr="008826E4">
        <w:rPr>
          <w:rFonts w:asciiTheme="minorHAnsi" w:hAnsiTheme="minorHAnsi" w:cstheme="minorHAnsi"/>
          <w:u w:val="single"/>
        </w:rPr>
        <w:t>balkanisation</w:t>
      </w:r>
      <w:proofErr w:type="spellEnd"/>
      <w:r w:rsidRPr="008826E4">
        <w:rPr>
          <w:rFonts w:asciiTheme="minorHAnsi" w:hAnsiTheme="minorHAnsi" w:cstheme="minorHAnsi"/>
          <w:u w:val="single"/>
        </w:rPr>
        <w:t xml:space="preserve"> of standards would do the opposite, </w:t>
      </w:r>
      <w:r w:rsidRPr="008826E4">
        <w:rPr>
          <w:rFonts w:asciiTheme="minorHAnsi" w:hAnsiTheme="minorHAnsi" w:cstheme="minorHAnsi"/>
          <w:highlight w:val="yellow"/>
          <w:u w:val="single"/>
        </w:rPr>
        <w:t>limiting</w:t>
      </w:r>
      <w:r w:rsidRPr="008826E4">
        <w:rPr>
          <w:rFonts w:asciiTheme="minorHAnsi" w:hAnsiTheme="minorHAnsi" w:cstheme="minorHAnsi"/>
          <w:u w:val="single"/>
        </w:rPr>
        <w:t xml:space="preserve"> any attempt of </w:t>
      </w:r>
      <w:r w:rsidRPr="008826E4">
        <w:rPr>
          <w:rFonts w:asciiTheme="minorHAnsi" w:hAnsiTheme="minorHAnsi" w:cstheme="minorHAnsi"/>
          <w:highlight w:val="yellow"/>
          <w:u w:val="single"/>
        </w:rPr>
        <w:t>future coop</w:t>
      </w:r>
      <w:r w:rsidRPr="008826E4">
        <w:rPr>
          <w:rFonts w:asciiTheme="minorHAnsi" w:hAnsiTheme="minorHAnsi" w:cstheme="minorHAnsi"/>
          <w:u w:val="single"/>
        </w:rPr>
        <w:t xml:space="preserve">eration in exploration and scientific </w:t>
      </w:r>
      <w:proofErr w:type="spellStart"/>
      <w:r w:rsidRPr="008826E4">
        <w:rPr>
          <w:rFonts w:asciiTheme="minorHAnsi" w:hAnsiTheme="minorHAnsi" w:cstheme="minorHAnsi"/>
          <w:u w:val="single"/>
        </w:rPr>
        <w:t>endeavour</w:t>
      </w:r>
      <w:proofErr w:type="spellEnd"/>
      <w:r w:rsidRPr="008826E4">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826E4">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826E4">
        <w:rPr>
          <w:rFonts w:asciiTheme="minorHAnsi" w:hAnsiTheme="minorHAnsi" w:cstheme="minorHAnsi"/>
          <w:u w:val="single"/>
        </w:rPr>
        <w:t xml:space="preserve"> </w:t>
      </w:r>
      <w:r w:rsidRPr="008826E4">
        <w:rPr>
          <w:rFonts w:asciiTheme="minorHAnsi" w:hAnsiTheme="minorHAnsi" w:cstheme="minorHAnsi"/>
          <w:sz w:val="16"/>
        </w:rPr>
        <w:t xml:space="preserve">Again, </w:t>
      </w:r>
      <w:r w:rsidRPr="008826E4">
        <w:rPr>
          <w:rFonts w:asciiTheme="minorHAnsi" w:hAnsiTheme="minorHAnsi" w:cstheme="minorHAnsi"/>
          <w:u w:val="single"/>
        </w:rPr>
        <w:t xml:space="preserve">the described issues are most likely to occur should terrestrial </w:t>
      </w:r>
      <w:r w:rsidRPr="008826E4">
        <w:rPr>
          <w:rFonts w:asciiTheme="minorHAnsi" w:hAnsiTheme="minorHAnsi" w:cstheme="minorHAnsi"/>
          <w:highlight w:val="yellow"/>
          <w:u w:val="single"/>
        </w:rPr>
        <w:t>geopolitical tensions</w:t>
      </w:r>
      <w:r w:rsidRPr="008826E4">
        <w:rPr>
          <w:rFonts w:asciiTheme="minorHAnsi" w:hAnsiTheme="minorHAnsi" w:cstheme="minorHAnsi"/>
          <w:u w:val="single"/>
        </w:rPr>
        <w:t xml:space="preserve"> between the US and China </w:t>
      </w:r>
      <w:r w:rsidRPr="008826E4">
        <w:rPr>
          <w:rFonts w:asciiTheme="minorHAnsi" w:hAnsiTheme="minorHAnsi" w:cstheme="minorHAnsi"/>
          <w:highlight w:val="yellow"/>
          <w:u w:val="single"/>
        </w:rPr>
        <w:t xml:space="preserve">preclude </w:t>
      </w:r>
      <w:r w:rsidRPr="008826E4">
        <w:rPr>
          <w:rFonts w:asciiTheme="minorHAnsi" w:hAnsiTheme="minorHAnsi" w:cstheme="minorHAnsi"/>
          <w:u w:val="single"/>
        </w:rPr>
        <w:t xml:space="preserve">proactive </w:t>
      </w:r>
      <w:r w:rsidRPr="008826E4">
        <w:rPr>
          <w:rFonts w:asciiTheme="minorHAnsi" w:hAnsiTheme="minorHAnsi" w:cstheme="minorHAnsi"/>
          <w:highlight w:val="yellow"/>
          <w:u w:val="single"/>
        </w:rPr>
        <w:t>coordination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info</w:t>
      </w:r>
      <w:r w:rsidRPr="008826E4">
        <w:rPr>
          <w:rFonts w:asciiTheme="minorHAnsi" w:hAnsiTheme="minorHAnsi" w:cstheme="minorHAnsi"/>
          <w:u w:val="single"/>
        </w:rPr>
        <w:t xml:space="preserve">rmation </w:t>
      </w:r>
      <w:r w:rsidRPr="008826E4">
        <w:rPr>
          <w:rFonts w:asciiTheme="minorHAnsi" w:hAnsiTheme="minorHAnsi" w:cstheme="minorHAnsi"/>
          <w:highlight w:val="yellow"/>
          <w:u w:val="single"/>
        </w:rPr>
        <w:t>sharing</w:t>
      </w:r>
      <w:r w:rsidRPr="008826E4">
        <w:rPr>
          <w:rFonts w:asciiTheme="minorHAnsi" w:hAnsiTheme="minorHAnsi" w:cstheme="minorHAnsi"/>
          <w:u w:val="single"/>
        </w:rPr>
        <w:t xml:space="preserve">. </w:t>
      </w:r>
      <w:r w:rsidRPr="008826E4">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826E4">
        <w:rPr>
          <w:rFonts w:asciiTheme="minorHAnsi" w:hAnsiTheme="minorHAnsi" w:cstheme="minorHAnsi"/>
          <w:highlight w:val="yellow"/>
          <w:u w:val="single"/>
        </w:rPr>
        <w:t>US-China coordination</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is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 xml:space="preserve">limited </w:t>
      </w:r>
      <w:r w:rsidRPr="008826E4">
        <w:rPr>
          <w:rFonts w:asciiTheme="minorHAnsi" w:hAnsiTheme="minorHAnsi" w:cstheme="minorHAnsi"/>
          <w:u w:val="single"/>
        </w:rPr>
        <w:t xml:space="preserve">by the Wolf Amendment, </w:t>
      </w:r>
      <w:r w:rsidRPr="008826E4">
        <w:rPr>
          <w:rFonts w:asciiTheme="minorHAnsi" w:hAnsiTheme="minorHAnsi" w:cstheme="minorHAnsi"/>
          <w:sz w:val="16"/>
        </w:rPr>
        <w:t xml:space="preserve">it is not wholly precluded, as indicated by NASA’s monitoring of the </w:t>
      </w:r>
      <w:proofErr w:type="spellStart"/>
      <w:r w:rsidRPr="008826E4">
        <w:rPr>
          <w:rFonts w:asciiTheme="minorHAnsi" w:hAnsiTheme="minorHAnsi" w:cstheme="minorHAnsi"/>
          <w:sz w:val="16"/>
        </w:rPr>
        <w:t>Chang’e</w:t>
      </w:r>
      <w:proofErr w:type="spellEnd"/>
      <w:r w:rsidRPr="008826E4">
        <w:rPr>
          <w:rFonts w:asciiTheme="minorHAnsi" w:hAnsiTheme="minorHAnsi" w:cstheme="minorHAnsi"/>
          <w:sz w:val="16"/>
        </w:rPr>
        <w:t xml:space="preserve"> 4 mission, </w:t>
      </w:r>
      <w:proofErr w:type="spellStart"/>
      <w:r w:rsidRPr="008826E4">
        <w:rPr>
          <w:rFonts w:asciiTheme="minorHAnsi" w:hAnsiTheme="minorHAnsi" w:cstheme="minorHAnsi"/>
          <w:sz w:val="16"/>
        </w:rPr>
        <w:t>utilising</w:t>
      </w:r>
      <w:proofErr w:type="spellEnd"/>
      <w:r w:rsidRPr="008826E4">
        <w:rPr>
          <w:rFonts w:asciiTheme="minorHAnsi" w:hAnsiTheme="minorHAnsi" w:cstheme="minorHAnsi"/>
          <w:sz w:val="16"/>
        </w:rPr>
        <w:t xml:space="preserve"> the Lunar Reconnaissance </w:t>
      </w:r>
      <w:proofErr w:type="gramStart"/>
      <w:r w:rsidRPr="008826E4">
        <w:rPr>
          <w:rFonts w:asciiTheme="minorHAnsi" w:hAnsiTheme="minorHAnsi" w:cstheme="minorHAnsi"/>
          <w:sz w:val="16"/>
        </w:rPr>
        <w:t>Orbiter[</w:t>
      </w:r>
      <w:proofErr w:type="gramEnd"/>
      <w:r w:rsidRPr="008826E4">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826E4">
        <w:rPr>
          <w:rFonts w:asciiTheme="minorHAnsi" w:hAnsiTheme="minorHAnsi" w:cstheme="minorHAnsi"/>
          <w:u w:val="single"/>
        </w:rPr>
        <w:t xml:space="preserve"> </w:t>
      </w:r>
      <w:r w:rsidRPr="008826E4">
        <w:rPr>
          <w:rFonts w:asciiTheme="minorHAnsi" w:hAnsiTheme="minorHAnsi" w:cstheme="minorHAnsi"/>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8826E4">
        <w:rPr>
          <w:rFonts w:asciiTheme="minorHAnsi" w:hAnsiTheme="minorHAnsi" w:cstheme="minorHAnsi"/>
          <w:u w:val="single"/>
        </w:rPr>
        <w:t xml:space="preserve">, it is incumbent upon national governments allied to the US to </w:t>
      </w:r>
      <w:proofErr w:type="spellStart"/>
      <w:r w:rsidRPr="008826E4">
        <w:rPr>
          <w:rFonts w:asciiTheme="minorHAnsi" w:hAnsiTheme="minorHAnsi" w:cstheme="minorHAnsi"/>
          <w:u w:val="single"/>
        </w:rPr>
        <w:t>recognise</w:t>
      </w:r>
      <w:proofErr w:type="spellEnd"/>
      <w:r w:rsidRPr="008826E4">
        <w:rPr>
          <w:rFonts w:asciiTheme="minorHAnsi" w:hAnsiTheme="minorHAnsi" w:cstheme="minorHAnsi"/>
          <w:u w:val="single"/>
        </w:rPr>
        <w:t xml:space="preserve"> these flashpoints and spearhead broader policy responses to proactively support coordination and the activities of their diplomats at the UN. </w:t>
      </w:r>
      <w:r w:rsidRPr="008826E4">
        <w:rPr>
          <w:rFonts w:asciiTheme="minorHAnsi" w:hAnsiTheme="minorHAnsi" w:cstheme="minorHAnsi"/>
          <w:sz w:val="16"/>
        </w:rPr>
        <w:t>The UK government, whose diplomats already play a major role in coordinating international space activities, must lend them its full support.</w:t>
      </w:r>
      <w:r w:rsidRPr="008826E4">
        <w:rPr>
          <w:rFonts w:asciiTheme="minorHAnsi" w:hAnsiTheme="minorHAnsi" w:cstheme="minorHAnsi"/>
          <w:u w:val="single"/>
        </w:rPr>
        <w:t xml:space="preserve"> Beyond the moon, the issue of geographically concentrated sites of interest is only likely to prevail. While space is boundless, </w:t>
      </w:r>
      <w:r w:rsidRPr="008826E4">
        <w:rPr>
          <w:rFonts w:asciiTheme="minorHAnsi" w:hAnsiTheme="minorHAnsi" w:cstheme="minorHAnsi"/>
          <w:highlight w:val="yellow"/>
          <w:u w:val="single"/>
        </w:rPr>
        <w:t>areas of economic</w:t>
      </w:r>
      <w:r w:rsidRPr="008826E4">
        <w:rPr>
          <w:rFonts w:asciiTheme="minorHAnsi" w:hAnsiTheme="minorHAnsi" w:cstheme="minorHAnsi"/>
          <w:u w:val="single"/>
        </w:rPr>
        <w:t xml:space="preserve">al or scientific </w:t>
      </w:r>
      <w:r w:rsidRPr="008826E4">
        <w:rPr>
          <w:rFonts w:asciiTheme="minorHAnsi" w:hAnsiTheme="minorHAnsi" w:cstheme="minorHAnsi"/>
          <w:highlight w:val="yellow"/>
          <w:u w:val="single"/>
        </w:rPr>
        <w:t>value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are</w:t>
      </w:r>
      <w:r w:rsidRPr="008826E4">
        <w:rPr>
          <w:rFonts w:asciiTheme="minorHAnsi" w:hAnsiTheme="minorHAnsi" w:cstheme="minorHAnsi"/>
          <w:u w:val="single"/>
        </w:rPr>
        <w:t xml:space="preserve"> nonetheless often </w:t>
      </w:r>
      <w:r w:rsidRPr="008826E4">
        <w:rPr>
          <w:rFonts w:asciiTheme="minorHAnsi" w:hAnsiTheme="minorHAnsi" w:cstheme="minorHAnsi"/>
          <w:highlight w:val="yellow"/>
          <w:u w:val="single"/>
        </w:rPr>
        <w:t>concentrated</w:t>
      </w:r>
      <w:r w:rsidRPr="008826E4">
        <w:rPr>
          <w:rFonts w:asciiTheme="minorHAnsi" w:hAnsiTheme="minorHAnsi" w:cstheme="minorHAnsi"/>
          <w:u w:val="single"/>
        </w:rPr>
        <w:t xml:space="preserve">. Some preliminary analysis, for example, places the number of economically </w:t>
      </w:r>
      <w:r w:rsidRPr="008826E4">
        <w:rPr>
          <w:rFonts w:asciiTheme="minorHAnsi" w:hAnsiTheme="minorHAnsi" w:cstheme="minorHAnsi"/>
          <w:highlight w:val="yellow"/>
          <w:u w:val="single"/>
        </w:rPr>
        <w:t>viable near-Earth asteroids at</w:t>
      </w:r>
      <w:r w:rsidRPr="008826E4">
        <w:rPr>
          <w:rFonts w:asciiTheme="minorHAnsi" w:hAnsiTheme="minorHAnsi" w:cstheme="minorHAnsi"/>
          <w:u w:val="single"/>
        </w:rPr>
        <w:t xml:space="preserve"> around </w:t>
      </w:r>
      <w:r w:rsidRPr="008826E4">
        <w:rPr>
          <w:rFonts w:asciiTheme="minorHAnsi" w:hAnsiTheme="minorHAnsi" w:cstheme="minorHAnsi"/>
          <w:highlight w:val="yellow"/>
          <w:u w:val="single"/>
        </w:rPr>
        <w:t xml:space="preserve">only </w:t>
      </w:r>
      <w:proofErr w:type="gramStart"/>
      <w:r w:rsidRPr="008826E4">
        <w:rPr>
          <w:rFonts w:asciiTheme="minorHAnsi" w:hAnsiTheme="minorHAnsi" w:cstheme="minorHAnsi"/>
          <w:highlight w:val="yellow"/>
          <w:u w:val="single"/>
        </w:rPr>
        <w:t>ten</w:t>
      </w:r>
      <w:r w:rsidRPr="008826E4">
        <w:rPr>
          <w:rFonts w:asciiTheme="minorHAnsi" w:hAnsiTheme="minorHAnsi" w:cstheme="minorHAnsi"/>
          <w:u w:val="single"/>
        </w:rPr>
        <w:t>[</w:t>
      </w:r>
      <w:proofErr w:type="gramEnd"/>
      <w:r w:rsidRPr="008826E4">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826E4">
        <w:rPr>
          <w:rFonts w:asciiTheme="minorHAnsi" w:hAnsiTheme="minorHAnsi" w:cstheme="minorHAnsi"/>
          <w:highlight w:val="yellow"/>
          <w:u w:val="single"/>
        </w:rPr>
        <w:t>need for</w:t>
      </w:r>
      <w:r w:rsidRPr="008826E4">
        <w:rPr>
          <w:rFonts w:asciiTheme="minorHAnsi" w:hAnsiTheme="minorHAnsi" w:cstheme="minorHAnsi"/>
          <w:u w:val="single"/>
        </w:rPr>
        <w:t xml:space="preserve"> multi-actor </w:t>
      </w:r>
      <w:r w:rsidRPr="008826E4">
        <w:rPr>
          <w:rFonts w:asciiTheme="minorHAnsi" w:hAnsiTheme="minorHAnsi" w:cstheme="minorHAnsi"/>
          <w:highlight w:val="yellow"/>
          <w:u w:val="single"/>
        </w:rPr>
        <w:t>coordination</w:t>
      </w:r>
      <w:r w:rsidRPr="008826E4">
        <w:rPr>
          <w:rFonts w:asciiTheme="minorHAnsi" w:hAnsiTheme="minorHAnsi" w:cstheme="minorHAnsi"/>
          <w:u w:val="single"/>
        </w:rPr>
        <w:t xml:space="preserve"> will only become </w:t>
      </w:r>
      <w:r w:rsidRPr="008826E4">
        <w:rPr>
          <w:rFonts w:asciiTheme="minorHAnsi" w:hAnsiTheme="minorHAnsi" w:cstheme="minorHAnsi"/>
          <w:highlight w:val="yellow"/>
          <w:u w:val="single"/>
        </w:rPr>
        <w:t>more pressing</w:t>
      </w:r>
      <w:r w:rsidRPr="008826E4">
        <w:rPr>
          <w:rFonts w:asciiTheme="minorHAnsi" w:hAnsiTheme="minorHAnsi" w:cstheme="minorHAnsi"/>
          <w:u w:val="single"/>
        </w:rPr>
        <w:t xml:space="preserve">, especially </w:t>
      </w:r>
      <w:r w:rsidRPr="008826E4">
        <w:rPr>
          <w:rFonts w:asciiTheme="minorHAnsi" w:hAnsiTheme="minorHAnsi" w:cstheme="minorHAnsi"/>
          <w:highlight w:val="yellow"/>
          <w:u w:val="single"/>
        </w:rPr>
        <w:t>if</w:t>
      </w:r>
      <w:r w:rsidRPr="008826E4">
        <w:rPr>
          <w:rFonts w:asciiTheme="minorHAnsi" w:hAnsiTheme="minorHAnsi" w:cstheme="minorHAnsi"/>
          <w:u w:val="single"/>
        </w:rPr>
        <w:t xml:space="preserve"> terrestrial </w:t>
      </w:r>
      <w:r w:rsidRPr="008826E4">
        <w:rPr>
          <w:rFonts w:asciiTheme="minorHAnsi" w:hAnsiTheme="minorHAnsi" w:cstheme="minorHAnsi"/>
          <w:highlight w:val="yellow"/>
          <w:u w:val="single"/>
        </w:rPr>
        <w:t>US-China competition intensifies</w:t>
      </w:r>
      <w:r w:rsidRPr="008826E4">
        <w:rPr>
          <w:rFonts w:asciiTheme="minorHAnsi" w:hAnsiTheme="minorHAnsi" w:cstheme="minorHAnsi"/>
          <w:u w:val="single"/>
        </w:rPr>
        <w:t xml:space="preserve">. </w:t>
      </w:r>
      <w:r w:rsidRPr="008826E4">
        <w:rPr>
          <w:rFonts w:asciiTheme="minorHAnsi" w:hAnsiTheme="minorHAnsi" w:cstheme="minorHAnsi"/>
          <w:sz w:val="16"/>
          <w:szCs w:val="16"/>
        </w:rPr>
        <w:t>Failures to Coordinate</w:t>
      </w:r>
      <w:r w:rsidRPr="008826E4">
        <w:rPr>
          <w:rFonts w:asciiTheme="minorHAnsi" w:hAnsiTheme="minorHAnsi" w:cstheme="minorHAnsi"/>
        </w:rPr>
        <w:t xml:space="preserve"> </w:t>
      </w:r>
      <w:r w:rsidRPr="008826E4">
        <w:rPr>
          <w:rFonts w:asciiTheme="minorHAnsi" w:hAnsiTheme="minorHAnsi" w:cstheme="minorHAnsi"/>
          <w:u w:val="single"/>
        </w:rPr>
        <w:t xml:space="preserve">The risks outlined above are non-exhaustive, and do not touch upon the </w:t>
      </w:r>
      <w:r w:rsidRPr="008826E4">
        <w:rPr>
          <w:rFonts w:asciiTheme="minorHAnsi" w:hAnsiTheme="minorHAnsi" w:cstheme="minorHAnsi"/>
          <w:highlight w:val="yellow"/>
          <w:u w:val="single"/>
        </w:rPr>
        <w:t>military dimension of space</w:t>
      </w:r>
      <w:r w:rsidRPr="008826E4">
        <w:rPr>
          <w:rFonts w:asciiTheme="minorHAnsi" w:hAnsiTheme="minorHAnsi" w:cstheme="minorHAnsi"/>
          <w:u w:val="single"/>
        </w:rPr>
        <w:t xml:space="preserve"> which </w:t>
      </w:r>
      <w:r w:rsidRPr="008826E4">
        <w:rPr>
          <w:rFonts w:asciiTheme="minorHAnsi" w:hAnsiTheme="minorHAnsi" w:cstheme="minorHAnsi"/>
          <w:highlight w:val="yellow"/>
          <w:u w:val="single"/>
        </w:rPr>
        <w:t xml:space="preserve">carries </w:t>
      </w:r>
      <w:r w:rsidRPr="008826E4">
        <w:rPr>
          <w:rFonts w:asciiTheme="minorHAnsi" w:hAnsiTheme="minorHAnsi" w:cstheme="minorHAnsi"/>
          <w:u w:val="single"/>
        </w:rPr>
        <w:t xml:space="preserve">equal if not </w:t>
      </w:r>
      <w:r w:rsidRPr="008826E4">
        <w:rPr>
          <w:rFonts w:asciiTheme="minorHAnsi" w:hAnsiTheme="minorHAnsi" w:cstheme="minorHAnsi"/>
          <w:highlight w:val="yellow"/>
          <w:u w:val="single"/>
        </w:rPr>
        <w:t>greater</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weight</w:t>
      </w:r>
      <w:r w:rsidRPr="008826E4">
        <w:rPr>
          <w:rFonts w:asciiTheme="minorHAnsi" w:hAnsiTheme="minorHAnsi" w:cstheme="minorHAnsi"/>
          <w:u w:val="single"/>
        </w:rPr>
        <w:t xml:space="preserve">. </w:t>
      </w:r>
      <w:r w:rsidRPr="008826E4">
        <w:rPr>
          <w:rFonts w:asciiTheme="minorHAnsi" w:hAnsiTheme="minorHAnsi" w:cstheme="minorHAnsi"/>
          <w:sz w:val="16"/>
        </w:rPr>
        <w:t xml:space="preserve">However, they demonstrate clearly the fact that US-China coordination in space will become ever more pressing as the exploration and </w:t>
      </w:r>
      <w:proofErr w:type="spellStart"/>
      <w:r w:rsidRPr="008826E4">
        <w:rPr>
          <w:rFonts w:asciiTheme="minorHAnsi" w:hAnsiTheme="minorHAnsi" w:cstheme="minorHAnsi"/>
          <w:sz w:val="16"/>
        </w:rPr>
        <w:t>commercialisation</w:t>
      </w:r>
      <w:proofErr w:type="spellEnd"/>
      <w:r w:rsidRPr="008826E4">
        <w:rPr>
          <w:rFonts w:asciiTheme="minorHAnsi" w:hAnsiTheme="minorHAnsi" w:cstheme="minorHAnsi"/>
          <w:sz w:val="16"/>
        </w:rPr>
        <w:t xml:space="preserve"> of space advances. Such risks will only manifest themselves if the US and China are unable to coordinate their activities sufficiently and allow</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geopolitical tensions</w:t>
      </w:r>
      <w:r w:rsidRPr="008826E4">
        <w:rPr>
          <w:rFonts w:asciiTheme="minorHAnsi" w:hAnsiTheme="minorHAnsi" w:cstheme="minorHAnsi"/>
          <w:u w:val="single"/>
        </w:rPr>
        <w:t xml:space="preserve"> to </w:t>
      </w:r>
      <w:r w:rsidRPr="008826E4">
        <w:rPr>
          <w:rFonts w:asciiTheme="minorHAnsi" w:hAnsiTheme="minorHAnsi" w:cstheme="minorHAnsi"/>
          <w:highlight w:val="yellow"/>
          <w:u w:val="single"/>
        </w:rPr>
        <w:t xml:space="preserve">obstruct </w:t>
      </w:r>
      <w:r w:rsidRPr="008826E4">
        <w:rPr>
          <w:rFonts w:asciiTheme="minorHAnsi" w:hAnsiTheme="minorHAnsi" w:cstheme="minorHAnsi"/>
          <w:u w:val="single"/>
        </w:rPr>
        <w:t xml:space="preserve">this </w:t>
      </w:r>
      <w:r w:rsidRPr="008826E4">
        <w:rPr>
          <w:rFonts w:asciiTheme="minorHAnsi" w:hAnsiTheme="minorHAnsi" w:cstheme="minorHAnsi"/>
          <w:highlight w:val="yellow"/>
          <w:u w:val="single"/>
        </w:rPr>
        <w:t>crucial work</w:t>
      </w:r>
      <w:r w:rsidRPr="008826E4">
        <w:rPr>
          <w:rFonts w:asciiTheme="minorHAnsi" w:hAnsiTheme="minorHAnsi" w:cstheme="minorHAnsi"/>
          <w:u w:val="single"/>
        </w:rPr>
        <w:t>. Looking forwards</w:t>
      </w:r>
      <w:r w:rsidRPr="008826E4">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826E4">
        <w:rPr>
          <w:rFonts w:asciiTheme="minorHAnsi" w:hAnsiTheme="minorHAnsi" w:cstheme="minorHAnsi"/>
          <w:u w:val="single"/>
        </w:rPr>
        <w:t xml:space="preserve">taking mitigating measures as necessary should </w:t>
      </w:r>
      <w:r w:rsidRPr="008826E4">
        <w:rPr>
          <w:rFonts w:asciiTheme="minorHAnsi" w:hAnsiTheme="minorHAnsi" w:cstheme="minorHAnsi"/>
          <w:highlight w:val="yellow"/>
          <w:u w:val="single"/>
        </w:rPr>
        <w:t>tensions spill over beyond Earth</w:t>
      </w:r>
      <w:r w:rsidRPr="008826E4">
        <w:rPr>
          <w:rFonts w:asciiTheme="minorHAnsi" w:hAnsiTheme="minorHAnsi" w:cstheme="minorHAnsi"/>
          <w:u w:val="single"/>
        </w:rPr>
        <w:t xml:space="preserve">. </w:t>
      </w:r>
      <w:r w:rsidRPr="008826E4">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8826E4">
        <w:rPr>
          <w:rFonts w:asciiTheme="minorHAnsi" w:hAnsiTheme="minorHAnsi" w:cstheme="minorHAnsi"/>
          <w:sz w:val="16"/>
        </w:rPr>
        <w:t>prioritised</w:t>
      </w:r>
      <w:proofErr w:type="spellEnd"/>
      <w:r w:rsidRPr="008826E4">
        <w:rPr>
          <w:rFonts w:asciiTheme="minorHAnsi" w:hAnsiTheme="minorHAnsi" w:cstheme="minorHAnsi"/>
          <w:sz w:val="16"/>
        </w:rPr>
        <w:t xml:space="preserve"> if institutional gridlock driven by the pursuit of national interest is the alternative.</w:t>
      </w:r>
    </w:p>
    <w:p w14:paraId="4733FDA1"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 xml:space="preserve">Space competition determines hegemonic power on Earth–it’s just a question of who wins the race. </w:t>
      </w:r>
    </w:p>
    <w:p w14:paraId="3095D6F7" w14:textId="77777777" w:rsidR="00C92678" w:rsidRPr="008826E4" w:rsidRDefault="00C92678" w:rsidP="00C92678">
      <w:pPr>
        <w:spacing w:line="240" w:lineRule="auto"/>
        <w:rPr>
          <w:rFonts w:asciiTheme="minorHAnsi" w:hAnsiTheme="minorHAnsi" w:cstheme="minorHAnsi"/>
        </w:rPr>
      </w:pPr>
      <w:proofErr w:type="spellStart"/>
      <w:r w:rsidRPr="008826E4">
        <w:rPr>
          <w:rFonts w:asciiTheme="minorHAnsi" w:hAnsiTheme="minorHAnsi" w:cstheme="minorHAnsi"/>
          <w:sz w:val="16"/>
          <w:szCs w:val="16"/>
        </w:rPr>
        <w:t>Jaewoo</w:t>
      </w:r>
      <w:proofErr w:type="spellEnd"/>
      <w:r w:rsidRPr="008826E4">
        <w:rPr>
          <w:rFonts w:asciiTheme="minorHAnsi" w:hAnsiTheme="minorHAnsi" w:cstheme="minorHAnsi"/>
        </w:rPr>
        <w:t xml:space="preserve"> </w:t>
      </w:r>
      <w:r w:rsidRPr="008826E4">
        <w:rPr>
          <w:rStyle w:val="Style13ptBold"/>
          <w:rFonts w:asciiTheme="minorHAnsi" w:hAnsiTheme="minorHAnsi" w:cstheme="minorHAnsi"/>
        </w:rPr>
        <w:t>Choo 21</w:t>
      </w:r>
      <w:r w:rsidRPr="008826E4">
        <w:rPr>
          <w:rFonts w:asciiTheme="minorHAnsi" w:hAnsiTheme="minorHAnsi" w:cstheme="minorHAnsi"/>
          <w:sz w:val="16"/>
          <w:szCs w:val="16"/>
        </w:rPr>
        <w:t xml:space="preserve">(Professor of Chinese foreign policy in the Department of Chinese Studies at Kyung </w:t>
      </w:r>
      <w:proofErr w:type="spellStart"/>
      <w:r w:rsidRPr="008826E4">
        <w:rPr>
          <w:rFonts w:asciiTheme="minorHAnsi" w:hAnsiTheme="minorHAnsi" w:cstheme="minorHAnsi"/>
          <w:sz w:val="16"/>
          <w:szCs w:val="16"/>
        </w:rPr>
        <w:t>Hee</w:t>
      </w:r>
      <w:proofErr w:type="spellEnd"/>
      <w:r w:rsidRPr="008826E4">
        <w:rPr>
          <w:rFonts w:asciiTheme="minorHAnsi" w:hAnsiTheme="minorHAnsi" w:cstheme="minorHAnsi"/>
          <w:sz w:val="16"/>
          <w:szCs w:val="1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8826E4">
        <w:rPr>
          <w:rFonts w:asciiTheme="minorHAnsi" w:hAnsiTheme="minorHAnsi" w:cstheme="minorHAnsi"/>
          <w:sz w:val="16"/>
          <w:szCs w:val="16"/>
        </w:rPr>
        <w:t>OpenAsia</w:t>
      </w:r>
      <w:proofErr w:type="spellEnd"/>
      <w:r w:rsidRPr="008826E4">
        <w:rPr>
          <w:rFonts w:asciiTheme="minorHAnsi" w:hAnsiTheme="minorHAnsi" w:cstheme="minorHAnsi"/>
          <w:sz w:val="16"/>
          <w:szCs w:val="16"/>
        </w:rPr>
        <w:t>, 03/11/2021, https://www.openasia.asia/the-united-states-and-china-competition-for-superiority-in-space-to-protect-resources-and-weapon-systems/</w:t>
      </w:r>
    </w:p>
    <w:p w14:paraId="7F649486" w14:textId="77777777" w:rsidR="00C92678" w:rsidRPr="008826E4" w:rsidRDefault="00C92678" w:rsidP="00C92678">
      <w:pPr>
        <w:spacing w:line="240" w:lineRule="auto"/>
        <w:rPr>
          <w:rFonts w:asciiTheme="minorHAnsi" w:hAnsiTheme="minorHAnsi" w:cstheme="minorHAnsi"/>
          <w:sz w:val="16"/>
        </w:rPr>
      </w:pPr>
      <w:r w:rsidRPr="008826E4">
        <w:rPr>
          <w:rStyle w:val="StyleUnderline"/>
          <w:rFonts w:asciiTheme="minorHAnsi" w:hAnsiTheme="minorHAnsi" w:cstheme="minorHAnsi"/>
        </w:rPr>
        <w:t xml:space="preserve">The strategic </w:t>
      </w:r>
      <w:r w:rsidRPr="008826E4">
        <w:rPr>
          <w:rStyle w:val="StyleUnderline"/>
          <w:rFonts w:asciiTheme="minorHAnsi" w:hAnsiTheme="minorHAnsi" w:cstheme="minorHAnsi"/>
          <w:highlight w:val="yellow"/>
        </w:rPr>
        <w:t>competition between the U.S. and China is fierce</w:t>
      </w:r>
      <w:r w:rsidRPr="008826E4">
        <w:rPr>
          <w:rFonts w:asciiTheme="minorHAnsi" w:hAnsiTheme="minorHAnsi" w:cstheme="minorHAnsi"/>
          <w:sz w:val="16"/>
          <w:highlight w:val="yellow"/>
        </w:rPr>
        <w:t xml:space="preserve"> </w:t>
      </w:r>
      <w:r w:rsidRPr="008826E4">
        <w:rPr>
          <w:rFonts w:asciiTheme="minorHAnsi" w:hAnsiTheme="minorHAnsi" w:cstheme="minorHAnsi"/>
          <w:sz w:val="16"/>
        </w:rPr>
        <w:t xml:space="preserve">even </w:t>
      </w:r>
      <w:r w:rsidRPr="008826E4">
        <w:rPr>
          <w:rStyle w:val="StyleUnderline"/>
          <w:rFonts w:asciiTheme="minorHAnsi" w:hAnsiTheme="minorHAnsi" w:cstheme="minorHAnsi"/>
          <w:highlight w:val="yellow"/>
        </w:rPr>
        <w:t>in</w:t>
      </w:r>
      <w:r w:rsidRPr="008826E4">
        <w:rPr>
          <w:rFonts w:asciiTheme="minorHAnsi" w:hAnsiTheme="minorHAnsi" w:cstheme="minorHAnsi"/>
          <w:sz w:val="16"/>
          <w:highlight w:val="yellow"/>
        </w:rPr>
        <w:t xml:space="preserve"> </w:t>
      </w:r>
      <w:r w:rsidRPr="008826E4">
        <w:rPr>
          <w:rStyle w:val="StyleUnderline"/>
          <w:rFonts w:asciiTheme="minorHAnsi" w:hAnsiTheme="minorHAnsi" w:cstheme="minorHAnsi"/>
          <w:highlight w:val="yellow"/>
        </w:rPr>
        <w:t>space</w:t>
      </w:r>
      <w:r w:rsidRPr="008826E4">
        <w:rPr>
          <w:rFonts w:asciiTheme="minorHAnsi" w:hAnsiTheme="minorHAnsi" w:cstheme="minorHAnsi"/>
          <w:sz w:val="16"/>
          <w:highlight w:val="yellow"/>
        </w:rPr>
        <w:t xml:space="preserve"> </w:t>
      </w:r>
      <w:r w:rsidRPr="008826E4">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826E4">
        <w:rPr>
          <w:rStyle w:val="StyleUnderline"/>
          <w:rFonts w:asciiTheme="minorHAnsi" w:hAnsiTheme="minorHAnsi" w:cstheme="minorHAnsi"/>
          <w:highlight w:val="yellow"/>
        </w:rPr>
        <w:t>Whoever rules space rules the future</w:t>
      </w:r>
      <w:r w:rsidRPr="008826E4">
        <w:rPr>
          <w:rStyle w:val="StyleUnderline"/>
          <w:rFonts w:asciiTheme="minorHAnsi" w:hAnsiTheme="minorHAnsi" w:cstheme="minorHAnsi"/>
          <w:bCs/>
        </w:rPr>
        <w:t xml:space="preserve"> </w:t>
      </w:r>
      <w:r w:rsidRPr="008826E4">
        <w:rPr>
          <w:rFonts w:asciiTheme="minorHAnsi" w:hAnsiTheme="minorHAnsi" w:cstheme="minorHAnsi"/>
          <w:sz w:val="16"/>
        </w:rPr>
        <w:t xml:space="preserve">There is one reason why </w:t>
      </w:r>
      <w:r w:rsidRPr="008826E4">
        <w:rPr>
          <w:rStyle w:val="StyleUnderline"/>
          <w:rFonts w:asciiTheme="minorHAnsi" w:hAnsiTheme="minorHAnsi" w:cstheme="minorHAnsi"/>
        </w:rPr>
        <w:t>the</w:t>
      </w:r>
      <w:r w:rsidRPr="008826E4">
        <w:rPr>
          <w:rStyle w:val="StyleUnderline"/>
          <w:rFonts w:asciiTheme="minorHAnsi" w:hAnsiTheme="minorHAnsi" w:cstheme="minorHAnsi"/>
          <w:bCs/>
        </w:rPr>
        <w:t xml:space="preserve"> </w:t>
      </w:r>
      <w:r w:rsidRPr="008826E4">
        <w:rPr>
          <w:rFonts w:asciiTheme="minorHAnsi" w:hAnsiTheme="minorHAnsi" w:cstheme="minorHAnsi"/>
          <w:sz w:val="16"/>
        </w:rPr>
        <w:t xml:space="preserve">two </w:t>
      </w:r>
      <w:r w:rsidRPr="008826E4">
        <w:rPr>
          <w:rStyle w:val="StyleUnderline"/>
          <w:rFonts w:asciiTheme="minorHAnsi" w:hAnsiTheme="minorHAnsi" w:cstheme="minorHAnsi"/>
        </w:rPr>
        <w:t xml:space="preserve">countries' space </w:t>
      </w:r>
      <w:r w:rsidRPr="008826E4">
        <w:rPr>
          <w:rStyle w:val="StyleUnderline"/>
          <w:rFonts w:asciiTheme="minorHAnsi" w:hAnsiTheme="minorHAnsi" w:cstheme="minorHAnsi"/>
          <w:highlight w:val="yellow"/>
        </w:rPr>
        <w:t xml:space="preserve">strategy competition </w:t>
      </w:r>
      <w:r w:rsidRPr="008826E4">
        <w:rPr>
          <w:rStyle w:val="StyleUnderline"/>
          <w:rFonts w:asciiTheme="minorHAnsi" w:hAnsiTheme="minorHAnsi" w:cstheme="minorHAnsi"/>
        </w:rPr>
        <w:t xml:space="preserve">will inevitably </w:t>
      </w:r>
      <w:r w:rsidRPr="008826E4">
        <w:rPr>
          <w:rStyle w:val="StyleUnderline"/>
          <w:rFonts w:asciiTheme="minorHAnsi" w:hAnsiTheme="minorHAnsi" w:cstheme="minorHAnsi"/>
          <w:highlight w:val="yellow"/>
        </w:rPr>
        <w:t>lead to a hegemony competition</w:t>
      </w:r>
      <w:r w:rsidRPr="008826E4">
        <w:rPr>
          <w:rFonts w:asciiTheme="minorHAnsi" w:hAnsiTheme="minorHAnsi" w:cstheme="minorHAnsi"/>
          <w:sz w:val="16"/>
        </w:rPr>
        <w:t xml:space="preserve">. This is </w:t>
      </w:r>
      <w:r w:rsidRPr="008826E4">
        <w:rPr>
          <w:rStyle w:val="StyleUnderline"/>
          <w:rFonts w:asciiTheme="minorHAnsi" w:hAnsiTheme="minorHAnsi" w:cstheme="minorHAnsi"/>
        </w:rPr>
        <w:t>because they try to conquer the space order</w:t>
      </w:r>
      <w:r w:rsidRPr="008826E4">
        <w:rPr>
          <w:rFonts w:asciiTheme="minorHAnsi" w:hAnsiTheme="minorHAnsi" w:cstheme="minorHAnsi"/>
          <w:sz w:val="16"/>
        </w:rPr>
        <w:t xml:space="preserve">. Conquering the space order is to define and establish the space order. </w:t>
      </w:r>
      <w:r w:rsidRPr="008826E4">
        <w:rPr>
          <w:rStyle w:val="StyleUnderline"/>
          <w:rFonts w:asciiTheme="minorHAnsi" w:hAnsiTheme="minorHAnsi" w:cstheme="minorHAnsi"/>
          <w:highlight w:val="yellow"/>
        </w:rPr>
        <w:t xml:space="preserve">Those who dominate space will dominate </w:t>
      </w:r>
      <w:r w:rsidRPr="008826E4">
        <w:rPr>
          <w:rStyle w:val="StyleUnderline"/>
          <w:rFonts w:asciiTheme="minorHAnsi" w:hAnsiTheme="minorHAnsi" w:cstheme="minorHAnsi"/>
        </w:rPr>
        <w:t xml:space="preserve">almost all sectors of </w:t>
      </w:r>
      <w:r w:rsidRPr="008826E4">
        <w:rPr>
          <w:rStyle w:val="StyleUnderline"/>
          <w:rFonts w:asciiTheme="minorHAnsi" w:hAnsiTheme="minorHAnsi" w:cstheme="minorHAnsi"/>
          <w:highlight w:val="yellow"/>
        </w:rPr>
        <w:t xml:space="preserve">the </w:t>
      </w:r>
      <w:r w:rsidRPr="008826E4">
        <w:rPr>
          <w:rStyle w:val="StyleUnderline"/>
          <w:rFonts w:asciiTheme="minorHAnsi" w:hAnsiTheme="minorHAnsi" w:cstheme="minorHAnsi"/>
        </w:rPr>
        <w:t xml:space="preserve">future </w:t>
      </w:r>
      <w:r w:rsidRPr="008826E4">
        <w:rPr>
          <w:rStyle w:val="StyleUnderline"/>
          <w:rFonts w:asciiTheme="minorHAnsi" w:hAnsiTheme="minorHAnsi" w:cstheme="minorHAnsi"/>
          <w:highlight w:val="yellow"/>
        </w:rPr>
        <w:t>world</w:t>
      </w:r>
      <w:r w:rsidRPr="008826E4">
        <w:rPr>
          <w:rStyle w:val="StyleUnderline"/>
          <w:rFonts w:asciiTheme="minorHAnsi" w:hAnsiTheme="minorHAnsi" w:cstheme="minorHAnsi"/>
        </w:rPr>
        <w:t>, including economy, technology, environment, cyberspace, transportation and energy</w:t>
      </w:r>
      <w:r w:rsidRPr="008826E4">
        <w:rPr>
          <w:rFonts w:asciiTheme="minorHAnsi" w:hAnsiTheme="minorHAnsi" w:cstheme="minorHAnsi"/>
          <w:sz w:val="16"/>
        </w:rPr>
        <w:t xml:space="preserve">. That's why the United States is considered as a hegemonic country on Earth today. </w:t>
      </w:r>
      <w:r w:rsidRPr="008826E4">
        <w:rPr>
          <w:rStyle w:val="StyleUnderline"/>
          <w:rFonts w:asciiTheme="minorHAnsi" w:hAnsiTheme="minorHAnsi" w:cstheme="minorHAnsi"/>
        </w:rPr>
        <w:t>The U.S. is recognized as a hegemonic country because it establishes and leads the economic, financial, trade, political, and diplomatic order</w:t>
      </w:r>
      <w:r w:rsidRPr="008826E4">
        <w:rPr>
          <w:rStyle w:val="StyleUnderline"/>
          <w:rFonts w:asciiTheme="minorHAnsi" w:hAnsiTheme="minorHAnsi" w:cstheme="minorHAnsi"/>
          <w:bCs/>
        </w:rPr>
        <w:t>.</w:t>
      </w:r>
      <w:r w:rsidRPr="008826E4">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826E4">
        <w:rPr>
          <w:rStyle w:val="StyleUnderline"/>
          <w:rFonts w:asciiTheme="minorHAnsi" w:hAnsiTheme="minorHAnsi" w:cstheme="minorHAnsi"/>
          <w:highlight w:val="yellow"/>
        </w:rPr>
        <w:t xml:space="preserve">Space and the moon </w:t>
      </w:r>
      <w:r w:rsidRPr="008826E4">
        <w:rPr>
          <w:rStyle w:val="StyleUnderline"/>
          <w:rFonts w:asciiTheme="minorHAnsi" w:hAnsiTheme="minorHAnsi" w:cstheme="minorHAnsi"/>
        </w:rPr>
        <w:t xml:space="preserve">were known </w:t>
      </w:r>
      <w:r w:rsidRPr="008826E4">
        <w:rPr>
          <w:rStyle w:val="StyleUnderline"/>
          <w:rFonts w:asciiTheme="minorHAnsi" w:hAnsiTheme="minorHAnsi" w:cstheme="minorHAnsi"/>
          <w:highlight w:val="yellow"/>
        </w:rPr>
        <w:t>as repositories of resources</w:t>
      </w:r>
      <w:r w:rsidRPr="008826E4">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This is why the space race has been promoted on a </w:t>
      </w:r>
      <w:proofErr w:type="spellStart"/>
      <w:r w:rsidRPr="008826E4">
        <w:rPr>
          <w:rStyle w:val="StyleUnderline"/>
          <w:rFonts w:asciiTheme="minorHAnsi" w:hAnsiTheme="minorHAnsi" w:cstheme="minorHAnsi"/>
        </w:rPr>
        <w:t>geoeconomic</w:t>
      </w:r>
      <w:proofErr w:type="spellEnd"/>
      <w:r w:rsidRPr="008826E4">
        <w:rPr>
          <w:rStyle w:val="StyleUnderline"/>
          <w:rFonts w:asciiTheme="minorHAnsi" w:hAnsiTheme="minorHAnsi" w:cstheme="minorHAnsi"/>
        </w:rPr>
        <w:t xml:space="preserve"> level</w:t>
      </w:r>
      <w:r w:rsidRPr="008826E4">
        <w:rPr>
          <w:rFonts w:asciiTheme="minorHAnsi" w:hAnsiTheme="minorHAnsi" w:cstheme="minorHAnsi"/>
          <w:sz w:val="16"/>
        </w:rPr>
        <w:t xml:space="preserve">. However, in order to secure these benefits of </w:t>
      </w:r>
      <w:proofErr w:type="spellStart"/>
      <w:r w:rsidRPr="008826E4">
        <w:rPr>
          <w:rFonts w:asciiTheme="minorHAnsi" w:hAnsiTheme="minorHAnsi" w:cstheme="minorHAnsi"/>
          <w:sz w:val="16"/>
        </w:rPr>
        <w:t>geoeconomic</w:t>
      </w:r>
      <w:proofErr w:type="spellEnd"/>
      <w:r w:rsidRPr="008826E4">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826E4">
        <w:rPr>
          <w:rStyle w:val="StyleUnderline"/>
          <w:rFonts w:asciiTheme="minorHAnsi" w:hAnsiTheme="minorHAnsi" w:cstheme="minorHAnsi"/>
          <w:highlight w:val="yellow"/>
        </w:rPr>
        <w:t>There are endless resources buried in</w:t>
      </w:r>
      <w:r w:rsidRPr="008826E4">
        <w:rPr>
          <w:rStyle w:val="StyleUnderline"/>
          <w:rFonts w:asciiTheme="minorHAnsi" w:hAnsiTheme="minorHAnsi" w:cstheme="minorHAnsi"/>
        </w:rPr>
        <w:t xml:space="preserve"> more than 10,000 </w:t>
      </w:r>
      <w:r w:rsidRPr="008826E4">
        <w:rPr>
          <w:rStyle w:val="StyleUnderline"/>
          <w:rFonts w:asciiTheme="minorHAnsi" w:hAnsiTheme="minorHAnsi" w:cstheme="minorHAnsi"/>
          <w:highlight w:val="yellow"/>
        </w:rPr>
        <w:t xml:space="preserve">asteroids </w:t>
      </w:r>
      <w:r w:rsidRPr="008826E4">
        <w:rPr>
          <w:rStyle w:val="StyleUnderline"/>
          <w:rFonts w:asciiTheme="minorHAnsi" w:hAnsiTheme="minorHAnsi" w:cstheme="minorHAnsi"/>
        </w:rPr>
        <w:t>orbiting the Earth.</w:t>
      </w:r>
      <w:r w:rsidRPr="008826E4">
        <w:rPr>
          <w:rFonts w:asciiTheme="minorHAnsi" w:hAnsiTheme="minorHAnsi" w:cstheme="minorHAnsi"/>
          <w:sz w:val="16"/>
        </w:rPr>
        <w:t xml:space="preserve"> </w:t>
      </w:r>
      <w:r w:rsidRPr="008826E4">
        <w:rPr>
          <w:rStyle w:val="StyleUnderline"/>
          <w:rFonts w:asciiTheme="minorHAnsi" w:hAnsiTheme="minorHAnsi" w:cstheme="minorHAnsi"/>
        </w:rPr>
        <w:t>They are known to have an abundance of resources such as carbon, zinc, cobalt, platinum, gold, silver and titanium, in which platinum and titanium, for example, can be sold for $30,000 to $50,000 per kilogram.</w:t>
      </w:r>
      <w:r w:rsidRPr="008826E4">
        <w:rPr>
          <w:rStyle w:val="StyleUnderline"/>
          <w:rFonts w:asciiTheme="minorHAnsi" w:hAnsiTheme="minorHAnsi" w:cstheme="minorHAnsi"/>
          <w:bCs/>
        </w:rPr>
        <w:t xml:space="preserve"> </w:t>
      </w:r>
      <w:r w:rsidRPr="008826E4">
        <w:rPr>
          <w:rFonts w:asciiTheme="minorHAnsi" w:hAnsiTheme="minorHAnsi" w:cstheme="minorHAnsi"/>
          <w:sz w:val="16"/>
        </w:rPr>
        <w:t xml:space="preserve">Second, the </w:t>
      </w:r>
      <w:r w:rsidRPr="008826E4">
        <w:rPr>
          <w:rStyle w:val="StyleUnderline"/>
          <w:rFonts w:asciiTheme="minorHAnsi" w:hAnsiTheme="minorHAnsi" w:cstheme="minorHAnsi"/>
        </w:rPr>
        <w:t xml:space="preserve">future </w:t>
      </w:r>
      <w:r w:rsidRPr="008826E4">
        <w:rPr>
          <w:rStyle w:val="StyleUnderline"/>
          <w:rFonts w:asciiTheme="minorHAnsi" w:hAnsiTheme="minorHAnsi" w:cstheme="minorHAnsi"/>
          <w:highlight w:val="yellow"/>
        </w:rPr>
        <w:t xml:space="preserve">energy </w:t>
      </w:r>
      <w:r w:rsidRPr="008826E4">
        <w:rPr>
          <w:rStyle w:val="StyleUnderline"/>
          <w:rFonts w:asciiTheme="minorHAnsi" w:hAnsiTheme="minorHAnsi" w:cstheme="minorHAnsi"/>
        </w:rPr>
        <w:t xml:space="preserve">source </w:t>
      </w:r>
      <w:r w:rsidRPr="008826E4">
        <w:rPr>
          <w:rStyle w:val="StyleUnderline"/>
          <w:rFonts w:asciiTheme="minorHAnsi" w:hAnsiTheme="minorHAnsi" w:cstheme="minorHAnsi"/>
          <w:highlight w:val="yellow"/>
        </w:rPr>
        <w:t>lies in space</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826E4">
        <w:rPr>
          <w:rStyle w:val="StyleUnderline"/>
          <w:rFonts w:asciiTheme="minorHAnsi" w:hAnsiTheme="minorHAnsi" w:cstheme="minorHAnsi"/>
          <w:highlight w:val="yellow"/>
        </w:rPr>
        <w:t>terawatts</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can be supplied through</w:t>
      </w:r>
      <w:r w:rsidRPr="008826E4">
        <w:rPr>
          <w:rStyle w:val="StyleUnderline"/>
          <w:rFonts w:asciiTheme="minorHAnsi" w:hAnsiTheme="minorHAnsi" w:cstheme="minorHAnsi"/>
        </w:rPr>
        <w:t xml:space="preserve"> the development of </w:t>
      </w:r>
      <w:r w:rsidRPr="008826E4">
        <w:rPr>
          <w:rStyle w:val="StyleUnderline"/>
          <w:rFonts w:asciiTheme="minorHAnsi" w:hAnsiTheme="minorHAnsi" w:cstheme="minorHAnsi"/>
          <w:highlight w:val="yellow"/>
        </w:rPr>
        <w:t xml:space="preserve">space </w:t>
      </w:r>
      <w:r w:rsidRPr="008826E4">
        <w:rPr>
          <w:rStyle w:val="StyleUnderline"/>
          <w:rFonts w:asciiTheme="minorHAnsi" w:hAnsiTheme="minorHAnsi" w:cstheme="minorHAnsi"/>
        </w:rPr>
        <w:t xml:space="preserve">solar power plants in a geostationary orbit. Third, the </w:t>
      </w:r>
      <w:r w:rsidRPr="008826E4">
        <w:rPr>
          <w:rStyle w:val="StyleUnderline"/>
          <w:rFonts w:asciiTheme="minorHAnsi" w:hAnsiTheme="minorHAnsi" w:cstheme="minorHAnsi"/>
          <w:highlight w:val="yellow"/>
        </w:rPr>
        <w:t xml:space="preserve">desire </w:t>
      </w:r>
      <w:r w:rsidRPr="008826E4">
        <w:rPr>
          <w:rStyle w:val="StyleUnderline"/>
          <w:rFonts w:asciiTheme="minorHAnsi" w:hAnsiTheme="minorHAnsi" w:cstheme="minorHAnsi"/>
        </w:rPr>
        <w:t xml:space="preserve">to dominate space </w:t>
      </w:r>
      <w:r w:rsidRPr="008826E4">
        <w:rPr>
          <w:rStyle w:val="StyleUnderline"/>
          <w:rFonts w:asciiTheme="minorHAnsi" w:hAnsiTheme="minorHAnsi" w:cstheme="minorHAnsi"/>
          <w:highlight w:val="yellow"/>
        </w:rPr>
        <w:t xml:space="preserve">for hegemony has established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space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competition </w:t>
      </w:r>
      <w:r w:rsidRPr="008826E4">
        <w:rPr>
          <w:rStyle w:val="StyleUnderline"/>
          <w:rFonts w:asciiTheme="minorHAnsi" w:hAnsiTheme="minorHAnsi" w:cstheme="minorHAnsi"/>
        </w:rPr>
        <w:t xml:space="preserve">relationship </w:t>
      </w:r>
      <w:r w:rsidRPr="008826E4">
        <w:rPr>
          <w:rStyle w:val="StyleUnderline"/>
          <w:rFonts w:asciiTheme="minorHAnsi" w:hAnsiTheme="minorHAnsi" w:cstheme="minorHAnsi"/>
          <w:highlight w:val="yellow"/>
        </w:rPr>
        <w:t>between the U.S. and China</w:t>
      </w:r>
      <w:r w:rsidRPr="008826E4">
        <w:rPr>
          <w:rStyle w:val="StyleUnderline"/>
          <w:rFonts w:asciiTheme="minorHAnsi" w:hAnsiTheme="minorHAnsi" w:cstheme="minorHAnsi"/>
        </w:rPr>
        <w:t>. Although each started from different strategic interests, in the end, they have one common goal</w:t>
      </w:r>
      <w:r w:rsidRPr="008826E4">
        <w:rPr>
          <w:rStyle w:val="StyleUnderline"/>
          <w:rFonts w:asciiTheme="minorHAnsi" w:hAnsiTheme="minorHAnsi" w:cstheme="minorHAnsi"/>
          <w:bCs/>
        </w:rPr>
        <w:t xml:space="preserve">. </w:t>
      </w:r>
      <w:r w:rsidRPr="008826E4">
        <w:rPr>
          <w:rFonts w:asciiTheme="minorHAnsi" w:hAnsiTheme="minorHAnsi" w:cstheme="minorHAnsi"/>
          <w:sz w:val="16"/>
        </w:rPr>
        <w:t xml:space="preserve">First of all, </w:t>
      </w:r>
      <w:r w:rsidRPr="008826E4">
        <w:rPr>
          <w:rStyle w:val="StyleUnderline"/>
          <w:rFonts w:asciiTheme="minorHAnsi" w:hAnsiTheme="minorHAnsi" w:cstheme="minorHAnsi"/>
        </w:rPr>
        <w:t>China</w:t>
      </w:r>
      <w:r w:rsidRPr="008826E4">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826E4">
        <w:rPr>
          <w:rStyle w:val="StyleUnderline"/>
          <w:rFonts w:asciiTheme="minorHAnsi" w:hAnsiTheme="minorHAnsi" w:cstheme="minorHAnsi"/>
        </w:rPr>
        <w:t>is planning to achieve its goal of establishing a so-called "Space Silk Road" by expanding China's "</w:t>
      </w:r>
      <w:proofErr w:type="spellStart"/>
      <w:r w:rsidRPr="008826E4">
        <w:rPr>
          <w:rStyle w:val="StyleUnderline"/>
          <w:rFonts w:asciiTheme="minorHAnsi" w:hAnsiTheme="minorHAnsi" w:cstheme="minorHAnsi"/>
        </w:rPr>
        <w:t>BeiDou</w:t>
      </w:r>
      <w:proofErr w:type="spellEnd"/>
      <w:r w:rsidRPr="008826E4">
        <w:rPr>
          <w:rStyle w:val="StyleUnderline"/>
          <w:rFonts w:asciiTheme="minorHAnsi" w:hAnsiTheme="minorHAnsi" w:cstheme="minorHAnsi"/>
        </w:rPr>
        <w:t>"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8826E4">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826E4">
        <w:rPr>
          <w:rStyle w:val="StyleUnderline"/>
          <w:rFonts w:asciiTheme="minorHAnsi" w:hAnsiTheme="minorHAnsi" w:cstheme="minorHAnsi"/>
          <w:bCs/>
        </w:rPr>
        <w:t xml:space="preserve">, </w:t>
      </w:r>
      <w:r w:rsidRPr="008826E4">
        <w:rPr>
          <w:rStyle w:val="StyleUnderline"/>
          <w:rFonts w:asciiTheme="minorHAnsi" w:hAnsiTheme="minorHAnsi" w:cstheme="minorHAnsi"/>
          <w:highlight w:val="yellow"/>
        </w:rPr>
        <w:t xml:space="preserve">militarization is inevitable </w:t>
      </w:r>
      <w:r w:rsidRPr="008826E4">
        <w:rPr>
          <w:rStyle w:val="StyleUnderline"/>
          <w:rFonts w:asciiTheme="minorHAnsi" w:hAnsiTheme="minorHAnsi" w:cstheme="minorHAnsi"/>
        </w:rPr>
        <w:t xml:space="preserve">in the process. It is clear that the outcome will lead to a space arms race. This is why the </w:t>
      </w:r>
      <w:r w:rsidRPr="008826E4">
        <w:rPr>
          <w:rStyle w:val="StyleUnderline"/>
          <w:rFonts w:asciiTheme="minorHAnsi" w:hAnsiTheme="minorHAnsi" w:cstheme="minorHAnsi"/>
          <w:highlight w:val="yellow"/>
        </w:rPr>
        <w:t xml:space="preserve">competition </w:t>
      </w:r>
      <w:r w:rsidRPr="008826E4">
        <w:rPr>
          <w:rStyle w:val="StyleUnderline"/>
          <w:rFonts w:asciiTheme="minorHAnsi" w:hAnsiTheme="minorHAnsi" w:cstheme="minorHAnsi"/>
        </w:rPr>
        <w:t xml:space="preserve">over supremacy in space between the U.S. and China </w:t>
      </w:r>
      <w:r w:rsidRPr="008826E4">
        <w:rPr>
          <w:rStyle w:val="StyleUnderline"/>
          <w:rFonts w:asciiTheme="minorHAnsi" w:hAnsiTheme="minorHAnsi" w:cstheme="minorHAnsi"/>
          <w:highlight w:val="yellow"/>
        </w:rPr>
        <w:t>has the aspects of the New Cold War</w:t>
      </w:r>
      <w:r w:rsidRPr="008826E4">
        <w:rPr>
          <w:rStyle w:val="StyleUnderline"/>
          <w:rFonts w:asciiTheme="minorHAnsi" w:hAnsiTheme="minorHAnsi" w:cstheme="minorHAnsi"/>
        </w:rPr>
        <w:t xml:space="preserve"> outside the Earth.</w:t>
      </w:r>
      <w:r w:rsidRPr="008826E4">
        <w:rPr>
          <w:rStyle w:val="StyleUnderline"/>
          <w:rFonts w:asciiTheme="minorHAnsi" w:hAnsiTheme="minorHAnsi" w:cstheme="minorHAnsi"/>
          <w:bCs/>
        </w:rPr>
        <w:t xml:space="preserve"> </w:t>
      </w:r>
      <w:r w:rsidRPr="008826E4">
        <w:rPr>
          <w:rFonts w:asciiTheme="minorHAnsi" w:hAnsiTheme="minorHAnsi" w:cstheme="minorHAnsi"/>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8826E4">
        <w:rPr>
          <w:rStyle w:val="StyleUnderline"/>
          <w:rFonts w:asciiTheme="minorHAnsi" w:hAnsiTheme="minorHAnsi" w:cstheme="minorHAnsi"/>
          <w:highlight w:val="yellow"/>
        </w:rPr>
        <w:t xml:space="preserve">space is the decisive factor in </w:t>
      </w:r>
      <w:r w:rsidRPr="008826E4">
        <w:rPr>
          <w:rStyle w:val="StyleUnderline"/>
          <w:rFonts w:asciiTheme="minorHAnsi" w:hAnsiTheme="minorHAnsi" w:cstheme="minorHAnsi"/>
        </w:rPr>
        <w:t xml:space="preserve">the operation of </w:t>
      </w:r>
      <w:r w:rsidRPr="008826E4">
        <w:rPr>
          <w:rStyle w:val="StyleUnderline"/>
          <w:rFonts w:asciiTheme="minorHAnsi" w:hAnsiTheme="minorHAnsi" w:cstheme="minorHAnsi"/>
          <w:highlight w:val="yellow"/>
        </w:rPr>
        <w:t xml:space="preserve">energy, resources, environment, communication, and advanced military weapons systems </w:t>
      </w:r>
      <w:r w:rsidRPr="008826E4">
        <w:rPr>
          <w:rStyle w:val="StyleUnderline"/>
          <w:rFonts w:asciiTheme="minorHAnsi" w:hAnsiTheme="minorHAnsi" w:cstheme="minorHAnsi"/>
        </w:rPr>
        <w:t>in the future. Space is no longer a dream world</w:t>
      </w:r>
      <w:r w:rsidRPr="008826E4">
        <w:rPr>
          <w:rStyle w:val="StyleUnderline"/>
          <w:rFonts w:asciiTheme="minorHAnsi" w:hAnsiTheme="minorHAnsi" w:cstheme="minorHAnsi"/>
          <w:bCs/>
        </w:rPr>
        <w:t>.</w:t>
      </w:r>
      <w:r w:rsidRPr="008826E4">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50A2CDDE" w14:textId="77777777" w:rsidR="00C92678" w:rsidRPr="008826E4" w:rsidRDefault="00C92678" w:rsidP="00C92678">
      <w:pPr>
        <w:pStyle w:val="Heading4"/>
        <w:spacing w:line="240" w:lineRule="auto"/>
        <w:rPr>
          <w:rFonts w:asciiTheme="minorHAnsi" w:hAnsiTheme="minorHAnsi" w:cstheme="minorHAnsi"/>
        </w:rPr>
      </w:pPr>
      <w:proofErr w:type="spellStart"/>
      <w:r w:rsidRPr="008826E4">
        <w:rPr>
          <w:rFonts w:asciiTheme="minorHAnsi" w:hAnsiTheme="minorHAnsi" w:cstheme="minorHAnsi"/>
        </w:rPr>
        <w:t>Heg</w:t>
      </w:r>
      <w:proofErr w:type="spellEnd"/>
      <w:r w:rsidRPr="008826E4">
        <w:rPr>
          <w:rFonts w:asciiTheme="minorHAnsi" w:hAnsiTheme="minorHAnsi" w:cstheme="minorHAnsi"/>
        </w:rPr>
        <w:t xml:space="preserve"> is sustainable but not impervious to collapse </w:t>
      </w:r>
    </w:p>
    <w:p w14:paraId="10C09ACA" w14:textId="77777777" w:rsidR="00C92678" w:rsidRPr="008826E4" w:rsidRDefault="00C92678" w:rsidP="00C92678">
      <w:pPr>
        <w:spacing w:line="240" w:lineRule="auto"/>
        <w:rPr>
          <w:rFonts w:asciiTheme="minorHAnsi" w:hAnsiTheme="minorHAnsi" w:cstheme="minorHAnsi"/>
        </w:rPr>
      </w:pPr>
      <w:r w:rsidRPr="008826E4">
        <w:rPr>
          <w:rFonts w:asciiTheme="minorHAnsi" w:hAnsiTheme="minorHAnsi" w:cstheme="minorHAnsi"/>
        </w:rPr>
        <w:t xml:space="preserve">Hal </w:t>
      </w:r>
      <w:r w:rsidRPr="008826E4">
        <w:rPr>
          <w:rStyle w:val="Style13ptBold"/>
          <w:rFonts w:asciiTheme="minorHAnsi" w:hAnsiTheme="minorHAnsi" w:cstheme="minorHAnsi"/>
        </w:rPr>
        <w:t>Brands</w:t>
      </w:r>
      <w:r w:rsidRPr="008826E4">
        <w:rPr>
          <w:rFonts w:asciiTheme="minorHAnsi" w:hAnsiTheme="minorHAnsi" w:cstheme="minorHAnsi"/>
        </w:rPr>
        <w:t>, 5-1-20</w:t>
      </w:r>
      <w:r w:rsidRPr="008826E4">
        <w:rPr>
          <w:rStyle w:val="Style13ptBold"/>
          <w:rFonts w:asciiTheme="minorHAnsi" w:hAnsiTheme="minorHAnsi" w:cstheme="minorHAnsi"/>
        </w:rPr>
        <w:t>21</w:t>
      </w:r>
      <w:r w:rsidRPr="008826E4">
        <w:rPr>
          <w:rFonts w:asciiTheme="minorHAnsi" w:hAnsiTheme="minorHAnsi" w:cstheme="minorHAnsi"/>
        </w:rPr>
        <w:t xml:space="preserve">, Henry A. Kissinger Distinguished Professor </w:t>
      </w:r>
      <w:proofErr w:type="gramStart"/>
      <w:r w:rsidRPr="008826E4">
        <w:rPr>
          <w:rFonts w:asciiTheme="minorHAnsi" w:hAnsiTheme="minorHAnsi" w:cstheme="minorHAnsi"/>
        </w:rPr>
        <w:t>At</w:t>
      </w:r>
      <w:proofErr w:type="gramEnd"/>
      <w:r w:rsidRPr="008826E4">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47FEE264" w14:textId="77777777" w:rsidR="00C92678" w:rsidRPr="008826E4" w:rsidRDefault="00C92678" w:rsidP="00C92678">
      <w:pPr>
        <w:spacing w:line="240" w:lineRule="auto"/>
        <w:rPr>
          <w:rFonts w:asciiTheme="minorHAnsi" w:hAnsiTheme="minorHAnsi" w:cstheme="minorHAnsi"/>
          <w:sz w:val="12"/>
        </w:rPr>
      </w:pPr>
      <w:r w:rsidRPr="008826E4">
        <w:rPr>
          <w:rFonts w:asciiTheme="minorHAnsi" w:hAnsiTheme="minorHAnsi" w:cstheme="minorHAnsi"/>
          <w:sz w:val="12"/>
        </w:rPr>
        <w:t xml:space="preserve">FINALLY, CHINA is testing the patterns of history simply by taking on the United States. </w:t>
      </w:r>
      <w:r w:rsidRPr="008826E4">
        <w:rPr>
          <w:rFonts w:asciiTheme="minorHAnsi" w:hAnsiTheme="minorHAnsi" w:cstheme="minorHAnsi"/>
          <w:highlight w:val="yellow"/>
          <w:u w:val="single"/>
        </w:rPr>
        <w:t>America</w:t>
      </w:r>
      <w:r w:rsidRPr="008826E4">
        <w:rPr>
          <w:rFonts w:asciiTheme="minorHAnsi" w:hAnsiTheme="minorHAnsi" w:cstheme="minorHAnsi"/>
          <w:u w:val="single"/>
        </w:rPr>
        <w:t xml:space="preserve"> is the </w:t>
      </w:r>
      <w:r w:rsidRPr="008826E4">
        <w:rPr>
          <w:rFonts w:asciiTheme="minorHAnsi" w:hAnsiTheme="minorHAnsi" w:cstheme="minorHAnsi"/>
          <w:highlight w:val="yellow"/>
          <w:u w:val="single"/>
        </w:rPr>
        <w:t>most lethal competitor</w:t>
      </w:r>
      <w:r w:rsidRPr="008826E4">
        <w:rPr>
          <w:rFonts w:asciiTheme="minorHAnsi" w:hAnsiTheme="minorHAnsi" w:cstheme="minorHAnsi"/>
          <w:u w:val="single"/>
        </w:rPr>
        <w:t xml:space="preserve"> of the modern era, and it now has its sights set squarely on Beijing. </w:t>
      </w:r>
      <w:r w:rsidRPr="008826E4">
        <w:rPr>
          <w:rFonts w:asciiTheme="minorHAnsi" w:hAnsiTheme="minorHAnsi" w:cstheme="minorHAnsi"/>
          <w:sz w:val="12"/>
        </w:rPr>
        <w:t xml:space="preserve">Consider the historical record. In an environment populated mostly by hostile autocracies, </w:t>
      </w:r>
      <w:r w:rsidRPr="008826E4">
        <w:rPr>
          <w:rFonts w:asciiTheme="minorHAnsi" w:hAnsiTheme="minorHAnsi" w:cstheme="minorHAnsi"/>
          <w:u w:val="single"/>
        </w:rPr>
        <w:t xml:space="preserve">America became a continental behemoth and the </w:t>
      </w:r>
      <w:r w:rsidRPr="008826E4">
        <w:rPr>
          <w:rFonts w:asciiTheme="minorHAnsi" w:hAnsiTheme="minorHAnsi" w:cstheme="minorHAnsi"/>
          <w:highlight w:val="yellow"/>
          <w:u w:val="single"/>
        </w:rPr>
        <w:t>world’s strongest economy</w:t>
      </w:r>
      <w:r w:rsidRPr="008826E4">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826E4">
        <w:rPr>
          <w:rFonts w:asciiTheme="minorHAnsi" w:hAnsiTheme="minorHAnsi" w:cstheme="minorHAnsi"/>
          <w:sz w:val="12"/>
        </w:rPr>
        <w:t xml:space="preserve">. During the 20th century, America or the coalitions it supported </w:t>
      </w:r>
      <w:r w:rsidRPr="008826E4">
        <w:rPr>
          <w:rFonts w:asciiTheme="minorHAnsi" w:hAnsiTheme="minorHAnsi" w:cstheme="minorHAnsi"/>
          <w:u w:val="single"/>
        </w:rPr>
        <w:t xml:space="preserve">decisively </w:t>
      </w:r>
      <w:r w:rsidRPr="008826E4">
        <w:rPr>
          <w:rFonts w:asciiTheme="minorHAnsi" w:hAnsiTheme="minorHAnsi" w:cstheme="minorHAnsi"/>
          <w:highlight w:val="yellow"/>
          <w:u w:val="single"/>
        </w:rPr>
        <w:t>defeated</w:t>
      </w:r>
      <w:r w:rsidRPr="008826E4">
        <w:rPr>
          <w:rFonts w:asciiTheme="minorHAnsi" w:hAnsiTheme="minorHAnsi" w:cstheme="minorHAnsi"/>
          <w:u w:val="single"/>
        </w:rPr>
        <w:t xml:space="preserve"> a series of illiberal powers—</w:t>
      </w:r>
      <w:r w:rsidRPr="008826E4">
        <w:rPr>
          <w:rFonts w:asciiTheme="minorHAnsi" w:hAnsiTheme="minorHAnsi" w:cstheme="minorHAnsi"/>
          <w:highlight w:val="yellow"/>
          <w:u w:val="single"/>
        </w:rPr>
        <w:t>Germany</w:t>
      </w:r>
      <w:r w:rsidRPr="008826E4">
        <w:rPr>
          <w:rFonts w:asciiTheme="minorHAnsi" w:hAnsiTheme="minorHAnsi" w:cstheme="minorHAnsi"/>
          <w:u w:val="single"/>
        </w:rPr>
        <w:t xml:space="preserve"> (twice), </w:t>
      </w:r>
      <w:r w:rsidRPr="008826E4">
        <w:rPr>
          <w:rFonts w:asciiTheme="minorHAnsi" w:hAnsiTheme="minorHAnsi" w:cstheme="minorHAnsi"/>
          <w:highlight w:val="yellow"/>
          <w:u w:val="single"/>
        </w:rPr>
        <w:t>Japan</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Soviet</w:t>
      </w:r>
      <w:r w:rsidRPr="008826E4">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826E4">
        <w:rPr>
          <w:rFonts w:asciiTheme="minorHAnsi" w:hAnsiTheme="minorHAnsi" w:cstheme="minorHAnsi"/>
          <w:sz w:val="12"/>
        </w:rPr>
        <w:t xml:space="preserve">America’s formidable record is the product of many factors. </w:t>
      </w:r>
      <w:r w:rsidRPr="008826E4">
        <w:rPr>
          <w:rFonts w:asciiTheme="minorHAnsi" w:hAnsiTheme="minorHAnsi" w:cstheme="minorHAnsi"/>
          <w:highlight w:val="yellow"/>
          <w:u w:val="single"/>
        </w:rPr>
        <w:t>Vast resource</w:t>
      </w:r>
      <w:r w:rsidRPr="008826E4">
        <w:rPr>
          <w:rFonts w:asciiTheme="minorHAnsi" w:hAnsiTheme="minorHAnsi" w:cstheme="minorHAnsi"/>
          <w:u w:val="single"/>
        </w:rPr>
        <w:t xml:space="preserve"> endowments </w:t>
      </w:r>
      <w:r w:rsidRPr="008826E4">
        <w:rPr>
          <w:rFonts w:asciiTheme="minorHAnsi" w:hAnsiTheme="minorHAnsi" w:cstheme="minorHAnsi"/>
          <w:highlight w:val="yellow"/>
          <w:u w:val="single"/>
        </w:rPr>
        <w:t>and</w:t>
      </w:r>
      <w:r w:rsidRPr="008826E4">
        <w:rPr>
          <w:rFonts w:asciiTheme="minorHAnsi" w:hAnsiTheme="minorHAnsi" w:cstheme="minorHAnsi"/>
          <w:u w:val="single"/>
        </w:rPr>
        <w:t xml:space="preserve"> uniquely </w:t>
      </w:r>
      <w:r w:rsidRPr="008826E4">
        <w:rPr>
          <w:rFonts w:asciiTheme="minorHAnsi" w:hAnsiTheme="minorHAnsi" w:cstheme="minorHAnsi"/>
          <w:highlight w:val="yellow"/>
          <w:u w:val="single"/>
        </w:rPr>
        <w:t>advantageous geography</w:t>
      </w:r>
      <w:r w:rsidRPr="008826E4">
        <w:rPr>
          <w:rFonts w:asciiTheme="minorHAnsi" w:hAnsiTheme="minorHAnsi" w:cstheme="minorHAnsi"/>
          <w:u w:val="single"/>
        </w:rPr>
        <w:t xml:space="preserve"> have </w:t>
      </w:r>
      <w:r w:rsidRPr="008826E4">
        <w:rPr>
          <w:rFonts w:asciiTheme="minorHAnsi" w:hAnsiTheme="minorHAnsi" w:cstheme="minorHAnsi"/>
          <w:highlight w:val="yellow"/>
          <w:u w:val="single"/>
        </w:rPr>
        <w:t>allow</w:t>
      </w:r>
      <w:r w:rsidRPr="008826E4">
        <w:rPr>
          <w:rFonts w:asciiTheme="minorHAnsi" w:hAnsiTheme="minorHAnsi" w:cstheme="minorHAnsi"/>
          <w:u w:val="single"/>
        </w:rPr>
        <w:t xml:space="preserve">ed </w:t>
      </w:r>
      <w:r w:rsidRPr="008826E4">
        <w:rPr>
          <w:rFonts w:asciiTheme="minorHAnsi" w:hAnsiTheme="minorHAnsi" w:cstheme="minorHAnsi"/>
          <w:highlight w:val="yellow"/>
          <w:u w:val="single"/>
        </w:rPr>
        <w:t>America to project power</w:t>
      </w:r>
      <w:r w:rsidRPr="008826E4">
        <w:rPr>
          <w:rFonts w:asciiTheme="minorHAnsi" w:hAnsiTheme="minorHAnsi" w:cstheme="minorHAnsi"/>
          <w:u w:val="single"/>
        </w:rPr>
        <w:t xml:space="preserve"> globally </w:t>
      </w:r>
      <w:r w:rsidRPr="008826E4">
        <w:rPr>
          <w:rFonts w:asciiTheme="minorHAnsi" w:hAnsiTheme="minorHAnsi" w:cstheme="minorHAnsi"/>
          <w:highlight w:val="yellow"/>
          <w:u w:val="single"/>
        </w:rPr>
        <w:t>without facing</w:t>
      </w:r>
      <w:r w:rsidRPr="008826E4">
        <w:rPr>
          <w:rFonts w:asciiTheme="minorHAnsi" w:hAnsiTheme="minorHAnsi" w:cstheme="minorHAnsi"/>
          <w:u w:val="single"/>
        </w:rPr>
        <w:t xml:space="preserve"> severe geopolitical </w:t>
      </w:r>
      <w:r w:rsidRPr="008826E4">
        <w:rPr>
          <w:rFonts w:asciiTheme="minorHAnsi" w:hAnsiTheme="minorHAnsi" w:cstheme="minorHAnsi"/>
          <w:highlight w:val="yellow"/>
          <w:u w:val="single"/>
        </w:rPr>
        <w:t>threats near home</w:t>
      </w:r>
      <w:r w:rsidRPr="008826E4">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 </w:t>
      </w:r>
      <w:r w:rsidRPr="008826E4">
        <w:rPr>
          <w:rFonts w:asciiTheme="minorHAnsi" w:hAnsiTheme="minorHAnsi" w:cstheme="minorHAnsi"/>
          <w:sz w:val="12"/>
        </w:rPr>
        <w:t xml:space="preserve">The type of superpower America is also </w:t>
      </w:r>
      <w:proofErr w:type="gramStart"/>
      <w:r w:rsidRPr="008826E4">
        <w:rPr>
          <w:rFonts w:asciiTheme="minorHAnsi" w:hAnsiTheme="minorHAnsi" w:cstheme="minorHAnsi"/>
          <w:sz w:val="12"/>
        </w:rPr>
        <w:t>matters</w:t>
      </w:r>
      <w:proofErr w:type="gramEnd"/>
      <w:r w:rsidRPr="008826E4">
        <w:rPr>
          <w:rFonts w:asciiTheme="minorHAnsi" w:hAnsiTheme="minorHAnsi" w:cstheme="minorHAnsi"/>
          <w:sz w:val="12"/>
        </w:rPr>
        <w:t xml:space="preserve">. Because America is a liberal nation, it has taken a liberal approach to global power. Since 1945, it has </w:t>
      </w:r>
      <w:r w:rsidRPr="008826E4">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826E4">
        <w:rPr>
          <w:rFonts w:asciiTheme="minorHAnsi" w:hAnsiTheme="minorHAnsi" w:cstheme="minorHAnsi"/>
          <w:sz w:val="12"/>
        </w:rPr>
        <w:t xml:space="preserve">. Neither China nor any other country can compete on these dimensions: </w:t>
      </w:r>
      <w:r w:rsidRPr="008826E4">
        <w:rPr>
          <w:rFonts w:asciiTheme="minorHAnsi" w:hAnsiTheme="minorHAnsi" w:cstheme="minorHAnsi"/>
          <w:highlight w:val="yellow"/>
          <w:u w:val="single"/>
        </w:rPr>
        <w:t>Beijing lacks</w:t>
      </w:r>
      <w:r w:rsidRPr="008826E4">
        <w:rPr>
          <w:rFonts w:asciiTheme="minorHAnsi" w:hAnsiTheme="minorHAnsi" w:cstheme="minorHAnsi"/>
          <w:u w:val="single"/>
        </w:rPr>
        <w:t xml:space="preserve"> the </w:t>
      </w:r>
      <w:r w:rsidRPr="008826E4">
        <w:rPr>
          <w:rFonts w:asciiTheme="minorHAnsi" w:hAnsiTheme="minorHAnsi" w:cstheme="minorHAnsi"/>
          <w:highlight w:val="yellow"/>
          <w:u w:val="single"/>
        </w:rPr>
        <w:t>ability to act as</w:t>
      </w:r>
      <w:r w:rsidRPr="008826E4">
        <w:rPr>
          <w:rFonts w:asciiTheme="minorHAnsi" w:hAnsiTheme="minorHAnsi" w:cstheme="minorHAnsi"/>
          <w:u w:val="single"/>
        </w:rPr>
        <w:t xml:space="preserve"> a global </w:t>
      </w:r>
      <w:r w:rsidRPr="008826E4">
        <w:rPr>
          <w:rFonts w:asciiTheme="minorHAnsi" w:hAnsiTheme="minorHAnsi" w:cstheme="minorHAnsi"/>
          <w:highlight w:val="yellow"/>
          <w:u w:val="single"/>
        </w:rPr>
        <w:t>security provider</w:t>
      </w:r>
      <w:r w:rsidRPr="008826E4">
        <w:rPr>
          <w:rFonts w:asciiTheme="minorHAnsi" w:hAnsiTheme="minorHAnsi" w:cstheme="minorHAnsi"/>
          <w:u w:val="single"/>
        </w:rPr>
        <w:t xml:space="preserve"> and the willingness (as a neo-mercantilist actor) to anchor a truly open global economy. It </w:t>
      </w:r>
      <w:r w:rsidRPr="008826E4">
        <w:rPr>
          <w:rFonts w:asciiTheme="minorHAnsi" w:hAnsiTheme="minorHAnsi" w:cstheme="minorHAnsi"/>
          <w:highlight w:val="yellow"/>
          <w:u w:val="single"/>
        </w:rPr>
        <w:t>cannot fully open its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marke</w:t>
      </w:r>
      <w:r w:rsidRPr="008826E4">
        <w:rPr>
          <w:rFonts w:asciiTheme="minorHAnsi" w:hAnsiTheme="minorHAnsi" w:cstheme="minorHAnsi"/>
          <w:u w:val="single"/>
        </w:rPr>
        <w:t xml:space="preserve">t without exposing key industries to competition and wrecking plans to reduce strategic dependence on the West. </w:t>
      </w:r>
      <w:r w:rsidRPr="008826E4">
        <w:rPr>
          <w:rFonts w:asciiTheme="minorHAnsi" w:hAnsiTheme="minorHAnsi" w:cstheme="minorHAnsi"/>
          <w:highlight w:val="yellow"/>
          <w:u w:val="single"/>
        </w:rPr>
        <w:t>Even if China’s</w:t>
      </w:r>
      <w:r w:rsidRPr="008826E4">
        <w:rPr>
          <w:rFonts w:asciiTheme="minorHAnsi" w:hAnsiTheme="minorHAnsi" w:cstheme="minorHAnsi"/>
          <w:u w:val="single"/>
        </w:rPr>
        <w:t xml:space="preserve"> raw </w:t>
      </w:r>
      <w:r w:rsidRPr="008826E4">
        <w:rPr>
          <w:rFonts w:asciiTheme="minorHAnsi" w:hAnsiTheme="minorHAnsi" w:cstheme="minorHAnsi"/>
          <w:highlight w:val="yellow"/>
          <w:u w:val="single"/>
        </w:rPr>
        <w:t>power exceeded America’s</w:t>
      </w:r>
      <w:r w:rsidRPr="008826E4">
        <w:rPr>
          <w:rFonts w:asciiTheme="minorHAnsi" w:hAnsiTheme="minorHAnsi" w:cstheme="minorHAnsi"/>
          <w:u w:val="single"/>
        </w:rPr>
        <w:t xml:space="preserve">, its </w:t>
      </w:r>
      <w:r w:rsidRPr="008826E4">
        <w:rPr>
          <w:rFonts w:asciiTheme="minorHAnsi" w:hAnsiTheme="minorHAnsi" w:cstheme="minorHAnsi"/>
          <w:highlight w:val="yellow"/>
          <w:u w:val="single"/>
        </w:rPr>
        <w:t>ability to act</w:t>
      </w:r>
      <w:r w:rsidRPr="008826E4">
        <w:rPr>
          <w:rFonts w:asciiTheme="minorHAnsi" w:hAnsiTheme="minorHAnsi" w:cstheme="minorHAnsi"/>
          <w:u w:val="single"/>
        </w:rPr>
        <w:t xml:space="preserve"> as a comparatively benign and popular hegemon </w:t>
      </w:r>
      <w:r w:rsidRPr="008826E4">
        <w:rPr>
          <w:rFonts w:asciiTheme="minorHAnsi" w:hAnsiTheme="minorHAnsi" w:cstheme="minorHAnsi"/>
          <w:highlight w:val="yellow"/>
          <w:u w:val="single"/>
        </w:rPr>
        <w:t>would not</w:t>
      </w:r>
      <w:r w:rsidRPr="008826E4">
        <w:rPr>
          <w:rFonts w:asciiTheme="minorHAnsi" w:hAnsiTheme="minorHAnsi" w:cstheme="minorHAnsi"/>
          <w:u w:val="single"/>
        </w:rPr>
        <w:t xml:space="preserve">. </w:t>
      </w:r>
      <w:r w:rsidRPr="008826E4">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826E4">
        <w:rPr>
          <w:rFonts w:asciiTheme="minorHAnsi" w:hAnsiTheme="minorHAnsi" w:cstheme="minorHAnsi"/>
          <w:u w:val="single"/>
        </w:rPr>
        <w:t>STRUCTURAL CONSTRAINTS don’t determine everything</w:t>
      </w:r>
      <w:r w:rsidRPr="008826E4">
        <w:rPr>
          <w:rFonts w:asciiTheme="minorHAnsi" w:hAnsiTheme="minorHAnsi" w:cstheme="minorHAnsi"/>
          <w:sz w:val="12"/>
        </w:rPr>
        <w:t xml:space="preserve">: History wouldn’t be very interesting if they did. </w:t>
      </w:r>
      <w:r w:rsidRPr="008826E4">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826E4">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826E4">
        <w:rPr>
          <w:rFonts w:asciiTheme="minorHAnsi" w:hAnsiTheme="minorHAnsi" w:cstheme="minorHAnsi"/>
          <w:u w:val="single"/>
        </w:rPr>
        <w:t>America is fully capable of squandering its advantages</w:t>
      </w:r>
      <w:r w:rsidRPr="008826E4">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826E4">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826E4">
        <w:rPr>
          <w:rFonts w:asciiTheme="minorHAnsi" w:hAnsiTheme="minorHAnsi" w:cstheme="minorHAnsi"/>
          <w:highlight w:val="yellow"/>
          <w:u w:val="single"/>
        </w:rPr>
        <w:t>China is straining</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against a</w:t>
      </w:r>
      <w:r w:rsidRPr="008826E4">
        <w:rPr>
          <w:rFonts w:asciiTheme="minorHAnsi" w:hAnsiTheme="minorHAnsi" w:cstheme="minorHAnsi"/>
          <w:u w:val="single"/>
        </w:rPr>
        <w:t xml:space="preserve"> strategic geography and </w:t>
      </w:r>
      <w:r w:rsidRPr="008826E4">
        <w:rPr>
          <w:rFonts w:asciiTheme="minorHAnsi" w:hAnsiTheme="minorHAnsi" w:cstheme="minorHAnsi"/>
          <w:highlight w:val="yellow"/>
          <w:u w:val="single"/>
        </w:rPr>
        <w:t>international system</w:t>
      </w:r>
      <w:r w:rsidRPr="008826E4">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826E4">
        <w:rPr>
          <w:rFonts w:asciiTheme="minorHAnsi" w:hAnsiTheme="minorHAnsi" w:cstheme="minorHAnsi"/>
          <w:u w:val="single"/>
        </w:rPr>
        <w:t>And Beijing is taking on a superpower that has thrashed all previous comers</w:t>
      </w:r>
      <w:r w:rsidRPr="008826E4">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826E4">
        <w:rPr>
          <w:rFonts w:asciiTheme="minorHAnsi" w:hAnsiTheme="minorHAnsi" w:cstheme="minorHAnsi"/>
          <w:u w:val="single"/>
        </w:rPr>
        <w:t>intense interaction between an America that is adapting its strategies to deal with a pressing threat and a China that will have to adjust its own approaches in light of that response</w:t>
      </w:r>
      <w:r w:rsidRPr="008826E4">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826E4">
        <w:rPr>
          <w:rFonts w:asciiTheme="minorHAnsi" w:hAnsiTheme="minorHAnsi" w:cstheme="minorHAnsi"/>
          <w:highlight w:val="yellow"/>
          <w:u w:val="single"/>
        </w:rPr>
        <w:t>characteristics of</w:t>
      </w:r>
      <w:r w:rsidRPr="008826E4">
        <w:rPr>
          <w:rFonts w:asciiTheme="minorHAnsi" w:hAnsiTheme="minorHAnsi" w:cstheme="minorHAnsi"/>
          <w:u w:val="single"/>
        </w:rPr>
        <w:t xml:space="preserve"> modern </w:t>
      </w:r>
      <w:r w:rsidRPr="008826E4">
        <w:rPr>
          <w:rFonts w:asciiTheme="minorHAnsi" w:hAnsiTheme="minorHAnsi" w:cstheme="minorHAnsi"/>
          <w:highlight w:val="yellow"/>
          <w:u w:val="single"/>
        </w:rPr>
        <w:t>great-power politics</w:t>
      </w:r>
      <w:r w:rsidRPr="008826E4">
        <w:rPr>
          <w:rFonts w:asciiTheme="minorHAnsi" w:hAnsiTheme="minorHAnsi" w:cstheme="minorHAnsi"/>
          <w:u w:val="single"/>
        </w:rPr>
        <w:t xml:space="preserve"> seem to </w:t>
      </w:r>
      <w:r w:rsidRPr="008826E4">
        <w:rPr>
          <w:rFonts w:asciiTheme="minorHAnsi" w:hAnsiTheme="minorHAnsi" w:cstheme="minorHAnsi"/>
          <w:highlight w:val="yellow"/>
          <w:u w:val="single"/>
        </w:rPr>
        <w:t>favor the</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U</w:t>
      </w:r>
      <w:r w:rsidRPr="008826E4">
        <w:rPr>
          <w:rFonts w:asciiTheme="minorHAnsi" w:hAnsiTheme="minorHAnsi" w:cstheme="minorHAnsi"/>
          <w:u w:val="single"/>
        </w:rPr>
        <w:t xml:space="preserve">nited </w:t>
      </w:r>
      <w:r w:rsidRPr="008826E4">
        <w:rPr>
          <w:rFonts w:asciiTheme="minorHAnsi" w:hAnsiTheme="minorHAnsi" w:cstheme="minorHAnsi"/>
          <w:highlight w:val="yellow"/>
          <w:u w:val="single"/>
        </w:rPr>
        <w:t>S</w:t>
      </w:r>
      <w:r w:rsidRPr="008826E4">
        <w:rPr>
          <w:rFonts w:asciiTheme="minorHAnsi" w:hAnsiTheme="minorHAnsi" w:cstheme="minorHAnsi"/>
          <w:u w:val="single"/>
        </w:rPr>
        <w:t xml:space="preserve">tates probably </w:t>
      </w:r>
      <w:r w:rsidRPr="008826E4">
        <w:rPr>
          <w:rFonts w:asciiTheme="minorHAnsi" w:hAnsiTheme="minorHAnsi" w:cstheme="minorHAnsi"/>
          <w:highlight w:val="yellow"/>
          <w:u w:val="single"/>
        </w:rPr>
        <w:t>gives the reigning superpower better options</w:t>
      </w:r>
      <w:r w:rsidRPr="008826E4">
        <w:rPr>
          <w:rFonts w:asciiTheme="minorHAnsi" w:hAnsiTheme="minorHAnsi" w:cstheme="minorHAnsi"/>
          <w:u w:val="single"/>
        </w:rPr>
        <w:t xml:space="preserve"> and more room for error than its autocratic challenger. </w:t>
      </w:r>
      <w:r w:rsidRPr="008826E4">
        <w:rPr>
          <w:rFonts w:asciiTheme="minorHAnsi" w:hAnsiTheme="minorHAnsi" w:cstheme="minorHAnsi"/>
          <w:highlight w:val="yellow"/>
          <w:u w:val="single"/>
        </w:rPr>
        <w:t>Nothing is predetermined</w:t>
      </w:r>
      <w:r w:rsidRPr="008826E4">
        <w:rPr>
          <w:rFonts w:asciiTheme="minorHAnsi" w:hAnsiTheme="minorHAnsi" w:cstheme="minorHAnsi"/>
          <w:u w:val="single"/>
        </w:rPr>
        <w:t>: Beijing may still succeed in displacing the United States as the primary power in Asia and, eventually, the world</w:t>
      </w:r>
      <w:r w:rsidRPr="008826E4">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183FFA36" w14:textId="77777777" w:rsidR="00C92678" w:rsidRPr="008826E4" w:rsidRDefault="00C92678" w:rsidP="00C92678">
      <w:pPr>
        <w:pStyle w:val="Heading4"/>
        <w:shd w:val="clear" w:color="auto" w:fill="FFFFFF"/>
        <w:spacing w:line="240" w:lineRule="auto"/>
        <w:rPr>
          <w:rFonts w:asciiTheme="minorHAnsi" w:hAnsiTheme="minorHAnsi" w:cstheme="minorHAnsi"/>
          <w:color w:val="000000"/>
        </w:rPr>
      </w:pPr>
      <w:r w:rsidRPr="008826E4">
        <w:rPr>
          <w:rFonts w:asciiTheme="minorHAnsi" w:hAnsiTheme="minorHAnsi" w:cstheme="minorHAnsi"/>
          <w:color w:val="000000"/>
        </w:rPr>
        <w:t>Decline causes </w:t>
      </w:r>
      <w:r w:rsidRPr="008826E4">
        <w:rPr>
          <w:rFonts w:asciiTheme="minorHAnsi" w:hAnsiTheme="minorHAnsi" w:cstheme="minorHAnsi"/>
          <w:color w:val="000000"/>
          <w:u w:val="single"/>
        </w:rPr>
        <w:t>unstable nuclear alliances</w:t>
      </w:r>
      <w:r w:rsidRPr="008826E4">
        <w:rPr>
          <w:rFonts w:asciiTheme="minorHAnsi" w:hAnsiTheme="minorHAnsi" w:cstheme="minorHAnsi"/>
          <w:color w:val="000000"/>
        </w:rPr>
        <w:t> that </w:t>
      </w:r>
      <w:r w:rsidRPr="008826E4">
        <w:rPr>
          <w:rFonts w:asciiTheme="minorHAnsi" w:hAnsiTheme="minorHAnsi" w:cstheme="minorHAnsi"/>
          <w:color w:val="000000"/>
          <w:u w:val="single"/>
        </w:rPr>
        <w:t>cause war</w:t>
      </w:r>
      <w:r w:rsidRPr="008826E4">
        <w:rPr>
          <w:rFonts w:asciiTheme="minorHAnsi" w:hAnsiTheme="minorHAnsi" w:cstheme="minorHAnsi"/>
          <w:color w:val="000000"/>
        </w:rPr>
        <w:t> </w:t>
      </w:r>
    </w:p>
    <w:p w14:paraId="696EA1F6" w14:textId="77777777" w:rsidR="00C92678" w:rsidRPr="008826E4" w:rsidRDefault="00C92678" w:rsidP="00C92678">
      <w:pPr>
        <w:shd w:val="clear" w:color="auto" w:fill="FFFFFF"/>
        <w:spacing w:line="240" w:lineRule="auto"/>
        <w:rPr>
          <w:rFonts w:asciiTheme="minorHAnsi" w:hAnsiTheme="minorHAnsi" w:cstheme="minorHAnsi"/>
          <w:color w:val="000000"/>
        </w:rPr>
      </w:pPr>
      <w:r w:rsidRPr="008826E4">
        <w:rPr>
          <w:rStyle w:val="Style13ptBold"/>
          <w:rFonts w:asciiTheme="minorHAnsi" w:hAnsiTheme="minorHAnsi" w:cstheme="minorHAnsi"/>
        </w:rPr>
        <w:t>Hayes 18</w:t>
      </w:r>
      <w:r w:rsidRPr="008826E4">
        <w:rPr>
          <w:rFonts w:asciiTheme="minorHAnsi" w:hAnsiTheme="minorHAnsi" w:cstheme="minorHAnsi"/>
          <w:color w:val="000000"/>
        </w:rPr>
        <w:t> </w:t>
      </w:r>
      <w:r w:rsidRPr="008826E4">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9" w:tgtFrame="_blank" w:history="1">
        <w:r w:rsidRPr="008826E4">
          <w:rPr>
            <w:rStyle w:val="Hyperlink"/>
            <w:rFonts w:asciiTheme="minorHAnsi" w:hAnsiTheme="minorHAnsi" w:cstheme="minorHAnsi"/>
          </w:rPr>
          <w:t>https://www.tandfonline.com/doi/full/10.1080/25751654.2018.1532525</w:t>
        </w:r>
      </w:hyperlink>
      <w:r w:rsidRPr="008826E4">
        <w:rPr>
          <w:rFonts w:asciiTheme="minorHAnsi" w:hAnsiTheme="minorHAnsi" w:cstheme="minorHAnsi"/>
        </w:rPr>
        <w:t>]</w:t>
      </w:r>
    </w:p>
    <w:p w14:paraId="54484AFC" w14:textId="77777777" w:rsidR="00C92678" w:rsidRPr="008826E4" w:rsidRDefault="00C92678" w:rsidP="00C92678">
      <w:pPr>
        <w:spacing w:line="240" w:lineRule="auto"/>
        <w:rPr>
          <w:rFonts w:asciiTheme="minorHAnsi" w:hAnsiTheme="minorHAnsi" w:cstheme="minorHAnsi"/>
          <w:u w:val="single"/>
        </w:rPr>
      </w:pPr>
      <w:r w:rsidRPr="008826E4">
        <w:rPr>
          <w:rFonts w:asciiTheme="minorHAnsi" w:hAnsiTheme="minorHAnsi" w:cstheme="minorHAnsi"/>
          <w:u w:val="single"/>
        </w:rPr>
        <w:t xml:space="preserve">During </w:t>
      </w:r>
      <w:r w:rsidRPr="008826E4">
        <w:rPr>
          <w:rFonts w:asciiTheme="minorHAnsi" w:hAnsiTheme="minorHAnsi" w:cstheme="minorHAnsi"/>
          <w:highlight w:val="yellow"/>
          <w:u w:val="single"/>
        </w:rPr>
        <w:t>a post-hegemonic era</w:t>
      </w:r>
      <w:r w:rsidRPr="008826E4">
        <w:rPr>
          <w:rFonts w:asciiTheme="minorHAnsi" w:hAnsiTheme="minorHAnsi" w:cstheme="minorHAnsi"/>
          <w:u w:val="single"/>
        </w:rPr>
        <w:t>, </w:t>
      </w:r>
      <w:r w:rsidRPr="008826E4">
        <w:rPr>
          <w:rFonts w:asciiTheme="minorHAnsi" w:hAnsiTheme="minorHAnsi" w:cstheme="minorHAnsi"/>
          <w:highlight w:val="yellow"/>
          <w:u w:val="single"/>
        </w:rPr>
        <w:t>long-standing</w:t>
      </w:r>
      <w:r w:rsidRPr="008826E4">
        <w:rPr>
          <w:rFonts w:asciiTheme="minorHAnsi" w:hAnsiTheme="minorHAnsi" w:cstheme="minorHAnsi"/>
          <w:u w:val="single"/>
        </w:rPr>
        <w:t> nuclear </w:t>
      </w:r>
      <w:r w:rsidRPr="008826E4">
        <w:rPr>
          <w:rFonts w:asciiTheme="minorHAnsi" w:hAnsiTheme="minorHAnsi" w:cstheme="minorHAnsi"/>
          <w:highlight w:val="yellow"/>
          <w:u w:val="single"/>
        </w:rPr>
        <w:t>alliances</w:t>
      </w:r>
      <w:r w:rsidRPr="008826E4">
        <w:rPr>
          <w:rFonts w:asciiTheme="minorHAnsi" w:hAnsiTheme="minorHAnsi" w:cstheme="minorHAnsi"/>
          <w:u w:val="single"/>
        </w:rPr>
        <w:t> are likely to be </w:t>
      </w:r>
      <w:r w:rsidRPr="008826E4">
        <w:rPr>
          <w:rFonts w:asciiTheme="minorHAnsi" w:hAnsiTheme="minorHAnsi" w:cstheme="minorHAnsi"/>
          <w:highlight w:val="yellow"/>
          <w:u w:val="single"/>
        </w:rPr>
        <w:t>replaced by ad hoc nuclear coalitions</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aligning</w:t>
      </w:r>
      <w:r w:rsidRPr="008826E4">
        <w:rPr>
          <w:rFonts w:asciiTheme="minorHAnsi" w:hAnsiTheme="minorHAnsi" w:cstheme="minorHAnsi"/>
          <w:u w:val="single"/>
        </w:rPr>
        <w:t xml:space="preserve"> and realigning </w:t>
      </w:r>
      <w:r w:rsidRPr="008826E4">
        <w:rPr>
          <w:rFonts w:asciiTheme="minorHAnsi" w:hAnsiTheme="minorHAnsi" w:cstheme="minorHAnsi"/>
          <w:highlight w:val="yellow"/>
          <w:u w:val="single"/>
        </w:rPr>
        <w:t>around</w:t>
      </w:r>
      <w:r w:rsidRPr="008826E4">
        <w:rPr>
          <w:rFonts w:asciiTheme="minorHAnsi" w:hAnsiTheme="minorHAnsi" w:cstheme="minorHAnsi"/>
          <w:u w:val="single"/>
        </w:rPr>
        <w:t xml:space="preserve"> different congeries of threat and even </w:t>
      </w:r>
      <w:r w:rsidRPr="008826E4">
        <w:rPr>
          <w:rFonts w:asciiTheme="minorHAnsi" w:hAnsiTheme="minorHAnsi" w:cstheme="minorHAnsi"/>
          <w:highlight w:val="yellow"/>
          <w:u w:val="single"/>
        </w:rPr>
        <w:t>actual nuclear wars, with</w:t>
      </w:r>
      <w:r w:rsidRPr="008826E4">
        <w:rPr>
          <w:rFonts w:asciiTheme="minorHAnsi" w:hAnsiTheme="minorHAnsi" w:cstheme="minorHAnsi"/>
          <w:u w:val="single"/>
        </w:rPr>
        <w:t xml:space="preserve"> much </w:t>
      </w:r>
      <w:r w:rsidRPr="008826E4">
        <w:rPr>
          <w:rFonts w:asciiTheme="minorHAnsi" w:hAnsiTheme="minorHAnsi" w:cstheme="minorHAnsi"/>
          <w:highlight w:val="yellow"/>
          <w:u w:val="single"/>
        </w:rPr>
        <w:t>higher</w:t>
      </w:r>
      <w:r w:rsidRPr="008826E4">
        <w:rPr>
          <w:rFonts w:asciiTheme="minorHAnsi" w:hAnsiTheme="minorHAnsi" w:cstheme="minorHAnsi"/>
          <w:u w:val="single"/>
        </w:rPr>
        <w:t xml:space="preserve"> levels of </w:t>
      </w:r>
      <w:r w:rsidRPr="008826E4">
        <w:rPr>
          <w:rFonts w:asciiTheme="minorHAnsi" w:hAnsiTheme="minorHAnsi" w:cstheme="minorHAnsi"/>
          <w:highlight w:val="yellow"/>
          <w:u w:val="single"/>
        </w:rPr>
        <w:t>uncertainty</w:t>
      </w:r>
      <w:r w:rsidRPr="008826E4">
        <w:rPr>
          <w:rFonts w:asciiTheme="minorHAnsi" w:hAnsiTheme="minorHAnsi" w:cstheme="minorHAnsi"/>
          <w:u w:val="single"/>
        </w:rPr>
        <w:t xml:space="preserve"> and unpredictability </w:t>
      </w:r>
      <w:r w:rsidRPr="008826E4">
        <w:rPr>
          <w:rFonts w:asciiTheme="minorHAnsi" w:hAnsiTheme="minorHAnsi" w:cstheme="minorHAnsi"/>
          <w:highlight w:val="yellow"/>
          <w:u w:val="single"/>
        </w:rPr>
        <w:t>than</w:t>
      </w:r>
      <w:r w:rsidRPr="008826E4">
        <w:rPr>
          <w:rFonts w:asciiTheme="minorHAnsi" w:hAnsiTheme="minorHAnsi" w:cstheme="minorHAnsi"/>
          <w:u w:val="single"/>
        </w:rPr>
        <w:t xml:space="preserve"> was the case in </w:t>
      </w:r>
      <w:r w:rsidRPr="008826E4">
        <w:rPr>
          <w:rFonts w:asciiTheme="minorHAnsi" w:hAnsiTheme="minorHAnsi" w:cstheme="minorHAnsi"/>
          <w:highlight w:val="yellow"/>
          <w:u w:val="single"/>
        </w:rPr>
        <w:t xml:space="preserve">the </w:t>
      </w:r>
      <w:r w:rsidRPr="008826E4">
        <w:rPr>
          <w:rFonts w:asciiTheme="minorHAnsi" w:hAnsiTheme="minorHAnsi" w:cstheme="minorHAnsi"/>
          <w:u w:val="single"/>
        </w:rPr>
        <w:t xml:space="preserve">nuclear </w:t>
      </w:r>
      <w:r w:rsidRPr="008826E4">
        <w:rPr>
          <w:rFonts w:asciiTheme="minorHAnsi" w:hAnsiTheme="minorHAnsi" w:cstheme="minorHAnsi"/>
          <w:highlight w:val="yellow"/>
          <w:u w:val="single"/>
        </w:rPr>
        <w:t>hegemonic system</w:t>
      </w:r>
      <w:r w:rsidRPr="008826E4">
        <w:rPr>
          <w:rFonts w:asciiTheme="minorHAnsi" w:hAnsiTheme="minorHAnsi" w:cstheme="minorHAnsi"/>
          <w:u w:val="single"/>
        </w:rPr>
        <w:t>.</w:t>
      </w:r>
      <w:r w:rsidRPr="008826E4">
        <w:rPr>
          <w:rFonts w:asciiTheme="minorHAnsi" w:hAnsiTheme="minorHAnsi" w:cstheme="minorHAnsi"/>
          <w:sz w:val="16"/>
        </w:rPr>
        <w:t xml:space="preserve"> There are a number of ways that this dynamic could play out during the interregnum, and these dynamics are likely to be inconsistent and contradictory. In some instances, </w:t>
      </w:r>
      <w:r w:rsidRPr="008826E4">
        <w:rPr>
          <w:rFonts w:asciiTheme="minorHAnsi" w:hAnsiTheme="minorHAnsi" w:cstheme="minorHAnsi"/>
          <w:u w:val="single"/>
        </w:rPr>
        <w:t xml:space="preserve">the sheer momentum of past policy combined with bureaucratic inertia and the potency of political, military service and corporate interests, </w:t>
      </w:r>
      <w:r w:rsidRPr="008826E4">
        <w:rPr>
          <w:rFonts w:asciiTheme="minorHAnsi" w:hAnsiTheme="minorHAnsi" w:cstheme="minorHAnsi"/>
          <w:sz w:val="16"/>
        </w:rPr>
        <w:t>may</w:t>
      </w:r>
      <w:r w:rsidRPr="008826E4">
        <w:rPr>
          <w:rFonts w:asciiTheme="minorHAnsi" w:hAnsiTheme="minorHAnsi" w:cstheme="minorHAnsi"/>
          <w:u w:val="single"/>
        </w:rPr>
        <w:t xml:space="preserve"> ensure that residual aspects of the formerly hegemonic postures are adhered to</w:t>
      </w:r>
      <w:r w:rsidRPr="008826E4">
        <w:rPr>
          <w:rFonts w:asciiTheme="minorHAnsi" w:hAnsiTheme="minorHAnsi" w:cstheme="minorHAnsi"/>
          <w:sz w:val="16"/>
        </w:rPr>
        <w:t xml:space="preserve"> even as formal nuclear alliances rupture. </w:t>
      </w:r>
      <w:r w:rsidRPr="008826E4">
        <w:rPr>
          <w:rFonts w:asciiTheme="minorHAnsi" w:hAnsiTheme="minorHAnsi" w:cstheme="minorHAnsi"/>
          <w:u w:val="single"/>
        </w:rPr>
        <w:t xml:space="preserve">Even as they reach for the old anchors, these </w:t>
      </w:r>
      <w:r w:rsidRPr="008826E4">
        <w:rPr>
          <w:rFonts w:asciiTheme="minorHAnsi" w:hAnsiTheme="minorHAnsi" w:cstheme="minorHAnsi"/>
          <w:highlight w:val="yellow"/>
          <w:u w:val="single"/>
        </w:rPr>
        <w:t>states</w:t>
      </w:r>
      <w:r w:rsidRPr="008826E4">
        <w:rPr>
          <w:rFonts w:asciiTheme="minorHAnsi" w:hAnsiTheme="minorHAnsi" w:cstheme="minorHAnsi"/>
          <w:u w:val="single"/>
        </w:rPr>
        <w:t xml:space="preserve"> may be </w:t>
      </w:r>
      <w:r w:rsidRPr="008826E4">
        <w:rPr>
          <w:rFonts w:asciiTheme="minorHAnsi" w:hAnsiTheme="minorHAnsi" w:cstheme="minorHAnsi"/>
          <w:highlight w:val="yellow"/>
          <w:u w:val="single"/>
        </w:rPr>
        <w:t>forced to</w:t>
      </w:r>
      <w:r w:rsidRPr="008826E4">
        <w:rPr>
          <w:rFonts w:asciiTheme="minorHAnsi" w:hAnsiTheme="minorHAnsi" w:cstheme="minorHAnsi"/>
          <w:u w:val="single"/>
        </w:rPr>
        <w:t xml:space="preserve"> adjust and retrench strategically, or start to </w:t>
      </w:r>
      <w:r w:rsidRPr="008826E4">
        <w:rPr>
          <w:rFonts w:asciiTheme="minorHAnsi" w:hAnsiTheme="minorHAnsi" w:cstheme="minorHAnsi"/>
          <w:highlight w:val="yellow"/>
          <w:u w:val="single"/>
        </w:rPr>
        <w:t>take their own nuclear risks</w:t>
      </w:r>
      <w:r w:rsidRPr="008826E4">
        <w:rPr>
          <w:rFonts w:asciiTheme="minorHAnsi" w:hAnsiTheme="minorHAnsi" w:cstheme="minorHAnsi"/>
          <w:u w:val="single"/>
        </w:rPr>
        <w:t xml:space="preserve"> by </w:t>
      </w:r>
      <w:r w:rsidRPr="008826E4">
        <w:rPr>
          <w:rFonts w:asciiTheme="minorHAnsi" w:hAnsiTheme="minorHAnsi" w:cstheme="minorHAnsi"/>
          <w:highlight w:val="yellow"/>
          <w:u w:val="single"/>
        </w:rPr>
        <w:t>making</w:t>
      </w:r>
      <w:r w:rsidRPr="008826E4">
        <w:rPr>
          <w:rFonts w:asciiTheme="minorHAnsi" w:hAnsiTheme="minorHAnsi" w:cstheme="minorHAnsi"/>
          <w:u w:val="single"/>
        </w:rPr>
        <w:t xml:space="preserve"> increasingly </w:t>
      </w:r>
      <w:r w:rsidRPr="008826E4">
        <w:rPr>
          <w:rFonts w:asciiTheme="minorHAnsi" w:hAnsiTheme="minorHAnsi" w:cstheme="minorHAnsi"/>
          <w:highlight w:val="yellow"/>
          <w:u w:val="single"/>
        </w:rPr>
        <w:t>explicit nuclear threats and deployments</w:t>
      </w:r>
      <w:r w:rsidRPr="008826E4">
        <w:rPr>
          <w:rFonts w:asciiTheme="minorHAnsi" w:hAnsiTheme="minorHAnsi" w:cstheme="minorHAnsi"/>
          <w:u w:val="single"/>
        </w:rPr>
        <w:t xml:space="preserve"> against nuclear-armed adversaries</w:t>
      </w:r>
      <w:r w:rsidRPr="008826E4">
        <w:rPr>
          <w:rFonts w:asciiTheme="minorHAnsi" w:hAnsiTheme="minorHAnsi" w:cstheme="minorHAnsi"/>
          <w:sz w:val="16"/>
        </w:rPr>
        <w:t xml:space="preserve"> – as Japan has begun to do with reference to its “technological deterrent” since about 2012.9 </w:t>
      </w:r>
      <w:r w:rsidRPr="008826E4">
        <w:rPr>
          <w:rFonts w:asciiTheme="minorHAnsi" w:hAnsiTheme="minorHAnsi" w:cstheme="minorHAnsi"/>
          <w:u w:val="single"/>
        </w:rPr>
        <w:t xml:space="preserve">This period could last for many years until and when </w:t>
      </w:r>
      <w:r w:rsidRPr="008826E4">
        <w:rPr>
          <w:rFonts w:asciiTheme="minorHAnsi" w:hAnsiTheme="minorHAnsi" w:cstheme="minorHAnsi"/>
          <w:highlight w:val="yellow"/>
          <w:u w:val="single"/>
        </w:rPr>
        <w:t>nuclear war breaks out</w:t>
      </w:r>
      <w:r w:rsidRPr="008826E4">
        <w:rPr>
          <w:rFonts w:asciiTheme="minorHAnsi" w:hAnsiTheme="minorHAnsi" w:cstheme="minorHAnsi"/>
          <w:sz w:val="16"/>
        </w:rPr>
        <w:t xml:space="preserve"> and leads to a post-nuclear war disorder; or a new, post-hegemonic strategic framework is established to manage and/or abolish nuclear threat. </w:t>
      </w:r>
      <w:r w:rsidRPr="008826E4">
        <w:rPr>
          <w:rFonts w:asciiTheme="minorHAnsi" w:hAnsiTheme="minorHAnsi" w:cstheme="minorHAnsi"/>
          <w:highlight w:val="yellow"/>
          <w:u w:val="single"/>
        </w:rPr>
        <w:t>Under</w:t>
      </w:r>
      <w:r w:rsidRPr="008826E4">
        <w:rPr>
          <w:rFonts w:asciiTheme="minorHAnsi" w:hAnsiTheme="minorHAnsi" w:cstheme="minorHAnsi"/>
          <w:u w:val="single"/>
        </w:rPr>
        <w:t xml:space="preserve"> full-blown </w:t>
      </w:r>
      <w:r w:rsidRPr="008826E4">
        <w:rPr>
          <w:rFonts w:asciiTheme="minorHAnsi" w:hAnsiTheme="minorHAnsi" w:cstheme="minorHAnsi"/>
          <w:highlight w:val="yellow"/>
          <w:u w:val="single"/>
        </w:rPr>
        <w:t>American nuclear hegemony</w:t>
      </w:r>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fewer states had nuclear weapons</w:t>
      </w:r>
      <w:r w:rsidRPr="008826E4">
        <w:rPr>
          <w:rFonts w:asciiTheme="minorHAnsi" w:hAnsiTheme="minorHAnsi" w:cstheme="minorHAnsi"/>
          <w:u w:val="single"/>
        </w:rPr>
        <w:t xml:space="preserve">, the major </w:t>
      </w:r>
      <w:r w:rsidRPr="008826E4">
        <w:rPr>
          <w:rFonts w:asciiTheme="minorHAnsi" w:hAnsiTheme="minorHAnsi" w:cstheme="minorHAnsi"/>
          <w:highlight w:val="yellow"/>
          <w:u w:val="single"/>
        </w:rPr>
        <w:t>nuclear</w:t>
      </w:r>
      <w:r w:rsidRPr="008826E4">
        <w:rPr>
          <w:rFonts w:asciiTheme="minorHAnsi" w:hAnsiTheme="minorHAnsi" w:cstheme="minorHAnsi"/>
          <w:u w:val="single"/>
        </w:rPr>
        <w:t xml:space="preserve"> weapons </w:t>
      </w:r>
      <w:r w:rsidRPr="008826E4">
        <w:rPr>
          <w:rFonts w:asciiTheme="minorHAnsi" w:hAnsiTheme="minorHAnsi" w:cstheme="minorHAnsi"/>
          <w:highlight w:val="yellow"/>
          <w:u w:val="single"/>
        </w:rPr>
        <w:t>states entered</w:t>
      </w:r>
      <w:r w:rsidRPr="008826E4">
        <w:rPr>
          <w:rFonts w:asciiTheme="minorHAnsi" w:hAnsiTheme="minorHAnsi" w:cstheme="minorHAnsi"/>
          <w:u w:val="single"/>
        </w:rPr>
        <w:t xml:space="preserve"> into legally binding </w:t>
      </w:r>
      <w:r w:rsidRPr="008826E4">
        <w:rPr>
          <w:rFonts w:asciiTheme="minorHAnsi" w:hAnsiTheme="minorHAnsi" w:cstheme="minorHAnsi"/>
          <w:highlight w:val="yellow"/>
          <w:u w:val="single"/>
        </w:rPr>
        <w:t>restraints</w:t>
      </w:r>
      <w:r w:rsidRPr="008826E4">
        <w:rPr>
          <w:rFonts w:asciiTheme="minorHAnsi" w:hAnsiTheme="minorHAnsi" w:cstheme="minorHAnsi"/>
          <w:u w:val="single"/>
        </w:rPr>
        <w:t xml:space="preserve"> on force levels and they learned from nuclear </w:t>
      </w:r>
      <w:proofErr w:type="gramStart"/>
      <w:r w:rsidRPr="008826E4">
        <w:rPr>
          <w:rFonts w:asciiTheme="minorHAnsi" w:hAnsiTheme="minorHAnsi" w:cstheme="minorHAnsi"/>
          <w:u w:val="single"/>
        </w:rPr>
        <w:t>near-misses</w:t>
      </w:r>
      <w:proofErr w:type="gramEnd"/>
      <w:r w:rsidRPr="008826E4">
        <w:rPr>
          <w:rFonts w:asciiTheme="minorHAnsi" w:hAnsiTheme="minorHAnsi" w:cstheme="minorHAnsi"/>
          <w:u w:val="single"/>
        </w:rPr>
        <w:t xml:space="preserve"> to promulgate rules of the road and tacit understandings</w:t>
      </w:r>
      <w:r w:rsidRPr="008826E4">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826E4">
        <w:rPr>
          <w:rFonts w:asciiTheme="minorHAnsi" w:hAnsiTheme="minorHAnsi" w:cstheme="minorHAnsi"/>
          <w:u w:val="single"/>
        </w:rPr>
        <w:t xml:space="preserve">In a highly proliferated world, </w:t>
      </w:r>
      <w:r w:rsidRPr="008826E4">
        <w:rPr>
          <w:rFonts w:asciiTheme="minorHAnsi" w:hAnsiTheme="minorHAnsi" w:cstheme="minorHAnsi"/>
          <w:highlight w:val="yellow"/>
          <w:u w:val="single"/>
        </w:rPr>
        <w:t>nuclear</w:t>
      </w:r>
      <w:r w:rsidRPr="008826E4">
        <w:rPr>
          <w:rFonts w:asciiTheme="minorHAnsi" w:hAnsiTheme="minorHAnsi" w:cstheme="minorHAnsi"/>
          <w:u w:val="single"/>
        </w:rPr>
        <w:t xml:space="preserve">-armed </w:t>
      </w:r>
      <w:r w:rsidRPr="008826E4">
        <w:rPr>
          <w:rFonts w:asciiTheme="minorHAnsi" w:hAnsiTheme="minorHAnsi" w:cstheme="minorHAnsi"/>
          <w:highlight w:val="yellow"/>
          <w:u w:val="single"/>
        </w:rPr>
        <w:t>states</w:t>
      </w:r>
      <w:r w:rsidRPr="008826E4">
        <w:rPr>
          <w:rFonts w:asciiTheme="minorHAnsi" w:hAnsiTheme="minorHAnsi" w:cstheme="minorHAnsi"/>
          <w:u w:val="single"/>
        </w:rPr>
        <w:t xml:space="preserve"> may feel </w:t>
      </w:r>
      <w:r w:rsidRPr="008826E4">
        <w:rPr>
          <w:rFonts w:asciiTheme="minorHAnsi" w:hAnsiTheme="minorHAnsi" w:cstheme="minorHAnsi"/>
          <w:highlight w:val="yellow"/>
          <w:u w:val="single"/>
        </w:rPr>
        <w:t>driven to obtain larger nuclear forces</w:t>
      </w:r>
      <w:r w:rsidRPr="008826E4">
        <w:rPr>
          <w:rFonts w:asciiTheme="minorHAnsi" w:hAnsiTheme="minorHAnsi" w:cstheme="minorHAnsi"/>
          <w:u w:val="single"/>
        </w:rPr>
        <w:t xml:space="preserve"> able to deter multiple adversaries at the same time, sufficient to conduct not only a few nuclear attacks but </w:t>
      </w:r>
      <w:r w:rsidRPr="008826E4">
        <w:rPr>
          <w:rFonts w:asciiTheme="minorHAnsi" w:hAnsiTheme="minorHAnsi" w:cstheme="minorHAnsi"/>
          <w:highlight w:val="yellow"/>
          <w:u w:val="single"/>
        </w:rPr>
        <w:t>configured to fight more than one</w:t>
      </w:r>
      <w:r w:rsidRPr="008826E4">
        <w:rPr>
          <w:rFonts w:asciiTheme="minorHAnsi" w:hAnsiTheme="minorHAnsi" w:cstheme="minorHAnsi"/>
          <w:u w:val="single"/>
        </w:rPr>
        <w:t xml:space="preserve"> protracted </w:t>
      </w:r>
      <w:r w:rsidRPr="008826E4">
        <w:rPr>
          <w:rFonts w:asciiTheme="minorHAnsi" w:hAnsiTheme="minorHAnsi" w:cstheme="minorHAnsi"/>
          <w:highlight w:val="yellow"/>
          <w:u w:val="single"/>
        </w:rPr>
        <w:t>nuclear war at a time</w:t>
      </w:r>
      <w:r w:rsidRPr="008826E4">
        <w:rPr>
          <w:rFonts w:asciiTheme="minorHAnsi" w:hAnsiTheme="minorHAnsi" w:cstheme="minorHAnsi"/>
          <w:sz w:val="16"/>
        </w:rPr>
        <w:t>, especially in nuclear states torn apart by civil war and post-nuclear attack reconstruction. </w:t>
      </w:r>
      <w:r w:rsidRPr="008826E4">
        <w:rPr>
          <w:rFonts w:asciiTheme="minorHAnsi" w:hAnsiTheme="minorHAnsi" w:cstheme="minorHAnsi"/>
          <w:u w:val="single"/>
        </w:rPr>
        <w:t xml:space="preserve">The </w:t>
      </w:r>
      <w:proofErr w:type="gramStart"/>
      <w:r w:rsidRPr="008826E4">
        <w:rPr>
          <w:rFonts w:asciiTheme="minorHAnsi" w:hAnsiTheme="minorHAnsi" w:cstheme="minorHAnsi"/>
          <w:u w:val="single"/>
        </w:rPr>
        <w:t>first time</w:t>
      </w:r>
      <w:proofErr w:type="gramEnd"/>
      <w:r w:rsidRPr="008826E4">
        <w:rPr>
          <w:rFonts w:asciiTheme="minorHAnsi" w:hAnsiTheme="minorHAnsi" w:cstheme="minorHAnsi"/>
          <w:u w:val="single"/>
        </w:rPr>
        <w:t xml:space="preserve"> </w:t>
      </w:r>
      <w:r w:rsidRPr="008826E4">
        <w:rPr>
          <w:rFonts w:asciiTheme="minorHAnsi" w:hAnsiTheme="minorHAnsi" w:cstheme="minorHAnsi"/>
          <w:highlight w:val="yellow"/>
          <w:u w:val="single"/>
        </w:rPr>
        <w:t>nuclear weapons are used</w:t>
      </w:r>
      <w:r w:rsidRPr="008826E4">
        <w:rPr>
          <w:rFonts w:asciiTheme="minorHAnsi" w:hAnsiTheme="minorHAnsi" w:cstheme="minorHAnsi"/>
          <w:u w:val="single"/>
        </w:rPr>
        <w:t xml:space="preserve"> since 1945 will be shocking, the second time, less so, the third time, </w:t>
      </w:r>
      <w:r w:rsidRPr="008826E4">
        <w:rPr>
          <w:rFonts w:asciiTheme="minorHAnsi" w:hAnsiTheme="minorHAnsi" w:cstheme="minorHAnsi"/>
          <w:highlight w:val="yellow"/>
          <w:u w:val="single"/>
        </w:rPr>
        <w:t>the new normal</w:t>
      </w:r>
      <w:r w:rsidRPr="008826E4">
        <w:rPr>
          <w:rFonts w:asciiTheme="minorHAnsi" w:hAnsiTheme="minorHAnsi" w:cstheme="minorHAnsi"/>
          <w:u w:val="single"/>
        </w:rPr>
        <w:t>.</w:t>
      </w:r>
    </w:p>
    <w:p w14:paraId="74717F9C" w14:textId="77777777" w:rsidR="00C92678" w:rsidRPr="008826E4" w:rsidRDefault="00C92678" w:rsidP="00C92678">
      <w:pPr>
        <w:pStyle w:val="Heading4"/>
        <w:spacing w:line="240" w:lineRule="auto"/>
        <w:rPr>
          <w:rFonts w:asciiTheme="minorHAnsi" w:hAnsiTheme="minorHAnsi" w:cstheme="minorHAnsi"/>
          <w:u w:val="single"/>
        </w:rPr>
      </w:pPr>
      <w:r w:rsidRPr="008826E4">
        <w:rPr>
          <w:rFonts w:asciiTheme="minorHAnsi" w:hAnsiTheme="minorHAnsi" w:cstheme="minorHAnsi"/>
        </w:rPr>
        <w:t xml:space="preserve">Pursuit inevitable---decline causes </w:t>
      </w:r>
      <w:r w:rsidRPr="008826E4">
        <w:rPr>
          <w:rFonts w:asciiTheme="minorHAnsi" w:hAnsiTheme="minorHAnsi" w:cstheme="minorHAnsi"/>
          <w:u w:val="single"/>
        </w:rPr>
        <w:t>global war</w:t>
      </w:r>
    </w:p>
    <w:p w14:paraId="41396A40" w14:textId="77777777" w:rsidR="00C92678" w:rsidRPr="008826E4" w:rsidRDefault="00C92678" w:rsidP="00C92678">
      <w:pPr>
        <w:spacing w:line="240" w:lineRule="auto"/>
        <w:rPr>
          <w:rFonts w:asciiTheme="minorHAnsi" w:hAnsiTheme="minorHAnsi" w:cstheme="minorHAnsi"/>
        </w:rPr>
      </w:pPr>
      <w:r w:rsidRPr="008826E4">
        <w:rPr>
          <w:rStyle w:val="Style13ptBold"/>
          <w:rFonts w:asciiTheme="minorHAnsi" w:hAnsiTheme="minorHAnsi" w:cstheme="minorHAnsi"/>
        </w:rPr>
        <w:t xml:space="preserve">Beckley 15 </w:t>
      </w:r>
      <w:r w:rsidRPr="008826E4">
        <w:rPr>
          <w:rFonts w:asciiTheme="minorHAnsi" w:hAnsiTheme="minorHAnsi" w:cstheme="minorHAnsi"/>
        </w:rPr>
        <w:t xml:space="preserve">(Michael Beckley is a research fellow in the International Security Program at Harvard Kennedy School’s </w:t>
      </w:r>
      <w:proofErr w:type="spellStart"/>
      <w:r w:rsidRPr="008826E4">
        <w:rPr>
          <w:rFonts w:asciiTheme="minorHAnsi" w:hAnsiTheme="minorHAnsi" w:cstheme="minorHAnsi"/>
        </w:rPr>
        <w:t>Belfer</w:t>
      </w:r>
      <w:proofErr w:type="spellEnd"/>
      <w:r w:rsidRPr="008826E4">
        <w:rPr>
          <w:rFonts w:asciiTheme="minorHAnsi" w:hAnsiTheme="minorHAnsi" w:cstheme="minorHAnsi"/>
        </w:rPr>
        <w:t xml:space="preserve"> Center for Science and International Affairs., “The Myth of Entangling Alliances Michael Beckley Reassessing the Security Risks of U.S. Defense Pacts”, </w:t>
      </w:r>
      <w:hyperlink r:id="rId10" w:history="1">
        <w:r w:rsidRPr="008826E4">
          <w:rPr>
            <w:rStyle w:val="Hyperlink"/>
            <w:rFonts w:asciiTheme="minorHAnsi" w:hAnsiTheme="minorHAnsi" w:cstheme="minorHAnsi"/>
          </w:rPr>
          <w:t>http://live.belfercenter.org/files/IS3904_pp007-048.pdf</w:t>
        </w:r>
      </w:hyperlink>
      <w:r w:rsidRPr="008826E4">
        <w:rPr>
          <w:rFonts w:asciiTheme="minorHAnsi" w:hAnsiTheme="minorHAnsi" w:cstheme="minorHAnsi"/>
        </w:rPr>
        <w:t>)</w:t>
      </w:r>
    </w:p>
    <w:p w14:paraId="52ADE65A" w14:textId="77777777" w:rsidR="00C92678" w:rsidRPr="008826E4" w:rsidRDefault="00C92678" w:rsidP="00C92678">
      <w:pPr>
        <w:spacing w:line="240" w:lineRule="auto"/>
        <w:rPr>
          <w:rStyle w:val="StyleUnderline"/>
          <w:rFonts w:asciiTheme="minorHAnsi" w:hAnsiTheme="minorHAnsi" w:cstheme="minorHAnsi"/>
        </w:rPr>
      </w:pPr>
      <w:r w:rsidRPr="008826E4">
        <w:rPr>
          <w:rStyle w:val="StyleUnderline"/>
          <w:rFonts w:asciiTheme="minorHAnsi" w:hAnsiTheme="minorHAnsi" w:cstheme="minorHAnsi"/>
        </w:rPr>
        <w:t>The finding that</w:t>
      </w:r>
      <w:r w:rsidRPr="008826E4">
        <w:rPr>
          <w:rFonts w:asciiTheme="minorHAnsi" w:hAnsiTheme="minorHAnsi" w:cstheme="minorHAnsi"/>
          <w:sz w:val="16"/>
        </w:rPr>
        <w:t xml:space="preserve"> U.S. </w:t>
      </w:r>
      <w:r w:rsidRPr="008826E4">
        <w:rPr>
          <w:rStyle w:val="StyleUnderline"/>
          <w:rFonts w:asciiTheme="minorHAnsi" w:hAnsiTheme="minorHAnsi" w:cstheme="minorHAnsi"/>
          <w:highlight w:val="yellow"/>
        </w:rPr>
        <w:t>entanglement is rare</w:t>
      </w:r>
      <w:r w:rsidRPr="008826E4">
        <w:rPr>
          <w:rStyle w:val="Emphasis"/>
          <w:rFonts w:asciiTheme="minorHAnsi" w:hAnsiTheme="minorHAnsi" w:cstheme="minorHAnsi"/>
        </w:rPr>
        <w:t xml:space="preserve"> has important implications for international relations scholarship</w:t>
      </w:r>
      <w:r w:rsidRPr="008826E4">
        <w:rPr>
          <w:rFonts w:asciiTheme="minorHAnsi" w:hAnsiTheme="minorHAnsi" w:cstheme="minorHAnsi"/>
          <w:sz w:val="16"/>
        </w:rPr>
        <w:t xml:space="preserve"> and U.S. foreign policy. For scholars, </w:t>
      </w:r>
      <w:proofErr w:type="gramStart"/>
      <w:r w:rsidRPr="008826E4">
        <w:rPr>
          <w:rStyle w:val="Emphasis"/>
          <w:rFonts w:asciiTheme="minorHAnsi" w:hAnsiTheme="minorHAnsi" w:cstheme="minorHAnsi"/>
        </w:rPr>
        <w:t>it</w:t>
      </w:r>
      <w:proofErr w:type="gramEnd"/>
      <w:r w:rsidRPr="008826E4">
        <w:rPr>
          <w:rStyle w:val="Emphasis"/>
          <w:rFonts w:asciiTheme="minorHAnsi" w:hAnsiTheme="minorHAnsi" w:cstheme="minorHAnsi"/>
        </w:rPr>
        <w:t xml:space="preserve"> casts doubt on classic theories of imperial overstretch</w:t>
      </w:r>
      <w:r w:rsidRPr="008826E4">
        <w:rPr>
          <w:rFonts w:asciiTheme="minorHAnsi" w:hAnsiTheme="minorHAnsi" w:cstheme="minorHAnsi"/>
          <w:sz w:val="16"/>
        </w:rPr>
        <w:t xml:space="preserve"> in which great powers exhaust their resources by accumulating allies that free ride on their protection and embroil them in military quagmires.22 </w:t>
      </w:r>
      <w:r w:rsidRPr="008826E4">
        <w:rPr>
          <w:rStyle w:val="StyleUnderline"/>
          <w:rFonts w:asciiTheme="minorHAnsi" w:hAnsiTheme="minorHAnsi" w:cstheme="minorHAnsi"/>
        </w:rPr>
        <w:t xml:space="preserve">The U.S. experience instead suggests that </w:t>
      </w:r>
      <w:r w:rsidRPr="008826E4">
        <w:rPr>
          <w:rStyle w:val="Emphasis"/>
          <w:rFonts w:asciiTheme="minorHAnsi" w:hAnsiTheme="minorHAnsi" w:cstheme="minorHAnsi"/>
          <w:highlight w:val="yellow"/>
        </w:rPr>
        <w:t>great</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powers can dictate the terms of</w:t>
      </w:r>
      <w:r w:rsidRPr="008826E4">
        <w:rPr>
          <w:rStyle w:val="Emphasis"/>
          <w:rFonts w:asciiTheme="minorHAnsi" w:hAnsiTheme="minorHAnsi" w:cstheme="minorHAnsi"/>
        </w:rPr>
        <w:t xml:space="preserve"> their </w:t>
      </w:r>
      <w:r w:rsidRPr="008826E4">
        <w:rPr>
          <w:rStyle w:val="Emphasis"/>
          <w:rFonts w:asciiTheme="minorHAnsi" w:hAnsiTheme="minorHAnsi" w:cstheme="minorHAnsi"/>
          <w:highlight w:val="yellow"/>
        </w:rPr>
        <w:t>security</w:t>
      </w:r>
      <w:r w:rsidRPr="008826E4">
        <w:rPr>
          <w:rStyle w:val="Emphasis"/>
          <w:rFonts w:asciiTheme="minorHAnsi" w:hAnsiTheme="minorHAnsi" w:cstheme="minorHAnsi"/>
        </w:rPr>
        <w:t xml:space="preserve"> commitments </w:t>
      </w:r>
      <w:r w:rsidRPr="008826E4">
        <w:rPr>
          <w:rStyle w:val="Emphasis"/>
          <w:rFonts w:asciiTheme="minorHAnsi" w:hAnsiTheme="minorHAnsi" w:cstheme="minorHAnsi"/>
          <w:highlight w:val="yellow"/>
        </w:rPr>
        <w:t>and</w:t>
      </w:r>
      <w:r w:rsidRPr="008826E4">
        <w:rPr>
          <w:rStyle w:val="Emphasis"/>
          <w:rFonts w:asciiTheme="minorHAnsi" w:hAnsiTheme="minorHAnsi" w:cstheme="minorHAnsi"/>
        </w:rPr>
        <w:t xml:space="preserve"> that </w:t>
      </w:r>
      <w:r w:rsidRPr="008826E4">
        <w:rPr>
          <w:rStyle w:val="Emphasis"/>
          <w:rFonts w:asciiTheme="minorHAnsi" w:hAnsiTheme="minorHAnsi" w:cstheme="minorHAnsi"/>
          <w:highlight w:val="yellow"/>
        </w:rPr>
        <w:t>allies</w:t>
      </w:r>
      <w:r w:rsidRPr="008826E4">
        <w:rPr>
          <w:rStyle w:val="Emphasis"/>
          <w:rFonts w:asciiTheme="minorHAnsi" w:hAnsiTheme="minorHAnsi" w:cstheme="minorHAnsi"/>
        </w:rPr>
        <w:t xml:space="preserve"> often </w:t>
      </w:r>
      <w:r w:rsidRPr="008826E4">
        <w:rPr>
          <w:rStyle w:val="Emphasis"/>
          <w:rFonts w:asciiTheme="minorHAnsi" w:hAnsiTheme="minorHAnsi" w:cstheme="minorHAnsi"/>
          <w:highlight w:val="yellow"/>
        </w:rPr>
        <w:t>help</w:t>
      </w:r>
      <w:r w:rsidRPr="008826E4">
        <w:rPr>
          <w:rStyle w:val="Emphasis"/>
          <w:rFonts w:asciiTheme="minorHAnsi" w:hAnsiTheme="minorHAnsi" w:cstheme="minorHAnsi"/>
        </w:rPr>
        <w:t xml:space="preserve"> their great power protectors </w:t>
      </w:r>
      <w:r w:rsidRPr="008826E4">
        <w:rPr>
          <w:rStyle w:val="Emphasis"/>
          <w:rFonts w:asciiTheme="minorHAnsi" w:hAnsiTheme="minorHAnsi" w:cstheme="minorHAnsi"/>
          <w:highlight w:val="yellow"/>
        </w:rPr>
        <w:t>avoid</w:t>
      </w:r>
      <w:r w:rsidRPr="008826E4">
        <w:rPr>
          <w:rStyle w:val="Emphasis"/>
          <w:rFonts w:asciiTheme="minorHAnsi" w:hAnsiTheme="minorHAnsi" w:cstheme="minorHAnsi"/>
        </w:rPr>
        <w:t xml:space="preserve"> strategic </w:t>
      </w:r>
      <w:r w:rsidRPr="008826E4">
        <w:rPr>
          <w:rStyle w:val="Emphasis"/>
          <w:rFonts w:asciiTheme="minorHAnsi" w:hAnsiTheme="minorHAnsi" w:cstheme="minorHAnsi"/>
          <w:highlight w:val="yellow"/>
        </w:rPr>
        <w:t>overextension</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For policy,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rarity of</w:t>
      </w:r>
      <w:r w:rsidRPr="008826E4">
        <w:rPr>
          <w:rStyle w:val="StyleUnderline"/>
          <w:rFonts w:asciiTheme="minorHAnsi" w:hAnsiTheme="minorHAnsi" w:cstheme="minorHAnsi"/>
        </w:rPr>
        <w:t xml:space="preserve"> U.S. </w:t>
      </w:r>
      <w:r w:rsidRPr="008826E4">
        <w:rPr>
          <w:rStyle w:val="StyleUnderline"/>
          <w:rFonts w:asciiTheme="minorHAnsi" w:hAnsiTheme="minorHAnsi" w:cstheme="minorHAnsi"/>
          <w:highlight w:val="yellow"/>
        </w:rPr>
        <w:t>entanglement</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suggests</w:t>
      </w:r>
      <w:r w:rsidRPr="008826E4">
        <w:rPr>
          <w:rStyle w:val="StyleUnderline"/>
          <w:rFonts w:asciiTheme="minorHAnsi" w:hAnsiTheme="minorHAnsi" w:cstheme="minorHAnsi"/>
        </w:rPr>
        <w:t xml:space="preserve"> that the United States’ current grand strategy of </w:t>
      </w:r>
      <w:r w:rsidRPr="008826E4">
        <w:rPr>
          <w:rStyle w:val="StyleUnderline"/>
          <w:rFonts w:asciiTheme="minorHAnsi" w:hAnsiTheme="minorHAnsi" w:cstheme="minorHAnsi"/>
          <w:highlight w:val="yellow"/>
        </w:rPr>
        <w:t>deep engagement</w:t>
      </w:r>
      <w:r w:rsidRPr="008826E4">
        <w:rPr>
          <w:rFonts w:asciiTheme="minorHAnsi" w:hAnsiTheme="minorHAnsi" w:cstheme="minorHAnsi"/>
          <w:sz w:val="16"/>
        </w:rPr>
        <w:t xml:space="preserve">, which is centered on a network of standing alliances, does not preclude, and </w:t>
      </w:r>
      <w:r w:rsidRPr="008826E4">
        <w:rPr>
          <w:rStyle w:val="StyleUnderline"/>
          <w:rFonts w:asciiTheme="minorHAnsi" w:hAnsiTheme="minorHAnsi" w:cstheme="minorHAnsi"/>
          <w:highlight w:val="yellow"/>
        </w:rPr>
        <w:t>may</w:t>
      </w:r>
      <w:r w:rsidRPr="008826E4">
        <w:rPr>
          <w:rFonts w:asciiTheme="minorHAnsi" w:hAnsiTheme="minorHAnsi" w:cstheme="minorHAnsi"/>
          <w:sz w:val="16"/>
        </w:rPr>
        <w:t xml:space="preserve"> even </w:t>
      </w:r>
      <w:r w:rsidRPr="008826E4">
        <w:rPr>
          <w:rStyle w:val="StyleUnderline"/>
          <w:rFonts w:asciiTheme="minorHAnsi" w:hAnsiTheme="minorHAnsi" w:cstheme="minorHAnsi"/>
          <w:highlight w:val="yellow"/>
        </w:rPr>
        <w:t>facilitate</w:t>
      </w:r>
      <w:r w:rsidRPr="008826E4">
        <w:rPr>
          <w:rFonts w:asciiTheme="minorHAnsi" w:hAnsiTheme="minorHAnsi" w:cstheme="minorHAnsi"/>
          <w:sz w:val="16"/>
        </w:rPr>
        <w:t xml:space="preserve">, U.S. </w:t>
      </w:r>
      <w:r w:rsidRPr="008826E4">
        <w:rPr>
          <w:rStyle w:val="Emphasis"/>
          <w:rFonts w:asciiTheme="minorHAnsi" w:hAnsiTheme="minorHAnsi" w:cstheme="minorHAnsi"/>
          <w:highlight w:val="yellow"/>
        </w:rPr>
        <w:t>military restraint</w:t>
      </w:r>
      <w:r w:rsidRPr="008826E4">
        <w:rPr>
          <w:rFonts w:asciiTheme="minorHAnsi" w:hAnsiTheme="minorHAnsi" w:cstheme="minorHAnsi"/>
          <w:sz w:val="16"/>
        </w:rPr>
        <w:t xml:space="preserve">. Since 1945 the United States has been, by some measures, the most militarily active state in the world. </w:t>
      </w:r>
      <w:r w:rsidRPr="008826E4">
        <w:rPr>
          <w:rStyle w:val="StyleUnderline"/>
          <w:rFonts w:asciiTheme="minorHAnsi" w:hAnsiTheme="minorHAnsi" w:cstheme="minorHAnsi"/>
          <w:highlight w:val="yellow"/>
        </w:rPr>
        <w:t>The most egregious cases of</w:t>
      </w:r>
      <w:r w:rsidRPr="008826E4">
        <w:rPr>
          <w:rStyle w:val="StyleUnderline"/>
          <w:rFonts w:asciiTheme="minorHAnsi" w:hAnsiTheme="minorHAnsi" w:cstheme="minorHAnsi"/>
        </w:rPr>
        <w:t xml:space="preserve"> U.S. </w:t>
      </w:r>
      <w:r w:rsidRPr="008826E4">
        <w:rPr>
          <w:rStyle w:val="StyleUnderline"/>
          <w:rFonts w:asciiTheme="minorHAnsi" w:hAnsiTheme="minorHAnsi" w:cstheme="minorHAnsi"/>
          <w:highlight w:val="yellow"/>
        </w:rPr>
        <w:t>overreach</w:t>
      </w:r>
      <w:r w:rsidRPr="008826E4">
        <w:rPr>
          <w:rFonts w:asciiTheme="minorHAnsi" w:hAnsiTheme="minorHAnsi" w:cstheme="minorHAnsi"/>
          <w:sz w:val="16"/>
        </w:rPr>
        <w:t xml:space="preserve">, however, </w:t>
      </w:r>
      <w:r w:rsidRPr="008826E4">
        <w:rPr>
          <w:rStyle w:val="Emphasis"/>
          <w:rFonts w:asciiTheme="minorHAnsi" w:hAnsiTheme="minorHAnsi" w:cstheme="minorHAnsi"/>
          <w:highlight w:val="yellow"/>
        </w:rPr>
        <w:t>have stemmed</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not from</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entangling</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alliances, </w:t>
      </w:r>
      <w:r w:rsidRPr="008826E4">
        <w:rPr>
          <w:rStyle w:val="StyleUnderline"/>
          <w:rFonts w:asciiTheme="minorHAnsi" w:hAnsiTheme="minorHAnsi" w:cstheme="minorHAnsi"/>
          <w:highlight w:val="yellow"/>
        </w:rPr>
        <w:t>but from</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the penchant of </w:t>
      </w:r>
      <w:r w:rsidRPr="008826E4">
        <w:rPr>
          <w:rStyle w:val="StyleUnderline"/>
          <w:rFonts w:asciiTheme="minorHAnsi" w:hAnsiTheme="minorHAnsi" w:cstheme="minorHAnsi"/>
        </w:rPr>
        <w:t xml:space="preserve">American </w:t>
      </w:r>
      <w:r w:rsidRPr="008826E4">
        <w:rPr>
          <w:rStyle w:val="StyleUnderline"/>
          <w:rFonts w:asciiTheme="minorHAnsi" w:hAnsiTheme="minorHAnsi" w:cstheme="minorHAnsi"/>
          <w:highlight w:val="yellow"/>
        </w:rPr>
        <w:t>leaders</w:t>
      </w:r>
      <w:r w:rsidRPr="008826E4">
        <w:rPr>
          <w:rStyle w:val="StyleUnderline"/>
          <w:rFonts w:asciiTheme="minorHAnsi" w:hAnsiTheme="minorHAnsi" w:cstheme="minorHAnsi"/>
        </w:rPr>
        <w:t xml:space="preserve"> </w:t>
      </w:r>
      <w:r w:rsidRPr="008826E4">
        <w:rPr>
          <w:rStyle w:val="Emphasis"/>
          <w:rFonts w:asciiTheme="minorHAnsi" w:hAnsiTheme="minorHAnsi" w:cstheme="minorHAnsi"/>
          <w:highlight w:val="yellow"/>
        </w:rPr>
        <w:t>to define national interests expansively</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to overestimate the magnitude of foreign threats, and to underestimate the costs of military intervention. Scrapping alliances will not correct these bad habits. In fact, </w:t>
      </w:r>
      <w:r w:rsidRPr="008826E4">
        <w:rPr>
          <w:rStyle w:val="StyleUnderline"/>
          <w:rFonts w:asciiTheme="minorHAnsi" w:hAnsiTheme="minorHAnsi" w:cstheme="minorHAnsi"/>
          <w:highlight w:val="yellow"/>
        </w:rPr>
        <w:t>disengaging</w:t>
      </w:r>
      <w:r w:rsidRPr="008826E4">
        <w:rPr>
          <w:rStyle w:val="StyleUnderline"/>
          <w:rFonts w:asciiTheme="minorHAnsi" w:hAnsiTheme="minorHAnsi" w:cstheme="minorHAnsi"/>
        </w:rPr>
        <w:t xml:space="preserve"> from alliances </w:t>
      </w:r>
      <w:r w:rsidRPr="008826E4">
        <w:rPr>
          <w:rStyle w:val="StyleUnderline"/>
          <w:rFonts w:asciiTheme="minorHAnsi" w:hAnsiTheme="minorHAnsi" w:cstheme="minorHAnsi"/>
          <w:highlight w:val="yellow"/>
        </w:rPr>
        <w:t>may unleash the</w:t>
      </w:r>
      <w:r w:rsidRPr="008826E4">
        <w:rPr>
          <w:rStyle w:val="StyleUnderline"/>
          <w:rFonts w:asciiTheme="minorHAnsi" w:hAnsiTheme="minorHAnsi" w:cstheme="minorHAnsi"/>
        </w:rPr>
        <w:t xml:space="preserve"> </w:t>
      </w:r>
      <w:r w:rsidRPr="008826E4">
        <w:rPr>
          <w:rStyle w:val="Emphasis"/>
          <w:rFonts w:asciiTheme="minorHAnsi" w:hAnsiTheme="minorHAnsi" w:cstheme="minorHAnsi"/>
          <w:highlight w:val="yellow"/>
        </w:rPr>
        <w:t>U</w:t>
      </w:r>
      <w:r w:rsidRPr="008826E4">
        <w:rPr>
          <w:rFonts w:asciiTheme="minorHAnsi" w:hAnsiTheme="minorHAnsi" w:cstheme="minorHAnsi"/>
          <w:sz w:val="16"/>
        </w:rPr>
        <w:t xml:space="preserve">nited </w:t>
      </w:r>
      <w:r w:rsidRPr="008826E4">
        <w:rPr>
          <w:rStyle w:val="Emphasis"/>
          <w:rFonts w:asciiTheme="minorHAnsi" w:hAnsiTheme="minorHAnsi" w:cstheme="minorHAnsi"/>
          <w:highlight w:val="yellow"/>
        </w:rPr>
        <w:t>S</w:t>
      </w:r>
      <w:r w:rsidRPr="008826E4">
        <w:rPr>
          <w:rFonts w:asciiTheme="minorHAnsi" w:hAnsiTheme="minorHAnsi" w:cstheme="minorHAnsi"/>
          <w:sz w:val="16"/>
        </w:rPr>
        <w:t xml:space="preserve">tates </w:t>
      </w:r>
      <w:r w:rsidRPr="008826E4">
        <w:rPr>
          <w:rStyle w:val="Emphasis"/>
          <w:rFonts w:asciiTheme="minorHAnsi" w:hAnsiTheme="minorHAnsi" w:cstheme="minorHAnsi"/>
          <w:highlight w:val="yellow"/>
        </w:rPr>
        <w:t>to intervene recklessly</w:t>
      </w:r>
      <w:r w:rsidRPr="008826E4">
        <w:rPr>
          <w:rFonts w:asciiTheme="minorHAnsi" w:hAnsiTheme="minorHAnsi" w:cstheme="minorHAnsi"/>
          <w:sz w:val="16"/>
        </w:rPr>
        <w:t xml:space="preserve"> abroad </w:t>
      </w:r>
      <w:r w:rsidRPr="008826E4">
        <w:rPr>
          <w:rStyle w:val="StyleUnderline"/>
          <w:rFonts w:asciiTheme="minorHAnsi" w:hAnsiTheme="minorHAnsi" w:cstheme="minorHAnsi"/>
        </w:rPr>
        <w:t xml:space="preserve">while </w:t>
      </w:r>
      <w:r w:rsidRPr="008826E4">
        <w:rPr>
          <w:rStyle w:val="Emphasis"/>
          <w:rFonts w:asciiTheme="minorHAnsi" w:hAnsiTheme="minorHAnsi" w:cstheme="minorHAnsi"/>
          <w:highlight w:val="yellow"/>
        </w:rPr>
        <w:t>leaving it without partners</w:t>
      </w:r>
      <w:r w:rsidRPr="008826E4">
        <w:rPr>
          <w:rStyle w:val="StyleUnderline"/>
          <w:rFonts w:asciiTheme="minorHAnsi" w:hAnsiTheme="minorHAnsi" w:cstheme="minorHAnsi"/>
        </w:rPr>
        <w:t xml:space="preserve"> to share the burden </w:t>
      </w:r>
      <w:r w:rsidRPr="008826E4">
        <w:rPr>
          <w:rStyle w:val="Emphasis"/>
          <w:rFonts w:asciiTheme="minorHAnsi" w:hAnsiTheme="minorHAnsi" w:cstheme="minorHAnsi"/>
          <w:highlight w:val="yellow"/>
        </w:rPr>
        <w:t>when those interventions go awry</w:t>
      </w:r>
      <w:r w:rsidRPr="008826E4">
        <w:rPr>
          <w:rStyle w:val="StyleUnderline"/>
          <w:rFonts w:asciiTheme="minorHAnsi" w:hAnsiTheme="minorHAnsi" w:cstheme="minorHAnsi"/>
        </w:rPr>
        <w:t>.</w:t>
      </w:r>
    </w:p>
    <w:p w14:paraId="746AE103" w14:textId="77777777" w:rsidR="00C92678" w:rsidRPr="008826E4" w:rsidRDefault="00C92678" w:rsidP="00C92678">
      <w:pPr>
        <w:pStyle w:val="Heading4"/>
        <w:spacing w:line="240" w:lineRule="auto"/>
        <w:rPr>
          <w:rFonts w:asciiTheme="minorHAnsi" w:hAnsiTheme="minorHAnsi" w:cstheme="minorHAnsi"/>
        </w:rPr>
      </w:pPr>
      <w:bookmarkStart w:id="0" w:name="_Hlk93149401"/>
      <w:r w:rsidRPr="008826E4">
        <w:rPr>
          <w:rFonts w:asciiTheme="minorHAnsi" w:hAnsiTheme="minorHAnsi" w:cstheme="minorHAnsi"/>
        </w:rPr>
        <w:t xml:space="preserve">Chinese led order fails – no clear vision or plan for security concerns </w:t>
      </w:r>
    </w:p>
    <w:p w14:paraId="43471385" w14:textId="77777777" w:rsidR="00C92678" w:rsidRPr="008826E4" w:rsidRDefault="00C92678" w:rsidP="00C92678">
      <w:pPr>
        <w:spacing w:line="240" w:lineRule="auto"/>
        <w:rPr>
          <w:rFonts w:asciiTheme="minorHAnsi" w:hAnsiTheme="minorHAnsi" w:cstheme="minorHAnsi"/>
        </w:rPr>
      </w:pPr>
      <w:proofErr w:type="spellStart"/>
      <w:r w:rsidRPr="008826E4">
        <w:rPr>
          <w:rStyle w:val="Style13ptBold"/>
          <w:rFonts w:asciiTheme="minorHAnsi" w:hAnsiTheme="minorHAnsi" w:cstheme="minorHAnsi"/>
          <w:szCs w:val="26"/>
        </w:rPr>
        <w:t>Liff</w:t>
      </w:r>
      <w:proofErr w:type="spellEnd"/>
      <w:r w:rsidRPr="008826E4">
        <w:rPr>
          <w:rStyle w:val="Style13ptBold"/>
          <w:rFonts w:asciiTheme="minorHAnsi" w:hAnsiTheme="minorHAnsi" w:cstheme="minorHAnsi"/>
          <w:szCs w:val="26"/>
        </w:rPr>
        <w:t xml:space="preserve"> '20 </w:t>
      </w:r>
      <w:r w:rsidRPr="008826E4">
        <w:rPr>
          <w:rFonts w:asciiTheme="minorHAnsi" w:hAnsiTheme="minorHAnsi" w:cstheme="minorHAnsi"/>
        </w:rPr>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18C4B0A8" w14:textId="496ACA96" w:rsidR="00C92678" w:rsidRDefault="00C92678" w:rsidP="00C92678">
      <w:pPr>
        <w:spacing w:line="240" w:lineRule="auto"/>
        <w:rPr>
          <w:rFonts w:asciiTheme="minorHAnsi" w:hAnsiTheme="minorHAnsi" w:cstheme="minorHAnsi"/>
          <w:sz w:val="16"/>
        </w:rPr>
      </w:pPr>
      <w:r w:rsidRPr="008826E4">
        <w:rPr>
          <w:rFonts w:asciiTheme="minorHAnsi" w:hAnsiTheme="minorHAnsi" w:cstheme="minorHAnsi"/>
          <w:sz w:val="16"/>
        </w:rPr>
        <w:t xml:space="preserve">As </w:t>
      </w:r>
      <w:r w:rsidRPr="008826E4">
        <w:rPr>
          <w:rStyle w:val="StyleUnderline"/>
          <w:rFonts w:asciiTheme="minorHAnsi" w:hAnsiTheme="minorHAnsi" w:cstheme="minorHAnsi"/>
        </w:rPr>
        <w:t xml:space="preserve">Beijing’s behaviors appear to corrode key elements of the order in pursuit of narrow self-interest, it also appears—at least rhetorically—keen to undermine </w:t>
      </w:r>
      <w:r w:rsidRPr="008826E4">
        <w:rPr>
          <w:rStyle w:val="StyleUnderline"/>
          <w:rFonts w:asciiTheme="minorHAnsi" w:hAnsiTheme="minorHAnsi" w:cstheme="minorHAnsi"/>
          <w:highlight w:val="green"/>
        </w:rPr>
        <w:t>the U.S.</w:t>
      </w:r>
      <w:r w:rsidRPr="008826E4">
        <w:rPr>
          <w:rStyle w:val="StyleUnderline"/>
          <w:rFonts w:asciiTheme="minorHAnsi" w:hAnsiTheme="minorHAnsi" w:cstheme="minorHAnsi"/>
        </w:rPr>
        <w:t xml:space="preserve"> alliance </w:t>
      </w:r>
      <w:r w:rsidRPr="008826E4">
        <w:rPr>
          <w:rStyle w:val="StyleUnderline"/>
          <w:rFonts w:asciiTheme="minorHAnsi" w:hAnsiTheme="minorHAnsi" w:cstheme="minorHAnsi"/>
          <w:highlight w:val="green"/>
        </w:rPr>
        <w:t>system</w:t>
      </w:r>
      <w:r w:rsidRPr="008826E4">
        <w:rPr>
          <w:rStyle w:val="StyleUnderline"/>
          <w:rFonts w:asciiTheme="minorHAnsi" w:hAnsiTheme="minorHAnsi" w:cstheme="minorHAnsi"/>
        </w:rPr>
        <w:t xml:space="preserve">, which it regularly disparages as “exclusive,” “zero-sum,” and reflecting a “Cold War mentality.”43 </w:t>
      </w:r>
      <w:r w:rsidRPr="008826E4">
        <w:rPr>
          <w:rStyle w:val="StyleUnderline"/>
          <w:rFonts w:asciiTheme="minorHAnsi" w:hAnsiTheme="minorHAnsi" w:cstheme="minorHAnsi"/>
          <w:highlight w:val="green"/>
        </w:rPr>
        <w:t>Even if</w:t>
      </w:r>
      <w:r w:rsidRPr="008826E4">
        <w:rPr>
          <w:rStyle w:val="StyleUnderline"/>
          <w:rFonts w:asciiTheme="minorHAnsi" w:hAnsiTheme="minorHAnsi" w:cstheme="minorHAnsi"/>
        </w:rPr>
        <w:t xml:space="preserve"> one concedes that the alliance system is </w:t>
      </w:r>
      <w:r w:rsidRPr="008826E4">
        <w:rPr>
          <w:rStyle w:val="StyleUnderline"/>
          <w:rFonts w:asciiTheme="minorHAnsi" w:hAnsiTheme="minorHAnsi" w:cstheme="minorHAnsi"/>
          <w:highlight w:val="green"/>
        </w:rPr>
        <w:t>imperfect</w:t>
      </w:r>
      <w:r w:rsidRPr="008826E4">
        <w:rPr>
          <w:rStyle w:val="StyleUnderline"/>
          <w:rFonts w:asciiTheme="minorHAnsi" w:hAnsiTheme="minorHAnsi" w:cstheme="minorHAnsi"/>
        </w:rPr>
        <w:t xml:space="preserve"> and may, inter alia, contribute to a security dilemma with China,44 it </w:t>
      </w:r>
      <w:r w:rsidRPr="008826E4">
        <w:rPr>
          <w:rStyle w:val="StyleUnderline"/>
          <w:rFonts w:asciiTheme="minorHAnsi" w:hAnsiTheme="minorHAnsi" w:cstheme="minorHAnsi"/>
          <w:highlight w:val="green"/>
        </w:rPr>
        <w:t>is</w:t>
      </w:r>
      <w:r w:rsidRPr="008826E4">
        <w:rPr>
          <w:rStyle w:val="StyleUnderline"/>
          <w:rFonts w:asciiTheme="minorHAnsi" w:hAnsiTheme="minorHAnsi" w:cstheme="minorHAnsi"/>
        </w:rPr>
        <w:t xml:space="preserve"> generally </w:t>
      </w:r>
      <w:r w:rsidRPr="008826E4">
        <w:rPr>
          <w:rStyle w:val="StyleUnderline"/>
          <w:rFonts w:asciiTheme="minorHAnsi" w:hAnsiTheme="minorHAnsi" w:cstheme="minorHAnsi"/>
          <w:highlight w:val="green"/>
        </w:rPr>
        <w:t>welcomed by regional states</w:t>
      </w:r>
      <w:r w:rsidRPr="008826E4">
        <w:rPr>
          <w:rStyle w:val="StyleUnderline"/>
          <w:rFonts w:asciiTheme="minorHAnsi" w:hAnsiTheme="minorHAnsi" w:cstheme="minorHAnsi"/>
        </w:rPr>
        <w:t>—especially those who feel insecure vis-à- vis Beijing—</w:t>
      </w:r>
      <w:r w:rsidRPr="008826E4">
        <w:rPr>
          <w:rStyle w:val="StyleUnderline"/>
          <w:rFonts w:asciiTheme="minorHAnsi" w:hAnsiTheme="minorHAnsi" w:cstheme="minorHAnsi"/>
          <w:highlight w:val="green"/>
        </w:rPr>
        <w:t>and has</w:t>
      </w:r>
      <w:r w:rsidRPr="008826E4">
        <w:rPr>
          <w:rStyle w:val="StyleUnderline"/>
          <w:rFonts w:asciiTheme="minorHAnsi" w:hAnsiTheme="minorHAnsi" w:cstheme="minorHAnsi"/>
        </w:rPr>
        <w:t xml:space="preserve"> important </w:t>
      </w:r>
      <w:r w:rsidRPr="008826E4">
        <w:rPr>
          <w:rStyle w:val="StyleUnderline"/>
          <w:rFonts w:asciiTheme="minorHAnsi" w:hAnsiTheme="minorHAnsi" w:cstheme="minorHAnsi"/>
          <w:highlight w:val="green"/>
        </w:rPr>
        <w:t>stabilizing effects</w:t>
      </w:r>
      <w:r w:rsidRPr="008826E4">
        <w:rPr>
          <w:rStyle w:val="StyleUnderline"/>
          <w:rFonts w:asciiTheme="minorHAnsi" w:hAnsiTheme="minorHAnsi" w:cstheme="minorHAnsi"/>
        </w:rPr>
        <w:t xml:space="preserve">. 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to refer to the status quo as “the U.S. vision” is misleading. A wide array of regional players publicly </w:t>
      </w:r>
      <w:proofErr w:type="gramStart"/>
      <w:r w:rsidRPr="008826E4">
        <w:rPr>
          <w:rStyle w:val="StyleUnderline"/>
          <w:rFonts w:asciiTheme="minorHAnsi" w:hAnsiTheme="minorHAnsi" w:cstheme="minorHAnsi"/>
        </w:rPr>
        <w:t>advocate</w:t>
      </w:r>
      <w:proofErr w:type="gramEnd"/>
      <w:r w:rsidRPr="008826E4">
        <w:rPr>
          <w:rStyle w:val="StyleUnderline"/>
          <w:rFonts w:asciiTheme="minorHAnsi" w:hAnsiTheme="minorHAnsi" w:cstheme="minorHAnsi"/>
        </w:rPr>
        <w:t xml:space="preserve"> for it, including both U.S. treaty allies and others who see it as fundamentally stabilizing—for example, Singapore. Furthermore, </w:t>
      </w:r>
      <w:r w:rsidRPr="008826E4">
        <w:rPr>
          <w:rStyle w:val="StyleUnderline"/>
          <w:rFonts w:asciiTheme="minorHAnsi" w:hAnsiTheme="minorHAnsi" w:cstheme="minorHAnsi"/>
          <w:highlight w:val="green"/>
        </w:rPr>
        <w:t>beyond lofty rhetoric</w:t>
      </w:r>
      <w:r w:rsidRPr="008826E4">
        <w:rPr>
          <w:rStyle w:val="StyleUnderline"/>
          <w:rFonts w:asciiTheme="minorHAnsi" w:hAnsiTheme="minorHAnsi" w:cstheme="minorHAnsi"/>
        </w:rPr>
        <w:t xml:space="preserve"> and abstract, superficially attractive principles, </w:t>
      </w:r>
      <w:r w:rsidRPr="008826E4">
        <w:rPr>
          <w:rStyle w:val="StyleUnderline"/>
          <w:rFonts w:asciiTheme="minorHAnsi" w:hAnsiTheme="minorHAnsi" w:cstheme="minorHAnsi"/>
          <w:highlight w:val="green"/>
        </w:rPr>
        <w:t>China has offered no clear alternative to the U.S.-centered alliance system</w:t>
      </w:r>
      <w:r w:rsidRPr="008826E4">
        <w:rPr>
          <w:rStyle w:val="StyleUnderline"/>
          <w:rFonts w:asciiTheme="minorHAnsi" w:hAnsiTheme="minorHAnsi" w:cstheme="minorHAnsi"/>
        </w:rPr>
        <w:t xml:space="preserve"> as a regional security guarantor. To be sure, Beijing has promoted its 1997 “New Security Concept” and 2014 “Asian Security Concept” as explicit foils to the U.S. alliance system and allegedly superior, enlightened pathways to “universal” security. Yet neither offers a clear plan for implementation </w:t>
      </w:r>
      <w:proofErr w:type="gramStart"/>
      <w:r w:rsidRPr="008826E4">
        <w:rPr>
          <w:rStyle w:val="StyleUnderline"/>
          <w:rFonts w:asciiTheme="minorHAnsi" w:hAnsiTheme="minorHAnsi" w:cstheme="minorHAnsi"/>
        </w:rPr>
        <w:t>or</w:t>
      </w:r>
      <w:proofErr w:type="gramEnd"/>
      <w:r w:rsidRPr="008826E4">
        <w:rPr>
          <w:rStyle w:val="StyleUnderline"/>
          <w:rFonts w:asciiTheme="minorHAnsi" w:hAnsiTheme="minorHAnsi" w:cstheme="minorHAnsi"/>
        </w:rPr>
        <w:t xml:space="preserve"> seems to acknowledge other states’ legitimate traditional security concerns—especially with respect to Beijing. In contrast, major functions of the U.S. alliance system are “to ensure diplomacy is always the first line of resort and as a hedge if diplomacy should fail.”46 In short, </w:t>
      </w:r>
      <w:r w:rsidRPr="008826E4">
        <w:rPr>
          <w:rStyle w:val="StyleUnderline"/>
          <w:rFonts w:asciiTheme="minorHAnsi" w:hAnsiTheme="minorHAnsi" w:cstheme="minorHAnsi"/>
          <w:highlight w:val="green"/>
        </w:rPr>
        <w:t>it is not clear what</w:t>
      </w:r>
      <w:r w:rsidRPr="008826E4">
        <w:rPr>
          <w:rStyle w:val="StyleUnderline"/>
          <w:rFonts w:asciiTheme="minorHAnsi" w:hAnsiTheme="minorHAnsi" w:cstheme="minorHAnsi"/>
        </w:rPr>
        <w:t xml:space="preserve"> an alternative, </w:t>
      </w:r>
      <w:r w:rsidRPr="008826E4">
        <w:rPr>
          <w:rStyle w:val="StyleUnderline"/>
          <w:rFonts w:asciiTheme="minorHAnsi" w:hAnsiTheme="minorHAnsi" w:cstheme="minorHAnsi"/>
          <w:highlight w:val="green"/>
        </w:rPr>
        <w:t xml:space="preserve">China-led </w:t>
      </w:r>
      <w:r w:rsidRPr="008826E4">
        <w:rPr>
          <w:rStyle w:val="StyleUnderline"/>
          <w:rFonts w:asciiTheme="minorHAnsi" w:hAnsiTheme="minorHAnsi" w:cstheme="minorHAnsi"/>
        </w:rPr>
        <w:t xml:space="preserve">security </w:t>
      </w:r>
      <w:r w:rsidRPr="008826E4">
        <w:rPr>
          <w:rStyle w:val="StyleUnderline"/>
          <w:rFonts w:asciiTheme="minorHAnsi" w:hAnsiTheme="minorHAnsi" w:cstheme="minorHAnsi"/>
          <w:highlight w:val="green"/>
        </w:rPr>
        <w:t>order would even look like. In</w:t>
      </w:r>
      <w:r w:rsidRPr="008826E4">
        <w:rPr>
          <w:rStyle w:val="StyleUnderline"/>
          <w:rFonts w:asciiTheme="minorHAnsi" w:hAnsiTheme="minorHAnsi" w:cstheme="minorHAnsi"/>
        </w:rPr>
        <w:t xml:space="preserve"> fact, when it comes to </w:t>
      </w:r>
      <w:r w:rsidRPr="008826E4">
        <w:rPr>
          <w:rStyle w:val="StyleUnderline"/>
          <w:rFonts w:asciiTheme="minorHAnsi" w:hAnsiTheme="minorHAnsi" w:cstheme="minorHAnsi"/>
          <w:highlight w:val="green"/>
        </w:rPr>
        <w:t>Chinese discussions</w:t>
      </w:r>
      <w:r w:rsidRPr="008826E4">
        <w:rPr>
          <w:rStyle w:val="StyleUnderline"/>
          <w:rFonts w:asciiTheme="minorHAnsi" w:hAnsiTheme="minorHAnsi" w:cstheme="minorHAnsi"/>
        </w:rPr>
        <w:t xml:space="preserve"> of “order,” </w:t>
      </w:r>
      <w:r w:rsidRPr="008826E4">
        <w:rPr>
          <w:rStyle w:val="StyleUnderline"/>
          <w:rFonts w:asciiTheme="minorHAnsi" w:hAnsiTheme="minorHAnsi" w:cstheme="minorHAnsi"/>
          <w:highlight w:val="green"/>
        </w:rPr>
        <w:t>security</w:t>
      </w:r>
      <w:r w:rsidRPr="008826E4">
        <w:rPr>
          <w:rStyle w:val="StyleUnderline"/>
          <w:rFonts w:asciiTheme="minorHAnsi" w:hAnsiTheme="minorHAnsi" w:cstheme="minorHAnsi"/>
        </w:rPr>
        <w:t xml:space="preserve"> often </w:t>
      </w:r>
      <w:r w:rsidRPr="008826E4">
        <w:rPr>
          <w:rStyle w:val="StyleUnderline"/>
          <w:rFonts w:asciiTheme="minorHAnsi" w:hAnsiTheme="minorHAnsi" w:cstheme="minorHAnsi"/>
          <w:highlight w:val="green"/>
        </w:rPr>
        <w:t>appears</w:t>
      </w:r>
      <w:r w:rsidRPr="008826E4">
        <w:rPr>
          <w:rStyle w:val="StyleUnderline"/>
          <w:rFonts w:asciiTheme="minorHAnsi" w:hAnsiTheme="minorHAnsi" w:cstheme="minorHAnsi"/>
        </w:rPr>
        <w:t xml:space="preserve"> to be </w:t>
      </w:r>
      <w:r w:rsidRPr="008826E4">
        <w:rPr>
          <w:rStyle w:val="StyleUnderline"/>
          <w:rFonts w:asciiTheme="minorHAnsi" w:hAnsiTheme="minorHAnsi" w:cstheme="minorHAnsi"/>
          <w:highlight w:val="green"/>
        </w:rPr>
        <w:t>an</w:t>
      </w:r>
      <w:r w:rsidRPr="008826E4">
        <w:rPr>
          <w:rFonts w:asciiTheme="minorHAnsi" w:hAnsiTheme="minorHAnsi" w:cstheme="minorHAnsi"/>
          <w:sz w:val="16"/>
          <w:highlight w:val="green"/>
        </w:rPr>
        <w:t xml:space="preserve"> </w:t>
      </w:r>
      <w:r w:rsidRPr="008826E4">
        <w:rPr>
          <w:rStyle w:val="Emphasis"/>
          <w:rFonts w:asciiTheme="minorHAnsi" w:hAnsiTheme="minorHAnsi" w:cstheme="minorHAnsi"/>
          <w:highlight w:val="green"/>
        </w:rPr>
        <w:t>afterthought</w:t>
      </w:r>
      <w:r w:rsidRPr="008826E4">
        <w:rPr>
          <w:rFonts w:asciiTheme="minorHAnsi" w:hAnsiTheme="minorHAnsi" w:cstheme="minorHAnsi"/>
          <w:sz w:val="16"/>
        </w:rPr>
        <w:t xml:space="preserve">. For example, a recent analysis of </w:t>
      </w:r>
      <w:r w:rsidRPr="008826E4">
        <w:rPr>
          <w:rStyle w:val="Emphasis"/>
          <w:rFonts w:asciiTheme="minorHAnsi" w:hAnsiTheme="minorHAnsi" w:cstheme="minorHAnsi"/>
          <w:highlight w:val="green"/>
        </w:rPr>
        <w:t>Chinese discourse</w:t>
      </w:r>
      <w:r w:rsidRPr="008826E4">
        <w:rPr>
          <w:rStyle w:val="StyleUnderline"/>
          <w:rFonts w:asciiTheme="minorHAnsi" w:hAnsiTheme="minorHAnsi" w:cstheme="minorHAnsi"/>
        </w:rPr>
        <w:t xml:space="preserve"> on future international order </w:t>
      </w:r>
      <w:r w:rsidRPr="008826E4">
        <w:rPr>
          <w:rStyle w:val="Emphasis"/>
          <w:rFonts w:asciiTheme="minorHAnsi" w:hAnsiTheme="minorHAnsi" w:cstheme="minorHAnsi"/>
        </w:rPr>
        <w:t>barely mentions security</w:t>
      </w:r>
      <w:r w:rsidRPr="008826E4">
        <w:rPr>
          <w:rFonts w:asciiTheme="minorHAnsi" w:hAnsiTheme="minorHAnsi" w:cstheme="minorHAnsi"/>
          <w:sz w:val="16"/>
        </w:rPr>
        <w:t xml:space="preserve"> affairs; instead, </w:t>
      </w:r>
      <w:r w:rsidRPr="008826E4">
        <w:rPr>
          <w:rStyle w:val="StyleUnderline"/>
          <w:rFonts w:asciiTheme="minorHAnsi" w:hAnsiTheme="minorHAnsi" w:cstheme="minorHAnsi"/>
        </w:rPr>
        <w:t xml:space="preserve">it </w:t>
      </w:r>
      <w:r w:rsidRPr="008826E4">
        <w:rPr>
          <w:rStyle w:val="StyleUnderline"/>
          <w:rFonts w:asciiTheme="minorHAnsi" w:hAnsiTheme="minorHAnsi" w:cstheme="minorHAnsi"/>
          <w:highlight w:val="green"/>
        </w:rPr>
        <w:t>focuses</w:t>
      </w:r>
      <w:r w:rsidRPr="008826E4">
        <w:rPr>
          <w:rStyle w:val="StyleUnderline"/>
          <w:rFonts w:asciiTheme="minorHAnsi" w:hAnsiTheme="minorHAnsi" w:cstheme="minorHAnsi"/>
        </w:rPr>
        <w:t xml:space="preserve"> almost </w:t>
      </w:r>
      <w:r w:rsidRPr="008826E4">
        <w:rPr>
          <w:rStyle w:val="StyleUnderline"/>
          <w:rFonts w:asciiTheme="minorHAnsi" w:hAnsiTheme="minorHAnsi" w:cstheme="minorHAnsi"/>
          <w:highlight w:val="green"/>
        </w:rPr>
        <w:t>exclusively on</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international </w:t>
      </w:r>
      <w:r w:rsidRPr="008826E4">
        <w:rPr>
          <w:rStyle w:val="Emphasis"/>
          <w:rFonts w:asciiTheme="minorHAnsi" w:hAnsiTheme="minorHAnsi" w:cstheme="minorHAnsi"/>
          <w:highlight w:val="green"/>
        </w:rPr>
        <w:t>finance</w:t>
      </w:r>
      <w:r w:rsidRPr="008826E4">
        <w:rPr>
          <w:rFonts w:asciiTheme="minorHAnsi" w:hAnsiTheme="minorHAnsi" w:cstheme="minorHAnsi"/>
          <w:sz w:val="16"/>
          <w:highlight w:val="green"/>
        </w:rPr>
        <w:t xml:space="preserve"> </w:t>
      </w:r>
      <w:r w:rsidRPr="008826E4">
        <w:rPr>
          <w:rStyle w:val="StyleUnderline"/>
          <w:rFonts w:asciiTheme="minorHAnsi" w:hAnsiTheme="minorHAnsi" w:cstheme="minorHAnsi"/>
          <w:highlight w:val="green"/>
        </w:rPr>
        <w:t>and</w:t>
      </w:r>
      <w:r w:rsidRPr="008826E4">
        <w:rPr>
          <w:rFonts w:asciiTheme="minorHAnsi" w:hAnsiTheme="minorHAnsi" w:cstheme="minorHAnsi"/>
          <w:sz w:val="16"/>
          <w:highlight w:val="green"/>
        </w:rPr>
        <w:t xml:space="preserve"> </w:t>
      </w:r>
      <w:r w:rsidRPr="008826E4">
        <w:rPr>
          <w:rStyle w:val="Emphasis"/>
          <w:rFonts w:asciiTheme="minorHAnsi" w:hAnsiTheme="minorHAnsi" w:cstheme="minorHAnsi"/>
          <w:highlight w:val="green"/>
        </w:rPr>
        <w:t>economic integration</w:t>
      </w:r>
      <w:r w:rsidRPr="008826E4">
        <w:rPr>
          <w:rFonts w:asciiTheme="minorHAnsi" w:hAnsiTheme="minorHAnsi" w:cstheme="minorHAnsi"/>
          <w:sz w:val="16"/>
        </w:rPr>
        <w:t>.47</w:t>
      </w:r>
      <w:bookmarkEnd w:id="0"/>
    </w:p>
    <w:p w14:paraId="1094813E" w14:textId="42820C62" w:rsidR="00C92678" w:rsidRPr="008826E4" w:rsidRDefault="00C92678" w:rsidP="00C92678">
      <w:pPr>
        <w:pStyle w:val="Heading2"/>
        <w:spacing w:line="240" w:lineRule="auto"/>
        <w:rPr>
          <w:rFonts w:asciiTheme="minorHAnsi" w:hAnsiTheme="minorHAnsi" w:cstheme="minorHAnsi"/>
        </w:rPr>
      </w:pPr>
      <w:r w:rsidRPr="008826E4">
        <w:rPr>
          <w:rFonts w:asciiTheme="minorHAnsi" w:hAnsiTheme="minorHAnsi" w:cstheme="minorHAnsi"/>
        </w:rPr>
        <w:t xml:space="preserve">Advantage </w:t>
      </w:r>
      <w:r>
        <w:rPr>
          <w:rFonts w:asciiTheme="minorHAnsi" w:hAnsiTheme="minorHAnsi" w:cstheme="minorHAnsi"/>
        </w:rPr>
        <w:t>2</w:t>
      </w:r>
    </w:p>
    <w:p w14:paraId="2C2EF3CD"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 xml:space="preserve">China space commercialization uniquely risks </w:t>
      </w:r>
      <w:r>
        <w:rPr>
          <w:rFonts w:asciiTheme="minorHAnsi" w:hAnsiTheme="minorHAnsi" w:cstheme="minorHAnsi"/>
        </w:rPr>
        <w:t>collisions</w:t>
      </w:r>
      <w:r w:rsidRPr="008826E4">
        <w:rPr>
          <w:rFonts w:asciiTheme="minorHAnsi" w:hAnsiTheme="minorHAnsi" w:cstheme="minorHAnsi"/>
        </w:rPr>
        <w:t xml:space="preserve"> – they </w:t>
      </w:r>
      <w:r w:rsidRPr="008826E4">
        <w:rPr>
          <w:rFonts w:asciiTheme="minorHAnsi" w:hAnsiTheme="minorHAnsi" w:cstheme="minorHAnsi"/>
          <w:u w:val="single"/>
        </w:rPr>
        <w:t xml:space="preserve">ignore </w:t>
      </w:r>
      <w:r w:rsidRPr="008826E4">
        <w:rPr>
          <w:rFonts w:asciiTheme="minorHAnsi" w:hAnsiTheme="minorHAnsi" w:cstheme="minorHAnsi"/>
        </w:rPr>
        <w:t xml:space="preserve">norms and </w:t>
      </w:r>
      <w:r w:rsidRPr="008826E4">
        <w:rPr>
          <w:rFonts w:asciiTheme="minorHAnsi" w:hAnsiTheme="minorHAnsi" w:cstheme="minorHAnsi"/>
          <w:u w:val="single"/>
        </w:rPr>
        <w:t xml:space="preserve">don’t register satellites </w:t>
      </w:r>
      <w:r w:rsidRPr="008826E4">
        <w:rPr>
          <w:rFonts w:asciiTheme="minorHAnsi" w:hAnsiTheme="minorHAnsi" w:cstheme="minorHAnsi"/>
        </w:rPr>
        <w:t xml:space="preserve">which prevents tracking </w:t>
      </w:r>
    </w:p>
    <w:p w14:paraId="204BD5DE" w14:textId="77777777" w:rsidR="00C92678" w:rsidRPr="008826E4" w:rsidRDefault="00C92678" w:rsidP="00C92678">
      <w:pPr>
        <w:spacing w:line="240" w:lineRule="auto"/>
        <w:rPr>
          <w:rFonts w:asciiTheme="minorHAnsi" w:hAnsiTheme="minorHAnsi" w:cstheme="minorHAnsi"/>
          <w:sz w:val="16"/>
          <w:szCs w:val="16"/>
        </w:rPr>
      </w:pPr>
      <w:proofErr w:type="spellStart"/>
      <w:r w:rsidRPr="008826E4">
        <w:rPr>
          <w:rStyle w:val="Style13ptBold"/>
          <w:rFonts w:asciiTheme="minorHAnsi" w:hAnsiTheme="minorHAnsi" w:cstheme="minorHAnsi"/>
        </w:rPr>
        <w:t>Swinhoe</w:t>
      </w:r>
      <w:proofErr w:type="spellEnd"/>
      <w:r w:rsidRPr="008826E4">
        <w:rPr>
          <w:rStyle w:val="Style13ptBold"/>
          <w:rFonts w:asciiTheme="minorHAnsi" w:hAnsiTheme="minorHAnsi" w:cstheme="minorHAnsi"/>
        </w:rPr>
        <w:t xml:space="preserve"> 21</w:t>
      </w:r>
      <w:r w:rsidRPr="008826E4">
        <w:rPr>
          <w:rFonts w:asciiTheme="minorHAnsi" w:hAnsiTheme="minorHAnsi" w:cstheme="minorHAnsi"/>
        </w:rPr>
        <w:t xml:space="preserve"> </w:t>
      </w:r>
      <w:r w:rsidRPr="008826E4">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1" w:history="1">
        <w:r w:rsidRPr="008826E4">
          <w:rPr>
            <w:rStyle w:val="Hyperlink"/>
            <w:rFonts w:asciiTheme="minorHAnsi" w:hAnsiTheme="minorHAnsi" w:cstheme="minorHAnsi"/>
            <w:sz w:val="16"/>
            <w:szCs w:val="16"/>
          </w:rPr>
          <w:t>https://www.datacenterdynamics.com/en/analysis/chinas-moves-into-mega-satellite-constelations-could-add-to-space-debris-problem/</w:t>
        </w:r>
      </w:hyperlink>
      <w:r w:rsidRPr="008826E4">
        <w:rPr>
          <w:rFonts w:asciiTheme="minorHAnsi" w:hAnsiTheme="minorHAnsi" w:cstheme="minorHAnsi"/>
          <w:sz w:val="16"/>
          <w:szCs w:val="16"/>
        </w:rPr>
        <w:t>]</w:t>
      </w:r>
    </w:p>
    <w:p w14:paraId="185869B0" w14:textId="77777777" w:rsidR="00C92678" w:rsidRPr="008826E4" w:rsidRDefault="00C92678" w:rsidP="00C92678">
      <w:pPr>
        <w:spacing w:line="240" w:lineRule="auto"/>
        <w:contextualSpacing/>
        <w:rPr>
          <w:rFonts w:asciiTheme="minorHAnsi" w:hAnsiTheme="minorHAnsi" w:cstheme="minorHAnsi"/>
          <w:sz w:val="16"/>
        </w:rPr>
      </w:pPr>
      <w:r w:rsidRPr="008826E4">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826E4">
        <w:rPr>
          <w:rFonts w:asciiTheme="minorHAnsi" w:hAnsiTheme="minorHAnsi" w:cstheme="minorHAnsi"/>
          <w:sz w:val="16"/>
        </w:rPr>
        <w:t xml:space="preserve">But refusing to be left behind, </w:t>
      </w:r>
      <w:r w:rsidRPr="008826E4">
        <w:rPr>
          <w:rStyle w:val="StyleUnderline"/>
          <w:rFonts w:asciiTheme="minorHAnsi" w:hAnsiTheme="minorHAnsi" w:cstheme="minorHAnsi"/>
          <w:highlight w:val="cyan"/>
        </w:rPr>
        <w:t>China is planning</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both state and </w:t>
      </w:r>
      <w:r w:rsidRPr="008826E4">
        <w:rPr>
          <w:rStyle w:val="StyleUnderline"/>
          <w:rFonts w:asciiTheme="minorHAnsi" w:hAnsiTheme="minorHAnsi" w:cstheme="minorHAnsi"/>
          <w:highlight w:val="cyan"/>
        </w:rPr>
        <w:t>commercial deployments of</w:t>
      </w:r>
      <w:r w:rsidRPr="008826E4">
        <w:rPr>
          <w:rFonts w:asciiTheme="minorHAnsi" w:hAnsiTheme="minorHAnsi" w:cstheme="minorHAnsi"/>
          <w:sz w:val="16"/>
          <w:highlight w:val="cyan"/>
        </w:rPr>
        <w:t xml:space="preserve"> </w:t>
      </w:r>
      <w:r w:rsidRPr="008826E4">
        <w:rPr>
          <w:rStyle w:val="StyleUnderline"/>
          <w:rFonts w:asciiTheme="minorHAnsi" w:hAnsiTheme="minorHAnsi" w:cstheme="minorHAnsi"/>
          <w:highlight w:val="cyan"/>
        </w:rPr>
        <w:t>constellation satellites</w:t>
      </w:r>
      <w:r w:rsidRPr="008826E4">
        <w:rPr>
          <w:rStyle w:val="StyleUnderline"/>
          <w:rFonts w:asciiTheme="minorHAnsi" w:hAnsiTheme="minorHAnsi" w:cstheme="minorHAnsi"/>
        </w:rPr>
        <w:t xml:space="preserve"> in huge numbers </w:t>
      </w:r>
      <w:r w:rsidRPr="008826E4">
        <w:rPr>
          <w:rFonts w:asciiTheme="minorHAnsi" w:hAnsiTheme="minorHAnsi" w:cstheme="minorHAnsi"/>
          <w:sz w:val="16"/>
        </w:rPr>
        <w:t xml:space="preserve">in the coming years, </w:t>
      </w:r>
      <w:r w:rsidRPr="008826E4">
        <w:rPr>
          <w:rStyle w:val="StyleUnderline"/>
          <w:rFonts w:asciiTheme="minorHAnsi" w:hAnsiTheme="minorHAnsi" w:cstheme="minorHAnsi"/>
        </w:rPr>
        <w:t xml:space="preserve">which could </w:t>
      </w:r>
      <w:r w:rsidRPr="008826E4">
        <w:rPr>
          <w:rStyle w:val="StyleUnderline"/>
          <w:rFonts w:asciiTheme="minorHAnsi" w:hAnsiTheme="minorHAnsi" w:cstheme="minorHAnsi"/>
          <w:highlight w:val="cyan"/>
        </w:rPr>
        <w:t>post an increased risk to</w:t>
      </w:r>
      <w:r w:rsidRPr="008826E4">
        <w:rPr>
          <w:rStyle w:val="StyleUnderline"/>
          <w:rFonts w:asciiTheme="minorHAnsi" w:hAnsiTheme="minorHAnsi" w:cstheme="minorHAnsi"/>
        </w:rPr>
        <w:t xml:space="preserve"> in-orbit operations</w:t>
      </w:r>
      <w:r w:rsidRPr="008826E4">
        <w:rPr>
          <w:rFonts w:asciiTheme="minorHAnsi" w:hAnsiTheme="minorHAnsi" w:cstheme="minorHAnsi"/>
          <w:sz w:val="16"/>
        </w:rPr>
        <w:t xml:space="preserve"> if Chinese companies don’t take due care in how they behave. </w:t>
      </w:r>
      <w:r w:rsidRPr="008826E4">
        <w:rPr>
          <w:rFonts w:asciiTheme="minorHAnsi" w:hAnsiTheme="minorHAnsi" w:cstheme="minorHAnsi"/>
        </w:rPr>
        <w:t xml:space="preserve">The new commercial space race </w:t>
      </w:r>
      <w:r w:rsidRPr="008826E4">
        <w:rPr>
          <w:rFonts w:asciiTheme="minorHAnsi" w:hAnsiTheme="minorHAnsi" w:cstheme="minorHAnsi"/>
          <w:sz w:val="16"/>
        </w:rPr>
        <w:t xml:space="preserve">A report by the Secure World Foundation says a 2014 document from the Chinese Government known as </w:t>
      </w:r>
      <w:r w:rsidRPr="008826E4">
        <w:rPr>
          <w:rStyle w:val="StyleUnderline"/>
          <w:rFonts w:asciiTheme="minorHAnsi" w:hAnsiTheme="minorHAnsi" w:cstheme="minorHAnsi"/>
        </w:rPr>
        <w:t>“</w:t>
      </w:r>
      <w:r w:rsidRPr="008826E4">
        <w:rPr>
          <w:rStyle w:val="StyleUnderline"/>
          <w:rFonts w:asciiTheme="minorHAnsi" w:hAnsiTheme="minorHAnsi" w:cstheme="minorHAnsi"/>
          <w:highlight w:val="cyan"/>
        </w:rPr>
        <w:t>Document 60”</w:t>
      </w:r>
      <w:r w:rsidRPr="008826E4">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826E4">
        <w:rPr>
          <w:rStyle w:val="StyleUnderline"/>
          <w:rFonts w:asciiTheme="minorHAnsi" w:hAnsiTheme="minorHAnsi" w:cstheme="minorHAnsi"/>
        </w:rPr>
        <w:t xml:space="preserve">New </w:t>
      </w:r>
      <w:r w:rsidRPr="008826E4">
        <w:rPr>
          <w:rStyle w:val="StyleUnderline"/>
          <w:rFonts w:asciiTheme="minorHAnsi" w:hAnsiTheme="minorHAnsi" w:cstheme="minorHAnsi"/>
          <w:highlight w:val="cyan"/>
        </w:rPr>
        <w:t>Infrastructure</w:t>
      </w:r>
      <w:r w:rsidRPr="008826E4">
        <w:rPr>
          <w:rStyle w:val="StyleUnderline"/>
          <w:rFonts w:asciiTheme="minorHAnsi" w:hAnsiTheme="minorHAnsi" w:cstheme="minorHAnsi"/>
        </w:rPr>
        <w:t xml:space="preserve"> policy</w:t>
      </w:r>
      <w:r w:rsidRPr="008826E4">
        <w:rPr>
          <w:rFonts w:asciiTheme="minorHAnsi" w:hAnsiTheme="minorHAnsi" w:cstheme="minorHAnsi"/>
          <w:sz w:val="16"/>
        </w:rPr>
        <w:t xml:space="preserve"> initiative. Space is also part of China’s expansive </w:t>
      </w:r>
      <w:r w:rsidRPr="008826E4">
        <w:rPr>
          <w:rStyle w:val="StyleUnderline"/>
          <w:rFonts w:asciiTheme="minorHAnsi" w:hAnsiTheme="minorHAnsi" w:cstheme="minorHAnsi"/>
          <w:highlight w:val="cyan"/>
        </w:rPr>
        <w:t>Belt and Road</w:t>
      </w:r>
      <w:r w:rsidRPr="008826E4">
        <w:rPr>
          <w:rStyle w:val="StyleUnderline"/>
          <w:rFonts w:asciiTheme="minorHAnsi" w:hAnsiTheme="minorHAnsi" w:cstheme="minorHAnsi"/>
        </w:rPr>
        <w:t xml:space="preserve"> initiative</w:t>
      </w:r>
      <w:r w:rsidRPr="008826E4">
        <w:rPr>
          <w:rFonts w:asciiTheme="minorHAnsi" w:hAnsiTheme="minorHAnsi" w:cstheme="minorHAnsi"/>
          <w:sz w:val="16"/>
        </w:rPr>
        <w:t xml:space="preserve">, which all combined </w:t>
      </w:r>
      <w:r w:rsidRPr="008826E4">
        <w:rPr>
          <w:rStyle w:val="StyleUnderline"/>
          <w:rFonts w:asciiTheme="minorHAnsi" w:hAnsiTheme="minorHAnsi" w:cstheme="minorHAnsi"/>
          <w:highlight w:val="cyan"/>
        </w:rPr>
        <w:t>have led to</w:t>
      </w:r>
      <w:r w:rsidRPr="008826E4">
        <w:rPr>
          <w:rStyle w:val="StyleUnderline"/>
          <w:rFonts w:asciiTheme="minorHAnsi" w:hAnsiTheme="minorHAnsi" w:cstheme="minorHAnsi"/>
        </w:rPr>
        <w:t xml:space="preserve"> an </w:t>
      </w:r>
      <w:r w:rsidRPr="008826E4">
        <w:rPr>
          <w:rStyle w:val="StyleUnderline"/>
          <w:rFonts w:asciiTheme="minorHAnsi" w:hAnsiTheme="minorHAnsi" w:cstheme="minorHAnsi"/>
          <w:highlight w:val="cyan"/>
        </w:rPr>
        <w:t>explosion in</w:t>
      </w:r>
      <w:r w:rsidRPr="008826E4">
        <w:rPr>
          <w:rStyle w:val="StyleUnderline"/>
          <w:rFonts w:asciiTheme="minorHAnsi" w:hAnsiTheme="minorHAnsi" w:cstheme="minorHAnsi"/>
        </w:rPr>
        <w:t xml:space="preserve"> the country’s </w:t>
      </w:r>
      <w:r w:rsidRPr="008826E4">
        <w:rPr>
          <w:rStyle w:val="StyleUnderline"/>
          <w:rFonts w:asciiTheme="minorHAnsi" w:hAnsiTheme="minorHAnsi" w:cstheme="minorHAnsi"/>
          <w:highlight w:val="cyan"/>
        </w:rPr>
        <w:t>commercial space</w:t>
      </w:r>
      <w:r w:rsidRPr="008826E4">
        <w:rPr>
          <w:rStyle w:val="StyleUnderline"/>
          <w:rFonts w:asciiTheme="minorHAnsi" w:hAnsiTheme="minorHAnsi" w:cstheme="minorHAnsi"/>
        </w:rPr>
        <w:t xml:space="preserve"> ambitions.</w:t>
      </w:r>
      <w:r w:rsidRPr="008826E4">
        <w:rPr>
          <w:rFonts w:asciiTheme="minorHAnsi" w:hAnsiTheme="minorHAnsi" w:cstheme="minorHAnsi"/>
          <w:u w:val="single"/>
        </w:rPr>
        <w:t xml:space="preserve"> </w:t>
      </w:r>
      <w:r w:rsidRPr="008826E4">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826E4">
        <w:rPr>
          <w:rFonts w:asciiTheme="minorHAnsi" w:hAnsiTheme="minorHAnsi" w:cstheme="minorHAnsi"/>
          <w:sz w:val="16"/>
        </w:rPr>
        <w:t xml:space="preserve">But as Chinese companies look to follow the likes of SpaceX and </w:t>
      </w:r>
      <w:proofErr w:type="spellStart"/>
      <w:r w:rsidRPr="008826E4">
        <w:rPr>
          <w:rFonts w:asciiTheme="minorHAnsi" w:hAnsiTheme="minorHAnsi" w:cstheme="minorHAnsi"/>
          <w:sz w:val="16"/>
        </w:rPr>
        <w:t>OneWeb</w:t>
      </w:r>
      <w:proofErr w:type="spellEnd"/>
      <w:r w:rsidRPr="008826E4">
        <w:rPr>
          <w:rFonts w:asciiTheme="minorHAnsi" w:hAnsiTheme="minorHAnsi" w:cstheme="minorHAnsi"/>
          <w:sz w:val="16"/>
        </w:rPr>
        <w:t xml:space="preserve"> in deploying large numbers of satellites, he warns their </w:t>
      </w:r>
      <w:r w:rsidRPr="008826E4">
        <w:rPr>
          <w:rStyle w:val="StyleUnderline"/>
          <w:rFonts w:asciiTheme="minorHAnsi" w:hAnsiTheme="minorHAnsi" w:cstheme="minorHAnsi"/>
          <w:highlight w:val="cyan"/>
        </w:rPr>
        <w:t>lack of care</w:t>
      </w:r>
      <w:r w:rsidRPr="008826E4">
        <w:rPr>
          <w:rStyle w:val="StyleUnderline"/>
          <w:rFonts w:asciiTheme="minorHAnsi" w:hAnsiTheme="minorHAnsi" w:cstheme="minorHAnsi"/>
        </w:rPr>
        <w:t xml:space="preserve"> in operations </w:t>
      </w:r>
      <w:r w:rsidRPr="008826E4">
        <w:rPr>
          <w:rStyle w:val="StyleUnderline"/>
          <w:rFonts w:asciiTheme="minorHAnsi" w:hAnsiTheme="minorHAnsi" w:cstheme="minorHAnsi"/>
          <w:highlight w:val="cyan"/>
        </w:rPr>
        <w:t>could</w:t>
      </w:r>
      <w:r w:rsidRPr="008826E4">
        <w:rPr>
          <w:rStyle w:val="StyleUnderline"/>
          <w:rFonts w:asciiTheme="minorHAnsi" w:hAnsiTheme="minorHAnsi" w:cstheme="minorHAnsi"/>
        </w:rPr>
        <w:t xml:space="preserve"> potentially </w:t>
      </w:r>
      <w:r w:rsidRPr="008826E4">
        <w:rPr>
          <w:rStyle w:val="StyleUnderline"/>
          <w:rFonts w:asciiTheme="minorHAnsi" w:hAnsiTheme="minorHAnsi" w:cstheme="minorHAnsi"/>
          <w:highlight w:val="cyan"/>
        </w:rPr>
        <w:t>damage space</w:t>
      </w:r>
      <w:r w:rsidRPr="008826E4">
        <w:rPr>
          <w:rStyle w:val="StyleUnderline"/>
          <w:rFonts w:asciiTheme="minorHAnsi" w:hAnsiTheme="minorHAnsi" w:cstheme="minorHAnsi"/>
        </w:rPr>
        <w:t xml:space="preserve"> for everyone. </w:t>
      </w:r>
      <w:r w:rsidRPr="008826E4">
        <w:rPr>
          <w:rFonts w:asciiTheme="minorHAnsi" w:hAnsiTheme="minorHAnsi" w:cstheme="minorHAnsi"/>
          <w:sz w:val="16"/>
          <w:szCs w:val="16"/>
        </w:rPr>
        <w:t xml:space="preserve">China’s commercial space industry blasts off A number of private space companies including </w:t>
      </w:r>
      <w:proofErr w:type="spellStart"/>
      <w:r w:rsidRPr="008826E4">
        <w:rPr>
          <w:rFonts w:asciiTheme="minorHAnsi" w:hAnsiTheme="minorHAnsi" w:cstheme="minorHAnsi"/>
          <w:sz w:val="16"/>
          <w:szCs w:val="16"/>
        </w:rPr>
        <w:t>LinkSpace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OneSpace</w:t>
      </w:r>
      <w:proofErr w:type="spellEnd"/>
      <w:r w:rsidRPr="008826E4">
        <w:rPr>
          <w:rFonts w:asciiTheme="minorHAnsi" w:hAnsiTheme="minorHAnsi" w:cstheme="minorHAnsi"/>
          <w:sz w:val="16"/>
          <w:szCs w:val="16"/>
        </w:rPr>
        <w:t xml:space="preserve">, iSpace, </w:t>
      </w:r>
      <w:proofErr w:type="spellStart"/>
      <w:r w:rsidRPr="008826E4">
        <w:rPr>
          <w:rFonts w:asciiTheme="minorHAnsi" w:hAnsiTheme="minorHAnsi" w:cstheme="minorHAnsi"/>
          <w:sz w:val="16"/>
          <w:szCs w:val="16"/>
        </w:rPr>
        <w:t>LandSpace</w:t>
      </w:r>
      <w:proofErr w:type="spellEnd"/>
      <w:r w:rsidRPr="008826E4">
        <w:rPr>
          <w:rFonts w:asciiTheme="minorHAnsi" w:hAnsiTheme="minorHAnsi" w:cstheme="minorHAnsi"/>
          <w:sz w:val="16"/>
          <w:szCs w:val="16"/>
        </w:rPr>
        <w:t xml:space="preserve">, and </w:t>
      </w:r>
      <w:proofErr w:type="spellStart"/>
      <w:r w:rsidRPr="008826E4">
        <w:rPr>
          <w:rFonts w:asciiTheme="minorHAnsi" w:hAnsiTheme="minorHAnsi" w:cstheme="minorHAnsi"/>
          <w:sz w:val="16"/>
          <w:szCs w:val="16"/>
        </w:rPr>
        <w:t>ExPace</w:t>
      </w:r>
      <w:proofErr w:type="spellEnd"/>
      <w:r w:rsidRPr="008826E4">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8826E4">
        <w:rPr>
          <w:rFonts w:asciiTheme="minorHAnsi" w:hAnsiTheme="minorHAnsi" w:cstheme="minorHAnsi"/>
          <w:sz w:val="16"/>
          <w:szCs w:val="16"/>
        </w:rPr>
        <w:t>Weimin</w:t>
      </w:r>
      <w:proofErr w:type="spellEnd"/>
      <w:r w:rsidRPr="008826E4">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8826E4">
        <w:rPr>
          <w:rFonts w:asciiTheme="minorHAnsi" w:hAnsiTheme="minorHAnsi" w:cstheme="minorHAnsi"/>
          <w:sz w:val="16"/>
          <w:szCs w:val="16"/>
        </w:rPr>
        <w:t>Xingyun</w:t>
      </w:r>
      <w:proofErr w:type="spellEnd"/>
      <w:r w:rsidRPr="008826E4">
        <w:rPr>
          <w:rFonts w:asciiTheme="minorHAnsi" w:hAnsiTheme="minorHAnsi" w:cstheme="minorHAnsi"/>
          <w:sz w:val="16"/>
          <w:szCs w:val="16"/>
        </w:rPr>
        <w:t xml:space="preserve"> project, an 80-satellite LEO narrowband Internet of Things constellation, by 2025 in addition to 320 </w:t>
      </w:r>
      <w:proofErr w:type="spellStart"/>
      <w:r w:rsidRPr="008826E4">
        <w:rPr>
          <w:rFonts w:asciiTheme="minorHAnsi" w:hAnsiTheme="minorHAnsi" w:cstheme="minorHAnsi"/>
          <w:sz w:val="16"/>
          <w:szCs w:val="16"/>
        </w:rPr>
        <w:t>Hongyan</w:t>
      </w:r>
      <w:proofErr w:type="spellEnd"/>
      <w:r w:rsidRPr="008826E4">
        <w:rPr>
          <w:rFonts w:asciiTheme="minorHAnsi" w:hAnsiTheme="minorHAnsi" w:cstheme="minorHAnsi"/>
          <w:sz w:val="16"/>
          <w:szCs w:val="16"/>
        </w:rPr>
        <w:t xml:space="preserve"> communications satellites. </w:t>
      </w:r>
      <w:r w:rsidRPr="008826E4">
        <w:rPr>
          <w:rStyle w:val="StyleUnderline"/>
          <w:rFonts w:asciiTheme="minorHAnsi" w:hAnsiTheme="minorHAnsi" w:cstheme="minorHAnsi"/>
          <w:highlight w:val="cyan"/>
        </w:rPr>
        <w:t>China Telecom’s</w:t>
      </w:r>
      <w:r w:rsidRPr="008826E4">
        <w:rPr>
          <w:rStyle w:val="StyleUnderline"/>
          <w:rFonts w:asciiTheme="minorHAnsi" w:hAnsiTheme="minorHAnsi" w:cstheme="minorHAnsi"/>
        </w:rPr>
        <w:t xml:space="preserve"> satellite communications reportedly has </w:t>
      </w:r>
      <w:r w:rsidRPr="008826E4">
        <w:rPr>
          <w:rStyle w:val="StyleUnderline"/>
          <w:rFonts w:asciiTheme="minorHAnsi" w:hAnsiTheme="minorHAnsi" w:cstheme="minorHAnsi"/>
          <w:highlight w:val="cyan"/>
        </w:rPr>
        <w:t>plans to launch 10,000</w:t>
      </w:r>
      <w:r w:rsidRPr="008826E4">
        <w:rPr>
          <w:rStyle w:val="StyleUnderline"/>
          <w:rFonts w:asciiTheme="minorHAnsi" w:hAnsiTheme="minorHAnsi" w:cstheme="minorHAnsi"/>
        </w:rPr>
        <w:t xml:space="preserve"> satellites</w:t>
      </w:r>
      <w:r w:rsidRPr="008826E4">
        <w:rPr>
          <w:rFonts w:asciiTheme="minorHAnsi" w:hAnsiTheme="minorHAnsi" w:cstheme="minorHAnsi"/>
          <w:sz w:val="16"/>
        </w:rPr>
        <w:t xml:space="preserve"> in the next five to ten years under the name ‘China </w:t>
      </w:r>
      <w:proofErr w:type="spellStart"/>
      <w:r w:rsidRPr="008826E4">
        <w:rPr>
          <w:rFonts w:asciiTheme="minorHAnsi" w:hAnsiTheme="minorHAnsi" w:cstheme="minorHAnsi"/>
          <w:sz w:val="16"/>
        </w:rPr>
        <w:t>StarNet</w:t>
      </w:r>
      <w:proofErr w:type="spellEnd"/>
      <w:r w:rsidRPr="008826E4">
        <w:rPr>
          <w:rFonts w:asciiTheme="minorHAnsi" w:hAnsiTheme="minorHAnsi" w:cstheme="minorHAnsi"/>
          <w:sz w:val="16"/>
        </w:rPr>
        <w:t xml:space="preserve">’. </w:t>
      </w:r>
      <w:proofErr w:type="spellStart"/>
      <w:r w:rsidRPr="008826E4">
        <w:rPr>
          <w:rStyle w:val="StyleUnderline"/>
          <w:rFonts w:asciiTheme="minorHAnsi" w:hAnsiTheme="minorHAnsi" w:cstheme="minorHAnsi"/>
          <w:highlight w:val="cyan"/>
        </w:rPr>
        <w:t>Spacety</w:t>
      </w:r>
      <w:proofErr w:type="spellEnd"/>
      <w:r w:rsidRPr="008826E4">
        <w:rPr>
          <w:rStyle w:val="StyleUnderline"/>
          <w:rFonts w:asciiTheme="minorHAnsi" w:hAnsiTheme="minorHAnsi" w:cstheme="minorHAnsi"/>
          <w:highlight w:val="cyan"/>
        </w:rPr>
        <w:t xml:space="preserve"> is</w:t>
      </w:r>
      <w:r w:rsidRPr="008826E4">
        <w:rPr>
          <w:rFonts w:asciiTheme="minorHAnsi" w:hAnsiTheme="minorHAnsi" w:cstheme="minorHAnsi"/>
          <w:sz w:val="16"/>
        </w:rPr>
        <w:t xml:space="preserve"> also </w:t>
      </w:r>
      <w:r w:rsidRPr="008826E4">
        <w:rPr>
          <w:rStyle w:val="StyleUnderline"/>
          <w:rFonts w:asciiTheme="minorHAnsi" w:hAnsiTheme="minorHAnsi" w:cstheme="minorHAnsi"/>
          <w:highlight w:val="cyan"/>
        </w:rPr>
        <w:t>launching a constellation</w:t>
      </w:r>
      <w:r w:rsidRPr="008826E4">
        <w:rPr>
          <w:rStyle w:val="StyleUnderline"/>
          <w:rFonts w:asciiTheme="minorHAnsi" w:hAnsiTheme="minorHAnsi" w:cstheme="minorHAnsi"/>
        </w:rPr>
        <w:t xml:space="preserve"> of imagery satellites </w:t>
      </w:r>
      <w:r w:rsidRPr="008826E4">
        <w:rPr>
          <w:rFonts w:asciiTheme="minorHAnsi" w:hAnsiTheme="minorHAnsi" w:cstheme="minorHAnsi"/>
          <w:sz w:val="16"/>
        </w:rPr>
        <w:t xml:space="preserve">and has launched at least 20 so far. Another company called </w:t>
      </w:r>
      <w:r w:rsidRPr="008826E4">
        <w:rPr>
          <w:rStyle w:val="StyleUnderline"/>
          <w:rFonts w:asciiTheme="minorHAnsi" w:hAnsiTheme="minorHAnsi" w:cstheme="minorHAnsi"/>
          <w:highlight w:val="cyan"/>
        </w:rPr>
        <w:t>GW has filed for</w:t>
      </w:r>
      <w:r w:rsidRPr="008826E4">
        <w:rPr>
          <w:rFonts w:asciiTheme="minorHAnsi" w:hAnsiTheme="minorHAnsi" w:cstheme="minorHAnsi"/>
          <w:sz w:val="16"/>
        </w:rPr>
        <w:t xml:space="preserve"> spectrum allocation from the International Telecommunication Union for two broadband constellations called GW-A59 and GW-2 that would include </w:t>
      </w:r>
      <w:r w:rsidRPr="008826E4">
        <w:rPr>
          <w:rStyle w:val="StyleUnderline"/>
          <w:rFonts w:asciiTheme="minorHAnsi" w:hAnsiTheme="minorHAnsi" w:cstheme="minorHAnsi"/>
        </w:rPr>
        <w:t xml:space="preserve">almost </w:t>
      </w:r>
      <w:r w:rsidRPr="008826E4">
        <w:rPr>
          <w:rStyle w:val="StyleUnderline"/>
          <w:rFonts w:asciiTheme="minorHAnsi" w:hAnsiTheme="minorHAnsi" w:cstheme="minorHAnsi"/>
          <w:highlight w:val="cyan"/>
        </w:rPr>
        <w:t>13,000</w:t>
      </w:r>
      <w:r w:rsidRPr="008826E4">
        <w:rPr>
          <w:rStyle w:val="StyleUnderline"/>
          <w:rFonts w:asciiTheme="minorHAnsi" w:hAnsiTheme="minorHAnsi" w:cstheme="minorHAnsi"/>
        </w:rPr>
        <w:t xml:space="preserve"> satellites.</w:t>
      </w:r>
      <w:r w:rsidRPr="008826E4">
        <w:rPr>
          <w:rFonts w:asciiTheme="minorHAnsi" w:hAnsiTheme="minorHAnsi" w:cstheme="minorHAnsi"/>
          <w:u w:val="single"/>
        </w:rPr>
        <w:t xml:space="preserve"> </w:t>
      </w:r>
      <w:r w:rsidRPr="008826E4">
        <w:rPr>
          <w:rFonts w:asciiTheme="minorHAnsi" w:hAnsiTheme="minorHAnsi" w:cstheme="minorHAnsi"/>
          <w:sz w:val="16"/>
          <w:szCs w:val="16"/>
        </w:rPr>
        <w:t xml:space="preserve">A report from IDA into China’s commercial space industry found others including Zhuhai </w:t>
      </w:r>
      <w:proofErr w:type="spellStart"/>
      <w:r w:rsidRPr="008826E4">
        <w:rPr>
          <w:rFonts w:asciiTheme="minorHAnsi" w:hAnsiTheme="minorHAnsi" w:cstheme="minorHAnsi"/>
          <w:sz w:val="16"/>
          <w:szCs w:val="16"/>
        </w:rPr>
        <w:t>Orbita</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GalaxySpace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MinoSpace</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LaserFleet</w:t>
      </w:r>
      <w:proofErr w:type="spellEnd"/>
      <w:r w:rsidRPr="008826E4">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8826E4">
        <w:rPr>
          <w:rFonts w:asciiTheme="minorHAnsi" w:hAnsiTheme="minorHAnsi" w:cstheme="minorHAnsi"/>
          <w:sz w:val="16"/>
          <w:szCs w:val="16"/>
        </w:rPr>
        <w:t>Commsat</w:t>
      </w:r>
      <w:proofErr w:type="spellEnd"/>
      <w:r w:rsidRPr="008826E4">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8826E4">
        <w:rPr>
          <w:rStyle w:val="StyleUnderline"/>
          <w:rFonts w:asciiTheme="minorHAnsi" w:hAnsiTheme="minorHAnsi" w:cstheme="minorHAnsi"/>
        </w:rPr>
        <w:t>Xie</w:t>
      </w:r>
      <w:proofErr w:type="spell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Tao</w:t>
      </w:r>
      <w:r w:rsidRPr="008826E4">
        <w:rPr>
          <w:rFonts w:asciiTheme="minorHAnsi" w:hAnsiTheme="minorHAnsi" w:cstheme="minorHAnsi"/>
          <w:sz w:val="16"/>
        </w:rPr>
        <w:t xml:space="preserve">, founder of </w:t>
      </w:r>
      <w:r w:rsidRPr="008826E4">
        <w:rPr>
          <w:rStyle w:val="StyleUnderline"/>
          <w:rFonts w:asciiTheme="minorHAnsi" w:hAnsiTheme="minorHAnsi" w:cstheme="minorHAnsi"/>
        </w:rPr>
        <w:t xml:space="preserve">Beijing </w:t>
      </w:r>
      <w:proofErr w:type="spellStart"/>
      <w:r w:rsidRPr="008826E4">
        <w:rPr>
          <w:rStyle w:val="StyleUnderline"/>
          <w:rFonts w:asciiTheme="minorHAnsi" w:hAnsiTheme="minorHAnsi" w:cstheme="minorHAnsi"/>
        </w:rPr>
        <w:t>Commsat</w:t>
      </w:r>
      <w:proofErr w:type="spellEnd"/>
      <w:r w:rsidRPr="008826E4">
        <w:rPr>
          <w:rStyle w:val="StyleUnderline"/>
          <w:rFonts w:asciiTheme="minorHAnsi" w:hAnsiTheme="minorHAnsi" w:cstheme="minorHAnsi"/>
        </w:rPr>
        <w:t xml:space="preserve"> Technology Development Co., Ltd</w:t>
      </w:r>
      <w:r w:rsidRPr="008826E4">
        <w:rPr>
          <w:rFonts w:asciiTheme="minorHAnsi" w:hAnsiTheme="minorHAnsi" w:cstheme="minorHAnsi"/>
          <w:sz w:val="16"/>
        </w:rPr>
        <w:t xml:space="preserve">, told China Money Network he </w:t>
      </w:r>
      <w:r w:rsidRPr="008826E4">
        <w:rPr>
          <w:rStyle w:val="StyleUnderline"/>
          <w:rFonts w:asciiTheme="minorHAnsi" w:hAnsiTheme="minorHAnsi" w:cstheme="minorHAnsi"/>
          <w:highlight w:val="cyan"/>
        </w:rPr>
        <w:t>expects</w:t>
      </w:r>
      <w:r w:rsidRPr="008826E4">
        <w:rPr>
          <w:rStyle w:val="StyleUnderline"/>
          <w:rFonts w:asciiTheme="minorHAnsi" w:hAnsiTheme="minorHAnsi" w:cstheme="minorHAnsi"/>
        </w:rPr>
        <w:t xml:space="preserve"> the country to launch 30,000 to </w:t>
      </w:r>
      <w:r w:rsidRPr="008826E4">
        <w:rPr>
          <w:rStyle w:val="StyleUnderline"/>
          <w:rFonts w:asciiTheme="minorHAnsi" w:hAnsiTheme="minorHAnsi" w:cstheme="minorHAnsi"/>
          <w:highlight w:val="cyan"/>
        </w:rPr>
        <w:t>40,000</w:t>
      </w:r>
      <w:r w:rsidRPr="008826E4">
        <w:rPr>
          <w:rStyle w:val="StyleUnderline"/>
          <w:rFonts w:asciiTheme="minorHAnsi" w:hAnsiTheme="minorHAnsi" w:cstheme="minorHAnsi"/>
        </w:rPr>
        <w:t xml:space="preserve"> Satellites </w:t>
      </w:r>
      <w:r w:rsidRPr="008826E4">
        <w:rPr>
          <w:rFonts w:asciiTheme="minorHAnsi" w:hAnsiTheme="minorHAnsi" w:cstheme="minorHAnsi"/>
          <w:sz w:val="16"/>
        </w:rPr>
        <w:t xml:space="preserve">in the future, compared to 40,000 to 60,000 launched by the US. </w:t>
      </w:r>
      <w:r w:rsidRPr="008826E4">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8826E4">
        <w:rPr>
          <w:rFonts w:asciiTheme="minorHAnsi" w:hAnsiTheme="minorHAnsi" w:cstheme="minorHAnsi"/>
          <w:sz w:val="16"/>
          <w:szCs w:val="16"/>
        </w:rPr>
        <w:t>Commsat’s</w:t>
      </w:r>
      <w:proofErr w:type="spellEnd"/>
      <w:r w:rsidRPr="008826E4">
        <w:rPr>
          <w:rFonts w:asciiTheme="minorHAnsi" w:hAnsiTheme="minorHAnsi" w:cstheme="minorHAnsi"/>
          <w:sz w:val="16"/>
          <w:szCs w:val="16"/>
        </w:rPr>
        <w:t xml:space="preserve"> </w:t>
      </w:r>
      <w:proofErr w:type="spellStart"/>
      <w:r w:rsidRPr="008826E4">
        <w:rPr>
          <w:rFonts w:asciiTheme="minorHAnsi" w:hAnsiTheme="minorHAnsi" w:cstheme="minorHAnsi"/>
          <w:sz w:val="16"/>
          <w:szCs w:val="16"/>
        </w:rPr>
        <w:t>Xie</w:t>
      </w:r>
      <w:proofErr w:type="spellEnd"/>
      <w:r w:rsidRPr="008826E4">
        <w:rPr>
          <w:rFonts w:asciiTheme="minorHAnsi" w:hAnsiTheme="minorHAnsi" w:cstheme="minorHAnsi"/>
          <w:sz w:val="16"/>
          <w:szCs w:val="16"/>
        </w:rPr>
        <w:t xml:space="preserve"> previously said. “The low-Earth orbit is becoming increasingly crowded and the space land grab is on.” </w:t>
      </w:r>
      <w:r w:rsidRPr="008826E4">
        <w:rPr>
          <w:rStyle w:val="Emphasis"/>
          <w:rFonts w:asciiTheme="minorHAnsi" w:hAnsiTheme="minorHAnsi" w:cstheme="minorHAnsi"/>
          <w:highlight w:val="cyan"/>
        </w:rPr>
        <w:t>China isn’t up to speed in orbital norms</w:t>
      </w:r>
      <w:r w:rsidRPr="008826E4">
        <w:rPr>
          <w:rStyle w:val="Emphasis"/>
          <w:rFonts w:asciiTheme="minorHAnsi" w:hAnsiTheme="minorHAnsi" w:cstheme="minorHAnsi"/>
        </w:rPr>
        <w:t xml:space="preserve"> </w:t>
      </w:r>
      <w:r w:rsidRPr="008826E4">
        <w:rPr>
          <w:rFonts w:asciiTheme="minorHAnsi" w:hAnsiTheme="minorHAnsi" w:cstheme="minorHAnsi"/>
          <w:sz w:val="16"/>
          <w:szCs w:val="16"/>
        </w:rPr>
        <w:t xml:space="preserve">While the UN tightly controls GEO orbits, offering countries licenses for a set number of slots in the </w:t>
      </w:r>
      <w:proofErr w:type="gramStart"/>
      <w:r w:rsidRPr="008826E4">
        <w:rPr>
          <w:rFonts w:asciiTheme="minorHAnsi" w:hAnsiTheme="minorHAnsi" w:cstheme="minorHAnsi"/>
          <w:sz w:val="16"/>
          <w:szCs w:val="16"/>
        </w:rPr>
        <w:t>closely-packed</w:t>
      </w:r>
      <w:proofErr w:type="gramEnd"/>
      <w:r w:rsidRPr="008826E4">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826E4">
        <w:rPr>
          <w:rStyle w:val="StyleUnderline"/>
          <w:rFonts w:asciiTheme="minorHAnsi" w:hAnsiTheme="minorHAnsi" w:cstheme="minorHAnsi"/>
        </w:rPr>
        <w:t>Around 28,200 pieces of space junk and debris are currently being tracked</w:t>
      </w:r>
      <w:r w:rsidRPr="008826E4">
        <w:rPr>
          <w:rFonts w:asciiTheme="minorHAnsi" w:hAnsiTheme="minorHAnsi" w:cstheme="minorHAnsi"/>
          <w:sz w:val="16"/>
        </w:rPr>
        <w:t xml:space="preserve"> in orbit but ESA estimates there could be up to hundreds of thousands of potentially harmful pieces in orbit. At its most extreme, </w:t>
      </w:r>
      <w:r w:rsidRPr="008826E4">
        <w:rPr>
          <w:rStyle w:val="StyleUnderline"/>
          <w:rFonts w:asciiTheme="minorHAnsi" w:hAnsiTheme="minorHAnsi" w:cstheme="minorHAnsi"/>
          <w:highlight w:val="cyan"/>
        </w:rPr>
        <w:t>Kessler syndrome predicts a scenario where</w:t>
      </w:r>
      <w:r w:rsidRPr="008826E4">
        <w:rPr>
          <w:rStyle w:val="StyleUnderline"/>
          <w:rFonts w:asciiTheme="minorHAnsi" w:hAnsiTheme="minorHAnsi" w:cstheme="minorHAnsi"/>
        </w:rPr>
        <w:t xml:space="preserve"> the </w:t>
      </w:r>
      <w:r w:rsidRPr="008826E4">
        <w:rPr>
          <w:rStyle w:val="StyleUnderline"/>
          <w:rFonts w:asciiTheme="minorHAnsi" w:hAnsiTheme="minorHAnsi" w:cstheme="minorHAnsi"/>
          <w:highlight w:val="cyan"/>
        </w:rPr>
        <w:t>space</w:t>
      </w:r>
      <w:r w:rsidRPr="008826E4">
        <w:rPr>
          <w:rStyle w:val="StyleUnderline"/>
          <w:rFonts w:asciiTheme="minorHAnsi" w:hAnsiTheme="minorHAnsi" w:cstheme="minorHAnsi"/>
        </w:rPr>
        <w:t xml:space="preserve"> around Earth </w:t>
      </w:r>
      <w:r w:rsidRPr="008826E4">
        <w:rPr>
          <w:rStyle w:val="StyleUnderline"/>
          <w:rFonts w:asciiTheme="minorHAnsi" w:hAnsiTheme="minorHAnsi" w:cstheme="minorHAnsi"/>
          <w:highlight w:val="cyan"/>
        </w:rPr>
        <w:t>is so full</w:t>
      </w:r>
      <w:r w:rsidRPr="008826E4">
        <w:rPr>
          <w:rStyle w:val="StyleUnderline"/>
          <w:rFonts w:asciiTheme="minorHAnsi" w:hAnsiTheme="minorHAnsi" w:cstheme="minorHAnsi"/>
        </w:rPr>
        <w:t xml:space="preserve"> of satellites and debris that </w:t>
      </w:r>
      <w:r w:rsidRPr="008826E4">
        <w:rPr>
          <w:rStyle w:val="StyleUnderline"/>
          <w:rFonts w:asciiTheme="minorHAnsi" w:hAnsiTheme="minorHAnsi" w:cstheme="minorHAnsi"/>
          <w:highlight w:val="cyan"/>
        </w:rPr>
        <w:t>it becomes unmanageable and collisions begin to cascade, causing a chain reaction</w:t>
      </w:r>
      <w:r w:rsidRPr="008826E4">
        <w:rPr>
          <w:rStyle w:val="StyleUnderline"/>
          <w:rFonts w:asciiTheme="minorHAnsi" w:hAnsiTheme="minorHAnsi" w:cstheme="minorHAnsi"/>
        </w:rPr>
        <w:t xml:space="preserve"> of collisions </w:t>
      </w:r>
      <w:r w:rsidRPr="008826E4">
        <w:rPr>
          <w:rStyle w:val="StyleUnderline"/>
          <w:rFonts w:asciiTheme="minorHAnsi" w:hAnsiTheme="minorHAnsi" w:cstheme="minorHAnsi"/>
          <w:highlight w:val="cyan"/>
        </w:rPr>
        <w:t>which render</w:t>
      </w:r>
      <w:r w:rsidRPr="008826E4">
        <w:rPr>
          <w:rStyle w:val="StyleUnderline"/>
          <w:rFonts w:asciiTheme="minorHAnsi" w:hAnsiTheme="minorHAnsi" w:cstheme="minorHAnsi"/>
        </w:rPr>
        <w:t xml:space="preserve"> many </w:t>
      </w:r>
      <w:r w:rsidRPr="008826E4">
        <w:rPr>
          <w:rStyle w:val="StyleUnderline"/>
          <w:rFonts w:asciiTheme="minorHAnsi" w:hAnsiTheme="minorHAnsi" w:cstheme="minorHAnsi"/>
          <w:highlight w:val="cyan"/>
        </w:rPr>
        <w:t>orbits out of use</w:t>
      </w:r>
      <w:r w:rsidRPr="008826E4">
        <w:rPr>
          <w:rStyle w:val="StyleUnderline"/>
          <w:rFonts w:asciiTheme="minorHAnsi" w:hAnsiTheme="minorHAnsi" w:cstheme="minorHAnsi"/>
        </w:rPr>
        <w:t xml:space="preserve"> for generations.</w:t>
      </w:r>
      <w:r w:rsidRPr="008826E4">
        <w:rPr>
          <w:rFonts w:asciiTheme="minorHAnsi" w:hAnsiTheme="minorHAnsi" w:cstheme="minorHAnsi"/>
          <w:u w:val="single"/>
        </w:rPr>
        <w:t xml:space="preserve"> </w:t>
      </w:r>
      <w:r w:rsidRPr="008826E4">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8826E4">
        <w:rPr>
          <w:rStyle w:val="Emphasis"/>
          <w:rFonts w:asciiTheme="minorHAnsi" w:hAnsiTheme="minorHAnsi" w:cstheme="minorHAnsi"/>
          <w:highlight w:val="cyan"/>
        </w:rPr>
        <w:t>the ‘explosion’ of Chinese activity could have a massive impact on the usability of space.</w:t>
      </w:r>
      <w:r w:rsidRPr="008826E4">
        <w:rPr>
          <w:rFonts w:asciiTheme="minorHAnsi" w:hAnsiTheme="minorHAnsi" w:cstheme="minorHAnsi"/>
          <w:b/>
          <w:iCs/>
          <w:u w:val="single"/>
        </w:rPr>
        <w:t xml:space="preserve"> </w:t>
      </w:r>
      <w:r w:rsidRPr="008826E4">
        <w:rPr>
          <w:rStyle w:val="Emphasis"/>
          <w:rFonts w:asciiTheme="minorHAnsi" w:hAnsiTheme="minorHAnsi" w:cstheme="minorHAnsi"/>
          <w:highlight w:val="cyan"/>
        </w:rPr>
        <w:t>“Chinese adherence</w:t>
      </w:r>
      <w:r w:rsidRPr="008826E4">
        <w:rPr>
          <w:rStyle w:val="StyleUnderline"/>
          <w:rFonts w:asciiTheme="minorHAnsi" w:hAnsiTheme="minorHAnsi" w:cstheme="minorHAnsi"/>
          <w:highlight w:val="cyan"/>
        </w:rPr>
        <w:t xml:space="preserve"> to</w:t>
      </w:r>
      <w:r w:rsidRPr="008826E4">
        <w:rPr>
          <w:rStyle w:val="StyleUnderline"/>
          <w:rFonts w:asciiTheme="minorHAnsi" w:hAnsiTheme="minorHAnsi" w:cstheme="minorHAnsi"/>
        </w:rPr>
        <w:t xml:space="preserve"> </w:t>
      </w:r>
      <w:r w:rsidRPr="008826E4">
        <w:rPr>
          <w:rFonts w:asciiTheme="minorHAnsi" w:hAnsiTheme="minorHAnsi" w:cstheme="minorHAnsi"/>
          <w:sz w:val="16"/>
        </w:rPr>
        <w:t xml:space="preserve">things like </w:t>
      </w:r>
      <w:r w:rsidRPr="008826E4">
        <w:rPr>
          <w:rStyle w:val="Emphasis"/>
          <w:rFonts w:asciiTheme="minorHAnsi" w:hAnsiTheme="minorHAnsi" w:cstheme="minorHAnsi"/>
        </w:rPr>
        <w:t xml:space="preserve">space </w:t>
      </w:r>
      <w:r w:rsidRPr="008826E4">
        <w:rPr>
          <w:rStyle w:val="Emphasis"/>
          <w:rFonts w:asciiTheme="minorHAnsi" w:hAnsiTheme="minorHAnsi" w:cstheme="minorHAnsi"/>
          <w:highlight w:val="cyan"/>
        </w:rPr>
        <w:t>debris norms</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and registration </w:t>
      </w:r>
      <w:r w:rsidRPr="008826E4">
        <w:rPr>
          <w:rStyle w:val="StyleUnderline"/>
          <w:rFonts w:asciiTheme="minorHAnsi" w:hAnsiTheme="minorHAnsi" w:cstheme="minorHAnsi"/>
          <w:highlight w:val="cyan"/>
        </w:rPr>
        <w:t>norms is,</w:t>
      </w:r>
      <w:r w:rsidRPr="008826E4">
        <w:rPr>
          <w:rFonts w:asciiTheme="minorHAnsi" w:hAnsiTheme="minorHAnsi" w:cstheme="minorHAnsi"/>
          <w:sz w:val="16"/>
        </w:rPr>
        <w:t xml:space="preserve"> I would say, </w:t>
      </w:r>
      <w:r w:rsidRPr="008826E4">
        <w:rPr>
          <w:rStyle w:val="Emphasis"/>
          <w:rFonts w:asciiTheme="minorHAnsi" w:hAnsiTheme="minorHAnsi" w:cstheme="minorHAnsi"/>
        </w:rPr>
        <w:t xml:space="preserve">about 10 years </w:t>
      </w:r>
      <w:r w:rsidRPr="008826E4">
        <w:rPr>
          <w:rStyle w:val="Emphasis"/>
          <w:rFonts w:asciiTheme="minorHAnsi" w:hAnsiTheme="minorHAnsi" w:cstheme="minorHAnsi"/>
          <w:highlight w:val="cyan"/>
        </w:rPr>
        <w:t>behind</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everybody else, </w:t>
      </w:r>
      <w:r w:rsidRPr="008826E4">
        <w:rPr>
          <w:rStyle w:val="Emphasis"/>
          <w:rFonts w:asciiTheme="minorHAnsi" w:hAnsiTheme="minorHAnsi" w:cstheme="minorHAnsi"/>
        </w:rPr>
        <w:t>if not more”</w:t>
      </w:r>
      <w:r w:rsidRPr="008826E4">
        <w:rPr>
          <w:rFonts w:asciiTheme="minorHAnsi" w:hAnsiTheme="minorHAnsi" w:cstheme="minorHAnsi"/>
          <w:sz w:val="16"/>
        </w:rPr>
        <w:t xml:space="preserve"> he says. “In UN registration of satellites, they're being very incomplete</w:t>
      </w:r>
      <w:r w:rsidRPr="008826E4">
        <w:rPr>
          <w:rFonts w:asciiTheme="minorHAnsi" w:hAnsiTheme="minorHAnsi" w:cstheme="minorHAnsi"/>
          <w:sz w:val="16"/>
          <w:highlight w:val="cyan"/>
        </w:rPr>
        <w:t xml:space="preserve">. </w:t>
      </w:r>
      <w:r w:rsidRPr="008826E4">
        <w:rPr>
          <w:rStyle w:val="Emphasis"/>
          <w:rFonts w:asciiTheme="minorHAnsi" w:hAnsiTheme="minorHAnsi" w:cstheme="minorHAnsi"/>
          <w:highlight w:val="cyan"/>
        </w:rPr>
        <w:t>They're not registering</w:t>
      </w:r>
      <w:r w:rsidRPr="008826E4">
        <w:rPr>
          <w:rStyle w:val="Emphasis"/>
          <w:rFonts w:asciiTheme="minorHAnsi" w:hAnsiTheme="minorHAnsi" w:cstheme="minorHAnsi"/>
        </w:rPr>
        <w:t xml:space="preserve"> a lot of their CubeSats</w:t>
      </w:r>
      <w:r w:rsidRPr="008826E4">
        <w:rPr>
          <w:rFonts w:asciiTheme="minorHAnsi" w:hAnsiTheme="minorHAnsi" w:cstheme="minorHAnsi"/>
          <w:sz w:val="16"/>
        </w:rPr>
        <w:t xml:space="preserve"> and things like that. </w:t>
      </w:r>
      <w:r w:rsidRPr="008826E4">
        <w:rPr>
          <w:rStyle w:val="Emphasis"/>
          <w:rFonts w:asciiTheme="minorHAnsi" w:hAnsiTheme="minorHAnsi" w:cstheme="minorHAnsi"/>
          <w:highlight w:val="cyan"/>
        </w:rPr>
        <w:t>They're not</w:t>
      </w:r>
      <w:r w:rsidRPr="008826E4">
        <w:rPr>
          <w:rStyle w:val="Emphasis"/>
          <w:rFonts w:asciiTheme="minorHAnsi" w:hAnsiTheme="minorHAnsi" w:cstheme="minorHAnsi"/>
        </w:rPr>
        <w:t xml:space="preserve"> </w:t>
      </w:r>
      <w:r w:rsidRPr="008826E4">
        <w:rPr>
          <w:rFonts w:asciiTheme="minorHAnsi" w:hAnsiTheme="minorHAnsi" w:cstheme="minorHAnsi"/>
          <w:sz w:val="16"/>
        </w:rPr>
        <w:t xml:space="preserve">really </w:t>
      </w:r>
      <w:r w:rsidRPr="008826E4">
        <w:rPr>
          <w:rStyle w:val="Emphasis"/>
          <w:rFonts w:asciiTheme="minorHAnsi" w:hAnsiTheme="minorHAnsi" w:cstheme="minorHAnsi"/>
        </w:rPr>
        <w:t xml:space="preserve">being as careful, and they're not as </w:t>
      </w:r>
      <w:r w:rsidRPr="008826E4">
        <w:rPr>
          <w:rStyle w:val="Emphasis"/>
          <w:rFonts w:asciiTheme="minorHAnsi" w:hAnsiTheme="minorHAnsi" w:cstheme="minorHAnsi"/>
          <w:highlight w:val="cyan"/>
        </w:rPr>
        <w:t>transparent</w:t>
      </w:r>
      <w:r w:rsidRPr="008826E4">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826E4">
        <w:rPr>
          <w:rStyle w:val="Emphasis"/>
          <w:rFonts w:asciiTheme="minorHAnsi" w:hAnsiTheme="minorHAnsi" w:cstheme="minorHAnsi"/>
        </w:rPr>
        <w:t xml:space="preserve">a </w:t>
      </w:r>
      <w:r w:rsidRPr="008826E4">
        <w:rPr>
          <w:rStyle w:val="Emphasis"/>
          <w:rFonts w:asciiTheme="minorHAnsi" w:hAnsiTheme="minorHAnsi" w:cstheme="minorHAnsi"/>
          <w:highlight w:val="cyan"/>
        </w:rPr>
        <w:t>lack of</w:t>
      </w:r>
      <w:r w:rsidRPr="008826E4">
        <w:rPr>
          <w:rStyle w:val="Emphasis"/>
          <w:rFonts w:asciiTheme="minorHAnsi" w:hAnsiTheme="minorHAnsi" w:cstheme="minorHAnsi"/>
        </w:rPr>
        <w:t xml:space="preserve"> proper </w:t>
      </w:r>
      <w:r w:rsidRPr="008826E4">
        <w:rPr>
          <w:rStyle w:val="Emphasis"/>
          <w:rFonts w:asciiTheme="minorHAnsi" w:hAnsiTheme="minorHAnsi" w:cstheme="minorHAnsi"/>
          <w:highlight w:val="cyan"/>
        </w:rPr>
        <w:t>registration can create more risk of collisions</w:t>
      </w:r>
      <w:r w:rsidRPr="008826E4">
        <w:rPr>
          <w:rStyle w:val="Emphasis"/>
          <w:rFonts w:asciiTheme="minorHAnsi" w:hAnsiTheme="minorHAnsi" w:cstheme="minorHAnsi"/>
        </w:rPr>
        <w:t xml:space="preserve">, which can have </w:t>
      </w:r>
      <w:r w:rsidRPr="008826E4">
        <w:rPr>
          <w:rStyle w:val="Emphasis"/>
          <w:rFonts w:asciiTheme="minorHAnsi" w:hAnsiTheme="minorHAnsi" w:cstheme="minorHAnsi"/>
          <w:highlight w:val="cyan"/>
        </w:rPr>
        <w:t>catastrophic effects,</w:t>
      </w:r>
      <w:r w:rsidRPr="008826E4">
        <w:rPr>
          <w:rFonts w:asciiTheme="minorHAnsi" w:hAnsiTheme="minorHAnsi" w:cstheme="minorHAnsi"/>
          <w:sz w:val="16"/>
        </w:rPr>
        <w:t xml:space="preserve"> especially with larger satellites at higher orbits.</w:t>
      </w:r>
    </w:p>
    <w:p w14:paraId="12DB35B8" w14:textId="77777777" w:rsidR="00C92678" w:rsidRPr="00DF65BB" w:rsidRDefault="00C92678" w:rsidP="00C92678">
      <w:pPr>
        <w:pStyle w:val="Heading4"/>
        <w:spacing w:line="240" w:lineRule="auto"/>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7EA890D5" w14:textId="77777777" w:rsidR="00C92678" w:rsidRDefault="00C92678" w:rsidP="00C92678">
      <w:pPr>
        <w:spacing w:line="240" w:lineRule="auto"/>
      </w:pPr>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3C9360A" w14:textId="77777777" w:rsidR="00C92678" w:rsidRPr="00B40499" w:rsidRDefault="00C92678" w:rsidP="00C92678">
      <w:pPr>
        <w:spacing w:line="240" w:lineRule="auto"/>
        <w:rPr>
          <w:sz w:val="16"/>
        </w:rPr>
      </w:pPr>
      <w:r w:rsidRPr="00FD558F">
        <w:rPr>
          <w:sz w:val="16"/>
        </w:rPr>
        <w:t xml:space="preserve">Secondly, while protecting operational satellites from the trackable population via collision warnings provides a quantifiable risk mitigation mission, </w:t>
      </w:r>
      <w:r w:rsidRPr="00FD558F">
        <w:rPr>
          <w:u w:val="single"/>
        </w:rPr>
        <w:t xml:space="preserve">the primary threat to operational spacecraft comes from the </w:t>
      </w:r>
      <w:r w:rsidRPr="00FD558F">
        <w:rPr>
          <w:highlight w:val="yellow"/>
          <w:u w:val="single"/>
        </w:rPr>
        <w:t>lethal nontrackable</w:t>
      </w:r>
      <w:r w:rsidRPr="00FD558F">
        <w:rPr>
          <w:u w:val="single"/>
        </w:rPr>
        <w:t xml:space="preserve"> (LNT) environment that will produce the vast majority of the anomalies and failures examined by the activity just outlined. LNT </w:t>
      </w:r>
      <w:r w:rsidRPr="00FD558F">
        <w:rPr>
          <w:highlight w:val="yellow"/>
          <w:u w:val="single"/>
        </w:rPr>
        <w:t>debris</w:t>
      </w:r>
      <w:r w:rsidRPr="00FD558F">
        <w:rPr>
          <w:u w:val="single"/>
        </w:rPr>
        <w:t xml:space="preserve"> ranges from about 5mm to 10cm; these are fragments that are large enough to disrupt and terminate a satellite’s mission upon impact but are too small to be cataloged</w:t>
      </w:r>
      <w:r w:rsidRPr="00FD558F">
        <w:rPr>
          <w:sz w:val="16"/>
        </w:rPr>
        <w:t>. There is an estimated 500,000-700,000 LNT in LEO currently. Therefore, the cataloged population (~18,000 in LEO) that is evaded through active maneuvering is less than 5% of the lethal population.</w:t>
      </w:r>
      <w:r>
        <w:rPr>
          <w:rStyle w:val="StyleUnderline"/>
        </w:rPr>
        <w:t xml:space="preserve"> </w:t>
      </w:r>
      <w:r w:rsidRPr="002C275D">
        <w:rPr>
          <w:rStyle w:val="StyleUnderline"/>
        </w:rPr>
        <w:t xml:space="preserve">In the future, this </w:t>
      </w:r>
      <w:r w:rsidRPr="00160995">
        <w:rPr>
          <w:rStyle w:val="StyleUnderline"/>
        </w:rPr>
        <w:t xml:space="preserve">population </w:t>
      </w:r>
      <w:r w:rsidRPr="000D4DA1">
        <w:rPr>
          <w:rStyle w:val="StyleUnderline"/>
          <w:highlight w:val="yellow"/>
        </w:rPr>
        <w:t xml:space="preserve">will be added to </w:t>
      </w:r>
      <w:r w:rsidRPr="00FB399A">
        <w:rPr>
          <w:rStyle w:val="Emphasis"/>
        </w:rPr>
        <w:t>primarily</w:t>
      </w:r>
      <w:r w:rsidRPr="00FB399A">
        <w:rPr>
          <w:rStyle w:val="StyleUnderline"/>
        </w:rPr>
        <w:t xml:space="preserve"> from </w:t>
      </w:r>
      <w:r w:rsidRPr="000D4DA1">
        <w:rPr>
          <w:rStyle w:val="StyleUnderline"/>
          <w:highlight w:val="yellow"/>
        </w:rPr>
        <w:t>collisions between large objects</w:t>
      </w:r>
      <w:r w:rsidRPr="002C275D">
        <w:rPr>
          <w:rStyle w:val="StyleUnderline"/>
        </w:rPr>
        <w:t xml:space="preserve"> in orbit </w:t>
      </w:r>
      <w:r w:rsidRPr="000D4DA1">
        <w:rPr>
          <w:rStyle w:val="StyleUnderline"/>
          <w:highlight w:val="yellow"/>
        </w:rPr>
        <w:t>as the number</w:t>
      </w:r>
      <w:r w:rsidRPr="008B61FC">
        <w:rPr>
          <w:rStyle w:val="StyleUnderline"/>
        </w:rPr>
        <w:t xml:space="preserve"> </w:t>
      </w:r>
      <w:r w:rsidRPr="002C275D">
        <w:rPr>
          <w:rStyle w:val="StyleUnderline"/>
        </w:rPr>
        <w:t xml:space="preserve">of LNT </w:t>
      </w:r>
      <w:r w:rsidRPr="000D4DA1">
        <w:rPr>
          <w:rStyle w:val="StyleUnderline"/>
          <w:highlight w:val="yellow"/>
        </w:rPr>
        <w:t xml:space="preserve">produced is </w:t>
      </w:r>
      <w:r w:rsidRPr="000D4DA1">
        <w:rPr>
          <w:rStyle w:val="Emphasis"/>
          <w:highlight w:val="yellow"/>
        </w:rPr>
        <w:t>proportional to</w:t>
      </w:r>
      <w:r w:rsidRPr="002C275D">
        <w:rPr>
          <w:rStyle w:val="StyleUnderline"/>
        </w:rPr>
        <w:t xml:space="preserve"> the </w:t>
      </w:r>
      <w:r w:rsidRPr="000D4DA1">
        <w:rPr>
          <w:rStyle w:val="Emphasis"/>
          <w:highlight w:val="yellow"/>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0D4DA1">
        <w:rPr>
          <w:rStyle w:val="StyleUnderline"/>
          <w:highlight w:val="yellow"/>
        </w:rPr>
        <w:t xml:space="preserve">when two </w:t>
      </w:r>
      <w:r w:rsidRPr="000D4DA1">
        <w:rPr>
          <w:rStyle w:val="Emphasis"/>
          <w:highlight w:val="yellow"/>
        </w:rPr>
        <w:t>large derelicts</w:t>
      </w:r>
      <w:r w:rsidRPr="00AE1308">
        <w:rPr>
          <w:rStyle w:val="StyleUnderline"/>
        </w:rPr>
        <w:t xml:space="preserve">, either rocket bodies or payloads, </w:t>
      </w:r>
      <w:r w:rsidRPr="000D4DA1">
        <w:rPr>
          <w:rStyle w:val="StyleUnderline"/>
          <w:highlight w:val="yellow"/>
        </w:rPr>
        <w:t>collide</w:t>
      </w:r>
      <w:r w:rsidRPr="00AE1308">
        <w:rPr>
          <w:rStyle w:val="StyleUnderline"/>
        </w:rPr>
        <w:t xml:space="preserve"> with each other, then </w:t>
      </w:r>
      <w:r w:rsidRPr="000D4DA1">
        <w:rPr>
          <w:rStyle w:val="Emphasis"/>
          <w:highlight w:val="yellow"/>
        </w:rPr>
        <w:t>all of the mass</w:t>
      </w:r>
      <w:r w:rsidRPr="000D4DA1">
        <w:rPr>
          <w:rStyle w:val="StyleUnderline"/>
          <w:highlight w:val="yellow"/>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w:t>
      </w:r>
      <w:r w:rsidRPr="00FB399A">
        <w:rPr>
          <w:sz w:val="16"/>
        </w:rPr>
        <w:t xml:space="preserve">collision of the most massive objects with each other (higher consequence) and the ones that are the most likely (higher probability) since risk is probability multiplied by consequence. </w:t>
      </w:r>
      <w:r w:rsidRPr="00FB399A">
        <w:rPr>
          <w:rStyle w:val="StyleUnderline"/>
        </w:rPr>
        <w:t xml:space="preserve">Our ability to model and predict the </w:t>
      </w:r>
      <w:r w:rsidRPr="00FB399A">
        <w:rPr>
          <w:rStyle w:val="Emphasis"/>
        </w:rPr>
        <w:t>rate of collisions</w:t>
      </w:r>
      <w:r w:rsidRPr="00FB399A">
        <w:rPr>
          <w:rStyle w:val="StyleUnderline"/>
        </w:rPr>
        <w:t xml:space="preserve"> is based empirically up</w:t>
      </w:r>
      <w:r w:rsidRPr="00FB399A">
        <w:rPr>
          <w:rStyle w:val="Emphasis"/>
        </w:rPr>
        <w:t>on</w:t>
      </w:r>
      <w:r w:rsidRPr="00FB399A">
        <w:rPr>
          <w:rStyle w:val="StyleUnderline"/>
        </w:rPr>
        <w:t xml:space="preserve"> only </w:t>
      </w:r>
      <w:r w:rsidRPr="00FB399A">
        <w:rPr>
          <w:rStyle w:val="Emphasis"/>
        </w:rPr>
        <w:t>one</w:t>
      </w:r>
      <w:r w:rsidRPr="00FB399A">
        <w:rPr>
          <w:rStyle w:val="StyleUnderline"/>
        </w:rPr>
        <w:t xml:space="preserve"> catastrophic accidental collision </w:t>
      </w:r>
      <w:r w:rsidRPr="00FB399A">
        <w:rPr>
          <w:rStyle w:val="Emphasis"/>
        </w:rPr>
        <w:t>event</w:t>
      </w:r>
      <w:r w:rsidRPr="00FB399A">
        <w:rPr>
          <w:rStyle w:val="StyleUnderline"/>
        </w:rPr>
        <w:t xml:space="preserve"> and a model developed on the kinetic theory of gases (</w:t>
      </w:r>
      <w:r w:rsidRPr="00FB399A">
        <w:rPr>
          <w:rStyle w:val="Emphasis"/>
        </w:rPr>
        <w:t>KTG</w:t>
      </w:r>
      <w:r w:rsidRPr="00FB399A">
        <w:rPr>
          <w:sz w:val="16"/>
        </w:rPr>
        <w:t xml:space="preserve">). </w:t>
      </w:r>
      <w:r w:rsidRPr="00FB399A">
        <w:rPr>
          <w:rStyle w:val="StyleUnderline"/>
        </w:rPr>
        <w:t>How</w:t>
      </w:r>
      <w:r w:rsidRPr="007D222E">
        <w:rPr>
          <w:rStyle w:val="StyleUnderline"/>
        </w:rPr>
        <w:t xml:space="preserve">ever, </w:t>
      </w:r>
      <w:r w:rsidRPr="000D4DA1">
        <w:rPr>
          <w:rStyle w:val="StyleUnderline"/>
          <w:highlight w:val="yellow"/>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0D4DA1">
        <w:rPr>
          <w:rStyle w:val="StyleUnderline"/>
          <w:highlight w:val="yellow"/>
        </w:rPr>
        <w:t xml:space="preserve">have a greater probability of collision </w:t>
      </w:r>
      <w:r w:rsidRPr="000D4DA1">
        <w:rPr>
          <w:rStyle w:val="Emphasis"/>
          <w:highlight w:val="yellow"/>
        </w:rPr>
        <w:t>than predicted</w:t>
      </w:r>
      <w:r w:rsidRPr="007D222E">
        <w:rPr>
          <w:rStyle w:val="StyleUnderline"/>
        </w:rPr>
        <w:t xml:space="preserve"> by the KTG-based algorithms as </w:t>
      </w:r>
      <w:r w:rsidRPr="000D4DA1">
        <w:rPr>
          <w:rStyle w:val="Emphasis"/>
          <w:highlight w:val="yellow"/>
        </w:rPr>
        <w:t>they are not randomly distributed</w:t>
      </w:r>
      <w:r w:rsidRPr="000D4DA1">
        <w:rPr>
          <w:rStyle w:val="StyleUnderline"/>
          <w:highlight w:val="yellow"/>
        </w:rPr>
        <w:t xml:space="preserve"> and</w:t>
      </w:r>
      <w:r w:rsidRPr="007D222E">
        <w:rPr>
          <w:rStyle w:val="StyleUnderline"/>
        </w:rPr>
        <w:t xml:space="preserve"> their </w:t>
      </w:r>
      <w:r w:rsidRPr="000D4DA1">
        <w:rPr>
          <w:rStyle w:val="Emphasis"/>
          <w:highlight w:val="yellow"/>
        </w:rPr>
        <w:t>orbit</w:t>
      </w:r>
      <w:r w:rsidRPr="007D222E">
        <w:rPr>
          <w:rStyle w:val="StyleUnderline"/>
        </w:rPr>
        <w:t xml:space="preserve">al element evolution (e.g., change in right ascension of ascending node and argument of perigee) </w:t>
      </w:r>
      <w:r w:rsidRPr="000D4DA1">
        <w:rPr>
          <w:rStyle w:val="StyleUnderline"/>
          <w:highlight w:val="yellow"/>
        </w:rPr>
        <w:t>is</w:t>
      </w:r>
      <w:r w:rsidRPr="007D222E">
        <w:rPr>
          <w:rStyle w:val="StyleUnderline"/>
        </w:rPr>
        <w:t xml:space="preserve"> also </w:t>
      </w:r>
      <w:r w:rsidRPr="000D4DA1">
        <w:rPr>
          <w:rStyle w:val="Emphasis"/>
          <w:highlight w:val="yellow"/>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0D4DA1">
        <w:rPr>
          <w:rStyle w:val="StyleUnderline"/>
          <w:highlight w:val="yellow"/>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0D4DA1">
        <w:rPr>
          <w:rStyle w:val="StyleUnderline"/>
          <w:highlight w:val="yellow"/>
        </w:rPr>
        <w:t>clusters that</w:t>
      </w:r>
      <w:r w:rsidRPr="000D2F86">
        <w:rPr>
          <w:rStyle w:val="StyleUnderline"/>
        </w:rPr>
        <w:t xml:space="preserve"> will likely </w:t>
      </w:r>
      <w:r w:rsidRPr="000D4DA1">
        <w:rPr>
          <w:rStyle w:val="StyleUnderline"/>
          <w:highlight w:val="yellow"/>
        </w:rPr>
        <w:t xml:space="preserve">produce </w:t>
      </w:r>
      <w:r w:rsidRPr="000D4DA1">
        <w:rPr>
          <w:rStyle w:val="Emphasis"/>
          <w:highlight w:val="yellow"/>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0D4DA1">
        <w:rPr>
          <w:rStyle w:val="StyleUnderline"/>
          <w:highlight w:val="yellow"/>
        </w:rPr>
        <w:t>50% of the total</w:t>
      </w:r>
      <w:r w:rsidRPr="000D2F86">
        <w:rPr>
          <w:rStyle w:val="StyleUnderline"/>
        </w:rPr>
        <w:t xml:space="preserve"> derelict </w:t>
      </w:r>
      <w:r w:rsidRPr="000D4DA1">
        <w:rPr>
          <w:rStyle w:val="StyleUnderline"/>
          <w:highlight w:val="yellow"/>
        </w:rPr>
        <w:t>mass</w:t>
      </w:r>
      <w:r w:rsidRPr="000D2F86">
        <w:rPr>
          <w:rStyle w:val="StyleUnderline"/>
        </w:rPr>
        <w:t xml:space="preserve"> in LEO</w:t>
      </w:r>
      <w:r w:rsidRPr="00240935">
        <w:rPr>
          <w:sz w:val="16"/>
        </w:rPr>
        <w:t xml:space="preserve">. </w:t>
      </w:r>
      <w:r w:rsidRPr="000D2F86">
        <w:rPr>
          <w:rStyle w:val="StyleUnderline"/>
        </w:rPr>
        <w:t xml:space="preserve">However, </w:t>
      </w:r>
      <w:r w:rsidRPr="000D4DA1">
        <w:rPr>
          <w:rStyle w:val="StyleUnderline"/>
          <w:highlight w:val="yellow"/>
        </w:rPr>
        <w:t>no one is</w:t>
      </w:r>
      <w:r w:rsidRPr="000D2F86">
        <w:rPr>
          <w:rStyle w:val="StyleUnderline"/>
        </w:rPr>
        <w:t xml:space="preserve"> currently </w:t>
      </w:r>
      <w:r w:rsidRPr="000D4DA1">
        <w:rPr>
          <w:rStyle w:val="Emphasis"/>
          <w:highlight w:val="yellow"/>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92ADE71" w14:textId="77777777" w:rsidR="00C92678" w:rsidRPr="00DF65BB" w:rsidRDefault="00C92678" w:rsidP="00C92678">
      <w:pPr>
        <w:pStyle w:val="Heading4"/>
        <w:spacing w:line="240" w:lineRule="auto"/>
        <w:rPr>
          <w:rFonts w:cs="Arial"/>
        </w:rPr>
      </w:pPr>
      <w:r>
        <w:rPr>
          <w:rFonts w:cs="Arial"/>
        </w:rPr>
        <w:t xml:space="preserve">Debris cascades cause </w:t>
      </w:r>
      <w:r>
        <w:rPr>
          <w:rFonts w:cs="Arial"/>
          <w:u w:val="single"/>
        </w:rPr>
        <w:t>global</w:t>
      </w:r>
      <w:r>
        <w:rPr>
          <w:rFonts w:cs="Arial"/>
        </w:rPr>
        <w:t xml:space="preserve"> nuke war</w:t>
      </w:r>
    </w:p>
    <w:p w14:paraId="7CA499D2" w14:textId="77777777" w:rsidR="00C92678" w:rsidRPr="00DE79D4" w:rsidRDefault="00C92678" w:rsidP="00C92678">
      <w:pPr>
        <w:spacing w:line="240" w:lineRule="auto"/>
      </w:pPr>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51AE0865" w14:textId="77777777" w:rsidR="00C92678" w:rsidRDefault="00C92678" w:rsidP="00C92678">
      <w:pPr>
        <w:spacing w:line="240" w:lineRule="auto"/>
        <w:rPr>
          <w:sz w:val="12"/>
        </w:rPr>
      </w:pPr>
      <w:r w:rsidRPr="009324B7">
        <w:rPr>
          <w:sz w:val="12"/>
        </w:rPr>
        <w:t xml:space="preserve">Whatever the initial cause, the result may be the same. </w:t>
      </w:r>
      <w:r w:rsidRPr="000D4DA1">
        <w:rPr>
          <w:rStyle w:val="StyleUnderline"/>
          <w:highlight w:val="yellow"/>
        </w:rPr>
        <w:t xml:space="preserve">A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0D4DA1">
        <w:rPr>
          <w:rStyle w:val="StyleUnderline"/>
          <w:highlight w:val="yellow"/>
        </w:rPr>
        <w:t>runaway</w:t>
      </w:r>
      <w:r w:rsidRPr="00DE79D4">
        <w:rPr>
          <w:rStyle w:val="StyleUnderline"/>
        </w:rPr>
        <w:t xml:space="preserve"> series of </w:t>
      </w:r>
      <w:r w:rsidRPr="000D4DA1">
        <w:rPr>
          <w:rStyle w:val="StyleUnderline"/>
          <w:highlight w:val="yellow"/>
        </w:rPr>
        <w:t xml:space="preserve">collisions </w:t>
      </w:r>
      <w:r w:rsidRPr="000D4DA1">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D4DA1">
        <w:rPr>
          <w:rStyle w:val="StyleUnderline"/>
          <w:highlight w:val="yellow"/>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D4DA1">
        <w:rPr>
          <w:rStyle w:val="StyleUnderline"/>
          <w:highlight w:val="yellow"/>
        </w:rPr>
        <w:t>cascade</w:t>
      </w:r>
      <w:r w:rsidRPr="009324B7">
        <w:rPr>
          <w:sz w:val="12"/>
        </w:rPr>
        <w:t xml:space="preserve"> around the Earth, </w:t>
      </w:r>
      <w:r w:rsidRPr="000D4DA1">
        <w:rPr>
          <w:rStyle w:val="Emphasis"/>
          <w:highlight w:val="yellow"/>
        </w:rPr>
        <w:t>destroy</w:t>
      </w:r>
      <w:r w:rsidRPr="00B86BEA">
        <w:rPr>
          <w:rStyle w:val="StyleUnderline"/>
        </w:rPr>
        <w:t xml:space="preserve">ing </w:t>
      </w:r>
      <w:r w:rsidRPr="000D4DA1">
        <w:rPr>
          <w:rStyle w:val="StyleUnderline"/>
          <w:highlight w:val="yellow"/>
        </w:rPr>
        <w:t xml:space="preserve">every </w:t>
      </w:r>
      <w:r w:rsidRPr="000D4DA1">
        <w:rPr>
          <w:rStyle w:val="Emphasis"/>
          <w:highlight w:val="yellow"/>
        </w:rPr>
        <w:t>sat</w:t>
      </w:r>
      <w:r w:rsidRPr="000D4DA1">
        <w:rPr>
          <w:rStyle w:val="StyleUnderline"/>
          <w:highlight w:val="yellow"/>
        </w:rPr>
        <w:t>ellite</w:t>
      </w:r>
      <w:r w:rsidRPr="00DE79D4">
        <w:rPr>
          <w:rStyle w:val="StyleUnderline"/>
        </w:rPr>
        <w:t xml:space="preserve"> </w:t>
      </w:r>
      <w:r w:rsidRPr="000D4DA1">
        <w:rPr>
          <w:rStyle w:val="StyleUnderline"/>
          <w:highlight w:val="yellow"/>
        </w:rPr>
        <w:t xml:space="preserve">in </w:t>
      </w:r>
      <w:r w:rsidRPr="000D4DA1">
        <w:rPr>
          <w:rStyle w:val="Emphasis"/>
          <w:highlight w:val="yellow"/>
        </w:rPr>
        <w:t>l</w:t>
      </w:r>
      <w:r w:rsidRPr="002E32DE">
        <w:rPr>
          <w:rStyle w:val="StyleUnderline"/>
          <w:sz w:val="8"/>
          <w:szCs w:val="8"/>
          <w:u w:val="none"/>
        </w:rPr>
        <w:t>ow</w:t>
      </w:r>
      <w:r w:rsidRPr="000D4DA1">
        <w:rPr>
          <w:rStyle w:val="StyleUnderline"/>
          <w:highlight w:val="yellow"/>
        </w:rPr>
        <w:t xml:space="preserve"> </w:t>
      </w:r>
      <w:r w:rsidRPr="000D4DA1">
        <w:rPr>
          <w:rStyle w:val="Emphasis"/>
          <w:highlight w:val="yellow"/>
        </w:rPr>
        <w:t>E</w:t>
      </w:r>
      <w:r w:rsidRPr="002E32DE">
        <w:rPr>
          <w:rStyle w:val="StyleUnderline"/>
          <w:sz w:val="8"/>
          <w:szCs w:val="8"/>
          <w:u w:val="none"/>
        </w:rPr>
        <w:t xml:space="preserve">arth </w:t>
      </w:r>
      <w:r w:rsidRPr="000D4DA1">
        <w:rPr>
          <w:rStyle w:val="Emphasis"/>
          <w:highlight w:val="yellow"/>
        </w:rPr>
        <w:t>o</w:t>
      </w:r>
      <w:r w:rsidRPr="002E32DE">
        <w:rPr>
          <w:rStyle w:val="StyleUnderline"/>
          <w:sz w:val="16"/>
          <w:szCs w:val="16"/>
          <w:u w:val="no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D4DA1">
        <w:rPr>
          <w:rStyle w:val="StyleUnderline"/>
          <w:highlight w:val="yellow"/>
        </w:rPr>
        <w:t>rendering</w:t>
      </w:r>
      <w:r w:rsidRPr="00DE79D4">
        <w:rPr>
          <w:rStyle w:val="StyleUnderline"/>
        </w:rPr>
        <w:t xml:space="preserve"> many Earth </w:t>
      </w:r>
      <w:r w:rsidRPr="000D4DA1">
        <w:rPr>
          <w:rStyle w:val="StyleUnderline"/>
          <w:highlight w:val="yellow"/>
        </w:rPr>
        <w:t xml:space="preserve">orbits </w:t>
      </w:r>
      <w:r w:rsidRPr="000D4DA1">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D4DA1">
        <w:rPr>
          <w:rStyle w:val="StyleUnderline"/>
          <w:highlight w:val="yellow"/>
        </w:rPr>
        <w:t>Add</w:t>
      </w:r>
      <w:r w:rsidRPr="00DE79D4">
        <w:rPr>
          <w:rStyle w:val="StyleUnderline"/>
        </w:rPr>
        <w:t xml:space="preserve"> to this </w:t>
      </w:r>
      <w:r w:rsidRPr="000D4DA1">
        <w:rPr>
          <w:rStyle w:val="StyleUnderline"/>
          <w:highlight w:val="yellow"/>
        </w:rPr>
        <w:t>the</w:t>
      </w:r>
      <w:r w:rsidRPr="009324B7">
        <w:rPr>
          <w:sz w:val="12"/>
        </w:rPr>
        <w:t xml:space="preserve"> </w:t>
      </w:r>
      <w:r w:rsidRPr="00FB399A">
        <w:rPr>
          <w:sz w:val="12"/>
        </w:rPr>
        <w:t>crippling</w:t>
      </w:r>
      <w:r w:rsidRPr="009324B7">
        <w:rPr>
          <w:sz w:val="12"/>
        </w:rPr>
        <w:t xml:space="preserve"> </w:t>
      </w:r>
      <w:r w:rsidRPr="00FB399A">
        <w:rPr>
          <w:rStyle w:val="StyleUnderline"/>
        </w:rPr>
        <w:t xml:space="preserve">of the </w:t>
      </w:r>
      <w:r w:rsidRPr="00B86BEA">
        <w:rPr>
          <w:rStyle w:val="StyleUnderline"/>
        </w:rPr>
        <w:t xml:space="preserve">US </w:t>
      </w:r>
      <w:r w:rsidRPr="000D4DA1">
        <w:rPr>
          <w:rStyle w:val="StyleUnderline"/>
          <w:highlight w:val="yellow"/>
        </w:rPr>
        <w:t>military who</w:t>
      </w:r>
      <w:r w:rsidRPr="00DE79D4">
        <w:rPr>
          <w:rStyle w:val="StyleUnderline"/>
        </w:rPr>
        <w:t xml:space="preserve"> now </w:t>
      </w:r>
      <w:r w:rsidRPr="000D4DA1">
        <w:rPr>
          <w:rStyle w:val="StyleUnderline"/>
          <w:highlight w:val="yellow"/>
        </w:rPr>
        <w:t>depend</w:t>
      </w:r>
      <w:r w:rsidRPr="00DE79D4">
        <w:rPr>
          <w:rStyle w:val="StyleUnderline"/>
        </w:rPr>
        <w:t xml:space="preserve"> up</w:t>
      </w:r>
      <w:r w:rsidRPr="000D4DA1">
        <w:rPr>
          <w:rStyle w:val="Emphasis"/>
          <w:highlight w:val="yellow"/>
        </w:rPr>
        <w:t>on</w:t>
      </w:r>
      <w:r w:rsidRPr="00DE79D4">
        <w:rPr>
          <w:rStyle w:val="StyleUnderline"/>
        </w:rPr>
        <w:t xml:space="preserve"> spy </w:t>
      </w:r>
      <w:r w:rsidRPr="000D4DA1">
        <w:rPr>
          <w:rStyle w:val="StyleUnderline"/>
          <w:highlight w:val="yellow"/>
        </w:rPr>
        <w:t>satellites</w:t>
      </w:r>
      <w:r w:rsidRPr="00DE79D4">
        <w:rPr>
          <w:rStyle w:val="StyleUnderline"/>
        </w:rPr>
        <w:t xml:space="preserve">, </w:t>
      </w:r>
      <w:r w:rsidRPr="000D4DA1">
        <w:rPr>
          <w:rStyle w:val="StyleUnderline"/>
          <w:highlight w:val="yellow"/>
        </w:rPr>
        <w:t>space</w:t>
      </w:r>
      <w:r w:rsidRPr="00DE79D4">
        <w:rPr>
          <w:rStyle w:val="StyleUnderline"/>
        </w:rPr>
        <w:t xml:space="preserve">-based communications </w:t>
      </w:r>
      <w:r w:rsidRPr="000D4DA1">
        <w:rPr>
          <w:rStyle w:val="StyleUnderline"/>
          <w:highlight w:val="yellow"/>
        </w:rPr>
        <w:t>systems</w:t>
      </w:r>
      <w:r w:rsidRPr="00DE79D4">
        <w:rPr>
          <w:rStyle w:val="StyleUnderline"/>
        </w:rPr>
        <w:t xml:space="preserve">, </w:t>
      </w:r>
      <w:r w:rsidRPr="000D4DA1">
        <w:rPr>
          <w:rStyle w:val="StyleUnderline"/>
          <w:highlight w:val="yellow"/>
        </w:rPr>
        <w:t>and GPS</w:t>
      </w:r>
      <w:r w:rsidRPr="00DE79D4">
        <w:rPr>
          <w:rStyle w:val="StyleUnderline"/>
        </w:rPr>
        <w:t xml:space="preserve"> to know where their troops and supplies are located at all times and anywhere in the world. </w:t>
      </w:r>
      <w:r w:rsidRPr="000D4DA1">
        <w:rPr>
          <w:rStyle w:val="StyleUnderline"/>
          <w:highlight w:val="yellow"/>
        </w:rPr>
        <w:t xml:space="preserve">The result is a </w:t>
      </w:r>
      <w:r w:rsidRPr="000D4DA1">
        <w:rPr>
          <w:rStyle w:val="Emphasis"/>
          <w:highlight w:val="yellow"/>
        </w:rPr>
        <w:t>nightmarish world</w:t>
      </w:r>
      <w:r w:rsidRPr="00DE79D4">
        <w:rPr>
          <w:rStyle w:val="StyleUnderline"/>
        </w:rPr>
        <w:t xml:space="preserve">, one step away from </w:t>
      </w:r>
      <w:r w:rsidRPr="000D4DA1">
        <w:rPr>
          <w:rStyle w:val="Emphasis"/>
          <w:highlight w:val="yellow"/>
        </w:rPr>
        <w:t>nuclear war</w:t>
      </w:r>
      <w:r w:rsidRPr="000D4DA1">
        <w:rPr>
          <w:rStyle w:val="StyleUnderline"/>
          <w:highlight w:val="yellow"/>
        </w:rPr>
        <w:t xml:space="preserve">, </w:t>
      </w:r>
      <w:r w:rsidRPr="000D4DA1">
        <w:rPr>
          <w:rStyle w:val="Emphasis"/>
          <w:highlight w:val="yellow"/>
        </w:rPr>
        <w:t>economic disaster</w:t>
      </w:r>
      <w:r w:rsidRPr="000D4DA1">
        <w:rPr>
          <w:rStyle w:val="StyleUnderline"/>
          <w:highlight w:val="yellow"/>
        </w:rPr>
        <w:t>, and</w:t>
      </w:r>
      <w:r w:rsidRPr="00DE79D4">
        <w:rPr>
          <w:rStyle w:val="StyleUnderline"/>
        </w:rPr>
        <w:t xml:space="preserve"> potential </w:t>
      </w:r>
      <w:r w:rsidRPr="000D4DA1">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112CDE">
        <w:rPr>
          <w:rStyle w:val="StyleUnderline"/>
        </w:rPr>
        <w:t xml:space="preserve">Commercial </w:t>
      </w:r>
      <w:r w:rsidRPr="00112CDE">
        <w:rPr>
          <w:rStyle w:val="Emphasis"/>
        </w:rPr>
        <w:t>aviation</w:t>
      </w:r>
      <w:r w:rsidRPr="00112CDE">
        <w:rPr>
          <w:rStyle w:val="StyleUnderline"/>
        </w:rPr>
        <w:t xml:space="preserve">, </w:t>
      </w:r>
      <w:r w:rsidRPr="00112CDE">
        <w:rPr>
          <w:rStyle w:val="Emphasis"/>
        </w:rPr>
        <w:t>shipping</w:t>
      </w:r>
      <w:r w:rsidRPr="00112CDE">
        <w:rPr>
          <w:rStyle w:val="StyleUnderline"/>
        </w:rPr>
        <w:t xml:space="preserve">, </w:t>
      </w:r>
      <w:r w:rsidRPr="00112CDE">
        <w:rPr>
          <w:rStyle w:val="Emphasis"/>
        </w:rPr>
        <w:t>emergency</w:t>
      </w:r>
      <w:r w:rsidRPr="00112CDE">
        <w:rPr>
          <w:rStyle w:val="StyleUnderline"/>
        </w:rPr>
        <w:t xml:space="preserve"> services, vehicle fleet tracking, financial transactions, and </w:t>
      </w:r>
      <w:r w:rsidRPr="00112CDE">
        <w:rPr>
          <w:rStyle w:val="Emphasis"/>
        </w:rPr>
        <w:t>ag</w:t>
      </w:r>
      <w:r w:rsidRPr="00112CDE">
        <w:rPr>
          <w:rStyle w:val="StyleUnderline"/>
        </w:rPr>
        <w:t xml:space="preserve">riculture are areas of the economy that are increasingly </w:t>
      </w:r>
      <w:r w:rsidRPr="00112CDE">
        <w:rPr>
          <w:rStyle w:val="Emphasis"/>
        </w:rPr>
        <w:t>reliant</w:t>
      </w:r>
      <w:r w:rsidRPr="00112CDE">
        <w:rPr>
          <w:rStyle w:val="StyleUnderline"/>
        </w:rPr>
        <w:t xml:space="preserve"> on space. </w:t>
      </w:r>
      <w:proofErr w:type="spellStart"/>
      <w:r w:rsidRPr="00112CDE">
        <w:rPr>
          <w:sz w:val="12"/>
        </w:rPr>
        <w:t>Telestar</w:t>
      </w:r>
      <w:proofErr w:type="spellEnd"/>
      <w:r w:rsidRPr="00112CDE">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112CDE">
        <w:rPr>
          <w:sz w:val="12"/>
        </w:rPr>
        <w:t>ali</w:t>
      </w:r>
      <w:proofErr w:type="spellEnd"/>
      <w:r w:rsidRPr="00112CDE">
        <w:rPr>
          <w:sz w:val="12"/>
        </w:rPr>
        <w:t>, of their programming via satellite. Cable television signals are received by local providers</w:t>
      </w:r>
      <w:r w:rsidRPr="009324B7">
        <w:rPr>
          <w:sz w:val="12"/>
        </w:rPr>
        <w:t xml:space="preserve">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D4DA1">
        <w:rPr>
          <w:rStyle w:val="StyleUnderline"/>
          <w:highlight w:val="yellow"/>
        </w:rPr>
        <w:t xml:space="preserve">Spy </w:t>
      </w:r>
      <w:r w:rsidRPr="000D4DA1">
        <w:rPr>
          <w:rStyle w:val="Emphasis"/>
          <w:highlight w:val="yellow"/>
        </w:rPr>
        <w:t>sat</w:t>
      </w:r>
      <w:r w:rsidRPr="00DE79D4">
        <w:rPr>
          <w:rStyle w:val="StyleUnderline"/>
        </w:rPr>
        <w:t>ellite</w:t>
      </w:r>
      <w:r w:rsidRPr="000D4DA1">
        <w:rPr>
          <w:rStyle w:val="Emphasis"/>
          <w:highlight w:val="yellow"/>
        </w:rPr>
        <w:t>s</w:t>
      </w:r>
      <w:r w:rsidRPr="00DE79D4">
        <w:rPr>
          <w:rStyle w:val="StyleUnderline"/>
        </w:rPr>
        <w:t xml:space="preserve"> are used to </w:t>
      </w:r>
      <w:r w:rsidRPr="000D4DA1">
        <w:rPr>
          <w:rStyle w:val="StyleUnderline"/>
          <w:highlight w:val="yellow"/>
        </w:rPr>
        <w:t>monitor</w:t>
      </w:r>
      <w:r w:rsidRPr="00DE79D4">
        <w:rPr>
          <w:rStyle w:val="StyleUnderline"/>
        </w:rPr>
        <w:t xml:space="preserve"> compliance with international </w:t>
      </w:r>
      <w:r w:rsidRPr="000D4DA1">
        <w:rPr>
          <w:rStyle w:val="StyleUnderline"/>
          <w:highlight w:val="yellow"/>
        </w:rPr>
        <w:t>arms treaties and</w:t>
      </w:r>
      <w:r w:rsidRPr="00DE79D4">
        <w:rPr>
          <w:rStyle w:val="StyleUnderline"/>
        </w:rPr>
        <w:t xml:space="preserve"> to assess the </w:t>
      </w:r>
      <w:r w:rsidRPr="000D4DA1">
        <w:rPr>
          <w:rStyle w:val="StyleUnderline"/>
          <w:highlight w:val="yellow"/>
        </w:rPr>
        <w:t>military activities of</w:t>
      </w:r>
      <w:r w:rsidRPr="00DE79D4">
        <w:rPr>
          <w:rStyle w:val="StyleUnderline"/>
        </w:rPr>
        <w:t xml:space="preserve"> countries such as </w:t>
      </w:r>
      <w:r w:rsidRPr="000D4DA1">
        <w:rPr>
          <w:rStyle w:val="Emphasis"/>
          <w:highlight w:val="yellow"/>
        </w:rPr>
        <w:t>China</w:t>
      </w:r>
      <w:r w:rsidRPr="000D4DA1">
        <w:rPr>
          <w:rStyle w:val="StyleUnderline"/>
          <w:highlight w:val="yellow"/>
        </w:rPr>
        <w:t xml:space="preserve">, </w:t>
      </w:r>
      <w:r w:rsidRPr="000D4DA1">
        <w:rPr>
          <w:rStyle w:val="Emphasis"/>
          <w:highlight w:val="yellow"/>
        </w:rPr>
        <w:t>Russia</w:t>
      </w:r>
      <w:r w:rsidRPr="000D4DA1">
        <w:rPr>
          <w:rStyle w:val="StyleUnderline"/>
          <w:highlight w:val="yellow"/>
        </w:rPr>
        <w:t xml:space="preserve">, </w:t>
      </w:r>
      <w:r w:rsidRPr="000D4DA1">
        <w:rPr>
          <w:rStyle w:val="Emphasis"/>
          <w:highlight w:val="yellow"/>
        </w:rPr>
        <w:t>Iran</w:t>
      </w:r>
      <w:r w:rsidRPr="000D4DA1">
        <w:rPr>
          <w:rStyle w:val="StyleUnderline"/>
          <w:highlight w:val="yellow"/>
        </w:rPr>
        <w:t xml:space="preserve">, and </w:t>
      </w:r>
      <w:r w:rsidRPr="000D4DA1">
        <w:rPr>
          <w:rStyle w:val="Emphasis"/>
          <w:highlight w:val="yellow"/>
        </w:rPr>
        <w:t>No</w:t>
      </w:r>
      <w:r w:rsidRPr="00B86BEA">
        <w:rPr>
          <w:rStyle w:val="Emphasis"/>
        </w:rPr>
        <w:t xml:space="preserve">rth </w:t>
      </w:r>
      <w:r w:rsidRPr="000D4DA1">
        <w:rPr>
          <w:rStyle w:val="Emphasis"/>
          <w:highlight w:val="yellow"/>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D4DA1">
        <w:rPr>
          <w:rStyle w:val="StyleUnderline"/>
          <w:highlight w:val="yellow"/>
        </w:rPr>
        <w:t>Losing these</w:t>
      </w:r>
      <w:r w:rsidRPr="00DE79D4">
        <w:rPr>
          <w:rStyle w:val="StyleUnderline"/>
        </w:rPr>
        <w:t xml:space="preserve"> satellites </w:t>
      </w:r>
      <w:r w:rsidRPr="000D4DA1">
        <w:rPr>
          <w:rStyle w:val="StyleUnderline"/>
          <w:highlight w:val="yellow"/>
        </w:rPr>
        <w:t>would place</w:t>
      </w:r>
      <w:r w:rsidRPr="00DE79D4">
        <w:rPr>
          <w:rStyle w:val="StyleUnderline"/>
        </w:rPr>
        <w:t xml:space="preserve"> global </w:t>
      </w:r>
      <w:r w:rsidRPr="000D4DA1">
        <w:rPr>
          <w:rStyle w:val="StyleUnderline"/>
          <w:highlight w:val="yellow"/>
        </w:rPr>
        <w:t xml:space="preserve">militaries on </w:t>
      </w:r>
      <w:r w:rsidRPr="000D4DA1">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D4DA1">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0D4DA1">
        <w:rPr>
          <w:rStyle w:val="StyleUnderline"/>
          <w:highlight w:val="yellow"/>
        </w:rPr>
        <w:t>provide</w:t>
      </w:r>
      <w:r w:rsidRPr="00DE79D4">
        <w:rPr>
          <w:rStyle w:val="StyleUnderline"/>
        </w:rPr>
        <w:t xml:space="preserve"> precise position </w:t>
      </w:r>
      <w:r w:rsidRPr="000D4DA1">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D4DA1">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D4DA1">
        <w:rPr>
          <w:rStyle w:val="StyleUnderline"/>
          <w:highlight w:val="yellow"/>
        </w:rPr>
        <w:t>navigate</w:t>
      </w:r>
      <w:r w:rsidRPr="00DE79D4">
        <w:rPr>
          <w:rStyle w:val="StyleUnderline"/>
        </w:rPr>
        <w:t xml:space="preserve"> in the dark or in adverse </w:t>
      </w:r>
      <w:r w:rsidRPr="000D4DA1">
        <w:rPr>
          <w:rStyle w:val="StyleUnderline"/>
          <w:highlight w:val="yellow"/>
        </w:rPr>
        <w:t>weather</w:t>
      </w:r>
      <w:r w:rsidRPr="00DE79D4">
        <w:rPr>
          <w:rStyle w:val="StyleUnderline"/>
        </w:rPr>
        <w:t xml:space="preserve"> or sandstorms. </w:t>
      </w:r>
      <w:r w:rsidRPr="000D4DA1">
        <w:rPr>
          <w:rStyle w:val="StyleUnderline"/>
          <w:highlight w:val="yellow"/>
        </w:rPr>
        <w:t>Without</w:t>
      </w:r>
      <w:r w:rsidRPr="00192522">
        <w:rPr>
          <w:rStyle w:val="StyleUnderline"/>
        </w:rPr>
        <w:t xml:space="preserve"> </w:t>
      </w:r>
      <w:r w:rsidRPr="000D4DA1">
        <w:rPr>
          <w:rStyle w:val="StyleUnderline"/>
          <w:highlight w:val="yellow"/>
        </w:rPr>
        <w:t>GPS</w:t>
      </w:r>
      <w:r w:rsidRPr="00192522">
        <w:rPr>
          <w:rStyle w:val="StyleUnderline"/>
        </w:rPr>
        <w:t xml:space="preserve">, our </w:t>
      </w:r>
      <w:r w:rsidRPr="000D4DA1">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D4DA1">
        <w:rPr>
          <w:rStyle w:val="StyleUnderline"/>
          <w:highlight w:val="yellow"/>
        </w:rPr>
        <w:t>would be</w:t>
      </w:r>
      <w:r w:rsidRPr="009324B7">
        <w:rPr>
          <w:sz w:val="12"/>
        </w:rPr>
        <w:t xml:space="preserve"> dramatically reduced or </w:t>
      </w:r>
      <w:r w:rsidRPr="000D4DA1">
        <w:rPr>
          <w:rStyle w:val="Emphasis"/>
          <w:highlight w:val="yellow"/>
        </w:rPr>
        <w:t>eliminated</w:t>
      </w:r>
      <w:r w:rsidRPr="009324B7">
        <w:rPr>
          <w:sz w:val="12"/>
        </w:rPr>
        <w:t>.</w:t>
      </w:r>
    </w:p>
    <w:p w14:paraId="1C84F551"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Collapses environment monitoring---extinction</w:t>
      </w:r>
    </w:p>
    <w:p w14:paraId="33C3EA1C" w14:textId="77777777" w:rsidR="00C92678" w:rsidRPr="008826E4" w:rsidRDefault="00C92678" w:rsidP="00C92678">
      <w:pPr>
        <w:spacing w:line="240" w:lineRule="auto"/>
        <w:rPr>
          <w:rFonts w:asciiTheme="minorHAnsi" w:hAnsiTheme="minorHAnsi" w:cstheme="minorHAnsi"/>
        </w:rPr>
      </w:pPr>
      <w:r w:rsidRPr="008826E4">
        <w:rPr>
          <w:rFonts w:asciiTheme="minorHAnsi" w:hAnsiTheme="minorHAnsi" w:cstheme="minorHAnsi"/>
        </w:rPr>
        <w:t xml:space="preserve">Ben </w:t>
      </w:r>
      <w:r w:rsidRPr="008826E4">
        <w:rPr>
          <w:rStyle w:val="Style13ptBold"/>
          <w:rFonts w:asciiTheme="minorHAnsi" w:hAnsiTheme="minorHAnsi" w:cstheme="minorHAnsi"/>
        </w:rPr>
        <w:t>Biggs 18</w:t>
      </w:r>
      <w:r w:rsidRPr="008826E4">
        <w:rPr>
          <w:rFonts w:asciiTheme="minorHAnsi" w:hAnsiTheme="minorHAnsi" w:cstheme="minorHAnsi"/>
        </w:rPr>
        <w:t xml:space="preserve">, PhD Researcher in Computer Vision and Deep Learning at the University of Cambridge, “How Satellites Can Protect Planet Earth </w:t>
      </w:r>
      <w:proofErr w:type="gramStart"/>
      <w:r w:rsidRPr="008826E4">
        <w:rPr>
          <w:rFonts w:asciiTheme="minorHAnsi" w:hAnsiTheme="minorHAnsi" w:cstheme="minorHAnsi"/>
        </w:rPr>
        <w:t>From</w:t>
      </w:r>
      <w:proofErr w:type="gramEnd"/>
      <w:r w:rsidRPr="008826E4">
        <w:rPr>
          <w:rFonts w:asciiTheme="minorHAnsi" w:hAnsiTheme="minorHAnsi" w:cstheme="minorHAnsi"/>
        </w:rPr>
        <w:t xml:space="preserve"> Disaster”, </w:t>
      </w:r>
      <w:proofErr w:type="spellStart"/>
      <w:r w:rsidRPr="008826E4">
        <w:rPr>
          <w:rFonts w:asciiTheme="minorHAnsi" w:hAnsiTheme="minorHAnsi" w:cstheme="minorHAnsi"/>
        </w:rPr>
        <w:t>HowItWorks</w:t>
      </w:r>
      <w:proofErr w:type="spellEnd"/>
      <w:r w:rsidRPr="008826E4">
        <w:rPr>
          <w:rFonts w:asciiTheme="minorHAnsi" w:hAnsiTheme="minorHAnsi" w:cstheme="minorHAnsi"/>
        </w:rPr>
        <w:t xml:space="preserve"> Daily, 12/22/2018, https://www.howitworksdaily.com/how-satellites-can-protect-planet-earth-from-disaster/</w:t>
      </w:r>
    </w:p>
    <w:p w14:paraId="7DF90B29" w14:textId="77777777" w:rsidR="00C92678" w:rsidRPr="008826E4" w:rsidRDefault="00C92678" w:rsidP="00C92678">
      <w:pPr>
        <w:spacing w:line="240" w:lineRule="auto"/>
        <w:rPr>
          <w:rFonts w:asciiTheme="minorHAnsi" w:hAnsiTheme="minorHAnsi" w:cstheme="minorHAnsi"/>
          <w:sz w:val="16"/>
          <w:szCs w:val="18"/>
        </w:rPr>
      </w:pPr>
      <w:r w:rsidRPr="008826E4">
        <w:rPr>
          <w:rFonts w:asciiTheme="minorHAnsi" w:hAnsiTheme="minorHAnsi" w:cstheme="minorHAnsi"/>
          <w:sz w:val="16"/>
          <w:szCs w:val="18"/>
        </w:rPr>
        <w:t xml:space="preserve">It might not look it, but </w:t>
      </w:r>
      <w:r w:rsidRPr="008826E4">
        <w:rPr>
          <w:rStyle w:val="StyleUnderline"/>
          <w:rFonts w:asciiTheme="minorHAnsi" w:hAnsiTheme="minorHAnsi" w:cstheme="minorHAnsi"/>
          <w:highlight w:val="cyan"/>
        </w:rPr>
        <w:t>our planet is</w:t>
      </w:r>
      <w:r w:rsidRPr="008826E4">
        <w:rPr>
          <w:rStyle w:val="StyleUnderline"/>
          <w:rFonts w:asciiTheme="minorHAnsi" w:hAnsiTheme="minorHAnsi" w:cstheme="minorHAnsi"/>
        </w:rPr>
        <w:t xml:space="preserve"> a </w:t>
      </w:r>
      <w:r w:rsidRPr="008826E4">
        <w:rPr>
          <w:rStyle w:val="Emphasis"/>
          <w:rFonts w:asciiTheme="minorHAnsi" w:hAnsiTheme="minorHAnsi" w:cstheme="minorHAnsi"/>
          <w:highlight w:val="cyan"/>
        </w:rPr>
        <w:t>fragile</w:t>
      </w:r>
      <w:r w:rsidRPr="008826E4">
        <w:rPr>
          <w:rStyle w:val="StyleUnderline"/>
          <w:rFonts w:asciiTheme="minorHAnsi" w:hAnsiTheme="minorHAnsi" w:cstheme="minorHAnsi"/>
        </w:rPr>
        <w:t xml:space="preserve"> place. </w:t>
      </w:r>
      <w:r w:rsidRPr="008826E4">
        <w:rPr>
          <w:rStyle w:val="StyleUnderline"/>
          <w:rFonts w:asciiTheme="minorHAnsi" w:hAnsiTheme="minorHAnsi" w:cstheme="minorHAnsi"/>
          <w:highlight w:val="cyan"/>
        </w:rPr>
        <w:t xml:space="preserve">A </w:t>
      </w:r>
      <w:r w:rsidRPr="008826E4">
        <w:rPr>
          <w:rStyle w:val="Emphasis"/>
          <w:rFonts w:asciiTheme="minorHAnsi" w:hAnsiTheme="minorHAnsi" w:cstheme="minorHAnsi"/>
          <w:highlight w:val="cyan"/>
        </w:rPr>
        <w:t>delicate balance</w:t>
      </w:r>
      <w:r w:rsidRPr="008826E4">
        <w:rPr>
          <w:rStyle w:val="StyleUnderline"/>
          <w:rFonts w:asciiTheme="minorHAnsi" w:hAnsiTheme="minorHAnsi" w:cstheme="minorHAnsi"/>
        </w:rPr>
        <w:t xml:space="preserve"> of pressure, temperature and gases </w:t>
      </w:r>
      <w:r w:rsidRPr="008826E4">
        <w:rPr>
          <w:rStyle w:val="Emphasis"/>
          <w:rFonts w:asciiTheme="minorHAnsi" w:hAnsiTheme="minorHAnsi" w:cstheme="minorHAnsi"/>
          <w:highlight w:val="cyan"/>
        </w:rPr>
        <w:t>keeps us alive</w:t>
      </w:r>
      <w:r w:rsidRPr="008826E4">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8826E4">
        <w:rPr>
          <w:rStyle w:val="StyleUnderline"/>
          <w:rFonts w:asciiTheme="minorHAnsi" w:hAnsiTheme="minorHAnsi" w:cstheme="minorHAnsi"/>
          <w:highlight w:val="cyan"/>
        </w:rPr>
        <w:t>Now</w:t>
      </w:r>
      <w:r w:rsidRPr="008826E4">
        <w:rPr>
          <w:rStyle w:val="StyleUnderline"/>
          <w:rFonts w:asciiTheme="minorHAnsi" w:hAnsiTheme="minorHAnsi" w:cstheme="minorHAnsi"/>
        </w:rPr>
        <w:t xml:space="preserve">, with </w:t>
      </w:r>
      <w:r w:rsidRPr="008826E4">
        <w:rPr>
          <w:rStyle w:val="StyleUnderline"/>
          <w:rFonts w:asciiTheme="minorHAnsi" w:hAnsiTheme="minorHAnsi" w:cstheme="minorHAnsi"/>
          <w:highlight w:val="cyan"/>
        </w:rPr>
        <w:t>humans</w:t>
      </w:r>
      <w:r w:rsidRPr="008826E4">
        <w:rPr>
          <w:rFonts w:asciiTheme="minorHAnsi" w:hAnsiTheme="minorHAnsi" w:cstheme="minorHAnsi"/>
          <w:sz w:val="16"/>
          <w:szCs w:val="18"/>
        </w:rPr>
        <w:t xml:space="preserve"> on the scene, </w:t>
      </w:r>
      <w:r w:rsidRPr="008826E4">
        <w:rPr>
          <w:rStyle w:val="StyleUnderline"/>
          <w:rFonts w:asciiTheme="minorHAnsi" w:hAnsiTheme="minorHAnsi" w:cstheme="minorHAnsi"/>
        </w:rPr>
        <w:t xml:space="preserve">things </w:t>
      </w:r>
      <w:r w:rsidRPr="008826E4">
        <w:rPr>
          <w:rStyle w:val="StyleUnderline"/>
          <w:rFonts w:asciiTheme="minorHAnsi" w:hAnsiTheme="minorHAnsi" w:cstheme="minorHAnsi"/>
          <w:highlight w:val="cyan"/>
        </w:rPr>
        <w:t xml:space="preserve">are changing more than ever, from </w:t>
      </w:r>
      <w:r w:rsidRPr="008826E4">
        <w:rPr>
          <w:rStyle w:val="Emphasis"/>
          <w:rFonts w:asciiTheme="minorHAnsi" w:hAnsiTheme="minorHAnsi" w:cstheme="minorHAnsi"/>
          <w:highlight w:val="cyan"/>
        </w:rPr>
        <w:t>climate</w:t>
      </w:r>
      <w:r w:rsidRPr="008826E4">
        <w:rPr>
          <w:rStyle w:val="Emphasis"/>
          <w:rFonts w:asciiTheme="minorHAnsi" w:hAnsiTheme="minorHAnsi" w:cstheme="minorHAnsi"/>
        </w:rPr>
        <w:t xml:space="preserve"> change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to</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mass </w:t>
      </w:r>
      <w:r w:rsidRPr="008826E4">
        <w:rPr>
          <w:rStyle w:val="Emphasis"/>
          <w:rFonts w:asciiTheme="minorHAnsi" w:hAnsiTheme="minorHAnsi" w:cstheme="minorHAnsi"/>
          <w:highlight w:val="cyan"/>
        </w:rPr>
        <w:t>defo</w:t>
      </w:r>
      <w:r w:rsidRPr="008826E4">
        <w:rPr>
          <w:rStyle w:val="Emphasis"/>
          <w:rFonts w:asciiTheme="minorHAnsi" w:hAnsiTheme="minorHAnsi" w:cstheme="minorHAnsi"/>
        </w:rPr>
        <w:t>restation</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 xml:space="preserve">If </w:t>
      </w:r>
      <w:r w:rsidRPr="008826E4">
        <w:rPr>
          <w:rStyle w:val="Emphasis"/>
          <w:rFonts w:asciiTheme="minorHAnsi" w:hAnsiTheme="minorHAnsi" w:cstheme="minorHAnsi"/>
          <w:highlight w:val="cyan"/>
        </w:rPr>
        <w:t>our planet is going to survive</w:t>
      </w:r>
      <w:r w:rsidRPr="008826E4">
        <w:rPr>
          <w:rStyle w:val="StyleUnderline"/>
          <w:rFonts w:asciiTheme="minorHAnsi" w:hAnsiTheme="minorHAnsi" w:cstheme="minorHAnsi"/>
        </w:rPr>
        <w:t xml:space="preserve"> long into the </w:t>
      </w:r>
      <w:proofErr w:type="gramStart"/>
      <w:r w:rsidRPr="008826E4">
        <w:rPr>
          <w:rStyle w:val="StyleUnderline"/>
          <w:rFonts w:asciiTheme="minorHAnsi" w:hAnsiTheme="minorHAnsi" w:cstheme="minorHAnsi"/>
        </w:rPr>
        <w:t>future</w:t>
      </w:r>
      <w:proofErr w:type="gram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cyan"/>
        </w:rPr>
        <w:t>it’s going to need</w:t>
      </w:r>
      <w:r w:rsidRPr="008826E4">
        <w:rPr>
          <w:rStyle w:val="StyleUnderline"/>
          <w:rFonts w:asciiTheme="minorHAnsi" w:hAnsiTheme="minorHAnsi" w:cstheme="minorHAnsi"/>
        </w:rPr>
        <w:t xml:space="preserve"> our </w:t>
      </w:r>
      <w:r w:rsidRPr="008826E4">
        <w:rPr>
          <w:rStyle w:val="StyleUnderline"/>
          <w:rFonts w:asciiTheme="minorHAnsi" w:hAnsiTheme="minorHAnsi" w:cstheme="minorHAnsi"/>
          <w:highlight w:val="cyan"/>
        </w:rPr>
        <w:t>help. Fortunately, we’ve got</w:t>
      </w:r>
      <w:r w:rsidRPr="008826E4">
        <w:rPr>
          <w:rFonts w:asciiTheme="minorHAnsi" w:hAnsiTheme="minorHAnsi" w:cstheme="minorHAnsi"/>
          <w:sz w:val="16"/>
          <w:szCs w:val="18"/>
        </w:rPr>
        <w:t xml:space="preserve"> plenty of </w:t>
      </w:r>
      <w:r w:rsidRPr="008826E4">
        <w:rPr>
          <w:rStyle w:val="StyleUnderline"/>
          <w:rFonts w:asciiTheme="minorHAnsi" w:hAnsiTheme="minorHAnsi" w:cstheme="minorHAnsi"/>
        </w:rPr>
        <w:t>missions</w:t>
      </w:r>
      <w:r w:rsidRPr="008826E4">
        <w:rPr>
          <w:rFonts w:asciiTheme="minorHAnsi" w:hAnsiTheme="minorHAnsi" w:cstheme="minorHAnsi"/>
          <w:sz w:val="16"/>
          <w:szCs w:val="18"/>
        </w:rPr>
        <w:t xml:space="preserve"> that are </w:t>
      </w:r>
      <w:r w:rsidRPr="008826E4">
        <w:rPr>
          <w:rStyle w:val="StyleUnderline"/>
          <w:rFonts w:asciiTheme="minorHAnsi" w:hAnsiTheme="minorHAnsi" w:cstheme="minorHAnsi"/>
        </w:rPr>
        <w:t xml:space="preserve">working for the benefit of our world already. Using </w:t>
      </w:r>
      <w:r w:rsidRPr="008826E4">
        <w:rPr>
          <w:rStyle w:val="StyleUnderline"/>
          <w:rFonts w:asciiTheme="minorHAnsi" w:hAnsiTheme="minorHAnsi" w:cstheme="minorHAnsi"/>
          <w:highlight w:val="cyan"/>
        </w:rPr>
        <w:t xml:space="preserve">observation </w:t>
      </w:r>
      <w:r w:rsidRPr="008826E4">
        <w:rPr>
          <w:rStyle w:val="Emphasis"/>
          <w:rFonts w:asciiTheme="minorHAnsi" w:hAnsiTheme="minorHAnsi" w:cstheme="minorHAnsi"/>
          <w:highlight w:val="cyan"/>
        </w:rPr>
        <w:t>sat</w:t>
      </w:r>
      <w:r w:rsidRPr="008826E4">
        <w:rPr>
          <w:rStyle w:val="StyleUnderline"/>
          <w:rFonts w:asciiTheme="minorHAnsi" w:hAnsiTheme="minorHAnsi" w:cstheme="minorHAnsi"/>
        </w:rPr>
        <w:t>ellite</w:t>
      </w:r>
      <w:r w:rsidRPr="008826E4">
        <w:rPr>
          <w:rStyle w:val="Emphasis"/>
          <w:rFonts w:asciiTheme="minorHAnsi" w:hAnsiTheme="minorHAnsi" w:cstheme="minorHAnsi"/>
          <w:highlight w:val="cyan"/>
        </w:rPr>
        <w:t>s</w:t>
      </w:r>
      <w:r w:rsidRPr="008826E4">
        <w:rPr>
          <w:rStyle w:val="StyleUnderline"/>
          <w:rFonts w:asciiTheme="minorHAnsi" w:hAnsiTheme="minorHAnsi" w:cstheme="minorHAnsi"/>
        </w:rPr>
        <w:t xml:space="preserve"> in orbit, scientists have been monitoring Earth for decades, watching how the planet pulsates and changes over time. From orbit </w:t>
      </w:r>
      <w:r w:rsidRPr="008826E4">
        <w:rPr>
          <w:rStyle w:val="StyleUnderline"/>
          <w:rFonts w:asciiTheme="minorHAnsi" w:hAnsiTheme="minorHAnsi" w:cstheme="minorHAnsi"/>
          <w:highlight w:val="cyan"/>
        </w:rPr>
        <w:t xml:space="preserve">we can </w:t>
      </w:r>
      <w:r w:rsidRPr="008826E4">
        <w:rPr>
          <w:rStyle w:val="Emphasis"/>
          <w:rFonts w:asciiTheme="minorHAnsi" w:hAnsiTheme="minorHAnsi" w:cstheme="minorHAnsi"/>
          <w:highlight w:val="cyan"/>
        </w:rPr>
        <w:t>watch</w:t>
      </w:r>
      <w:r w:rsidRPr="008826E4">
        <w:rPr>
          <w:rStyle w:val="StyleUnderline"/>
          <w:rFonts w:asciiTheme="minorHAnsi" w:hAnsiTheme="minorHAnsi" w:cstheme="minorHAnsi"/>
        </w:rPr>
        <w:t xml:space="preserve"> how </w:t>
      </w:r>
      <w:r w:rsidRPr="008826E4">
        <w:rPr>
          <w:rStyle w:val="StyleUnderline"/>
          <w:rFonts w:asciiTheme="minorHAnsi" w:hAnsiTheme="minorHAnsi" w:cstheme="minorHAnsi"/>
          <w:highlight w:val="cyan"/>
        </w:rPr>
        <w:t xml:space="preserve">species migrate, </w:t>
      </w:r>
      <w:r w:rsidRPr="008826E4">
        <w:rPr>
          <w:rStyle w:val="Emphasis"/>
          <w:rFonts w:asciiTheme="minorHAnsi" w:hAnsiTheme="minorHAnsi" w:cstheme="minorHAnsi"/>
          <w:highlight w:val="cyan"/>
        </w:rPr>
        <w:t>identify</w:t>
      </w:r>
      <w:r w:rsidRPr="008826E4">
        <w:rPr>
          <w:rStyle w:val="StyleUnderline"/>
          <w:rFonts w:asciiTheme="minorHAnsi" w:hAnsiTheme="minorHAnsi" w:cstheme="minorHAnsi"/>
          <w:highlight w:val="cyan"/>
        </w:rPr>
        <w:t xml:space="preserve"> and </w:t>
      </w:r>
      <w:r w:rsidRPr="008826E4">
        <w:rPr>
          <w:rStyle w:val="Emphasis"/>
          <w:rFonts w:asciiTheme="minorHAnsi" w:hAnsiTheme="minorHAnsi" w:cstheme="minorHAnsi"/>
          <w:highlight w:val="cyan"/>
        </w:rPr>
        <w:t>predict</w:t>
      </w:r>
      <w:r w:rsidRPr="008826E4">
        <w:rPr>
          <w:rStyle w:val="StyleUnderline"/>
          <w:rFonts w:asciiTheme="minorHAnsi" w:hAnsiTheme="minorHAnsi" w:cstheme="minorHAnsi"/>
        </w:rPr>
        <w:t xml:space="preserve"> environmental </w:t>
      </w:r>
      <w:r w:rsidRPr="008826E4">
        <w:rPr>
          <w:rStyle w:val="StyleUnderline"/>
          <w:rFonts w:asciiTheme="minorHAnsi" w:hAnsiTheme="minorHAnsi" w:cstheme="minorHAnsi"/>
          <w:highlight w:val="cyan"/>
        </w:rPr>
        <w:t>changes and</w:t>
      </w:r>
      <w:r w:rsidRPr="008826E4">
        <w:rPr>
          <w:rStyle w:val="StyleUnderline"/>
          <w:rFonts w:asciiTheme="minorHAnsi" w:hAnsiTheme="minorHAnsi" w:cstheme="minorHAnsi"/>
        </w:rPr>
        <w:t xml:space="preserve"> even </w:t>
      </w:r>
      <w:r w:rsidRPr="008826E4">
        <w:rPr>
          <w:rStyle w:val="Emphasis"/>
          <w:rFonts w:asciiTheme="minorHAnsi" w:hAnsiTheme="minorHAnsi" w:cstheme="minorHAnsi"/>
          <w:highlight w:val="cyan"/>
        </w:rPr>
        <w:t>fix</w:t>
      </w:r>
      <w:r w:rsidRPr="008826E4">
        <w:rPr>
          <w:rStyle w:val="StyleUnderline"/>
          <w:rFonts w:asciiTheme="minorHAnsi" w:hAnsiTheme="minorHAnsi" w:cstheme="minorHAnsi"/>
          <w:highlight w:val="cyan"/>
        </w:rPr>
        <w:t xml:space="preserve"> problems</w:t>
      </w:r>
      <w:r w:rsidRPr="008826E4">
        <w:rPr>
          <w:rFonts w:asciiTheme="minorHAnsi" w:hAnsiTheme="minorHAnsi" w:cstheme="minorHAnsi"/>
          <w:sz w:val="16"/>
          <w:szCs w:val="18"/>
        </w:rPr>
        <w:t xml:space="preserve">. </w:t>
      </w:r>
      <w:r w:rsidRPr="008826E4">
        <w:rPr>
          <w:rStyle w:val="StyleUnderline"/>
          <w:rFonts w:asciiTheme="minorHAnsi" w:hAnsiTheme="minorHAnsi" w:cstheme="minorHAnsi"/>
        </w:rPr>
        <w:t xml:space="preserve">A great example of this was the global effort to </w:t>
      </w:r>
      <w:r w:rsidRPr="008826E4">
        <w:rPr>
          <w:rStyle w:val="Emphasis"/>
          <w:rFonts w:asciiTheme="minorHAnsi" w:hAnsiTheme="minorHAnsi" w:cstheme="minorHAnsi"/>
        </w:rPr>
        <w:t>repair a hole in the ozone</w:t>
      </w:r>
      <w:r w:rsidRPr="008826E4">
        <w:rPr>
          <w:rStyle w:val="StyleUnderline"/>
          <w:rFonts w:asciiTheme="minorHAnsi" w:hAnsiTheme="minorHAnsi" w:cstheme="minorHAnsi"/>
        </w:rPr>
        <w:t xml:space="preserve"> above the Antarctic back in 1987</w:t>
      </w:r>
      <w:r w:rsidRPr="008826E4">
        <w:rPr>
          <w:rFonts w:asciiTheme="minorHAnsi" w:hAnsiTheme="minorHAnsi" w:cstheme="minorHAnsi"/>
          <w:sz w:val="16"/>
          <w:szCs w:val="18"/>
        </w:rPr>
        <w:t xml:space="preserve">. Two years prior, </w:t>
      </w:r>
      <w:r w:rsidRPr="008826E4">
        <w:rPr>
          <w:rStyle w:val="StyleUnderline"/>
          <w:rFonts w:asciiTheme="minorHAnsi" w:hAnsiTheme="minorHAnsi" w:cstheme="minorHAnsi"/>
        </w:rPr>
        <w:t>scientists</w:t>
      </w:r>
      <w:r w:rsidRPr="008826E4">
        <w:rPr>
          <w:rFonts w:asciiTheme="minorHAnsi" w:hAnsiTheme="minorHAnsi" w:cstheme="minorHAnsi"/>
          <w:sz w:val="16"/>
          <w:szCs w:val="18"/>
        </w:rPr>
        <w:t xml:space="preserve"> had </w:t>
      </w:r>
      <w:r w:rsidRPr="008826E4">
        <w:rPr>
          <w:rStyle w:val="StyleUnderline"/>
          <w:rFonts w:asciiTheme="minorHAnsi" w:hAnsiTheme="minorHAnsi" w:cstheme="minorHAnsi"/>
        </w:rPr>
        <w:t>discovered that</w:t>
      </w:r>
      <w:r w:rsidRPr="008826E4">
        <w:rPr>
          <w:rFonts w:asciiTheme="minorHAnsi" w:hAnsiTheme="minorHAnsi" w:cstheme="minorHAnsi"/>
          <w:sz w:val="16"/>
          <w:szCs w:val="18"/>
        </w:rPr>
        <w:t xml:space="preserve"> chemicals known as chlorofluorocarbons (</w:t>
      </w:r>
      <w:r w:rsidRPr="008826E4">
        <w:rPr>
          <w:rStyle w:val="StyleUnderline"/>
          <w:rFonts w:asciiTheme="minorHAnsi" w:hAnsiTheme="minorHAnsi" w:cstheme="minorHAnsi"/>
        </w:rPr>
        <w:t>CFCs</w:t>
      </w:r>
      <w:r w:rsidRPr="008826E4">
        <w:rPr>
          <w:rFonts w:asciiTheme="minorHAnsi" w:hAnsiTheme="minorHAnsi" w:cstheme="minorHAnsi"/>
          <w:sz w:val="16"/>
          <w:szCs w:val="18"/>
        </w:rPr>
        <w:t xml:space="preserve">) – produced by fridges and aerosols, among other things – </w:t>
      </w:r>
      <w:r w:rsidRPr="008826E4">
        <w:rPr>
          <w:rStyle w:val="StyleUnderline"/>
          <w:rFonts w:asciiTheme="minorHAnsi" w:hAnsiTheme="minorHAnsi" w:cstheme="minorHAnsi"/>
        </w:rPr>
        <w:t xml:space="preserve">were causing the hole to grow. As a </w:t>
      </w:r>
      <w:proofErr w:type="gramStart"/>
      <w:r w:rsidRPr="008826E4">
        <w:rPr>
          <w:rStyle w:val="StyleUnderline"/>
          <w:rFonts w:asciiTheme="minorHAnsi" w:hAnsiTheme="minorHAnsi" w:cstheme="minorHAnsi"/>
        </w:rPr>
        <w:t>result</w:t>
      </w:r>
      <w:proofErr w:type="gramEnd"/>
      <w:r w:rsidRPr="008826E4">
        <w:rPr>
          <w:rStyle w:val="StyleUnderline"/>
          <w:rFonts w:asciiTheme="minorHAnsi" w:hAnsiTheme="minorHAnsi" w:cstheme="minorHAnsi"/>
        </w:rPr>
        <w:t xml:space="preserve"> countries around the world agreed to phase out</w:t>
      </w:r>
      <w:r w:rsidRPr="008826E4">
        <w:rPr>
          <w:rFonts w:asciiTheme="minorHAnsi" w:hAnsiTheme="minorHAnsi" w:cstheme="minorHAnsi"/>
          <w:sz w:val="16"/>
          <w:szCs w:val="18"/>
        </w:rPr>
        <w:t xml:space="preserve"> the </w:t>
      </w:r>
      <w:r w:rsidRPr="008826E4">
        <w:rPr>
          <w:rStyle w:val="StyleUnderline"/>
          <w:rFonts w:asciiTheme="minorHAnsi" w:hAnsiTheme="minorHAnsi" w:cstheme="minorHAnsi"/>
        </w:rPr>
        <w:t>use</w:t>
      </w:r>
      <w:r w:rsidRPr="008826E4">
        <w:rPr>
          <w:rFonts w:asciiTheme="minorHAnsi" w:hAnsiTheme="minorHAnsi" w:cstheme="minorHAnsi"/>
          <w:sz w:val="16"/>
          <w:szCs w:val="18"/>
        </w:rPr>
        <w:t xml:space="preserve"> of CFC </w:t>
      </w:r>
      <w:r w:rsidRPr="008826E4">
        <w:rPr>
          <w:rStyle w:val="StyleUnderline"/>
          <w:rFonts w:asciiTheme="minorHAnsi" w:hAnsiTheme="minorHAnsi" w:cstheme="minorHAnsi"/>
        </w:rPr>
        <w:t>as part of the Montreal Protocol. In</w:t>
      </w:r>
      <w:r w:rsidRPr="008826E4">
        <w:rPr>
          <w:rFonts w:asciiTheme="minorHAnsi" w:hAnsiTheme="minorHAnsi" w:cstheme="minorHAnsi"/>
          <w:sz w:val="16"/>
          <w:szCs w:val="18"/>
        </w:rPr>
        <w:t xml:space="preserve"> early </w:t>
      </w:r>
      <w:r w:rsidRPr="008826E4">
        <w:rPr>
          <w:rStyle w:val="StyleUnderline"/>
          <w:rFonts w:asciiTheme="minorHAnsi" w:hAnsiTheme="minorHAnsi" w:cstheme="minorHAnsi"/>
        </w:rPr>
        <w:t>2018, NASA announced that</w:t>
      </w:r>
      <w:r w:rsidRPr="008826E4">
        <w:rPr>
          <w:rFonts w:asciiTheme="minorHAnsi" w:hAnsiTheme="minorHAnsi" w:cstheme="minorHAnsi"/>
          <w:sz w:val="16"/>
          <w:szCs w:val="18"/>
        </w:rPr>
        <w:t xml:space="preserve"> its </w:t>
      </w:r>
      <w:r w:rsidRPr="008826E4">
        <w:rPr>
          <w:rStyle w:val="StyleUnderline"/>
          <w:rFonts w:asciiTheme="minorHAnsi" w:hAnsiTheme="minorHAnsi" w:cstheme="minorHAnsi"/>
        </w:rPr>
        <w:t>Aura</w:t>
      </w:r>
      <w:r w:rsidRPr="008826E4">
        <w:rPr>
          <w:rFonts w:asciiTheme="minorHAnsi" w:hAnsiTheme="minorHAnsi" w:cstheme="minorHAnsi"/>
          <w:sz w:val="16"/>
          <w:szCs w:val="18"/>
        </w:rPr>
        <w:t xml:space="preserve"> satellite had </w:t>
      </w:r>
      <w:r w:rsidRPr="008826E4">
        <w:rPr>
          <w:rStyle w:val="StyleUnderline"/>
          <w:rFonts w:asciiTheme="minorHAnsi" w:hAnsiTheme="minorHAnsi" w:cstheme="minorHAnsi"/>
        </w:rPr>
        <w:t>watched the hole successfully close</w:t>
      </w:r>
      <w:r w:rsidRPr="008826E4">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8826E4">
        <w:rPr>
          <w:rStyle w:val="StyleUnderline"/>
          <w:rFonts w:asciiTheme="minorHAnsi" w:hAnsiTheme="minorHAnsi" w:cstheme="minorHAnsi"/>
        </w:rPr>
        <w:t>Landsat</w:t>
      </w:r>
      <w:r w:rsidRPr="008826E4">
        <w:rPr>
          <w:rFonts w:asciiTheme="minorHAnsi" w:hAnsiTheme="minorHAnsi" w:cstheme="minorHAnsi"/>
          <w:sz w:val="16"/>
          <w:szCs w:val="18"/>
        </w:rPr>
        <w:t xml:space="preserve"> series of </w:t>
      </w:r>
      <w:r w:rsidRPr="008826E4">
        <w:rPr>
          <w:rStyle w:val="StyleUnderline"/>
          <w:rFonts w:asciiTheme="minorHAnsi" w:hAnsiTheme="minorHAnsi" w:cstheme="minorHAnsi"/>
        </w:rPr>
        <w:t>satellites</w:t>
      </w:r>
      <w:r w:rsidRPr="008826E4">
        <w:rPr>
          <w:rFonts w:asciiTheme="minorHAnsi" w:hAnsiTheme="minorHAnsi" w:cstheme="minorHAnsi"/>
          <w:sz w:val="16"/>
          <w:szCs w:val="18"/>
        </w:rPr>
        <w:t xml:space="preserve">, which have </w:t>
      </w:r>
      <w:r w:rsidRPr="008826E4">
        <w:rPr>
          <w:rStyle w:val="StyleUnderline"/>
          <w:rFonts w:asciiTheme="minorHAnsi" w:hAnsiTheme="minorHAnsi" w:cstheme="minorHAnsi"/>
        </w:rPr>
        <w:t>provided surface images of the whole globe</w:t>
      </w:r>
      <w:r w:rsidRPr="008826E4">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8826E4">
        <w:rPr>
          <w:rFonts w:asciiTheme="minorHAnsi" w:hAnsiTheme="minorHAnsi" w:cstheme="minorHAnsi"/>
          <w:sz w:val="16"/>
          <w:szCs w:val="18"/>
        </w:rPr>
        <w:t>programme’s</w:t>
      </w:r>
      <w:proofErr w:type="spellEnd"/>
      <w:r w:rsidRPr="008826E4">
        <w:rPr>
          <w:rFonts w:asciiTheme="minorHAnsi" w:hAnsiTheme="minorHAnsi" w:cstheme="minorHAnsi"/>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8826E4">
        <w:rPr>
          <w:rStyle w:val="StyleUnderline"/>
          <w:rFonts w:asciiTheme="minorHAnsi" w:hAnsiTheme="minorHAnsi" w:cstheme="minorHAnsi"/>
        </w:rPr>
        <w:t>It’s not just NASA that has been keeping a close eye on the planet</w:t>
      </w:r>
      <w:r w:rsidRPr="008826E4">
        <w:rPr>
          <w:rFonts w:asciiTheme="minorHAnsi" w:hAnsiTheme="minorHAnsi" w:cstheme="minorHAnsi"/>
          <w:sz w:val="16"/>
          <w:szCs w:val="18"/>
        </w:rPr>
        <w:t xml:space="preserve">. The European Space Agency </w:t>
      </w:r>
      <w:r w:rsidRPr="008826E4">
        <w:rPr>
          <w:rStyle w:val="StyleUnderline"/>
          <w:rFonts w:asciiTheme="minorHAnsi" w:hAnsiTheme="minorHAnsi" w:cstheme="minorHAnsi"/>
        </w:rPr>
        <w:t>(ESA) runs</w:t>
      </w:r>
      <w:r w:rsidRPr="008826E4">
        <w:rPr>
          <w:rFonts w:asciiTheme="minorHAnsi" w:hAnsiTheme="minorHAnsi" w:cstheme="minorHAnsi"/>
          <w:sz w:val="16"/>
          <w:szCs w:val="18"/>
        </w:rPr>
        <w:t xml:space="preserve"> the </w:t>
      </w:r>
      <w:r w:rsidRPr="008826E4">
        <w:rPr>
          <w:rStyle w:val="StyleUnderline"/>
          <w:rFonts w:asciiTheme="minorHAnsi" w:hAnsiTheme="minorHAnsi" w:cstheme="minorHAnsi"/>
        </w:rPr>
        <w:t>Copernicus</w:t>
      </w:r>
      <w:r w:rsidRPr="008826E4">
        <w:rPr>
          <w:rFonts w:asciiTheme="minorHAnsi" w:hAnsiTheme="minorHAnsi" w:cstheme="minorHAnsi"/>
          <w:sz w:val="16"/>
          <w:szCs w:val="18"/>
        </w:rPr>
        <w:t xml:space="preserve"> project, billed as </w:t>
      </w:r>
      <w:r w:rsidRPr="008826E4">
        <w:rPr>
          <w:rStyle w:val="StyleUnderline"/>
          <w:rFonts w:asciiTheme="minorHAnsi" w:hAnsiTheme="minorHAnsi" w:cstheme="minorHAnsi"/>
        </w:rPr>
        <w:t>the world’s largest single Earth observation campaign</w:t>
      </w:r>
      <w:r w:rsidRPr="008826E4">
        <w:rPr>
          <w:rFonts w:asciiTheme="minorHAnsi" w:hAnsiTheme="minorHAnsi" w:cstheme="min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8826E4">
        <w:rPr>
          <w:rFonts w:asciiTheme="minorHAnsi" w:hAnsiTheme="minorHAnsi" w:cstheme="minorHAnsi"/>
          <w:sz w:val="16"/>
          <w:szCs w:val="18"/>
        </w:rPr>
        <w:t>behaviour</w:t>
      </w:r>
      <w:proofErr w:type="spellEnd"/>
      <w:r w:rsidRPr="008826E4">
        <w:rPr>
          <w:rFonts w:asciiTheme="minorHAnsi" w:hAnsiTheme="minorHAnsi" w:cstheme="minorHAnsi"/>
          <w:sz w:val="16"/>
          <w:szCs w:val="18"/>
        </w:rPr>
        <w:t xml:space="preserve"> and health of the oceans, but it has a wide range of abilities. It flies </w:t>
      </w:r>
      <w:proofErr w:type="gramStart"/>
      <w:r w:rsidRPr="008826E4">
        <w:rPr>
          <w:rFonts w:asciiTheme="minorHAnsi" w:hAnsiTheme="minorHAnsi" w:cstheme="minorHAnsi"/>
          <w:sz w:val="16"/>
          <w:szCs w:val="18"/>
        </w:rPr>
        <w:t>in formation</w:t>
      </w:r>
      <w:proofErr w:type="gramEnd"/>
      <w:r w:rsidRPr="008826E4">
        <w:rPr>
          <w:rFonts w:asciiTheme="minorHAnsi" w:hAnsiTheme="minorHAnsi" w:cstheme="minorHAnsi"/>
          <w:sz w:val="16"/>
          <w:szCs w:val="18"/>
        </w:rPr>
        <w:t xml:space="preserve"> with its predecessor, Sentinel-3A, and together the two of them can provide global data for Earth across an entire day. The </w:t>
      </w:r>
      <w:r w:rsidRPr="008826E4">
        <w:rPr>
          <w:rStyle w:val="Emphasis"/>
          <w:rFonts w:asciiTheme="minorHAnsi" w:hAnsiTheme="minorHAnsi" w:cstheme="minorHAnsi"/>
          <w:highlight w:val="cyan"/>
        </w:rPr>
        <w:t>sat</w:t>
      </w:r>
      <w:r w:rsidRPr="008826E4">
        <w:rPr>
          <w:rStyle w:val="StyleUnderline"/>
          <w:rFonts w:asciiTheme="minorHAnsi" w:hAnsiTheme="minorHAnsi" w:cstheme="minorHAnsi"/>
        </w:rPr>
        <w:t>ellite</w:t>
      </w:r>
      <w:r w:rsidRPr="008826E4">
        <w:rPr>
          <w:rStyle w:val="Emphasis"/>
          <w:rFonts w:asciiTheme="minorHAnsi" w:hAnsiTheme="minorHAnsi" w:cstheme="minorHAnsi"/>
          <w:highlight w:val="cyan"/>
        </w:rPr>
        <w:t>s</w:t>
      </w:r>
      <w:r w:rsidRPr="008826E4">
        <w:rPr>
          <w:rFonts w:asciiTheme="minorHAnsi" w:hAnsiTheme="minorHAnsi" w:cstheme="minorHAnsi"/>
          <w:sz w:val="16"/>
          <w:szCs w:val="18"/>
        </w:rPr>
        <w:t xml:space="preserve"> can </w:t>
      </w:r>
      <w:r w:rsidRPr="008826E4">
        <w:rPr>
          <w:rStyle w:val="StyleUnderline"/>
          <w:rFonts w:asciiTheme="minorHAnsi" w:hAnsiTheme="minorHAnsi" w:cstheme="minorHAnsi"/>
          <w:highlight w:val="cyan"/>
        </w:rPr>
        <w:t>measure</w:t>
      </w:r>
      <w:r w:rsidRPr="008826E4">
        <w:rPr>
          <w:rFonts w:asciiTheme="minorHAnsi" w:hAnsiTheme="minorHAnsi" w:cstheme="minorHAnsi"/>
          <w:sz w:val="16"/>
          <w:szCs w:val="18"/>
        </w:rPr>
        <w:t xml:space="preserve"> the </w:t>
      </w:r>
      <w:r w:rsidRPr="008826E4">
        <w:rPr>
          <w:rStyle w:val="Emphasis"/>
          <w:rFonts w:asciiTheme="minorHAnsi" w:hAnsiTheme="minorHAnsi" w:cstheme="minorHAnsi"/>
          <w:highlight w:val="cyan"/>
        </w:rPr>
        <w:t>temperature</w:t>
      </w:r>
      <w:r w:rsidRPr="008826E4">
        <w:rPr>
          <w:rStyle w:val="StyleUnderline"/>
          <w:rFonts w:asciiTheme="minorHAnsi" w:hAnsiTheme="minorHAnsi" w:cstheme="minorHAnsi"/>
          <w:highlight w:val="cyan"/>
        </w:rPr>
        <w:t xml:space="preserve"> over oceans</w:t>
      </w:r>
      <w:r w:rsidRPr="008826E4">
        <w:rPr>
          <w:rFonts w:asciiTheme="minorHAnsi" w:hAnsiTheme="minorHAnsi" w:cstheme="minorHAnsi"/>
          <w:sz w:val="16"/>
          <w:szCs w:val="18"/>
        </w:rPr>
        <w:t xml:space="preserve">, as well as the </w:t>
      </w:r>
      <w:proofErr w:type="spellStart"/>
      <w:r w:rsidRPr="008826E4">
        <w:rPr>
          <w:rFonts w:asciiTheme="minorHAnsi" w:hAnsiTheme="minorHAnsi" w:cstheme="minorHAnsi"/>
          <w:sz w:val="16"/>
          <w:szCs w:val="18"/>
        </w:rPr>
        <w:t>colour</w:t>
      </w:r>
      <w:proofErr w:type="spellEnd"/>
      <w:r w:rsidRPr="008826E4">
        <w:rPr>
          <w:rFonts w:asciiTheme="minorHAnsi" w:hAnsiTheme="minorHAnsi" w:cstheme="minorHAnsi"/>
          <w:sz w:val="16"/>
          <w:szCs w:val="18"/>
        </w:rPr>
        <w:t xml:space="preserve"> and height of the sea. </w:t>
      </w:r>
      <w:r w:rsidRPr="008826E4">
        <w:rPr>
          <w:rStyle w:val="StyleUnderline"/>
          <w:rFonts w:asciiTheme="minorHAnsi" w:hAnsiTheme="minorHAnsi" w:cstheme="minorHAnsi"/>
        </w:rPr>
        <w:t>They can</w:t>
      </w:r>
      <w:r w:rsidRPr="008826E4">
        <w:rPr>
          <w:rFonts w:asciiTheme="minorHAnsi" w:hAnsiTheme="minorHAnsi" w:cstheme="minorHAnsi"/>
          <w:sz w:val="16"/>
          <w:szCs w:val="18"/>
        </w:rPr>
        <w:t xml:space="preserve"> also </w:t>
      </w:r>
      <w:r w:rsidRPr="008826E4">
        <w:rPr>
          <w:rStyle w:val="StyleUnderline"/>
          <w:rFonts w:asciiTheme="minorHAnsi" w:hAnsiTheme="minorHAnsi" w:cstheme="minorHAnsi"/>
          <w:highlight w:val="cyan"/>
        </w:rPr>
        <w:t>monitor</w:t>
      </w:r>
      <w:r w:rsidRPr="008826E4">
        <w:rPr>
          <w:rStyle w:val="StyleUnderline"/>
          <w:rFonts w:asciiTheme="minorHAnsi" w:hAnsiTheme="minorHAnsi" w:cstheme="minorHAnsi"/>
        </w:rPr>
        <w:t xml:space="preserve"> wild</w:t>
      </w:r>
      <w:r w:rsidRPr="008826E4">
        <w:rPr>
          <w:rStyle w:val="Emphasis"/>
          <w:rFonts w:asciiTheme="minorHAnsi" w:hAnsiTheme="minorHAnsi" w:cstheme="minorHAnsi"/>
          <w:highlight w:val="cyan"/>
        </w:rPr>
        <w:t>fires</w:t>
      </w:r>
      <w:r w:rsidRPr="008826E4">
        <w:rPr>
          <w:rFonts w:asciiTheme="minorHAnsi" w:hAnsiTheme="minorHAnsi" w:cstheme="minorHAnsi"/>
          <w:sz w:val="16"/>
          <w:szCs w:val="18"/>
        </w:rPr>
        <w:t xml:space="preserve"> from space, </w:t>
      </w:r>
      <w:r w:rsidRPr="008826E4">
        <w:rPr>
          <w:rStyle w:val="StyleUnderline"/>
          <w:rFonts w:asciiTheme="minorHAnsi" w:hAnsiTheme="minorHAnsi" w:cstheme="minorHAnsi"/>
        </w:rPr>
        <w:t>check</w:t>
      </w:r>
      <w:r w:rsidRPr="008826E4">
        <w:rPr>
          <w:rFonts w:asciiTheme="minorHAnsi" w:hAnsiTheme="minorHAnsi" w:cstheme="minorHAnsi"/>
          <w:sz w:val="16"/>
          <w:szCs w:val="18"/>
        </w:rPr>
        <w:t xml:space="preserve"> the health of </w:t>
      </w:r>
      <w:r w:rsidRPr="008826E4">
        <w:rPr>
          <w:rStyle w:val="StyleUnderline"/>
          <w:rFonts w:asciiTheme="minorHAnsi" w:hAnsiTheme="minorHAnsi" w:cstheme="minorHAnsi"/>
        </w:rPr>
        <w:t>vegetation and map the way</w:t>
      </w:r>
      <w:r w:rsidRPr="008826E4">
        <w:rPr>
          <w:rFonts w:asciiTheme="minorHAnsi" w:hAnsiTheme="minorHAnsi" w:cstheme="minorHAnsi"/>
          <w:sz w:val="16"/>
          <w:szCs w:val="18"/>
        </w:rPr>
        <w:t xml:space="preserve"> that </w:t>
      </w:r>
      <w:r w:rsidRPr="008826E4">
        <w:rPr>
          <w:rStyle w:val="StyleUnderline"/>
          <w:rFonts w:asciiTheme="minorHAnsi" w:hAnsiTheme="minorHAnsi" w:cstheme="minorHAnsi"/>
        </w:rPr>
        <w:t>land is being used around the world. And there are more</w:t>
      </w:r>
      <w:r w:rsidRPr="008826E4">
        <w:rPr>
          <w:rFonts w:asciiTheme="minorHAnsi" w:hAnsiTheme="minorHAnsi" w:cstheme="minorHAnsi"/>
          <w:sz w:val="16"/>
          <w:szCs w:val="18"/>
        </w:rPr>
        <w:t xml:space="preserve"> Sentinel </w:t>
      </w:r>
      <w:r w:rsidRPr="008826E4">
        <w:rPr>
          <w:rStyle w:val="StyleUnderline"/>
          <w:rFonts w:asciiTheme="minorHAnsi" w:hAnsiTheme="minorHAnsi" w:cstheme="minorHAnsi"/>
        </w:rPr>
        <w:t>satellites on the way</w:t>
      </w:r>
      <w:r w:rsidRPr="008826E4">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8826E4">
        <w:rPr>
          <w:rFonts w:asciiTheme="minorHAnsi" w:hAnsiTheme="minorHAnsi" w:cstheme="minorHAnsi"/>
          <w:sz w:val="16"/>
          <w:szCs w:val="18"/>
        </w:rPr>
        <w:t>isthe</w:t>
      </w:r>
      <w:proofErr w:type="spellEnd"/>
      <w:r w:rsidRPr="008826E4">
        <w:rPr>
          <w:rFonts w:asciiTheme="minorHAnsi" w:hAnsiTheme="minorHAnsi" w:cstheme="minorHAnsi"/>
          <w:sz w:val="16"/>
          <w:szCs w:val="18"/>
        </w:rPr>
        <w:t xml:space="preserve"> “most ambitious Earth observation programme to date,” one that will provide accurate and timely data on the environment, climate change and more. All of this </w:t>
      </w:r>
      <w:r w:rsidRPr="008826E4">
        <w:rPr>
          <w:rStyle w:val="StyleUnderline"/>
          <w:rFonts w:asciiTheme="minorHAnsi" w:hAnsiTheme="minorHAnsi" w:cstheme="minorHAnsi"/>
        </w:rPr>
        <w:t xml:space="preserve">data is </w:t>
      </w:r>
      <w:r w:rsidRPr="008826E4">
        <w:rPr>
          <w:rStyle w:val="Emphasis"/>
          <w:rFonts w:asciiTheme="minorHAnsi" w:hAnsiTheme="minorHAnsi" w:cstheme="minorHAnsi"/>
          <w:highlight w:val="cyan"/>
        </w:rPr>
        <w:t>vital</w:t>
      </w:r>
      <w:r w:rsidRPr="008826E4">
        <w:rPr>
          <w:rStyle w:val="StyleUnderline"/>
          <w:rFonts w:asciiTheme="minorHAnsi" w:hAnsiTheme="minorHAnsi" w:cstheme="minorHAnsi"/>
          <w:highlight w:val="cyan"/>
        </w:rPr>
        <w:t xml:space="preserve"> for </w:t>
      </w:r>
      <w:r w:rsidRPr="008826E4">
        <w:rPr>
          <w:rStyle w:val="Emphasis"/>
          <w:rFonts w:asciiTheme="minorHAnsi" w:hAnsiTheme="minorHAnsi" w:cstheme="minorHAnsi"/>
          <w:highlight w:val="cyan"/>
        </w:rPr>
        <w:t>directing climate policy</w:t>
      </w:r>
      <w:r w:rsidRPr="008826E4">
        <w:rPr>
          <w:rStyle w:val="StyleUnderline"/>
          <w:rFonts w:asciiTheme="minorHAnsi" w:hAnsiTheme="minorHAnsi" w:cstheme="minorHAnsi"/>
          <w:highlight w:val="cyan"/>
        </w:rPr>
        <w:t xml:space="preserve"> and</w:t>
      </w:r>
      <w:r w:rsidRPr="008826E4">
        <w:rPr>
          <w:rStyle w:val="StyleUnderline"/>
          <w:rFonts w:asciiTheme="minorHAnsi" w:hAnsiTheme="minorHAnsi" w:cstheme="minorHAnsi"/>
        </w:rPr>
        <w:t xml:space="preserve"> </w:t>
      </w:r>
      <w:r w:rsidRPr="008826E4">
        <w:rPr>
          <w:rStyle w:val="Emphasis"/>
          <w:rFonts w:asciiTheme="minorHAnsi" w:hAnsiTheme="minorHAnsi" w:cstheme="minorHAnsi"/>
        </w:rPr>
        <w:t xml:space="preserve">other </w:t>
      </w:r>
      <w:r w:rsidRPr="008826E4">
        <w:rPr>
          <w:rStyle w:val="Emphasis"/>
          <w:rFonts w:asciiTheme="minorHAnsi" w:hAnsiTheme="minorHAnsi" w:cstheme="minorHAnsi"/>
          <w:highlight w:val="cyan"/>
        </w:rPr>
        <w:t>human activities</w:t>
      </w:r>
      <w:r w:rsidRPr="008826E4">
        <w:rPr>
          <w:rStyle w:val="StyleUnderline"/>
          <w:rFonts w:asciiTheme="minorHAnsi" w:hAnsiTheme="minorHAnsi" w:cstheme="minorHAnsi"/>
          <w:highlight w:val="cyan"/>
        </w:rPr>
        <w:t xml:space="preserve"> on Earth</w:t>
      </w:r>
      <w:r w:rsidRPr="008826E4">
        <w:rPr>
          <w:rStyle w:val="StyleUnderline"/>
          <w:rFonts w:asciiTheme="minorHAnsi" w:hAnsiTheme="minorHAnsi" w:cstheme="minorHAnsi"/>
        </w:rPr>
        <w:t>. By observing our planet around the clock from space we can see the direct effect that humans are having on it</w:t>
      </w:r>
      <w:r w:rsidRPr="008826E4">
        <w:rPr>
          <w:rFonts w:asciiTheme="minorHAnsi" w:hAnsiTheme="minorHAnsi" w:cstheme="minorHAnsi"/>
        </w:rPr>
        <w:t>.</w:t>
      </w:r>
      <w:r w:rsidRPr="008826E4">
        <w:rPr>
          <w:rStyle w:val="StyleUnderline"/>
          <w:rFonts w:asciiTheme="minorHAnsi" w:hAnsiTheme="minorHAnsi" w:cstheme="minorHAnsi"/>
        </w:rPr>
        <w:t xml:space="preserve"> </w:t>
      </w:r>
      <w:r w:rsidRPr="008826E4">
        <w:rPr>
          <w:rFonts w:asciiTheme="minorHAnsi" w:hAnsiTheme="minorHAnsi" w:cstheme="min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8826E4">
        <w:rPr>
          <w:rStyle w:val="StyleUnderline"/>
          <w:rFonts w:asciiTheme="minorHAnsi" w:hAnsiTheme="minorHAnsi" w:cstheme="minorHAnsi"/>
        </w:rPr>
        <w:t>countries</w:t>
      </w:r>
      <w:r w:rsidRPr="008826E4">
        <w:rPr>
          <w:rFonts w:asciiTheme="minorHAnsi" w:hAnsiTheme="minorHAnsi" w:cstheme="minorHAnsi"/>
          <w:sz w:val="16"/>
          <w:szCs w:val="18"/>
        </w:rPr>
        <w:t xml:space="preserve"> of the world </w:t>
      </w:r>
      <w:r w:rsidRPr="008826E4">
        <w:rPr>
          <w:rStyle w:val="StyleUnderline"/>
          <w:rFonts w:asciiTheme="minorHAnsi" w:hAnsiTheme="minorHAnsi" w:cstheme="minorHAnsi"/>
        </w:rPr>
        <w:t>came together to sign</w:t>
      </w:r>
      <w:r w:rsidRPr="008826E4">
        <w:rPr>
          <w:rFonts w:asciiTheme="minorHAnsi" w:hAnsiTheme="minorHAnsi" w:cstheme="minorHAnsi"/>
          <w:sz w:val="16"/>
          <w:szCs w:val="18"/>
        </w:rPr>
        <w:t xml:space="preserve"> the </w:t>
      </w:r>
      <w:r w:rsidRPr="008826E4">
        <w:rPr>
          <w:rStyle w:val="Emphasis"/>
          <w:rFonts w:asciiTheme="minorHAnsi" w:hAnsiTheme="minorHAnsi" w:cstheme="minorHAnsi"/>
          <w:highlight w:val="cyan"/>
        </w:rPr>
        <w:t>Paris</w:t>
      </w:r>
      <w:r w:rsidRPr="008826E4">
        <w:rPr>
          <w:rFonts w:asciiTheme="minorHAnsi" w:hAnsiTheme="minorHAnsi" w:cstheme="minorHAnsi"/>
          <w:sz w:val="16"/>
          <w:szCs w:val="18"/>
        </w:rPr>
        <w:t xml:space="preserve"> Climate Agreement, </w:t>
      </w:r>
      <w:r w:rsidRPr="008826E4">
        <w:rPr>
          <w:rStyle w:val="StyleUnderline"/>
          <w:rFonts w:asciiTheme="minorHAnsi" w:hAnsiTheme="minorHAnsi" w:cstheme="minorHAnsi"/>
        </w:rPr>
        <w:t>a global effort to reduce</w:t>
      </w:r>
      <w:r w:rsidRPr="008826E4">
        <w:rPr>
          <w:rFonts w:asciiTheme="minorHAnsi" w:hAnsiTheme="minorHAnsi" w:cstheme="minorHAnsi"/>
          <w:sz w:val="16"/>
          <w:szCs w:val="18"/>
        </w:rPr>
        <w:t xml:space="preserve"> carbon </w:t>
      </w:r>
      <w:r w:rsidRPr="008826E4">
        <w:rPr>
          <w:rStyle w:val="StyleUnderline"/>
          <w:rFonts w:asciiTheme="minorHAnsi" w:hAnsiTheme="minorHAnsi" w:cstheme="minorHAnsi"/>
        </w:rPr>
        <w:t>emissions to prevent</w:t>
      </w:r>
      <w:r w:rsidRPr="008826E4">
        <w:rPr>
          <w:rFonts w:asciiTheme="minorHAnsi" w:hAnsiTheme="minorHAnsi" w:cstheme="minorHAnsi"/>
          <w:sz w:val="16"/>
          <w:szCs w:val="18"/>
        </w:rPr>
        <w:t xml:space="preserve"> the global average </w:t>
      </w:r>
      <w:r w:rsidRPr="008826E4">
        <w:rPr>
          <w:rStyle w:val="StyleUnderline"/>
          <w:rFonts w:asciiTheme="minorHAnsi" w:hAnsiTheme="minorHAnsi" w:cstheme="minorHAnsi"/>
        </w:rPr>
        <w:t>temperature rising by two degrees</w:t>
      </w:r>
      <w:r w:rsidRPr="008826E4">
        <w:rPr>
          <w:rFonts w:asciiTheme="minorHAnsi" w:hAnsiTheme="minorHAnsi" w:cstheme="minorHAnsi"/>
          <w:sz w:val="16"/>
          <w:szCs w:val="18"/>
        </w:rPr>
        <w:t xml:space="preserve"> Celsius above pre-industrial levels. </w:t>
      </w:r>
      <w:r w:rsidRPr="008826E4">
        <w:rPr>
          <w:rStyle w:val="StyleUnderline"/>
          <w:rFonts w:asciiTheme="minorHAnsi" w:hAnsiTheme="minorHAnsi" w:cstheme="minorHAnsi"/>
          <w:highlight w:val="cyan"/>
        </w:rPr>
        <w:t>While the US</w:t>
      </w:r>
      <w:r w:rsidRPr="008826E4">
        <w:rPr>
          <w:rStyle w:val="StyleUnderline"/>
          <w:rFonts w:asciiTheme="minorHAnsi" w:hAnsiTheme="minorHAnsi" w:cstheme="minorHAnsi"/>
        </w:rPr>
        <w:t xml:space="preserve"> later</w:t>
      </w:r>
      <w:r w:rsidRPr="008826E4">
        <w:rPr>
          <w:rFonts w:asciiTheme="minorHAnsi" w:hAnsiTheme="minorHAnsi" w:cstheme="minorHAnsi"/>
          <w:sz w:val="16"/>
          <w:szCs w:val="18"/>
        </w:rPr>
        <w:t xml:space="preserve"> infamously </w:t>
      </w:r>
      <w:r w:rsidRPr="008826E4">
        <w:rPr>
          <w:rStyle w:val="StyleUnderline"/>
          <w:rFonts w:asciiTheme="minorHAnsi" w:hAnsiTheme="minorHAnsi" w:cstheme="minorHAnsi"/>
          <w:highlight w:val="cyan"/>
        </w:rPr>
        <w:t>reneged</w:t>
      </w:r>
      <w:r w:rsidRPr="008826E4">
        <w:rPr>
          <w:rFonts w:asciiTheme="minorHAnsi" w:hAnsiTheme="minorHAnsi" w:cstheme="minorHAnsi"/>
          <w:sz w:val="16"/>
          <w:szCs w:val="18"/>
        </w:rPr>
        <w:t xml:space="preserve"> from this agreement, </w:t>
      </w:r>
      <w:r w:rsidRPr="008826E4">
        <w:rPr>
          <w:rStyle w:val="StyleUnderline"/>
          <w:rFonts w:asciiTheme="minorHAnsi" w:hAnsiTheme="minorHAnsi" w:cstheme="minorHAnsi"/>
        </w:rPr>
        <w:t xml:space="preserve">it </w:t>
      </w:r>
      <w:r w:rsidRPr="008826E4">
        <w:rPr>
          <w:rStyle w:val="StyleUnderline"/>
          <w:rFonts w:asciiTheme="minorHAnsi" w:hAnsiTheme="minorHAnsi" w:cstheme="minorHAnsi"/>
          <w:highlight w:val="cyan"/>
        </w:rPr>
        <w:t>was proof that with</w:t>
      </w:r>
      <w:r w:rsidRPr="008826E4">
        <w:rPr>
          <w:rFonts w:asciiTheme="minorHAnsi" w:hAnsiTheme="minorHAnsi" w:cstheme="minorHAnsi"/>
          <w:sz w:val="16"/>
          <w:szCs w:val="18"/>
        </w:rPr>
        <w:t xml:space="preserve"> enough level-headed minds, minds that can see the </w:t>
      </w:r>
      <w:r w:rsidRPr="008826E4">
        <w:rPr>
          <w:rStyle w:val="Emphasis"/>
          <w:rFonts w:asciiTheme="minorHAnsi" w:hAnsiTheme="minorHAnsi" w:cstheme="minorHAnsi"/>
          <w:highlight w:val="cyan"/>
        </w:rPr>
        <w:t>data</w:t>
      </w:r>
      <w:r w:rsidRPr="008826E4">
        <w:rPr>
          <w:rStyle w:val="StyleUnderline"/>
          <w:rFonts w:asciiTheme="minorHAnsi" w:hAnsiTheme="minorHAnsi" w:cstheme="minorHAnsi"/>
        </w:rPr>
        <w:t xml:space="preserve"> from missions showing how the planet is changing, </w:t>
      </w:r>
      <w:r w:rsidRPr="008826E4">
        <w:rPr>
          <w:rStyle w:val="StyleUnderline"/>
          <w:rFonts w:asciiTheme="minorHAnsi" w:hAnsiTheme="minorHAnsi" w:cstheme="minorHAnsi"/>
          <w:highlight w:val="cyan"/>
        </w:rPr>
        <w:t xml:space="preserve">we </w:t>
      </w:r>
      <w:r w:rsidRPr="008826E4">
        <w:rPr>
          <w:rStyle w:val="Emphasis"/>
          <w:rFonts w:asciiTheme="minorHAnsi" w:hAnsiTheme="minorHAnsi" w:cstheme="minorHAnsi"/>
          <w:highlight w:val="cyan"/>
        </w:rPr>
        <w:t>can take action</w:t>
      </w:r>
      <w:r w:rsidRPr="008826E4">
        <w:rPr>
          <w:rStyle w:val="StyleUnderline"/>
          <w:rFonts w:asciiTheme="minorHAnsi" w:hAnsiTheme="minorHAnsi" w:cstheme="minorHAnsi"/>
        </w:rPr>
        <w:t>. Humans continue to have a major effect on the planet</w:t>
      </w:r>
      <w:r w:rsidRPr="008826E4">
        <w:rPr>
          <w:rFonts w:asciiTheme="minorHAnsi" w:hAnsiTheme="minorHAnsi" w:cstheme="minorHAnsi"/>
          <w:sz w:val="16"/>
          <w:szCs w:val="18"/>
        </w:rPr>
        <w:t xml:space="preserve">, for better or worse, </w:t>
      </w:r>
      <w:r w:rsidRPr="008826E4">
        <w:rPr>
          <w:rStyle w:val="StyleUnderline"/>
          <w:rFonts w:asciiTheme="minorHAnsi" w:hAnsiTheme="minorHAnsi" w:cstheme="minorHAnsi"/>
        </w:rPr>
        <w:t xml:space="preserve">and monitoring that change is </w:t>
      </w:r>
      <w:r w:rsidRPr="008826E4">
        <w:rPr>
          <w:rStyle w:val="Emphasis"/>
          <w:rFonts w:asciiTheme="minorHAnsi" w:hAnsiTheme="minorHAnsi" w:cstheme="minorHAnsi"/>
          <w:highlight w:val="cyan"/>
        </w:rPr>
        <w:t>vital to our</w:t>
      </w:r>
      <w:r w:rsidRPr="008826E4">
        <w:rPr>
          <w:rStyle w:val="Emphasis"/>
          <w:rFonts w:asciiTheme="minorHAnsi" w:hAnsiTheme="minorHAnsi" w:cstheme="minorHAnsi"/>
        </w:rPr>
        <w:t xml:space="preserve"> planet’s </w:t>
      </w:r>
      <w:r w:rsidRPr="008826E4">
        <w:rPr>
          <w:rStyle w:val="Emphasis"/>
          <w:rFonts w:asciiTheme="minorHAnsi" w:hAnsiTheme="minorHAnsi" w:cstheme="minorHAnsi"/>
          <w:highlight w:val="cyan"/>
        </w:rPr>
        <w:t>survival</w:t>
      </w:r>
      <w:r w:rsidRPr="008826E4">
        <w:rPr>
          <w:rFonts w:asciiTheme="minorHAnsi" w:hAnsiTheme="minorHAnsi" w:cstheme="minorHAnsi"/>
          <w:sz w:val="16"/>
          <w:szCs w:val="18"/>
        </w:rPr>
        <w:t>.</w:t>
      </w:r>
    </w:p>
    <w:p w14:paraId="20EAAE3E" w14:textId="77777777" w:rsidR="00C92678" w:rsidRPr="008826E4" w:rsidRDefault="00C92678" w:rsidP="00C92678">
      <w:pPr>
        <w:spacing w:line="240" w:lineRule="auto"/>
        <w:rPr>
          <w:rFonts w:asciiTheme="minorHAnsi" w:hAnsiTheme="minorHAnsi" w:cstheme="minorHAnsi"/>
          <w:sz w:val="16"/>
        </w:rPr>
      </w:pPr>
    </w:p>
    <w:p w14:paraId="4CB9E09E" w14:textId="77777777" w:rsidR="00C92678" w:rsidRPr="008826E4" w:rsidRDefault="00C92678" w:rsidP="00C92678">
      <w:pPr>
        <w:pStyle w:val="Heading2"/>
        <w:spacing w:line="240" w:lineRule="auto"/>
        <w:rPr>
          <w:rFonts w:asciiTheme="minorHAnsi" w:hAnsiTheme="minorHAnsi" w:cstheme="minorHAnsi"/>
        </w:rPr>
      </w:pPr>
      <w:r w:rsidRPr="008826E4">
        <w:rPr>
          <w:rFonts w:asciiTheme="minorHAnsi" w:hAnsiTheme="minorHAnsi" w:cstheme="minorHAnsi"/>
        </w:rPr>
        <w:t>Framing</w:t>
      </w:r>
    </w:p>
    <w:p w14:paraId="11EAE119" w14:textId="7777777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the standard is maximizing expected wellbeing</w:t>
      </w:r>
    </w:p>
    <w:p w14:paraId="1FBC081D" w14:textId="7F1DCAB7" w:rsidR="00C92678" w:rsidRPr="008826E4" w:rsidRDefault="00C92678" w:rsidP="00C92678">
      <w:pPr>
        <w:pStyle w:val="Heading4"/>
        <w:spacing w:line="240" w:lineRule="auto"/>
        <w:rPr>
          <w:rFonts w:asciiTheme="minorHAnsi" w:hAnsiTheme="minorHAnsi" w:cstheme="minorHAnsi"/>
        </w:rPr>
      </w:pPr>
      <w:r w:rsidRPr="008826E4">
        <w:rPr>
          <w:rFonts w:asciiTheme="minorHAnsi" w:hAnsiTheme="minorHAnsi" w:cstheme="minorHAnsi"/>
        </w:rPr>
        <w:t xml:space="preserve">1 </w:t>
      </w:r>
      <w:r>
        <w:rPr>
          <w:rFonts w:asciiTheme="minorHAnsi" w:hAnsiTheme="minorHAnsi" w:cstheme="minorHAnsi"/>
        </w:rPr>
        <w:t>–</w:t>
      </w:r>
      <w:r w:rsidRPr="008826E4">
        <w:rPr>
          <w:rFonts w:asciiTheme="minorHAnsi" w:hAnsiTheme="minorHAnsi" w:cstheme="minorHAnsi"/>
        </w:rPr>
        <w:t xml:space="preserve"> Reducing existential risks is the top priority in any coherent moral theory</w:t>
      </w:r>
    </w:p>
    <w:p w14:paraId="0B8FFB0F" w14:textId="77777777" w:rsidR="00C92678" w:rsidRPr="008826E4" w:rsidRDefault="00C92678" w:rsidP="00C92678">
      <w:pPr>
        <w:spacing w:line="240" w:lineRule="auto"/>
        <w:rPr>
          <w:rStyle w:val="Style13ptBold"/>
          <w:rFonts w:asciiTheme="minorHAnsi" w:hAnsiTheme="minorHAnsi" w:cstheme="minorHAnsi"/>
        </w:rPr>
      </w:pPr>
      <w:proofErr w:type="spellStart"/>
      <w:r w:rsidRPr="008826E4">
        <w:rPr>
          <w:rStyle w:val="Style13ptBold"/>
          <w:rFonts w:asciiTheme="minorHAnsi" w:hAnsiTheme="minorHAnsi" w:cstheme="minorHAnsi"/>
        </w:rPr>
        <w:t>Pummer</w:t>
      </w:r>
      <w:proofErr w:type="spellEnd"/>
      <w:r w:rsidRPr="008826E4">
        <w:rPr>
          <w:rStyle w:val="Style13ptBold"/>
          <w:rFonts w:asciiTheme="minorHAnsi" w:hAnsiTheme="minorHAnsi" w:cstheme="minorHAnsi"/>
        </w:rPr>
        <w:t xml:space="preserve"> 15</w:t>
      </w:r>
    </w:p>
    <w:p w14:paraId="2D9F1C9B" w14:textId="77777777" w:rsidR="00C92678" w:rsidRPr="008826E4" w:rsidRDefault="00C92678" w:rsidP="00C92678">
      <w:pPr>
        <w:spacing w:line="240" w:lineRule="auto"/>
        <w:rPr>
          <w:rFonts w:asciiTheme="minorHAnsi" w:hAnsiTheme="minorHAnsi" w:cstheme="minorHAnsi"/>
          <w:sz w:val="16"/>
        </w:rPr>
      </w:pPr>
      <w:r w:rsidRPr="008826E4">
        <w:rPr>
          <w:rFonts w:asciiTheme="minorHAnsi" w:hAnsiTheme="minorHAnsi" w:cstheme="minorHAnsi"/>
          <w:sz w:val="16"/>
        </w:rPr>
        <w:t>(Theron, Philosophy @St. Andrews http://blog.practicalethics.ox.ac.uk/2015/05/moral-agreement-on-saving-the-world/)</w:t>
      </w:r>
    </w:p>
    <w:p w14:paraId="4C193BF4" w14:textId="77777777" w:rsidR="00C92678" w:rsidRPr="008826E4" w:rsidRDefault="00C92678" w:rsidP="00C92678">
      <w:pPr>
        <w:spacing w:line="240" w:lineRule="auto"/>
        <w:rPr>
          <w:rFonts w:asciiTheme="minorHAnsi" w:hAnsiTheme="minorHAnsi" w:cstheme="minorHAnsi"/>
          <w:sz w:val="16"/>
        </w:rPr>
      </w:pPr>
      <w:r w:rsidRPr="008826E4">
        <w:rPr>
          <w:rFonts w:asciiTheme="minorHAnsi" w:hAnsiTheme="minorHAnsi" w:cstheme="minorHAnsi"/>
          <w:sz w:val="16"/>
        </w:rPr>
        <w:t xml:space="preserve">There appears to be lot of disagreement in moral philosophy. Whether these many apparent disagreements are deep and irresolvable, I believe </w:t>
      </w:r>
      <w:r w:rsidRPr="008826E4">
        <w:rPr>
          <w:rStyle w:val="StyleUnderline"/>
          <w:rFonts w:asciiTheme="minorHAnsi" w:hAnsiTheme="minorHAnsi" w:cstheme="minorHAnsi"/>
        </w:rPr>
        <w:t>there is</w:t>
      </w:r>
      <w:r w:rsidRPr="008826E4">
        <w:rPr>
          <w:rFonts w:asciiTheme="minorHAnsi" w:hAnsiTheme="minorHAnsi" w:cstheme="minorHAnsi"/>
          <w:sz w:val="16"/>
        </w:rPr>
        <w:t xml:space="preserve"> at least </w:t>
      </w:r>
      <w:r w:rsidRPr="008826E4">
        <w:rPr>
          <w:rStyle w:val="StyleUnderline"/>
          <w:rFonts w:asciiTheme="minorHAnsi" w:hAnsiTheme="minorHAnsi" w:cstheme="minorHAnsi"/>
        </w:rPr>
        <w:t>one thing</w:t>
      </w:r>
      <w:r w:rsidRPr="008826E4">
        <w:rPr>
          <w:rFonts w:asciiTheme="minorHAnsi" w:hAnsiTheme="minorHAnsi" w:cstheme="minorHAnsi"/>
          <w:sz w:val="16"/>
        </w:rPr>
        <w:t xml:space="preserve"> </w:t>
      </w:r>
      <w:r w:rsidRPr="008826E4">
        <w:rPr>
          <w:rStyle w:val="StyleUnderline"/>
          <w:rFonts w:asciiTheme="minorHAnsi" w:hAnsiTheme="minorHAnsi" w:cstheme="minorHAnsi"/>
        </w:rPr>
        <w:t>it is reasonable to agree on</w:t>
      </w:r>
      <w:r w:rsidRPr="008826E4">
        <w:rPr>
          <w:rFonts w:asciiTheme="minorHAnsi" w:hAnsiTheme="minorHAnsi" w:cstheme="minorHAnsi"/>
          <w:sz w:val="16"/>
        </w:rPr>
        <w:t xml:space="preserve"> right now, </w:t>
      </w:r>
      <w:r w:rsidRPr="008826E4">
        <w:rPr>
          <w:rStyle w:val="Emphasis"/>
          <w:rFonts w:asciiTheme="minorHAnsi" w:hAnsiTheme="minorHAnsi" w:cstheme="minorHAnsi"/>
        </w:rPr>
        <w:t>whatever</w:t>
      </w:r>
      <w:r w:rsidRPr="008826E4">
        <w:rPr>
          <w:rFonts w:asciiTheme="minorHAnsi" w:hAnsiTheme="minorHAnsi" w:cstheme="minorHAnsi"/>
          <w:sz w:val="16"/>
        </w:rPr>
        <w:t xml:space="preserve"> general </w:t>
      </w:r>
      <w:r w:rsidRPr="008826E4">
        <w:rPr>
          <w:rStyle w:val="Emphasis"/>
          <w:rFonts w:asciiTheme="minorHAnsi" w:hAnsiTheme="minorHAnsi" w:cstheme="minorHAnsi"/>
        </w:rPr>
        <w:t>moral view we adopt</w:t>
      </w:r>
      <w:r w:rsidRPr="008826E4">
        <w:rPr>
          <w:rFonts w:asciiTheme="minorHAnsi" w:hAnsiTheme="minorHAnsi" w:cstheme="minorHAnsi"/>
          <w:sz w:val="16"/>
        </w:rPr>
        <w:t xml:space="preserve">: that </w:t>
      </w:r>
      <w:r w:rsidRPr="008826E4">
        <w:rPr>
          <w:rStyle w:val="StyleUnderline"/>
          <w:rFonts w:asciiTheme="minorHAnsi" w:hAnsiTheme="minorHAnsi" w:cstheme="minorHAnsi"/>
        </w:rPr>
        <w:t>it is</w:t>
      </w:r>
      <w:r w:rsidRPr="008826E4">
        <w:rPr>
          <w:rFonts w:asciiTheme="minorHAnsi" w:hAnsiTheme="minorHAnsi" w:cstheme="minorHAnsi"/>
          <w:sz w:val="16"/>
        </w:rPr>
        <w:t xml:space="preserve"> very </w:t>
      </w:r>
      <w:r w:rsidRPr="008826E4">
        <w:rPr>
          <w:rStyle w:val="StyleUnderline"/>
          <w:rFonts w:asciiTheme="minorHAnsi" w:hAnsiTheme="minorHAnsi" w:cstheme="minorHAnsi"/>
        </w:rPr>
        <w:t>important to reduce</w:t>
      </w:r>
      <w:r w:rsidRPr="008826E4">
        <w:rPr>
          <w:rFonts w:asciiTheme="minorHAnsi" w:hAnsiTheme="minorHAnsi" w:cstheme="minorHAnsi"/>
          <w:sz w:val="16"/>
        </w:rPr>
        <w:t xml:space="preserve"> </w:t>
      </w:r>
      <w:r w:rsidRPr="008826E4">
        <w:rPr>
          <w:rStyle w:val="StyleUnderline"/>
          <w:rFonts w:asciiTheme="minorHAnsi" w:hAnsiTheme="minorHAnsi" w:cstheme="minorHAnsi"/>
        </w:rPr>
        <w:t>the risk that</w:t>
      </w:r>
      <w:r w:rsidRPr="008826E4">
        <w:rPr>
          <w:rFonts w:asciiTheme="minorHAnsi" w:hAnsiTheme="minorHAnsi" w:cstheme="minorHAnsi"/>
          <w:sz w:val="16"/>
        </w:rPr>
        <w:t xml:space="preserve"> all intelligent </w:t>
      </w:r>
      <w:r w:rsidRPr="008826E4">
        <w:rPr>
          <w:rStyle w:val="StyleUnderline"/>
          <w:rFonts w:asciiTheme="minorHAnsi" w:hAnsiTheme="minorHAnsi" w:cstheme="minorHAnsi"/>
        </w:rPr>
        <w:t>beings</w:t>
      </w:r>
      <w:r w:rsidRPr="008826E4">
        <w:rPr>
          <w:rFonts w:asciiTheme="minorHAnsi" w:hAnsiTheme="minorHAnsi" w:cstheme="minorHAnsi"/>
          <w:sz w:val="16"/>
        </w:rPr>
        <w:t xml:space="preserve"> on this planet </w:t>
      </w:r>
      <w:r w:rsidRPr="008826E4">
        <w:rPr>
          <w:rStyle w:val="StyleUnderline"/>
          <w:rFonts w:asciiTheme="minorHAnsi" w:hAnsiTheme="minorHAnsi" w:cstheme="minorHAnsi"/>
        </w:rPr>
        <w:t>are eliminated by</w:t>
      </w:r>
      <w:r w:rsidRPr="008826E4">
        <w:rPr>
          <w:rFonts w:asciiTheme="minorHAnsi" w:hAnsiTheme="minorHAnsi" w:cstheme="minorHAnsi"/>
          <w:sz w:val="16"/>
        </w:rPr>
        <w:t xml:space="preserve"> an enormous </w:t>
      </w:r>
      <w:r w:rsidRPr="008826E4">
        <w:rPr>
          <w:rStyle w:val="Emphasis"/>
          <w:rFonts w:asciiTheme="minorHAnsi" w:hAnsiTheme="minorHAnsi" w:cstheme="minorHAnsi"/>
        </w:rPr>
        <w:t>catastrophe</w:t>
      </w:r>
      <w:r w:rsidRPr="008826E4">
        <w:rPr>
          <w:rFonts w:asciiTheme="minorHAnsi" w:hAnsiTheme="minorHAnsi" w:cstheme="minorHAnsi"/>
          <w:sz w:val="16"/>
        </w:rPr>
        <w:t xml:space="preserve">, such as a nuclear war. How we might in fact try to reduce such existential risks is discussed elsewhere. My claim here is only that </w:t>
      </w:r>
      <w:r w:rsidRPr="008826E4">
        <w:rPr>
          <w:rStyle w:val="StyleUnderline"/>
          <w:rFonts w:asciiTheme="minorHAnsi" w:hAnsiTheme="minorHAnsi" w:cstheme="minorHAnsi"/>
        </w:rPr>
        <w:t xml:space="preserve">we </w:t>
      </w:r>
      <w:r w:rsidRPr="008826E4">
        <w:rPr>
          <w:rFonts w:asciiTheme="minorHAnsi" w:hAnsiTheme="minorHAnsi" w:cstheme="minorHAnsi"/>
          <w:sz w:val="16"/>
        </w:rPr>
        <w:t xml:space="preserve">– </w:t>
      </w:r>
      <w:r w:rsidRPr="008826E4">
        <w:rPr>
          <w:rStyle w:val="StyleUnderline"/>
          <w:rFonts w:asciiTheme="minorHAnsi" w:hAnsiTheme="minorHAnsi" w:cstheme="minorHAnsi"/>
        </w:rPr>
        <w:t>whether we’re consequentialists, deontologists, or virtue ethicists</w:t>
      </w:r>
      <w:r w:rsidRPr="008826E4">
        <w:rPr>
          <w:rFonts w:asciiTheme="minorHAnsi" w:hAnsiTheme="minorHAnsi" w:cstheme="minorHAnsi"/>
          <w:sz w:val="16"/>
        </w:rPr>
        <w:t xml:space="preserve"> – </w:t>
      </w:r>
      <w:r w:rsidRPr="008826E4">
        <w:rPr>
          <w:rStyle w:val="StyleUnderline"/>
          <w:rFonts w:asciiTheme="minorHAnsi" w:hAnsiTheme="minorHAnsi" w:cstheme="minorHAnsi"/>
        </w:rPr>
        <w:t xml:space="preserve">should all agree that we should try </w:t>
      </w:r>
      <w:r w:rsidRPr="008826E4">
        <w:rPr>
          <w:rStyle w:val="Emphasis"/>
          <w:rFonts w:asciiTheme="minorHAnsi" w:hAnsiTheme="minorHAnsi" w:cstheme="minorHAnsi"/>
        </w:rPr>
        <w:t>to save the world.</w:t>
      </w:r>
      <w:r w:rsidRPr="008826E4">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826E4">
        <w:rPr>
          <w:rStyle w:val="StyleUnderline"/>
          <w:rFonts w:asciiTheme="minorHAnsi" w:hAnsiTheme="minorHAnsi" w:cstheme="minorHAnsi"/>
          <w:highlight w:val="yellow"/>
        </w:rPr>
        <w:t xml:space="preserve">There are so many possible future people that reducing existential risk is </w:t>
      </w:r>
      <w:r w:rsidRPr="008826E4">
        <w:rPr>
          <w:rStyle w:val="StyleUnderline"/>
          <w:rFonts w:asciiTheme="minorHAnsi" w:hAnsiTheme="minorHAnsi" w:cstheme="minorHAnsi"/>
        </w:rPr>
        <w:t xml:space="preserve">arguably the </w:t>
      </w:r>
      <w:r w:rsidRPr="008826E4">
        <w:rPr>
          <w:rStyle w:val="StyleUnderline"/>
          <w:rFonts w:asciiTheme="minorHAnsi" w:hAnsiTheme="minorHAnsi" w:cstheme="minorHAnsi"/>
          <w:highlight w:val="yellow"/>
        </w:rPr>
        <w:t xml:space="preserve">most important </w:t>
      </w:r>
      <w:r w:rsidRPr="008826E4">
        <w:rPr>
          <w:rStyle w:val="StyleUnderline"/>
          <w:rFonts w:asciiTheme="minorHAnsi" w:hAnsiTheme="minorHAnsi" w:cstheme="minorHAnsi"/>
        </w:rPr>
        <w:t>thing in the world</w:t>
      </w:r>
      <w:r w:rsidRPr="008826E4">
        <w:rPr>
          <w:rFonts w:asciiTheme="minorHAnsi" w:hAnsiTheme="minorHAnsi" w:cstheme="minorHAnsi"/>
          <w:sz w:val="16"/>
        </w:rPr>
        <w:t xml:space="preserve">, even if the well-being of these possible people were given only 0.001% as much weight as that of existing people. </w:t>
      </w:r>
      <w:r w:rsidRPr="008826E4">
        <w:rPr>
          <w:rStyle w:val="StyleUnderline"/>
          <w:rFonts w:asciiTheme="minorHAnsi" w:hAnsiTheme="minorHAnsi" w:cstheme="minorHAnsi"/>
        </w:rPr>
        <w:t>Even on a wholly person-affecting view</w:t>
      </w:r>
      <w:r w:rsidRPr="008826E4">
        <w:rPr>
          <w:rFonts w:asciiTheme="minorHAnsi" w:hAnsiTheme="minorHAnsi" w:cstheme="minorHAnsi"/>
          <w:sz w:val="16"/>
        </w:rPr>
        <w:t xml:space="preserve"> – according to which there’s nothing (apart from effects on existing people) to be said in favor of creating happy people – </w:t>
      </w:r>
      <w:r w:rsidRPr="008826E4">
        <w:rPr>
          <w:rStyle w:val="StyleUnderline"/>
          <w:rFonts w:asciiTheme="minorHAnsi" w:hAnsiTheme="minorHAnsi" w:cstheme="minorHAnsi"/>
        </w:rPr>
        <w:t>the case for reducing existential risk is very strong</w:t>
      </w:r>
      <w:r w:rsidRPr="008826E4">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826E4">
        <w:rPr>
          <w:rFonts w:asciiTheme="minorHAnsi" w:hAnsiTheme="minorHAnsi" w:cstheme="minorHAnsi"/>
          <w:sz w:val="16"/>
        </w:rPr>
        <w:t>high quality</w:t>
      </w:r>
      <w:proofErr w:type="gramEnd"/>
      <w:r w:rsidRPr="008826E4">
        <w:rPr>
          <w:rFonts w:asciiTheme="minorHAnsi" w:hAnsiTheme="minorHAnsi" w:cstheme="minorHAnsi"/>
          <w:sz w:val="16"/>
        </w:rPr>
        <w:t xml:space="preserve"> lives. </w:t>
      </w:r>
      <w:r w:rsidRPr="008826E4">
        <w:rPr>
          <w:rStyle w:val="StyleUnderline"/>
          <w:rFonts w:asciiTheme="minorHAnsi" w:hAnsiTheme="minorHAnsi" w:cstheme="minorHAnsi"/>
        </w:rPr>
        <w:t>You might think what I have just argued applies to consequentialists only.</w:t>
      </w:r>
      <w:r w:rsidRPr="008826E4">
        <w:rPr>
          <w:rFonts w:asciiTheme="minorHAnsi" w:hAnsiTheme="minorHAnsi" w:cstheme="minorHAnsi"/>
          <w:sz w:val="16"/>
        </w:rPr>
        <w:t xml:space="preserve"> </w:t>
      </w:r>
      <w:r w:rsidRPr="008826E4">
        <w:rPr>
          <w:rStyle w:val="StyleUnderline"/>
          <w:rFonts w:asciiTheme="minorHAnsi" w:hAnsiTheme="minorHAnsi" w:cstheme="minorHAnsi"/>
          <w:highlight w:val="yellow"/>
        </w:rPr>
        <w:t xml:space="preserve">There is a tendency to assume </w:t>
      </w:r>
      <w:r w:rsidRPr="008826E4">
        <w:rPr>
          <w:rStyle w:val="StyleUnderline"/>
          <w:rFonts w:asciiTheme="minorHAnsi" w:hAnsiTheme="minorHAnsi" w:cstheme="minorHAnsi"/>
        </w:rPr>
        <w:t xml:space="preserve">that, </w:t>
      </w:r>
      <w:r w:rsidRPr="008826E4">
        <w:rPr>
          <w:rStyle w:val="StyleUnderline"/>
          <w:rFonts w:asciiTheme="minorHAnsi" w:hAnsiTheme="minorHAnsi" w:cstheme="minorHAnsi"/>
          <w:highlight w:val="yellow"/>
        </w:rPr>
        <w:t xml:space="preserve">if an argument appeals to consequentialist </w:t>
      </w:r>
      <w:r w:rsidRPr="008826E4">
        <w:rPr>
          <w:rStyle w:val="StyleUnderline"/>
          <w:rFonts w:asciiTheme="minorHAnsi" w:hAnsiTheme="minorHAnsi" w:cstheme="minorHAnsi"/>
        </w:rPr>
        <w:t>considerations</w:t>
      </w:r>
      <w:r w:rsidRPr="008826E4">
        <w:rPr>
          <w:rFonts w:asciiTheme="minorHAnsi" w:hAnsiTheme="minorHAnsi" w:cstheme="minorHAnsi"/>
          <w:sz w:val="16"/>
        </w:rPr>
        <w:t xml:space="preserve"> (the goodness of outcomes), </w:t>
      </w:r>
      <w:r w:rsidRPr="008826E4">
        <w:rPr>
          <w:rStyle w:val="Emphasis"/>
          <w:rFonts w:asciiTheme="minorHAnsi" w:hAnsiTheme="minorHAnsi" w:cstheme="minorHAnsi"/>
          <w:highlight w:val="yellow"/>
        </w:rPr>
        <w:t>it is irrelevant to non-consequentialists</w:t>
      </w:r>
      <w:r w:rsidRPr="008826E4">
        <w:rPr>
          <w:rFonts w:asciiTheme="minorHAnsi" w:hAnsiTheme="minorHAnsi" w:cstheme="minorHAnsi"/>
          <w:sz w:val="16"/>
        </w:rPr>
        <w:t xml:space="preserve">. </w:t>
      </w:r>
      <w:r w:rsidRPr="008826E4">
        <w:rPr>
          <w:rStyle w:val="Emphasis"/>
          <w:rFonts w:asciiTheme="minorHAnsi" w:hAnsiTheme="minorHAnsi" w:cstheme="minorHAnsi"/>
        </w:rPr>
        <w:t>But that is a huge mistake</w:t>
      </w:r>
      <w:r w:rsidRPr="008826E4">
        <w:rPr>
          <w:rFonts w:asciiTheme="minorHAnsi" w:hAnsiTheme="minorHAnsi" w:cstheme="minorHAnsi"/>
          <w:sz w:val="16"/>
        </w:rPr>
        <w:t xml:space="preserve">. </w:t>
      </w:r>
      <w:r w:rsidRPr="008826E4">
        <w:rPr>
          <w:rStyle w:val="StyleUnderline"/>
          <w:rFonts w:asciiTheme="minorHAnsi" w:hAnsiTheme="minorHAnsi" w:cstheme="minorHAnsi"/>
        </w:rPr>
        <w:t>Non-consequentialism is the view that there’s more that determines rightness</w:t>
      </w:r>
      <w:r w:rsidRPr="008826E4">
        <w:rPr>
          <w:rFonts w:asciiTheme="minorHAnsi" w:hAnsiTheme="minorHAnsi" w:cstheme="minorHAnsi"/>
          <w:sz w:val="16"/>
        </w:rPr>
        <w:t xml:space="preserve"> </w:t>
      </w:r>
      <w:r w:rsidRPr="008826E4">
        <w:rPr>
          <w:rStyle w:val="StyleUnderline"/>
          <w:rFonts w:asciiTheme="minorHAnsi" w:hAnsiTheme="minorHAnsi" w:cstheme="minorHAnsi"/>
        </w:rPr>
        <w:t>than</w:t>
      </w:r>
      <w:r w:rsidRPr="008826E4">
        <w:rPr>
          <w:rFonts w:asciiTheme="minorHAnsi" w:hAnsiTheme="minorHAnsi" w:cstheme="minorHAnsi"/>
          <w:sz w:val="16"/>
        </w:rPr>
        <w:t xml:space="preserve"> the goodness of </w:t>
      </w:r>
      <w:r w:rsidRPr="008826E4">
        <w:rPr>
          <w:rStyle w:val="StyleUnderline"/>
          <w:rFonts w:asciiTheme="minorHAnsi" w:hAnsiTheme="minorHAnsi" w:cstheme="minorHAnsi"/>
        </w:rPr>
        <w:t xml:space="preserve">consequences </w:t>
      </w:r>
      <w:r w:rsidRPr="008826E4">
        <w:rPr>
          <w:rFonts w:asciiTheme="minorHAnsi" w:hAnsiTheme="minorHAnsi" w:cstheme="minorHAnsi"/>
          <w:sz w:val="16"/>
        </w:rPr>
        <w:t xml:space="preserve">or outcomes; </w:t>
      </w:r>
      <w:r w:rsidRPr="008826E4">
        <w:rPr>
          <w:rStyle w:val="Emphasis"/>
          <w:rFonts w:asciiTheme="minorHAnsi" w:hAnsiTheme="minorHAnsi" w:cstheme="minorHAnsi"/>
        </w:rPr>
        <w:t>it is not the view that the latter don’t matter</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Even </w:t>
      </w:r>
      <w:r w:rsidRPr="008826E4">
        <w:rPr>
          <w:rFonts w:asciiTheme="minorHAnsi" w:hAnsiTheme="minorHAnsi" w:cstheme="minorHAnsi"/>
          <w:sz w:val="16"/>
        </w:rPr>
        <w:t xml:space="preserve">John </w:t>
      </w:r>
      <w:r w:rsidRPr="008826E4">
        <w:rPr>
          <w:rStyle w:val="Emphasis"/>
          <w:rFonts w:asciiTheme="minorHAnsi" w:hAnsiTheme="minorHAnsi" w:cstheme="minorHAnsi"/>
        </w:rPr>
        <w:t>Rawls wrote, “All ethical doctrines worth our attention take consequences into account</w:t>
      </w:r>
      <w:r w:rsidRPr="008826E4">
        <w:rPr>
          <w:rFonts w:asciiTheme="minorHAnsi" w:hAnsiTheme="minorHAnsi" w:cstheme="minorHAnsi"/>
          <w:sz w:val="16"/>
        </w:rPr>
        <w:t xml:space="preserve"> in judging rightness. </w:t>
      </w:r>
      <w:r w:rsidRPr="008826E4">
        <w:rPr>
          <w:rStyle w:val="StyleUnderline"/>
          <w:rFonts w:asciiTheme="minorHAnsi" w:hAnsiTheme="minorHAnsi" w:cstheme="minorHAnsi"/>
        </w:rPr>
        <w:t>One which did not would simply be irrational</w:t>
      </w:r>
      <w:r w:rsidRPr="008826E4">
        <w:rPr>
          <w:rFonts w:asciiTheme="minorHAnsi" w:hAnsiTheme="minorHAnsi" w:cstheme="minorHAnsi"/>
          <w:sz w:val="16"/>
        </w:rPr>
        <w:t xml:space="preserve">, crazy.” </w:t>
      </w:r>
      <w:r w:rsidRPr="008826E4">
        <w:rPr>
          <w:rStyle w:val="Emphasis"/>
          <w:rFonts w:asciiTheme="minorHAnsi" w:hAnsiTheme="minorHAnsi" w:cstheme="minorHAnsi"/>
        </w:rPr>
        <w:t xml:space="preserve">Minimally plausible versions of </w:t>
      </w:r>
      <w:r w:rsidRPr="008826E4">
        <w:rPr>
          <w:rStyle w:val="Emphasis"/>
          <w:rFonts w:asciiTheme="minorHAnsi" w:hAnsiTheme="minorHAnsi" w:cstheme="minorHAnsi"/>
          <w:highlight w:val="yellow"/>
        </w:rPr>
        <w:t xml:space="preserve">deontology </w:t>
      </w:r>
      <w:r w:rsidRPr="008826E4">
        <w:rPr>
          <w:rStyle w:val="Emphasis"/>
          <w:rFonts w:asciiTheme="minorHAnsi" w:hAnsiTheme="minorHAnsi" w:cstheme="minorHAnsi"/>
        </w:rPr>
        <w:t>and virtue ethics must be concerned in part with promoting the good, from an impartial point of view</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They’d thus </w:t>
      </w:r>
      <w:r w:rsidRPr="008826E4">
        <w:rPr>
          <w:rStyle w:val="StyleUnderline"/>
          <w:rFonts w:asciiTheme="minorHAnsi" w:hAnsiTheme="minorHAnsi" w:cstheme="minorHAnsi"/>
          <w:highlight w:val="yellow"/>
        </w:rPr>
        <w:t xml:space="preserve">imply </w:t>
      </w:r>
      <w:r w:rsidRPr="008826E4">
        <w:rPr>
          <w:rStyle w:val="Emphasis"/>
          <w:rFonts w:asciiTheme="minorHAnsi" w:hAnsiTheme="minorHAnsi" w:cstheme="minorHAnsi"/>
        </w:rPr>
        <w:t xml:space="preserve">very </w:t>
      </w:r>
      <w:r w:rsidRPr="008826E4">
        <w:rPr>
          <w:rStyle w:val="Emphasis"/>
          <w:rFonts w:asciiTheme="minorHAnsi" w:hAnsiTheme="minorHAnsi" w:cstheme="minorHAnsi"/>
          <w:highlight w:val="yellow"/>
        </w:rPr>
        <w:t>strong reasons</w:t>
      </w:r>
      <w:r w:rsidRPr="008826E4">
        <w:rPr>
          <w:rStyle w:val="StyleUnderline"/>
          <w:rFonts w:asciiTheme="minorHAnsi" w:hAnsiTheme="minorHAnsi" w:cstheme="minorHAnsi"/>
          <w:highlight w:val="yellow"/>
        </w:rPr>
        <w:t xml:space="preserve"> to reduce existential risk</w:t>
      </w:r>
      <w:r w:rsidRPr="008826E4">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826E4">
        <w:rPr>
          <w:rStyle w:val="StyleUnderline"/>
          <w:rFonts w:asciiTheme="minorHAnsi" w:hAnsiTheme="minorHAnsi" w:cstheme="minorHAnsi"/>
        </w:rPr>
        <w:t>Even egoism</w:t>
      </w:r>
      <w:r w:rsidRPr="008826E4">
        <w:rPr>
          <w:rFonts w:asciiTheme="minorHAnsi" w:hAnsiTheme="minorHAnsi" w:cstheme="minorHAnsi"/>
          <w:sz w:val="16"/>
        </w:rPr>
        <w:t xml:space="preserve">, the view that each agent should maximize her own good, </w:t>
      </w:r>
      <w:r w:rsidRPr="008826E4">
        <w:rPr>
          <w:rStyle w:val="StyleUnderline"/>
          <w:rFonts w:asciiTheme="minorHAnsi" w:hAnsiTheme="minorHAnsi" w:cstheme="minorHAnsi"/>
        </w:rPr>
        <w:t xml:space="preserve">might imply strong reasons to reduce existential risk. </w:t>
      </w:r>
      <w:r w:rsidRPr="008826E4">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826E4">
        <w:rPr>
          <w:rStyle w:val="Emphasis"/>
          <w:rFonts w:asciiTheme="minorHAnsi" w:hAnsiTheme="minorHAnsi" w:cstheme="minorHAnsi"/>
          <w:highlight w:val="yellow"/>
        </w:rPr>
        <w:t>most of what makes our lives go well would be undermined if there were no future</w:t>
      </w:r>
      <w:r w:rsidRPr="008826E4">
        <w:rPr>
          <w:rStyle w:val="Emphasis"/>
          <w:rFonts w:asciiTheme="minorHAnsi" w:hAnsiTheme="minorHAnsi" w:cstheme="minorHAnsi"/>
        </w:rPr>
        <w:t xml:space="preserve"> generations</w:t>
      </w:r>
      <w:r w:rsidRPr="008826E4">
        <w:rPr>
          <w:rFonts w:asciiTheme="minorHAnsi" w:hAnsiTheme="minorHAnsi" w:cstheme="minorHAnsi"/>
          <w:sz w:val="16"/>
        </w:rPr>
        <w:t xml:space="preserve"> of intelligent persons. On his view, my life would contain vastly less well-being if (say) a year after my death the world came to an end. </w:t>
      </w:r>
      <w:r w:rsidRPr="008826E4">
        <w:rPr>
          <w:rStyle w:val="StyleUnderline"/>
          <w:rFonts w:asciiTheme="minorHAnsi" w:hAnsiTheme="minorHAnsi" w:cstheme="minorHAnsi"/>
        </w:rPr>
        <w:t>So obviously</w:t>
      </w:r>
      <w:r w:rsidRPr="008826E4">
        <w:rPr>
          <w:rFonts w:asciiTheme="minorHAnsi" w:hAnsiTheme="minorHAnsi" w:cstheme="minorHAnsi"/>
          <w:sz w:val="16"/>
        </w:rPr>
        <w:t xml:space="preserve"> if Scheffler were right </w:t>
      </w:r>
      <w:r w:rsidRPr="008826E4">
        <w:rPr>
          <w:rStyle w:val="StyleUnderline"/>
          <w:rFonts w:asciiTheme="minorHAnsi" w:hAnsiTheme="minorHAnsi" w:cstheme="minorHAnsi"/>
        </w:rPr>
        <w:t>I’d have very strong reason to reduce existential risk</w:t>
      </w:r>
      <w:r w:rsidRPr="008826E4">
        <w:rPr>
          <w:rFonts w:asciiTheme="minorHAnsi" w:hAnsiTheme="minorHAnsi" w:cstheme="minorHAnsi"/>
          <w:sz w:val="16"/>
        </w:rPr>
        <w:t xml:space="preserve">. </w:t>
      </w:r>
      <w:r w:rsidRPr="008826E4">
        <w:rPr>
          <w:rStyle w:val="Emphasis"/>
          <w:rFonts w:asciiTheme="minorHAnsi" w:hAnsiTheme="minorHAnsi" w:cstheme="minorHAnsi"/>
        </w:rPr>
        <w:t xml:space="preserve">We should also take into account </w:t>
      </w:r>
      <w:r w:rsidRPr="008826E4">
        <w:rPr>
          <w:rStyle w:val="Emphasis"/>
          <w:rFonts w:asciiTheme="minorHAnsi" w:hAnsiTheme="minorHAnsi" w:cstheme="minorHAnsi"/>
          <w:highlight w:val="yellow"/>
        </w:rPr>
        <w:t>moral</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uncertainty.</w:t>
      </w:r>
      <w:r w:rsidRPr="008826E4">
        <w:rPr>
          <w:rFonts w:asciiTheme="minorHAnsi" w:hAnsiTheme="minorHAnsi" w:cstheme="minorHAnsi"/>
          <w:sz w:val="16"/>
        </w:rPr>
        <w:t xml:space="preserve"> W</w:t>
      </w:r>
      <w:r w:rsidRPr="008826E4">
        <w:rPr>
          <w:rStyle w:val="StyleUnderline"/>
          <w:rFonts w:asciiTheme="minorHAnsi" w:hAnsiTheme="minorHAnsi" w:cstheme="minorHAnsi"/>
        </w:rPr>
        <w:t>hat is it reasonable for one to do, when one is uncertain</w:t>
      </w:r>
      <w:r w:rsidRPr="008826E4">
        <w:rPr>
          <w:rFonts w:asciiTheme="minorHAnsi" w:hAnsiTheme="minorHAnsi" w:cstheme="minorHAnsi"/>
          <w:sz w:val="16"/>
        </w:rPr>
        <w:t xml:space="preserve"> not (only</w:t>
      </w:r>
      <w:r w:rsidRPr="008826E4">
        <w:rPr>
          <w:rStyle w:val="StyleUnderline"/>
          <w:rFonts w:asciiTheme="minorHAnsi" w:hAnsiTheme="minorHAnsi" w:cstheme="minorHAnsi"/>
        </w:rPr>
        <w:t>) about</w:t>
      </w:r>
      <w:r w:rsidRPr="008826E4">
        <w:rPr>
          <w:rFonts w:asciiTheme="minorHAnsi" w:hAnsiTheme="minorHAnsi" w:cstheme="minorHAnsi"/>
          <w:sz w:val="16"/>
        </w:rPr>
        <w:t xml:space="preserve"> the empirical facts, but also about the </w:t>
      </w:r>
      <w:r w:rsidRPr="008826E4">
        <w:rPr>
          <w:rStyle w:val="StyleUnderline"/>
          <w:rFonts w:asciiTheme="minorHAnsi" w:hAnsiTheme="minorHAnsi" w:cstheme="minorHAnsi"/>
        </w:rPr>
        <w:t>moral facts?</w:t>
      </w:r>
      <w:r w:rsidRPr="008826E4">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826E4">
        <w:rPr>
          <w:rStyle w:val="StyleUnderline"/>
          <w:rFonts w:asciiTheme="minorHAnsi" w:hAnsiTheme="minorHAnsi" w:cstheme="minorHAnsi"/>
        </w:rPr>
        <w:t xml:space="preserve">those </w:t>
      </w:r>
      <w:r w:rsidRPr="008826E4">
        <w:rPr>
          <w:rFonts w:asciiTheme="minorHAnsi" w:hAnsiTheme="minorHAnsi" w:cstheme="minorHAnsi"/>
          <w:sz w:val="16"/>
        </w:rPr>
        <w:t xml:space="preserve">(hedonistic egoists) </w:t>
      </w:r>
      <w:r w:rsidRPr="008826E4">
        <w:rPr>
          <w:rStyle w:val="Emphasis"/>
          <w:rFonts w:asciiTheme="minorHAnsi" w:hAnsiTheme="minorHAnsi" w:cstheme="minorHAnsi"/>
        </w:rPr>
        <w:t>who disagree should have a significant level of confidence that they are mistaken,</w:t>
      </w:r>
      <w:r w:rsidRPr="008826E4">
        <w:rPr>
          <w:rFonts w:asciiTheme="minorHAnsi" w:hAnsiTheme="minorHAnsi" w:cstheme="minorHAnsi"/>
          <w:sz w:val="16"/>
        </w:rPr>
        <w:t xml:space="preserve"> and that one of the above views is correct. </w:t>
      </w:r>
      <w:r w:rsidRPr="008826E4">
        <w:rPr>
          <w:rStyle w:val="StyleUnderline"/>
          <w:rFonts w:asciiTheme="minorHAnsi" w:hAnsiTheme="minorHAnsi" w:cstheme="minorHAnsi"/>
          <w:highlight w:val="yellow"/>
        </w:rPr>
        <w:t xml:space="preserve">Even if they were 90% sure that their view is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 xml:space="preserve">correct </w:t>
      </w:r>
      <w:r w:rsidRPr="008826E4">
        <w:rPr>
          <w:rStyle w:val="StyleUnderline"/>
          <w:rFonts w:asciiTheme="minorHAnsi" w:hAnsiTheme="minorHAnsi" w:cstheme="minorHAnsi"/>
        </w:rPr>
        <w:t>one</w:t>
      </w:r>
      <w:r w:rsidRPr="008826E4">
        <w:rPr>
          <w:rFonts w:asciiTheme="minorHAnsi" w:hAnsiTheme="minorHAnsi" w:cstheme="minorHAnsi"/>
          <w:sz w:val="16"/>
        </w:rPr>
        <w:t xml:space="preserve"> (and 10% sure that one of these other ones is correct), </w:t>
      </w:r>
      <w:r w:rsidRPr="008826E4">
        <w:rPr>
          <w:rStyle w:val="Emphasis"/>
          <w:rFonts w:asciiTheme="minorHAnsi" w:hAnsiTheme="minorHAnsi" w:cstheme="minorHAnsi"/>
          <w:highlight w:val="yellow"/>
        </w:rPr>
        <w:t xml:space="preserve">they would have </w:t>
      </w:r>
      <w:r w:rsidRPr="008826E4">
        <w:rPr>
          <w:rStyle w:val="Emphasis"/>
          <w:rFonts w:asciiTheme="minorHAnsi" w:hAnsiTheme="minorHAnsi" w:cstheme="minorHAnsi"/>
        </w:rPr>
        <w:t xml:space="preserve">pretty </w:t>
      </w:r>
      <w:r w:rsidRPr="008826E4">
        <w:rPr>
          <w:rStyle w:val="Emphasis"/>
          <w:rFonts w:asciiTheme="minorHAnsi" w:hAnsiTheme="minorHAnsi" w:cstheme="minorHAnsi"/>
          <w:highlight w:val="yellow"/>
        </w:rPr>
        <w:t>strong reason,</w:t>
      </w:r>
      <w:r w:rsidRPr="008826E4">
        <w:rPr>
          <w:rStyle w:val="Emphasis"/>
          <w:rFonts w:asciiTheme="minorHAnsi" w:hAnsiTheme="minorHAnsi" w:cstheme="minorHAnsi"/>
        </w:rPr>
        <w:t xml:space="preserve"> from the standpoint of moral uncertainty, </w:t>
      </w:r>
      <w:r w:rsidRPr="008826E4">
        <w:rPr>
          <w:rStyle w:val="Emphasis"/>
          <w:rFonts w:asciiTheme="minorHAnsi" w:hAnsiTheme="minorHAnsi" w:cstheme="minorHAnsi"/>
          <w:highlight w:val="yellow"/>
        </w:rPr>
        <w:t>to reduce existential risk</w:t>
      </w:r>
      <w:r w:rsidRPr="008826E4">
        <w:rPr>
          <w:rFonts w:asciiTheme="minorHAnsi" w:hAnsiTheme="minorHAnsi" w:cstheme="minorHAnsi"/>
          <w:sz w:val="16"/>
        </w:rPr>
        <w:t xml:space="preserve">. Perhaps most disturbingly still, </w:t>
      </w:r>
      <w:r w:rsidRPr="008826E4">
        <w:rPr>
          <w:rStyle w:val="StyleUnderline"/>
          <w:rFonts w:asciiTheme="minorHAnsi" w:hAnsiTheme="minorHAnsi" w:cstheme="minorHAnsi"/>
          <w:highlight w:val="yellow"/>
        </w:rPr>
        <w:t xml:space="preserve">even if we are only 1% sure that the well-being of </w:t>
      </w:r>
      <w:r w:rsidRPr="008826E4">
        <w:rPr>
          <w:rStyle w:val="StyleUnderline"/>
          <w:rFonts w:asciiTheme="minorHAnsi" w:hAnsiTheme="minorHAnsi" w:cstheme="minorHAnsi"/>
        </w:rPr>
        <w:t xml:space="preserve">possible </w:t>
      </w:r>
      <w:r w:rsidRPr="008826E4">
        <w:rPr>
          <w:rStyle w:val="StyleUnderline"/>
          <w:rFonts w:asciiTheme="minorHAnsi" w:hAnsiTheme="minorHAnsi" w:cstheme="minorHAnsi"/>
          <w:highlight w:val="yellow"/>
        </w:rPr>
        <w:t>future people matters</w:t>
      </w:r>
      <w:r w:rsidRPr="008826E4">
        <w:rPr>
          <w:rFonts w:asciiTheme="minorHAnsi" w:hAnsiTheme="minorHAnsi" w:cstheme="minorHAnsi"/>
          <w:sz w:val="16"/>
        </w:rPr>
        <w:t xml:space="preserve">, it is at least arguable that, from the standpoint of moral uncertainty, </w:t>
      </w:r>
      <w:r w:rsidRPr="008826E4">
        <w:rPr>
          <w:rStyle w:val="Emphasis"/>
          <w:rFonts w:asciiTheme="minorHAnsi" w:hAnsiTheme="minorHAnsi" w:cstheme="minorHAnsi"/>
        </w:rPr>
        <w:t>reducing existential risk is the most important thing in the world</w:t>
      </w:r>
      <w:r w:rsidRPr="008826E4">
        <w:rPr>
          <w:rFonts w:asciiTheme="minorHAnsi" w:hAnsiTheme="minorHAnsi" w:cstheme="minorHAnsi"/>
          <w:sz w:val="16"/>
        </w:rPr>
        <w:t xml:space="preserve">. Again, this is largely </w:t>
      </w:r>
      <w:r w:rsidRPr="008826E4">
        <w:rPr>
          <w:rStyle w:val="StyleUnderline"/>
          <w:rFonts w:asciiTheme="minorHAnsi" w:hAnsiTheme="minorHAnsi" w:cstheme="minorHAnsi"/>
        </w:rPr>
        <w:t>for the reason that there are so many people who could exist in the future –</w:t>
      </w:r>
      <w:r w:rsidRPr="008826E4">
        <w:rPr>
          <w:rFonts w:asciiTheme="minorHAnsi" w:hAnsiTheme="minorHAnsi" w:cstheme="minorHAnsi"/>
          <w:sz w:val="16"/>
        </w:rPr>
        <w:t xml:space="preserve"> there are trillions upon trillions… upon trillions. (For more on this and other related issues, see this excellent dissertation</w:t>
      </w:r>
      <w:r w:rsidRPr="008826E4">
        <w:rPr>
          <w:rStyle w:val="StyleUnderline"/>
          <w:rFonts w:asciiTheme="minorHAnsi" w:hAnsiTheme="minorHAnsi" w:cstheme="minorHAnsi"/>
        </w:rPr>
        <w:t>). Of course, it is uncertain whether these untold trillions would, in general, have good lives</w:t>
      </w:r>
      <w:r w:rsidRPr="008826E4">
        <w:rPr>
          <w:rFonts w:asciiTheme="minorHAnsi" w:hAnsiTheme="minorHAnsi" w:cstheme="minorHAnsi"/>
          <w:sz w:val="16"/>
        </w:rPr>
        <w:t>. It’s possible they’ll be miserable</w:t>
      </w:r>
      <w:r w:rsidRPr="008826E4">
        <w:rPr>
          <w:rStyle w:val="StyleUnderline"/>
          <w:rFonts w:asciiTheme="minorHAnsi" w:hAnsiTheme="minorHAnsi" w:cstheme="minorHAnsi"/>
        </w:rPr>
        <w:t>. It is enough</w:t>
      </w:r>
      <w:r w:rsidRPr="008826E4">
        <w:rPr>
          <w:rFonts w:asciiTheme="minorHAnsi" w:hAnsiTheme="minorHAnsi" w:cstheme="minorHAnsi"/>
          <w:sz w:val="16"/>
        </w:rPr>
        <w:t xml:space="preserve"> for my claim </w:t>
      </w:r>
      <w:r w:rsidRPr="008826E4">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826E4">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826E4">
        <w:rPr>
          <w:rStyle w:val="StyleUnderline"/>
          <w:rFonts w:asciiTheme="minorHAnsi" w:hAnsiTheme="minorHAnsi" w:cstheme="minorHAnsi"/>
        </w:rPr>
        <w:t>even if things did not go well for our ancestors, I am optimistic that they will overall go fantastically well for our descendants, if we allow them to</w:t>
      </w:r>
      <w:r w:rsidRPr="008826E4">
        <w:rPr>
          <w:rFonts w:asciiTheme="minorHAnsi" w:hAnsiTheme="minorHAnsi" w:cstheme="minorHAnsi"/>
          <w:sz w:val="16"/>
        </w:rPr>
        <w:t xml:space="preserve">. I suspect that </w:t>
      </w:r>
      <w:r w:rsidRPr="008826E4">
        <w:rPr>
          <w:rStyle w:val="StyleUnderline"/>
          <w:rFonts w:asciiTheme="minorHAnsi" w:hAnsiTheme="minorHAnsi" w:cstheme="minorHAnsi"/>
        </w:rPr>
        <w:t>most of us alive today</w:t>
      </w:r>
      <w:r w:rsidRPr="008826E4">
        <w:rPr>
          <w:rFonts w:asciiTheme="minorHAnsi" w:hAnsiTheme="minorHAnsi" w:cstheme="minorHAnsi"/>
          <w:sz w:val="16"/>
        </w:rPr>
        <w:t xml:space="preserve"> – at least those of us not suffering from extreme illness or poverty – </w:t>
      </w:r>
      <w:r w:rsidRPr="008826E4">
        <w:rPr>
          <w:rStyle w:val="StyleUnderline"/>
          <w:rFonts w:asciiTheme="minorHAnsi" w:hAnsiTheme="minorHAnsi" w:cstheme="minorHAnsi"/>
        </w:rPr>
        <w:t>have lives that are well worth living, and that things will continue to improve</w:t>
      </w:r>
      <w:r w:rsidRPr="008826E4">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ACA2B6F" w14:textId="33940751" w:rsidR="00C92678" w:rsidRPr="008826E4" w:rsidRDefault="00C92678" w:rsidP="00C92678">
      <w:pPr>
        <w:pStyle w:val="Heading4"/>
        <w:spacing w:line="240" w:lineRule="auto"/>
        <w:rPr>
          <w:rFonts w:asciiTheme="minorHAnsi" w:hAnsiTheme="minorHAnsi" w:cstheme="minorHAnsi"/>
        </w:rPr>
      </w:pPr>
      <w:r>
        <w:rPr>
          <w:rFonts w:asciiTheme="minorHAnsi" w:hAnsiTheme="minorHAnsi" w:cstheme="minorHAnsi"/>
        </w:rPr>
        <w:t xml:space="preserve">2 - </w:t>
      </w:r>
      <w:r w:rsidRPr="008826E4">
        <w:rPr>
          <w:rFonts w:asciiTheme="minorHAnsi" w:hAnsiTheme="minorHAnsi" w:cstheme="minorHAnsi"/>
        </w:rPr>
        <w:t xml:space="preserve">util – it’s impartial, specific to public actors, and resolves infinite regress which explains all value. </w:t>
      </w:r>
    </w:p>
    <w:p w14:paraId="38F139BC" w14:textId="77777777" w:rsidR="00C92678" w:rsidRPr="008826E4" w:rsidRDefault="00C92678" w:rsidP="00C92678">
      <w:pPr>
        <w:spacing w:line="240" w:lineRule="auto"/>
        <w:rPr>
          <w:rFonts w:asciiTheme="minorHAnsi" w:hAnsiTheme="minorHAnsi" w:cstheme="minorHAnsi"/>
        </w:rPr>
      </w:pPr>
      <w:r w:rsidRPr="008826E4">
        <w:rPr>
          <w:rStyle w:val="Style13ptBold"/>
          <w:rFonts w:asciiTheme="minorHAnsi" w:hAnsiTheme="minorHAnsi" w:cstheme="minorHAnsi"/>
        </w:rPr>
        <w:t xml:space="preserve">Greene 15 </w:t>
      </w:r>
      <w:r w:rsidRPr="008826E4">
        <w:rPr>
          <w:rFonts w:asciiTheme="minorHAnsi" w:hAnsiTheme="minorHAnsi" w:cstheme="minorHAnsi"/>
        </w:rPr>
        <w:t>—</w:t>
      </w:r>
      <w:r w:rsidRPr="008826E4">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8826E4">
          <w:rPr>
            <w:rStyle w:val="Hyperlink"/>
            <w:rFonts w:asciiTheme="minorHAnsi" w:hAnsiTheme="minorHAnsi" w:cstheme="minorHAnsi"/>
            <w:sz w:val="12"/>
            <w:szCs w:val="12"/>
          </w:rPr>
          <w:t>https://www.econtalk.org/joshua-greene-on-moral-tribes-moral-dilemmas-and-utilitarianism/#audio-highlights</w:t>
        </w:r>
      </w:hyperlink>
      <w:r w:rsidRPr="008826E4">
        <w:rPr>
          <w:rFonts w:asciiTheme="minorHAnsi" w:hAnsiTheme="minorHAnsi" w:cstheme="minorHAnsi"/>
          <w:sz w:val="12"/>
          <w:szCs w:val="12"/>
        </w:rPr>
        <w:t>, accessed 5-17-20, HKR-AM) **NB: Guest = Greene, and only his lines are highlighted/underlined</w:t>
      </w:r>
    </w:p>
    <w:p w14:paraId="1940B73E" w14:textId="77777777" w:rsidR="00C92678" w:rsidRPr="008826E4" w:rsidRDefault="00C92678" w:rsidP="00C92678">
      <w:pPr>
        <w:spacing w:line="240" w:lineRule="auto"/>
        <w:rPr>
          <w:rStyle w:val="StyleUnderline"/>
          <w:rFonts w:asciiTheme="minorHAnsi" w:hAnsiTheme="minorHAnsi" w:cstheme="minorHAnsi"/>
        </w:rPr>
      </w:pPr>
      <w:r w:rsidRPr="008826E4">
        <w:rPr>
          <w:rFonts w:asciiTheme="minorHAnsi" w:hAnsiTheme="minorHAnsi" w:cstheme="minorHAnsi"/>
          <w:sz w:val="14"/>
        </w:rPr>
        <w:t xml:space="preserve">Guest: Okay. So, I think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 xml:space="preserve">itarianism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very much </w:t>
      </w:r>
      <w:r w:rsidRPr="008826E4">
        <w:rPr>
          <w:rStyle w:val="StyleUnderline"/>
          <w:rFonts w:asciiTheme="minorHAnsi" w:hAnsiTheme="minorHAnsi" w:cstheme="minorHAnsi"/>
          <w:highlight w:val="yellow"/>
        </w:rPr>
        <w:t>misunderstood</w:t>
      </w:r>
      <w:r w:rsidRPr="008826E4">
        <w:rPr>
          <w:rFonts w:asciiTheme="minorHAnsi" w:hAnsiTheme="minorHAnsi" w:cstheme="minorHAnsi"/>
          <w:sz w:val="14"/>
        </w:rPr>
        <w:t xml:space="preserve">. And this is part of the reason why we shouldn't even call it utilitarianism at all. </w:t>
      </w:r>
      <w:r w:rsidRPr="008826E4">
        <w:rPr>
          <w:rStyle w:val="StyleUnderline"/>
          <w:rFonts w:asciiTheme="minorHAnsi" w:hAnsiTheme="minorHAnsi" w:cstheme="minorHAnsi"/>
        </w:rPr>
        <w:t>We should call it what I call 'deep pragmatism'</w:t>
      </w:r>
      <w:r w:rsidRPr="008826E4">
        <w:rPr>
          <w:rFonts w:asciiTheme="minorHAnsi" w:hAnsiTheme="minorHAnsi" w:cstheme="minorHAnsi"/>
          <w:sz w:val="14"/>
        </w:rPr>
        <w:t xml:space="preserve">, which I think better captures what I think utilitarianism is really like, if you really apply it in real life, in light of an understanding of human nature. </w:t>
      </w:r>
      <w:proofErr w:type="gramStart"/>
      <w:r w:rsidRPr="008826E4">
        <w:rPr>
          <w:rFonts w:asciiTheme="minorHAnsi" w:hAnsiTheme="minorHAnsi" w:cstheme="minorHAnsi"/>
          <w:sz w:val="14"/>
        </w:rPr>
        <w:t>But,</w:t>
      </w:r>
      <w:proofErr w:type="gramEnd"/>
      <w:r w:rsidRPr="008826E4">
        <w:rPr>
          <w:rFonts w:asciiTheme="minorHAnsi" w:hAnsiTheme="minorHAnsi" w:cstheme="minorHAnsi"/>
          <w:sz w:val="14"/>
        </w:rPr>
        <w:t xml:space="preserve"> we can come back to that. The idea, </w:t>
      </w:r>
      <w:r w:rsidRPr="008826E4">
        <w:rPr>
          <w:rStyle w:val="StyleUnderline"/>
          <w:rFonts w:asciiTheme="minorHAnsi" w:hAnsiTheme="minorHAnsi" w:cstheme="minorHAnsi"/>
        </w:rPr>
        <w:t>going back to the tragedy of common-sense morality is you've got all these different tribes with all of these different values based on their different ways of life. What can they do to get along</w:t>
      </w:r>
      <w:r w:rsidRPr="008826E4">
        <w:rPr>
          <w:rFonts w:asciiTheme="minorHAnsi" w:hAnsiTheme="minorHAnsi" w:cstheme="minorHAnsi"/>
          <w:sz w:val="14"/>
        </w:rPr>
        <w:t xml:space="preserve">? And I think that the best answer that we have is--well, let's back up. </w:t>
      </w:r>
      <w:r w:rsidRPr="008826E4">
        <w:rPr>
          <w:rStyle w:val="StyleUnderline"/>
          <w:rFonts w:asciiTheme="minorHAnsi" w:hAnsiTheme="minorHAnsi" w:cstheme="minorHAnsi"/>
        </w:rPr>
        <w:t xml:space="preserve">In order </w:t>
      </w:r>
      <w:r w:rsidRPr="008826E4">
        <w:rPr>
          <w:rStyle w:val="StyleUnderline"/>
          <w:rFonts w:asciiTheme="minorHAnsi" w:hAnsiTheme="minorHAnsi" w:cstheme="minorHAnsi"/>
          <w:highlight w:val="yellow"/>
        </w:rPr>
        <w:t>to resolve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any</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tradeoff</w:t>
      </w:r>
      <w:r w:rsidRPr="008826E4">
        <w:rPr>
          <w:rStyle w:val="StyleUnderline"/>
          <w:rFonts w:asciiTheme="minorHAnsi" w:hAnsiTheme="minorHAnsi" w:cstheme="minorHAnsi"/>
        </w:rPr>
        <w:t xml:space="preserve">, you have to </w:t>
      </w:r>
      <w:r w:rsidRPr="008826E4">
        <w:rPr>
          <w:rStyle w:val="StyleUnderline"/>
          <w:rFonts w:asciiTheme="minorHAnsi" w:hAnsiTheme="minorHAnsi" w:cstheme="minorHAnsi"/>
          <w:highlight w:val="yellow"/>
        </w:rPr>
        <w:t>have</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some</w:t>
      </w:r>
      <w:r w:rsidRPr="008826E4">
        <w:rPr>
          <w:rStyle w:val="StyleUnderline"/>
          <w:rFonts w:asciiTheme="minorHAnsi" w:hAnsiTheme="minorHAnsi" w:cstheme="minorHAnsi"/>
        </w:rPr>
        <w:t xml:space="preserve"> kind of </w:t>
      </w:r>
      <w:r w:rsidRPr="008826E4">
        <w:rPr>
          <w:rStyle w:val="StyleUnderline"/>
          <w:rFonts w:asciiTheme="minorHAnsi" w:hAnsiTheme="minorHAnsi" w:cstheme="minorHAnsi"/>
          <w:highlight w:val="yellow"/>
        </w:rPr>
        <w:t>common metric.</w:t>
      </w:r>
      <w:r w:rsidRPr="008826E4">
        <w:rPr>
          <w:rStyle w:val="StyleUnderline"/>
          <w:rFonts w:asciiTheme="minorHAnsi" w:hAnsiTheme="minorHAnsi" w:cstheme="minorHAnsi"/>
        </w:rPr>
        <w:t xml:space="preserve"> You have to have some kind of common currency. And I think that what utilitarianism, whether it's the moral truth or not, is </w:t>
      </w:r>
      <w:r w:rsidRPr="008826E4">
        <w:rPr>
          <w:rStyle w:val="StyleUnderline"/>
          <w:rFonts w:asciiTheme="minorHAnsi" w:hAnsiTheme="minorHAnsi" w:cstheme="minorHAnsi"/>
          <w:bCs/>
        </w:rPr>
        <w:t>provide</w:t>
      </w:r>
      <w:r w:rsidRPr="008826E4">
        <w:rPr>
          <w:rStyle w:val="StyleUnderline"/>
          <w:rFonts w:asciiTheme="minorHAnsi" w:hAnsiTheme="minorHAnsi" w:cstheme="minorHAnsi"/>
        </w:rPr>
        <w:t xml:space="preserve"> a kind of </w:t>
      </w:r>
      <w:r w:rsidRPr="008826E4">
        <w:rPr>
          <w:rStyle w:val="StyleUnderline"/>
          <w:rFonts w:asciiTheme="minorHAnsi" w:hAnsiTheme="minorHAnsi" w:cstheme="minorHAnsi"/>
          <w:bCs/>
        </w:rPr>
        <w:t>common currency</w:t>
      </w:r>
      <w:r w:rsidRPr="008826E4">
        <w:rPr>
          <w:rFonts w:asciiTheme="minorHAnsi" w:hAnsiTheme="minorHAnsi" w:cstheme="minorHAnsi"/>
          <w:sz w:val="14"/>
        </w:rPr>
        <w:t xml:space="preserve">. So, </w:t>
      </w:r>
      <w:r w:rsidRPr="008826E4">
        <w:rPr>
          <w:rStyle w:val="StyleUnderline"/>
          <w:rFonts w:asciiTheme="minorHAnsi" w:hAnsiTheme="minorHAnsi" w:cstheme="minorHAnsi"/>
        </w:rPr>
        <w:t xml:space="preserve">what is </w:t>
      </w:r>
      <w:r w:rsidRPr="008826E4">
        <w:rPr>
          <w:rStyle w:val="StyleUnderline"/>
          <w:rFonts w:asciiTheme="minorHAnsi" w:hAnsiTheme="minorHAnsi" w:cstheme="minorHAnsi"/>
          <w:highlight w:val="yellow"/>
        </w:rPr>
        <w:t>util</w:t>
      </w:r>
      <w:r w:rsidRPr="008826E4">
        <w:rPr>
          <w:rStyle w:val="StyleUnderline"/>
          <w:rFonts w:asciiTheme="minorHAnsi" w:hAnsiTheme="minorHAnsi" w:cstheme="minorHAnsi"/>
        </w:rPr>
        <w:t>itarianism?</w:t>
      </w:r>
      <w:r w:rsidRPr="008826E4">
        <w:rPr>
          <w:rFonts w:asciiTheme="minorHAnsi" w:hAnsiTheme="minorHAnsi" w:cstheme="minorHAnsi"/>
          <w:sz w:val="14"/>
        </w:rPr>
        <w:t xml:space="preserve"> It's basically the idea that--</w:t>
      </w:r>
      <w:r w:rsidRPr="008826E4">
        <w:rPr>
          <w:rStyle w:val="StyleUnderline"/>
          <w:rFonts w:asciiTheme="minorHAnsi" w:hAnsiTheme="minorHAnsi" w:cstheme="minorHAnsi"/>
        </w:rPr>
        <w:t xml:space="preserve">it's really </w:t>
      </w:r>
      <w:r w:rsidRPr="008826E4">
        <w:rPr>
          <w:rStyle w:val="StyleUnderline"/>
          <w:rFonts w:asciiTheme="minorHAnsi" w:hAnsiTheme="minorHAnsi" w:cstheme="minorHAnsi"/>
          <w:highlight w:val="yellow"/>
        </w:rPr>
        <w:t>two ideas</w:t>
      </w:r>
      <w:r w:rsidRPr="008826E4">
        <w:rPr>
          <w:rStyle w:val="StyleUnderline"/>
          <w:rFonts w:asciiTheme="minorHAnsi" w:hAnsiTheme="minorHAnsi" w:cstheme="minorHAnsi"/>
        </w:rPr>
        <w:t xml:space="preserve"> put together. </w:t>
      </w:r>
      <w:r w:rsidRPr="008826E4">
        <w:rPr>
          <w:rStyle w:val="StyleUnderline"/>
          <w:rFonts w:asciiTheme="minorHAnsi" w:hAnsiTheme="minorHAnsi" w:cstheme="minorHAnsi"/>
          <w:highlight w:val="yellow"/>
        </w:rPr>
        <w:t>One is</w:t>
      </w:r>
      <w:r w:rsidRPr="008826E4">
        <w:rPr>
          <w:rStyle w:val="StyleUnderline"/>
          <w:rFonts w:asciiTheme="minorHAnsi" w:hAnsiTheme="minorHAnsi" w:cstheme="minorHAnsi"/>
        </w:rPr>
        <w:t xml:space="preserve"> the idea of </w:t>
      </w:r>
      <w:r w:rsidRPr="008826E4">
        <w:rPr>
          <w:rStyle w:val="StyleUnderline"/>
          <w:rFonts w:asciiTheme="minorHAnsi" w:hAnsiTheme="minorHAnsi" w:cstheme="minorHAnsi"/>
          <w:highlight w:val="yellow"/>
        </w:rPr>
        <w:t>impartiality</w:t>
      </w:r>
      <w:r w:rsidRPr="008826E4">
        <w:rPr>
          <w:rFonts w:asciiTheme="minorHAnsi" w:hAnsiTheme="minorHAnsi" w:cstheme="minorHAnsi"/>
          <w:sz w:val="14"/>
        </w:rPr>
        <w:t>. That is</w:t>
      </w:r>
      <w:r w:rsidRPr="008826E4">
        <w:rPr>
          <w:rStyle w:val="StyleUnderline"/>
          <w:rFonts w:asciiTheme="minorHAnsi" w:hAnsiTheme="minorHAnsi" w:cstheme="minorHAnsi"/>
        </w:rPr>
        <w:t xml:space="preserve">, at least </w:t>
      </w:r>
      <w:r w:rsidRPr="008826E4">
        <w:rPr>
          <w:rStyle w:val="StyleUnderline"/>
          <w:rFonts w:asciiTheme="minorHAnsi" w:hAnsiTheme="minorHAnsi" w:cstheme="minorHAnsi"/>
          <w:bCs/>
          <w:highlight w:val="yellow"/>
        </w:rPr>
        <w:t>as social decision makers</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we should regard</w:t>
      </w:r>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everybody's interests as</w:t>
      </w:r>
      <w:r w:rsidRPr="008826E4">
        <w:rPr>
          <w:rStyle w:val="StyleUnderline"/>
          <w:rFonts w:asciiTheme="minorHAnsi" w:hAnsiTheme="minorHAnsi" w:cstheme="minorHAnsi"/>
        </w:rPr>
        <w:t xml:space="preserve"> of </w:t>
      </w:r>
      <w:r w:rsidRPr="008826E4">
        <w:rPr>
          <w:rStyle w:val="StyleUnderline"/>
          <w:rFonts w:asciiTheme="minorHAnsi" w:hAnsiTheme="minorHAnsi" w:cstheme="minorHAnsi"/>
          <w:highlight w:val="yellow"/>
        </w:rPr>
        <w:t>equal</w:t>
      </w:r>
      <w:r w:rsidRPr="008826E4">
        <w:rPr>
          <w:rStyle w:val="StyleUnderline"/>
          <w:rFonts w:asciiTheme="minorHAnsi" w:hAnsiTheme="minorHAnsi" w:cstheme="minorHAnsi"/>
        </w:rPr>
        <w:t xml:space="preserve"> worth. Everybody counts the same.</w:t>
      </w:r>
      <w:r w:rsidRPr="008826E4">
        <w:rPr>
          <w:rFonts w:asciiTheme="minorHAnsi" w:hAnsiTheme="minorHAnsi" w:cstheme="minorHAnsi"/>
          <w:sz w:val="14"/>
        </w:rPr>
        <w:t xml:space="preserve"> And then you might say, 'Well, but okay, </w:t>
      </w:r>
      <w:r w:rsidRPr="008826E4">
        <w:rPr>
          <w:rStyle w:val="StyleUnderline"/>
          <w:rFonts w:asciiTheme="minorHAnsi" w:hAnsiTheme="minorHAnsi" w:cstheme="minorHAnsi"/>
        </w:rPr>
        <w:t xml:space="preserve">what does it mean to count everybody the same? </w:t>
      </w:r>
      <w:r w:rsidRPr="008826E4">
        <w:rPr>
          <w:rStyle w:val="StyleUnderline"/>
          <w:rFonts w:asciiTheme="minorHAnsi" w:hAnsiTheme="minorHAnsi" w:cstheme="minorHAnsi"/>
          <w:highlight w:val="yellow"/>
        </w:rPr>
        <w:t>What</w:t>
      </w:r>
      <w:r w:rsidRPr="008826E4">
        <w:rPr>
          <w:rStyle w:val="StyleUnderline"/>
          <w:rFonts w:asciiTheme="minorHAnsi" w:hAnsiTheme="minorHAnsi" w:cstheme="minorHAnsi"/>
        </w:rPr>
        <w:t xml:space="preserve"> is it that really </w:t>
      </w:r>
      <w:r w:rsidRPr="008826E4">
        <w:rPr>
          <w:rStyle w:val="StyleUnderline"/>
          <w:rFonts w:asciiTheme="minorHAnsi" w:hAnsiTheme="minorHAnsi" w:cstheme="minorHAnsi"/>
          <w:highlight w:val="yellow"/>
        </w:rPr>
        <w:t>matters</w:t>
      </w:r>
      <w:r w:rsidRPr="008826E4">
        <w:rPr>
          <w:rStyle w:val="StyleUnderline"/>
          <w:rFonts w:asciiTheme="minorHAnsi" w:hAnsiTheme="minorHAnsi" w:cstheme="minorHAnsi"/>
        </w:rPr>
        <w:t xml:space="preserve"> for you and for me and </w:t>
      </w:r>
      <w:r w:rsidRPr="008826E4">
        <w:rPr>
          <w:rStyle w:val="StyleUnderline"/>
          <w:rFonts w:asciiTheme="minorHAnsi" w:hAnsiTheme="minorHAnsi" w:cstheme="minorHAnsi"/>
          <w:highlight w:val="yellow"/>
        </w:rPr>
        <w:t>for everybody</w:t>
      </w:r>
      <w:r w:rsidRPr="008826E4">
        <w:rPr>
          <w:rStyle w:val="StyleUnderline"/>
          <w:rFonts w:asciiTheme="minorHAnsi" w:hAnsiTheme="minorHAnsi" w:cstheme="minorHAnsi"/>
        </w:rPr>
        <w:t xml:space="preserve"> else?' And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there </w:t>
      </w:r>
      <w:r w:rsidRPr="008826E4">
        <w:rPr>
          <w:rStyle w:val="StyleUnderline"/>
          <w:rFonts w:asciiTheme="minorHAnsi" w:hAnsiTheme="minorHAnsi" w:cstheme="minorHAnsi"/>
          <w:highlight w:val="yellow"/>
        </w:rPr>
        <w:t>the</w:t>
      </w:r>
      <w:r w:rsidRPr="008826E4">
        <w:rPr>
          <w:rStyle w:val="StyleUnderline"/>
          <w:rFonts w:asciiTheme="minorHAnsi" w:hAnsiTheme="minorHAnsi" w:cstheme="minorHAnsi"/>
        </w:rPr>
        <w:t xml:space="preserve"> utilitarian's </w:t>
      </w:r>
      <w:r w:rsidRPr="008826E4">
        <w:rPr>
          <w:rStyle w:val="StyleUnderline"/>
          <w:rFonts w:asciiTheme="minorHAnsi" w:hAnsiTheme="minorHAnsi" w:cstheme="minorHAnsi"/>
          <w:highlight w:val="yellow"/>
        </w:rPr>
        <w:t>answer is</w:t>
      </w:r>
      <w:r w:rsidRPr="008826E4">
        <w:rPr>
          <w:rStyle w:val="StyleUnderline"/>
          <w:rFonts w:asciiTheme="minorHAnsi" w:hAnsiTheme="minorHAnsi" w:cstheme="minorHAnsi"/>
        </w:rPr>
        <w:t xml:space="preserve"> what</w:t>
      </w:r>
      <w:r w:rsidRPr="008826E4">
        <w:rPr>
          <w:rFonts w:asciiTheme="minorHAnsi" w:hAnsiTheme="minorHAnsi" w:cstheme="minorHAnsi"/>
          <w:sz w:val="14"/>
        </w:rPr>
        <w:t xml:space="preserve"> </w:t>
      </w:r>
      <w:r w:rsidRPr="008826E4">
        <w:rPr>
          <w:rStyle w:val="StyleUnderline"/>
          <w:rFonts w:asciiTheme="minorHAnsi" w:hAnsiTheme="minorHAnsi" w:cstheme="minorHAnsi"/>
        </w:rPr>
        <w:t>is sometimes called</w:t>
      </w:r>
      <w:r w:rsidRPr="008826E4">
        <w:rPr>
          <w:rFonts w:asciiTheme="minorHAnsi" w:hAnsiTheme="minorHAnsi" w:cstheme="minorHAnsi"/>
          <w:sz w:val="14"/>
        </w:rPr>
        <w:t xml:space="preserve">, somewhat accurately and somewhat misleadingly, </w:t>
      </w:r>
      <w:r w:rsidRPr="008826E4">
        <w:rPr>
          <w:rStyle w:val="StyleUnderline"/>
          <w:rFonts w:asciiTheme="minorHAnsi" w:hAnsiTheme="minorHAnsi" w:cstheme="minorHAnsi"/>
          <w:highlight w:val="yellow"/>
        </w:rPr>
        <w:t>happiness</w:t>
      </w:r>
      <w:r w:rsidRPr="008826E4">
        <w:rPr>
          <w:rFonts w:asciiTheme="minorHAnsi" w:hAnsiTheme="minorHAnsi" w:cstheme="minorHAnsi"/>
          <w:sz w:val="14"/>
        </w:rPr>
        <w:t xml:space="preserve">. But </w:t>
      </w:r>
      <w:r w:rsidRPr="008826E4">
        <w:rPr>
          <w:rStyle w:val="StyleUnderline"/>
          <w:rFonts w:asciiTheme="minorHAnsi" w:hAnsiTheme="minorHAnsi" w:cstheme="minorHAnsi"/>
        </w:rPr>
        <w:t>it's not really happiness in the sense of cherries on sundaes, things that make you smile. It's really the quality of conscious experience.</w:t>
      </w:r>
      <w:r w:rsidRPr="008826E4">
        <w:rPr>
          <w:rFonts w:asciiTheme="minorHAnsi" w:hAnsiTheme="minorHAnsi" w:cstheme="minorHAnsi"/>
          <w:sz w:val="14"/>
        </w:rPr>
        <w:t xml:space="preserve"> So, the idea is that </w:t>
      </w:r>
      <w:r w:rsidRPr="008826E4">
        <w:rPr>
          <w:rStyle w:val="StyleUnderline"/>
          <w:rFonts w:asciiTheme="minorHAnsi" w:hAnsiTheme="minorHAnsi" w:cstheme="minorHAnsi"/>
          <w:highlight w:val="yellow"/>
        </w:rPr>
        <w:t>if you start with anything</w:t>
      </w:r>
      <w:r w:rsidRPr="008826E4">
        <w:rPr>
          <w:rStyle w:val="StyleUnderline"/>
          <w:rFonts w:asciiTheme="minorHAnsi" w:hAnsiTheme="minorHAnsi" w:cstheme="minorHAnsi"/>
        </w:rPr>
        <w:t xml:space="preserve"> that you value, </w:t>
      </w:r>
      <w:r w:rsidRPr="008826E4">
        <w:rPr>
          <w:rStyle w:val="StyleUnderline"/>
          <w:rFonts w:asciiTheme="minorHAnsi" w:hAnsiTheme="minorHAnsi" w:cstheme="minorHAnsi"/>
          <w:highlight w:val="yellow"/>
        </w:rPr>
        <w:t>and say, 'Why do you care</w:t>
      </w:r>
      <w:r w:rsidRPr="008826E4">
        <w:rPr>
          <w:rStyle w:val="StyleUnderline"/>
          <w:rFonts w:asciiTheme="minorHAnsi" w:hAnsiTheme="minorHAnsi" w:cstheme="minorHAnsi"/>
        </w:rPr>
        <w:t xml:space="preserve"> about that?' and keep asking</w:t>
      </w:r>
      <w:r w:rsidRPr="008826E4">
        <w:rPr>
          <w:rFonts w:asciiTheme="minorHAnsi" w:hAnsiTheme="minorHAnsi" w:cstheme="minorHAnsi"/>
          <w:sz w:val="14"/>
        </w:rPr>
        <w:t xml:space="preserve">, 'Why do you care about that?' or 'Why do you care about that?' </w:t>
      </w:r>
      <w:r w:rsidRPr="008826E4">
        <w:rPr>
          <w:rStyle w:val="StyleUnderline"/>
          <w:rFonts w:asciiTheme="minorHAnsi" w:hAnsiTheme="minorHAnsi" w:cstheme="minorHAnsi"/>
          <w:highlight w:val="yellow"/>
        </w:rPr>
        <w:t>you ultimately come down to the quality of</w:t>
      </w:r>
      <w:r w:rsidRPr="008826E4">
        <w:rPr>
          <w:rStyle w:val="StyleUnderline"/>
          <w:rFonts w:asciiTheme="minorHAnsi" w:hAnsiTheme="minorHAnsi" w:cstheme="minorHAnsi"/>
        </w:rPr>
        <w:t xml:space="preserve"> someone's </w:t>
      </w:r>
      <w:r w:rsidRPr="008826E4">
        <w:rPr>
          <w:rStyle w:val="StyleUnderline"/>
          <w:rFonts w:asciiTheme="minorHAnsi" w:hAnsiTheme="minorHAnsi" w:cstheme="minorHAnsi"/>
          <w:highlight w:val="yellow"/>
        </w:rPr>
        <w:t>conscious experience</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826E4">
        <w:rPr>
          <w:rFonts w:asciiTheme="minorHAnsi" w:hAnsiTheme="minorHAnsi" w:cstheme="minorHAnsi"/>
          <w:sz w:val="14"/>
        </w:rPr>
        <w:t xml:space="preserve"> </w:t>
      </w:r>
      <w:r w:rsidRPr="008826E4">
        <w:rPr>
          <w:rStyle w:val="StyleUnderline"/>
          <w:rFonts w:asciiTheme="minorHAnsi" w:hAnsiTheme="minorHAnsi" w:cstheme="minorHAnsi"/>
        </w:rPr>
        <w:t>At some point if you keep asking why, why, why, it's going to come down to the conscious experience--in Bentham's terms</w:t>
      </w:r>
      <w:r w:rsidRPr="008826E4">
        <w:rPr>
          <w:rFonts w:asciiTheme="minorHAnsi" w:hAnsiTheme="minorHAnsi" w:cstheme="minorHAnsi"/>
          <w:sz w:val="14"/>
        </w:rPr>
        <w:t xml:space="preserve">, again somewhat misleading, </w:t>
      </w:r>
      <w:r w:rsidRPr="008826E4">
        <w:rPr>
          <w:rStyle w:val="StyleUnderline"/>
          <w:rFonts w:asciiTheme="minorHAnsi" w:hAnsiTheme="minorHAnsi" w:cstheme="minorHAnsi"/>
          <w:highlight w:val="yellow"/>
        </w:rPr>
        <w:t>the pleasure and pain</w:t>
      </w:r>
      <w:r w:rsidRPr="008826E4">
        <w:rPr>
          <w:rStyle w:val="StyleUnderline"/>
          <w:rFonts w:asciiTheme="minorHAnsi" w:hAnsiTheme="minorHAnsi" w:cstheme="minorHAnsi"/>
        </w:rPr>
        <w:t xml:space="preserve"> of either you or somebody else that you care about.</w:t>
      </w:r>
      <w:r w:rsidRPr="008826E4">
        <w:rPr>
          <w:rFonts w:asciiTheme="minorHAnsi" w:hAnsiTheme="minorHAnsi" w:cstheme="minorHAnsi"/>
          <w:sz w:val="14"/>
        </w:rPr>
        <w:t xml:space="preserve">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w:t>
      </w:r>
      <w:r w:rsidRPr="008826E4">
        <w:rPr>
          <w:rStyle w:val="StyleUnderline"/>
          <w:rFonts w:asciiTheme="minorHAnsi" w:hAnsiTheme="minorHAnsi" w:cstheme="minorHAnsi"/>
        </w:rPr>
        <w:t>the utilitarian idea is to say, Okay, we all have our pleasures and pains, and as a moral philosophy we should all count equally.</w:t>
      </w:r>
      <w:r w:rsidRPr="008826E4">
        <w:rPr>
          <w:rFonts w:asciiTheme="minorHAnsi" w:hAnsiTheme="minorHAnsi" w:cstheme="minorHAnsi"/>
          <w:sz w:val="14"/>
        </w:rPr>
        <w:t xml:space="preserve"> And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w:t>
      </w:r>
      <w:r w:rsidRPr="008826E4">
        <w:rPr>
          <w:rStyle w:val="StyleUnderline"/>
          <w:rFonts w:asciiTheme="minorHAnsi" w:hAnsiTheme="minorHAnsi" w:cstheme="minorHAnsi"/>
          <w:highlight w:val="yellow"/>
        </w:rPr>
        <w:t xml:space="preserve">a good standard for </w:t>
      </w:r>
      <w:r w:rsidRPr="008826E4">
        <w:rPr>
          <w:rStyle w:val="StyleUnderline"/>
          <w:rFonts w:asciiTheme="minorHAnsi" w:hAnsiTheme="minorHAnsi" w:cstheme="minorHAnsi"/>
          <w:bCs/>
          <w:highlight w:val="yellow"/>
        </w:rPr>
        <w:t>resolving</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public</w:t>
      </w:r>
      <w:r w:rsidRPr="008826E4">
        <w:rPr>
          <w:rStyle w:val="StyleUnderline"/>
          <w:rFonts w:asciiTheme="minorHAnsi" w:hAnsiTheme="minorHAnsi" w:cstheme="minorHAnsi"/>
          <w:highlight w:val="yellow"/>
        </w:rPr>
        <w:t xml:space="preserve"> </w:t>
      </w:r>
      <w:r w:rsidRPr="008826E4">
        <w:rPr>
          <w:rStyle w:val="StyleUnderline"/>
          <w:rFonts w:asciiTheme="minorHAnsi" w:hAnsiTheme="minorHAnsi" w:cstheme="minorHAnsi"/>
          <w:bCs/>
          <w:highlight w:val="yellow"/>
        </w:rPr>
        <w:t>disagreements</w:t>
      </w:r>
      <w:r w:rsidRPr="008826E4">
        <w:rPr>
          <w:rStyle w:val="StyleUnderline"/>
          <w:rFonts w:asciiTheme="minorHAnsi" w:hAnsiTheme="minorHAnsi" w:cstheme="minorHAnsi"/>
          <w:bCs/>
        </w:rPr>
        <w:t xml:space="preserve"> </w:t>
      </w:r>
      <w:r w:rsidRPr="008826E4">
        <w:rPr>
          <w:rStyle w:val="StyleUnderline"/>
          <w:rFonts w:asciiTheme="minorHAnsi" w:hAnsiTheme="minorHAnsi" w:cstheme="minorHAnsi"/>
          <w:highlight w:val="yellow"/>
        </w:rPr>
        <w:t>is</w:t>
      </w:r>
      <w:r w:rsidRPr="008826E4">
        <w:rPr>
          <w:rStyle w:val="StyleUnderline"/>
          <w:rFonts w:asciiTheme="minorHAnsi" w:hAnsiTheme="minorHAnsi" w:cstheme="minorHAnsi"/>
        </w:rPr>
        <w:t xml:space="preserve"> to say we should go with whatever option is going </w:t>
      </w:r>
      <w:r w:rsidRPr="008826E4">
        <w:rPr>
          <w:rStyle w:val="StyleUnderline"/>
          <w:rFonts w:asciiTheme="minorHAnsi" w:hAnsiTheme="minorHAnsi" w:cstheme="minorHAnsi"/>
          <w:highlight w:val="yellow"/>
        </w:rPr>
        <w:t>to produce the best overall experience</w:t>
      </w:r>
      <w:r w:rsidRPr="008826E4">
        <w:rPr>
          <w:rStyle w:val="StyleUnderline"/>
          <w:rFonts w:asciiTheme="minorHAnsi" w:hAnsiTheme="minorHAnsi" w:cstheme="minorHAnsi"/>
        </w:rPr>
        <w:t xml:space="preserve"> for the people who are affected</w:t>
      </w:r>
      <w:r w:rsidRPr="008826E4">
        <w:rPr>
          <w:rFonts w:asciiTheme="minorHAnsi" w:hAnsiTheme="minorHAnsi" w:cstheme="minorHAnsi"/>
          <w:sz w:val="14"/>
        </w:rPr>
        <w:t xml:space="preserve">. </w:t>
      </w:r>
      <w:r w:rsidRPr="008826E4">
        <w:rPr>
          <w:rStyle w:val="StyleUnderline"/>
          <w:rFonts w:asciiTheme="minorHAnsi" w:hAnsiTheme="minorHAnsi" w:cstheme="minorHAnsi"/>
        </w:rPr>
        <w:t xml:space="preserve">Which you can </w:t>
      </w:r>
      <w:r w:rsidRPr="008826E4">
        <w:rPr>
          <w:rStyle w:val="StyleUnderline"/>
          <w:rFonts w:asciiTheme="minorHAnsi" w:hAnsiTheme="minorHAnsi" w:cstheme="minorHAnsi"/>
          <w:highlight w:val="yellow"/>
        </w:rPr>
        <w:t>think</w:t>
      </w:r>
      <w:r w:rsidRPr="008826E4">
        <w:rPr>
          <w:rStyle w:val="StyleUnderline"/>
          <w:rFonts w:asciiTheme="minorHAnsi" w:hAnsiTheme="minorHAnsi" w:cstheme="minorHAnsi"/>
        </w:rPr>
        <w:t xml:space="preserve"> of as shorthand as </w:t>
      </w:r>
      <w:r w:rsidRPr="008826E4">
        <w:rPr>
          <w:rStyle w:val="StyleUnderline"/>
          <w:rFonts w:asciiTheme="minorHAnsi" w:hAnsiTheme="minorHAnsi" w:cstheme="minorHAnsi"/>
          <w:highlight w:val="yellow"/>
        </w:rPr>
        <w:t>maximizing happiness</w:t>
      </w:r>
      <w:r w:rsidRPr="008826E4">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826E4">
        <w:rPr>
          <w:rStyle w:val="StyleUnderline"/>
          <w:rFonts w:asciiTheme="minorHAnsi" w:hAnsiTheme="minorHAnsi" w:cstheme="minorHAnsi"/>
        </w:rPr>
        <w:t>one of the biggest criticisms</w:t>
      </w:r>
      <w:r w:rsidRPr="008826E4">
        <w:rPr>
          <w:rFonts w:asciiTheme="minorHAnsi" w:hAnsiTheme="minorHAnsi" w:cstheme="minorHAnsi"/>
          <w:sz w:val="14"/>
        </w:rPr>
        <w:t xml:space="preserve">--and now we're getting back to the Trolley cases, </w:t>
      </w:r>
      <w:r w:rsidRPr="008826E4">
        <w:rPr>
          <w:rStyle w:val="StyleUnderline"/>
          <w:rFonts w:asciiTheme="minorHAnsi" w:hAnsiTheme="minorHAnsi" w:cstheme="minorHAnsi"/>
        </w:rPr>
        <w:t>is that utilitarianism doesn't adequately account for people's rights.</w:t>
      </w:r>
      <w:r w:rsidRPr="008826E4">
        <w:rPr>
          <w:rFonts w:asciiTheme="minorHAnsi" w:hAnsiTheme="minorHAnsi" w:cstheme="minorHAnsi"/>
          <w:sz w:val="14"/>
        </w:rPr>
        <w:t xml:space="preserve"> So, take the footbridge case. It seems that it's wrong to push that guy off the footbridge. Even if you stipulate that you can save more people's lives. And </w:t>
      </w:r>
      <w:proofErr w:type="gramStart"/>
      <w:r w:rsidRPr="008826E4">
        <w:rPr>
          <w:rFonts w:asciiTheme="minorHAnsi" w:hAnsiTheme="minorHAnsi" w:cstheme="minorHAnsi"/>
          <w:sz w:val="14"/>
        </w:rPr>
        <w:t>so</w:t>
      </w:r>
      <w:proofErr w:type="gramEnd"/>
      <w:r w:rsidRPr="008826E4">
        <w:rPr>
          <w:rFonts w:asciiTheme="minorHAnsi" w:hAnsiTheme="minorHAnsi" w:cstheme="minorHAns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826E4">
        <w:rPr>
          <w:rStyle w:val="StyleUnderline"/>
          <w:rFonts w:asciiTheme="minorHAnsi" w:hAnsiTheme="minorHAnsi" w:cstheme="minorHAnsi"/>
        </w:rPr>
        <w:t>So</w:t>
      </w:r>
      <w:proofErr w:type="gramEnd"/>
      <w:r w:rsidRPr="008826E4">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actually part of my defense. </w:t>
      </w:r>
    </w:p>
    <w:p w14:paraId="4F359AA5" w14:textId="77777777" w:rsidR="00E42E4C" w:rsidRPr="00AB3F5F" w:rsidRDefault="00E42E4C" w:rsidP="00AB3F5F"/>
    <w:sectPr w:rsidR="00E42E4C" w:rsidRPr="00AB3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
    <w:panose1 w:val="0200050000000000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䁯"/>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5F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74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05F0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678"/>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C0388"/>
  <w14:defaultImageDpi w14:val="300"/>
  <w15:docId w15:val="{D3B760C9-66AB-ED41-9187-416477F7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05F0D"/>
    <w:pPr>
      <w:spacing w:after="160" w:line="259" w:lineRule="auto"/>
    </w:pPr>
    <w:rPr>
      <w:rFonts w:ascii="Calibri" w:hAnsi="Calibri" w:cs="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05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05F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05F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05F0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C9267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C9267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9267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9267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9267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05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F0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05F0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705F0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05F0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05F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05F0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05F0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05F0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05F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05F0D"/>
    <w:rPr>
      <w:color w:val="auto"/>
      <w:u w:val="none"/>
    </w:rPr>
  </w:style>
  <w:style w:type="paragraph" w:styleId="DocumentMap">
    <w:name w:val="Document Map"/>
    <w:basedOn w:val="Normal"/>
    <w:link w:val="DocumentMapChar"/>
    <w:uiPriority w:val="99"/>
    <w:unhideWhenUsed/>
    <w:rsid w:val="00705F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05F0D"/>
    <w:rPr>
      <w:rFonts w:ascii="Lucida Grande" w:hAnsi="Lucida Grande" w:cs="Lucida Grande"/>
    </w:rPr>
  </w:style>
  <w:style w:type="character" w:customStyle="1" w:styleId="Heading5Char">
    <w:name w:val="Heading 5 Char"/>
    <w:basedOn w:val="DefaultParagraphFont"/>
    <w:link w:val="Heading5"/>
    <w:rsid w:val="00C92678"/>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C92678"/>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C9267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C9267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C92678"/>
    <w:rPr>
      <w:rFonts w:ascii="Cambria" w:eastAsia="Times New Roman" w:hAnsi="Cambria" w:cs="Calibri"/>
      <w:i/>
      <w:iCs/>
      <w:sz w:val="18"/>
      <w:szCs w:val="18"/>
      <w:lang w:bidi="en-US"/>
    </w:rPr>
  </w:style>
  <w:style w:type="paragraph" w:styleId="ListParagraph">
    <w:name w:val="List Paragraph"/>
    <w:aliases w:val="6 font"/>
    <w:basedOn w:val="Normal"/>
    <w:uiPriority w:val="99"/>
    <w:qFormat/>
    <w:rsid w:val="00C92678"/>
    <w:pPr>
      <w:ind w:left="720"/>
      <w:contextualSpacing/>
    </w:pPr>
  </w:style>
  <w:style w:type="paragraph" w:customStyle="1" w:styleId="Emphasis1">
    <w:name w:val="Emphasis1"/>
    <w:basedOn w:val="Normal"/>
    <w:link w:val="Emphasis"/>
    <w:autoRedefine/>
    <w:uiPriority w:val="20"/>
    <w:qFormat/>
    <w:rsid w:val="00C926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C92678"/>
    <w:rPr>
      <w:color w:val="605E5C"/>
      <w:shd w:val="clear" w:color="auto" w:fill="E1DFDD"/>
    </w:rPr>
  </w:style>
  <w:style w:type="paragraph" w:styleId="BalloonText">
    <w:name w:val="Balloon Text"/>
    <w:basedOn w:val="Normal"/>
    <w:link w:val="BalloonTextChar"/>
    <w:uiPriority w:val="99"/>
    <w:unhideWhenUsed/>
    <w:qFormat/>
    <w:rsid w:val="00C9267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92678"/>
    <w:rPr>
      <w:rFonts w:ascii="Times New Roman" w:hAnsi="Times New Roman" w:cs="Times New Roman"/>
      <w:sz w:val="18"/>
      <w:szCs w:val="18"/>
    </w:rPr>
  </w:style>
  <w:style w:type="paragraph" w:customStyle="1" w:styleId="textbold">
    <w:name w:val="text bold"/>
    <w:basedOn w:val="Normal"/>
    <w:autoRedefine/>
    <w:uiPriority w:val="7"/>
    <w:qFormat/>
    <w:rsid w:val="00C92678"/>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92678"/>
    <w:rPr>
      <w:sz w:val="22"/>
      <w:u w:val="single"/>
    </w:rPr>
  </w:style>
  <w:style w:type="paragraph" w:customStyle="1" w:styleId="Analytic">
    <w:name w:val="Analytic"/>
    <w:basedOn w:val="Heading4"/>
    <w:link w:val="AnalyticChar"/>
    <w:uiPriority w:val="4"/>
    <w:qFormat/>
    <w:rsid w:val="00C92678"/>
    <w:pPr>
      <w:outlineLvl w:val="9"/>
    </w:pPr>
  </w:style>
  <w:style w:type="character" w:customStyle="1" w:styleId="AnalyticChar">
    <w:name w:val="Analytic Char"/>
    <w:basedOn w:val="DefaultParagraphFont"/>
    <w:link w:val="Analytic"/>
    <w:uiPriority w:val="4"/>
    <w:rsid w:val="00C92678"/>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92678"/>
    <w:rPr>
      <w:sz w:val="20"/>
      <w:u w:val="single"/>
    </w:rPr>
  </w:style>
  <w:style w:type="paragraph" w:styleId="Title">
    <w:name w:val="Title"/>
    <w:aliases w:val="UNDERLINE,Bold Underlined,Cites and Cards,title,Block Heading,Read This"/>
    <w:basedOn w:val="Normal"/>
    <w:next w:val="Normal"/>
    <w:link w:val="TitleChar"/>
    <w:uiPriority w:val="6"/>
    <w:qFormat/>
    <w:rsid w:val="00C92678"/>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9267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926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C92678"/>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9267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92678"/>
    <w:rPr>
      <w:rFonts w:ascii="Calibri" w:hAnsi="Calibri"/>
      <w:b/>
      <w:sz w:val="26"/>
    </w:rPr>
  </w:style>
  <w:style w:type="character" w:customStyle="1" w:styleId="Heading4Char3">
    <w:name w:val="Heading 4 Char3"/>
    <w:aliases w:val="Tag Char3,heading 2 Char3,Heading 2 Char2 Char Char1,Heading 2 Char1 Char Char Char1,ta Char"/>
    <w:rsid w:val="00C92678"/>
    <w:rPr>
      <w:rFonts w:ascii="Calibri" w:hAnsi="Calibri"/>
      <w:b/>
      <w:sz w:val="26"/>
    </w:rPr>
  </w:style>
  <w:style w:type="character" w:customStyle="1" w:styleId="UnderlineBold">
    <w:name w:val="Underline + Bold"/>
    <w:uiPriority w:val="1"/>
    <w:qFormat/>
    <w:rsid w:val="00C92678"/>
    <w:rPr>
      <w:rFonts w:ascii="Georgia" w:hAnsi="Georgia"/>
      <w:b w:val="0"/>
      <w:bCs w:val="0"/>
      <w:sz w:val="22"/>
      <w:u w:val="single"/>
    </w:rPr>
  </w:style>
  <w:style w:type="paragraph" w:customStyle="1" w:styleId="underlined">
    <w:name w:val="underlined"/>
    <w:next w:val="Normal"/>
    <w:link w:val="underlinedChar"/>
    <w:autoRedefine/>
    <w:qFormat/>
    <w:rsid w:val="00C92678"/>
    <w:pPr>
      <w:contextualSpacing/>
    </w:pPr>
    <w:rPr>
      <w:rFonts w:ascii="Times New Roman" w:eastAsia="Malgun Gothic" w:hAnsi="Times New Roman" w:cs="Times New Roman"/>
      <w:u w:val="single"/>
    </w:rPr>
  </w:style>
  <w:style w:type="character" w:customStyle="1" w:styleId="underlinedChar">
    <w:name w:val="underlined Char"/>
    <w:link w:val="underlined"/>
    <w:rsid w:val="00C92678"/>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92678"/>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92678"/>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92678"/>
    <w:rPr>
      <w:rFonts w:ascii="Times New Roman" w:eastAsia="Calibri" w:hAnsi="Times New Roman" w:cs="Calibri"/>
      <w:u w:val="single"/>
      <w:lang w:val="x-none"/>
    </w:rPr>
  </w:style>
  <w:style w:type="paragraph" w:customStyle="1" w:styleId="Analytics">
    <w:name w:val="Analytics"/>
    <w:basedOn w:val="Heading4"/>
    <w:link w:val="AnalyticsChar"/>
    <w:qFormat/>
    <w:rsid w:val="00C92678"/>
    <w:rPr>
      <w:bCs w:val="0"/>
    </w:rPr>
  </w:style>
  <w:style w:type="character" w:customStyle="1" w:styleId="AnalyticsChar">
    <w:name w:val="Analytics Char"/>
    <w:basedOn w:val="DefaultParagraphFont"/>
    <w:link w:val="Analytics"/>
    <w:rsid w:val="00C92678"/>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92678"/>
    <w:rPr>
      <w:rFonts w:cs="Arial"/>
      <w:b/>
      <w:bCs/>
      <w:iCs/>
      <w:szCs w:val="28"/>
      <w:lang w:val="en-US" w:eastAsia="en-US" w:bidi="ar-SA"/>
    </w:rPr>
  </w:style>
  <w:style w:type="numbering" w:customStyle="1" w:styleId="NoList1">
    <w:name w:val="No List1"/>
    <w:next w:val="NoList"/>
    <w:semiHidden/>
    <w:unhideWhenUsed/>
    <w:rsid w:val="00C92678"/>
  </w:style>
  <w:style w:type="character" w:customStyle="1" w:styleId="underline">
    <w:name w:val="underline"/>
    <w:basedOn w:val="DefaultParagraphFont"/>
    <w:qFormat/>
    <w:locked/>
    <w:rsid w:val="00C92678"/>
    <w:rPr>
      <w:rFonts w:ascii="Times New Roman" w:hAnsi="Times New Roman" w:cs="Times New Roman" w:hint="default"/>
      <w:u w:val="single"/>
    </w:rPr>
  </w:style>
  <w:style w:type="character" w:customStyle="1" w:styleId="Style11ptUnderline">
    <w:name w:val="Style 11 pt Underline"/>
    <w:basedOn w:val="DefaultParagraphFont"/>
    <w:qFormat/>
    <w:rsid w:val="00C92678"/>
    <w:rPr>
      <w:sz w:val="20"/>
      <w:u w:val="single"/>
    </w:rPr>
  </w:style>
  <w:style w:type="character" w:customStyle="1" w:styleId="Style11pt">
    <w:name w:val="Style 11 pt"/>
    <w:basedOn w:val="DefaultParagraphFont"/>
    <w:qFormat/>
    <w:rsid w:val="00C92678"/>
    <w:rPr>
      <w:sz w:val="20"/>
    </w:rPr>
  </w:style>
  <w:style w:type="character" w:customStyle="1" w:styleId="Style1Char1">
    <w:name w:val="Style1 Char1"/>
    <w:basedOn w:val="DefaultParagraphFont"/>
    <w:qFormat/>
    <w:rsid w:val="00C9267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92678"/>
    <w:rPr>
      <w:sz w:val="18"/>
      <w:szCs w:val="18"/>
    </w:rPr>
  </w:style>
  <w:style w:type="paragraph" w:styleId="CommentText">
    <w:name w:val="annotation text"/>
    <w:basedOn w:val="Normal"/>
    <w:link w:val="CommentTextChar"/>
    <w:uiPriority w:val="99"/>
    <w:unhideWhenUsed/>
    <w:rsid w:val="00C92678"/>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92678"/>
    <w:rPr>
      <w:rFonts w:ascii="Times New Roman" w:hAnsi="Times New Roman" w:cs="Calibri"/>
    </w:rPr>
  </w:style>
  <w:style w:type="paragraph" w:styleId="CommentSubject">
    <w:name w:val="annotation subject"/>
    <w:basedOn w:val="CommentText"/>
    <w:next w:val="CommentText"/>
    <w:link w:val="CommentSubjectChar"/>
    <w:unhideWhenUsed/>
    <w:rsid w:val="00C92678"/>
    <w:rPr>
      <w:b/>
      <w:bCs/>
      <w:sz w:val="20"/>
      <w:szCs w:val="20"/>
    </w:rPr>
  </w:style>
  <w:style w:type="character" w:customStyle="1" w:styleId="CommentSubjectChar">
    <w:name w:val="Comment Subject Char"/>
    <w:basedOn w:val="CommentTextChar"/>
    <w:link w:val="CommentSubject"/>
    <w:rsid w:val="00C92678"/>
    <w:rPr>
      <w:rFonts w:ascii="Times New Roman" w:hAnsi="Times New Roman" w:cs="Calibri"/>
      <w:b/>
      <w:bCs/>
      <w:sz w:val="20"/>
      <w:szCs w:val="20"/>
    </w:rPr>
  </w:style>
  <w:style w:type="character" w:customStyle="1" w:styleId="cardChar">
    <w:name w:val="card Char"/>
    <w:aliases w:val="Bold Cite Char Char,Speed Cite Char"/>
    <w:link w:val="card"/>
    <w:qFormat/>
    <w:rsid w:val="00C92678"/>
    <w:rPr>
      <w:rFonts w:ascii="Times New Roman" w:hAnsi="Times New Roman" w:cs="Calibri"/>
      <w:sz w:val="16"/>
    </w:rPr>
  </w:style>
  <w:style w:type="character" w:customStyle="1" w:styleId="StyleDate">
    <w:name w:val="Style Date"/>
    <w:aliases w:val="Author"/>
    <w:qFormat/>
    <w:rsid w:val="00C9267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92678"/>
    <w:rPr>
      <w:b/>
      <w:bCs/>
    </w:rPr>
  </w:style>
  <w:style w:type="character" w:customStyle="1" w:styleId="apple-converted-space">
    <w:name w:val="apple-converted-space"/>
    <w:basedOn w:val="DefaultParagraphFont"/>
    <w:qFormat/>
    <w:rsid w:val="00C92678"/>
  </w:style>
  <w:style w:type="character" w:customStyle="1" w:styleId="st">
    <w:name w:val="st"/>
    <w:rsid w:val="00C92678"/>
  </w:style>
  <w:style w:type="character" w:customStyle="1" w:styleId="CharChar11">
    <w:name w:val="Char Char11"/>
    <w:rsid w:val="00C92678"/>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92678"/>
    <w:rPr>
      <w:b/>
      <w:sz w:val="22"/>
      <w:u w:val="single"/>
    </w:rPr>
  </w:style>
  <w:style w:type="character" w:customStyle="1" w:styleId="DebateHighlighted">
    <w:name w:val="Debate Highlighted"/>
    <w:basedOn w:val="DefaultParagraphFont"/>
    <w:qFormat/>
    <w:rsid w:val="00C9267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92678"/>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92678"/>
    <w:rPr>
      <w:szCs w:val="24"/>
      <w:u w:val="single"/>
      <w:lang w:val="en-US" w:eastAsia="en-US" w:bidi="ar-SA"/>
    </w:rPr>
  </w:style>
  <w:style w:type="character" w:customStyle="1" w:styleId="Highlightedunderline">
    <w:name w:val="Highlighted underline"/>
    <w:qFormat/>
    <w:rsid w:val="00C92678"/>
    <w:rPr>
      <w:rFonts w:ascii="Times New Roman" w:hAnsi="Times New Roman"/>
      <w:sz w:val="20"/>
      <w:shd w:val="clear" w:color="auto" w:fill="C0C0C0"/>
    </w:rPr>
  </w:style>
  <w:style w:type="paragraph" w:customStyle="1" w:styleId="CITE">
    <w:name w:val="CITE"/>
    <w:basedOn w:val="Normal"/>
    <w:next w:val="Normal"/>
    <w:link w:val="CITEChar"/>
    <w:qFormat/>
    <w:rsid w:val="00C9267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92678"/>
    <w:rPr>
      <w:rFonts w:ascii="Liberation Sans" w:hAnsi="Liberation Sans" w:cs="Georgia"/>
      <w:sz w:val="20"/>
      <w:szCs w:val="20"/>
      <w:u w:val="single"/>
    </w:rPr>
  </w:style>
  <w:style w:type="paragraph" w:customStyle="1" w:styleId="cardtext">
    <w:name w:val="card text"/>
    <w:basedOn w:val="Normal"/>
    <w:link w:val="cardtextChar"/>
    <w:qFormat/>
    <w:rsid w:val="00C92678"/>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92678"/>
    <w:rPr>
      <w:rFonts w:ascii="Georgia" w:eastAsia="Calibri" w:hAnsi="Georgia" w:cs="Calibri"/>
    </w:rPr>
  </w:style>
  <w:style w:type="character" w:customStyle="1" w:styleId="UnderlineBold0">
    <w:name w:val="Underline Bold"/>
    <w:basedOn w:val="DefaultParagraphFont"/>
    <w:uiPriority w:val="6"/>
    <w:qFormat/>
    <w:rsid w:val="00C92678"/>
    <w:rPr>
      <w:b/>
      <w:sz w:val="20"/>
      <w:u w:val="single"/>
    </w:rPr>
  </w:style>
  <w:style w:type="paragraph" w:styleId="BodyText">
    <w:name w:val="Body Text"/>
    <w:basedOn w:val="Normal"/>
    <w:link w:val="BodyTextChar"/>
    <w:uiPriority w:val="99"/>
    <w:unhideWhenUsed/>
    <w:qFormat/>
    <w:rsid w:val="00C92678"/>
    <w:pPr>
      <w:spacing w:after="120"/>
    </w:pPr>
  </w:style>
  <w:style w:type="character" w:customStyle="1" w:styleId="BodyTextChar">
    <w:name w:val="Body Text Char"/>
    <w:basedOn w:val="DefaultParagraphFont"/>
    <w:link w:val="BodyText"/>
    <w:uiPriority w:val="99"/>
    <w:qFormat/>
    <w:rsid w:val="00C92678"/>
    <w:rPr>
      <w:rFonts w:ascii="Calibri" w:hAnsi="Calibri" w:cs="Calibri"/>
      <w:sz w:val="22"/>
    </w:rPr>
  </w:style>
  <w:style w:type="paragraph" w:customStyle="1" w:styleId="UnderlinePara">
    <w:name w:val="Underline Para"/>
    <w:basedOn w:val="Normal"/>
    <w:uiPriority w:val="6"/>
    <w:qFormat/>
    <w:rsid w:val="00C92678"/>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92678"/>
  </w:style>
  <w:style w:type="paragraph" w:customStyle="1" w:styleId="tiny">
    <w:name w:val="tiny"/>
    <w:next w:val="Normal"/>
    <w:link w:val="tinyChar"/>
    <w:autoRedefine/>
    <w:qFormat/>
    <w:rsid w:val="00C92678"/>
    <w:pPr>
      <w:contextualSpacing/>
    </w:pPr>
    <w:rPr>
      <w:rFonts w:ascii="Times New Roman" w:eastAsia="Malgun Gothic" w:hAnsi="Times New Roman" w:cs="Times New Roman"/>
      <w:sz w:val="12"/>
    </w:rPr>
  </w:style>
  <w:style w:type="character" w:customStyle="1" w:styleId="tinyChar">
    <w:name w:val="tiny Char"/>
    <w:link w:val="tiny"/>
    <w:rsid w:val="00C92678"/>
    <w:rPr>
      <w:rFonts w:ascii="Times New Roman" w:eastAsia="Malgun Gothic" w:hAnsi="Times New Roman" w:cs="Times New Roman"/>
      <w:sz w:val="12"/>
    </w:rPr>
  </w:style>
  <w:style w:type="character" w:customStyle="1" w:styleId="DocumentMapChar1">
    <w:name w:val="Document Map Char1"/>
    <w:basedOn w:val="DefaultParagraphFont"/>
    <w:uiPriority w:val="99"/>
    <w:rsid w:val="00C92678"/>
    <w:rPr>
      <w:rFonts w:ascii="Segoe UI" w:hAnsi="Segoe UI" w:cs="Segoe UI"/>
      <w:sz w:val="16"/>
      <w:szCs w:val="16"/>
    </w:rPr>
  </w:style>
  <w:style w:type="character" w:customStyle="1" w:styleId="CommentSubjectChar1">
    <w:name w:val="Comment Subject Char1"/>
    <w:basedOn w:val="CommentTextChar"/>
    <w:uiPriority w:val="99"/>
    <w:semiHidden/>
    <w:rsid w:val="00C92678"/>
    <w:rPr>
      <w:rFonts w:ascii="Times New Roman" w:eastAsiaTheme="minorHAnsi" w:hAnsi="Times New Roman" w:cs="Calibri"/>
      <w:b/>
      <w:bCs/>
      <w:sz w:val="24"/>
      <w:szCs w:val="22"/>
    </w:rPr>
  </w:style>
  <w:style w:type="character" w:customStyle="1" w:styleId="BalloonTextChar1">
    <w:name w:val="Balloon Text Char1"/>
    <w:basedOn w:val="DefaultParagraphFont"/>
    <w:uiPriority w:val="99"/>
    <w:rsid w:val="00C92678"/>
    <w:rPr>
      <w:rFonts w:ascii="Lucida Grande" w:eastAsiaTheme="minorHAnsi" w:hAnsi="Lucida Grande" w:cs="Lucida Grande"/>
      <w:sz w:val="18"/>
      <w:szCs w:val="18"/>
    </w:rPr>
  </w:style>
  <w:style w:type="character" w:customStyle="1" w:styleId="Style1Char">
    <w:name w:val="Style1 Char"/>
    <w:basedOn w:val="DefaultParagraphFont"/>
    <w:qFormat/>
    <w:rsid w:val="00C92678"/>
    <w:rPr>
      <w:rFonts w:eastAsia="SimSun"/>
      <w:sz w:val="20"/>
      <w:szCs w:val="24"/>
      <w:u w:val="single"/>
      <w:lang w:val="en-US" w:eastAsia="zh-CN" w:bidi="ar-SA"/>
    </w:rPr>
  </w:style>
  <w:style w:type="paragraph" w:customStyle="1" w:styleId="Tag2">
    <w:name w:val="Tag2"/>
    <w:basedOn w:val="Normal"/>
    <w:autoRedefine/>
    <w:qFormat/>
    <w:rsid w:val="00C92678"/>
    <w:rPr>
      <w:rFonts w:eastAsia="Calibri" w:cs="Arial"/>
      <w:b/>
    </w:rPr>
  </w:style>
  <w:style w:type="character" w:customStyle="1" w:styleId="CommentTextChar1">
    <w:name w:val="Comment Text Char1"/>
    <w:basedOn w:val="DefaultParagraphFont"/>
    <w:uiPriority w:val="99"/>
    <w:rsid w:val="00C92678"/>
    <w:rPr>
      <w:rFonts w:ascii="Calibri" w:hAnsi="Calibri"/>
    </w:rPr>
  </w:style>
  <w:style w:type="character" w:customStyle="1" w:styleId="apple-style-span">
    <w:name w:val="apple-style-span"/>
    <w:basedOn w:val="DefaultParagraphFont"/>
    <w:qFormat/>
    <w:rsid w:val="00C92678"/>
  </w:style>
  <w:style w:type="character" w:customStyle="1" w:styleId="FootnoteTextChar">
    <w:name w:val="Footnote Text Char"/>
    <w:basedOn w:val="DefaultParagraphFont"/>
    <w:link w:val="FootnoteText"/>
    <w:rsid w:val="00C92678"/>
    <w:rPr>
      <w:rFonts w:ascii="Calibri" w:hAnsi="Calibri"/>
    </w:rPr>
  </w:style>
  <w:style w:type="paragraph" w:styleId="FootnoteText">
    <w:name w:val="footnote text"/>
    <w:basedOn w:val="Normal"/>
    <w:link w:val="FootnoteTextChar"/>
    <w:unhideWhenUsed/>
    <w:qFormat/>
    <w:rsid w:val="00C92678"/>
    <w:pPr>
      <w:spacing w:after="0" w:line="240" w:lineRule="auto"/>
    </w:pPr>
    <w:rPr>
      <w:rFonts w:cstheme="minorBidi"/>
      <w:sz w:val="24"/>
    </w:rPr>
  </w:style>
  <w:style w:type="character" w:customStyle="1" w:styleId="FootnoteTextChar1">
    <w:name w:val="Footnote Text Char1"/>
    <w:basedOn w:val="DefaultParagraphFont"/>
    <w:rsid w:val="00C92678"/>
    <w:rPr>
      <w:rFonts w:ascii="Calibri" w:hAnsi="Calibri" w:cs="Calibri"/>
      <w:sz w:val="20"/>
      <w:szCs w:val="20"/>
    </w:rPr>
  </w:style>
  <w:style w:type="paragraph" w:customStyle="1" w:styleId="p">
    <w:name w:val="p"/>
    <w:basedOn w:val="Normal"/>
    <w:rsid w:val="00C9267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9267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92678"/>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92678"/>
    <w:rPr>
      <w:vertAlign w:val="superscript"/>
    </w:rPr>
  </w:style>
  <w:style w:type="paragraph" w:customStyle="1" w:styleId="para">
    <w:name w:val="para"/>
    <w:basedOn w:val="Normal"/>
    <w:rsid w:val="00C92678"/>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92678"/>
    <w:pPr>
      <w:spacing w:before="100" w:beforeAutospacing="1" w:after="100" w:afterAutospacing="1" w:line="240" w:lineRule="auto"/>
    </w:pPr>
    <w:rPr>
      <w:rFonts w:cs="Times New Roman"/>
    </w:rPr>
  </w:style>
  <w:style w:type="character" w:customStyle="1" w:styleId="vm-hook">
    <w:name w:val="vm-hook"/>
    <w:basedOn w:val="DefaultParagraphFont"/>
    <w:rsid w:val="00C92678"/>
  </w:style>
  <w:style w:type="character" w:customStyle="1" w:styleId="dfm-title">
    <w:name w:val="dfm-title"/>
    <w:basedOn w:val="DefaultParagraphFont"/>
    <w:rsid w:val="00C92678"/>
  </w:style>
  <w:style w:type="paragraph" w:customStyle="1" w:styleId="evidencetext">
    <w:name w:val="evidence text"/>
    <w:basedOn w:val="Normal"/>
    <w:link w:val="evidencetextChar1"/>
    <w:qFormat/>
    <w:rsid w:val="00C92678"/>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92678"/>
    <w:rPr>
      <w:rFonts w:ascii="Arial" w:hAnsi="Arial" w:cs="Arial"/>
      <w:color w:val="000000"/>
      <w:sz w:val="22"/>
      <w:lang w:val="x-none" w:eastAsia="x-none"/>
    </w:rPr>
  </w:style>
  <w:style w:type="paragraph" w:customStyle="1" w:styleId="CardIndented">
    <w:name w:val="Card (Indented)"/>
    <w:basedOn w:val="Normal"/>
    <w:link w:val="CardIndentedChar"/>
    <w:qFormat/>
    <w:rsid w:val="00C92678"/>
    <w:pPr>
      <w:spacing w:after="0" w:line="240" w:lineRule="auto"/>
      <w:ind w:left="288"/>
    </w:pPr>
    <w:rPr>
      <w:rFonts w:ascii="Arial" w:hAnsi="Arial" w:cs="Arial"/>
    </w:rPr>
  </w:style>
  <w:style w:type="paragraph" w:customStyle="1" w:styleId="Emphasize">
    <w:name w:val="Emphasize"/>
    <w:basedOn w:val="Normal"/>
    <w:uiPriority w:val="7"/>
    <w:qFormat/>
    <w:rsid w:val="00C9267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92678"/>
    <w:rPr>
      <w:rFonts w:asciiTheme="minorHAnsi" w:hAnsiTheme="minorHAnsi"/>
      <w:sz w:val="22"/>
    </w:rPr>
  </w:style>
  <w:style w:type="character" w:customStyle="1" w:styleId="UnresolvedMention1">
    <w:name w:val="Unresolved Mention1"/>
    <w:basedOn w:val="DefaultParagraphFont"/>
    <w:uiPriority w:val="99"/>
    <w:unhideWhenUsed/>
    <w:rsid w:val="00C92678"/>
    <w:rPr>
      <w:color w:val="808080"/>
      <w:shd w:val="clear" w:color="auto" w:fill="E6E6E6"/>
    </w:rPr>
  </w:style>
  <w:style w:type="character" w:customStyle="1" w:styleId="BodyTextChar1">
    <w:name w:val="Body Text Char1"/>
    <w:aliases w:val="Very Small Text Char1"/>
    <w:basedOn w:val="DefaultParagraphFont"/>
    <w:uiPriority w:val="99"/>
    <w:rsid w:val="00C92678"/>
    <w:rPr>
      <w:rFonts w:ascii="Times New Roman" w:hAnsi="Times New Roman"/>
      <w:sz w:val="24"/>
    </w:rPr>
  </w:style>
  <w:style w:type="character" w:customStyle="1" w:styleId="UnresolvedMention2">
    <w:name w:val="Unresolved Mention2"/>
    <w:basedOn w:val="DefaultParagraphFont"/>
    <w:uiPriority w:val="99"/>
    <w:unhideWhenUsed/>
    <w:rsid w:val="00C92678"/>
    <w:rPr>
      <w:color w:val="808080"/>
      <w:shd w:val="clear" w:color="auto" w:fill="E6E6E6"/>
    </w:rPr>
  </w:style>
  <w:style w:type="character" w:customStyle="1" w:styleId="Author-Date">
    <w:name w:val="Author-Date"/>
    <w:qFormat/>
    <w:rsid w:val="00C92678"/>
    <w:rPr>
      <w:b/>
      <w:sz w:val="24"/>
    </w:rPr>
  </w:style>
  <w:style w:type="character" w:customStyle="1" w:styleId="ListLabel12">
    <w:name w:val="ListLabel 12"/>
    <w:qFormat/>
    <w:rsid w:val="00C92678"/>
    <w:rPr>
      <w:strike w:val="0"/>
      <w:dstrike w:val="0"/>
      <w:color w:val="000000"/>
      <w:spacing w:val="0"/>
      <w:w w:val="100"/>
      <w:sz w:val="16"/>
      <w:lang w:val="en-US"/>
    </w:rPr>
  </w:style>
  <w:style w:type="character" w:customStyle="1" w:styleId="ListLabel11">
    <w:name w:val="ListLabel 11"/>
    <w:qFormat/>
    <w:rsid w:val="00C92678"/>
    <w:rPr>
      <w:strike w:val="0"/>
      <w:dstrike w:val="0"/>
      <w:color w:val="000000"/>
      <w:spacing w:val="70"/>
      <w:w w:val="100"/>
      <w:sz w:val="16"/>
      <w:lang w:val="en-US"/>
    </w:rPr>
  </w:style>
  <w:style w:type="character" w:customStyle="1" w:styleId="ListLabel10">
    <w:name w:val="ListLabel 10"/>
    <w:qFormat/>
    <w:rsid w:val="00C92678"/>
    <w:rPr>
      <w:strike w:val="0"/>
      <w:dstrike w:val="0"/>
      <w:color w:val="000000"/>
      <w:spacing w:val="0"/>
      <w:w w:val="100"/>
      <w:sz w:val="18"/>
      <w:lang w:val="en-US"/>
    </w:rPr>
  </w:style>
  <w:style w:type="character" w:customStyle="1" w:styleId="ListLabel9">
    <w:name w:val="ListLabel 9"/>
    <w:qFormat/>
    <w:rsid w:val="00C92678"/>
    <w:rPr>
      <w:strike w:val="0"/>
      <w:dstrike w:val="0"/>
      <w:color w:val="000000"/>
      <w:spacing w:val="0"/>
      <w:w w:val="100"/>
      <w:sz w:val="21"/>
      <w:lang w:val="en-US"/>
    </w:rPr>
  </w:style>
  <w:style w:type="character" w:customStyle="1" w:styleId="ListLabel8">
    <w:name w:val="ListLabel 8"/>
    <w:qFormat/>
    <w:rsid w:val="00C92678"/>
    <w:rPr>
      <w:strike w:val="0"/>
      <w:dstrike w:val="0"/>
      <w:color w:val="000000"/>
      <w:spacing w:val="0"/>
      <w:w w:val="100"/>
      <w:sz w:val="20"/>
      <w:lang w:val="en-US"/>
    </w:rPr>
  </w:style>
  <w:style w:type="character" w:customStyle="1" w:styleId="ListLabel7">
    <w:name w:val="ListLabel 7"/>
    <w:qFormat/>
    <w:rsid w:val="00C92678"/>
    <w:rPr>
      <w:strike w:val="0"/>
      <w:dstrike w:val="0"/>
      <w:color w:val="000000"/>
      <w:spacing w:val="0"/>
      <w:w w:val="100"/>
      <w:sz w:val="20"/>
      <w:lang w:val="en-US"/>
    </w:rPr>
  </w:style>
  <w:style w:type="character" w:customStyle="1" w:styleId="ListLabel6">
    <w:name w:val="ListLabel 6"/>
    <w:qFormat/>
    <w:rsid w:val="00C92678"/>
    <w:rPr>
      <w:i/>
      <w:strike w:val="0"/>
      <w:dstrike w:val="0"/>
      <w:color w:val="000000"/>
      <w:spacing w:val="0"/>
      <w:w w:val="100"/>
      <w:sz w:val="20"/>
      <w:lang w:val="en-US"/>
    </w:rPr>
  </w:style>
  <w:style w:type="character" w:customStyle="1" w:styleId="ListLabel5">
    <w:name w:val="ListLabel 5"/>
    <w:qFormat/>
    <w:rsid w:val="00C92678"/>
    <w:rPr>
      <w:strike w:val="0"/>
      <w:dstrike w:val="0"/>
      <w:color w:val="000000"/>
      <w:spacing w:val="0"/>
      <w:w w:val="100"/>
      <w:sz w:val="20"/>
      <w:lang w:val="en-US"/>
    </w:rPr>
  </w:style>
  <w:style w:type="character" w:customStyle="1" w:styleId="ListLabel4">
    <w:name w:val="ListLabel 4"/>
    <w:qFormat/>
    <w:rsid w:val="00C92678"/>
    <w:rPr>
      <w:strike w:val="0"/>
      <w:dstrike w:val="0"/>
      <w:color w:val="000000"/>
      <w:spacing w:val="0"/>
      <w:w w:val="100"/>
      <w:sz w:val="19"/>
      <w:lang w:val="en-US"/>
    </w:rPr>
  </w:style>
  <w:style w:type="character" w:customStyle="1" w:styleId="ListLabel3">
    <w:name w:val="ListLabel 3"/>
    <w:qFormat/>
    <w:rsid w:val="00C92678"/>
    <w:rPr>
      <w:i/>
      <w:strike w:val="0"/>
      <w:dstrike w:val="0"/>
      <w:color w:val="000000"/>
      <w:spacing w:val="0"/>
      <w:w w:val="100"/>
      <w:sz w:val="20"/>
      <w:lang w:val="en-US"/>
    </w:rPr>
  </w:style>
  <w:style w:type="character" w:customStyle="1" w:styleId="ListLabel2">
    <w:name w:val="ListLabel 2"/>
    <w:qFormat/>
    <w:rsid w:val="00C92678"/>
    <w:rPr>
      <w:strike w:val="0"/>
      <w:dstrike w:val="0"/>
      <w:color w:val="000000"/>
      <w:spacing w:val="0"/>
      <w:w w:val="100"/>
      <w:sz w:val="20"/>
      <w:lang w:val="en-US"/>
    </w:rPr>
  </w:style>
  <w:style w:type="character" w:customStyle="1" w:styleId="ListLabel1">
    <w:name w:val="ListLabel 1"/>
    <w:qFormat/>
    <w:rsid w:val="00C92678"/>
    <w:rPr>
      <w:i/>
      <w:strike w:val="0"/>
      <w:dstrike w:val="0"/>
      <w:color w:val="000000"/>
      <w:spacing w:val="0"/>
      <w:w w:val="100"/>
      <w:sz w:val="18"/>
      <w:lang w:val="en-US"/>
    </w:rPr>
  </w:style>
  <w:style w:type="character" w:customStyle="1" w:styleId="verdana">
    <w:name w:val="verdana"/>
    <w:basedOn w:val="DefaultParagraphFont"/>
    <w:qFormat/>
    <w:rsid w:val="00C92678"/>
    <w:rPr>
      <w:rFonts w:cs="Times New Roman"/>
    </w:rPr>
  </w:style>
  <w:style w:type="character" w:customStyle="1" w:styleId="italic">
    <w:name w:val="italic"/>
    <w:basedOn w:val="DefaultParagraphFont"/>
    <w:qFormat/>
    <w:rsid w:val="00C92678"/>
    <w:rPr>
      <w:rFonts w:cs="Times New Roman"/>
    </w:rPr>
  </w:style>
  <w:style w:type="character" w:customStyle="1" w:styleId="hit">
    <w:name w:val="hit"/>
    <w:basedOn w:val="DefaultParagraphFont"/>
    <w:qFormat/>
    <w:rsid w:val="00C92678"/>
    <w:rPr>
      <w:rFonts w:cs="Times New Roman"/>
    </w:rPr>
  </w:style>
  <w:style w:type="character" w:customStyle="1" w:styleId="blue">
    <w:name w:val="blue"/>
    <w:basedOn w:val="DefaultParagraphFont"/>
    <w:qFormat/>
    <w:rsid w:val="00C92678"/>
    <w:rPr>
      <w:rFonts w:cs="Times New Roman"/>
    </w:rPr>
  </w:style>
  <w:style w:type="character" w:customStyle="1" w:styleId="copyrightdescription">
    <w:name w:val="copyrightdescription"/>
    <w:basedOn w:val="DefaultParagraphFont"/>
    <w:qFormat/>
    <w:rsid w:val="00C92678"/>
    <w:rPr>
      <w:rFonts w:cs="Times New Roman"/>
    </w:rPr>
  </w:style>
  <w:style w:type="character" w:customStyle="1" w:styleId="tabtitle">
    <w:name w:val="tabtitle"/>
    <w:basedOn w:val="DefaultParagraphFont"/>
    <w:qFormat/>
    <w:rsid w:val="00C92678"/>
    <w:rPr>
      <w:rFonts w:cs="Times New Roman"/>
    </w:rPr>
  </w:style>
  <w:style w:type="character" w:customStyle="1" w:styleId="resultbodyblack">
    <w:name w:val="resultbodyblack"/>
    <w:basedOn w:val="DefaultParagraphFont"/>
    <w:qFormat/>
    <w:rsid w:val="00C92678"/>
    <w:rPr>
      <w:rFonts w:cs="Times New Roman"/>
    </w:rPr>
  </w:style>
  <w:style w:type="character" w:customStyle="1" w:styleId="resultbody">
    <w:name w:val="resultbody"/>
    <w:basedOn w:val="DefaultParagraphFont"/>
    <w:qFormat/>
    <w:rsid w:val="00C92678"/>
    <w:rPr>
      <w:rFonts w:cs="Times New Roman"/>
    </w:rPr>
  </w:style>
  <w:style w:type="character" w:customStyle="1" w:styleId="resultbodysmallitalic">
    <w:name w:val="resultbodysmallitalic"/>
    <w:basedOn w:val="DefaultParagraphFont"/>
    <w:qFormat/>
    <w:rsid w:val="00C92678"/>
    <w:rPr>
      <w:rFonts w:cs="Times New Roman"/>
    </w:rPr>
  </w:style>
  <w:style w:type="character" w:customStyle="1" w:styleId="resultpron">
    <w:name w:val="resultpron"/>
    <w:basedOn w:val="DefaultParagraphFont"/>
    <w:qFormat/>
    <w:rsid w:val="00C92678"/>
    <w:rPr>
      <w:rFonts w:cs="Times New Roman"/>
    </w:rPr>
  </w:style>
  <w:style w:type="character" w:customStyle="1" w:styleId="NumberingSymbols">
    <w:name w:val="Numbering Symbols"/>
    <w:qFormat/>
    <w:rsid w:val="00C92678"/>
  </w:style>
  <w:style w:type="character" w:customStyle="1" w:styleId="StrongEmphasis">
    <w:name w:val="Strong Emphasis"/>
    <w:qFormat/>
    <w:rsid w:val="00C92678"/>
    <w:rPr>
      <w:b/>
      <w:bCs/>
    </w:rPr>
  </w:style>
  <w:style w:type="character" w:customStyle="1" w:styleId="Emphasis2">
    <w:name w:val="Emphasis2"/>
    <w:basedOn w:val="DefaultParagraphFont"/>
    <w:qFormat/>
    <w:rsid w:val="00C9267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92678"/>
    <w:rPr>
      <w:rFonts w:ascii="Times New Roman" w:hAnsi="Times New Roman"/>
      <w:sz w:val="20"/>
      <w:szCs w:val="24"/>
      <w:u w:val="single"/>
      <w:lang w:val="en-US" w:eastAsia="en-US" w:bidi="ar-SA"/>
    </w:rPr>
  </w:style>
  <w:style w:type="character" w:customStyle="1" w:styleId="pg">
    <w:name w:val="pg"/>
    <w:basedOn w:val="DefaultParagraphFont"/>
    <w:qFormat/>
    <w:rsid w:val="00C92678"/>
  </w:style>
  <w:style w:type="character" w:customStyle="1" w:styleId="ital-inline">
    <w:name w:val="ital-inline"/>
    <w:basedOn w:val="DefaultParagraphFont"/>
    <w:qFormat/>
    <w:rsid w:val="00C92678"/>
  </w:style>
  <w:style w:type="character" w:customStyle="1" w:styleId="senselabelstart">
    <w:name w:val="sense_label start"/>
    <w:basedOn w:val="DefaultParagraphFont"/>
    <w:qFormat/>
    <w:rsid w:val="00C92678"/>
  </w:style>
  <w:style w:type="character" w:customStyle="1" w:styleId="sensecontent">
    <w:name w:val="sense_content"/>
    <w:basedOn w:val="DefaultParagraphFont"/>
    <w:qFormat/>
    <w:rsid w:val="00C92678"/>
  </w:style>
  <w:style w:type="character" w:customStyle="1" w:styleId="vi">
    <w:name w:val="vi"/>
    <w:basedOn w:val="DefaultParagraphFont"/>
    <w:qFormat/>
    <w:rsid w:val="00C92678"/>
  </w:style>
  <w:style w:type="character" w:customStyle="1" w:styleId="senselabel">
    <w:name w:val="sense_label"/>
    <w:basedOn w:val="DefaultParagraphFont"/>
    <w:qFormat/>
    <w:rsid w:val="00C92678"/>
  </w:style>
  <w:style w:type="character" w:customStyle="1" w:styleId="Style11ptItalicUnderline">
    <w:name w:val="Style 11 pt Italic Underline"/>
    <w:basedOn w:val="DefaultParagraphFont"/>
    <w:qFormat/>
    <w:rsid w:val="00C92678"/>
    <w:rPr>
      <w:i/>
      <w:iCs/>
      <w:sz w:val="20"/>
      <w:u w:val="single"/>
    </w:rPr>
  </w:style>
  <w:style w:type="character" w:customStyle="1" w:styleId="Style11ptBoldUnderline">
    <w:name w:val="Style 11 pt Bold Underline"/>
    <w:basedOn w:val="DefaultParagraphFont"/>
    <w:qFormat/>
    <w:rsid w:val="00C92678"/>
    <w:rPr>
      <w:b/>
      <w:bCs/>
      <w:sz w:val="20"/>
      <w:u w:val="single"/>
    </w:rPr>
  </w:style>
  <w:style w:type="character" w:customStyle="1" w:styleId="StyleStyle4CharTimesNewRoman11ptItalic">
    <w:name w:val="Style Style4 Char + Times New Roman 11 pt Italic"/>
    <w:basedOn w:val="DefaultParagraphFont"/>
    <w:qFormat/>
    <w:rsid w:val="00C9267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9267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92678"/>
    <w:rPr>
      <w:color w:val="000000"/>
      <w:sz w:val="20"/>
    </w:rPr>
  </w:style>
  <w:style w:type="character" w:customStyle="1" w:styleId="Style11ptBlackUnderline">
    <w:name w:val="Style 11 pt Black Underline"/>
    <w:basedOn w:val="DefaultParagraphFont"/>
    <w:qFormat/>
    <w:rsid w:val="00C92678"/>
    <w:rPr>
      <w:color w:val="000000"/>
      <w:sz w:val="20"/>
      <w:u w:val="single"/>
    </w:rPr>
  </w:style>
  <w:style w:type="character" w:customStyle="1" w:styleId="pmterms1">
    <w:name w:val="pmterms1"/>
    <w:basedOn w:val="DefaultParagraphFont"/>
    <w:qFormat/>
    <w:rsid w:val="00C92678"/>
  </w:style>
  <w:style w:type="character" w:customStyle="1" w:styleId="HTMLTypewriter3">
    <w:name w:val="HTML Typewriter3"/>
    <w:basedOn w:val="DefaultParagraphFont"/>
    <w:qFormat/>
    <w:rsid w:val="00C92678"/>
    <w:rPr>
      <w:rFonts w:ascii="Courier New" w:eastAsia="SimSun" w:hAnsi="Courier New" w:cs="Courier New"/>
      <w:sz w:val="20"/>
      <w:szCs w:val="20"/>
    </w:rPr>
  </w:style>
  <w:style w:type="character" w:customStyle="1" w:styleId="CardsChar">
    <w:name w:val="Cards Char"/>
    <w:basedOn w:val="DefaultParagraphFont"/>
    <w:qFormat/>
    <w:rsid w:val="00C92678"/>
    <w:rPr>
      <w:rFonts w:ascii="Times New Roman" w:hAnsi="Times New Roman" w:cs="Times New Roman"/>
      <w:lang w:val="en-US" w:bidi="ar-SA"/>
    </w:rPr>
  </w:style>
  <w:style w:type="character" w:customStyle="1" w:styleId="CardsFont12pt0">
    <w:name w:val="Cards + Font 12pt"/>
    <w:basedOn w:val="CardsChar"/>
    <w:qFormat/>
    <w:rsid w:val="00C9267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92678"/>
    <w:rPr>
      <w:rFonts w:ascii="Times New Roman" w:hAnsi="Times New Roman" w:cs="Times New Roman"/>
      <w:b/>
      <w:sz w:val="24"/>
      <w:u w:val="single"/>
      <w:lang w:val="en-US" w:bidi="ar-SA"/>
    </w:rPr>
  </w:style>
  <w:style w:type="character" w:styleId="HTMLCite">
    <w:name w:val="HTML Cite"/>
    <w:basedOn w:val="DefaultParagraphFont"/>
    <w:uiPriority w:val="99"/>
    <w:qFormat/>
    <w:rsid w:val="00C92678"/>
    <w:rPr>
      <w:rFonts w:cs="Times New Roman"/>
      <w:i/>
    </w:rPr>
  </w:style>
  <w:style w:type="character" w:customStyle="1" w:styleId="VisitedInternetLink">
    <w:name w:val="Visited Internet Link"/>
    <w:basedOn w:val="DefaultParagraphFont"/>
    <w:rsid w:val="00C92678"/>
    <w:rPr>
      <w:color w:val="800080"/>
      <w:u w:val="single"/>
    </w:rPr>
  </w:style>
  <w:style w:type="character" w:customStyle="1" w:styleId="CitesChar">
    <w:name w:val="Cites Char"/>
    <w:basedOn w:val="DefaultParagraphFont"/>
    <w:qFormat/>
    <w:rsid w:val="00C92678"/>
    <w:rPr>
      <w:szCs w:val="24"/>
      <w:lang w:val="en-US" w:bidi="ar-SA"/>
    </w:rPr>
  </w:style>
  <w:style w:type="character" w:customStyle="1" w:styleId="loose">
    <w:name w:val="loose"/>
    <w:qFormat/>
    <w:rsid w:val="00C92678"/>
  </w:style>
  <w:style w:type="character" w:customStyle="1" w:styleId="domtooltips">
    <w:name w:val="domtooltips"/>
    <w:basedOn w:val="DefaultParagraphFont"/>
    <w:qFormat/>
    <w:rsid w:val="00C92678"/>
  </w:style>
  <w:style w:type="character" w:customStyle="1" w:styleId="caps">
    <w:name w:val="caps"/>
    <w:basedOn w:val="DefaultParagraphFont"/>
    <w:qFormat/>
    <w:rsid w:val="00C92678"/>
  </w:style>
  <w:style w:type="character" w:customStyle="1" w:styleId="Style11ptUnderlineBorderSinglesolidlineAuto05pt">
    <w:name w:val="Style 11 pt Underline Border: : (Single solid line Auto  0.5 pt..."/>
    <w:basedOn w:val="DefaultParagraphFont"/>
    <w:qFormat/>
    <w:rsid w:val="00C92678"/>
    <w:rPr>
      <w:sz w:val="20"/>
      <w:u w:val="single"/>
      <w:bdr w:val="single" w:sz="4" w:space="0" w:color="00000A"/>
    </w:rPr>
  </w:style>
  <w:style w:type="character" w:customStyle="1" w:styleId="StyleUnderlineChar11pt">
    <w:name w:val="Style Underline Char + 11 pt"/>
    <w:basedOn w:val="DefaultParagraphFont"/>
    <w:qFormat/>
    <w:rsid w:val="00C92678"/>
    <w:rPr>
      <w:rFonts w:ascii="Times New Roman" w:hAnsi="Times New Roman"/>
      <w:sz w:val="20"/>
      <w:szCs w:val="24"/>
      <w:u w:val="single"/>
      <w:lang w:val="en-US" w:eastAsia="en-US" w:bidi="ar-SA"/>
    </w:rPr>
  </w:style>
  <w:style w:type="paragraph" w:styleId="List">
    <w:name w:val="List"/>
    <w:basedOn w:val="BodyText"/>
    <w:uiPriority w:val="99"/>
    <w:rsid w:val="00C9267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9267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9267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9267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9267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92678"/>
    <w:rPr>
      <w:rFonts w:cs="Calibri"/>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92678"/>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92678"/>
    <w:rPr>
      <w:rFonts w:ascii="Liberation Sans" w:eastAsia="Droid Sans Fallback" w:hAnsi="Liberation Sans" w:cs="Calibri"/>
      <w:color w:val="00000A"/>
      <w:sz w:val="22"/>
    </w:rPr>
  </w:style>
  <w:style w:type="paragraph" w:customStyle="1" w:styleId="FrameContents">
    <w:name w:val="Frame Contents"/>
    <w:basedOn w:val="Normal"/>
    <w:qFormat/>
    <w:rsid w:val="00C9267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9267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C9267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C9267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92678"/>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9267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C9267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9267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92678"/>
    <w:rPr>
      <w:rFonts w:ascii="Times New Roman" w:eastAsia="Times New Roman" w:hAnsi="Times New Roman" w:cs="Arial"/>
      <w:bCs/>
      <w:caps/>
      <w:color w:val="00000A"/>
      <w:sz w:val="20"/>
      <w:szCs w:val="20"/>
    </w:rPr>
  </w:style>
  <w:style w:type="character" w:customStyle="1" w:styleId="Heading3Char1">
    <w:name w:val="Heading 3 Char1"/>
    <w:qFormat/>
    <w:rsid w:val="00C92678"/>
    <w:rPr>
      <w:rFonts w:cs="Arial"/>
      <w:bCs/>
      <w:szCs w:val="26"/>
      <w:u w:val="single"/>
      <w:lang w:val="en-US" w:eastAsia="en-US" w:bidi="ar-SA"/>
    </w:rPr>
  </w:style>
  <w:style w:type="paragraph" w:styleId="Revision">
    <w:name w:val="Revision"/>
    <w:hidden/>
    <w:uiPriority w:val="99"/>
    <w:semiHidden/>
    <w:rsid w:val="00C92678"/>
    <w:rPr>
      <w:rFonts w:ascii="Calibri" w:hAnsi="Calibri"/>
      <w:sz w:val="22"/>
    </w:rPr>
  </w:style>
  <w:style w:type="paragraph" w:customStyle="1" w:styleId="Smalltext">
    <w:name w:val="Small text"/>
    <w:aliases w:val="Quote1,Quote11"/>
    <w:basedOn w:val="Normal"/>
    <w:link w:val="SmalltextChar"/>
    <w:qFormat/>
    <w:rsid w:val="00C92678"/>
    <w:rPr>
      <w:rFonts w:ascii="Times New Roman" w:eastAsia="MS Mincho" w:hAnsi="Times New Roman" w:cs="Times New Roman"/>
      <w:sz w:val="16"/>
    </w:rPr>
  </w:style>
  <w:style w:type="character" w:customStyle="1" w:styleId="BoldUnderlineChar">
    <w:name w:val="Bold Underline Char"/>
    <w:basedOn w:val="DefaultParagraphFont"/>
    <w:locked/>
    <w:rsid w:val="00C9267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92678"/>
    <w:rPr>
      <w:b w:val="0"/>
      <w:bCs w:val="0"/>
      <w:sz w:val="22"/>
      <w:u w:val="single"/>
    </w:rPr>
  </w:style>
  <w:style w:type="character" w:customStyle="1" w:styleId="StyleGaramond">
    <w:name w:val="Style Garamond"/>
    <w:qFormat/>
    <w:rsid w:val="00C92678"/>
    <w:rPr>
      <w:rFonts w:ascii="Garamond" w:hAnsi="Garamond" w:cs="Garamond"/>
    </w:rPr>
  </w:style>
  <w:style w:type="character" w:customStyle="1" w:styleId="StyletagGaramondChar">
    <w:name w:val="Style tag + Garamond Char"/>
    <w:qFormat/>
    <w:rsid w:val="00C92678"/>
    <w:rPr>
      <w:rFonts w:ascii="Garamond" w:hAnsi="Garamond" w:cs="Garamond"/>
      <w:b/>
      <w:bCs/>
      <w:sz w:val="24"/>
      <w:szCs w:val="24"/>
      <w:lang w:val="en-US" w:bidi="ar-SA"/>
    </w:rPr>
  </w:style>
  <w:style w:type="character" w:customStyle="1" w:styleId="StylecardGaramond12ptUnderlineChar">
    <w:name w:val="Style card + Garamond 12 pt Underline Char"/>
    <w:qFormat/>
    <w:rsid w:val="00C9267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92678"/>
    <w:rPr>
      <w:rFonts w:ascii="Arial" w:hAnsi="Arial"/>
      <w:b/>
      <w:sz w:val="20"/>
      <w:u w:val="single"/>
    </w:rPr>
  </w:style>
  <w:style w:type="character" w:customStyle="1" w:styleId="WW8Num2z0">
    <w:name w:val="WW8Num2z0"/>
    <w:qFormat/>
    <w:rsid w:val="00C92678"/>
  </w:style>
  <w:style w:type="character" w:customStyle="1" w:styleId="WW8Num2z1">
    <w:name w:val="WW8Num2z1"/>
    <w:qFormat/>
    <w:rsid w:val="00C92678"/>
  </w:style>
  <w:style w:type="character" w:customStyle="1" w:styleId="WW8Num2z2">
    <w:name w:val="WW8Num2z2"/>
    <w:qFormat/>
    <w:rsid w:val="00C92678"/>
  </w:style>
  <w:style w:type="character" w:customStyle="1" w:styleId="WW8Num2z3">
    <w:name w:val="WW8Num2z3"/>
    <w:qFormat/>
    <w:rsid w:val="00C92678"/>
  </w:style>
  <w:style w:type="character" w:customStyle="1" w:styleId="WW8Num2z4">
    <w:name w:val="WW8Num2z4"/>
    <w:qFormat/>
    <w:rsid w:val="00C92678"/>
  </w:style>
  <w:style w:type="character" w:customStyle="1" w:styleId="WW8Num2z5">
    <w:name w:val="WW8Num2z5"/>
    <w:qFormat/>
    <w:rsid w:val="00C92678"/>
  </w:style>
  <w:style w:type="character" w:customStyle="1" w:styleId="WW8Num2z6">
    <w:name w:val="WW8Num2z6"/>
    <w:qFormat/>
    <w:rsid w:val="00C92678"/>
  </w:style>
  <w:style w:type="character" w:customStyle="1" w:styleId="WW8Num2z7">
    <w:name w:val="WW8Num2z7"/>
    <w:qFormat/>
    <w:rsid w:val="00C92678"/>
  </w:style>
  <w:style w:type="character" w:customStyle="1" w:styleId="WW8Num2z8">
    <w:name w:val="WW8Num2z8"/>
    <w:qFormat/>
    <w:rsid w:val="00C92678"/>
  </w:style>
  <w:style w:type="character" w:customStyle="1" w:styleId="WW8Num5z0">
    <w:name w:val="WW8Num5z0"/>
    <w:qFormat/>
    <w:rsid w:val="00C92678"/>
  </w:style>
  <w:style w:type="character" w:customStyle="1" w:styleId="WW8Num5z1">
    <w:name w:val="WW8Num5z1"/>
    <w:qFormat/>
    <w:rsid w:val="00C92678"/>
  </w:style>
  <w:style w:type="character" w:customStyle="1" w:styleId="WW8Num5z2">
    <w:name w:val="WW8Num5z2"/>
    <w:qFormat/>
    <w:rsid w:val="00C92678"/>
  </w:style>
  <w:style w:type="character" w:customStyle="1" w:styleId="WW8Num5z3">
    <w:name w:val="WW8Num5z3"/>
    <w:qFormat/>
    <w:rsid w:val="00C92678"/>
  </w:style>
  <w:style w:type="character" w:customStyle="1" w:styleId="WW8Num5z4">
    <w:name w:val="WW8Num5z4"/>
    <w:qFormat/>
    <w:rsid w:val="00C92678"/>
  </w:style>
  <w:style w:type="character" w:customStyle="1" w:styleId="WW8Num5z5">
    <w:name w:val="WW8Num5z5"/>
    <w:qFormat/>
    <w:rsid w:val="00C92678"/>
  </w:style>
  <w:style w:type="character" w:customStyle="1" w:styleId="WW8Num5z6">
    <w:name w:val="WW8Num5z6"/>
    <w:qFormat/>
    <w:rsid w:val="00C92678"/>
  </w:style>
  <w:style w:type="character" w:customStyle="1" w:styleId="WW8Num5z7">
    <w:name w:val="WW8Num5z7"/>
    <w:qFormat/>
    <w:rsid w:val="00C92678"/>
  </w:style>
  <w:style w:type="character" w:customStyle="1" w:styleId="WW8Num5z8">
    <w:name w:val="WW8Num5z8"/>
    <w:qFormat/>
    <w:rsid w:val="00C92678"/>
  </w:style>
  <w:style w:type="character" w:customStyle="1" w:styleId="CiteChar0">
    <w:name w:val="Cite Char"/>
    <w:aliases w:val="cite_tag Char,Char Char Char Char1 Char Char1,Char Char Char Char1 Char,Taglines Char Char, Cha"/>
    <w:basedOn w:val="DefaultParagraphFont"/>
    <w:qFormat/>
    <w:rsid w:val="00C9267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92678"/>
    <w:rPr>
      <w:rFonts w:ascii="Times New Roman" w:eastAsia="Times New Roman" w:hAnsi="Times New Roman" w:cs="Times New Roman"/>
      <w:u w:val="thick"/>
    </w:rPr>
  </w:style>
  <w:style w:type="character" w:customStyle="1" w:styleId="ListLabel19">
    <w:name w:val="ListLabel 19"/>
    <w:qFormat/>
    <w:rsid w:val="00C92678"/>
    <w:rPr>
      <w:b/>
      <w:i/>
      <w:strike w:val="0"/>
      <w:dstrike w:val="0"/>
      <w:spacing w:val="0"/>
      <w:w w:val="100"/>
      <w:sz w:val="26"/>
    </w:rPr>
  </w:style>
  <w:style w:type="paragraph" w:styleId="Footer">
    <w:name w:val="footer"/>
    <w:basedOn w:val="Normal"/>
    <w:link w:val="FooterChar"/>
    <w:uiPriority w:val="99"/>
    <w:rsid w:val="00C92678"/>
  </w:style>
  <w:style w:type="character" w:customStyle="1" w:styleId="FooterChar">
    <w:name w:val="Footer Char"/>
    <w:basedOn w:val="DefaultParagraphFont"/>
    <w:link w:val="Footer"/>
    <w:uiPriority w:val="99"/>
    <w:rsid w:val="00C92678"/>
    <w:rPr>
      <w:rFonts w:ascii="Calibri" w:hAnsi="Calibri" w:cs="Calibri"/>
      <w:sz w:val="22"/>
    </w:rPr>
  </w:style>
  <w:style w:type="paragraph" w:customStyle="1" w:styleId="TagCite">
    <w:name w:val="Tag/Cite"/>
    <w:basedOn w:val="Normal"/>
    <w:qFormat/>
    <w:rsid w:val="00C92678"/>
    <w:rPr>
      <w:rFonts w:eastAsia="Times New Roman" w:cs="Times New Roman"/>
      <w:b/>
    </w:rPr>
  </w:style>
  <w:style w:type="paragraph" w:customStyle="1" w:styleId="NormalText">
    <w:name w:val="Normal Text"/>
    <w:basedOn w:val="Normal"/>
    <w:link w:val="NormalTextChar"/>
    <w:qFormat/>
    <w:rsid w:val="00C92678"/>
    <w:pPr>
      <w:jc w:val="both"/>
    </w:pPr>
    <w:rPr>
      <w:sz w:val="20"/>
      <w:szCs w:val="26"/>
    </w:rPr>
  </w:style>
  <w:style w:type="paragraph" w:customStyle="1" w:styleId="CardsFont6pt">
    <w:name w:val="Cards + Font: 6 pt"/>
    <w:basedOn w:val="Normal"/>
    <w:link w:val="CardsFont6ptChar1"/>
    <w:qFormat/>
    <w:rsid w:val="00C92678"/>
    <w:pPr>
      <w:ind w:left="432" w:right="432"/>
      <w:jc w:val="both"/>
    </w:pPr>
    <w:rPr>
      <w:rFonts w:eastAsia="Times New Roman" w:cs="Times New Roman"/>
      <w:sz w:val="12"/>
      <w:szCs w:val="20"/>
    </w:rPr>
  </w:style>
  <w:style w:type="paragraph" w:customStyle="1" w:styleId="Small">
    <w:name w:val="Small"/>
    <w:basedOn w:val="Normal"/>
    <w:uiPriority w:val="99"/>
    <w:qFormat/>
    <w:rsid w:val="00C92678"/>
    <w:rPr>
      <w:sz w:val="14"/>
    </w:rPr>
  </w:style>
  <w:style w:type="paragraph" w:customStyle="1" w:styleId="NotUnderlined">
    <w:name w:val="Not Underlined"/>
    <w:basedOn w:val="Normal"/>
    <w:uiPriority w:val="99"/>
    <w:qFormat/>
    <w:rsid w:val="00C92678"/>
  </w:style>
  <w:style w:type="numbering" w:customStyle="1" w:styleId="WW8Num2">
    <w:name w:val="WW8Num2"/>
    <w:qFormat/>
    <w:rsid w:val="00C92678"/>
  </w:style>
  <w:style w:type="numbering" w:customStyle="1" w:styleId="WW8Num5">
    <w:name w:val="WW8Num5"/>
    <w:qFormat/>
    <w:rsid w:val="00C92678"/>
  </w:style>
  <w:style w:type="paragraph" w:customStyle="1" w:styleId="citenon-bold">
    <w:name w:val="cite non-bold"/>
    <w:basedOn w:val="Normal"/>
    <w:link w:val="citenon-boldChar"/>
    <w:qFormat/>
    <w:rsid w:val="00C92678"/>
    <w:rPr>
      <w:rFonts w:ascii="Georgia" w:eastAsia="Calibri" w:hAnsi="Georgia"/>
    </w:rPr>
  </w:style>
  <w:style w:type="character" w:customStyle="1" w:styleId="citenon-boldChar">
    <w:name w:val="cite non-bold Char"/>
    <w:link w:val="citenon-bold"/>
    <w:rsid w:val="00C92678"/>
    <w:rPr>
      <w:rFonts w:ascii="Georgia" w:eastAsia="Calibri" w:hAnsi="Georgia" w:cs="Calibri"/>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92678"/>
    <w:rPr>
      <w:rFonts w:ascii="Times" w:eastAsia="MS Mincho" w:hAnsi="Times" w:cs="Calibri"/>
      <w:sz w:val="20"/>
      <w:szCs w:val="20"/>
    </w:rPr>
  </w:style>
  <w:style w:type="paragraph" w:customStyle="1" w:styleId="NewDebate">
    <w:name w:val="New Debate"/>
    <w:basedOn w:val="Heading4"/>
    <w:link w:val="NewDebateChar"/>
    <w:uiPriority w:val="4"/>
    <w:qFormat/>
    <w:rsid w:val="00C92678"/>
  </w:style>
  <w:style w:type="character" w:customStyle="1" w:styleId="NewDebateChar">
    <w:name w:val="New Debate Char"/>
    <w:basedOn w:val="DefaultParagraphFont"/>
    <w:link w:val="NewDebate"/>
    <w:uiPriority w:val="4"/>
    <w:rsid w:val="00C92678"/>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C92678"/>
    <w:rPr>
      <w:rFonts w:eastAsia="Calibri"/>
      <w:sz w:val="10"/>
    </w:rPr>
  </w:style>
  <w:style w:type="character" w:customStyle="1" w:styleId="ReallyfuckingsmallChar">
    <w:name w:val="Really fucking small Char"/>
    <w:basedOn w:val="DefaultParagraphFont"/>
    <w:link w:val="Reallyfuckingsmall"/>
    <w:rsid w:val="00C92678"/>
    <w:rPr>
      <w:rFonts w:ascii="Calibri" w:eastAsia="Calibri" w:hAnsi="Calibri" w:cs="Calibri"/>
      <w:sz w:val="10"/>
    </w:rPr>
  </w:style>
  <w:style w:type="character" w:customStyle="1" w:styleId="NothingChar">
    <w:name w:val="Nothing Char"/>
    <w:link w:val="Nothing"/>
    <w:rsid w:val="00C92678"/>
    <w:rPr>
      <w:rFonts w:ascii="Times New Roman" w:eastAsia="Times New Roman" w:hAnsi="Times New Roman" w:cs="Times New Roman"/>
      <w:color w:val="00000A"/>
      <w:sz w:val="20"/>
    </w:rPr>
  </w:style>
  <w:style w:type="character" w:customStyle="1" w:styleId="Footnote2Char">
    <w:name w:val="Footnote2 Char"/>
    <w:link w:val="Footnote2"/>
    <w:locked/>
    <w:rsid w:val="00C92678"/>
  </w:style>
  <w:style w:type="paragraph" w:customStyle="1" w:styleId="Footnote2">
    <w:name w:val="Footnote2"/>
    <w:basedOn w:val="Normal"/>
    <w:next w:val="Normal"/>
    <w:link w:val="Footnote2Char"/>
    <w:autoRedefine/>
    <w:qFormat/>
    <w:rsid w:val="00C92678"/>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C92678"/>
    <w:rPr>
      <w:noProof w:val="0"/>
      <w:u w:val="single"/>
      <w:lang w:val="en-US" w:eastAsia="en-US" w:bidi="ar-SA"/>
    </w:rPr>
  </w:style>
  <w:style w:type="character" w:customStyle="1" w:styleId="UnderlinesCharChar">
    <w:name w:val="Underlines Char Char"/>
    <w:basedOn w:val="DefaultParagraphFont"/>
    <w:rsid w:val="00C92678"/>
    <w:rPr>
      <w:rFonts w:cs="Arial"/>
      <w:b/>
      <w:bCs/>
      <w:noProof w:val="0"/>
      <w:sz w:val="22"/>
      <w:szCs w:val="26"/>
      <w:u w:val="single"/>
      <w:lang w:val="en-US" w:eastAsia="en-US" w:bidi="ar-SA"/>
    </w:rPr>
  </w:style>
  <w:style w:type="paragraph" w:customStyle="1" w:styleId="Style3">
    <w:name w:val="Style3"/>
    <w:basedOn w:val="Normal"/>
    <w:link w:val="Style3Char"/>
    <w:qFormat/>
    <w:rsid w:val="00C92678"/>
    <w:rPr>
      <w:rFonts w:ascii="Arial Narrow" w:eastAsia="Times New Roman" w:hAnsi="Arial Narrow" w:cs="Times New Roman"/>
      <w:b/>
      <w:sz w:val="20"/>
    </w:rPr>
  </w:style>
  <w:style w:type="character" w:customStyle="1" w:styleId="Style3Char">
    <w:name w:val="Style3 Char"/>
    <w:basedOn w:val="DefaultParagraphFont"/>
    <w:link w:val="Style3"/>
    <w:rsid w:val="00C9267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92678"/>
    <w:rPr>
      <w:rFonts w:eastAsia="Times New Roman"/>
      <w:sz w:val="20"/>
      <w:u w:val="single"/>
    </w:rPr>
  </w:style>
  <w:style w:type="character" w:customStyle="1" w:styleId="StyleStyle411ptChar">
    <w:name w:val="Style Style4 + 11 pt Char"/>
    <w:link w:val="StyleStyle411pt"/>
    <w:rsid w:val="00C92678"/>
    <w:rPr>
      <w:rFonts w:ascii="Calibri" w:eastAsia="Times New Roman" w:hAnsi="Calibri" w:cs="Calibri"/>
      <w:sz w:val="20"/>
      <w:u w:val="single"/>
    </w:rPr>
  </w:style>
  <w:style w:type="paragraph" w:customStyle="1" w:styleId="StyleStyle411ptBold">
    <w:name w:val="Style Style4 + 11 pt Bold"/>
    <w:basedOn w:val="Normal"/>
    <w:link w:val="StyleStyle411ptBoldChar"/>
    <w:qFormat/>
    <w:rsid w:val="00C92678"/>
    <w:rPr>
      <w:b/>
      <w:bCs/>
      <w:sz w:val="20"/>
      <w:u w:val="single"/>
    </w:rPr>
  </w:style>
  <w:style w:type="character" w:customStyle="1" w:styleId="StyleStyle411ptBoldChar">
    <w:name w:val="Style Style4 + 11 pt Bold Char"/>
    <w:link w:val="StyleStyle411ptBold"/>
    <w:rsid w:val="00C92678"/>
    <w:rPr>
      <w:rFonts w:ascii="Calibri" w:hAnsi="Calibri" w:cs="Calibri"/>
      <w:b/>
      <w:bCs/>
      <w:sz w:val="20"/>
      <w:u w:val="single"/>
    </w:rPr>
  </w:style>
  <w:style w:type="paragraph" w:customStyle="1" w:styleId="Underlining">
    <w:name w:val="Underlining"/>
    <w:basedOn w:val="Normal"/>
    <w:link w:val="UnderliningChar"/>
    <w:qFormat/>
    <w:rsid w:val="00C92678"/>
    <w:rPr>
      <w:rFonts w:eastAsia="Times New Roman"/>
      <w:sz w:val="20"/>
      <w:u w:val="single"/>
    </w:rPr>
  </w:style>
  <w:style w:type="character" w:customStyle="1" w:styleId="UnderliningChar">
    <w:name w:val="Underlining Char"/>
    <w:basedOn w:val="DefaultParagraphFont"/>
    <w:link w:val="Underlining"/>
    <w:rsid w:val="00C92678"/>
    <w:rPr>
      <w:rFonts w:ascii="Calibri" w:eastAsia="Times New Roman" w:hAnsi="Calibri" w:cs="Calibri"/>
      <w:sz w:val="20"/>
      <w:u w:val="single"/>
    </w:rPr>
  </w:style>
  <w:style w:type="character" w:customStyle="1" w:styleId="StyleTimesNewRoman12ptBold">
    <w:name w:val="Style Times New Roman 12 pt Bold"/>
    <w:rsid w:val="00C9267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92678"/>
    <w:rPr>
      <w:rFonts w:ascii="Century Gothic" w:hAnsi="Century Gothic"/>
      <w:sz w:val="24"/>
      <w:u w:val="thick"/>
    </w:rPr>
  </w:style>
  <w:style w:type="paragraph" w:customStyle="1" w:styleId="Cardstyle">
    <w:name w:val="Cardstyle"/>
    <w:basedOn w:val="Normal"/>
    <w:next w:val="Normal"/>
    <w:qFormat/>
    <w:rsid w:val="00C92678"/>
    <w:rPr>
      <w:rFonts w:eastAsia="Times New Roman" w:cs="Times New Roman"/>
      <w:sz w:val="20"/>
    </w:rPr>
  </w:style>
  <w:style w:type="character" w:customStyle="1" w:styleId="Style8pt1">
    <w:name w:val="Style 8 pt1"/>
    <w:basedOn w:val="DefaultParagraphFont"/>
    <w:rsid w:val="00C92678"/>
    <w:rPr>
      <w:rFonts w:ascii="Georgia" w:hAnsi="Georgia"/>
      <w:sz w:val="16"/>
    </w:rPr>
  </w:style>
  <w:style w:type="character" w:customStyle="1" w:styleId="Style8pt">
    <w:name w:val="Style 8 pt"/>
    <w:basedOn w:val="DefaultParagraphFont"/>
    <w:rsid w:val="00C9267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92678"/>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92678"/>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C9267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92678"/>
    <w:rPr>
      <w:rFonts w:eastAsia="Times New Roman" w:cs="Times New Roman"/>
      <w:b/>
      <w:bCs/>
      <w:sz w:val="20"/>
      <w:u w:val="single"/>
    </w:rPr>
  </w:style>
  <w:style w:type="character" w:customStyle="1" w:styleId="StyleUnderlineChar11ptBoldChar">
    <w:name w:val="Style Underline Char + 11 pt Bold Char"/>
    <w:link w:val="StyleUnderlineChar11ptBold"/>
    <w:rsid w:val="00C92678"/>
    <w:rPr>
      <w:rFonts w:ascii="Calibri" w:eastAsia="Times New Roman" w:hAnsi="Calibri" w:cs="Times New Roman"/>
      <w:b/>
      <w:bCs/>
      <w:sz w:val="20"/>
      <w:u w:val="single"/>
    </w:rPr>
  </w:style>
  <w:style w:type="character" w:customStyle="1" w:styleId="NormalTextChar">
    <w:name w:val="Normal Text Char"/>
    <w:link w:val="NormalText"/>
    <w:rsid w:val="00C92678"/>
    <w:rPr>
      <w:rFonts w:ascii="Calibri" w:hAnsi="Calibri" w:cs="Calibri"/>
      <w:sz w:val="20"/>
      <w:szCs w:val="26"/>
    </w:rPr>
  </w:style>
  <w:style w:type="character" w:customStyle="1" w:styleId="ShrinkChar">
    <w:name w:val="Shrink Char"/>
    <w:link w:val="Shrink"/>
    <w:rsid w:val="00C92678"/>
    <w:rPr>
      <w:rFonts w:ascii="Garamond" w:hAnsi="Garamond"/>
      <w:sz w:val="12"/>
    </w:rPr>
  </w:style>
  <w:style w:type="paragraph" w:customStyle="1" w:styleId="Shrink">
    <w:name w:val="Shrink"/>
    <w:link w:val="ShrinkChar"/>
    <w:qFormat/>
    <w:rsid w:val="00C92678"/>
    <w:pPr>
      <w:ind w:left="288" w:right="288"/>
    </w:pPr>
    <w:rPr>
      <w:rFonts w:ascii="Garamond" w:hAnsi="Garamond"/>
      <w:sz w:val="12"/>
    </w:rPr>
  </w:style>
  <w:style w:type="paragraph" w:customStyle="1" w:styleId="cites0">
    <w:name w:val="cites"/>
    <w:link w:val="citesChar0"/>
    <w:autoRedefine/>
    <w:qFormat/>
    <w:rsid w:val="00C92678"/>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C9267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C9267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92678"/>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9267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92678"/>
  </w:style>
  <w:style w:type="character" w:customStyle="1" w:styleId="CardsChar1">
    <w:name w:val="Cards Char1"/>
    <w:rsid w:val="00C92678"/>
    <w:rPr>
      <w:rFonts w:ascii="Times New Roman" w:hAnsi="Times New Roman" w:cs="Times New Roman"/>
      <w:sz w:val="20"/>
      <w:szCs w:val="20"/>
    </w:rPr>
  </w:style>
  <w:style w:type="character" w:customStyle="1" w:styleId="AuthorYear">
    <w:name w:val="AuthorYear"/>
    <w:uiPriority w:val="1"/>
    <w:qFormat/>
    <w:rsid w:val="00C92678"/>
    <w:rPr>
      <w:rFonts w:ascii="Georgia" w:hAnsi="Georgia"/>
      <w:b/>
      <w:sz w:val="24"/>
    </w:rPr>
  </w:style>
  <w:style w:type="paragraph" w:customStyle="1" w:styleId="Shrink8">
    <w:name w:val="Shrink8"/>
    <w:basedOn w:val="Normal"/>
    <w:qFormat/>
    <w:rsid w:val="00C92678"/>
    <w:rPr>
      <w:sz w:val="16"/>
    </w:rPr>
  </w:style>
  <w:style w:type="paragraph" w:customStyle="1" w:styleId="Normal1">
    <w:name w:val="Normal1"/>
    <w:qFormat/>
    <w:rsid w:val="00C92678"/>
    <w:rPr>
      <w:rFonts w:ascii="Calibri" w:eastAsia="Calibri" w:hAnsi="Calibri" w:cs="Calibri"/>
      <w:color w:val="000000"/>
      <w:sz w:val="22"/>
      <w:szCs w:val="20"/>
      <w:lang w:val="es-US" w:eastAsia="es-US"/>
    </w:rPr>
  </w:style>
  <w:style w:type="character" w:customStyle="1" w:styleId="highlight2">
    <w:name w:val="highlight2"/>
    <w:rsid w:val="00C9267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92678"/>
    <w:rPr>
      <w:rFonts w:eastAsia="SimSun" w:cs="Times New Roman"/>
      <w:color w:val="00000A"/>
      <w:sz w:val="20"/>
      <w:lang w:eastAsia="zh-CN"/>
    </w:rPr>
  </w:style>
  <w:style w:type="character" w:customStyle="1" w:styleId="Stylecard11ptChar">
    <w:name w:val="Style card + 11 pt Char"/>
    <w:basedOn w:val="cardChar"/>
    <w:link w:val="Stylecard11pt"/>
    <w:rsid w:val="00C9267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92678"/>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9267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92678"/>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92678"/>
    <w:rPr>
      <w:rFonts w:cs="Arial"/>
      <w:b/>
      <w:bCs/>
      <w:kern w:val="32"/>
      <w:sz w:val="32"/>
      <w:szCs w:val="32"/>
      <w:u w:val="single"/>
      <w:lang w:val="en-US" w:eastAsia="en-US" w:bidi="ar-SA"/>
    </w:rPr>
  </w:style>
  <w:style w:type="character" w:customStyle="1" w:styleId="UNDERLINECharChar0">
    <w:name w:val="UNDERLINE Char Char"/>
    <w:basedOn w:val="DefaultParagraphFont"/>
    <w:rsid w:val="00C92678"/>
    <w:rPr>
      <w:bCs/>
      <w:kern w:val="28"/>
      <w:szCs w:val="32"/>
      <w:u w:val="single"/>
    </w:rPr>
  </w:style>
  <w:style w:type="character" w:customStyle="1" w:styleId="term">
    <w:name w:val="term"/>
    <w:basedOn w:val="DefaultParagraphFont"/>
    <w:rsid w:val="00C92678"/>
  </w:style>
  <w:style w:type="character" w:customStyle="1" w:styleId="SmallFontCharCharCharChar">
    <w:name w:val="Small Font Char Char Char Char"/>
    <w:basedOn w:val="DefaultParagraphFont"/>
    <w:rsid w:val="00C92678"/>
    <w:rPr>
      <w:rFonts w:ascii="Arial" w:hAnsi="Arial"/>
      <w:sz w:val="12"/>
      <w:szCs w:val="24"/>
    </w:rPr>
  </w:style>
  <w:style w:type="character" w:customStyle="1" w:styleId="vitstoryheadline">
    <w:name w:val="vitstoryheadline"/>
    <w:basedOn w:val="DefaultParagraphFont"/>
    <w:rsid w:val="00C92678"/>
  </w:style>
  <w:style w:type="character" w:customStyle="1" w:styleId="regtext">
    <w:name w:val="regtext"/>
    <w:basedOn w:val="DefaultParagraphFont"/>
    <w:rsid w:val="00C92678"/>
  </w:style>
  <w:style w:type="character" w:customStyle="1" w:styleId="bps-topic-ident">
    <w:name w:val="bps-topic-ident"/>
    <w:basedOn w:val="DefaultParagraphFont"/>
    <w:rsid w:val="00C92678"/>
  </w:style>
  <w:style w:type="character" w:customStyle="1" w:styleId="CharChar4">
    <w:name w:val="Char Char4"/>
    <w:basedOn w:val="DefaultParagraphFont"/>
    <w:rsid w:val="00C92678"/>
    <w:rPr>
      <w:b/>
      <w:bCs/>
      <w:sz w:val="28"/>
      <w:szCs w:val="28"/>
    </w:rPr>
  </w:style>
  <w:style w:type="character" w:customStyle="1" w:styleId="CharChar5">
    <w:name w:val="Char Char5"/>
    <w:basedOn w:val="DefaultParagraphFont"/>
    <w:rsid w:val="00C92678"/>
    <w:rPr>
      <w:rFonts w:ascii="Arial" w:hAnsi="Arial" w:cs="Arial"/>
      <w:b/>
      <w:bCs/>
      <w:sz w:val="26"/>
      <w:szCs w:val="26"/>
    </w:rPr>
  </w:style>
  <w:style w:type="paragraph" w:customStyle="1" w:styleId="tagcite0">
    <w:name w:val="tagcite"/>
    <w:basedOn w:val="Normal"/>
    <w:qFormat/>
    <w:rsid w:val="00C92678"/>
    <w:rPr>
      <w:rFonts w:eastAsia="Times New Roman" w:cs="Times New Roman"/>
      <w:b/>
    </w:rPr>
  </w:style>
  <w:style w:type="paragraph" w:customStyle="1" w:styleId="Regular">
    <w:name w:val="Regular"/>
    <w:link w:val="RegularChar"/>
    <w:rsid w:val="00C92678"/>
    <w:rPr>
      <w:rFonts w:ascii="Garamond" w:eastAsia="Times New Roman" w:hAnsi="Garamond" w:cs="Arial"/>
      <w:bCs/>
      <w:kern w:val="20"/>
      <w:sz w:val="20"/>
      <w:szCs w:val="32"/>
    </w:rPr>
  </w:style>
  <w:style w:type="paragraph" w:customStyle="1" w:styleId="Boldunderline0">
    <w:name w:val="Bold underline"/>
    <w:basedOn w:val="Normal"/>
    <w:rsid w:val="00C92678"/>
    <w:rPr>
      <w:rFonts w:eastAsia="Times New Roman" w:cs="Arial"/>
      <w:b/>
      <w:bCs/>
      <w:kern w:val="20"/>
      <w:sz w:val="20"/>
      <w:szCs w:val="32"/>
      <w:u w:val="single"/>
    </w:rPr>
  </w:style>
  <w:style w:type="character" w:customStyle="1" w:styleId="BoldunderlineChar0">
    <w:name w:val="Bold underline Char"/>
    <w:basedOn w:val="DefaultParagraphFont"/>
    <w:rsid w:val="00C92678"/>
    <w:rPr>
      <w:rFonts w:ascii="Garamond" w:hAnsi="Garamond" w:cs="Arial"/>
      <w:b/>
      <w:bCs/>
      <w:kern w:val="20"/>
      <w:szCs w:val="32"/>
      <w:u w:val="single"/>
      <w:lang w:val="en-US" w:eastAsia="en-US" w:bidi="ar-SA"/>
    </w:rPr>
  </w:style>
  <w:style w:type="paragraph" w:customStyle="1" w:styleId="tag1">
    <w:name w:val="tag1"/>
    <w:basedOn w:val="Normal"/>
    <w:qFormat/>
    <w:rsid w:val="00C92678"/>
    <w:rPr>
      <w:rFonts w:eastAsia="Times New Roman" w:cs="Times New Roman"/>
      <w:b/>
      <w:szCs w:val="20"/>
    </w:rPr>
  </w:style>
  <w:style w:type="character" w:customStyle="1" w:styleId="byline">
    <w:name w:val="byline"/>
    <w:basedOn w:val="DefaultParagraphFont"/>
    <w:rsid w:val="00C92678"/>
  </w:style>
  <w:style w:type="character" w:customStyle="1" w:styleId="7TimesNewRoman">
    <w:name w:val="7 Times New Roman"/>
    <w:rsid w:val="00C9267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92678"/>
    <w:rPr>
      <w:rFonts w:ascii="Cambria" w:eastAsia="Times New Roman" w:hAnsi="Cambria" w:cs="Times New Roman"/>
      <w:sz w:val="18"/>
      <w:szCs w:val="20"/>
    </w:rPr>
  </w:style>
  <w:style w:type="character" w:customStyle="1" w:styleId="Boxed">
    <w:name w:val="Boxed"/>
    <w:qFormat/>
    <w:rsid w:val="00C92678"/>
    <w:rPr>
      <w:rFonts w:ascii="Garamond" w:hAnsi="Garamond"/>
      <w:sz w:val="20"/>
      <w:bdr w:val="single" w:sz="6" w:space="0" w:color="auto"/>
    </w:rPr>
  </w:style>
  <w:style w:type="character" w:customStyle="1" w:styleId="CardtextChar0">
    <w:name w:val="Card text Char"/>
    <w:basedOn w:val="DefaultParagraphFont"/>
    <w:link w:val="Cardtext0"/>
    <w:rsid w:val="00C92678"/>
    <w:rPr>
      <w:rFonts w:ascii="Garamond" w:hAnsi="Garamond"/>
      <w:u w:val="single"/>
    </w:rPr>
  </w:style>
  <w:style w:type="paragraph" w:styleId="Date">
    <w:name w:val="Date"/>
    <w:aliases w:val="date"/>
    <w:basedOn w:val="Normal"/>
    <w:next w:val="Normal"/>
    <w:link w:val="DateChar"/>
    <w:uiPriority w:val="99"/>
    <w:rsid w:val="00C92678"/>
    <w:rPr>
      <w:rFonts w:eastAsia="Times New Roman" w:cs="Times New Roman"/>
      <w:sz w:val="16"/>
    </w:rPr>
  </w:style>
  <w:style w:type="character" w:customStyle="1" w:styleId="DateChar">
    <w:name w:val="Date Char"/>
    <w:aliases w:val="date Char"/>
    <w:basedOn w:val="DefaultParagraphFont"/>
    <w:link w:val="Date"/>
    <w:uiPriority w:val="99"/>
    <w:rsid w:val="00C92678"/>
    <w:rPr>
      <w:rFonts w:ascii="Calibri" w:eastAsia="Times New Roman" w:hAnsi="Calibri" w:cs="Times New Roman"/>
      <w:sz w:val="16"/>
    </w:rPr>
  </w:style>
  <w:style w:type="paragraph" w:customStyle="1" w:styleId="DebateCardSmall">
    <w:name w:val="Debate Card Small"/>
    <w:basedOn w:val="Normal"/>
    <w:link w:val="DebateCardSmallChar"/>
    <w:qFormat/>
    <w:rsid w:val="00C9267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92678"/>
    <w:rPr>
      <w:rFonts w:ascii="Calibri" w:eastAsia="Times New Roman" w:hAnsi="Calibri" w:cs="Times New Roman"/>
      <w:sz w:val="16"/>
      <w:szCs w:val="16"/>
      <w:lang w:val="x-none" w:eastAsia="x-none"/>
    </w:rPr>
  </w:style>
  <w:style w:type="character" w:customStyle="1" w:styleId="reduce2">
    <w:name w:val="reduce2"/>
    <w:rsid w:val="00C9267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9267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92678"/>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C92678"/>
  </w:style>
  <w:style w:type="character" w:customStyle="1" w:styleId="Style1CharChar">
    <w:name w:val="Style1 Char Char"/>
    <w:basedOn w:val="DefaultParagraphFont"/>
    <w:rsid w:val="00C92678"/>
    <w:rPr>
      <w:sz w:val="16"/>
      <w:szCs w:val="16"/>
      <w:lang w:val="en-US" w:eastAsia="en-US" w:bidi="ar-SA"/>
    </w:rPr>
  </w:style>
  <w:style w:type="character" w:customStyle="1" w:styleId="Style2CharChar">
    <w:name w:val="Style2 Char Char"/>
    <w:basedOn w:val="DefaultParagraphFont"/>
    <w:rsid w:val="00C92678"/>
    <w:rPr>
      <w:u w:val="thick"/>
      <w:lang w:val="en-US" w:eastAsia="en-US" w:bidi="ar-SA"/>
    </w:rPr>
  </w:style>
  <w:style w:type="character" w:customStyle="1" w:styleId="dateline">
    <w:name w:val="dateline"/>
    <w:basedOn w:val="DefaultParagraphFont"/>
    <w:rsid w:val="00C92678"/>
  </w:style>
  <w:style w:type="character" w:customStyle="1" w:styleId="date-display-single">
    <w:name w:val="date-display-single"/>
    <w:basedOn w:val="DefaultParagraphFont"/>
    <w:rsid w:val="00C92678"/>
  </w:style>
  <w:style w:type="character" w:customStyle="1" w:styleId="wikigeneratedlinkcontent">
    <w:name w:val="wikigeneratedlinkcontent"/>
    <w:basedOn w:val="DefaultParagraphFont"/>
    <w:rsid w:val="00C92678"/>
  </w:style>
  <w:style w:type="character" w:customStyle="1" w:styleId="Heading3CharCharChar3">
    <w:name w:val="Heading 3 Char Char Char3"/>
    <w:aliases w:val=" Char Char Char3,Char Char Char3,Heading 3 Char Char Char2, Char Char Char2,Char Char Char2"/>
    <w:basedOn w:val="DefaultParagraphFont"/>
    <w:rsid w:val="00C92678"/>
    <w:rPr>
      <w:rFonts w:cs="Arial"/>
      <w:bCs/>
      <w:szCs w:val="26"/>
      <w:u w:val="single"/>
      <w:lang w:val="en-US" w:eastAsia="en-US" w:bidi="ar-SA"/>
    </w:rPr>
  </w:style>
  <w:style w:type="character" w:customStyle="1" w:styleId="aqj">
    <w:name w:val="aqj"/>
    <w:rsid w:val="00C92678"/>
  </w:style>
  <w:style w:type="character" w:customStyle="1" w:styleId="CardTextChar1">
    <w:name w:val="CardText Char"/>
    <w:basedOn w:val="DefaultParagraphFont"/>
    <w:link w:val="CardText1"/>
    <w:locked/>
    <w:rsid w:val="00C9267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92678"/>
    <w:pPr>
      <w:ind w:left="288" w:right="288"/>
    </w:pPr>
    <w:rPr>
      <w:rFonts w:ascii="Times New Roman" w:eastAsia="Times New Roman" w:hAnsi="Times New Roman" w:cs="Times New Roman"/>
      <w:sz w:val="16"/>
    </w:rPr>
  </w:style>
  <w:style w:type="character" w:customStyle="1" w:styleId="ilad">
    <w:name w:val="il_ad"/>
    <w:rsid w:val="00C92678"/>
  </w:style>
  <w:style w:type="character" w:customStyle="1" w:styleId="CardsUnderlined">
    <w:name w:val="Cards Underlined"/>
    <w:qFormat/>
    <w:rsid w:val="00C92678"/>
    <w:rPr>
      <w:rFonts w:ascii="Helvetica" w:hAnsi="Helvetica"/>
      <w:sz w:val="22"/>
      <w:szCs w:val="24"/>
      <w:u w:val="thick"/>
    </w:rPr>
  </w:style>
  <w:style w:type="paragraph" w:customStyle="1" w:styleId="BBCite">
    <w:name w:val="BB Cite"/>
    <w:basedOn w:val="Normal"/>
    <w:autoRedefine/>
    <w:rsid w:val="00C9267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92678"/>
  </w:style>
  <w:style w:type="character" w:customStyle="1" w:styleId="StyleStyleUnderline411pt">
    <w:name w:val="Style Style Underline4 + 11 pt"/>
    <w:basedOn w:val="DefaultParagraphFont"/>
    <w:rsid w:val="00C92678"/>
    <w:rPr>
      <w:sz w:val="20"/>
      <w:u w:val="single"/>
    </w:rPr>
  </w:style>
  <w:style w:type="character" w:customStyle="1" w:styleId="StyleStyleUnderline411ptBold">
    <w:name w:val="Style Style Underline4 + 11 pt Bold"/>
    <w:basedOn w:val="DefaultParagraphFont"/>
    <w:rsid w:val="00C92678"/>
    <w:rPr>
      <w:b/>
      <w:bCs/>
      <w:sz w:val="20"/>
      <w:u w:val="single"/>
    </w:rPr>
  </w:style>
  <w:style w:type="character" w:customStyle="1" w:styleId="StyleStyleUnderline311pt">
    <w:name w:val="Style Style Underline3 + 11 pt"/>
    <w:basedOn w:val="DefaultParagraphFont"/>
    <w:rsid w:val="00C92678"/>
    <w:rPr>
      <w:sz w:val="20"/>
      <w:u w:val="single"/>
    </w:rPr>
  </w:style>
  <w:style w:type="character" w:customStyle="1" w:styleId="StyleStyleUnderline311ptBold">
    <w:name w:val="Style Style Underline3 + 11 pt Bold"/>
    <w:basedOn w:val="DefaultParagraphFont"/>
    <w:rsid w:val="00C92678"/>
    <w:rPr>
      <w:b/>
      <w:bCs/>
      <w:sz w:val="20"/>
      <w:u w:val="single"/>
    </w:rPr>
  </w:style>
  <w:style w:type="character" w:customStyle="1" w:styleId="red-subtitle">
    <w:name w:val="red-subtitle"/>
    <w:basedOn w:val="DefaultParagraphFont"/>
    <w:rsid w:val="00C92678"/>
  </w:style>
  <w:style w:type="character" w:styleId="PageNumber">
    <w:name w:val="page number"/>
    <w:aliases w:val="card ununderlined"/>
    <w:basedOn w:val="DefaultParagraphFont"/>
    <w:uiPriority w:val="99"/>
    <w:unhideWhenUsed/>
    <w:rsid w:val="00C92678"/>
  </w:style>
  <w:style w:type="character" w:customStyle="1" w:styleId="ft1">
    <w:name w:val="ft1"/>
    <w:basedOn w:val="DefaultParagraphFont"/>
    <w:rsid w:val="00C92678"/>
  </w:style>
  <w:style w:type="character" w:customStyle="1" w:styleId="dropcap">
    <w:name w:val="dropcap"/>
    <w:basedOn w:val="DefaultParagraphFont"/>
    <w:rsid w:val="00C92678"/>
  </w:style>
  <w:style w:type="paragraph" w:customStyle="1" w:styleId="TagText">
    <w:name w:val="TagText"/>
    <w:basedOn w:val="Normal"/>
    <w:uiPriority w:val="99"/>
    <w:qFormat/>
    <w:rsid w:val="00C92678"/>
    <w:pPr>
      <w:spacing w:before="200"/>
    </w:pPr>
    <w:rPr>
      <w:rFonts w:eastAsia="Calibri"/>
      <w:b/>
      <w:sz w:val="24"/>
    </w:rPr>
  </w:style>
  <w:style w:type="paragraph" w:customStyle="1" w:styleId="BreakTag">
    <w:name w:val="Break Tag"/>
    <w:basedOn w:val="Normal"/>
    <w:autoRedefine/>
    <w:uiPriority w:val="4"/>
    <w:qFormat/>
    <w:rsid w:val="00C92678"/>
    <w:pPr>
      <w:spacing w:before="240"/>
    </w:pPr>
    <w:rPr>
      <w:rFonts w:ascii="Arial" w:hAnsi="Arial" w:cs="Arial"/>
      <w:b/>
      <w:sz w:val="26"/>
    </w:rPr>
  </w:style>
  <w:style w:type="paragraph" w:customStyle="1" w:styleId="BreakBlock">
    <w:name w:val="Break Block"/>
    <w:basedOn w:val="Normal"/>
    <w:link w:val="BreakBlockChar"/>
    <w:autoRedefine/>
    <w:qFormat/>
    <w:rsid w:val="00C9267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92678"/>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92678"/>
  </w:style>
  <w:style w:type="character" w:customStyle="1" w:styleId="Mention1">
    <w:name w:val="Mention1"/>
    <w:basedOn w:val="DefaultParagraphFont"/>
    <w:uiPriority w:val="99"/>
    <w:semiHidden/>
    <w:unhideWhenUsed/>
    <w:rsid w:val="00C92678"/>
    <w:rPr>
      <w:color w:val="2B579A"/>
      <w:shd w:val="clear" w:color="auto" w:fill="E6E6E6"/>
    </w:rPr>
  </w:style>
  <w:style w:type="character" w:customStyle="1" w:styleId="Styleunderline11pt">
    <w:name w:val="Style underline + 11 pt"/>
    <w:rsid w:val="00C92678"/>
    <w:rPr>
      <w:rFonts w:ascii="Times New Roman" w:hAnsi="Times New Roman"/>
      <w:sz w:val="20"/>
      <w:u w:val="single"/>
    </w:rPr>
  </w:style>
  <w:style w:type="paragraph" w:customStyle="1" w:styleId="Minimize">
    <w:name w:val="Minimize"/>
    <w:basedOn w:val="card"/>
    <w:next w:val="Normal"/>
    <w:link w:val="MinimizeChar"/>
    <w:qFormat/>
    <w:rsid w:val="00C92678"/>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92678"/>
    <w:rPr>
      <w:rFonts w:ascii="Georgia" w:hAnsi="Georgia" w:cs="Calibri"/>
      <w:bCs/>
      <w:color w:val="000000"/>
      <w:sz w:val="12"/>
      <w:szCs w:val="20"/>
    </w:rPr>
  </w:style>
  <w:style w:type="character" w:customStyle="1" w:styleId="hilite1">
    <w:name w:val="hilite1"/>
    <w:basedOn w:val="DefaultParagraphFont"/>
    <w:rsid w:val="00C9267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92678"/>
    <w:rPr>
      <w:rFonts w:eastAsia="Times New Roman"/>
      <w:b/>
      <w:szCs w:val="20"/>
    </w:rPr>
  </w:style>
  <w:style w:type="character" w:customStyle="1" w:styleId="NormaltagChar">
    <w:name w:val="Normal tag Char"/>
    <w:basedOn w:val="DefaultParagraphFont"/>
    <w:link w:val="Normaltag"/>
    <w:uiPriority w:val="99"/>
    <w:locked/>
    <w:rsid w:val="00C92678"/>
    <w:rPr>
      <w:rFonts w:ascii="Calibri" w:eastAsia="Times New Roman" w:hAnsi="Calibri" w:cs="Calibri"/>
      <w:b/>
      <w:sz w:val="22"/>
      <w:szCs w:val="20"/>
    </w:rPr>
  </w:style>
  <w:style w:type="character" w:customStyle="1" w:styleId="CitesChar2">
    <w:name w:val="Cites Char2"/>
    <w:link w:val="Cites"/>
    <w:rsid w:val="00C9267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9267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92678"/>
    <w:pPr>
      <w:spacing w:before="120" w:after="120"/>
    </w:pPr>
    <w:rPr>
      <w:rFonts w:eastAsia="Times New Roman"/>
      <w:b/>
      <w:u w:val="single"/>
      <w:lang w:bidi="en-US"/>
    </w:rPr>
  </w:style>
  <w:style w:type="paragraph" w:styleId="TOC9">
    <w:name w:val="toc 9"/>
    <w:basedOn w:val="Normal"/>
    <w:next w:val="Normal"/>
    <w:autoRedefine/>
    <w:rsid w:val="00C92678"/>
    <w:pPr>
      <w:ind w:left="1600"/>
    </w:pPr>
    <w:rPr>
      <w:rFonts w:eastAsia="Times New Roman"/>
      <w:sz w:val="20"/>
      <w:lang w:bidi="en-US"/>
    </w:rPr>
  </w:style>
  <w:style w:type="paragraph" w:customStyle="1" w:styleId="TxBrp1">
    <w:name w:val="TxBr_p1"/>
    <w:basedOn w:val="Normal"/>
    <w:qFormat/>
    <w:rsid w:val="00C9267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92678"/>
    <w:pPr>
      <w:spacing w:before="100" w:beforeAutospacing="1" w:after="100" w:afterAutospacing="1"/>
    </w:pPr>
    <w:rPr>
      <w:rFonts w:eastAsia="Times New Roman"/>
      <w:lang w:bidi="en-US"/>
    </w:rPr>
  </w:style>
  <w:style w:type="character" w:customStyle="1" w:styleId="standardcontent">
    <w:name w:val="standardcontent"/>
    <w:basedOn w:val="DefaultParagraphFont"/>
    <w:rsid w:val="00C92678"/>
  </w:style>
  <w:style w:type="paragraph" w:customStyle="1" w:styleId="hat">
    <w:name w:val="hat"/>
    <w:basedOn w:val="Normal"/>
    <w:next w:val="Normal"/>
    <w:link w:val="hatChar"/>
    <w:qFormat/>
    <w:rsid w:val="00C9267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92678"/>
  </w:style>
  <w:style w:type="paragraph" w:customStyle="1" w:styleId="HotRouteChar">
    <w:name w:val="Hot Route! Char"/>
    <w:basedOn w:val="Normal"/>
    <w:qFormat/>
    <w:rsid w:val="00C92678"/>
    <w:pPr>
      <w:ind w:left="144"/>
    </w:pPr>
    <w:rPr>
      <w:rFonts w:eastAsia="Times New Roman"/>
      <w:sz w:val="20"/>
      <w:lang w:bidi="en-US"/>
    </w:rPr>
  </w:style>
  <w:style w:type="paragraph" w:customStyle="1" w:styleId="Default">
    <w:name w:val="Default"/>
    <w:qFormat/>
    <w:rsid w:val="00C9267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92678"/>
    <w:rPr>
      <w:rFonts w:ascii="Cambria" w:hAnsi="Cambria" w:cs="Times New Roman"/>
      <w:b/>
      <w:bCs/>
      <w:sz w:val="26"/>
      <w:szCs w:val="26"/>
    </w:rPr>
  </w:style>
  <w:style w:type="character" w:customStyle="1" w:styleId="CardCharChar1">
    <w:name w:val="Card Char Char1"/>
    <w:basedOn w:val="DefaultParagraphFont"/>
    <w:rsid w:val="00C92678"/>
    <w:rPr>
      <w:rFonts w:cs="Times New Roman"/>
      <w:b/>
      <w:bCs/>
      <w:sz w:val="28"/>
      <w:szCs w:val="28"/>
    </w:rPr>
  </w:style>
  <w:style w:type="paragraph" w:customStyle="1" w:styleId="SmallFont">
    <w:name w:val="Small Font"/>
    <w:basedOn w:val="Normal"/>
    <w:link w:val="SmallFontChar"/>
    <w:qFormat/>
    <w:rsid w:val="00C92678"/>
    <w:pPr>
      <w:spacing w:after="200"/>
      <w:jc w:val="both"/>
    </w:pPr>
    <w:rPr>
      <w:rFonts w:eastAsia="Calibri"/>
      <w:szCs w:val="18"/>
    </w:rPr>
  </w:style>
  <w:style w:type="character" w:customStyle="1" w:styleId="SmallFontChar">
    <w:name w:val="Small Font Char"/>
    <w:basedOn w:val="DefaultParagraphFont"/>
    <w:link w:val="SmallFont"/>
    <w:locked/>
    <w:rsid w:val="00C92678"/>
    <w:rPr>
      <w:rFonts w:ascii="Calibri" w:eastAsia="Calibri" w:hAnsi="Calibri" w:cs="Calibri"/>
      <w:sz w:val="22"/>
      <w:szCs w:val="18"/>
    </w:rPr>
  </w:style>
  <w:style w:type="character" w:customStyle="1" w:styleId="CircleChar1">
    <w:name w:val="Circle Char1"/>
    <w:basedOn w:val="DefaultParagraphFont"/>
    <w:rsid w:val="00C9267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9267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92678"/>
    <w:rPr>
      <w:rFonts w:ascii="Calibri" w:eastAsia="Times New Roman" w:hAnsi="Calibri" w:cs="Times New Roman"/>
      <w:b/>
      <w:sz w:val="20"/>
      <w:szCs w:val="20"/>
    </w:rPr>
  </w:style>
  <w:style w:type="character" w:customStyle="1" w:styleId="hit1">
    <w:name w:val="hit1"/>
    <w:basedOn w:val="DefaultParagraphFont"/>
    <w:rsid w:val="00C92678"/>
    <w:rPr>
      <w:b/>
      <w:bCs/>
      <w:color w:val="CC0033"/>
    </w:rPr>
  </w:style>
  <w:style w:type="character" w:customStyle="1" w:styleId="upper">
    <w:name w:val="upper"/>
    <w:basedOn w:val="DefaultParagraphFont"/>
    <w:rsid w:val="00C92678"/>
  </w:style>
  <w:style w:type="character" w:customStyle="1" w:styleId="SmallFont7pt">
    <w:name w:val="Small Font (7 pt)"/>
    <w:basedOn w:val="DefaultParagraphFont"/>
    <w:qFormat/>
    <w:rsid w:val="00C92678"/>
    <w:rPr>
      <w:sz w:val="14"/>
    </w:rPr>
  </w:style>
  <w:style w:type="paragraph" w:customStyle="1" w:styleId="UnderlinedText">
    <w:name w:val="Underlined Text"/>
    <w:basedOn w:val="Normal"/>
    <w:qFormat/>
    <w:rsid w:val="00C92678"/>
    <w:rPr>
      <w:rFonts w:eastAsia="Times New Roman"/>
      <w:b/>
      <w:szCs w:val="20"/>
    </w:rPr>
  </w:style>
  <w:style w:type="character" w:customStyle="1" w:styleId="SmallText-New">
    <w:name w:val="Small Text - New"/>
    <w:basedOn w:val="DefaultParagraphFont"/>
    <w:rsid w:val="00C92678"/>
    <w:rPr>
      <w:rFonts w:ascii="Arial Narrow" w:hAnsi="Arial Narrow"/>
      <w:sz w:val="14"/>
    </w:rPr>
  </w:style>
  <w:style w:type="character" w:customStyle="1" w:styleId="Underlined-New">
    <w:name w:val="Underlined - New"/>
    <w:basedOn w:val="DefaultParagraphFont"/>
    <w:rsid w:val="00C92678"/>
    <w:rPr>
      <w:rFonts w:ascii="Arial Narrow" w:hAnsi="Arial Narrow"/>
      <w:sz w:val="16"/>
      <w:u w:val="single"/>
    </w:rPr>
  </w:style>
  <w:style w:type="paragraph" w:styleId="TOC2">
    <w:name w:val="toc 2"/>
    <w:basedOn w:val="Normal"/>
    <w:next w:val="Normal"/>
    <w:autoRedefine/>
    <w:uiPriority w:val="39"/>
    <w:qFormat/>
    <w:rsid w:val="00C92678"/>
    <w:pPr>
      <w:ind w:left="200"/>
    </w:pPr>
    <w:rPr>
      <w:rFonts w:eastAsia="Times New Roman"/>
      <w:sz w:val="20"/>
      <w:lang w:bidi="en-US"/>
    </w:rPr>
  </w:style>
  <w:style w:type="paragraph" w:styleId="TOCHeading">
    <w:name w:val="TOC Heading"/>
    <w:basedOn w:val="Heading1"/>
    <w:next w:val="Normal"/>
    <w:uiPriority w:val="39"/>
    <w:qFormat/>
    <w:rsid w:val="00C9267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92678"/>
    <w:rPr>
      <w:rFonts w:ascii="Arial Narrow" w:hAnsi="Arial Narrow"/>
      <w:dstrike w:val="0"/>
      <w:sz w:val="20"/>
      <w:bdr w:val="single" w:sz="2" w:space="0" w:color="auto"/>
      <w:vertAlign w:val="baseline"/>
    </w:rPr>
  </w:style>
  <w:style w:type="character" w:customStyle="1" w:styleId="style65">
    <w:name w:val="style65"/>
    <w:basedOn w:val="DefaultParagraphFont"/>
    <w:rsid w:val="00C92678"/>
    <w:rPr>
      <w:rFonts w:cs="Times New Roman"/>
    </w:rPr>
  </w:style>
  <w:style w:type="character" w:customStyle="1" w:styleId="qlabel">
    <w:name w:val="q_label"/>
    <w:basedOn w:val="DefaultParagraphFont"/>
    <w:rsid w:val="00C92678"/>
  </w:style>
  <w:style w:type="character" w:customStyle="1" w:styleId="alabel">
    <w:name w:val="a_label"/>
    <w:basedOn w:val="DefaultParagraphFont"/>
    <w:rsid w:val="00C92678"/>
  </w:style>
  <w:style w:type="character" w:customStyle="1" w:styleId="BoldandUnderlineCharChar">
    <w:name w:val="Bold and Underline Char Char"/>
    <w:basedOn w:val="DefaultParagraphFont"/>
    <w:rsid w:val="00C92678"/>
    <w:rPr>
      <w:rFonts w:eastAsia="MS Mincho"/>
      <w:b/>
      <w:u w:val="single"/>
      <w:lang w:val="en-US" w:eastAsia="en-US" w:bidi="ar-SA"/>
    </w:rPr>
  </w:style>
  <w:style w:type="character" w:customStyle="1" w:styleId="CardTextChar2">
    <w:name w:val="Card Text Char"/>
    <w:basedOn w:val="DefaultParagraphFont"/>
    <w:rsid w:val="00C9267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9267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92678"/>
    <w:rPr>
      <w:rFonts w:cs="Arial"/>
      <w:bCs/>
      <w:szCs w:val="26"/>
      <w:u w:val="single"/>
      <w:lang w:val="en-US" w:eastAsia="en-US" w:bidi="ar-SA"/>
    </w:rPr>
  </w:style>
  <w:style w:type="paragraph" w:customStyle="1" w:styleId="evidencetextChar">
    <w:name w:val="evidence text Char"/>
    <w:basedOn w:val="Normal"/>
    <w:qFormat/>
    <w:rsid w:val="00C92678"/>
    <w:pPr>
      <w:ind w:left="1728" w:right="1008"/>
    </w:pPr>
    <w:rPr>
      <w:rFonts w:eastAsia="Times New Roman"/>
      <w:color w:val="000000"/>
      <w:sz w:val="18"/>
    </w:rPr>
  </w:style>
  <w:style w:type="character" w:customStyle="1" w:styleId="underline2">
    <w:name w:val="underline2"/>
    <w:basedOn w:val="DefaultParagraphFont"/>
    <w:rsid w:val="00C92678"/>
    <w:rPr>
      <w:u w:val="single"/>
    </w:rPr>
  </w:style>
  <w:style w:type="character" w:customStyle="1" w:styleId="UnderlineChar4Char">
    <w:name w:val="Underline Char4 Char"/>
    <w:basedOn w:val="DefaultParagraphFont"/>
    <w:link w:val="UnderlineChar4"/>
    <w:rsid w:val="00C92678"/>
    <w:rPr>
      <w:u w:val="single"/>
    </w:rPr>
  </w:style>
  <w:style w:type="paragraph" w:customStyle="1" w:styleId="UnderlineChar4">
    <w:name w:val="Underline Char4"/>
    <w:basedOn w:val="Normal"/>
    <w:link w:val="UnderlineChar4Char"/>
    <w:qFormat/>
    <w:rsid w:val="00C9267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C92678"/>
    <w:rPr>
      <w:b/>
      <w:u w:val="single"/>
    </w:rPr>
  </w:style>
  <w:style w:type="paragraph" w:customStyle="1" w:styleId="BoldandUnderlineChar3">
    <w:name w:val="Bold and Underline Char3"/>
    <w:basedOn w:val="Normal"/>
    <w:link w:val="BoldandUnderlineChar3Char2"/>
    <w:qFormat/>
    <w:rsid w:val="00C92678"/>
    <w:rPr>
      <w:rFonts w:asciiTheme="minorHAnsi" w:hAnsiTheme="minorHAnsi" w:cstheme="minorBidi"/>
      <w:b/>
      <w:sz w:val="24"/>
      <w:u w:val="single"/>
    </w:rPr>
  </w:style>
  <w:style w:type="character" w:customStyle="1" w:styleId="inside-head">
    <w:name w:val="inside-head"/>
    <w:basedOn w:val="DefaultParagraphFont"/>
    <w:rsid w:val="00C92678"/>
  </w:style>
  <w:style w:type="character" w:customStyle="1" w:styleId="officialstitle-">
    <w:name w:val="official_s_title-"/>
    <w:basedOn w:val="DefaultParagraphFont"/>
    <w:rsid w:val="00C92678"/>
  </w:style>
  <w:style w:type="character" w:customStyle="1" w:styleId="officialsbureau">
    <w:name w:val="official_s_bureau"/>
    <w:basedOn w:val="DefaultParagraphFont"/>
    <w:rsid w:val="00C92678"/>
  </w:style>
  <w:style w:type="paragraph" w:customStyle="1" w:styleId="Stylecard11ptBoldUnderline">
    <w:name w:val="Style card + 11 pt Bold Underline"/>
    <w:basedOn w:val="card"/>
    <w:link w:val="Stylecard11ptBoldUnderlineChar"/>
    <w:qFormat/>
    <w:rsid w:val="00C92678"/>
    <w:rPr>
      <w:rFonts w:ascii="Georgia" w:eastAsia="SimSun" w:hAnsi="Georgia"/>
      <w:b/>
      <w:lang w:eastAsia="zh-CN"/>
    </w:rPr>
  </w:style>
  <w:style w:type="character" w:customStyle="1" w:styleId="Stylecard11ptBoldUnderlineChar">
    <w:name w:val="Style card + 11 pt Bold Underline Char"/>
    <w:link w:val="Stylecard11ptBoldUnderline"/>
    <w:rsid w:val="00C92678"/>
    <w:rPr>
      <w:rFonts w:ascii="Georgia" w:eastAsia="SimSun" w:hAnsi="Georgia" w:cs="Calibri"/>
      <w:b/>
      <w:sz w:val="16"/>
      <w:lang w:eastAsia="zh-CN"/>
    </w:rPr>
  </w:style>
  <w:style w:type="character" w:customStyle="1" w:styleId="StyleStyle11ptBoldUnderlineBorderSinglesolidlineAuto">
    <w:name w:val="Style Style 11 pt Bold Underline Border: : (Single solid line Auto ..."/>
    <w:basedOn w:val="DefaultParagraphFont"/>
    <w:rsid w:val="00C9267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92678"/>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92678"/>
    <w:rPr>
      <w:rFonts w:ascii="Georgia" w:eastAsia="SimSun" w:hAnsi="Georgia" w:cs="Calibri"/>
      <w:bCs/>
      <w:sz w:val="16"/>
      <w:lang w:eastAsia="zh-CN"/>
    </w:rPr>
  </w:style>
  <w:style w:type="paragraph" w:styleId="HTMLPreformatted">
    <w:name w:val="HTML Preformatted"/>
    <w:basedOn w:val="Normal"/>
    <w:link w:val="HTMLPreformattedChar"/>
    <w:rsid w:val="00C92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9267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92678"/>
    <w:rPr>
      <w:u w:val="single"/>
    </w:rPr>
  </w:style>
  <w:style w:type="character" w:customStyle="1" w:styleId="StyleUnderlining11ptChar">
    <w:name w:val="Style Underlining + 11 pt Char"/>
    <w:basedOn w:val="DefaultParagraphFont"/>
    <w:link w:val="StyleUnderlining11pt"/>
    <w:rsid w:val="00C92678"/>
    <w:rPr>
      <w:rFonts w:ascii="Calibri" w:hAnsi="Calibri" w:cs="Calibri"/>
      <w:sz w:val="22"/>
      <w:u w:val="single"/>
    </w:rPr>
  </w:style>
  <w:style w:type="paragraph" w:customStyle="1" w:styleId="StyleCardText9pt">
    <w:name w:val="Style Card Text + 9 pt"/>
    <w:basedOn w:val="Normal"/>
    <w:link w:val="StyleCardText9ptChar"/>
    <w:qFormat/>
    <w:rsid w:val="00C92678"/>
    <w:pPr>
      <w:spacing w:after="200"/>
      <w:contextualSpacing/>
    </w:pPr>
    <w:rPr>
      <w:rFonts w:eastAsia="Calibri"/>
    </w:rPr>
  </w:style>
  <w:style w:type="character" w:customStyle="1" w:styleId="StyleCardText9ptChar">
    <w:name w:val="Style Card Text + 9 pt Char"/>
    <w:basedOn w:val="DefaultParagraphFont"/>
    <w:link w:val="StyleCardText9pt"/>
    <w:rsid w:val="00C92678"/>
    <w:rPr>
      <w:rFonts w:ascii="Calibri" w:eastAsia="Calibri" w:hAnsi="Calibri" w:cs="Calibri"/>
      <w:sz w:val="22"/>
    </w:rPr>
  </w:style>
  <w:style w:type="paragraph" w:styleId="Quote">
    <w:name w:val="Quote"/>
    <w:basedOn w:val="Normal"/>
    <w:next w:val="Normal"/>
    <w:link w:val="QuoteChar"/>
    <w:uiPriority w:val="29"/>
    <w:qFormat/>
    <w:rsid w:val="00C92678"/>
    <w:pPr>
      <w:widowControl w:val="0"/>
    </w:pPr>
    <w:rPr>
      <w:rFonts w:eastAsia="Times New Roman"/>
      <w:iCs/>
      <w:color w:val="000000"/>
      <w:lang w:bidi="en-US"/>
    </w:rPr>
  </w:style>
  <w:style w:type="character" w:customStyle="1" w:styleId="QuoteChar">
    <w:name w:val="Quote Char"/>
    <w:basedOn w:val="DefaultParagraphFont"/>
    <w:link w:val="Quote"/>
    <w:uiPriority w:val="29"/>
    <w:rsid w:val="00C92678"/>
    <w:rPr>
      <w:rFonts w:ascii="Calibri" w:eastAsia="Times New Roman" w:hAnsi="Calibri" w:cs="Calibri"/>
      <w:iCs/>
      <w:color w:val="000000"/>
      <w:sz w:val="22"/>
      <w:lang w:bidi="en-US"/>
    </w:rPr>
  </w:style>
  <w:style w:type="character" w:customStyle="1" w:styleId="underlineChar0">
    <w:name w:val="underline Char"/>
    <w:basedOn w:val="DefaultParagraphFont"/>
    <w:rsid w:val="00C9267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9267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92678"/>
    <w:rPr>
      <w:sz w:val="20"/>
      <w:u w:val="single"/>
    </w:rPr>
  </w:style>
  <w:style w:type="paragraph" w:styleId="BodyTextIndent2">
    <w:name w:val="Body Text Indent 2"/>
    <w:basedOn w:val="Normal"/>
    <w:link w:val="BodyTextIndent2Char"/>
    <w:unhideWhenUsed/>
    <w:rsid w:val="00C92678"/>
    <w:pPr>
      <w:spacing w:after="120" w:line="480" w:lineRule="auto"/>
      <w:ind w:left="360"/>
    </w:pPr>
  </w:style>
  <w:style w:type="character" w:customStyle="1" w:styleId="BodyTextIndent2Char">
    <w:name w:val="Body Text Indent 2 Char"/>
    <w:basedOn w:val="DefaultParagraphFont"/>
    <w:link w:val="BodyTextIndent2"/>
    <w:rsid w:val="00C92678"/>
    <w:rPr>
      <w:rFonts w:ascii="Calibri" w:hAnsi="Calibri" w:cs="Calibri"/>
      <w:sz w:val="22"/>
    </w:rPr>
  </w:style>
  <w:style w:type="paragraph" w:styleId="BodyTextIndent3">
    <w:name w:val="Body Text Indent 3"/>
    <w:basedOn w:val="Normal"/>
    <w:link w:val="BodyTextIndent3Char"/>
    <w:uiPriority w:val="99"/>
    <w:unhideWhenUsed/>
    <w:rsid w:val="00C92678"/>
    <w:pPr>
      <w:spacing w:after="120"/>
      <w:ind w:left="360"/>
    </w:pPr>
    <w:rPr>
      <w:szCs w:val="16"/>
    </w:rPr>
  </w:style>
  <w:style w:type="character" w:customStyle="1" w:styleId="BodyTextIndent3Char">
    <w:name w:val="Body Text Indent 3 Char"/>
    <w:basedOn w:val="DefaultParagraphFont"/>
    <w:link w:val="BodyTextIndent3"/>
    <w:uiPriority w:val="99"/>
    <w:rsid w:val="00C92678"/>
    <w:rPr>
      <w:rFonts w:ascii="Calibri" w:hAnsi="Calibri" w:cs="Calibri"/>
      <w:sz w:val="22"/>
      <w:szCs w:val="16"/>
    </w:rPr>
  </w:style>
  <w:style w:type="paragraph" w:styleId="BodyText2">
    <w:name w:val="Body Text 2"/>
    <w:basedOn w:val="Normal"/>
    <w:link w:val="BodyText2Char"/>
    <w:unhideWhenUsed/>
    <w:rsid w:val="00C92678"/>
    <w:pPr>
      <w:spacing w:after="120" w:line="480" w:lineRule="auto"/>
    </w:pPr>
  </w:style>
  <w:style w:type="character" w:customStyle="1" w:styleId="BodyText2Char">
    <w:name w:val="Body Text 2 Char"/>
    <w:basedOn w:val="DefaultParagraphFont"/>
    <w:link w:val="BodyText2"/>
    <w:rsid w:val="00C92678"/>
    <w:rPr>
      <w:rFonts w:ascii="Calibri" w:hAnsi="Calibri" w:cs="Calibri"/>
      <w:sz w:val="22"/>
    </w:rPr>
  </w:style>
  <w:style w:type="paragraph" w:styleId="BodyTextIndent">
    <w:name w:val="Body Text Indent"/>
    <w:basedOn w:val="Normal"/>
    <w:link w:val="BodyTextIndentChar"/>
    <w:uiPriority w:val="99"/>
    <w:unhideWhenUsed/>
    <w:rsid w:val="00C92678"/>
    <w:pPr>
      <w:spacing w:after="120"/>
      <w:ind w:left="360"/>
    </w:pPr>
  </w:style>
  <w:style w:type="character" w:customStyle="1" w:styleId="BodyTextIndentChar">
    <w:name w:val="Body Text Indent Char"/>
    <w:basedOn w:val="DefaultParagraphFont"/>
    <w:link w:val="BodyTextIndent"/>
    <w:uiPriority w:val="99"/>
    <w:rsid w:val="00C92678"/>
    <w:rPr>
      <w:rFonts w:ascii="Calibri" w:hAnsi="Calibri" w:cs="Calibri"/>
      <w:sz w:val="22"/>
    </w:rPr>
  </w:style>
  <w:style w:type="paragraph" w:styleId="BodyText3">
    <w:name w:val="Body Text 3"/>
    <w:basedOn w:val="Normal"/>
    <w:link w:val="BodyText3Char"/>
    <w:unhideWhenUsed/>
    <w:rsid w:val="00C92678"/>
    <w:pPr>
      <w:spacing w:after="120"/>
    </w:pPr>
    <w:rPr>
      <w:szCs w:val="16"/>
    </w:rPr>
  </w:style>
  <w:style w:type="character" w:customStyle="1" w:styleId="BodyText3Char">
    <w:name w:val="Body Text 3 Char"/>
    <w:basedOn w:val="DefaultParagraphFont"/>
    <w:link w:val="BodyText3"/>
    <w:rsid w:val="00C92678"/>
    <w:rPr>
      <w:rFonts w:ascii="Calibri" w:hAnsi="Calibri" w:cs="Calibri"/>
      <w:sz w:val="22"/>
      <w:szCs w:val="16"/>
    </w:rPr>
  </w:style>
  <w:style w:type="character" w:customStyle="1" w:styleId="StyleBold">
    <w:name w:val="Style Bold"/>
    <w:basedOn w:val="DefaultParagraphFont"/>
    <w:uiPriority w:val="9"/>
    <w:semiHidden/>
    <w:rsid w:val="00C92678"/>
    <w:rPr>
      <w:b/>
      <w:bCs/>
    </w:rPr>
  </w:style>
  <w:style w:type="character" w:customStyle="1" w:styleId="body-text">
    <w:name w:val="body-text"/>
    <w:basedOn w:val="DefaultParagraphFont"/>
    <w:rsid w:val="00C92678"/>
  </w:style>
  <w:style w:type="paragraph" w:customStyle="1" w:styleId="StyleStyle411ptBoldBorderSinglesolidlineAuto0">
    <w:name w:val="Style Style4 + 11 pt Bold Border: : (Single solid line Auto  0...."/>
    <w:basedOn w:val="Normal"/>
    <w:link w:val="StyleStyle411ptBoldBorderSinglesolidlineAuto0Char"/>
    <w:qFormat/>
    <w:rsid w:val="00C9267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92678"/>
    <w:rPr>
      <w:rFonts w:ascii="Calibri" w:eastAsia="Times New Roman" w:hAnsi="Calibri" w:cs="Calibri"/>
      <w:b/>
      <w:bCs/>
      <w:sz w:val="22"/>
      <w:u w:val="single"/>
      <w:bdr w:val="single" w:sz="4" w:space="0" w:color="auto"/>
    </w:rPr>
  </w:style>
  <w:style w:type="character" w:customStyle="1" w:styleId="globalcontentbody">
    <w:name w:val="globalcontentbody"/>
    <w:basedOn w:val="DefaultParagraphFont"/>
    <w:rsid w:val="00C92678"/>
  </w:style>
  <w:style w:type="paragraph" w:customStyle="1" w:styleId="StyleStyle112pt">
    <w:name w:val="Style Style1 + 12 pt"/>
    <w:basedOn w:val="Normal"/>
    <w:link w:val="StyleStyle112ptChar"/>
    <w:qFormat/>
    <w:rsid w:val="00C92678"/>
    <w:rPr>
      <w:rFonts w:eastAsia="SimSun"/>
      <w:u w:val="single"/>
      <w:lang w:eastAsia="zh-CN"/>
    </w:rPr>
  </w:style>
  <w:style w:type="character" w:customStyle="1" w:styleId="StyleStyle112ptChar">
    <w:name w:val="Style Style1 + 12 pt Char"/>
    <w:basedOn w:val="DefaultParagraphFont"/>
    <w:link w:val="StyleStyle112pt"/>
    <w:rsid w:val="00C92678"/>
    <w:rPr>
      <w:rFonts w:ascii="Calibri" w:eastAsia="SimSun" w:hAnsi="Calibri" w:cs="Calibri"/>
      <w:sz w:val="22"/>
      <w:u w:val="single"/>
      <w:lang w:eastAsia="zh-CN"/>
    </w:rPr>
  </w:style>
  <w:style w:type="paragraph" w:customStyle="1" w:styleId="MinimizedText">
    <w:name w:val="Minimized Text"/>
    <w:basedOn w:val="Normal"/>
    <w:link w:val="MinimizedTextChar"/>
    <w:qFormat/>
    <w:rsid w:val="00C92678"/>
    <w:rPr>
      <w:rFonts w:eastAsia="Times New Roman"/>
    </w:rPr>
  </w:style>
  <w:style w:type="character" w:customStyle="1" w:styleId="MinimizedTextChar">
    <w:name w:val="Minimized Text Char"/>
    <w:basedOn w:val="DefaultParagraphFont"/>
    <w:link w:val="MinimizedText"/>
    <w:rsid w:val="00C92678"/>
    <w:rPr>
      <w:rFonts w:ascii="Calibri" w:eastAsia="Times New Roman" w:hAnsi="Calibri" w:cs="Calibri"/>
      <w:sz w:val="22"/>
    </w:rPr>
  </w:style>
  <w:style w:type="character" w:customStyle="1" w:styleId="term1">
    <w:name w:val="term1"/>
    <w:basedOn w:val="DefaultParagraphFont"/>
    <w:rsid w:val="00C92678"/>
    <w:rPr>
      <w:b/>
      <w:bCs/>
    </w:rPr>
  </w:style>
  <w:style w:type="character" w:customStyle="1" w:styleId="Styleterm111ptUnderline">
    <w:name w:val="Style term1 + 11 pt Underline"/>
    <w:basedOn w:val="term1"/>
    <w:rsid w:val="00C92678"/>
    <w:rPr>
      <w:b/>
      <w:bCs/>
      <w:sz w:val="20"/>
      <w:u w:val="single"/>
    </w:rPr>
  </w:style>
  <w:style w:type="paragraph" w:customStyle="1" w:styleId="StyleMinimizedTextArialNarrow10pt">
    <w:name w:val="Style Minimized Text + Arial Narrow 10 pt"/>
    <w:basedOn w:val="MinimizedText"/>
    <w:link w:val="StyleMinimizedTextArialNarrow10ptChar"/>
    <w:qFormat/>
    <w:rsid w:val="00C92678"/>
    <w:rPr>
      <w:sz w:val="20"/>
    </w:rPr>
  </w:style>
  <w:style w:type="character" w:customStyle="1" w:styleId="StyleMinimizedTextArialNarrow10ptChar">
    <w:name w:val="Style Minimized Text + Arial Narrow 10 pt Char"/>
    <w:basedOn w:val="MinimizedTextChar"/>
    <w:link w:val="StyleMinimizedTextArialNarrow10pt"/>
    <w:rsid w:val="00C92678"/>
    <w:rPr>
      <w:rFonts w:ascii="Calibri" w:eastAsia="Times New Roman" w:hAnsi="Calibri" w:cs="Calibri"/>
      <w:sz w:val="20"/>
    </w:rPr>
  </w:style>
  <w:style w:type="character" w:customStyle="1" w:styleId="Styleunderline11ptBold">
    <w:name w:val="Style underline + 11 pt Bold"/>
    <w:basedOn w:val="underline"/>
    <w:rsid w:val="00C9267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9267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92678"/>
    <w:rPr>
      <w:rFonts w:ascii="Calibri" w:eastAsia="Times New Roman" w:hAnsi="Calibri" w:cs="Calibri"/>
      <w:sz w:val="22"/>
      <w:u w:val="single"/>
      <w:bdr w:val="single" w:sz="4" w:space="0" w:color="auto"/>
    </w:rPr>
  </w:style>
  <w:style w:type="character" w:customStyle="1" w:styleId="Style9pt">
    <w:name w:val="Style 9 pt"/>
    <w:basedOn w:val="DefaultParagraphFont"/>
    <w:rsid w:val="00C92678"/>
    <w:rPr>
      <w:rFonts w:ascii="Times New Roman" w:hAnsi="Times New Roman"/>
      <w:sz w:val="20"/>
    </w:rPr>
  </w:style>
  <w:style w:type="paragraph" w:customStyle="1" w:styleId="StyleStyle49pt3">
    <w:name w:val="Style Style4 + 9 pt3"/>
    <w:basedOn w:val="Style4"/>
    <w:link w:val="StyleStyle49pt3Char"/>
    <w:qFormat/>
    <w:rsid w:val="00C92678"/>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9267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C92678"/>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92678"/>
    <w:rPr>
      <w:rFonts w:ascii="Calibri" w:eastAsia="Times New Roman" w:hAnsi="Calibri" w:cs="Times New Roman"/>
      <w:b/>
      <w:bCs/>
      <w:u w:val="single"/>
      <w:lang w:val="x-none"/>
    </w:rPr>
  </w:style>
  <w:style w:type="character" w:customStyle="1" w:styleId="authorbio">
    <w:name w:val="authorbio"/>
    <w:basedOn w:val="DefaultParagraphFont"/>
    <w:rsid w:val="00C92678"/>
  </w:style>
  <w:style w:type="character" w:customStyle="1" w:styleId="a">
    <w:name w:val="a"/>
    <w:basedOn w:val="DefaultParagraphFont"/>
    <w:rsid w:val="00C92678"/>
  </w:style>
  <w:style w:type="character" w:customStyle="1" w:styleId="StyleUnderline3">
    <w:name w:val="Style Underline3"/>
    <w:basedOn w:val="DefaultParagraphFont"/>
    <w:rsid w:val="00C92678"/>
    <w:rPr>
      <w:u w:val="single"/>
    </w:rPr>
  </w:style>
  <w:style w:type="paragraph" w:customStyle="1" w:styleId="StyleStyle111ptBorderSinglesolidlineAuto05ptL">
    <w:name w:val="Style Style1 + 11 pt Border: : (Single solid line Auto  0.5 pt L..."/>
    <w:link w:val="StyleStyle111ptBorderSinglesolidlineAuto05ptLChar"/>
    <w:qFormat/>
    <w:rsid w:val="00C9267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9267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92678"/>
    <w:rPr>
      <w:u w:val="single"/>
    </w:rPr>
  </w:style>
  <w:style w:type="paragraph" w:customStyle="1" w:styleId="Circled">
    <w:name w:val="Circled"/>
    <w:link w:val="CircledChar"/>
    <w:qFormat/>
    <w:rsid w:val="00C9267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C92678"/>
    <w:rPr>
      <w:rFonts w:ascii="Times New Roman" w:eastAsia="MS Mincho" w:hAnsi="Times New Roman" w:cs="Times New Roman"/>
      <w:b/>
      <w:sz w:val="22"/>
      <w:szCs w:val="20"/>
      <w:u w:val="single"/>
      <w:lang w:eastAsia="ja-JP"/>
    </w:rPr>
  </w:style>
  <w:style w:type="character" w:customStyle="1" w:styleId="base">
    <w:name w:val="base"/>
    <w:basedOn w:val="DefaultParagraphFont"/>
    <w:rsid w:val="00C92678"/>
  </w:style>
  <w:style w:type="character" w:customStyle="1" w:styleId="part-of-speech">
    <w:name w:val="part-of-speech"/>
    <w:basedOn w:val="DefaultParagraphFont"/>
    <w:rsid w:val="00C92678"/>
  </w:style>
  <w:style w:type="character" w:customStyle="1" w:styleId="sep">
    <w:name w:val="sep"/>
    <w:basedOn w:val="DefaultParagraphFont"/>
    <w:rsid w:val="00C92678"/>
  </w:style>
  <w:style w:type="character" w:customStyle="1" w:styleId="pron">
    <w:name w:val="pron"/>
    <w:basedOn w:val="DefaultParagraphFont"/>
    <w:rsid w:val="00C92678"/>
  </w:style>
  <w:style w:type="paragraph" w:customStyle="1" w:styleId="StyleStyle4LatinTimesNewRomanAsianSimSun">
    <w:name w:val="Style Style4 + (Latin) Times New Roman (Asian) SimSun"/>
    <w:basedOn w:val="Normal"/>
    <w:link w:val="StyleStyle4LatinTimesNewRomanAsianSimSunChar"/>
    <w:qFormat/>
    <w:rsid w:val="00C9267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92678"/>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9267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92678"/>
    <w:rPr>
      <w:rFonts w:ascii="Calibri" w:eastAsia="SimSun" w:hAnsi="Calibri" w:cs="Calibri"/>
      <w:b/>
      <w:bCs/>
      <w:sz w:val="22"/>
      <w:u w:val="single"/>
    </w:rPr>
  </w:style>
  <w:style w:type="character" w:customStyle="1" w:styleId="CharChar3">
    <w:name w:val="Char Char3"/>
    <w:basedOn w:val="DefaultParagraphFont"/>
    <w:rsid w:val="00C92678"/>
    <w:rPr>
      <w:rFonts w:cs="Arial"/>
      <w:b/>
      <w:bCs/>
      <w:iCs/>
      <w:lang w:val="en-US" w:eastAsia="en-US" w:bidi="ar-SA"/>
    </w:rPr>
  </w:style>
  <w:style w:type="character" w:customStyle="1" w:styleId="SubtitleChar1">
    <w:name w:val="Subtitle Char1"/>
    <w:aliases w:val="Underlined card text Char1"/>
    <w:basedOn w:val="DefaultParagraphFont"/>
    <w:rsid w:val="00C92678"/>
    <w:rPr>
      <w:color w:val="5A5A5A" w:themeColor="text1" w:themeTint="A5"/>
      <w:spacing w:val="15"/>
      <w:sz w:val="22"/>
      <w:szCs w:val="22"/>
    </w:rPr>
  </w:style>
  <w:style w:type="paragraph" w:customStyle="1" w:styleId="StyleStyle411pt1">
    <w:name w:val="Style Style4 + 11 pt1"/>
    <w:basedOn w:val="Style4"/>
    <w:link w:val="StyleStyle411pt1Char"/>
    <w:qFormat/>
    <w:rsid w:val="00C92678"/>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9267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C92678"/>
    <w:rPr>
      <w:b/>
      <w:u w:val="single"/>
      <w:lang w:val="en-US" w:eastAsia="en-US" w:bidi="ar-SA"/>
    </w:rPr>
  </w:style>
  <w:style w:type="character" w:customStyle="1" w:styleId="StyleUnderlineCharChar111pt">
    <w:name w:val="Style Underline Char Char1 + 11 pt"/>
    <w:basedOn w:val="DefaultParagraphFont"/>
    <w:rsid w:val="00C9267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9267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9267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92678"/>
    <w:rPr>
      <w:sz w:val="22"/>
      <w:u w:val="single"/>
    </w:rPr>
  </w:style>
  <w:style w:type="paragraph" w:customStyle="1" w:styleId="StyleMinimizedTextArialNarrow9pt">
    <w:name w:val="Style Minimized Text + Arial Narrow 9 pt"/>
    <w:basedOn w:val="Normal"/>
    <w:link w:val="StyleMinimizedTextArialNarrow9ptChar"/>
    <w:qFormat/>
    <w:rsid w:val="00C92678"/>
    <w:rPr>
      <w:rFonts w:eastAsia="Times New Roman"/>
    </w:rPr>
  </w:style>
  <w:style w:type="character" w:customStyle="1" w:styleId="StyleMinimizedTextArialNarrow9ptChar">
    <w:name w:val="Style Minimized Text + Arial Narrow 9 pt Char"/>
    <w:basedOn w:val="DefaultParagraphFont"/>
    <w:link w:val="StyleMinimizedTextArialNarrow9pt"/>
    <w:rsid w:val="00C92678"/>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C9267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9267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9267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9267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9267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92678"/>
    <w:rPr>
      <w:b w:val="0"/>
      <w:bCs/>
      <w:sz w:val="20"/>
      <w:u w:val="single"/>
      <w:lang w:val="en-US" w:eastAsia="en-US" w:bidi="ar-SA"/>
    </w:rPr>
  </w:style>
  <w:style w:type="character" w:customStyle="1" w:styleId="Styleunderline9pt">
    <w:name w:val="Style underline + 9 pt"/>
    <w:basedOn w:val="underline"/>
    <w:rsid w:val="00C9267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92678"/>
    <w:rPr>
      <w:rFonts w:ascii="Times New Roman" w:hAnsi="Times New Roman"/>
      <w:sz w:val="20"/>
    </w:rPr>
  </w:style>
  <w:style w:type="character" w:customStyle="1" w:styleId="Styleunderline9pt1">
    <w:name w:val="Style underline + 9 pt1"/>
    <w:basedOn w:val="underline"/>
    <w:rsid w:val="00C9267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9267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9267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92678"/>
    <w:rPr>
      <w:b/>
      <w:bCs/>
      <w:noProof w:val="0"/>
      <w:sz w:val="20"/>
      <w:u w:val="single"/>
      <w:lang w:val="en-US" w:eastAsia="en-US" w:bidi="ar-SA"/>
    </w:rPr>
  </w:style>
  <w:style w:type="character" w:customStyle="1" w:styleId="Hyperlink23">
    <w:name w:val="Hyperlink23"/>
    <w:basedOn w:val="DefaultParagraphFont"/>
    <w:rsid w:val="00C92678"/>
    <w:rPr>
      <w:color w:val="3300CC"/>
      <w:u w:val="single"/>
    </w:rPr>
  </w:style>
  <w:style w:type="paragraph" w:customStyle="1" w:styleId="cardCharChar">
    <w:name w:val="card Char Char"/>
    <w:basedOn w:val="Normal"/>
    <w:link w:val="cardCharCharChar"/>
    <w:qFormat/>
    <w:rsid w:val="00C92678"/>
    <w:pPr>
      <w:ind w:left="288" w:right="288"/>
    </w:pPr>
    <w:rPr>
      <w:rFonts w:eastAsia="Times New Roman"/>
      <w:szCs w:val="20"/>
    </w:rPr>
  </w:style>
  <w:style w:type="character" w:customStyle="1" w:styleId="cardCharCharChar">
    <w:name w:val="card Char Char Char"/>
    <w:basedOn w:val="DefaultParagraphFont"/>
    <w:link w:val="cardCharChar"/>
    <w:rsid w:val="00C92678"/>
    <w:rPr>
      <w:rFonts w:ascii="Calibri" w:eastAsia="Times New Roman" w:hAnsi="Calibri" w:cs="Calibri"/>
      <w:sz w:val="22"/>
      <w:szCs w:val="20"/>
    </w:rPr>
  </w:style>
  <w:style w:type="character" w:customStyle="1" w:styleId="StyleunderlineArialNarrow9ptBold">
    <w:name w:val="Style underline + Arial Narrow 9 pt Bold"/>
    <w:basedOn w:val="underline"/>
    <w:rsid w:val="00C9267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92678"/>
  </w:style>
  <w:style w:type="character" w:customStyle="1" w:styleId="StylecardCharCharArialNarrow9ptChar">
    <w:name w:val="Style card Char Char + Arial Narrow 9 pt Char"/>
    <w:basedOn w:val="cardCharCharChar"/>
    <w:link w:val="StylecardCharCharArialNarrow9pt"/>
    <w:rsid w:val="00C92678"/>
    <w:rPr>
      <w:rFonts w:ascii="Calibri" w:eastAsia="Times New Roman" w:hAnsi="Calibri" w:cs="Calibri"/>
      <w:sz w:val="22"/>
      <w:szCs w:val="20"/>
    </w:rPr>
  </w:style>
  <w:style w:type="character" w:customStyle="1" w:styleId="CardTextChar10">
    <w:name w:val="Card Text Char1"/>
    <w:basedOn w:val="DefaultParagraphFont"/>
    <w:rsid w:val="00C9267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9267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9267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9267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9267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9267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9267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9267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92678"/>
    <w:rPr>
      <w:rFonts w:eastAsia="Times New Roman"/>
    </w:rPr>
  </w:style>
  <w:style w:type="character" w:customStyle="1" w:styleId="TextsmallChar">
    <w:name w:val="Textsmall Char"/>
    <w:basedOn w:val="DefaultParagraphFont"/>
    <w:link w:val="Textsmall"/>
    <w:rsid w:val="00C92678"/>
    <w:rPr>
      <w:rFonts w:ascii="Calibri" w:eastAsia="Times New Roman" w:hAnsi="Calibri" w:cs="Calibri"/>
      <w:sz w:val="22"/>
    </w:rPr>
  </w:style>
  <w:style w:type="character" w:customStyle="1" w:styleId="CharChar111">
    <w:name w:val="Char Char111"/>
    <w:basedOn w:val="DefaultParagraphFont"/>
    <w:rsid w:val="00C92678"/>
    <w:rPr>
      <w:rFonts w:cs="Arial"/>
      <w:bCs/>
      <w:szCs w:val="26"/>
      <w:u w:val="single"/>
      <w:lang w:val="en-US" w:eastAsia="en-US" w:bidi="ar-SA"/>
    </w:rPr>
  </w:style>
  <w:style w:type="paragraph" w:customStyle="1" w:styleId="cardtextsmall">
    <w:name w:val="card text small"/>
    <w:basedOn w:val="Normal"/>
    <w:qFormat/>
    <w:rsid w:val="00C92678"/>
    <w:rPr>
      <w:rFonts w:ascii="Arial Narrow" w:eastAsia="Times New Roman" w:hAnsi="Arial Narrow"/>
    </w:rPr>
  </w:style>
  <w:style w:type="character" w:customStyle="1" w:styleId="AUnterdline">
    <w:name w:val="AUnterdline"/>
    <w:qFormat/>
    <w:rsid w:val="00C9267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92678"/>
    <w:rPr>
      <w:rFonts w:ascii="Times New Roman" w:hAnsi="Times New Roman"/>
      <w:b/>
      <w:bCs/>
      <w:sz w:val="20"/>
      <w:u w:val="single"/>
      <w:bdr w:val="single" w:sz="4" w:space="0" w:color="auto"/>
    </w:rPr>
  </w:style>
  <w:style w:type="character" w:customStyle="1" w:styleId="highlightedsearchterm">
    <w:name w:val="highlightedsearchterm"/>
    <w:rsid w:val="00C92678"/>
  </w:style>
  <w:style w:type="character" w:customStyle="1" w:styleId="StyleUnderline1">
    <w:name w:val="Style Underline1"/>
    <w:basedOn w:val="DefaultParagraphFont"/>
    <w:rsid w:val="00C92678"/>
    <w:rPr>
      <w:rFonts w:ascii="Times New Roman" w:hAnsi="Times New Roman"/>
      <w:sz w:val="20"/>
      <w:u w:val="single"/>
    </w:rPr>
  </w:style>
  <w:style w:type="paragraph" w:customStyle="1" w:styleId="StyleStyle49pt10">
    <w:name w:val="Style Style4 + 9 pt10"/>
    <w:basedOn w:val="Style4"/>
    <w:link w:val="StyleStyle49pt10Char"/>
    <w:qFormat/>
    <w:rsid w:val="00C92678"/>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9267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C92678"/>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9267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92678"/>
    <w:pPr>
      <w:ind w:left="288"/>
    </w:pPr>
    <w:rPr>
      <w:rFonts w:eastAsia="Times New Roman"/>
      <w:u w:val="single"/>
    </w:rPr>
  </w:style>
  <w:style w:type="character" w:customStyle="1" w:styleId="NormalUnderlineChar">
    <w:name w:val="Normal Underline Char"/>
    <w:link w:val="NormalUnderline"/>
    <w:rsid w:val="00C92678"/>
    <w:rPr>
      <w:rFonts w:ascii="Calibri" w:eastAsia="Times New Roman" w:hAnsi="Calibri" w:cs="Calibri"/>
      <w:sz w:val="22"/>
      <w:u w:val="single"/>
    </w:rPr>
  </w:style>
  <w:style w:type="character" w:customStyle="1" w:styleId="DontRead">
    <w:name w:val="Don't Read"/>
    <w:qFormat/>
    <w:rsid w:val="00C92678"/>
    <w:rPr>
      <w:rFonts w:ascii="Times New Roman" w:hAnsi="Times New Roman"/>
      <w:sz w:val="16"/>
    </w:rPr>
  </w:style>
  <w:style w:type="paragraph" w:customStyle="1" w:styleId="Underlinestyle">
    <w:name w:val="Underline style"/>
    <w:basedOn w:val="Normal"/>
    <w:qFormat/>
    <w:rsid w:val="00C92678"/>
    <w:rPr>
      <w:rFonts w:eastAsia="Times New Roman"/>
      <w:u w:val="single"/>
    </w:rPr>
  </w:style>
  <w:style w:type="character" w:customStyle="1" w:styleId="Style11ptUnderline3">
    <w:name w:val="Style 11 pt Underline3"/>
    <w:rsid w:val="00C92678"/>
    <w:rPr>
      <w:sz w:val="20"/>
      <w:u w:val="single"/>
    </w:rPr>
  </w:style>
  <w:style w:type="character" w:customStyle="1" w:styleId="27">
    <w:name w:val="27"/>
    <w:rsid w:val="00C92678"/>
    <w:rPr>
      <w:rFonts w:cs="Arial"/>
      <w:bCs/>
      <w:sz w:val="20"/>
      <w:u w:val="single"/>
      <w:lang w:val="en-US" w:eastAsia="en-US" w:bidi="ar-SA"/>
    </w:rPr>
  </w:style>
  <w:style w:type="character" w:customStyle="1" w:styleId="2">
    <w:name w:val="2"/>
    <w:rsid w:val="00C92678"/>
    <w:rPr>
      <w:rFonts w:cs="Arial"/>
      <w:bCs/>
      <w:sz w:val="20"/>
      <w:u w:val="single"/>
      <w:lang w:val="en-US" w:eastAsia="en-US" w:bidi="ar-SA"/>
    </w:rPr>
  </w:style>
  <w:style w:type="character" w:customStyle="1" w:styleId="Style9ptUnderline11">
    <w:name w:val="Style 9 pt Underline11"/>
    <w:basedOn w:val="DefaultParagraphFont"/>
    <w:rsid w:val="00C92678"/>
    <w:rPr>
      <w:sz w:val="20"/>
      <w:u w:val="single"/>
    </w:rPr>
  </w:style>
  <w:style w:type="character" w:customStyle="1" w:styleId="Style9ptBoldUnderline5">
    <w:name w:val="Style 9 pt Bold Underline5"/>
    <w:basedOn w:val="DefaultParagraphFont"/>
    <w:rsid w:val="00C92678"/>
    <w:rPr>
      <w:b/>
      <w:bCs/>
      <w:sz w:val="20"/>
      <w:u w:val="single"/>
    </w:rPr>
  </w:style>
  <w:style w:type="character" w:customStyle="1" w:styleId="CharChar114">
    <w:name w:val="Char Char114"/>
    <w:basedOn w:val="DefaultParagraphFont"/>
    <w:rsid w:val="00C92678"/>
    <w:rPr>
      <w:rFonts w:cs="Arial"/>
      <w:bCs/>
      <w:szCs w:val="26"/>
      <w:u w:val="single"/>
      <w:lang w:val="en-US" w:eastAsia="en-US" w:bidi="ar-SA"/>
    </w:rPr>
  </w:style>
  <w:style w:type="character" w:customStyle="1" w:styleId="CharChar113">
    <w:name w:val="Char Char113"/>
    <w:basedOn w:val="DefaultParagraphFont"/>
    <w:rsid w:val="00C92678"/>
    <w:rPr>
      <w:rFonts w:cs="Arial"/>
      <w:bCs/>
      <w:szCs w:val="26"/>
      <w:u w:val="single"/>
      <w:lang w:val="en-US" w:eastAsia="en-US" w:bidi="ar-SA"/>
    </w:rPr>
  </w:style>
  <w:style w:type="character" w:customStyle="1" w:styleId="CharChar112">
    <w:name w:val="Char Char112"/>
    <w:basedOn w:val="DefaultParagraphFont"/>
    <w:rsid w:val="00C92678"/>
    <w:rPr>
      <w:rFonts w:cs="Arial"/>
      <w:bCs/>
      <w:szCs w:val="26"/>
      <w:u w:val="single"/>
      <w:lang w:val="en-US" w:eastAsia="en-US" w:bidi="ar-SA"/>
    </w:rPr>
  </w:style>
  <w:style w:type="character" w:customStyle="1" w:styleId="ssl0">
    <w:name w:val="ss_l0"/>
    <w:basedOn w:val="DefaultParagraphFont"/>
    <w:rsid w:val="00C92678"/>
  </w:style>
  <w:style w:type="paragraph" w:customStyle="1" w:styleId="WW-Default1">
    <w:name w:val="WW-Default1"/>
    <w:basedOn w:val="Normal"/>
    <w:qFormat/>
    <w:rsid w:val="00C92678"/>
    <w:pPr>
      <w:suppressAutoHyphens/>
    </w:pPr>
    <w:rPr>
      <w:rFonts w:eastAsia="Times New Roman"/>
      <w:b/>
      <w:bCs/>
      <w:szCs w:val="20"/>
      <w:lang w:eastAsia="ar-SA"/>
    </w:rPr>
  </w:style>
  <w:style w:type="character" w:customStyle="1" w:styleId="zoomme">
    <w:name w:val="zoomme"/>
    <w:basedOn w:val="DefaultParagraphFont"/>
    <w:rsid w:val="00C92678"/>
  </w:style>
  <w:style w:type="character" w:customStyle="1" w:styleId="Date1">
    <w:name w:val="Date1"/>
    <w:basedOn w:val="DefaultParagraphFont"/>
    <w:rsid w:val="00C92678"/>
  </w:style>
  <w:style w:type="character" w:customStyle="1" w:styleId="classauthor">
    <w:name w:val="class=&quot;author&quot;"/>
    <w:basedOn w:val="DefaultParagraphFont"/>
    <w:rsid w:val="00C92678"/>
  </w:style>
  <w:style w:type="paragraph" w:customStyle="1" w:styleId="CardStyle0">
    <w:name w:val="Card Style"/>
    <w:basedOn w:val="Normal"/>
    <w:link w:val="CardStyleChar"/>
    <w:qFormat/>
    <w:rsid w:val="00C92678"/>
    <w:rPr>
      <w:rFonts w:eastAsia="Times New Roman"/>
    </w:rPr>
  </w:style>
  <w:style w:type="character" w:customStyle="1" w:styleId="CharCharChar">
    <w:name w:val="Char Char Char"/>
    <w:basedOn w:val="DefaultParagraphFont"/>
    <w:rsid w:val="00C92678"/>
    <w:rPr>
      <w:rFonts w:cs="Arial"/>
      <w:bCs/>
      <w:szCs w:val="26"/>
      <w:u w:val="single"/>
      <w:lang w:val="en-US" w:eastAsia="en-US" w:bidi="ar-SA"/>
    </w:rPr>
  </w:style>
  <w:style w:type="character" w:customStyle="1" w:styleId="texto1">
    <w:name w:val="texto1"/>
    <w:rsid w:val="00C9267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9267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92678"/>
    <w:rPr>
      <w:rFonts w:ascii="Calibri" w:eastAsia="Times New Roman" w:hAnsi="Calibri" w:cs="Arial"/>
      <w:b/>
      <w:szCs w:val="28"/>
    </w:rPr>
  </w:style>
  <w:style w:type="paragraph" w:customStyle="1" w:styleId="Style23">
    <w:name w:val="Style23"/>
    <w:basedOn w:val="Normal"/>
    <w:uiPriority w:val="99"/>
    <w:qFormat/>
    <w:rsid w:val="00C92678"/>
    <w:pPr>
      <w:widowControl w:val="0"/>
      <w:autoSpaceDE w:val="0"/>
      <w:autoSpaceDN w:val="0"/>
      <w:adjustRightInd w:val="0"/>
      <w:spacing w:line="209" w:lineRule="exact"/>
    </w:pPr>
    <w:rPr>
      <w:rFonts w:eastAsia="SimSun"/>
    </w:rPr>
  </w:style>
  <w:style w:type="character" w:customStyle="1" w:styleId="gray">
    <w:name w:val="gray"/>
    <w:basedOn w:val="DefaultParagraphFont"/>
    <w:rsid w:val="00C92678"/>
  </w:style>
  <w:style w:type="paragraph" w:customStyle="1" w:styleId="Tagtemplate">
    <w:name w:val="Tagtemplate"/>
    <w:basedOn w:val="Normal"/>
    <w:link w:val="TagtemplateChar"/>
    <w:autoRedefine/>
    <w:qFormat/>
    <w:rsid w:val="00C92678"/>
    <w:pPr>
      <w:keepNext/>
      <w:keepLines/>
    </w:pPr>
    <w:rPr>
      <w:rFonts w:eastAsia="Calibri"/>
      <w:b/>
    </w:rPr>
  </w:style>
  <w:style w:type="character" w:customStyle="1" w:styleId="TagtemplateChar">
    <w:name w:val="Tagtemplate Char"/>
    <w:basedOn w:val="DefaultParagraphFont"/>
    <w:link w:val="Tagtemplate"/>
    <w:rsid w:val="00C92678"/>
    <w:rPr>
      <w:rFonts w:ascii="Calibri" w:eastAsia="Calibri" w:hAnsi="Calibri" w:cs="Calibri"/>
      <w:b/>
      <w:sz w:val="22"/>
    </w:rPr>
  </w:style>
  <w:style w:type="character" w:customStyle="1" w:styleId="Styleunderline11ptBorderSinglesolidlineAuto05p">
    <w:name w:val="Style underline + 11 pt Border: : (Single solid line Auto  0.5 p..."/>
    <w:rsid w:val="00C92678"/>
    <w:rPr>
      <w:sz w:val="20"/>
      <w:u w:val="single"/>
      <w:bdr w:val="single" w:sz="4" w:space="0" w:color="auto"/>
    </w:rPr>
  </w:style>
  <w:style w:type="paragraph" w:customStyle="1" w:styleId="Citation-FirstLine">
    <w:name w:val="Citation - First Line"/>
    <w:basedOn w:val="Normal"/>
    <w:next w:val="Normal"/>
    <w:autoRedefine/>
    <w:qFormat/>
    <w:rsid w:val="00C92678"/>
    <w:pPr>
      <w:spacing w:line="240" w:lineRule="atLeast"/>
      <w:jc w:val="both"/>
    </w:pPr>
    <w:rPr>
      <w:rFonts w:ascii="Book Antiqua" w:eastAsia="Times New Roman" w:hAnsi="Book Antiqua"/>
    </w:rPr>
  </w:style>
  <w:style w:type="character" w:customStyle="1" w:styleId="CardText-Underlined">
    <w:name w:val="Card Text - Underlined"/>
    <w:rsid w:val="00C92678"/>
    <w:rPr>
      <w:b/>
      <w:sz w:val="20"/>
      <w:u w:val="single"/>
    </w:rPr>
  </w:style>
  <w:style w:type="paragraph" w:customStyle="1" w:styleId="Citation-Complete">
    <w:name w:val="Citation - Complete"/>
    <w:basedOn w:val="Normal"/>
    <w:next w:val="Normal"/>
    <w:link w:val="Citation-CompleteChar"/>
    <w:autoRedefine/>
    <w:qFormat/>
    <w:rsid w:val="00C9267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92678"/>
    <w:rPr>
      <w:rFonts w:ascii="Book Antiqua" w:eastAsia="Times New Roman" w:hAnsi="Book Antiqua" w:cs="Calibri"/>
      <w:sz w:val="22"/>
    </w:rPr>
  </w:style>
  <w:style w:type="character" w:customStyle="1" w:styleId="MicroTextChar">
    <w:name w:val="MicroText Char"/>
    <w:link w:val="MicroText"/>
    <w:rsid w:val="00C92678"/>
    <w:rPr>
      <w:rFonts w:ascii="Arial Narrow" w:hAnsi="Arial Narrow"/>
      <w:sz w:val="12"/>
    </w:rPr>
  </w:style>
  <w:style w:type="character" w:customStyle="1" w:styleId="Style11ptItalic">
    <w:name w:val="Style 11 pt Italic"/>
    <w:basedOn w:val="DefaultParagraphFont"/>
    <w:rsid w:val="00C92678"/>
    <w:rPr>
      <w:rFonts w:ascii="Times New Roman" w:hAnsi="Times New Roman"/>
      <w:i/>
      <w:iCs/>
      <w:sz w:val="20"/>
    </w:rPr>
  </w:style>
  <w:style w:type="character" w:customStyle="1" w:styleId="BoldandUnderlineChar">
    <w:name w:val="Bold and Underline Char"/>
    <w:basedOn w:val="DefaultParagraphFont"/>
    <w:link w:val="BoldandUnderline"/>
    <w:locked/>
    <w:rsid w:val="00C92678"/>
    <w:rPr>
      <w:b/>
      <w:u w:val="single"/>
    </w:rPr>
  </w:style>
  <w:style w:type="paragraph" w:customStyle="1" w:styleId="BoldandUnderline">
    <w:name w:val="Bold and Underline"/>
    <w:basedOn w:val="Normal"/>
    <w:link w:val="BoldandUnderlineChar"/>
    <w:qFormat/>
    <w:rsid w:val="00C92678"/>
    <w:rPr>
      <w:rFonts w:asciiTheme="minorHAnsi" w:hAnsiTheme="minorHAnsi" w:cstheme="minorBidi"/>
      <w:b/>
      <w:sz w:val="24"/>
      <w:u w:val="single"/>
    </w:rPr>
  </w:style>
  <w:style w:type="character" w:customStyle="1" w:styleId="hdr">
    <w:name w:val="hdr"/>
    <w:basedOn w:val="DefaultParagraphFont"/>
    <w:rsid w:val="00C92678"/>
  </w:style>
  <w:style w:type="paragraph" w:customStyle="1" w:styleId="StyleStyle49ptBold3">
    <w:name w:val="Style Style4 + 9 pt Bold3"/>
    <w:basedOn w:val="Style4"/>
    <w:link w:val="StyleStyle49ptBold3Char"/>
    <w:qFormat/>
    <w:rsid w:val="00C92678"/>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92678"/>
    <w:rPr>
      <w:rFonts w:ascii="Calibri" w:eastAsia="Times New Roman" w:hAnsi="Calibri" w:cs="Times New Roman"/>
      <w:b/>
      <w:bCs/>
      <w:u w:val="single"/>
      <w:lang w:val="x-none"/>
    </w:rPr>
  </w:style>
  <w:style w:type="character" w:customStyle="1" w:styleId="Style9ptUnderline6">
    <w:name w:val="Style 9 pt Underline6"/>
    <w:basedOn w:val="DefaultParagraphFont"/>
    <w:rsid w:val="00C92678"/>
    <w:rPr>
      <w:sz w:val="20"/>
      <w:u w:val="single"/>
    </w:rPr>
  </w:style>
  <w:style w:type="character" w:customStyle="1" w:styleId="ct-with-fmlt">
    <w:name w:val="ct-with-fmlt"/>
    <w:basedOn w:val="DefaultParagraphFont"/>
    <w:rsid w:val="00C92678"/>
  </w:style>
  <w:style w:type="paragraph" w:customStyle="1" w:styleId="StyleStyle49pt">
    <w:name w:val="Style Style4 + 9 pt"/>
    <w:basedOn w:val="Normal"/>
    <w:link w:val="StyleStyle49ptChar"/>
    <w:qFormat/>
    <w:rsid w:val="00C92678"/>
    <w:rPr>
      <w:rFonts w:eastAsia="Times New Roman"/>
      <w:u w:val="single"/>
    </w:rPr>
  </w:style>
  <w:style w:type="character" w:customStyle="1" w:styleId="StyleStyle49ptChar">
    <w:name w:val="Style Style4 + 9 pt Char"/>
    <w:basedOn w:val="DefaultParagraphFont"/>
    <w:link w:val="StyleStyle49pt"/>
    <w:rsid w:val="00C92678"/>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C92678"/>
    <w:rPr>
      <w:rFonts w:eastAsia="Times New Roman"/>
      <w:b/>
      <w:bCs/>
      <w:u w:val="single"/>
    </w:rPr>
  </w:style>
  <w:style w:type="character" w:customStyle="1" w:styleId="StyleStyle49ptBoldChar">
    <w:name w:val="Style Style4 + 9 pt Bold Char"/>
    <w:basedOn w:val="DefaultParagraphFont"/>
    <w:link w:val="StyleStyle49ptBold"/>
    <w:rsid w:val="00C92678"/>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C9267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92678"/>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C9267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92678"/>
    <w:rPr>
      <w:rFonts w:ascii="Arial" w:eastAsia="Times New Roman" w:hAnsi="Arial" w:cs="Arial"/>
      <w:b/>
      <w:bCs/>
      <w:sz w:val="22"/>
      <w:u w:val="single"/>
    </w:rPr>
  </w:style>
  <w:style w:type="paragraph" w:customStyle="1" w:styleId="StyleUnderlined11pt">
    <w:name w:val="Style Underlined + 11 pt"/>
    <w:link w:val="StyleUnderlined11ptChar"/>
    <w:qFormat/>
    <w:rsid w:val="00C9267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92678"/>
    <w:rPr>
      <w:rFonts w:ascii="Arial" w:eastAsia="Times New Roman" w:hAnsi="Arial" w:cs="Arial"/>
      <w:sz w:val="22"/>
      <w:u w:val="single"/>
    </w:rPr>
  </w:style>
  <w:style w:type="character" w:customStyle="1" w:styleId="newscontent">
    <w:name w:val="newscontent"/>
    <w:rsid w:val="00C92678"/>
  </w:style>
  <w:style w:type="character" w:customStyle="1" w:styleId="StyleUnderlinePatternClearYellow">
    <w:name w:val="Style Underline Pattern: Clear (Yellow)"/>
    <w:basedOn w:val="DefaultParagraphFont"/>
    <w:rsid w:val="00C92678"/>
    <w:rPr>
      <w:u w:val="single"/>
      <w:shd w:val="clear" w:color="auto" w:fill="00FF00"/>
    </w:rPr>
  </w:style>
  <w:style w:type="paragraph" w:customStyle="1" w:styleId="StyleUnderlineChar11pt3">
    <w:name w:val="Style Underline Char + 11 pt3"/>
    <w:link w:val="StyleUnderlineChar11pt3Char"/>
    <w:qFormat/>
    <w:rsid w:val="00C9267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9267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C92678"/>
    <w:rPr>
      <w:b w:val="0"/>
      <w:bCs/>
      <w:u w:val="single"/>
    </w:rPr>
  </w:style>
  <w:style w:type="paragraph" w:customStyle="1" w:styleId="Cite2">
    <w:name w:val="Cite 2"/>
    <w:basedOn w:val="Normal"/>
    <w:qFormat/>
    <w:rsid w:val="00C92678"/>
    <w:rPr>
      <w:rFonts w:eastAsia="MS Mincho"/>
      <w:b/>
      <w:u w:val="single"/>
    </w:rPr>
  </w:style>
  <w:style w:type="character" w:customStyle="1" w:styleId="StyleunderlineBold">
    <w:name w:val="Style underline + Bold"/>
    <w:basedOn w:val="underline"/>
    <w:rsid w:val="00C92678"/>
    <w:rPr>
      <w:rFonts w:ascii="Times New Roman" w:hAnsi="Times New Roman" w:cs="Times New Roman" w:hint="default"/>
      <w:b w:val="0"/>
      <w:bCs/>
      <w:sz w:val="20"/>
      <w:u w:val="single"/>
    </w:rPr>
  </w:style>
  <w:style w:type="paragraph" w:customStyle="1" w:styleId="cards0">
    <w:name w:val="cards"/>
    <w:basedOn w:val="Cites"/>
    <w:qFormat/>
    <w:rsid w:val="00C9267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92678"/>
    <w:rPr>
      <w:sz w:val="20"/>
      <w:u w:val="single"/>
    </w:rPr>
  </w:style>
  <w:style w:type="character" w:customStyle="1" w:styleId="slug-pub-date">
    <w:name w:val="slug-pub-date"/>
    <w:basedOn w:val="DefaultParagraphFont"/>
    <w:rsid w:val="00C92678"/>
  </w:style>
  <w:style w:type="character" w:customStyle="1" w:styleId="slug-vol">
    <w:name w:val="slug-vol"/>
    <w:basedOn w:val="DefaultParagraphFont"/>
    <w:rsid w:val="00C92678"/>
  </w:style>
  <w:style w:type="character" w:customStyle="1" w:styleId="slug-issue">
    <w:name w:val="slug-issue"/>
    <w:basedOn w:val="DefaultParagraphFont"/>
    <w:rsid w:val="00C92678"/>
  </w:style>
  <w:style w:type="character" w:customStyle="1" w:styleId="slug-pages">
    <w:name w:val="slug-pages"/>
    <w:basedOn w:val="DefaultParagraphFont"/>
    <w:rsid w:val="00C9267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92678"/>
    <w:rPr>
      <w:b/>
      <w:bCs/>
      <w:strike w:val="0"/>
      <w:dstrike w:val="0"/>
      <w:sz w:val="24"/>
      <w:u w:val="none"/>
      <w:effect w:val="none"/>
    </w:rPr>
  </w:style>
  <w:style w:type="character" w:customStyle="1" w:styleId="tagchar">
    <w:name w:val="tagchar"/>
    <w:basedOn w:val="DefaultParagraphFont"/>
    <w:rsid w:val="00C92678"/>
  </w:style>
  <w:style w:type="character" w:customStyle="1" w:styleId="pmterms11">
    <w:name w:val="pmterms11"/>
    <w:basedOn w:val="DefaultParagraphFont"/>
    <w:rsid w:val="00C92678"/>
    <w:rPr>
      <w:b/>
      <w:bCs/>
      <w:i w:val="0"/>
      <w:iCs w:val="0"/>
      <w:color w:val="000000"/>
    </w:rPr>
  </w:style>
  <w:style w:type="character" w:customStyle="1" w:styleId="StyleUnderlineChar9ptBold">
    <w:name w:val="Style Underline Char + 9 pt Bold"/>
    <w:basedOn w:val="DefaultParagraphFont"/>
    <w:rsid w:val="00C9267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92678"/>
    <w:rPr>
      <w:szCs w:val="24"/>
      <w:u w:val="single"/>
      <w:lang w:val="en-US" w:eastAsia="en-US" w:bidi="ar-SA"/>
    </w:rPr>
  </w:style>
  <w:style w:type="character" w:customStyle="1" w:styleId="BoldandUnderlineChar2Char1">
    <w:name w:val="Bold and Underline Char2 Char1"/>
    <w:basedOn w:val="DefaultParagraphFont"/>
    <w:rsid w:val="00C9267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9267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92678"/>
    <w:rPr>
      <w:szCs w:val="24"/>
      <w:u w:val="single"/>
      <w:lang w:val="en-US" w:eastAsia="en-US" w:bidi="ar-SA"/>
    </w:rPr>
  </w:style>
  <w:style w:type="paragraph" w:customStyle="1" w:styleId="Language">
    <w:name w:val="Language"/>
    <w:basedOn w:val="Normal"/>
    <w:link w:val="LanguageChar"/>
    <w:qFormat/>
    <w:rsid w:val="00C92678"/>
    <w:rPr>
      <w:rFonts w:eastAsia="Times New Roman"/>
      <w:strike/>
      <w:szCs w:val="20"/>
    </w:rPr>
  </w:style>
  <w:style w:type="character" w:customStyle="1" w:styleId="LanguageChar">
    <w:name w:val="Language Char"/>
    <w:basedOn w:val="DefaultParagraphFont"/>
    <w:link w:val="Language"/>
    <w:rsid w:val="00C92678"/>
    <w:rPr>
      <w:rFonts w:ascii="Calibri" w:eastAsia="Times New Roman" w:hAnsi="Calibri" w:cs="Calibri"/>
      <w:strike/>
      <w:sz w:val="22"/>
      <w:szCs w:val="20"/>
    </w:rPr>
  </w:style>
  <w:style w:type="paragraph" w:customStyle="1" w:styleId="UnderlineChar3">
    <w:name w:val="Underline Char3"/>
    <w:basedOn w:val="Normal"/>
    <w:link w:val="UnderlineChar3Char"/>
    <w:qFormat/>
    <w:rsid w:val="00C92678"/>
    <w:rPr>
      <w:rFonts w:eastAsia="Times New Roman"/>
      <w:u w:val="single"/>
    </w:rPr>
  </w:style>
  <w:style w:type="character" w:customStyle="1" w:styleId="UnderlineChar3Char">
    <w:name w:val="Underline Char3 Char"/>
    <w:basedOn w:val="DefaultParagraphFont"/>
    <w:link w:val="UnderlineChar3"/>
    <w:rsid w:val="00C92678"/>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C92678"/>
    <w:rPr>
      <w:rFonts w:eastAsia="Times New Roman"/>
      <w:b/>
      <w:u w:val="single"/>
    </w:rPr>
  </w:style>
  <w:style w:type="character" w:customStyle="1" w:styleId="BoldandUnderlineChar3CharChar">
    <w:name w:val="Bold and Underline Char3 Char Char"/>
    <w:basedOn w:val="DefaultParagraphFont"/>
    <w:link w:val="BoldandUnderlineChar3Char"/>
    <w:rsid w:val="00C92678"/>
    <w:rPr>
      <w:rFonts w:ascii="Calibri" w:eastAsia="Times New Roman" w:hAnsi="Calibri" w:cs="Calibri"/>
      <w:b/>
      <w:sz w:val="22"/>
      <w:u w:val="single"/>
    </w:rPr>
  </w:style>
  <w:style w:type="character" w:customStyle="1" w:styleId="UnderlineChar1">
    <w:name w:val="Underline Char1"/>
    <w:basedOn w:val="DefaultParagraphFont"/>
    <w:rsid w:val="00C92678"/>
    <w:rPr>
      <w:szCs w:val="24"/>
      <w:u w:val="single"/>
      <w:lang w:val="en-US" w:eastAsia="en-US" w:bidi="ar-SA"/>
    </w:rPr>
  </w:style>
  <w:style w:type="character" w:customStyle="1" w:styleId="BoldandUnderlineChar1Char2Char">
    <w:name w:val="Bold and Underline Char1 Char2 Char"/>
    <w:basedOn w:val="DefaultParagraphFont"/>
    <w:rsid w:val="00C92678"/>
    <w:rPr>
      <w:b/>
      <w:szCs w:val="24"/>
      <w:u w:val="single"/>
      <w:lang w:val="en-US" w:eastAsia="en-US" w:bidi="ar-SA"/>
    </w:rPr>
  </w:style>
  <w:style w:type="paragraph" w:customStyle="1" w:styleId="HotRoute">
    <w:name w:val="Hot Route"/>
    <w:basedOn w:val="Normal"/>
    <w:link w:val="HotRouteChar0"/>
    <w:qFormat/>
    <w:rsid w:val="00C92678"/>
    <w:pPr>
      <w:ind w:left="144"/>
    </w:pPr>
    <w:rPr>
      <w:rFonts w:eastAsia="Times New Roman"/>
    </w:rPr>
  </w:style>
  <w:style w:type="character" w:customStyle="1" w:styleId="Style12ptBoldUnderline1">
    <w:name w:val="Style 12 pt Bold Underline1"/>
    <w:basedOn w:val="DefaultParagraphFont"/>
    <w:rsid w:val="00C92678"/>
    <w:rPr>
      <w:b/>
      <w:bCs/>
      <w:sz w:val="24"/>
      <w:u w:val="single"/>
    </w:rPr>
  </w:style>
  <w:style w:type="character" w:customStyle="1" w:styleId="StyleEmphasisArial12ptBoldNotItalic">
    <w:name w:val="Style Emphasis + Arial 12 pt Bold Not Italic"/>
    <w:basedOn w:val="Emphasis"/>
    <w:rsid w:val="00C9267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92678"/>
    <w:rPr>
      <w:rFonts w:ascii="SimSun" w:eastAsia="SimSun" w:hAnsi="SimSun"/>
      <w:sz w:val="15"/>
      <w:lang w:eastAsia="zh-CN"/>
    </w:rPr>
  </w:style>
  <w:style w:type="paragraph" w:customStyle="1" w:styleId="UnreadText">
    <w:name w:val="Unread Text"/>
    <w:basedOn w:val="Normal"/>
    <w:next w:val="Normal"/>
    <w:link w:val="UnreadTextChar"/>
    <w:autoRedefine/>
    <w:qFormat/>
    <w:rsid w:val="00C92678"/>
    <w:pPr>
      <w:ind w:left="360"/>
    </w:pPr>
    <w:rPr>
      <w:rFonts w:ascii="SimSun" w:eastAsia="SimSun" w:hAnsi="SimSun" w:cstheme="minorBidi"/>
      <w:sz w:val="15"/>
      <w:lang w:eastAsia="zh-CN"/>
    </w:rPr>
  </w:style>
  <w:style w:type="character" w:customStyle="1" w:styleId="smallChar">
    <w:name w:val="small Char"/>
    <w:rsid w:val="00C92678"/>
    <w:rPr>
      <w:rFonts w:ascii="Calibri" w:eastAsia="Calibri" w:hAnsi="Calibri" w:cs="Calibri"/>
      <w:sz w:val="16"/>
      <w:szCs w:val="20"/>
      <w:lang w:val="x-none" w:eastAsia="x-none"/>
    </w:rPr>
  </w:style>
  <w:style w:type="paragraph" w:customStyle="1" w:styleId="HotRoute0">
    <w:name w:val="Hot Route!"/>
    <w:basedOn w:val="Normal"/>
    <w:qFormat/>
    <w:rsid w:val="00C9267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92678"/>
    <w:rPr>
      <w:rFonts w:ascii="Times New Roman" w:hAnsi="Times New Roman" w:cs="Times New Roman"/>
      <w:sz w:val="16"/>
      <w:szCs w:val="16"/>
    </w:rPr>
  </w:style>
  <w:style w:type="character" w:customStyle="1" w:styleId="BodyText2Char1">
    <w:name w:val="Body Text 2 Char1"/>
    <w:basedOn w:val="DefaultParagraphFont"/>
    <w:semiHidden/>
    <w:rsid w:val="00C92678"/>
    <w:rPr>
      <w:rFonts w:ascii="Times New Roman" w:hAnsi="Times New Roman" w:cs="Times New Roman"/>
      <w:sz w:val="20"/>
    </w:rPr>
  </w:style>
  <w:style w:type="character" w:customStyle="1" w:styleId="Heading2Char1CharCharCharCharCharC">
    <w:name w:val="Heading 2 Char1 Char Char Char Char Char C"/>
    <w:rsid w:val="00C92678"/>
    <w:rPr>
      <w:rFonts w:cs="Arial"/>
      <w:b/>
      <w:bCs/>
      <w:iCs/>
      <w:sz w:val="24"/>
      <w:szCs w:val="28"/>
      <w:lang w:val="en-US" w:eastAsia="en-US" w:bidi="ar-SA"/>
    </w:rPr>
  </w:style>
  <w:style w:type="character" w:customStyle="1" w:styleId="underline1">
    <w:name w:val="underline1"/>
    <w:basedOn w:val="DefaultParagraphFont"/>
    <w:rsid w:val="00C92678"/>
    <w:rPr>
      <w:u w:val="single"/>
    </w:rPr>
  </w:style>
  <w:style w:type="character" w:customStyle="1" w:styleId="author">
    <w:name w:val="author"/>
    <w:basedOn w:val="DefaultParagraphFont"/>
    <w:rsid w:val="00C92678"/>
    <w:rPr>
      <w:rFonts w:ascii="Times New Roman" w:hAnsi="Times New Roman"/>
      <w:b/>
      <w:sz w:val="24"/>
    </w:rPr>
  </w:style>
  <w:style w:type="character" w:customStyle="1" w:styleId="FontStyle291">
    <w:name w:val="Font Style291"/>
    <w:basedOn w:val="DefaultParagraphFont"/>
    <w:uiPriority w:val="99"/>
    <w:rsid w:val="00C9267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9267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9267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92678"/>
    <w:rPr>
      <w:rFonts w:ascii="Calibri" w:eastAsia="Times New Roman" w:hAnsi="Calibri" w:cs="Calibri"/>
      <w:sz w:val="22"/>
    </w:rPr>
  </w:style>
  <w:style w:type="paragraph" w:customStyle="1" w:styleId="Cards1">
    <w:name w:val="Cards1"/>
    <w:basedOn w:val="Normal"/>
    <w:link w:val="Cards1Char"/>
    <w:qFormat/>
    <w:rsid w:val="00C92678"/>
    <w:pPr>
      <w:ind w:left="288"/>
    </w:pPr>
    <w:rPr>
      <w:rFonts w:eastAsia="Times New Roman"/>
      <w:u w:val="single"/>
    </w:rPr>
  </w:style>
  <w:style w:type="character" w:customStyle="1" w:styleId="Cards1Char">
    <w:name w:val="Cards1 Char"/>
    <w:basedOn w:val="DefaultParagraphFont"/>
    <w:link w:val="Cards1"/>
    <w:rsid w:val="00C92678"/>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C9267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92678"/>
    <w:rPr>
      <w:rFonts w:ascii="Arial" w:eastAsia="Calibri" w:hAnsi="Arial" w:cs="Arial"/>
      <w:sz w:val="22"/>
      <w:szCs w:val="22"/>
      <w:u w:val="single"/>
    </w:rPr>
  </w:style>
  <w:style w:type="character" w:customStyle="1" w:styleId="EmphasizeThis">
    <w:name w:val="EmphasizeThis"/>
    <w:rsid w:val="00C92678"/>
    <w:rPr>
      <w:rFonts w:ascii="Georgia" w:hAnsi="Georgia"/>
      <w:b/>
      <w:iCs/>
      <w:sz w:val="24"/>
      <w:u w:val="thick"/>
    </w:rPr>
  </w:style>
  <w:style w:type="paragraph" w:customStyle="1" w:styleId="Stylecard8pt">
    <w:name w:val="Style card + 8 pt"/>
    <w:basedOn w:val="card"/>
    <w:link w:val="Stylecard8ptChar"/>
    <w:qFormat/>
    <w:rsid w:val="00C92678"/>
    <w:rPr>
      <w:rFonts w:ascii="Georgia" w:hAnsi="Georgia"/>
      <w:bCs/>
      <w:color w:val="000000"/>
      <w:lang w:eastAsia="ar-SA"/>
    </w:rPr>
  </w:style>
  <w:style w:type="character" w:customStyle="1" w:styleId="Stylecard8ptChar">
    <w:name w:val="Style card + 8 pt Char"/>
    <w:basedOn w:val="cardChar"/>
    <w:link w:val="Stylecard8pt"/>
    <w:rsid w:val="00C92678"/>
    <w:rPr>
      <w:rFonts w:ascii="Georgia" w:hAnsi="Georgia" w:cs="Calibri"/>
      <w:bCs/>
      <w:color w:val="000000"/>
      <w:sz w:val="16"/>
      <w:lang w:eastAsia="ar-SA"/>
    </w:rPr>
  </w:style>
  <w:style w:type="character" w:customStyle="1" w:styleId="bhl">
    <w:name w:val="bhl"/>
    <w:basedOn w:val="DefaultParagraphFont"/>
    <w:rsid w:val="00C92678"/>
  </w:style>
  <w:style w:type="paragraph" w:customStyle="1" w:styleId="TagGA11">
    <w:name w:val="Tag GA 11"/>
    <w:basedOn w:val="TOC1"/>
    <w:qFormat/>
    <w:rsid w:val="00C92678"/>
    <w:pPr>
      <w:spacing w:before="0" w:after="160"/>
    </w:pPr>
    <w:rPr>
      <w:rFonts w:ascii="Georgia" w:eastAsia="Calibri" w:hAnsi="Georgia"/>
      <w:u w:val="none"/>
      <w:lang w:bidi="ar-SA"/>
    </w:rPr>
  </w:style>
  <w:style w:type="paragraph" w:customStyle="1" w:styleId="CiteCard">
    <w:name w:val="Cite/Card"/>
    <w:basedOn w:val="TOC2"/>
    <w:qFormat/>
    <w:rsid w:val="00C9267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92678"/>
    <w:rPr>
      <w:rFonts w:ascii="Georgia" w:eastAsia="Times New Roman" w:hAnsi="Georgia" w:hint="default"/>
      <w:sz w:val="22"/>
      <w:u w:val="single"/>
      <w:lang w:eastAsia="zh-CN"/>
    </w:rPr>
  </w:style>
  <w:style w:type="character" w:customStyle="1" w:styleId="addmd">
    <w:name w:val="addmd"/>
    <w:basedOn w:val="DefaultParagraphFont"/>
    <w:rsid w:val="00C92678"/>
  </w:style>
  <w:style w:type="character" w:customStyle="1" w:styleId="UnderlinedTextCharChar">
    <w:name w:val="Underlined Text Char Char"/>
    <w:basedOn w:val="DefaultParagraphFont"/>
    <w:rsid w:val="00C92678"/>
    <w:rPr>
      <w:rFonts w:cs="Arial"/>
      <w:bCs/>
      <w:noProof w:val="0"/>
      <w:szCs w:val="26"/>
      <w:u w:val="single"/>
      <w:lang w:val="en-US" w:eastAsia="en-US" w:bidi="ar-SA"/>
    </w:rPr>
  </w:style>
  <w:style w:type="character" w:customStyle="1" w:styleId="CardText1Char">
    <w:name w:val="Card Text 1 Char"/>
    <w:rsid w:val="00C92678"/>
    <w:rPr>
      <w:rFonts w:ascii="Georgia" w:hAnsi="Georgia"/>
      <w:color w:val="000000"/>
      <w:sz w:val="22"/>
      <w:szCs w:val="22"/>
      <w:u w:val="single"/>
    </w:rPr>
  </w:style>
  <w:style w:type="character" w:customStyle="1" w:styleId="BoldUnderlining">
    <w:name w:val="Bold Underlining"/>
    <w:rsid w:val="00C92678"/>
    <w:rPr>
      <w:u w:val="single"/>
    </w:rPr>
  </w:style>
  <w:style w:type="character" w:customStyle="1" w:styleId="Intemphasis">
    <w:name w:val="Intemphasis"/>
    <w:uiPriority w:val="1"/>
    <w:qFormat/>
    <w:rsid w:val="00C9267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92678"/>
    <w:pPr>
      <w:ind w:left="288" w:right="288"/>
    </w:pPr>
    <w:rPr>
      <w:szCs w:val="16"/>
    </w:rPr>
  </w:style>
  <w:style w:type="character" w:customStyle="1" w:styleId="cardtextChar3">
    <w:name w:val="cardtext Char"/>
    <w:basedOn w:val="DefaultParagraphFont"/>
    <w:link w:val="cardtext2"/>
    <w:rsid w:val="00C92678"/>
    <w:rPr>
      <w:rFonts w:ascii="Calibri" w:hAnsi="Calibri" w:cs="Calibri"/>
      <w:sz w:val="22"/>
      <w:szCs w:val="16"/>
    </w:rPr>
  </w:style>
  <w:style w:type="character" w:customStyle="1" w:styleId="BoldUnderlineChar10">
    <w:name w:val="BoldUnderline Char1"/>
    <w:rsid w:val="00C9267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92678"/>
    <w:pPr>
      <w:spacing w:after="200"/>
      <w:contextualSpacing/>
    </w:pPr>
    <w:rPr>
      <w:rFonts w:eastAsia="Calibri"/>
      <w:u w:val="single"/>
    </w:rPr>
  </w:style>
  <w:style w:type="character" w:customStyle="1" w:styleId="UnderlinedCardTextChar">
    <w:name w:val="Underlined Card Text Char"/>
    <w:link w:val="UnderlinedCardText"/>
    <w:rsid w:val="00C92678"/>
    <w:rPr>
      <w:rFonts w:ascii="Calibri" w:eastAsia="Calibri" w:hAnsi="Calibri" w:cs="Calibri"/>
      <w:sz w:val="22"/>
      <w:u w:val="single"/>
    </w:rPr>
  </w:style>
  <w:style w:type="character" w:customStyle="1" w:styleId="Hyperlink6">
    <w:name w:val="Hyperlink6"/>
    <w:basedOn w:val="DefaultParagraphFont"/>
    <w:rsid w:val="00C92678"/>
    <w:rPr>
      <w:color w:val="3300CC"/>
      <w:u w:val="single"/>
    </w:rPr>
  </w:style>
  <w:style w:type="paragraph" w:customStyle="1" w:styleId="Tag12">
    <w:name w:val="Tag12"/>
    <w:basedOn w:val="Normal"/>
    <w:qFormat/>
    <w:rsid w:val="00C92678"/>
    <w:pPr>
      <w:contextualSpacing/>
    </w:pPr>
    <w:rPr>
      <w:rFonts w:eastAsia="Cambria"/>
      <w:b/>
    </w:rPr>
  </w:style>
  <w:style w:type="character" w:customStyle="1" w:styleId="citation">
    <w:name w:val="citation"/>
    <w:basedOn w:val="DefaultParagraphFont"/>
    <w:rsid w:val="00C92678"/>
  </w:style>
  <w:style w:type="paragraph" w:customStyle="1" w:styleId="UnderlineText">
    <w:name w:val="Underline Text"/>
    <w:basedOn w:val="Normal"/>
    <w:link w:val="UnderlineTextChar"/>
    <w:qFormat/>
    <w:rsid w:val="00C92678"/>
    <w:pPr>
      <w:ind w:left="288"/>
    </w:pPr>
    <w:rPr>
      <w:rFonts w:eastAsia="Times New Roman"/>
      <w:u w:val="single"/>
    </w:rPr>
  </w:style>
  <w:style w:type="character" w:customStyle="1" w:styleId="UnderlineTextChar">
    <w:name w:val="Underline Text Char"/>
    <w:basedOn w:val="DefaultParagraphFont"/>
    <w:link w:val="UnderlineText"/>
    <w:rsid w:val="00C92678"/>
    <w:rPr>
      <w:rFonts w:ascii="Calibri" w:eastAsia="Times New Roman" w:hAnsi="Calibri" w:cs="Calibri"/>
      <w:sz w:val="22"/>
      <w:u w:val="single"/>
    </w:rPr>
  </w:style>
  <w:style w:type="character" w:customStyle="1" w:styleId="il">
    <w:name w:val="il"/>
    <w:basedOn w:val="DefaultParagraphFont"/>
    <w:rsid w:val="00C92678"/>
  </w:style>
  <w:style w:type="character" w:customStyle="1" w:styleId="commentstext">
    <w:name w:val="comments_text"/>
    <w:uiPriority w:val="99"/>
    <w:rsid w:val="00C92678"/>
    <w:rPr>
      <w:rFonts w:cs="Times New Roman"/>
    </w:rPr>
  </w:style>
  <w:style w:type="paragraph" w:customStyle="1" w:styleId="Heading42">
    <w:name w:val="Heading 42"/>
    <w:basedOn w:val="Normal"/>
    <w:qFormat/>
    <w:rsid w:val="00C92678"/>
    <w:rPr>
      <w:rFonts w:eastAsia="Times New Roman"/>
    </w:rPr>
  </w:style>
  <w:style w:type="paragraph" w:customStyle="1" w:styleId="DebateNormal">
    <w:name w:val="DebateNormal"/>
    <w:basedOn w:val="Normal"/>
    <w:link w:val="DebateNormalChar"/>
    <w:qFormat/>
    <w:rsid w:val="00C92678"/>
    <w:pPr>
      <w:spacing w:line="276" w:lineRule="auto"/>
    </w:pPr>
    <w:rPr>
      <w:rFonts w:eastAsia="Calibri"/>
      <w:szCs w:val="20"/>
    </w:rPr>
  </w:style>
  <w:style w:type="character" w:customStyle="1" w:styleId="DebateNormalChar">
    <w:name w:val="DebateNormal Char"/>
    <w:basedOn w:val="DefaultParagraphFont"/>
    <w:link w:val="DebateNormal"/>
    <w:rsid w:val="00C92678"/>
    <w:rPr>
      <w:rFonts w:ascii="Calibri" w:eastAsia="Calibri" w:hAnsi="Calibri" w:cs="Calibri"/>
      <w:sz w:val="22"/>
      <w:szCs w:val="20"/>
    </w:rPr>
  </w:style>
  <w:style w:type="paragraph" w:customStyle="1" w:styleId="DebateEmphasis">
    <w:name w:val="DebateEmphasis"/>
    <w:basedOn w:val="Normal"/>
    <w:link w:val="DebateEmphasisChar"/>
    <w:qFormat/>
    <w:rsid w:val="00C9267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92678"/>
    <w:rPr>
      <w:rFonts w:ascii="Calibri" w:eastAsia="Calibri" w:hAnsi="Calibri" w:cs="Calibri"/>
      <w:b/>
      <w:sz w:val="22"/>
      <w:szCs w:val="20"/>
      <w:u w:val="single"/>
    </w:rPr>
  </w:style>
  <w:style w:type="paragraph" w:customStyle="1" w:styleId="NormalCite">
    <w:name w:val="NormalCite"/>
    <w:link w:val="NormalCiteChar"/>
    <w:qFormat/>
    <w:rsid w:val="00C9267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92678"/>
    <w:rPr>
      <w:rFonts w:ascii="Times New Roman" w:eastAsiaTheme="minorHAnsi" w:hAnsi="Times New Roman" w:cs="Times New Roman"/>
      <w:sz w:val="18"/>
      <w:szCs w:val="22"/>
    </w:rPr>
  </w:style>
  <w:style w:type="character" w:customStyle="1" w:styleId="articletext">
    <w:name w:val="articletext"/>
    <w:basedOn w:val="DefaultParagraphFont"/>
    <w:rsid w:val="00C92678"/>
  </w:style>
  <w:style w:type="character" w:customStyle="1" w:styleId="grey10">
    <w:name w:val="grey10"/>
    <w:basedOn w:val="DefaultParagraphFont"/>
    <w:rsid w:val="00C92678"/>
  </w:style>
  <w:style w:type="character" w:customStyle="1" w:styleId="navy13bd">
    <w:name w:val="navy13bd"/>
    <w:basedOn w:val="DefaultParagraphFont"/>
    <w:rsid w:val="00C92678"/>
  </w:style>
  <w:style w:type="character" w:customStyle="1" w:styleId="Style9ptUnderline2">
    <w:name w:val="Style 9 pt Underline2"/>
    <w:basedOn w:val="DefaultParagraphFont"/>
    <w:rsid w:val="00C92678"/>
    <w:rPr>
      <w:sz w:val="20"/>
      <w:u w:val="single"/>
    </w:rPr>
  </w:style>
  <w:style w:type="character" w:customStyle="1" w:styleId="Style9ptBoldUnderline1">
    <w:name w:val="Style 9 pt Bold Underline1"/>
    <w:basedOn w:val="DefaultParagraphFont"/>
    <w:rsid w:val="00C92678"/>
    <w:rPr>
      <w:b/>
      <w:bCs/>
      <w:sz w:val="20"/>
      <w:u w:val="single"/>
    </w:rPr>
  </w:style>
  <w:style w:type="character" w:customStyle="1" w:styleId="TagsCharChar">
    <w:name w:val="Tags Char Char"/>
    <w:basedOn w:val="DefaultParagraphFont"/>
    <w:rsid w:val="00C92678"/>
    <w:rPr>
      <w:rFonts w:eastAsia="SimSun"/>
      <w:b/>
      <w:sz w:val="24"/>
      <w:lang w:val="en-US" w:eastAsia="zh-CN" w:bidi="ar-SA"/>
    </w:rPr>
  </w:style>
  <w:style w:type="paragraph" w:customStyle="1" w:styleId="cardCharCharCharChar">
    <w:name w:val="card Char Char Char Char"/>
    <w:basedOn w:val="Normal"/>
    <w:qFormat/>
    <w:rsid w:val="00C9267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92678"/>
    <w:rPr>
      <w:rFonts w:eastAsia="Times New Roman"/>
      <w:u w:val="single"/>
    </w:rPr>
  </w:style>
  <w:style w:type="character" w:customStyle="1" w:styleId="CARDChar0">
    <w:name w:val="CARD Char"/>
    <w:basedOn w:val="DefaultParagraphFont"/>
    <w:link w:val="CARD0"/>
    <w:rsid w:val="00C92678"/>
    <w:rPr>
      <w:rFonts w:ascii="Calibri" w:eastAsia="Times New Roman" w:hAnsi="Calibri" w:cs="Calibri"/>
      <w:sz w:val="22"/>
      <w:u w:val="single"/>
    </w:rPr>
  </w:style>
  <w:style w:type="paragraph" w:customStyle="1" w:styleId="Normal2">
    <w:name w:val="Normal2"/>
    <w:basedOn w:val="Normal"/>
    <w:qFormat/>
    <w:rsid w:val="00C92678"/>
    <w:rPr>
      <w:rFonts w:eastAsia="Times New Roman"/>
    </w:rPr>
  </w:style>
  <w:style w:type="character" w:customStyle="1" w:styleId="Style11ptThickunderline">
    <w:name w:val="Style 11 pt Thick underline"/>
    <w:rsid w:val="00C92678"/>
    <w:rPr>
      <w:rFonts w:ascii="Times New Roman" w:hAnsi="Times New Roman"/>
      <w:sz w:val="20"/>
      <w:u w:val="single"/>
    </w:rPr>
  </w:style>
  <w:style w:type="character" w:customStyle="1" w:styleId="Style11ptBoldThickunderline">
    <w:name w:val="Style 11 pt Bold Thick underline"/>
    <w:rsid w:val="00C9267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9267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92678"/>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C92678"/>
    <w:rPr>
      <w:u w:val="single"/>
    </w:rPr>
  </w:style>
  <w:style w:type="character" w:customStyle="1" w:styleId="StyleUnderlineBoldIndent11ptChar">
    <w:name w:val="Style Underline + Bold Indent + 11 pt Char"/>
    <w:link w:val="StyleUnderlineBoldIndent11pt"/>
    <w:rsid w:val="00C92678"/>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92678"/>
    <w:rPr>
      <w:b/>
      <w:bCs/>
      <w:u w:val="single"/>
    </w:rPr>
  </w:style>
  <w:style w:type="character" w:customStyle="1" w:styleId="StyleUnderlineBoldIndent11ptBoldChar">
    <w:name w:val="Style Underline + Bold Indent + 11 pt Bold Char"/>
    <w:link w:val="StyleUnderlineBoldIndent11ptBold"/>
    <w:rsid w:val="00C92678"/>
    <w:rPr>
      <w:rFonts w:ascii="Calibri" w:eastAsia="Times New Roman" w:hAnsi="Calibri" w:cs="Calibri"/>
      <w:b/>
      <w:bCs/>
      <w:sz w:val="22"/>
      <w:szCs w:val="20"/>
      <w:u w:val="single"/>
    </w:rPr>
  </w:style>
  <w:style w:type="paragraph" w:customStyle="1" w:styleId="Normal20pt">
    <w:name w:val="Normal  + 20 pt"/>
    <w:basedOn w:val="Normal"/>
    <w:uiPriority w:val="6"/>
    <w:qFormat/>
    <w:rsid w:val="00C92678"/>
    <w:rPr>
      <w:bCs/>
      <w:u w:val="single"/>
    </w:rPr>
  </w:style>
  <w:style w:type="paragraph" w:customStyle="1" w:styleId="author-name">
    <w:name w:val="author-name"/>
    <w:basedOn w:val="Normal"/>
    <w:qFormat/>
    <w:rsid w:val="00C92678"/>
    <w:pPr>
      <w:spacing w:before="100" w:beforeAutospacing="1" w:after="100" w:afterAutospacing="1"/>
    </w:pPr>
    <w:rPr>
      <w:rFonts w:eastAsia="Times New Roman"/>
    </w:rPr>
  </w:style>
  <w:style w:type="paragraph" w:customStyle="1" w:styleId="author-credentials">
    <w:name w:val="author-credentials"/>
    <w:basedOn w:val="Normal"/>
    <w:qFormat/>
    <w:rsid w:val="00C9267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92678"/>
    <w:rPr>
      <w:rFonts w:ascii="Consolas" w:hAnsi="Consolas" w:cs="Consolas"/>
      <w:sz w:val="20"/>
      <w:szCs w:val="20"/>
    </w:rPr>
  </w:style>
  <w:style w:type="character" w:customStyle="1" w:styleId="headline">
    <w:name w:val="headline"/>
    <w:basedOn w:val="DefaultParagraphFont"/>
    <w:rsid w:val="00C92678"/>
  </w:style>
  <w:style w:type="character" w:customStyle="1" w:styleId="yshortcuts">
    <w:name w:val="yshortcuts"/>
    <w:basedOn w:val="DefaultParagraphFont"/>
    <w:rsid w:val="00C92678"/>
  </w:style>
  <w:style w:type="character" w:customStyle="1" w:styleId="HotRouteChar0">
    <w:name w:val="Hot Route Char"/>
    <w:link w:val="HotRoute"/>
    <w:rsid w:val="00C92678"/>
    <w:rPr>
      <w:rFonts w:ascii="Calibri" w:eastAsia="Times New Roman" w:hAnsi="Calibri" w:cs="Calibri"/>
      <w:sz w:val="22"/>
    </w:rPr>
  </w:style>
  <w:style w:type="paragraph" w:styleId="PlainText">
    <w:name w:val="Plain Text"/>
    <w:basedOn w:val="Normal"/>
    <w:link w:val="PlainTextChar"/>
    <w:rsid w:val="00C92678"/>
    <w:rPr>
      <w:rFonts w:ascii="Courier New" w:eastAsia="Times New Roman" w:hAnsi="Courier New" w:cs="Courier New"/>
      <w:szCs w:val="20"/>
    </w:rPr>
  </w:style>
  <w:style w:type="character" w:customStyle="1" w:styleId="PlainTextChar">
    <w:name w:val="Plain Text Char"/>
    <w:basedOn w:val="DefaultParagraphFont"/>
    <w:link w:val="PlainText"/>
    <w:rsid w:val="00C92678"/>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C92678"/>
    <w:rPr>
      <w:sz w:val="12"/>
    </w:rPr>
  </w:style>
  <w:style w:type="character" w:customStyle="1" w:styleId="MicrotextChar0">
    <w:name w:val="Microtext Char"/>
    <w:link w:val="Microtext0"/>
    <w:rsid w:val="00C92678"/>
    <w:rPr>
      <w:rFonts w:ascii="Calibri" w:hAnsi="Calibri" w:cs="Calibri"/>
      <w:sz w:val="12"/>
    </w:rPr>
  </w:style>
  <w:style w:type="paragraph" w:customStyle="1" w:styleId="Style6">
    <w:name w:val="Style6"/>
    <w:basedOn w:val="Normal"/>
    <w:link w:val="Style6Char"/>
    <w:autoRedefine/>
    <w:qFormat/>
    <w:rsid w:val="00C92678"/>
    <w:rPr>
      <w:b/>
    </w:rPr>
  </w:style>
  <w:style w:type="character" w:customStyle="1" w:styleId="Style6Char">
    <w:name w:val="Style6 Char"/>
    <w:basedOn w:val="DefaultParagraphFont"/>
    <w:link w:val="Style6"/>
    <w:rsid w:val="00C92678"/>
    <w:rPr>
      <w:rFonts w:ascii="Calibri" w:hAnsi="Calibri" w:cs="Calibri"/>
      <w:b/>
      <w:sz w:val="22"/>
    </w:rPr>
  </w:style>
  <w:style w:type="paragraph" w:customStyle="1" w:styleId="Style11">
    <w:name w:val="Style11"/>
    <w:basedOn w:val="Normal"/>
    <w:link w:val="Style11Char"/>
    <w:qFormat/>
    <w:rsid w:val="00C92678"/>
    <w:rPr>
      <w:rFonts w:eastAsia="Times New Roman"/>
      <w:b/>
      <w:szCs w:val="20"/>
      <w:u w:val="thick"/>
    </w:rPr>
  </w:style>
  <w:style w:type="paragraph" w:customStyle="1" w:styleId="Style12">
    <w:name w:val="Style12"/>
    <w:basedOn w:val="Normal"/>
    <w:link w:val="Style12Char"/>
    <w:qFormat/>
    <w:rsid w:val="00C92678"/>
    <w:rPr>
      <w:rFonts w:eastAsia="Times New Roman"/>
      <w:b/>
      <w:u w:val="thick"/>
    </w:rPr>
  </w:style>
  <w:style w:type="character" w:customStyle="1" w:styleId="Style11Char">
    <w:name w:val="Style11 Char"/>
    <w:basedOn w:val="DefaultParagraphFont"/>
    <w:link w:val="Style11"/>
    <w:rsid w:val="00C92678"/>
    <w:rPr>
      <w:rFonts w:ascii="Calibri" w:eastAsia="Times New Roman" w:hAnsi="Calibri" w:cs="Calibri"/>
      <w:b/>
      <w:sz w:val="22"/>
      <w:szCs w:val="20"/>
      <w:u w:val="thick"/>
    </w:rPr>
  </w:style>
  <w:style w:type="character" w:customStyle="1" w:styleId="Style12Char">
    <w:name w:val="Style12 Char"/>
    <w:basedOn w:val="DefaultParagraphFont"/>
    <w:link w:val="Style12"/>
    <w:rsid w:val="00C92678"/>
    <w:rPr>
      <w:rFonts w:ascii="Calibri" w:eastAsia="Times New Roman" w:hAnsi="Calibri" w:cs="Calibri"/>
      <w:b/>
      <w:sz w:val="22"/>
      <w:u w:val="thick"/>
    </w:rPr>
  </w:style>
  <w:style w:type="character" w:customStyle="1" w:styleId="caps-label">
    <w:name w:val="caps-label"/>
    <w:basedOn w:val="DefaultParagraphFont"/>
    <w:rsid w:val="00C92678"/>
  </w:style>
  <w:style w:type="character" w:customStyle="1" w:styleId="wikiexternallink">
    <w:name w:val="wikiexternallink"/>
    <w:basedOn w:val="DefaultParagraphFont"/>
    <w:rsid w:val="00C92678"/>
  </w:style>
  <w:style w:type="character" w:customStyle="1" w:styleId="StyleStyleBoldUnderlineIntenseEmphasisUnderlineapple-style-s">
    <w:name w:val="Style Style Bold UnderlineIntense EmphasisUnderlineapple-style-s..."/>
    <w:basedOn w:val="DefaultParagraphFont"/>
    <w:rsid w:val="00C92678"/>
    <w:rPr>
      <w:b w:val="0"/>
      <w:bCs w:val="0"/>
      <w:sz w:val="22"/>
      <w:u w:val="single"/>
      <w:bdr w:val="none" w:sz="0" w:space="0" w:color="auto"/>
    </w:rPr>
  </w:style>
  <w:style w:type="paragraph" w:customStyle="1" w:styleId="blocktitle0">
    <w:name w:val="block title"/>
    <w:basedOn w:val="Normal"/>
    <w:link w:val="blocktitleChar0"/>
    <w:autoRedefine/>
    <w:qFormat/>
    <w:rsid w:val="00C92678"/>
    <w:pPr>
      <w:spacing w:after="240"/>
      <w:jc w:val="center"/>
      <w:outlineLvl w:val="0"/>
    </w:pPr>
    <w:rPr>
      <w:rFonts w:eastAsia="Calibri"/>
      <w:b/>
      <w:caps/>
      <w:sz w:val="28"/>
      <w:szCs w:val="28"/>
      <w:lang w:val="es-ES"/>
    </w:rPr>
  </w:style>
  <w:style w:type="character" w:customStyle="1" w:styleId="UnderlineCard">
    <w:name w:val="Underline Card"/>
    <w:uiPriority w:val="6"/>
    <w:qFormat/>
    <w:rsid w:val="00C92678"/>
    <w:rPr>
      <w:rFonts w:ascii="Arial" w:hAnsi="Arial"/>
      <w:b w:val="0"/>
      <w:bCs/>
      <w:sz w:val="20"/>
      <w:u w:val="single"/>
    </w:rPr>
  </w:style>
  <w:style w:type="character" w:customStyle="1" w:styleId="story-author">
    <w:name w:val="story-author"/>
    <w:basedOn w:val="DefaultParagraphFont"/>
    <w:rsid w:val="00C92678"/>
  </w:style>
  <w:style w:type="paragraph" w:customStyle="1" w:styleId="type">
    <w:name w:val="type"/>
    <w:basedOn w:val="Normal"/>
    <w:qFormat/>
    <w:rsid w:val="00C92678"/>
    <w:pPr>
      <w:spacing w:before="100" w:beforeAutospacing="1" w:after="100" w:afterAutospacing="1"/>
    </w:pPr>
    <w:rPr>
      <w:rFonts w:eastAsia="Times New Roman"/>
    </w:rPr>
  </w:style>
  <w:style w:type="character" w:customStyle="1" w:styleId="institution">
    <w:name w:val="institution"/>
    <w:basedOn w:val="DefaultParagraphFont"/>
    <w:rsid w:val="00C92678"/>
  </w:style>
  <w:style w:type="character" w:customStyle="1" w:styleId="abodyblack3">
    <w:name w:val="abodyblack3"/>
    <w:basedOn w:val="DefaultParagraphFont"/>
    <w:rsid w:val="00C92678"/>
  </w:style>
  <w:style w:type="paragraph" w:customStyle="1" w:styleId="UnderlineChar2CharChar">
    <w:name w:val="Underline Char2 Char Char"/>
    <w:basedOn w:val="Normal"/>
    <w:link w:val="UnderlineChar2CharCharChar"/>
    <w:qFormat/>
    <w:rsid w:val="00C92678"/>
    <w:rPr>
      <w:rFonts w:eastAsia="MS Mincho"/>
      <w:szCs w:val="20"/>
      <w:u w:val="single"/>
    </w:rPr>
  </w:style>
  <w:style w:type="character" w:customStyle="1" w:styleId="UnderlineChar2CharCharChar">
    <w:name w:val="Underline Char2 Char Char Char"/>
    <w:link w:val="UnderlineChar2CharChar"/>
    <w:rsid w:val="00C92678"/>
    <w:rPr>
      <w:rFonts w:ascii="Calibri" w:eastAsia="MS Mincho" w:hAnsi="Calibri" w:cs="Calibri"/>
      <w:sz w:val="22"/>
      <w:szCs w:val="20"/>
      <w:u w:val="single"/>
    </w:rPr>
  </w:style>
  <w:style w:type="character" w:customStyle="1" w:styleId="CharacterStyle1">
    <w:name w:val="Character Style 1"/>
    <w:rsid w:val="00C92678"/>
    <w:rPr>
      <w:sz w:val="20"/>
      <w:szCs w:val="20"/>
    </w:rPr>
  </w:style>
  <w:style w:type="character" w:customStyle="1" w:styleId="FontStyle177">
    <w:name w:val="Font Style177"/>
    <w:basedOn w:val="DefaultParagraphFont"/>
    <w:uiPriority w:val="99"/>
    <w:rsid w:val="00C92678"/>
    <w:rPr>
      <w:rFonts w:ascii="Times New Roman" w:hAnsi="Times New Roman" w:cs="Times New Roman"/>
      <w:sz w:val="20"/>
      <w:szCs w:val="20"/>
    </w:rPr>
  </w:style>
  <w:style w:type="character" w:customStyle="1" w:styleId="FontStyle173">
    <w:name w:val="Font Style173"/>
    <w:basedOn w:val="DefaultParagraphFont"/>
    <w:uiPriority w:val="99"/>
    <w:rsid w:val="00C92678"/>
    <w:rPr>
      <w:rFonts w:ascii="Times New Roman" w:hAnsi="Times New Roman" w:cs="Times New Roman"/>
      <w:sz w:val="14"/>
      <w:szCs w:val="14"/>
    </w:rPr>
  </w:style>
  <w:style w:type="character" w:customStyle="1" w:styleId="FontStyle151">
    <w:name w:val="Font Style151"/>
    <w:basedOn w:val="DefaultParagraphFont"/>
    <w:uiPriority w:val="99"/>
    <w:rsid w:val="00C92678"/>
    <w:rPr>
      <w:rFonts w:ascii="Arial Narrow" w:hAnsi="Arial Narrow" w:cs="Arial Narrow"/>
      <w:b/>
      <w:bCs/>
      <w:sz w:val="12"/>
      <w:szCs w:val="12"/>
    </w:rPr>
  </w:style>
  <w:style w:type="character" w:customStyle="1" w:styleId="FontStyle156">
    <w:name w:val="Font Style156"/>
    <w:basedOn w:val="DefaultParagraphFont"/>
    <w:uiPriority w:val="99"/>
    <w:rsid w:val="00C92678"/>
    <w:rPr>
      <w:rFonts w:ascii="Arial Narrow" w:hAnsi="Arial Narrow" w:cs="Arial Narrow"/>
      <w:sz w:val="8"/>
      <w:szCs w:val="8"/>
    </w:rPr>
  </w:style>
  <w:style w:type="character" w:customStyle="1" w:styleId="FontStyle160">
    <w:name w:val="Font Style160"/>
    <w:basedOn w:val="DefaultParagraphFont"/>
    <w:uiPriority w:val="99"/>
    <w:rsid w:val="00C92678"/>
    <w:rPr>
      <w:rFonts w:ascii="Times New Roman" w:hAnsi="Times New Roman" w:cs="Times New Roman"/>
      <w:b/>
      <w:bCs/>
      <w:sz w:val="20"/>
      <w:szCs w:val="20"/>
    </w:rPr>
  </w:style>
  <w:style w:type="character" w:customStyle="1" w:styleId="FontStyle178">
    <w:name w:val="Font Style178"/>
    <w:basedOn w:val="DefaultParagraphFont"/>
    <w:uiPriority w:val="99"/>
    <w:rsid w:val="00C92678"/>
    <w:rPr>
      <w:rFonts w:ascii="Times New Roman" w:hAnsi="Times New Roman" w:cs="Times New Roman"/>
      <w:sz w:val="18"/>
      <w:szCs w:val="18"/>
    </w:rPr>
  </w:style>
  <w:style w:type="paragraph" w:customStyle="1" w:styleId="Style14">
    <w:name w:val="Style14"/>
    <w:basedOn w:val="Normal"/>
    <w:uiPriority w:val="99"/>
    <w:qFormat/>
    <w:rsid w:val="00C9267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9267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92678"/>
    <w:rPr>
      <w:rFonts w:ascii="Times New Roman" w:hAnsi="Times New Roman" w:cs="Times New Roman"/>
      <w:sz w:val="12"/>
      <w:szCs w:val="12"/>
    </w:rPr>
  </w:style>
  <w:style w:type="paragraph" w:customStyle="1" w:styleId="Style9">
    <w:name w:val="Style9"/>
    <w:basedOn w:val="Normal"/>
    <w:uiPriority w:val="99"/>
    <w:qFormat/>
    <w:rsid w:val="00C9267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9267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9267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92678"/>
    <w:rPr>
      <w:rFonts w:ascii="Times New Roman" w:hAnsi="Times New Roman" w:cs="Times New Roman"/>
      <w:sz w:val="16"/>
      <w:szCs w:val="16"/>
    </w:rPr>
  </w:style>
  <w:style w:type="character" w:customStyle="1" w:styleId="f">
    <w:name w:val="f"/>
    <w:basedOn w:val="DefaultParagraphFont"/>
    <w:rsid w:val="00C92678"/>
  </w:style>
  <w:style w:type="character" w:customStyle="1" w:styleId="TagsChar2">
    <w:name w:val="Tags Char2"/>
    <w:rsid w:val="00C92678"/>
    <w:rPr>
      <w:b/>
      <w:sz w:val="24"/>
    </w:rPr>
  </w:style>
  <w:style w:type="paragraph" w:customStyle="1" w:styleId="CardsFont6ptChar">
    <w:name w:val="Cards + Font: 6 pt Char"/>
    <w:basedOn w:val="Normal"/>
    <w:link w:val="CardsFont6ptCharChar"/>
    <w:qFormat/>
    <w:rsid w:val="00C9267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92678"/>
    <w:rPr>
      <w:rFonts w:ascii="Calibri" w:eastAsia="Times New Roman" w:hAnsi="Calibri" w:cs="Calibri"/>
      <w:sz w:val="12"/>
    </w:rPr>
  </w:style>
  <w:style w:type="character" w:customStyle="1" w:styleId="FontStyle172">
    <w:name w:val="Font Style172"/>
    <w:basedOn w:val="DefaultParagraphFont"/>
    <w:uiPriority w:val="99"/>
    <w:rsid w:val="00C92678"/>
    <w:rPr>
      <w:rFonts w:ascii="Times New Roman" w:hAnsi="Times New Roman" w:cs="Times New Roman"/>
      <w:b/>
      <w:bCs/>
      <w:sz w:val="16"/>
      <w:szCs w:val="16"/>
    </w:rPr>
  </w:style>
  <w:style w:type="paragraph" w:customStyle="1" w:styleId="Style18">
    <w:name w:val="Style18"/>
    <w:basedOn w:val="Normal"/>
    <w:uiPriority w:val="99"/>
    <w:qFormat/>
    <w:rsid w:val="00C9267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92678"/>
    <w:rPr>
      <w:rFonts w:ascii="Times New Roman" w:hAnsi="Times New Roman" w:cs="Times New Roman"/>
      <w:i/>
      <w:iCs/>
      <w:sz w:val="16"/>
      <w:szCs w:val="16"/>
    </w:rPr>
  </w:style>
  <w:style w:type="character" w:customStyle="1" w:styleId="FontStyle162">
    <w:name w:val="Font Style162"/>
    <w:basedOn w:val="DefaultParagraphFont"/>
    <w:uiPriority w:val="99"/>
    <w:rsid w:val="00C92678"/>
    <w:rPr>
      <w:rFonts w:ascii="Times New Roman" w:hAnsi="Times New Roman" w:cs="Times New Roman"/>
      <w:b/>
      <w:bCs/>
      <w:sz w:val="18"/>
      <w:szCs w:val="18"/>
    </w:rPr>
  </w:style>
  <w:style w:type="character" w:customStyle="1" w:styleId="FontStyle167">
    <w:name w:val="Font Style167"/>
    <w:basedOn w:val="DefaultParagraphFont"/>
    <w:uiPriority w:val="99"/>
    <w:rsid w:val="00C92678"/>
    <w:rPr>
      <w:rFonts w:ascii="Times New Roman" w:hAnsi="Times New Roman" w:cs="Times New Roman"/>
      <w:sz w:val="10"/>
      <w:szCs w:val="10"/>
    </w:rPr>
  </w:style>
  <w:style w:type="character" w:customStyle="1" w:styleId="FontStyle174">
    <w:name w:val="Font Style174"/>
    <w:basedOn w:val="DefaultParagraphFont"/>
    <w:uiPriority w:val="99"/>
    <w:rsid w:val="00C92678"/>
    <w:rPr>
      <w:rFonts w:ascii="Arial Narrow" w:hAnsi="Arial Narrow" w:cs="Arial Narrow"/>
      <w:b/>
      <w:bCs/>
      <w:sz w:val="18"/>
      <w:szCs w:val="18"/>
    </w:rPr>
  </w:style>
  <w:style w:type="paragraph" w:customStyle="1" w:styleId="Style47">
    <w:name w:val="Style47"/>
    <w:basedOn w:val="Normal"/>
    <w:uiPriority w:val="99"/>
    <w:qFormat/>
    <w:rsid w:val="00C9267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92678"/>
    <w:rPr>
      <w:rFonts w:ascii="Times New Roman" w:hAnsi="Times New Roman" w:cs="Times New Roman"/>
      <w:sz w:val="12"/>
      <w:szCs w:val="12"/>
    </w:rPr>
  </w:style>
  <w:style w:type="paragraph" w:customStyle="1" w:styleId="Style24">
    <w:name w:val="Style24"/>
    <w:basedOn w:val="Normal"/>
    <w:uiPriority w:val="99"/>
    <w:qFormat/>
    <w:rsid w:val="00C9267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9267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9267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92678"/>
    <w:rPr>
      <w:rFonts w:ascii="Times New Roman" w:hAnsi="Times New Roman" w:cs="Times New Roman"/>
      <w:b/>
      <w:bCs/>
      <w:sz w:val="18"/>
      <w:szCs w:val="18"/>
    </w:rPr>
  </w:style>
  <w:style w:type="paragraph" w:customStyle="1" w:styleId="Style21">
    <w:name w:val="Style21"/>
    <w:basedOn w:val="Normal"/>
    <w:uiPriority w:val="99"/>
    <w:qFormat/>
    <w:rsid w:val="00C9267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92678"/>
    <w:pPr>
      <w:widowControl w:val="0"/>
      <w:autoSpaceDE w:val="0"/>
      <w:autoSpaceDN w:val="0"/>
      <w:adjustRightInd w:val="0"/>
      <w:spacing w:line="198" w:lineRule="exact"/>
    </w:pPr>
    <w:rPr>
      <w:rFonts w:eastAsia="Times New Roman"/>
    </w:rPr>
  </w:style>
  <w:style w:type="paragraph" w:customStyle="1" w:styleId="Standard">
    <w:name w:val="Standard"/>
    <w:qFormat/>
    <w:rsid w:val="00C9267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92678"/>
    <w:rPr>
      <w:color w:val="000000"/>
      <w:sz w:val="32"/>
      <w:szCs w:val="32"/>
    </w:rPr>
  </w:style>
  <w:style w:type="paragraph" w:customStyle="1" w:styleId="Cardnon-underlined">
    <w:name w:val="Card non-underlined"/>
    <w:basedOn w:val="Normal"/>
    <w:link w:val="Cardnon-underlinedChar"/>
    <w:autoRedefine/>
    <w:uiPriority w:val="99"/>
    <w:qFormat/>
    <w:rsid w:val="00C92678"/>
    <w:rPr>
      <w:rFonts w:eastAsia="Times New Roman"/>
      <w:szCs w:val="20"/>
    </w:rPr>
  </w:style>
  <w:style w:type="character" w:customStyle="1" w:styleId="Cardnon-underlinedChar">
    <w:name w:val="Card non-underlined Char"/>
    <w:basedOn w:val="DefaultParagraphFont"/>
    <w:link w:val="Cardnon-underlined"/>
    <w:uiPriority w:val="99"/>
    <w:rsid w:val="00C92678"/>
    <w:rPr>
      <w:rFonts w:ascii="Calibri" w:eastAsia="Times New Roman" w:hAnsi="Calibri" w:cs="Calibri"/>
      <w:sz w:val="22"/>
      <w:szCs w:val="20"/>
    </w:rPr>
  </w:style>
  <w:style w:type="character" w:customStyle="1" w:styleId="TitleChar2">
    <w:name w:val="Title Char2"/>
    <w:basedOn w:val="DefaultParagraphFont"/>
    <w:uiPriority w:val="10"/>
    <w:qFormat/>
    <w:locked/>
    <w:rsid w:val="00C92678"/>
    <w:rPr>
      <w:b/>
      <w:bCs/>
      <w:u w:val="single"/>
    </w:rPr>
  </w:style>
  <w:style w:type="paragraph" w:styleId="TOC3">
    <w:name w:val="toc 3"/>
    <w:basedOn w:val="Normal"/>
    <w:next w:val="Normal"/>
    <w:autoRedefine/>
    <w:qFormat/>
    <w:rsid w:val="00C92678"/>
    <w:pPr>
      <w:ind w:left="400"/>
    </w:pPr>
    <w:rPr>
      <w:rFonts w:eastAsia="Times New Roman"/>
      <w:szCs w:val="20"/>
    </w:rPr>
  </w:style>
  <w:style w:type="paragraph" w:styleId="TOC4">
    <w:name w:val="toc 4"/>
    <w:basedOn w:val="Normal"/>
    <w:next w:val="Normal"/>
    <w:autoRedefine/>
    <w:rsid w:val="00C92678"/>
    <w:pPr>
      <w:ind w:left="600"/>
    </w:pPr>
    <w:rPr>
      <w:rFonts w:eastAsia="Times New Roman"/>
      <w:szCs w:val="20"/>
    </w:rPr>
  </w:style>
  <w:style w:type="paragraph" w:styleId="TOC5">
    <w:name w:val="toc 5"/>
    <w:basedOn w:val="Normal"/>
    <w:next w:val="Normal"/>
    <w:autoRedefine/>
    <w:rsid w:val="00C92678"/>
    <w:pPr>
      <w:ind w:left="800"/>
    </w:pPr>
    <w:rPr>
      <w:rFonts w:eastAsia="Times New Roman"/>
      <w:szCs w:val="20"/>
    </w:rPr>
  </w:style>
  <w:style w:type="paragraph" w:styleId="TOC6">
    <w:name w:val="toc 6"/>
    <w:basedOn w:val="Normal"/>
    <w:next w:val="Normal"/>
    <w:autoRedefine/>
    <w:rsid w:val="00C92678"/>
    <w:pPr>
      <w:ind w:left="1000"/>
    </w:pPr>
    <w:rPr>
      <w:rFonts w:eastAsia="Times New Roman"/>
      <w:szCs w:val="20"/>
    </w:rPr>
  </w:style>
  <w:style w:type="paragraph" w:styleId="TOC7">
    <w:name w:val="toc 7"/>
    <w:basedOn w:val="Normal"/>
    <w:next w:val="Normal"/>
    <w:autoRedefine/>
    <w:rsid w:val="00C92678"/>
    <w:pPr>
      <w:ind w:left="1200"/>
    </w:pPr>
    <w:rPr>
      <w:rFonts w:eastAsia="Times New Roman"/>
      <w:szCs w:val="20"/>
    </w:rPr>
  </w:style>
  <w:style w:type="paragraph" w:styleId="TOC8">
    <w:name w:val="toc 8"/>
    <w:basedOn w:val="Normal"/>
    <w:next w:val="Normal"/>
    <w:autoRedefine/>
    <w:rsid w:val="00C92678"/>
    <w:pPr>
      <w:ind w:left="1400"/>
    </w:pPr>
    <w:rPr>
      <w:rFonts w:eastAsia="Times New Roman"/>
      <w:szCs w:val="20"/>
    </w:rPr>
  </w:style>
  <w:style w:type="character" w:customStyle="1" w:styleId="allocatoragentsleft">
    <w:name w:val="al_locatoragentsleft"/>
    <w:basedOn w:val="DefaultParagraphFont"/>
    <w:rsid w:val="00C92678"/>
  </w:style>
  <w:style w:type="character" w:styleId="HTMLTypewriter">
    <w:name w:val="HTML Typewriter"/>
    <w:basedOn w:val="DefaultParagraphFont"/>
    <w:unhideWhenUsed/>
    <w:rsid w:val="00C92678"/>
    <w:rPr>
      <w:rFonts w:ascii="Courier New" w:eastAsia="Times New Roman" w:hAnsi="Courier New" w:cs="Courier New"/>
      <w:sz w:val="20"/>
      <w:szCs w:val="20"/>
    </w:rPr>
  </w:style>
  <w:style w:type="paragraph" w:customStyle="1" w:styleId="Carding">
    <w:name w:val="Carding"/>
    <w:basedOn w:val="Normal"/>
    <w:uiPriority w:val="99"/>
    <w:qFormat/>
    <w:rsid w:val="00C92678"/>
    <w:rPr>
      <w:rFonts w:eastAsia="Times New Roman"/>
      <w:sz w:val="18"/>
    </w:rPr>
  </w:style>
  <w:style w:type="character" w:customStyle="1" w:styleId="TagsChar1">
    <w:name w:val="Tags Char1"/>
    <w:basedOn w:val="DefaultParagraphFont"/>
    <w:rsid w:val="00C92678"/>
    <w:rPr>
      <w:rFonts w:ascii="Arial Narrow" w:hAnsi="Arial Narrow"/>
      <w:b/>
      <w:noProof w:val="0"/>
      <w:sz w:val="22"/>
      <w:szCs w:val="60"/>
      <w:lang w:val="en-US" w:eastAsia="en-US" w:bidi="ar-SA"/>
    </w:rPr>
  </w:style>
  <w:style w:type="character" w:customStyle="1" w:styleId="aunderline">
    <w:name w:val="aunderline"/>
    <w:basedOn w:val="DefaultParagraphFont"/>
    <w:qFormat/>
    <w:rsid w:val="00C92678"/>
    <w:rPr>
      <w:rFonts w:ascii="Times New Roman" w:hAnsi="Times New Roman"/>
      <w:sz w:val="20"/>
      <w:szCs w:val="24"/>
      <w:u w:val="thick"/>
    </w:rPr>
  </w:style>
  <w:style w:type="character" w:customStyle="1" w:styleId="tagChar1">
    <w:name w:val="tag Char1"/>
    <w:aliases w:val="Heading 2 Char1 Char Char Char Char"/>
    <w:basedOn w:val="DefaultParagraphFont"/>
    <w:rsid w:val="00C92678"/>
    <w:rPr>
      <w:b/>
      <w:noProof w:val="0"/>
      <w:sz w:val="24"/>
      <w:lang w:val="en-US" w:eastAsia="en-US" w:bidi="ar-SA"/>
    </w:rPr>
  </w:style>
  <w:style w:type="character" w:customStyle="1" w:styleId="tagChar2">
    <w:name w:val="tag Char2"/>
    <w:basedOn w:val="DefaultParagraphFont"/>
    <w:qFormat/>
    <w:rsid w:val="00C92678"/>
    <w:rPr>
      <w:b/>
      <w:noProof w:val="0"/>
      <w:sz w:val="24"/>
      <w:lang w:val="en-US" w:eastAsia="en-US" w:bidi="ar-SA"/>
    </w:rPr>
  </w:style>
  <w:style w:type="character" w:customStyle="1" w:styleId="Taggin-New">
    <w:name w:val="Taggin - New"/>
    <w:basedOn w:val="DefaultParagraphFont"/>
    <w:rsid w:val="00C92678"/>
    <w:rPr>
      <w:rFonts w:ascii="Arial Narrow" w:hAnsi="Arial Narrow"/>
      <w:b/>
      <w:sz w:val="22"/>
    </w:rPr>
  </w:style>
  <w:style w:type="character" w:customStyle="1" w:styleId="Boxing-New">
    <w:name w:val="Boxing - New"/>
    <w:basedOn w:val="DefaultParagraphFont"/>
    <w:rsid w:val="00C9267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9267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9267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92678"/>
    <w:rPr>
      <w:rFonts w:ascii="Garamond" w:hAnsi="Garamond"/>
      <w:sz w:val="22"/>
      <w:szCs w:val="24"/>
      <w:u w:val="single"/>
      <w:lang w:val="en-US" w:eastAsia="en-US" w:bidi="ar-SA"/>
    </w:rPr>
  </w:style>
  <w:style w:type="paragraph" w:customStyle="1" w:styleId="Style2">
    <w:name w:val="Style2"/>
    <w:basedOn w:val="Heading4"/>
    <w:qFormat/>
    <w:rsid w:val="00C92678"/>
    <w:rPr>
      <w:rFonts w:eastAsia="Times New Roman" w:cs="Times New Roman"/>
      <w:iCs/>
      <w:caps/>
      <w:szCs w:val="20"/>
    </w:rPr>
  </w:style>
  <w:style w:type="character" w:customStyle="1" w:styleId="pagetitle">
    <w:name w:val="pagetitle"/>
    <w:basedOn w:val="DefaultParagraphFont"/>
    <w:rsid w:val="00C92678"/>
  </w:style>
  <w:style w:type="paragraph" w:customStyle="1" w:styleId="text">
    <w:name w:val="text"/>
    <w:basedOn w:val="Normal"/>
    <w:uiPriority w:val="99"/>
    <w:qFormat/>
    <w:rsid w:val="00C92678"/>
    <w:pPr>
      <w:spacing w:before="100" w:beforeAutospacing="1" w:after="100" w:afterAutospacing="1"/>
    </w:pPr>
    <w:rPr>
      <w:rFonts w:eastAsia="Times New Roman"/>
    </w:rPr>
  </w:style>
  <w:style w:type="character" w:customStyle="1" w:styleId="StyleUnderlineCharChar9ptBold1">
    <w:name w:val="Style Underline Char Char + 9 pt Bold1"/>
    <w:rsid w:val="00C9267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92678"/>
    <w:rPr>
      <w:rFonts w:ascii="Times New Roman" w:hAnsi="Times New Roman"/>
      <w:sz w:val="20"/>
      <w:szCs w:val="24"/>
      <w:u w:val="single"/>
      <w:lang w:val="en-US" w:eastAsia="en-US" w:bidi="ar-SA"/>
    </w:rPr>
  </w:style>
  <w:style w:type="character" w:customStyle="1" w:styleId="Style9ptBoldUnderline">
    <w:name w:val="Style 9 pt Bold Underline"/>
    <w:rsid w:val="00C92678"/>
    <w:rPr>
      <w:b/>
      <w:bCs/>
      <w:sz w:val="20"/>
      <w:u w:val="single"/>
    </w:rPr>
  </w:style>
  <w:style w:type="paragraph" w:customStyle="1" w:styleId="StyleUnderline9pt0">
    <w:name w:val="Style Underline + 9 pt"/>
    <w:link w:val="StyleUnderline9ptChar"/>
    <w:qFormat/>
    <w:rsid w:val="00C9267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92678"/>
    <w:rPr>
      <w:rFonts w:ascii="Arial" w:eastAsia="Times New Roman" w:hAnsi="Arial" w:cs="Times New Roman"/>
      <w:sz w:val="22"/>
      <w:szCs w:val="20"/>
      <w:u w:val="single"/>
    </w:rPr>
  </w:style>
  <w:style w:type="character" w:customStyle="1" w:styleId="StyleUnderlineChar1Bold">
    <w:name w:val="Style Underline Char1 + Bold"/>
    <w:rsid w:val="00C9267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92678"/>
    <w:pPr>
      <w:widowControl w:val="0"/>
    </w:pPr>
    <w:rPr>
      <w:bCs/>
      <w:kern w:val="32"/>
      <w:szCs w:val="20"/>
      <w:lang w:eastAsia="ar-SA"/>
    </w:rPr>
  </w:style>
  <w:style w:type="character" w:customStyle="1" w:styleId="Stylecard9ptChar">
    <w:name w:val="Style card + 9 pt Char"/>
    <w:basedOn w:val="cardChar"/>
    <w:link w:val="Stylecard9pt"/>
    <w:rsid w:val="00C92678"/>
    <w:rPr>
      <w:rFonts w:ascii="Times New Roman" w:hAnsi="Times New Roman" w:cs="Calibri"/>
      <w:bCs/>
      <w:kern w:val="32"/>
      <w:sz w:val="16"/>
      <w:szCs w:val="20"/>
      <w:lang w:eastAsia="ar-SA"/>
    </w:rPr>
  </w:style>
  <w:style w:type="character" w:customStyle="1" w:styleId="TagsCharCharChar">
    <w:name w:val="Tags Char Char Char"/>
    <w:basedOn w:val="DefaultParagraphFont"/>
    <w:rsid w:val="00C9267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9267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92678"/>
    <w:rPr>
      <w:rFonts w:ascii="Times" w:hAnsi="Times"/>
      <w:b w:val="0"/>
      <w:bCs/>
      <w:sz w:val="20"/>
      <w:u w:val="single"/>
    </w:rPr>
  </w:style>
  <w:style w:type="character" w:customStyle="1" w:styleId="blubigktbiz">
    <w:name w:val="blubigktbiz"/>
    <w:rsid w:val="00C9267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9267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92678"/>
    <w:rPr>
      <w:rFonts w:ascii="Calibri" w:hAnsi="Calibri"/>
      <w:color w:val="000000"/>
      <w:sz w:val="22"/>
      <w:lang w:val="x-none" w:eastAsia="x-none"/>
    </w:rPr>
  </w:style>
  <w:style w:type="character" w:customStyle="1" w:styleId="Style4CharChar">
    <w:name w:val="Style4 Char Char"/>
    <w:basedOn w:val="DefaultParagraphFont"/>
    <w:rsid w:val="00C9267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92678"/>
    <w:rPr>
      <w:rFonts w:ascii="Times New Roman" w:hAnsi="Times New Roman" w:cs="Times New Roman"/>
      <w:sz w:val="16"/>
      <w:szCs w:val="16"/>
    </w:rPr>
  </w:style>
  <w:style w:type="character" w:customStyle="1" w:styleId="StyleEmphasisArial12ptBold">
    <w:name w:val="Style Emphasis + Arial 12 pt Bold"/>
    <w:rsid w:val="00C92678"/>
    <w:rPr>
      <w:rFonts w:ascii="Arial" w:hAnsi="Arial"/>
      <w:b/>
      <w:bCs/>
      <w:i/>
      <w:iCs/>
      <w:sz w:val="24"/>
    </w:rPr>
  </w:style>
  <w:style w:type="character" w:customStyle="1" w:styleId="super">
    <w:name w:val="super"/>
    <w:rsid w:val="00C92678"/>
  </w:style>
  <w:style w:type="character" w:customStyle="1" w:styleId="text30">
    <w:name w:val="text30"/>
    <w:rsid w:val="00C92678"/>
  </w:style>
  <w:style w:type="character" w:customStyle="1" w:styleId="uppercase">
    <w:name w:val="uppercase"/>
    <w:rsid w:val="00C92678"/>
  </w:style>
  <w:style w:type="character" w:customStyle="1" w:styleId="bodytext0">
    <w:name w:val="bodytext"/>
    <w:rsid w:val="00C92678"/>
  </w:style>
  <w:style w:type="character" w:customStyle="1" w:styleId="entry-title">
    <w:name w:val="entry-title"/>
    <w:rsid w:val="00C92678"/>
  </w:style>
  <w:style w:type="character" w:customStyle="1" w:styleId="BodyTextIndentChar1">
    <w:name w:val="Body Text Indent Char1"/>
    <w:basedOn w:val="DefaultParagraphFont"/>
    <w:uiPriority w:val="99"/>
    <w:semiHidden/>
    <w:rsid w:val="00C92678"/>
    <w:rPr>
      <w:rFonts w:ascii="Times New Roman" w:hAnsi="Times New Roman" w:cs="Times New Roman"/>
      <w:sz w:val="20"/>
    </w:rPr>
  </w:style>
  <w:style w:type="character" w:customStyle="1" w:styleId="Style6pt">
    <w:name w:val="Style 6 pt"/>
    <w:basedOn w:val="DefaultParagraphFont"/>
    <w:qFormat/>
    <w:rsid w:val="00C92678"/>
    <w:rPr>
      <w:sz w:val="12"/>
    </w:rPr>
  </w:style>
  <w:style w:type="character" w:customStyle="1" w:styleId="CiteCharCharCharCharCharChar">
    <w:name w:val="Cite Char Char Char Char Char Char"/>
    <w:basedOn w:val="DefaultParagraphFont"/>
    <w:rsid w:val="00C92678"/>
    <w:rPr>
      <w:b/>
      <w:noProof w:val="0"/>
      <w:sz w:val="22"/>
      <w:szCs w:val="24"/>
      <w:u w:val="single"/>
      <w:lang w:val="en-US" w:eastAsia="en-US" w:bidi="ar-SA"/>
    </w:rPr>
  </w:style>
  <w:style w:type="character" w:customStyle="1" w:styleId="mainbody1">
    <w:name w:val="mainbody1"/>
    <w:basedOn w:val="DefaultParagraphFont"/>
    <w:rsid w:val="00C92678"/>
    <w:rPr>
      <w:rFonts w:ascii="Verdana" w:hAnsi="Verdana" w:hint="default"/>
      <w:color w:val="000000"/>
      <w:sz w:val="22"/>
      <w:szCs w:val="22"/>
    </w:rPr>
  </w:style>
  <w:style w:type="character" w:customStyle="1" w:styleId="ssl4">
    <w:name w:val="ss_l4"/>
    <w:basedOn w:val="DefaultParagraphFont"/>
    <w:rsid w:val="00C92678"/>
  </w:style>
  <w:style w:type="paragraph" w:customStyle="1" w:styleId="StyleNormalWeb11ptUnderline">
    <w:name w:val="Style Normal (Web) + 11 pt Underline"/>
    <w:basedOn w:val="NormalWeb"/>
    <w:link w:val="StyleNormalWeb11ptUnderlineChar"/>
    <w:qFormat/>
    <w:rsid w:val="00C92678"/>
    <w:pPr>
      <w:spacing w:line="259" w:lineRule="auto"/>
    </w:pPr>
    <w:rPr>
      <w:rFonts w:ascii="Calibri" w:eastAsia="Calibri" w:hAnsi="Calibri"/>
      <w:sz w:val="22"/>
      <w:szCs w:val="22"/>
      <w:u w:val="single"/>
    </w:rPr>
  </w:style>
  <w:style w:type="character" w:customStyle="1" w:styleId="StyleNormalWeb11ptUnderlineChar">
    <w:name w:val="Style Normal (Web) + 11 pt Underline Char"/>
    <w:basedOn w:val="DefaultParagraphFont"/>
    <w:link w:val="StyleNormalWeb11ptUnderline"/>
    <w:rsid w:val="00C92678"/>
    <w:rPr>
      <w:rFonts w:ascii="Calibri" w:eastAsia="Calibri" w:hAnsi="Calibri" w:cs="Calibri"/>
      <w:sz w:val="22"/>
      <w:szCs w:val="22"/>
      <w:u w:val="single"/>
    </w:rPr>
  </w:style>
  <w:style w:type="character" w:customStyle="1" w:styleId="cit-first-element">
    <w:name w:val="cit-first-element"/>
    <w:basedOn w:val="DefaultParagraphFont"/>
    <w:rsid w:val="00C92678"/>
  </w:style>
  <w:style w:type="character" w:customStyle="1" w:styleId="title1">
    <w:name w:val="title1"/>
    <w:basedOn w:val="DefaultParagraphFont"/>
    <w:rsid w:val="00C92678"/>
  </w:style>
  <w:style w:type="character" w:customStyle="1" w:styleId="StyleThickunderline1">
    <w:name w:val="Style Thick underline1"/>
    <w:basedOn w:val="DefaultParagraphFont"/>
    <w:rsid w:val="00C9267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92678"/>
    <w:rPr>
      <w:rFonts w:ascii="Georgia" w:hAnsi="Georgia"/>
    </w:rPr>
  </w:style>
  <w:style w:type="character" w:customStyle="1" w:styleId="FooterChar1">
    <w:name w:val="Footer Char1"/>
    <w:basedOn w:val="DefaultParagraphFont"/>
    <w:uiPriority w:val="99"/>
    <w:semiHidden/>
    <w:rsid w:val="00C92678"/>
    <w:rPr>
      <w:rFonts w:ascii="Georgia" w:hAnsi="Georgia"/>
    </w:rPr>
  </w:style>
  <w:style w:type="paragraph" w:customStyle="1" w:styleId="Underline20">
    <w:name w:val="Underline2"/>
    <w:basedOn w:val="Normal"/>
    <w:link w:val="Underline2Char"/>
    <w:autoRedefine/>
    <w:uiPriority w:val="4"/>
    <w:qFormat/>
    <w:rsid w:val="00C92678"/>
    <w:rPr>
      <w:b/>
      <w:u w:val="single"/>
    </w:rPr>
  </w:style>
  <w:style w:type="character" w:customStyle="1" w:styleId="Underline2Char">
    <w:name w:val="Underline2 Char"/>
    <w:basedOn w:val="DefaultParagraphFont"/>
    <w:link w:val="Underline20"/>
    <w:uiPriority w:val="4"/>
    <w:qFormat/>
    <w:rsid w:val="00C92678"/>
    <w:rPr>
      <w:rFonts w:ascii="Calibri" w:hAnsi="Calibri" w:cs="Calibri"/>
      <w:b/>
      <w:sz w:val="22"/>
      <w:u w:val="single"/>
    </w:rPr>
  </w:style>
  <w:style w:type="paragraph" w:customStyle="1" w:styleId="TableParagraph">
    <w:name w:val="Table Paragraph"/>
    <w:basedOn w:val="Normal"/>
    <w:uiPriority w:val="1"/>
    <w:qFormat/>
    <w:rsid w:val="00C92678"/>
    <w:pPr>
      <w:widowControl w:val="0"/>
    </w:pPr>
  </w:style>
  <w:style w:type="character" w:customStyle="1" w:styleId="UnderlineChar2">
    <w:name w:val="UnderlineChar"/>
    <w:rsid w:val="00C92678"/>
    <w:rPr>
      <w:sz w:val="24"/>
      <w:u w:val="single"/>
      <w:shd w:val="clear" w:color="auto" w:fill="auto"/>
    </w:rPr>
  </w:style>
  <w:style w:type="character" w:customStyle="1" w:styleId="foreground">
    <w:name w:val="foreground"/>
    <w:basedOn w:val="DefaultParagraphFont"/>
    <w:rsid w:val="00C92678"/>
  </w:style>
  <w:style w:type="paragraph" w:customStyle="1" w:styleId="StyleCircled11pt">
    <w:name w:val="Style Circled + 11 pt"/>
    <w:basedOn w:val="Normal"/>
    <w:link w:val="StyleCircled11ptChar"/>
    <w:qFormat/>
    <w:rsid w:val="00C92678"/>
    <w:rPr>
      <w:rFonts w:eastAsia="Times New Roman"/>
      <w:b/>
      <w:bCs/>
      <w:sz w:val="20"/>
      <w:u w:val="single"/>
    </w:rPr>
  </w:style>
  <w:style w:type="character" w:customStyle="1" w:styleId="StyleCircled11ptChar">
    <w:name w:val="Style Circled + 11 pt Char"/>
    <w:link w:val="StyleCircled11pt"/>
    <w:rsid w:val="00C92678"/>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C9267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92678"/>
    <w:rPr>
      <w:rFonts w:ascii="Times" w:eastAsia="Times New Roman" w:hAnsi="Times" w:cs="Calibri"/>
      <w:sz w:val="20"/>
      <w:szCs w:val="28"/>
      <w:u w:val="single"/>
    </w:rPr>
  </w:style>
  <w:style w:type="paragraph" w:customStyle="1" w:styleId="cite20">
    <w:name w:val="cite2"/>
    <w:basedOn w:val="Normal"/>
    <w:uiPriority w:val="99"/>
    <w:qFormat/>
    <w:rsid w:val="00C92678"/>
    <w:rPr>
      <w:rFonts w:eastAsia="Times New Roman"/>
      <w:color w:val="000000"/>
      <w:sz w:val="20"/>
      <w:szCs w:val="20"/>
    </w:rPr>
  </w:style>
  <w:style w:type="character" w:customStyle="1" w:styleId="postby">
    <w:name w:val="post_by"/>
    <w:basedOn w:val="DefaultParagraphFont"/>
    <w:rsid w:val="00C92678"/>
  </w:style>
  <w:style w:type="character" w:customStyle="1" w:styleId="Style11ptBorderSinglesolidlineAuto05ptLinewidth">
    <w:name w:val="Style 11 pt Border: : (Single solid line Auto  0.5 pt Line width)"/>
    <w:rsid w:val="00C92678"/>
    <w:rPr>
      <w:sz w:val="20"/>
      <w:bdr w:val="single" w:sz="4" w:space="0" w:color="auto" w:frame="1"/>
    </w:rPr>
  </w:style>
  <w:style w:type="character" w:customStyle="1" w:styleId="StyleUnderlineChar9ptBorderSinglesolidlineAuto0">
    <w:name w:val="Style Underline Char + 9 pt Border: : (Single solid line Auto  0..."/>
    <w:rsid w:val="00C9267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9267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9267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9267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92678"/>
    <w:rPr>
      <w:sz w:val="20"/>
      <w:szCs w:val="24"/>
      <w:u w:val="single"/>
      <w:bdr w:val="single" w:sz="4" w:space="0" w:color="auto"/>
      <w:lang w:val="en-US" w:eastAsia="en-US" w:bidi="ar-SA"/>
    </w:rPr>
  </w:style>
  <w:style w:type="character" w:customStyle="1" w:styleId="StyleLatinGaramondUnderline">
    <w:name w:val="Style (Latin) Garamond Underline"/>
    <w:rsid w:val="00C92678"/>
    <w:rPr>
      <w:rFonts w:ascii="Times New Roman" w:hAnsi="Times New Roman"/>
      <w:sz w:val="20"/>
      <w:u w:val="single"/>
    </w:rPr>
  </w:style>
  <w:style w:type="character" w:customStyle="1" w:styleId="StyleLatinGaramond">
    <w:name w:val="Style (Latin) Garamond"/>
    <w:rsid w:val="00C92678"/>
    <w:rPr>
      <w:rFonts w:ascii="Times New Roman" w:hAnsi="Times New Roman"/>
      <w:sz w:val="20"/>
    </w:rPr>
  </w:style>
  <w:style w:type="character" w:customStyle="1" w:styleId="styletimesnewroman12ptbold0">
    <w:name w:val="styletimesnewroman12ptbold"/>
    <w:basedOn w:val="DefaultParagraphFont"/>
    <w:rsid w:val="00C92678"/>
  </w:style>
  <w:style w:type="character" w:customStyle="1" w:styleId="mainheading">
    <w:name w:val="mainheading"/>
    <w:basedOn w:val="DefaultParagraphFont"/>
    <w:rsid w:val="00C92678"/>
  </w:style>
  <w:style w:type="paragraph" w:customStyle="1" w:styleId="BoldandUnderlineChar2CharChar">
    <w:name w:val="Bold and Underline Char2 Char Char"/>
    <w:basedOn w:val="Normal"/>
    <w:link w:val="BoldandUnderlineChar2CharCharChar"/>
    <w:qFormat/>
    <w:rsid w:val="00C9267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92678"/>
    <w:rPr>
      <w:rFonts w:ascii="Calibri" w:eastAsia="Times New Roman" w:hAnsi="Calibri" w:cs="Calibri"/>
      <w:b/>
      <w:sz w:val="22"/>
      <w:u w:val="single"/>
    </w:rPr>
  </w:style>
  <w:style w:type="character" w:customStyle="1" w:styleId="StyleUnderlineChar9ptChar">
    <w:name w:val="Style Underline Char + 9 pt Char"/>
    <w:basedOn w:val="UnderlineCharChar"/>
    <w:rsid w:val="00C9267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9267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92678"/>
    <w:rPr>
      <w:sz w:val="16"/>
    </w:rPr>
  </w:style>
  <w:style w:type="paragraph" w:customStyle="1" w:styleId="Reduce8pt">
    <w:name w:val="Reduce 8pt"/>
    <w:basedOn w:val="Normal"/>
    <w:link w:val="Reduce8ptCharChar"/>
    <w:qFormat/>
    <w:rsid w:val="00C92678"/>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C92678"/>
    <w:rPr>
      <w:rFonts w:ascii="Arial" w:hAnsi="Arial" w:cs="Arial"/>
      <w:sz w:val="22"/>
    </w:rPr>
  </w:style>
  <w:style w:type="character" w:customStyle="1" w:styleId="boldciteChar4">
    <w:name w:val="bold cite Char4"/>
    <w:link w:val="boldcite"/>
    <w:locked/>
    <w:rsid w:val="00C92678"/>
    <w:rPr>
      <w:rFonts w:eastAsia="Times New Roman" w:cs="Times New Roman"/>
      <w:b/>
      <w:color w:val="000000"/>
      <w:sz w:val="20"/>
      <w:u w:val="thick" w:color="000000"/>
    </w:rPr>
  </w:style>
  <w:style w:type="paragraph" w:customStyle="1" w:styleId="boldcite">
    <w:name w:val="bold cite"/>
    <w:basedOn w:val="Normal"/>
    <w:link w:val="boldciteChar4"/>
    <w:qFormat/>
    <w:rsid w:val="00C9267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9267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92678"/>
    <w:rPr>
      <w:rFonts w:eastAsia="Calibri"/>
      <w:b/>
    </w:rPr>
  </w:style>
  <w:style w:type="character" w:customStyle="1" w:styleId="HeadingsBaseChar">
    <w:name w:val="Headings Base Char"/>
    <w:basedOn w:val="DefaultParagraphFont"/>
    <w:link w:val="HeadingsBase"/>
    <w:locked/>
    <w:rsid w:val="00C92678"/>
    <w:rPr>
      <w:rFonts w:ascii="Times New Roman" w:hAnsi="Times New Roman" w:cs="Times New Roman"/>
      <w:b/>
      <w:sz w:val="32"/>
    </w:rPr>
  </w:style>
  <w:style w:type="paragraph" w:customStyle="1" w:styleId="HeadingsBase">
    <w:name w:val="Headings Base"/>
    <w:basedOn w:val="Normal"/>
    <w:link w:val="HeadingsBaseChar"/>
    <w:qFormat/>
    <w:rsid w:val="00C9267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9267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C92678"/>
    <w:pPr>
      <w:spacing w:line="480" w:lineRule="auto"/>
      <w:ind w:firstLine="720"/>
    </w:pPr>
    <w:rPr>
      <w:rFonts w:eastAsia="Calibri"/>
    </w:rPr>
  </w:style>
  <w:style w:type="paragraph" w:customStyle="1" w:styleId="SchoolBlockQuote">
    <w:name w:val="School Block Quote"/>
    <w:basedOn w:val="SchoolPaper"/>
    <w:qFormat/>
    <w:rsid w:val="00C92678"/>
  </w:style>
  <w:style w:type="paragraph" w:customStyle="1" w:styleId="SchoolWorksCited">
    <w:name w:val="School Works Cited"/>
    <w:basedOn w:val="SchoolPaper"/>
    <w:qFormat/>
    <w:rsid w:val="00C92678"/>
  </w:style>
  <w:style w:type="paragraph" w:customStyle="1" w:styleId="BlockQuote">
    <w:name w:val="Block Quote"/>
    <w:basedOn w:val="Normal"/>
    <w:qFormat/>
    <w:rsid w:val="00C92678"/>
    <w:pPr>
      <w:ind w:left="720" w:right="720"/>
    </w:pPr>
    <w:rPr>
      <w:rFonts w:eastAsia="Calibri"/>
    </w:rPr>
  </w:style>
  <w:style w:type="paragraph" w:customStyle="1" w:styleId="PaperBody">
    <w:name w:val="Paper Body"/>
    <w:basedOn w:val="Normal"/>
    <w:qFormat/>
    <w:rsid w:val="00C92678"/>
    <w:pPr>
      <w:spacing w:line="480" w:lineRule="auto"/>
      <w:ind w:firstLine="720"/>
    </w:pPr>
    <w:rPr>
      <w:rFonts w:eastAsia="Calibri"/>
    </w:rPr>
  </w:style>
  <w:style w:type="paragraph" w:customStyle="1" w:styleId="PaperCitation">
    <w:name w:val="Paper Citation"/>
    <w:basedOn w:val="Normal"/>
    <w:qFormat/>
    <w:rsid w:val="00C92678"/>
    <w:pPr>
      <w:spacing w:line="480" w:lineRule="auto"/>
      <w:ind w:left="720" w:hanging="720"/>
    </w:pPr>
    <w:rPr>
      <w:rFonts w:eastAsia="Calibri"/>
    </w:rPr>
  </w:style>
  <w:style w:type="character" w:customStyle="1" w:styleId="hatChar">
    <w:name w:val="hat Char"/>
    <w:basedOn w:val="DefaultParagraphFont"/>
    <w:link w:val="hat"/>
    <w:locked/>
    <w:rsid w:val="00C92678"/>
    <w:rPr>
      <w:rFonts w:ascii="Calibri" w:eastAsia="Times New Roman" w:hAnsi="Calibri" w:cs="Calibri"/>
      <w:b/>
      <w:bCs/>
      <w:sz w:val="32"/>
      <w:u w:val="single"/>
      <w:lang w:bidi="en-US"/>
    </w:rPr>
  </w:style>
  <w:style w:type="paragraph" w:customStyle="1" w:styleId="WW-Default">
    <w:name w:val="WW-Default"/>
    <w:qFormat/>
    <w:rsid w:val="00C92678"/>
    <w:pPr>
      <w:suppressAutoHyphens/>
    </w:pPr>
    <w:rPr>
      <w:rFonts w:ascii="Georgia" w:eastAsia="Calibri" w:hAnsi="Georgia" w:cs="Calibri"/>
      <w:sz w:val="22"/>
      <w:szCs w:val="22"/>
      <w:lang w:eastAsia="ar-SA"/>
    </w:rPr>
  </w:style>
  <w:style w:type="paragraph" w:customStyle="1" w:styleId="B-TagCite">
    <w:name w:val="B-TagCite"/>
    <w:qFormat/>
    <w:rsid w:val="00C9267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92678"/>
    <w:rPr>
      <w:rFonts w:ascii="Times New Roman" w:hAnsi="Times New Roman" w:cs="Times New Roman"/>
      <w:b/>
      <w:sz w:val="20"/>
    </w:rPr>
  </w:style>
  <w:style w:type="paragraph" w:customStyle="1" w:styleId="MicroText">
    <w:name w:val="MicroText"/>
    <w:basedOn w:val="Normal"/>
    <w:next w:val="Normal"/>
    <w:link w:val="MicroTextChar"/>
    <w:qFormat/>
    <w:rsid w:val="00C92678"/>
    <w:rPr>
      <w:rFonts w:ascii="Arial Narrow" w:hAnsi="Arial Narrow" w:cstheme="minorBidi"/>
      <w:sz w:val="12"/>
    </w:rPr>
  </w:style>
  <w:style w:type="paragraph" w:customStyle="1" w:styleId="indent">
    <w:name w:val="indent"/>
    <w:basedOn w:val="Normal"/>
    <w:qFormat/>
    <w:rsid w:val="00C92678"/>
    <w:pPr>
      <w:spacing w:before="100" w:beforeAutospacing="1" w:after="100" w:afterAutospacing="1"/>
    </w:pPr>
    <w:rPr>
      <w:rFonts w:eastAsia="Times New Roman"/>
    </w:rPr>
  </w:style>
  <w:style w:type="paragraph" w:customStyle="1" w:styleId="PageHeaderLine1">
    <w:name w:val="PageHeaderLine1"/>
    <w:basedOn w:val="Normal"/>
    <w:qFormat/>
    <w:rsid w:val="00C92678"/>
    <w:pPr>
      <w:tabs>
        <w:tab w:val="right" w:pos="10800"/>
      </w:tabs>
    </w:pPr>
    <w:rPr>
      <w:rFonts w:eastAsia="Calibri"/>
      <w:b/>
    </w:rPr>
  </w:style>
  <w:style w:type="paragraph" w:customStyle="1" w:styleId="PageHeaderLine2">
    <w:name w:val="PageHeaderLine2"/>
    <w:basedOn w:val="Normal"/>
    <w:next w:val="Normal"/>
    <w:link w:val="PageHeaderLine2Char"/>
    <w:qFormat/>
    <w:rsid w:val="00C92678"/>
    <w:pPr>
      <w:tabs>
        <w:tab w:val="right" w:pos="10800"/>
      </w:tabs>
      <w:spacing w:line="480" w:lineRule="auto"/>
    </w:pPr>
    <w:rPr>
      <w:rFonts w:eastAsia="Calibri"/>
      <w:b/>
    </w:rPr>
  </w:style>
  <w:style w:type="character" w:customStyle="1" w:styleId="styleboldunderline">
    <w:name w:val="styleboldunderline"/>
    <w:basedOn w:val="DefaultParagraphFont"/>
    <w:rsid w:val="00C92678"/>
  </w:style>
  <w:style w:type="character" w:customStyle="1" w:styleId="box">
    <w:name w:val="box"/>
    <w:basedOn w:val="DefaultParagraphFont"/>
    <w:rsid w:val="00C9267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92678"/>
    <w:rPr>
      <w:rFonts w:ascii="Arial Narrow" w:hAnsi="Arial Narrow" w:cs="Arial Narrow" w:hint="default"/>
      <w:sz w:val="18"/>
      <w:szCs w:val="18"/>
    </w:rPr>
  </w:style>
  <w:style w:type="character" w:customStyle="1" w:styleId="FontStyle14">
    <w:name w:val="Font Style14"/>
    <w:basedOn w:val="DefaultParagraphFont"/>
    <w:uiPriority w:val="99"/>
    <w:rsid w:val="00C9267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92678"/>
    <w:rPr>
      <w:rFonts w:ascii="Arial Narrow" w:hAnsi="Arial Narrow" w:cs="Arial Narrow" w:hint="default"/>
      <w:b/>
      <w:bCs/>
      <w:sz w:val="10"/>
      <w:szCs w:val="10"/>
    </w:rPr>
  </w:style>
  <w:style w:type="character" w:customStyle="1" w:styleId="CardTagandCiteChar">
    <w:name w:val="Card Tag and Cite Char"/>
    <w:basedOn w:val="DefaultParagraphFont"/>
    <w:rsid w:val="00C9267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92678"/>
    <w:rPr>
      <w:rFonts w:ascii="Arial Narrow" w:hAnsi="Arial Narrow"/>
      <w:b/>
      <w:color w:val="000000"/>
      <w:sz w:val="22"/>
      <w:szCs w:val="22"/>
      <w:u w:val="single"/>
    </w:rPr>
  </w:style>
  <w:style w:type="character" w:customStyle="1" w:styleId="SmallText0">
    <w:name w:val="SmallText"/>
    <w:rsid w:val="00C92678"/>
    <w:rPr>
      <w:color w:val="000000"/>
    </w:rPr>
  </w:style>
  <w:style w:type="character" w:customStyle="1" w:styleId="CitesChar1">
    <w:name w:val="Cites Char1"/>
    <w:basedOn w:val="DefaultParagraphFont"/>
    <w:rsid w:val="00C92678"/>
    <w:rPr>
      <w:b/>
      <w:bCs w:val="0"/>
      <w:szCs w:val="24"/>
      <w:u w:val="single"/>
      <w:lang w:val="en-US" w:eastAsia="en-US" w:bidi="ar-SA"/>
    </w:rPr>
  </w:style>
  <w:style w:type="character" w:customStyle="1" w:styleId="CardUnderlinedChar">
    <w:name w:val="Card Underlined Char"/>
    <w:basedOn w:val="DefaultParagraphFont"/>
    <w:rsid w:val="00C92678"/>
    <w:rPr>
      <w:rFonts w:ascii="Arial Narrow" w:hAnsi="Arial Narrow" w:hint="default"/>
      <w:sz w:val="22"/>
      <w:szCs w:val="24"/>
      <w:u w:val="single"/>
      <w:lang w:val="en-US" w:eastAsia="en-US" w:bidi="ar-SA"/>
    </w:rPr>
  </w:style>
  <w:style w:type="character" w:customStyle="1" w:styleId="underline3">
    <w:name w:val="underline3"/>
    <w:basedOn w:val="underline2"/>
    <w:rsid w:val="00C92678"/>
    <w:rPr>
      <w:rFonts w:ascii="Arial" w:hAnsi="Arial"/>
      <w:sz w:val="18"/>
      <w:u w:val="single"/>
      <w:bdr w:val="none" w:sz="0" w:space="0" w:color="auto" w:frame="1"/>
      <w:shd w:val="clear" w:color="auto" w:fill="FFFF00"/>
    </w:rPr>
  </w:style>
  <w:style w:type="character" w:customStyle="1" w:styleId="menu">
    <w:name w:val="menu"/>
    <w:basedOn w:val="DefaultParagraphFont"/>
    <w:rsid w:val="00C92678"/>
  </w:style>
  <w:style w:type="character" w:customStyle="1" w:styleId="itxtrst">
    <w:name w:val="itxtrst"/>
    <w:rsid w:val="00C92678"/>
  </w:style>
  <w:style w:type="character" w:customStyle="1" w:styleId="A-Underlining">
    <w:name w:val="A-Underlining"/>
    <w:basedOn w:val="DefaultParagraphFont"/>
    <w:rsid w:val="00C92678"/>
    <w:rPr>
      <w:rFonts w:ascii="Garamond" w:hAnsi="Garamond" w:hint="default"/>
      <w:color w:val="auto"/>
      <w:sz w:val="24"/>
      <w:u w:val="single"/>
    </w:rPr>
  </w:style>
  <w:style w:type="character" w:customStyle="1" w:styleId="StyleUnderlineBold0">
    <w:name w:val="Style Underline + Bold"/>
    <w:rsid w:val="00C92678"/>
    <w:rPr>
      <w:b/>
      <w:bCs/>
      <w:u w:val="single"/>
    </w:rPr>
  </w:style>
  <w:style w:type="character" w:customStyle="1" w:styleId="Underline-Highlighted">
    <w:name w:val="Underline-Highlighted"/>
    <w:uiPriority w:val="1"/>
    <w:qFormat/>
    <w:rsid w:val="00C9267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92678"/>
  </w:style>
  <w:style w:type="character" w:customStyle="1" w:styleId="newsmain">
    <w:name w:val="news_main"/>
    <w:basedOn w:val="DefaultParagraphFont"/>
    <w:rsid w:val="00C92678"/>
  </w:style>
  <w:style w:type="character" w:customStyle="1" w:styleId="AuthorDate0">
    <w:name w:val="Author Date"/>
    <w:rsid w:val="00C92678"/>
    <w:rPr>
      <w:b/>
      <w:bCs w:val="0"/>
      <w:sz w:val="24"/>
      <w:u w:val="thick"/>
    </w:rPr>
  </w:style>
  <w:style w:type="character" w:customStyle="1" w:styleId="red">
    <w:name w:val="red"/>
    <w:basedOn w:val="DefaultParagraphFont"/>
    <w:rsid w:val="00C92678"/>
  </w:style>
  <w:style w:type="character" w:customStyle="1" w:styleId="at">
    <w:name w:val="at"/>
    <w:rsid w:val="00C92678"/>
  </w:style>
  <w:style w:type="character" w:customStyle="1" w:styleId="org">
    <w:name w:val="org"/>
    <w:rsid w:val="00C92678"/>
  </w:style>
  <w:style w:type="character" w:customStyle="1" w:styleId="pnumber">
    <w:name w:val="pnumber"/>
    <w:rsid w:val="00C92678"/>
  </w:style>
  <w:style w:type="character" w:customStyle="1" w:styleId="ital">
    <w:name w:val="ital"/>
    <w:rsid w:val="00C92678"/>
  </w:style>
  <w:style w:type="character" w:customStyle="1" w:styleId="orgdiv">
    <w:name w:val="orgdiv"/>
    <w:rsid w:val="00C92678"/>
  </w:style>
  <w:style w:type="character" w:customStyle="1" w:styleId="orgname">
    <w:name w:val="orgname"/>
    <w:rsid w:val="00C92678"/>
  </w:style>
  <w:style w:type="character" w:customStyle="1" w:styleId="city">
    <w:name w:val="city"/>
    <w:rsid w:val="00C92678"/>
  </w:style>
  <w:style w:type="character" w:customStyle="1" w:styleId="state">
    <w:name w:val="state"/>
    <w:rsid w:val="00C92678"/>
  </w:style>
  <w:style w:type="character" w:customStyle="1" w:styleId="country">
    <w:name w:val="country"/>
    <w:rsid w:val="00C92678"/>
  </w:style>
  <w:style w:type="character" w:customStyle="1" w:styleId="articletitle">
    <w:name w:val="articletitle"/>
    <w:rsid w:val="00C92678"/>
    <w:rPr>
      <w:rFonts w:ascii="Times New Roman" w:hAnsi="Times New Roman" w:cs="Times New Roman" w:hint="default"/>
    </w:rPr>
  </w:style>
  <w:style w:type="character" w:customStyle="1" w:styleId="6pointChar">
    <w:name w:val="6 point Char"/>
    <w:rsid w:val="00C92678"/>
    <w:rPr>
      <w:rFonts w:ascii="Times New Roman" w:hAnsi="Times New Roman" w:cs="Times New Roman" w:hint="default"/>
      <w:sz w:val="12"/>
      <w:lang w:val="en-US" w:eastAsia="en-US"/>
    </w:rPr>
  </w:style>
  <w:style w:type="character" w:customStyle="1" w:styleId="StyleThickunderline">
    <w:name w:val="Style Thick underline"/>
    <w:qFormat/>
    <w:rsid w:val="00C92678"/>
    <w:rPr>
      <w:u w:val="thick"/>
    </w:rPr>
  </w:style>
  <w:style w:type="character" w:customStyle="1" w:styleId="Box0">
    <w:name w:val="Box!"/>
    <w:rsid w:val="00C92678"/>
    <w:rPr>
      <w:rFonts w:ascii="Garamond" w:hAnsi="Garamond" w:hint="default"/>
      <w:sz w:val="24"/>
      <w:u w:val="single"/>
      <w:bdr w:val="single" w:sz="4" w:space="0" w:color="auto" w:frame="1"/>
    </w:rPr>
  </w:style>
  <w:style w:type="character" w:customStyle="1" w:styleId="citechar1">
    <w:name w:val="citechar"/>
    <w:basedOn w:val="DefaultParagraphFont"/>
    <w:rsid w:val="00C92678"/>
  </w:style>
  <w:style w:type="character" w:customStyle="1" w:styleId="underlinechar5">
    <w:name w:val="underlinechar"/>
    <w:basedOn w:val="DefaultParagraphFont"/>
    <w:rsid w:val="00C92678"/>
  </w:style>
  <w:style w:type="character" w:customStyle="1" w:styleId="CardUnderlineChar">
    <w:name w:val="Card Underline Char"/>
    <w:rsid w:val="00C92678"/>
    <w:rPr>
      <w:szCs w:val="24"/>
      <w:u w:val="single"/>
      <w:lang w:val="en-US" w:eastAsia="en-US" w:bidi="ar-SA"/>
    </w:rPr>
  </w:style>
  <w:style w:type="character" w:customStyle="1" w:styleId="tagciteChar">
    <w:name w:val="tag/cite Char"/>
    <w:basedOn w:val="DefaultParagraphFont"/>
    <w:rsid w:val="00C92678"/>
    <w:rPr>
      <w:b/>
      <w:bCs w:val="0"/>
      <w:sz w:val="24"/>
      <w:lang w:val="en-US" w:eastAsia="en-US" w:bidi="ar-SA"/>
    </w:rPr>
  </w:style>
  <w:style w:type="character" w:customStyle="1" w:styleId="8pointChar">
    <w:name w:val="8 point Char"/>
    <w:basedOn w:val="DefaultParagraphFont"/>
    <w:rsid w:val="00C92678"/>
    <w:rPr>
      <w:sz w:val="16"/>
      <w:lang w:val="en-US" w:eastAsia="en-US" w:bidi="ar-SA"/>
    </w:rPr>
  </w:style>
  <w:style w:type="character" w:customStyle="1" w:styleId="BoldText12pt">
    <w:name w:val="Bold Text 12 pt"/>
    <w:rsid w:val="00C9267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92678"/>
  </w:style>
  <w:style w:type="table" w:styleId="TableGrid">
    <w:name w:val="Table Grid"/>
    <w:basedOn w:val="TableNormal"/>
    <w:rsid w:val="00C926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92678"/>
    <w:rPr>
      <w:b/>
      <w:bCs w:val="0"/>
      <w:sz w:val="24"/>
      <w:lang w:val="en-US" w:eastAsia="en-US" w:bidi="ar-SA"/>
    </w:rPr>
  </w:style>
  <w:style w:type="character" w:customStyle="1" w:styleId="Mention11">
    <w:name w:val="Mention11"/>
    <w:basedOn w:val="DefaultParagraphFont"/>
    <w:uiPriority w:val="99"/>
    <w:semiHidden/>
    <w:unhideWhenUsed/>
    <w:rsid w:val="00C92678"/>
    <w:rPr>
      <w:color w:val="2B579A"/>
      <w:shd w:val="clear" w:color="auto" w:fill="E6E6E6"/>
    </w:rPr>
  </w:style>
  <w:style w:type="character" w:customStyle="1" w:styleId="Emph">
    <w:name w:val="Emph"/>
    <w:basedOn w:val="DefaultParagraphFont"/>
    <w:uiPriority w:val="1"/>
    <w:qFormat/>
    <w:rsid w:val="00C9267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92678"/>
  </w:style>
  <w:style w:type="character" w:customStyle="1" w:styleId="Mention2">
    <w:name w:val="Mention2"/>
    <w:basedOn w:val="DefaultParagraphFont"/>
    <w:uiPriority w:val="99"/>
    <w:semiHidden/>
    <w:unhideWhenUsed/>
    <w:rsid w:val="00C92678"/>
    <w:rPr>
      <w:color w:val="2B579A"/>
      <w:shd w:val="clear" w:color="auto" w:fill="E6E6E6"/>
    </w:rPr>
  </w:style>
  <w:style w:type="paragraph" w:customStyle="1" w:styleId="FlashTag">
    <w:name w:val="FlashTag"/>
    <w:basedOn w:val="Normal"/>
    <w:link w:val="FlashTagChar"/>
    <w:autoRedefine/>
    <w:uiPriority w:val="4"/>
    <w:qFormat/>
    <w:rsid w:val="00C92678"/>
    <w:rPr>
      <w:rFonts w:asciiTheme="majorHAnsi" w:hAnsiTheme="majorHAnsi"/>
      <w:b/>
      <w:sz w:val="28"/>
    </w:rPr>
  </w:style>
  <w:style w:type="character" w:customStyle="1" w:styleId="FlashTagChar">
    <w:name w:val="FlashTag Char"/>
    <w:basedOn w:val="DefaultParagraphFont"/>
    <w:link w:val="FlashTag"/>
    <w:uiPriority w:val="4"/>
    <w:rsid w:val="00C92678"/>
    <w:rPr>
      <w:rFonts w:asciiTheme="majorHAnsi" w:hAnsiTheme="majorHAnsi" w:cs="Calibri"/>
      <w:b/>
      <w:sz w:val="28"/>
    </w:rPr>
  </w:style>
  <w:style w:type="paragraph" w:customStyle="1" w:styleId="Warrant">
    <w:name w:val="Warrant"/>
    <w:autoRedefine/>
    <w:uiPriority w:val="4"/>
    <w:qFormat/>
    <w:rsid w:val="00C9267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C92678"/>
  </w:style>
  <w:style w:type="character" w:customStyle="1" w:styleId="m-8793234324905335251gmail-style13ptbold">
    <w:name w:val="m_-8793234324905335251gmail-style13ptbold"/>
    <w:basedOn w:val="DefaultParagraphFont"/>
    <w:rsid w:val="00C92678"/>
  </w:style>
  <w:style w:type="character" w:customStyle="1" w:styleId="EndnoteTextChar">
    <w:name w:val="Endnote Text Char"/>
    <w:basedOn w:val="DefaultParagraphFont"/>
    <w:link w:val="EndnoteText"/>
    <w:locked/>
    <w:rsid w:val="00C92678"/>
    <w:rPr>
      <w:rFonts w:ascii="Georgia" w:eastAsia="Times New Roman" w:hAnsi="Georgia"/>
      <w:szCs w:val="20"/>
    </w:rPr>
  </w:style>
  <w:style w:type="paragraph" w:styleId="EndnoteText">
    <w:name w:val="endnote text"/>
    <w:basedOn w:val="Normal"/>
    <w:link w:val="EndnoteTextChar"/>
    <w:unhideWhenUsed/>
    <w:rsid w:val="00C92678"/>
    <w:rPr>
      <w:rFonts w:ascii="Georgia" w:eastAsia="Times New Roman" w:hAnsi="Georgia" w:cstheme="minorBidi"/>
      <w:sz w:val="24"/>
      <w:szCs w:val="20"/>
    </w:rPr>
  </w:style>
  <w:style w:type="character" w:customStyle="1" w:styleId="EndnoteTextChar1">
    <w:name w:val="Endnote Text Char1"/>
    <w:basedOn w:val="DefaultParagraphFont"/>
    <w:semiHidden/>
    <w:rsid w:val="00C92678"/>
    <w:rPr>
      <w:rFonts w:ascii="Calibri" w:hAnsi="Calibri" w:cs="Calibri"/>
      <w:sz w:val="20"/>
      <w:szCs w:val="20"/>
    </w:rPr>
  </w:style>
  <w:style w:type="character" w:customStyle="1" w:styleId="DateChar1">
    <w:name w:val="Date Char1"/>
    <w:basedOn w:val="DefaultParagraphFont"/>
    <w:uiPriority w:val="99"/>
    <w:rsid w:val="00C92678"/>
    <w:rPr>
      <w:rFonts w:ascii="Calibri" w:hAnsi="Calibri"/>
      <w:sz w:val="22"/>
    </w:rPr>
  </w:style>
  <w:style w:type="character" w:customStyle="1" w:styleId="BodyTextFirstIndentChar">
    <w:name w:val="Body Text First Indent Char"/>
    <w:basedOn w:val="BodyTextChar"/>
    <w:link w:val="BodyTextFirstIndent"/>
    <w:locked/>
    <w:rsid w:val="00C9267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9267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92678"/>
    <w:rPr>
      <w:rFonts w:ascii="Calibri" w:hAnsi="Calibri" w:cs="Calibri"/>
      <w:sz w:val="22"/>
    </w:rPr>
  </w:style>
  <w:style w:type="character" w:customStyle="1" w:styleId="BodyTextIndent2Char1">
    <w:name w:val="Body Text Indent 2 Char1"/>
    <w:basedOn w:val="DefaultParagraphFont"/>
    <w:semiHidden/>
    <w:rsid w:val="00C92678"/>
    <w:rPr>
      <w:rFonts w:ascii="Calibri" w:hAnsi="Calibri" w:cs="Calibri"/>
    </w:rPr>
  </w:style>
  <w:style w:type="character" w:customStyle="1" w:styleId="PlainTextChar1">
    <w:name w:val="Plain Text Char1"/>
    <w:basedOn w:val="DefaultParagraphFont"/>
    <w:semiHidden/>
    <w:rsid w:val="00C92678"/>
    <w:rPr>
      <w:rFonts w:ascii="Consolas" w:hAnsi="Consolas" w:cs="Calibri"/>
      <w:sz w:val="21"/>
      <w:szCs w:val="21"/>
    </w:rPr>
  </w:style>
  <w:style w:type="paragraph" w:customStyle="1" w:styleId="msolistparagraphcxspfirst">
    <w:name w:val="msolistparagraphcxspfirst"/>
    <w:basedOn w:val="Normal"/>
    <w:uiPriority w:val="99"/>
    <w:qFormat/>
    <w:rsid w:val="00C9267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9267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92678"/>
    <w:rPr>
      <w:rFonts w:ascii="Calibri" w:hAnsi="Calibri" w:cs="Calibri"/>
      <w:i/>
      <w:iCs/>
      <w:color w:val="000000" w:themeColor="text1"/>
    </w:rPr>
  </w:style>
  <w:style w:type="paragraph" w:customStyle="1" w:styleId="Heading2-NotBold">
    <w:name w:val="Heading 2 - Not Bold"/>
    <w:basedOn w:val="Heading2"/>
    <w:autoRedefine/>
    <w:uiPriority w:val="99"/>
    <w:qFormat/>
    <w:rsid w:val="00C92678"/>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92678"/>
    <w:rPr>
      <w:rFonts w:ascii="Calibri" w:eastAsia="Calibri" w:hAnsi="Calibri" w:cs="Calibri"/>
      <w:b/>
      <w:sz w:val="22"/>
    </w:rPr>
  </w:style>
  <w:style w:type="paragraph" w:customStyle="1" w:styleId="Heading2-Bold">
    <w:name w:val="Heading 2 - Bold"/>
    <w:basedOn w:val="Normal"/>
    <w:autoRedefine/>
    <w:uiPriority w:val="99"/>
    <w:qFormat/>
    <w:rsid w:val="00C92678"/>
    <w:rPr>
      <w:rFonts w:eastAsia="Calibri"/>
      <w:b/>
    </w:rPr>
  </w:style>
  <w:style w:type="paragraph" w:customStyle="1" w:styleId="tag">
    <w:name w:val="%tag"/>
    <w:basedOn w:val="Normal"/>
    <w:next w:val="Normal"/>
    <w:uiPriority w:val="99"/>
    <w:qFormat/>
    <w:rsid w:val="00C92678"/>
    <w:rPr>
      <w:rFonts w:eastAsia="Calibri"/>
      <w:bCs/>
      <w:sz w:val="18"/>
    </w:rPr>
  </w:style>
  <w:style w:type="character" w:customStyle="1" w:styleId="Style2Char">
    <w:name w:val="Style 2 Char"/>
    <w:link w:val="Style20"/>
    <w:uiPriority w:val="99"/>
    <w:locked/>
    <w:rsid w:val="00C9267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9267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C9267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9267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C92678"/>
    <w:rPr>
      <w:rFonts w:ascii="Georgia" w:eastAsia="Times New Roman" w:hAnsi="Georgia"/>
      <w:sz w:val="18"/>
      <w:szCs w:val="20"/>
      <w:lang w:val="x-none" w:eastAsia="x-none"/>
    </w:rPr>
  </w:style>
  <w:style w:type="paragraph" w:customStyle="1" w:styleId="textsmall0">
    <w:name w:val="textsmall"/>
    <w:basedOn w:val="Normal"/>
    <w:link w:val="textsmallChar0"/>
    <w:qFormat/>
    <w:rsid w:val="00C9267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9267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9267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92678"/>
    <w:rPr>
      <w:rFonts w:ascii="Arial" w:eastAsia="Times New Roman" w:hAnsi="Arial" w:cs="Arial"/>
      <w:sz w:val="12"/>
    </w:rPr>
  </w:style>
  <w:style w:type="paragraph" w:customStyle="1" w:styleId="Micro">
    <w:name w:val="Micro"/>
    <w:basedOn w:val="Normal"/>
    <w:next w:val="Normal"/>
    <w:link w:val="MicroChar"/>
    <w:qFormat/>
    <w:rsid w:val="00C92678"/>
    <w:rPr>
      <w:rFonts w:ascii="Arial" w:eastAsia="Times New Roman" w:hAnsi="Arial" w:cs="Arial"/>
      <w:sz w:val="12"/>
    </w:rPr>
  </w:style>
  <w:style w:type="character" w:customStyle="1" w:styleId="CardNotUnderlinedChar1">
    <w:name w:val="Card Not Underlined Char1"/>
    <w:link w:val="CardNotUnderlined"/>
    <w:locked/>
    <w:rsid w:val="00C92678"/>
    <w:rPr>
      <w:rFonts w:ascii="Cambria" w:eastAsia="Times New Roman" w:hAnsi="Cambria" w:cs="Times New Roman"/>
      <w:sz w:val="18"/>
      <w:szCs w:val="20"/>
    </w:rPr>
  </w:style>
  <w:style w:type="paragraph" w:customStyle="1" w:styleId="h-lead">
    <w:name w:val="h-lead"/>
    <w:basedOn w:val="Normal"/>
    <w:uiPriority w:val="99"/>
    <w:qFormat/>
    <w:rsid w:val="00C92678"/>
    <w:pPr>
      <w:spacing w:before="100" w:beforeAutospacing="1" w:after="100" w:afterAutospacing="1"/>
    </w:pPr>
    <w:rPr>
      <w:rFonts w:eastAsia="Times New Roman"/>
      <w:sz w:val="24"/>
    </w:rPr>
  </w:style>
  <w:style w:type="paragraph" w:customStyle="1" w:styleId="intro">
    <w:name w:val="intro"/>
    <w:basedOn w:val="Normal"/>
    <w:uiPriority w:val="99"/>
    <w:qFormat/>
    <w:rsid w:val="00C9267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9267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9267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9267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92678"/>
    <w:rPr>
      <w:rFonts w:eastAsia="Calibri"/>
    </w:rPr>
  </w:style>
  <w:style w:type="paragraph" w:customStyle="1" w:styleId="F3-TagAuthor">
    <w:name w:val="F3 - Tag/Author"/>
    <w:basedOn w:val="Normal"/>
    <w:uiPriority w:val="99"/>
    <w:qFormat/>
    <w:rsid w:val="00C92678"/>
    <w:rPr>
      <w:rFonts w:eastAsia="Times New Roman"/>
      <w:b/>
    </w:rPr>
  </w:style>
  <w:style w:type="paragraph" w:customStyle="1" w:styleId="F5-UnderlineNormal">
    <w:name w:val="F5 - Underline Normal"/>
    <w:basedOn w:val="Normal"/>
    <w:uiPriority w:val="99"/>
    <w:qFormat/>
    <w:rsid w:val="00C92678"/>
    <w:rPr>
      <w:rFonts w:eastAsia="Calibri"/>
      <w:u w:val="single"/>
    </w:rPr>
  </w:style>
  <w:style w:type="paragraph" w:customStyle="1" w:styleId="Brief-PrimarySource">
    <w:name w:val="Brief - Primary Source"/>
    <w:basedOn w:val="Normal"/>
    <w:uiPriority w:val="99"/>
    <w:qFormat/>
    <w:rsid w:val="00C92678"/>
    <w:rPr>
      <w:rFonts w:eastAsia="Times New Roman"/>
      <w:b/>
      <w:sz w:val="24"/>
      <w:u w:val="single"/>
    </w:rPr>
  </w:style>
  <w:style w:type="paragraph" w:customStyle="1" w:styleId="Brief-Underline">
    <w:name w:val="Brief - Underline"/>
    <w:basedOn w:val="Normal"/>
    <w:uiPriority w:val="99"/>
    <w:qFormat/>
    <w:rsid w:val="00C92678"/>
    <w:rPr>
      <w:rFonts w:eastAsia="Times New Roman"/>
      <w:u w:val="single"/>
    </w:rPr>
  </w:style>
  <w:style w:type="paragraph" w:customStyle="1" w:styleId="Brief">
    <w:name w:val="Brief"/>
    <w:basedOn w:val="Brief-PrimarySource"/>
    <w:uiPriority w:val="99"/>
    <w:qFormat/>
    <w:rsid w:val="00C92678"/>
    <w:rPr>
      <w:b w:val="0"/>
    </w:rPr>
  </w:style>
  <w:style w:type="paragraph" w:customStyle="1" w:styleId="CM2">
    <w:name w:val="CM2"/>
    <w:basedOn w:val="Normal"/>
    <w:next w:val="Normal"/>
    <w:uiPriority w:val="99"/>
    <w:qFormat/>
    <w:rsid w:val="00C9267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9267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9267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9267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9267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92678"/>
    <w:pPr>
      <w:widowControl w:val="0"/>
      <w:spacing w:line="276" w:lineRule="atLeast"/>
    </w:pPr>
    <w:rPr>
      <w:color w:val="auto"/>
    </w:rPr>
  </w:style>
  <w:style w:type="paragraph" w:customStyle="1" w:styleId="CM34">
    <w:name w:val="CM34"/>
    <w:basedOn w:val="Default"/>
    <w:next w:val="Default"/>
    <w:uiPriority w:val="99"/>
    <w:qFormat/>
    <w:rsid w:val="00C92678"/>
    <w:pPr>
      <w:widowControl w:val="0"/>
    </w:pPr>
    <w:rPr>
      <w:color w:val="auto"/>
    </w:rPr>
  </w:style>
  <w:style w:type="paragraph" w:customStyle="1" w:styleId="CM56">
    <w:name w:val="CM56"/>
    <w:basedOn w:val="Default"/>
    <w:next w:val="Default"/>
    <w:uiPriority w:val="99"/>
    <w:qFormat/>
    <w:rsid w:val="00C92678"/>
    <w:pPr>
      <w:widowControl w:val="0"/>
    </w:pPr>
    <w:rPr>
      <w:rFonts w:eastAsia="Calibri"/>
      <w:color w:val="auto"/>
    </w:rPr>
  </w:style>
  <w:style w:type="paragraph" w:customStyle="1" w:styleId="CM58">
    <w:name w:val="CM58"/>
    <w:basedOn w:val="Default"/>
    <w:next w:val="Default"/>
    <w:uiPriority w:val="99"/>
    <w:qFormat/>
    <w:rsid w:val="00C92678"/>
    <w:pPr>
      <w:widowControl w:val="0"/>
    </w:pPr>
    <w:rPr>
      <w:rFonts w:eastAsia="Calibri"/>
      <w:color w:val="auto"/>
    </w:rPr>
  </w:style>
  <w:style w:type="paragraph" w:customStyle="1" w:styleId="CM57">
    <w:name w:val="CM57"/>
    <w:basedOn w:val="Default"/>
    <w:next w:val="Default"/>
    <w:uiPriority w:val="99"/>
    <w:qFormat/>
    <w:rsid w:val="00C92678"/>
    <w:pPr>
      <w:widowControl w:val="0"/>
    </w:pPr>
    <w:rPr>
      <w:rFonts w:eastAsia="Calibri"/>
      <w:color w:val="auto"/>
    </w:rPr>
  </w:style>
  <w:style w:type="paragraph" w:customStyle="1" w:styleId="CM1">
    <w:name w:val="CM1"/>
    <w:basedOn w:val="Default"/>
    <w:next w:val="Default"/>
    <w:uiPriority w:val="99"/>
    <w:qFormat/>
    <w:rsid w:val="00C92678"/>
    <w:pPr>
      <w:widowControl w:val="0"/>
    </w:pPr>
    <w:rPr>
      <w:rFonts w:eastAsia="Calibri"/>
      <w:color w:val="auto"/>
    </w:rPr>
  </w:style>
  <w:style w:type="paragraph" w:customStyle="1" w:styleId="CM49">
    <w:name w:val="CM49"/>
    <w:basedOn w:val="Default"/>
    <w:next w:val="Default"/>
    <w:uiPriority w:val="99"/>
    <w:qFormat/>
    <w:rsid w:val="00C92678"/>
    <w:pPr>
      <w:widowControl w:val="0"/>
    </w:pPr>
    <w:rPr>
      <w:rFonts w:eastAsia="Calibri"/>
      <w:color w:val="auto"/>
    </w:rPr>
  </w:style>
  <w:style w:type="paragraph" w:customStyle="1" w:styleId="CM41">
    <w:name w:val="CM41"/>
    <w:basedOn w:val="Default"/>
    <w:next w:val="Default"/>
    <w:uiPriority w:val="99"/>
    <w:qFormat/>
    <w:rsid w:val="00C92678"/>
    <w:pPr>
      <w:widowControl w:val="0"/>
    </w:pPr>
    <w:rPr>
      <w:rFonts w:eastAsia="Calibri"/>
      <w:color w:val="auto"/>
    </w:rPr>
  </w:style>
  <w:style w:type="paragraph" w:customStyle="1" w:styleId="3rdOrderPara">
    <w:name w:val="3rd Order Para"/>
    <w:basedOn w:val="Default"/>
    <w:next w:val="Default"/>
    <w:qFormat/>
    <w:rsid w:val="00C92678"/>
    <w:pPr>
      <w:widowControl w:val="0"/>
    </w:pPr>
    <w:rPr>
      <w:rFonts w:eastAsia="Calibri"/>
      <w:color w:val="auto"/>
    </w:rPr>
  </w:style>
  <w:style w:type="paragraph" w:customStyle="1" w:styleId="2ndOrderPara">
    <w:name w:val="2nd Order Para"/>
    <w:basedOn w:val="Default"/>
    <w:next w:val="Default"/>
    <w:qFormat/>
    <w:rsid w:val="00C92678"/>
    <w:pPr>
      <w:widowControl w:val="0"/>
    </w:pPr>
    <w:rPr>
      <w:rFonts w:eastAsia="Calibri"/>
      <w:color w:val="auto"/>
    </w:rPr>
  </w:style>
  <w:style w:type="paragraph" w:customStyle="1" w:styleId="Normal-SIGN2">
    <w:name w:val="Normal-SIGN2"/>
    <w:basedOn w:val="Default"/>
    <w:next w:val="Default"/>
    <w:qFormat/>
    <w:rsid w:val="00C92678"/>
    <w:pPr>
      <w:widowControl w:val="0"/>
    </w:pPr>
    <w:rPr>
      <w:rFonts w:eastAsia="Calibri"/>
      <w:color w:val="auto"/>
    </w:rPr>
  </w:style>
  <w:style w:type="paragraph" w:customStyle="1" w:styleId="Normal-SIGN1">
    <w:name w:val="Normal-SIGN1"/>
    <w:basedOn w:val="Default"/>
    <w:next w:val="Default"/>
    <w:uiPriority w:val="99"/>
    <w:qFormat/>
    <w:rsid w:val="00C92678"/>
    <w:pPr>
      <w:widowControl w:val="0"/>
    </w:pPr>
    <w:rPr>
      <w:rFonts w:eastAsia="Calibri"/>
      <w:color w:val="auto"/>
    </w:rPr>
  </w:style>
  <w:style w:type="paragraph" w:customStyle="1" w:styleId="CM3">
    <w:name w:val="CM3"/>
    <w:basedOn w:val="Default"/>
    <w:next w:val="Default"/>
    <w:uiPriority w:val="99"/>
    <w:qFormat/>
    <w:rsid w:val="00C92678"/>
    <w:pPr>
      <w:widowControl w:val="0"/>
      <w:spacing w:line="553" w:lineRule="atLeast"/>
    </w:pPr>
    <w:rPr>
      <w:rFonts w:eastAsia="Calibri"/>
      <w:color w:val="auto"/>
    </w:rPr>
  </w:style>
  <w:style w:type="paragraph" w:customStyle="1" w:styleId="CM33">
    <w:name w:val="CM33"/>
    <w:basedOn w:val="Default"/>
    <w:next w:val="Default"/>
    <w:uiPriority w:val="99"/>
    <w:qFormat/>
    <w:rsid w:val="00C92678"/>
    <w:pPr>
      <w:widowControl w:val="0"/>
    </w:pPr>
    <w:rPr>
      <w:rFonts w:eastAsia="Calibri"/>
      <w:color w:val="auto"/>
    </w:rPr>
  </w:style>
  <w:style w:type="paragraph" w:customStyle="1" w:styleId="CM37">
    <w:name w:val="CM37"/>
    <w:basedOn w:val="Default"/>
    <w:next w:val="Default"/>
    <w:uiPriority w:val="99"/>
    <w:qFormat/>
    <w:rsid w:val="00C92678"/>
    <w:pPr>
      <w:widowControl w:val="0"/>
    </w:pPr>
    <w:rPr>
      <w:rFonts w:eastAsia="Calibri"/>
      <w:color w:val="auto"/>
    </w:rPr>
  </w:style>
  <w:style w:type="paragraph" w:customStyle="1" w:styleId="CM7">
    <w:name w:val="CM7"/>
    <w:basedOn w:val="Default"/>
    <w:next w:val="Default"/>
    <w:uiPriority w:val="99"/>
    <w:qFormat/>
    <w:rsid w:val="00C92678"/>
    <w:pPr>
      <w:widowControl w:val="0"/>
      <w:spacing w:line="553" w:lineRule="atLeast"/>
    </w:pPr>
    <w:rPr>
      <w:rFonts w:eastAsia="Calibri"/>
      <w:color w:val="auto"/>
    </w:rPr>
  </w:style>
  <w:style w:type="paragraph" w:customStyle="1" w:styleId="Brief-SecondarySource">
    <w:name w:val="Brief - Secondary Source"/>
    <w:basedOn w:val="Normal"/>
    <w:qFormat/>
    <w:rsid w:val="00C92678"/>
    <w:rPr>
      <w:rFonts w:eastAsia="Times New Roman"/>
      <w:sz w:val="14"/>
      <w:szCs w:val="20"/>
    </w:rPr>
  </w:style>
  <w:style w:type="paragraph" w:customStyle="1" w:styleId="Brief-Card">
    <w:name w:val="Brief - Card"/>
    <w:basedOn w:val="Normal"/>
    <w:uiPriority w:val="99"/>
    <w:qFormat/>
    <w:rsid w:val="00C92678"/>
    <w:rPr>
      <w:rFonts w:eastAsia="Times New Roman"/>
    </w:rPr>
  </w:style>
  <w:style w:type="paragraph" w:customStyle="1" w:styleId="Pa2">
    <w:name w:val="Pa2"/>
    <w:basedOn w:val="Default"/>
    <w:next w:val="Default"/>
    <w:uiPriority w:val="99"/>
    <w:qFormat/>
    <w:rsid w:val="00C9267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9267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9267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9267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92678"/>
    <w:pPr>
      <w:widowControl w:val="0"/>
    </w:pPr>
    <w:rPr>
      <w:rFonts w:ascii="Arial Black" w:hAnsi="Arial Black"/>
      <w:color w:val="auto"/>
    </w:rPr>
  </w:style>
  <w:style w:type="paragraph" w:customStyle="1" w:styleId="Cover1">
    <w:name w:val="Cover 1"/>
    <w:basedOn w:val="Normal"/>
    <w:next w:val="Normal"/>
    <w:uiPriority w:val="99"/>
    <w:qFormat/>
    <w:rsid w:val="00C92678"/>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92678"/>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92678"/>
    <w:pPr>
      <w:widowControl w:val="0"/>
    </w:pPr>
    <w:rPr>
      <w:color w:val="auto"/>
    </w:rPr>
  </w:style>
  <w:style w:type="paragraph" w:customStyle="1" w:styleId="Pa11">
    <w:name w:val="Pa11"/>
    <w:basedOn w:val="Normal"/>
    <w:next w:val="Normal"/>
    <w:uiPriority w:val="99"/>
    <w:qFormat/>
    <w:rsid w:val="00C9267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9267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9267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92678"/>
    <w:pPr>
      <w:widowControl w:val="0"/>
    </w:pPr>
    <w:rPr>
      <w:rFonts w:eastAsia="Calibri"/>
      <w:color w:val="auto"/>
    </w:rPr>
  </w:style>
  <w:style w:type="paragraph" w:customStyle="1" w:styleId="CM5">
    <w:name w:val="CM5"/>
    <w:basedOn w:val="Default"/>
    <w:next w:val="Default"/>
    <w:qFormat/>
    <w:rsid w:val="00C92678"/>
    <w:pPr>
      <w:widowControl w:val="0"/>
      <w:spacing w:line="553" w:lineRule="atLeast"/>
    </w:pPr>
    <w:rPr>
      <w:rFonts w:eastAsia="Calibri"/>
      <w:color w:val="auto"/>
    </w:rPr>
  </w:style>
  <w:style w:type="paragraph" w:customStyle="1" w:styleId="CM28">
    <w:name w:val="CM28"/>
    <w:basedOn w:val="Default"/>
    <w:next w:val="Default"/>
    <w:uiPriority w:val="99"/>
    <w:qFormat/>
    <w:rsid w:val="00C92678"/>
    <w:pPr>
      <w:widowControl w:val="0"/>
    </w:pPr>
    <w:rPr>
      <w:rFonts w:eastAsia="Calibri"/>
      <w:color w:val="auto"/>
    </w:rPr>
  </w:style>
  <w:style w:type="paragraph" w:customStyle="1" w:styleId="CM8">
    <w:name w:val="CM8"/>
    <w:basedOn w:val="Default"/>
    <w:next w:val="Default"/>
    <w:uiPriority w:val="99"/>
    <w:qFormat/>
    <w:rsid w:val="00C92678"/>
    <w:pPr>
      <w:widowControl w:val="0"/>
    </w:pPr>
    <w:rPr>
      <w:rFonts w:eastAsia="Calibri"/>
      <w:color w:val="auto"/>
    </w:rPr>
  </w:style>
  <w:style w:type="paragraph" w:customStyle="1" w:styleId="CM6">
    <w:name w:val="CM6"/>
    <w:basedOn w:val="Default"/>
    <w:next w:val="Default"/>
    <w:uiPriority w:val="99"/>
    <w:qFormat/>
    <w:rsid w:val="00C92678"/>
    <w:pPr>
      <w:widowControl w:val="0"/>
      <w:spacing w:line="553" w:lineRule="atLeast"/>
    </w:pPr>
    <w:rPr>
      <w:rFonts w:eastAsia="Calibri"/>
      <w:color w:val="auto"/>
    </w:rPr>
  </w:style>
  <w:style w:type="paragraph" w:customStyle="1" w:styleId="CM22">
    <w:name w:val="CM22"/>
    <w:basedOn w:val="Default"/>
    <w:next w:val="Default"/>
    <w:uiPriority w:val="99"/>
    <w:qFormat/>
    <w:rsid w:val="00C92678"/>
    <w:pPr>
      <w:widowControl w:val="0"/>
    </w:pPr>
    <w:rPr>
      <w:rFonts w:eastAsia="Calibri"/>
      <w:color w:val="auto"/>
    </w:rPr>
  </w:style>
  <w:style w:type="paragraph" w:customStyle="1" w:styleId="DoubleUnderlined">
    <w:name w:val="Double Underlined"/>
    <w:basedOn w:val="Heading2"/>
    <w:autoRedefine/>
    <w:uiPriority w:val="99"/>
    <w:qFormat/>
    <w:rsid w:val="00C9267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9267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9267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9267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9267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9267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92678"/>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C9267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9267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92678"/>
  </w:style>
  <w:style w:type="paragraph" w:customStyle="1" w:styleId="StyleUnderliningTimesNewRomanBoldNounderlineKernat16">
    <w:name w:val="Style Underlining + Times New Roman Bold No underline Kern at 16..."/>
    <w:basedOn w:val="Normal"/>
    <w:uiPriority w:val="99"/>
    <w:qFormat/>
    <w:rsid w:val="00C9267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92678"/>
    <w:rPr>
      <w:rFonts w:eastAsia="Times New Roman"/>
      <w:b/>
      <w:bCs/>
      <w:kern w:val="32"/>
      <w:sz w:val="32"/>
      <w:szCs w:val="32"/>
    </w:rPr>
  </w:style>
  <w:style w:type="paragraph" w:customStyle="1" w:styleId="StyleBoldUnderliningKernat16pt">
    <w:name w:val="Style Bold Underlining + Kern at 16 pt"/>
    <w:uiPriority w:val="99"/>
    <w:qFormat/>
    <w:rsid w:val="00C9267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9267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C9267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92678"/>
    <w:pPr>
      <w:ind w:left="400"/>
    </w:pPr>
    <w:rPr>
      <w:rFonts w:eastAsia="Times New Roman"/>
      <w:szCs w:val="20"/>
    </w:rPr>
  </w:style>
  <w:style w:type="paragraph" w:customStyle="1" w:styleId="Paste">
    <w:name w:val="Paste"/>
    <w:basedOn w:val="card"/>
    <w:qFormat/>
    <w:rsid w:val="00C92678"/>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92678"/>
    <w:rPr>
      <w:rFonts w:ascii="Georgia" w:eastAsia="Times New Roman" w:hAnsi="Georgia"/>
      <w:b/>
      <w:u w:val="single"/>
    </w:rPr>
  </w:style>
  <w:style w:type="paragraph" w:customStyle="1" w:styleId="UnderlineStyle0">
    <w:name w:val="Underline Style"/>
    <w:basedOn w:val="Normal"/>
    <w:link w:val="UnderlineStyleChar"/>
    <w:qFormat/>
    <w:rsid w:val="00C92678"/>
    <w:rPr>
      <w:rFonts w:ascii="Georgia" w:eastAsia="Times New Roman" w:hAnsi="Georgia" w:cstheme="minorBidi"/>
      <w:b/>
      <w:sz w:val="24"/>
      <w:u w:val="single"/>
    </w:rPr>
  </w:style>
  <w:style w:type="paragraph" w:customStyle="1" w:styleId="Normalization">
    <w:name w:val="Normalization"/>
    <w:basedOn w:val="Normal"/>
    <w:uiPriority w:val="99"/>
    <w:qFormat/>
    <w:rsid w:val="00C92678"/>
    <w:rPr>
      <w:rFonts w:eastAsia="Times New Roman"/>
      <w:sz w:val="18"/>
    </w:rPr>
  </w:style>
  <w:style w:type="paragraph" w:customStyle="1" w:styleId="BreifTitle">
    <w:name w:val="Breif Title"/>
    <w:basedOn w:val="Normal"/>
    <w:autoRedefine/>
    <w:uiPriority w:val="99"/>
    <w:qFormat/>
    <w:rsid w:val="00C9267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9267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9267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92678"/>
    <w:rPr>
      <w:rFonts w:eastAsia="Times New Roman"/>
      <w:color w:val="333333"/>
    </w:rPr>
  </w:style>
  <w:style w:type="paragraph" w:customStyle="1" w:styleId="StyleTagandCiteFranklinGothicDemi">
    <w:name w:val="Style Tag and Cite + Franklin Gothic Demi"/>
    <w:basedOn w:val="Normal"/>
    <w:autoRedefine/>
    <w:uiPriority w:val="99"/>
    <w:qFormat/>
    <w:rsid w:val="00C9267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92678"/>
    <w:rPr>
      <w:bCs/>
    </w:rPr>
  </w:style>
  <w:style w:type="paragraph" w:customStyle="1" w:styleId="tagCharCharCharCharCharCharChar">
    <w:name w:val="tag Char Char Char Char Char Char Char"/>
    <w:basedOn w:val="Normal"/>
    <w:uiPriority w:val="99"/>
    <w:qFormat/>
    <w:rsid w:val="00C92678"/>
    <w:rPr>
      <w:rFonts w:eastAsia="Times New Roman"/>
      <w:b/>
      <w:sz w:val="24"/>
      <w:szCs w:val="20"/>
    </w:rPr>
  </w:style>
  <w:style w:type="paragraph" w:customStyle="1" w:styleId="title-bold-medium">
    <w:name w:val="title-bold-medium"/>
    <w:basedOn w:val="Normal"/>
    <w:uiPriority w:val="99"/>
    <w:qFormat/>
    <w:rsid w:val="00C9267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9267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92678"/>
    <w:rPr>
      <w:rFonts w:ascii="Arial Narrow" w:eastAsia="Times New Roman" w:hAnsi="Arial Narrow"/>
      <w:b/>
      <w:sz w:val="24"/>
    </w:rPr>
  </w:style>
  <w:style w:type="paragraph" w:customStyle="1" w:styleId="BLOCKTITLE1">
    <w:name w:val="BLOCK TITLE"/>
    <w:basedOn w:val="Heading1"/>
    <w:uiPriority w:val="99"/>
    <w:qFormat/>
    <w:rsid w:val="00C9267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9267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9267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9267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9267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9267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92678"/>
    <w:pPr>
      <w:spacing w:before="100" w:beforeAutospacing="1" w:after="100" w:afterAutospacing="1"/>
    </w:pPr>
    <w:rPr>
      <w:rFonts w:eastAsia="Times New Roman"/>
    </w:rPr>
  </w:style>
  <w:style w:type="paragraph" w:customStyle="1" w:styleId="ToRead">
    <w:name w:val="To Read"/>
    <w:basedOn w:val="Normal"/>
    <w:uiPriority w:val="99"/>
    <w:qFormat/>
    <w:rsid w:val="00C92678"/>
    <w:pPr>
      <w:ind w:left="720"/>
    </w:pPr>
    <w:rPr>
      <w:rFonts w:ascii="Verdana" w:eastAsia="Times New Roman" w:hAnsi="Verdana"/>
      <w:b/>
      <w:u w:val="single"/>
    </w:rPr>
  </w:style>
  <w:style w:type="paragraph" w:customStyle="1" w:styleId="Style1">
    <w:name w:val="Style 1"/>
    <w:basedOn w:val="Normal"/>
    <w:uiPriority w:val="99"/>
    <w:qFormat/>
    <w:rsid w:val="00C92678"/>
    <w:pPr>
      <w:widowControl w:val="0"/>
      <w:ind w:firstLine="216"/>
    </w:pPr>
    <w:rPr>
      <w:rFonts w:eastAsia="Times New Roman"/>
      <w:noProof/>
      <w:color w:val="000000"/>
      <w:szCs w:val="20"/>
    </w:rPr>
  </w:style>
  <w:style w:type="paragraph" w:customStyle="1" w:styleId="Style41">
    <w:name w:val="Style 4"/>
    <w:basedOn w:val="Normal"/>
    <w:uiPriority w:val="99"/>
    <w:qFormat/>
    <w:rsid w:val="00C9267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9267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9267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92678"/>
    <w:pPr>
      <w:ind w:left="1660"/>
    </w:pPr>
  </w:style>
  <w:style w:type="paragraph" w:customStyle="1" w:styleId="PageNumber1">
    <w:name w:val="Page Number1"/>
    <w:basedOn w:val="Normal"/>
    <w:next w:val="Normal"/>
    <w:uiPriority w:val="99"/>
    <w:qFormat/>
    <w:rsid w:val="00C92678"/>
    <w:rPr>
      <w:rFonts w:eastAsia="Times New Roman"/>
    </w:rPr>
  </w:style>
  <w:style w:type="paragraph" w:customStyle="1" w:styleId="Card1">
    <w:name w:val="Card1"/>
    <w:uiPriority w:val="99"/>
    <w:qFormat/>
    <w:rsid w:val="00C9267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9267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C92678"/>
    <w:pPr>
      <w:ind w:left="288" w:right="288"/>
    </w:pPr>
    <w:rPr>
      <w:rFonts w:eastAsia="Times New Roman"/>
    </w:rPr>
  </w:style>
  <w:style w:type="paragraph" w:customStyle="1" w:styleId="CaseListNormal">
    <w:name w:val="Case List Normal"/>
    <w:basedOn w:val="Normal"/>
    <w:uiPriority w:val="99"/>
    <w:qFormat/>
    <w:rsid w:val="00C92678"/>
    <w:rPr>
      <w:rFonts w:ascii="Times" w:eastAsia="Times New Roman" w:hAnsi="Times"/>
      <w:szCs w:val="26"/>
    </w:rPr>
  </w:style>
  <w:style w:type="paragraph" w:customStyle="1" w:styleId="Body">
    <w:name w:val="Body"/>
    <w:basedOn w:val="Normal"/>
    <w:uiPriority w:val="99"/>
    <w:qFormat/>
    <w:rsid w:val="00C92678"/>
    <w:pPr>
      <w:outlineLvl w:val="3"/>
    </w:pPr>
    <w:rPr>
      <w:rFonts w:eastAsia="Times New Roman"/>
      <w:szCs w:val="20"/>
    </w:rPr>
  </w:style>
  <w:style w:type="paragraph" w:customStyle="1" w:styleId="3text">
    <w:name w:val="3text"/>
    <w:basedOn w:val="Normal"/>
    <w:uiPriority w:val="99"/>
    <w:qFormat/>
    <w:rsid w:val="00C92678"/>
    <w:pPr>
      <w:spacing w:before="100" w:beforeAutospacing="1" w:after="100" w:afterAutospacing="1"/>
    </w:pPr>
    <w:rPr>
      <w:rFonts w:eastAsia="Times New Roman"/>
      <w:sz w:val="24"/>
    </w:rPr>
  </w:style>
  <w:style w:type="paragraph" w:customStyle="1" w:styleId="TimesNewRoman12">
    <w:name w:val="TimesNewRoman12"/>
    <w:uiPriority w:val="99"/>
    <w:qFormat/>
    <w:rsid w:val="00C9267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9267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9267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92678"/>
    <w:rPr>
      <w:rFonts w:eastAsia="Times New Roman"/>
      <w:color w:val="000000"/>
      <w:sz w:val="18"/>
    </w:rPr>
  </w:style>
  <w:style w:type="paragraph" w:customStyle="1" w:styleId="text1">
    <w:name w:val="text1"/>
    <w:basedOn w:val="Normal"/>
    <w:autoRedefine/>
    <w:uiPriority w:val="99"/>
    <w:qFormat/>
    <w:rsid w:val="00C92678"/>
    <w:rPr>
      <w:rFonts w:eastAsia="Times New Roman"/>
      <w:szCs w:val="20"/>
    </w:rPr>
  </w:style>
  <w:style w:type="paragraph" w:customStyle="1" w:styleId="RepeatBlockHeading">
    <w:name w:val="Repeat Block Heading"/>
    <w:basedOn w:val="Normal"/>
    <w:autoRedefine/>
    <w:uiPriority w:val="99"/>
    <w:qFormat/>
    <w:rsid w:val="00C92678"/>
    <w:pPr>
      <w:jc w:val="center"/>
    </w:pPr>
    <w:rPr>
      <w:rFonts w:eastAsia="Times New Roman"/>
      <w:b/>
      <w:smallCaps/>
      <w:color w:val="000000"/>
      <w:sz w:val="24"/>
      <w:u w:val="thick"/>
    </w:rPr>
  </w:style>
  <w:style w:type="paragraph" w:customStyle="1" w:styleId="story-headline">
    <w:name w:val="story-headline"/>
    <w:basedOn w:val="Normal"/>
    <w:uiPriority w:val="99"/>
    <w:qFormat/>
    <w:rsid w:val="00C9267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9267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92678"/>
    <w:rPr>
      <w:rFonts w:ascii="Arial" w:eastAsia="Times New Roman" w:hAnsi="Arial"/>
      <w:b/>
      <w:bCs/>
    </w:rPr>
  </w:style>
  <w:style w:type="paragraph" w:customStyle="1" w:styleId="TextofCards">
    <w:name w:val="Text of Cards"/>
    <w:basedOn w:val="Normal"/>
    <w:uiPriority w:val="99"/>
    <w:qFormat/>
    <w:rsid w:val="00C92678"/>
    <w:rPr>
      <w:rFonts w:eastAsia="Times New Roman"/>
      <w:color w:val="000000"/>
      <w:spacing w:val="6"/>
      <w:szCs w:val="23"/>
    </w:rPr>
  </w:style>
  <w:style w:type="paragraph" w:customStyle="1" w:styleId="Corpotesto">
    <w:name w:val="Corpo testo"/>
    <w:basedOn w:val="Normal"/>
    <w:uiPriority w:val="99"/>
    <w:qFormat/>
    <w:rsid w:val="00C92678"/>
    <w:pPr>
      <w:widowControl w:val="0"/>
      <w:adjustRightInd w:val="0"/>
      <w:spacing w:after="283"/>
    </w:pPr>
    <w:rPr>
      <w:rFonts w:ascii="Times" w:eastAsia="Times New Roman" w:hAnsi="Times"/>
    </w:rPr>
  </w:style>
  <w:style w:type="paragraph" w:customStyle="1" w:styleId="tagCharChar1Char">
    <w:name w:val="tag Char Char1 Char"/>
    <w:uiPriority w:val="99"/>
    <w:qFormat/>
    <w:rsid w:val="00C92678"/>
    <w:rPr>
      <w:rFonts w:eastAsia="Times New Roman" w:cs="Calibri"/>
      <w:b/>
      <w:bCs/>
    </w:rPr>
  </w:style>
  <w:style w:type="paragraph" w:customStyle="1" w:styleId="inside-copy">
    <w:name w:val="inside-copy"/>
    <w:basedOn w:val="Normal"/>
    <w:uiPriority w:val="99"/>
    <w:qFormat/>
    <w:rsid w:val="00C9267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9267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9267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92678"/>
    <w:rPr>
      <w:rFonts w:ascii="Arial" w:hAnsi="Arial"/>
      <w:b w:val="0"/>
      <w:caps w:val="0"/>
      <w:sz w:val="20"/>
    </w:rPr>
  </w:style>
  <w:style w:type="paragraph" w:customStyle="1" w:styleId="ProjectTitleLine">
    <w:name w:val="Project Title Line"/>
    <w:basedOn w:val="Normal"/>
    <w:next w:val="Normal"/>
    <w:autoRedefine/>
    <w:uiPriority w:val="99"/>
    <w:qFormat/>
    <w:rsid w:val="00C9267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92678"/>
    <w:rPr>
      <w:rFonts w:ascii="Arial Narrow" w:eastAsia="Times New Roman" w:hAnsi="Arial Narrow"/>
      <w:strike/>
    </w:rPr>
  </w:style>
  <w:style w:type="paragraph" w:customStyle="1" w:styleId="NormalVerdana">
    <w:name w:val="Normal + Verdana"/>
    <w:aliases w:val="10 pt,White,Normal + Arial"/>
    <w:basedOn w:val="Normal"/>
    <w:uiPriority w:val="99"/>
    <w:qFormat/>
    <w:rsid w:val="00C92678"/>
    <w:rPr>
      <w:rFonts w:ascii="Arial" w:eastAsia="Times New Roman" w:hAnsi="Arial"/>
      <w:szCs w:val="20"/>
      <w:u w:val="single"/>
    </w:rPr>
  </w:style>
  <w:style w:type="paragraph" w:customStyle="1" w:styleId="Normal10pt">
    <w:name w:val="Normal + 10 pt"/>
    <w:basedOn w:val="Normal"/>
    <w:uiPriority w:val="99"/>
    <w:qFormat/>
    <w:rsid w:val="00C92678"/>
    <w:rPr>
      <w:rFonts w:eastAsia="Times New Roman"/>
      <w:szCs w:val="20"/>
    </w:rPr>
  </w:style>
  <w:style w:type="paragraph" w:customStyle="1" w:styleId="cardChar1Char">
    <w:name w:val="card Char1 Char"/>
    <w:basedOn w:val="Normal"/>
    <w:uiPriority w:val="99"/>
    <w:qFormat/>
    <w:rsid w:val="00C92678"/>
    <w:pPr>
      <w:ind w:left="288" w:right="288"/>
    </w:pPr>
    <w:rPr>
      <w:rFonts w:eastAsia="Times New Roman"/>
      <w:szCs w:val="20"/>
    </w:rPr>
  </w:style>
  <w:style w:type="paragraph" w:customStyle="1" w:styleId="CM12">
    <w:name w:val="CM12"/>
    <w:basedOn w:val="Default"/>
    <w:next w:val="Default"/>
    <w:uiPriority w:val="99"/>
    <w:qFormat/>
    <w:rsid w:val="00C9267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92678"/>
    <w:pPr>
      <w:widowControl w:val="0"/>
      <w:spacing w:after="480"/>
    </w:pPr>
    <w:rPr>
      <w:rFonts w:ascii="Granjon LT Std" w:hAnsi="Granjon LT Std"/>
      <w:color w:val="auto"/>
    </w:rPr>
  </w:style>
  <w:style w:type="paragraph" w:customStyle="1" w:styleId="CM10">
    <w:name w:val="CM10"/>
    <w:basedOn w:val="Default"/>
    <w:next w:val="Default"/>
    <w:uiPriority w:val="99"/>
    <w:qFormat/>
    <w:rsid w:val="00C92678"/>
    <w:pPr>
      <w:widowControl w:val="0"/>
      <w:spacing w:line="320" w:lineRule="atLeast"/>
    </w:pPr>
    <w:rPr>
      <w:rFonts w:ascii="Granjon LT Std" w:hAnsi="Granjon LT Std"/>
      <w:color w:val="auto"/>
    </w:rPr>
  </w:style>
  <w:style w:type="paragraph" w:customStyle="1" w:styleId="bold">
    <w:name w:val="bold"/>
    <w:basedOn w:val="Normal"/>
    <w:uiPriority w:val="99"/>
    <w:qFormat/>
    <w:rsid w:val="00C9267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92678"/>
    <w:rPr>
      <w:rFonts w:ascii="Arial Narrow" w:eastAsia="Times New Roman" w:hAnsi="Arial Narrow"/>
      <w:strike/>
      <w:szCs w:val="20"/>
    </w:rPr>
  </w:style>
  <w:style w:type="paragraph" w:customStyle="1" w:styleId="textbodyblack">
    <w:name w:val="textbodyblack"/>
    <w:basedOn w:val="Normal"/>
    <w:uiPriority w:val="99"/>
    <w:qFormat/>
    <w:rsid w:val="00C9267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9267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926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926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9267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92678"/>
    <w:rPr>
      <w:rFonts w:ascii="Georgia" w:eastAsia="Times New Roman" w:hAnsi="Georgia"/>
      <w:b/>
      <w:bCs/>
      <w:szCs w:val="16"/>
      <w:u w:val="single"/>
    </w:rPr>
  </w:style>
  <w:style w:type="paragraph" w:customStyle="1" w:styleId="CiteCorrected">
    <w:name w:val="Cite Corrected"/>
    <w:basedOn w:val="Normal"/>
    <w:link w:val="CiteCorrectedChar"/>
    <w:qFormat/>
    <w:rsid w:val="00C92678"/>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C9267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C92678"/>
    <w:pPr>
      <w:ind w:left="288"/>
    </w:pPr>
    <w:rPr>
      <w:rFonts w:eastAsia="SimSun"/>
      <w:szCs w:val="20"/>
      <w:lang w:eastAsia="zh-CN"/>
    </w:rPr>
  </w:style>
  <w:style w:type="paragraph" w:customStyle="1" w:styleId="BriefTitle2">
    <w:name w:val="Brief Title 2"/>
    <w:basedOn w:val="BriefTitle"/>
    <w:uiPriority w:val="99"/>
    <w:qFormat/>
    <w:rsid w:val="00C9267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92678"/>
    <w:rPr>
      <w:u w:val="single"/>
    </w:rPr>
  </w:style>
  <w:style w:type="paragraph" w:customStyle="1" w:styleId="StyleCardText11ptUnderline">
    <w:name w:val="Style Card Text + 11 pt Underline"/>
    <w:link w:val="StyleCardText11ptUnderlineChar"/>
    <w:qFormat/>
    <w:rsid w:val="00C9267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92678"/>
    <w:rPr>
      <w:rFonts w:ascii="Georgia" w:hAnsi="Georgia"/>
      <w:sz w:val="16"/>
    </w:rPr>
  </w:style>
  <w:style w:type="paragraph" w:customStyle="1" w:styleId="StyleMinimizedText11pt">
    <w:name w:val="Style Minimized Text + 11 pt"/>
    <w:basedOn w:val="Normal"/>
    <w:link w:val="StyleMinimizedText11ptChar"/>
    <w:qFormat/>
    <w:rsid w:val="00C9267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92678"/>
    <w:rPr>
      <w:rFonts w:ascii="Georgia" w:hAnsi="Georgia"/>
      <w:sz w:val="16"/>
    </w:rPr>
  </w:style>
  <w:style w:type="paragraph" w:customStyle="1" w:styleId="StyleMinimizedText11pt1">
    <w:name w:val="Style Minimized Text + 11 pt1"/>
    <w:basedOn w:val="Normal"/>
    <w:link w:val="StyleMinimizedText11pt1Char"/>
    <w:qFormat/>
    <w:rsid w:val="00C92678"/>
    <w:rPr>
      <w:rFonts w:ascii="Georgia" w:hAnsi="Georgia" w:cstheme="minorBidi"/>
      <w:sz w:val="16"/>
    </w:rPr>
  </w:style>
  <w:style w:type="character" w:customStyle="1" w:styleId="Debate-CardSmalltextF2Char">
    <w:name w:val="Debate- Card Small text F2 Char"/>
    <w:link w:val="Debate-CardSmalltextF2"/>
    <w:locked/>
    <w:rsid w:val="00C92678"/>
    <w:rPr>
      <w:rFonts w:ascii="Arial Narrow" w:hAnsi="Arial Narrow"/>
      <w:sz w:val="16"/>
    </w:rPr>
  </w:style>
  <w:style w:type="paragraph" w:customStyle="1" w:styleId="Debate-CardSmalltextF2">
    <w:name w:val="Debate- Card Small text F2"/>
    <w:basedOn w:val="Normal"/>
    <w:next w:val="Normal"/>
    <w:link w:val="Debate-CardSmalltextF2Char"/>
    <w:qFormat/>
    <w:rsid w:val="00C9267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92678"/>
    <w:rPr>
      <w:rFonts w:ascii="Arial Narrow" w:hAnsi="Arial Narrow"/>
      <w:b/>
      <w:sz w:val="18"/>
      <w:u w:val="single"/>
    </w:rPr>
  </w:style>
  <w:style w:type="paragraph" w:customStyle="1" w:styleId="Debate-EmphasizedText-F5">
    <w:name w:val="Debate- Emphasized Text- F5"/>
    <w:basedOn w:val="Normal"/>
    <w:link w:val="Debate-EmphasizedText-F5Char"/>
    <w:qFormat/>
    <w:rsid w:val="00C9267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9267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9267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9267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92678"/>
    <w:rPr>
      <w:rFonts w:ascii="Times New Roman" w:eastAsia="Times New Roman" w:hAnsi="Times New Roman"/>
      <w:sz w:val="16"/>
    </w:rPr>
  </w:style>
  <w:style w:type="character" w:customStyle="1" w:styleId="CardStyleChar">
    <w:name w:val="Card Style Char"/>
    <w:link w:val="CardStyle0"/>
    <w:locked/>
    <w:rsid w:val="00C92678"/>
    <w:rPr>
      <w:rFonts w:ascii="Calibri" w:eastAsia="Times New Roman" w:hAnsi="Calibri" w:cs="Calibri"/>
      <w:sz w:val="22"/>
    </w:rPr>
  </w:style>
  <w:style w:type="paragraph" w:customStyle="1" w:styleId="emactive">
    <w:name w:val="emactive"/>
    <w:basedOn w:val="Normal"/>
    <w:uiPriority w:val="99"/>
    <w:qFormat/>
    <w:rsid w:val="00C92678"/>
    <w:pPr>
      <w:spacing w:before="100" w:beforeAutospacing="1" w:after="100" w:afterAutospacing="1"/>
    </w:pPr>
    <w:rPr>
      <w:rFonts w:eastAsia="Times New Roman"/>
      <w:sz w:val="24"/>
    </w:rPr>
  </w:style>
  <w:style w:type="paragraph" w:customStyle="1" w:styleId="emready">
    <w:name w:val="emready"/>
    <w:basedOn w:val="Normal"/>
    <w:uiPriority w:val="99"/>
    <w:qFormat/>
    <w:rsid w:val="00C9267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9267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92678"/>
    <w:rPr>
      <w:rFonts w:ascii="Georgia" w:eastAsia="Times New Roman" w:hAnsi="Georgia" w:cs="Times New Roman"/>
      <w:b/>
      <w:sz w:val="24"/>
      <w:u w:val="single"/>
    </w:rPr>
  </w:style>
  <w:style w:type="character" w:customStyle="1" w:styleId="CardHighlightChar">
    <w:name w:val="Card Highlight Char"/>
    <w:link w:val="CardHighlight"/>
    <w:locked/>
    <w:rsid w:val="00C9267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92678"/>
    <w:pPr>
      <w:shd w:val="clear" w:color="auto" w:fill="66FFFF"/>
    </w:pPr>
    <w:rPr>
      <w:rFonts w:eastAsia="Calibri"/>
      <w:sz w:val="24"/>
      <w:u w:val="single"/>
    </w:rPr>
  </w:style>
  <w:style w:type="character" w:customStyle="1" w:styleId="BlockHeaderHiddenChar">
    <w:name w:val="Block Header Hidden Char"/>
    <w:link w:val="BlockHeaderHidden"/>
    <w:locked/>
    <w:rsid w:val="00C9267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9267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92678"/>
    <w:pPr>
      <w:spacing w:before="100" w:beforeAutospacing="1" w:after="100" w:afterAutospacing="1"/>
    </w:pPr>
    <w:rPr>
      <w:rFonts w:eastAsia="Times New Roman"/>
      <w:sz w:val="24"/>
    </w:rPr>
  </w:style>
  <w:style w:type="paragraph" w:customStyle="1" w:styleId="norma">
    <w:name w:val="norma"/>
    <w:basedOn w:val="Heading3"/>
    <w:uiPriority w:val="99"/>
    <w:qFormat/>
    <w:rsid w:val="00C92678"/>
    <w:rPr>
      <w:rFonts w:eastAsia="MS Gothic" w:cs="Arial"/>
      <w:bCs w:val="0"/>
      <w:sz w:val="24"/>
    </w:rPr>
  </w:style>
  <w:style w:type="paragraph" w:customStyle="1" w:styleId="nromal">
    <w:name w:val="nromal"/>
    <w:basedOn w:val="Normal"/>
    <w:uiPriority w:val="99"/>
    <w:qFormat/>
    <w:rsid w:val="00C92678"/>
    <w:pPr>
      <w:keepNext/>
      <w:keepLines/>
      <w:spacing w:before="200"/>
      <w:outlineLvl w:val="3"/>
    </w:pPr>
    <w:rPr>
      <w:rFonts w:eastAsia="Times New Roman" w:cs="Cambria"/>
      <w:b/>
      <w:iCs/>
    </w:rPr>
  </w:style>
  <w:style w:type="paragraph" w:customStyle="1" w:styleId="natural">
    <w:name w:val="natural"/>
    <w:basedOn w:val="Normal"/>
    <w:uiPriority w:val="99"/>
    <w:qFormat/>
    <w:rsid w:val="00C92678"/>
    <w:pPr>
      <w:keepNext/>
      <w:keepLines/>
      <w:spacing w:before="200"/>
      <w:outlineLvl w:val="3"/>
    </w:pPr>
    <w:rPr>
      <w:rFonts w:eastAsia="Times New Roman"/>
      <w:b/>
      <w:iCs/>
    </w:rPr>
  </w:style>
  <w:style w:type="paragraph" w:customStyle="1" w:styleId="nroaml">
    <w:name w:val="nroaml"/>
    <w:basedOn w:val="Normal"/>
    <w:uiPriority w:val="99"/>
    <w:qFormat/>
    <w:rsid w:val="00C92678"/>
    <w:pPr>
      <w:keepNext/>
      <w:keepLines/>
      <w:spacing w:before="200"/>
      <w:outlineLvl w:val="3"/>
    </w:pPr>
    <w:rPr>
      <w:rFonts w:eastAsia="Times New Roman"/>
      <w:b/>
      <w:iCs/>
    </w:rPr>
  </w:style>
  <w:style w:type="paragraph" w:customStyle="1" w:styleId="noraml">
    <w:name w:val="noraml"/>
    <w:basedOn w:val="Normal"/>
    <w:uiPriority w:val="99"/>
    <w:qFormat/>
    <w:rsid w:val="00C9267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92678"/>
    <w:rPr>
      <w:rFonts w:ascii="Georgia" w:eastAsia="Calibri" w:hAnsi="Georgia"/>
      <w:sz w:val="16"/>
      <w:szCs w:val="16"/>
    </w:rPr>
  </w:style>
  <w:style w:type="paragraph" w:customStyle="1" w:styleId="SmallSizeParagraph">
    <w:name w:val="Small Size Paragraph"/>
    <w:basedOn w:val="Normal"/>
    <w:link w:val="SmallSizeParagraphChar"/>
    <w:qFormat/>
    <w:rsid w:val="00C9267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9267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92678"/>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C92678"/>
    <w:rPr>
      <w:rFonts w:ascii="Arial" w:eastAsia="Calibri" w:hAnsi="Arial" w:cs="Arial"/>
      <w:kern w:val="2"/>
      <w:sz w:val="14"/>
      <w:szCs w:val="14"/>
      <w:lang w:eastAsia="zh-TW"/>
    </w:rPr>
  </w:style>
  <w:style w:type="paragraph" w:customStyle="1" w:styleId="CardT1">
    <w:name w:val="CardT1"/>
    <w:basedOn w:val="Normal"/>
    <w:link w:val="CardT1Char"/>
    <w:qFormat/>
    <w:rsid w:val="00C9267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9267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9267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92678"/>
    <w:pPr>
      <w:spacing w:before="100" w:beforeAutospacing="1" w:after="100" w:afterAutospacing="1"/>
    </w:pPr>
    <w:rPr>
      <w:rFonts w:eastAsia="Times New Roman"/>
      <w:sz w:val="24"/>
    </w:rPr>
  </w:style>
  <w:style w:type="paragraph" w:customStyle="1" w:styleId="CiteReal">
    <w:name w:val="Cite Real"/>
    <w:basedOn w:val="Normal"/>
    <w:next w:val="Normal"/>
    <w:qFormat/>
    <w:rsid w:val="00C92678"/>
    <w:rPr>
      <w:rFonts w:ascii="Arial" w:eastAsia="MS Mincho" w:hAnsi="Arial"/>
      <w:b/>
      <w:sz w:val="24"/>
      <w:u w:val="single"/>
    </w:rPr>
  </w:style>
  <w:style w:type="paragraph" w:customStyle="1" w:styleId="2909F619802848F09E01365C32F34654">
    <w:name w:val="2909F619802848F09E01365C32F34654"/>
    <w:uiPriority w:val="99"/>
    <w:qFormat/>
    <w:rsid w:val="00C9267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92678"/>
    <w:rPr>
      <w:rFonts w:ascii="Georgia" w:eastAsia="Calibri" w:hAnsi="Georgia"/>
      <w:u w:val="single"/>
      <w:lang w:val="x-none" w:eastAsia="zh-CN"/>
    </w:rPr>
  </w:style>
  <w:style w:type="paragraph" w:customStyle="1" w:styleId="UnderlineS">
    <w:name w:val="Underline S"/>
    <w:basedOn w:val="Normal"/>
    <w:link w:val="UnderlineSChar"/>
    <w:qFormat/>
    <w:rsid w:val="00C9267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C92678"/>
    <w:rPr>
      <w:rFonts w:ascii="Georgia" w:eastAsia="SimSun" w:hAnsi="Georgia"/>
      <w:sz w:val="12"/>
    </w:rPr>
  </w:style>
  <w:style w:type="paragraph" w:customStyle="1" w:styleId="Ununderlined">
    <w:name w:val="Ununderlined"/>
    <w:basedOn w:val="Normal"/>
    <w:link w:val="UnunderlinedChar"/>
    <w:qFormat/>
    <w:rsid w:val="00C92678"/>
    <w:rPr>
      <w:rFonts w:ascii="Georgia" w:eastAsia="SimSun" w:hAnsi="Georgia" w:cstheme="minorBidi"/>
      <w:sz w:val="12"/>
    </w:rPr>
  </w:style>
  <w:style w:type="character" w:customStyle="1" w:styleId="HighlightingChar">
    <w:name w:val="Highlighting Char"/>
    <w:link w:val="Highlighting"/>
    <w:locked/>
    <w:rsid w:val="00C92678"/>
    <w:rPr>
      <w:rFonts w:ascii="Georgia" w:eastAsia="SimSun" w:hAnsi="Georgia"/>
      <w:u w:val="thick"/>
    </w:rPr>
  </w:style>
  <w:style w:type="paragraph" w:customStyle="1" w:styleId="Highlighting">
    <w:name w:val="Highlighting"/>
    <w:basedOn w:val="Normal"/>
    <w:link w:val="HighlightingChar"/>
    <w:autoRedefine/>
    <w:qFormat/>
    <w:rsid w:val="00C92678"/>
    <w:rPr>
      <w:rFonts w:ascii="Georgia" w:eastAsia="SimSun" w:hAnsi="Georgia" w:cstheme="minorBidi"/>
      <w:sz w:val="24"/>
      <w:u w:val="thick"/>
    </w:rPr>
  </w:style>
  <w:style w:type="character" w:customStyle="1" w:styleId="CITEChar">
    <w:name w:val="CITE Char"/>
    <w:link w:val="CITE"/>
    <w:locked/>
    <w:rsid w:val="00C92678"/>
    <w:rPr>
      <w:rFonts w:ascii="Liberation Sans" w:eastAsia="Droid Sans Fallback" w:hAnsi="Liberation Sans" w:cs="Calibri"/>
      <w:b/>
      <w:i/>
      <w:color w:val="00000A"/>
      <w:sz w:val="21"/>
    </w:rPr>
  </w:style>
  <w:style w:type="paragraph" w:customStyle="1" w:styleId="teaserpermalink">
    <w:name w:val="teaser_permalink"/>
    <w:basedOn w:val="Normal"/>
    <w:uiPriority w:val="99"/>
    <w:qFormat/>
    <w:rsid w:val="00C9267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9267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9267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9267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9267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92678"/>
    <w:rPr>
      <w:b/>
      <w:sz w:val="28"/>
    </w:rPr>
  </w:style>
  <w:style w:type="character" w:customStyle="1" w:styleId="SourcenameChar">
    <w:name w:val="Source name Char"/>
    <w:link w:val="Sourcename"/>
    <w:locked/>
    <w:rsid w:val="00C9267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92678"/>
    <w:rPr>
      <w:b/>
      <w:bCs/>
      <w:sz w:val="20"/>
    </w:rPr>
  </w:style>
  <w:style w:type="character" w:customStyle="1" w:styleId="underlinedcardChar">
    <w:name w:val="underlined card Char"/>
    <w:link w:val="underlinedcard0"/>
    <w:locked/>
    <w:rsid w:val="00C9267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92678"/>
    <w:rPr>
      <w:sz w:val="24"/>
      <w:u w:val="single"/>
    </w:rPr>
  </w:style>
  <w:style w:type="paragraph" w:customStyle="1" w:styleId="FullText">
    <w:name w:val="Full Text"/>
    <w:basedOn w:val="Normal"/>
    <w:uiPriority w:val="99"/>
    <w:qFormat/>
    <w:rsid w:val="00C92678"/>
    <w:rPr>
      <w:rFonts w:eastAsia="Times New Roman"/>
      <w:sz w:val="16"/>
    </w:rPr>
  </w:style>
  <w:style w:type="character" w:customStyle="1" w:styleId="TextUnderlineChar">
    <w:name w:val="Text Underline Char"/>
    <w:link w:val="TextUnderline"/>
    <w:locked/>
    <w:rsid w:val="00C9267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9267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C9267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9267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9267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9267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C92678"/>
    <w:pPr>
      <w:spacing w:before="240"/>
      <w:outlineLvl w:val="2"/>
    </w:pPr>
    <w:rPr>
      <w:rFonts w:eastAsia="Times New Roman"/>
      <w:b/>
    </w:rPr>
  </w:style>
  <w:style w:type="character" w:customStyle="1" w:styleId="CiteCardChar">
    <w:name w:val="Cite_Card Char"/>
    <w:link w:val="CiteCard0"/>
    <w:locked/>
    <w:rsid w:val="00C92678"/>
    <w:rPr>
      <w:rFonts w:ascii="Times New Roman" w:eastAsia="Times New Roman" w:hAnsi="Times New Roman" w:cs="Arial"/>
      <w:bCs/>
      <w:sz w:val="20"/>
      <w:szCs w:val="20"/>
    </w:rPr>
  </w:style>
  <w:style w:type="paragraph" w:customStyle="1" w:styleId="CiteCard0">
    <w:name w:val="Cite_Card"/>
    <w:link w:val="CiteCardChar"/>
    <w:qFormat/>
    <w:rsid w:val="00C9267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92678"/>
    <w:pPr>
      <w:widowControl w:val="0"/>
    </w:pPr>
    <w:rPr>
      <w:rFonts w:eastAsia="MS Mincho"/>
      <w:color w:val="auto"/>
    </w:rPr>
  </w:style>
  <w:style w:type="character" w:customStyle="1" w:styleId="StyleStyle49pt6Char">
    <w:name w:val="Style Style4 + 9 pt6 Char"/>
    <w:basedOn w:val="Style4Char"/>
    <w:link w:val="StyleStyle49pt6"/>
    <w:locked/>
    <w:rsid w:val="00C92678"/>
    <w:rPr>
      <w:rFonts w:ascii="Georgia" w:eastAsia="Times New Roman" w:hAnsi="Georgia" w:cs="Calibri"/>
      <w:u w:val="single"/>
      <w:lang w:val="x-none"/>
    </w:rPr>
  </w:style>
  <w:style w:type="paragraph" w:customStyle="1" w:styleId="StyleStyle49pt6">
    <w:name w:val="Style Style4 + 9 pt6"/>
    <w:basedOn w:val="Style4"/>
    <w:link w:val="StyleStyle49pt6Char"/>
    <w:qFormat/>
    <w:rsid w:val="00C9267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9267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9267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9267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92678"/>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9267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92678"/>
    <w:rPr>
      <w:rFonts w:ascii="Georgia" w:hAnsi="Georgia"/>
      <w:b/>
      <w:bCs/>
      <w:sz w:val="24"/>
      <w:u w:val="single"/>
    </w:rPr>
  </w:style>
  <w:style w:type="character" w:customStyle="1" w:styleId="DebatenoramlChar">
    <w:name w:val="Debatenoraml Char"/>
    <w:link w:val="Debatenoraml"/>
    <w:locked/>
    <w:rsid w:val="00C92678"/>
    <w:rPr>
      <w:rFonts w:ascii="Times New Roman" w:hAnsi="Times New Roman" w:cs="Times New Roman"/>
    </w:rPr>
  </w:style>
  <w:style w:type="paragraph" w:customStyle="1" w:styleId="Debatenoraml">
    <w:name w:val="Debatenoraml"/>
    <w:basedOn w:val="NoSpacing"/>
    <w:link w:val="DebatenoramlChar"/>
    <w:qFormat/>
    <w:rsid w:val="00C92678"/>
    <w:pPr>
      <w:spacing w:before="0" w:line="240" w:lineRule="auto"/>
    </w:pPr>
    <w:rPr>
      <w:rFonts w:ascii="Times New Roman" w:hAnsi="Times New Roman" w:cs="Times New Roman"/>
    </w:rPr>
  </w:style>
  <w:style w:type="paragraph" w:customStyle="1" w:styleId="SynergyTag">
    <w:name w:val="SynergyTag"/>
    <w:basedOn w:val="Normal"/>
    <w:uiPriority w:val="99"/>
    <w:qFormat/>
    <w:rsid w:val="00C92678"/>
    <w:rPr>
      <w:rFonts w:eastAsia="Calibri"/>
      <w:b/>
    </w:rPr>
  </w:style>
  <w:style w:type="character" w:customStyle="1" w:styleId="QualsChar">
    <w:name w:val="Quals Char"/>
    <w:link w:val="Quals"/>
    <w:locked/>
    <w:rsid w:val="00C92678"/>
    <w:rPr>
      <w:rFonts w:ascii="Georgia" w:eastAsia="Calibri" w:hAnsi="Georgia"/>
      <w:sz w:val="18"/>
    </w:rPr>
  </w:style>
  <w:style w:type="paragraph" w:customStyle="1" w:styleId="Quals">
    <w:name w:val="Quals"/>
    <w:basedOn w:val="Normal"/>
    <w:link w:val="QualsChar"/>
    <w:qFormat/>
    <w:rsid w:val="00C92678"/>
    <w:rPr>
      <w:rFonts w:ascii="Georgia" w:eastAsia="Calibri" w:hAnsi="Georgia" w:cstheme="minorBidi"/>
      <w:sz w:val="18"/>
    </w:rPr>
  </w:style>
  <w:style w:type="paragraph" w:customStyle="1" w:styleId="times">
    <w:name w:val="times"/>
    <w:basedOn w:val="Normal"/>
    <w:qFormat/>
    <w:rsid w:val="00C92678"/>
    <w:pPr>
      <w:spacing w:before="100" w:beforeAutospacing="1" w:after="100" w:afterAutospacing="1"/>
    </w:pPr>
    <w:rPr>
      <w:rFonts w:eastAsia="Times New Roman"/>
      <w:sz w:val="24"/>
    </w:rPr>
  </w:style>
  <w:style w:type="paragraph" w:customStyle="1" w:styleId="BodyA">
    <w:name w:val="Body A"/>
    <w:uiPriority w:val="99"/>
    <w:qFormat/>
    <w:rsid w:val="00C92678"/>
    <w:rPr>
      <w:rFonts w:ascii="Helvetica" w:eastAsia="ヒラギノ角ゴ Pro W3" w:hAnsi="Helvetica" w:cs="Times New Roman"/>
      <w:color w:val="000000"/>
      <w:szCs w:val="20"/>
    </w:rPr>
  </w:style>
  <w:style w:type="character" w:customStyle="1" w:styleId="StarredChar">
    <w:name w:val="Starred Char"/>
    <w:link w:val="Starred"/>
    <w:locked/>
    <w:rsid w:val="00C92678"/>
    <w:rPr>
      <w:rFonts w:ascii="Georgia" w:eastAsia="Times New Roman" w:hAnsi="Georgia"/>
      <w:b/>
      <w:caps/>
      <w:szCs w:val="28"/>
      <w:u w:val="single"/>
    </w:rPr>
  </w:style>
  <w:style w:type="paragraph" w:customStyle="1" w:styleId="Starred">
    <w:name w:val="Starred"/>
    <w:basedOn w:val="Normal"/>
    <w:link w:val="StarredChar"/>
    <w:qFormat/>
    <w:rsid w:val="00C9267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C92678"/>
    <w:rPr>
      <w:rFonts w:ascii="Georgia" w:eastAsia="Times New Roman" w:hAnsi="Georgia"/>
      <w:b/>
      <w:caps/>
      <w:szCs w:val="28"/>
      <w:u w:val="single"/>
    </w:rPr>
  </w:style>
  <w:style w:type="paragraph" w:customStyle="1" w:styleId="NotStarred">
    <w:name w:val="NotStarred"/>
    <w:basedOn w:val="Normal"/>
    <w:link w:val="NotStarredChar"/>
    <w:qFormat/>
    <w:rsid w:val="00C9267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C9267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9267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92678"/>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C92678"/>
    <w:rPr>
      <w:rFonts w:ascii="Georgia" w:eastAsia="Calibri" w:hAnsi="Georgia"/>
      <w:b/>
    </w:rPr>
  </w:style>
  <w:style w:type="paragraph" w:customStyle="1" w:styleId="H4Tag">
    <w:name w:val="H4 (Tag)"/>
    <w:basedOn w:val="Normal"/>
    <w:link w:val="H4TagChar1"/>
    <w:qFormat/>
    <w:rsid w:val="00C92678"/>
    <w:rPr>
      <w:rFonts w:ascii="Georgia" w:eastAsia="Calibri" w:hAnsi="Georgia" w:cstheme="minorBidi"/>
      <w:b/>
      <w:sz w:val="24"/>
    </w:rPr>
  </w:style>
  <w:style w:type="paragraph" w:customStyle="1" w:styleId="CM25">
    <w:name w:val="CM25"/>
    <w:basedOn w:val="Default"/>
    <w:next w:val="Default"/>
    <w:qFormat/>
    <w:rsid w:val="00C9267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92678"/>
    <w:rPr>
      <w:rFonts w:ascii="Georgia" w:hAnsi="Georgia"/>
      <w:b/>
    </w:rPr>
  </w:style>
  <w:style w:type="paragraph" w:customStyle="1" w:styleId="Debate-CardTagandCite-F6">
    <w:name w:val="Debate- Card Tag and Cite- F6"/>
    <w:basedOn w:val="Normal"/>
    <w:link w:val="Debate-CardTagandCite-F6Char"/>
    <w:qFormat/>
    <w:rsid w:val="00C92678"/>
    <w:pPr>
      <w:contextualSpacing/>
    </w:pPr>
    <w:rPr>
      <w:rFonts w:ascii="Georgia" w:hAnsi="Georgia" w:cstheme="minorBidi"/>
      <w:b/>
      <w:sz w:val="24"/>
    </w:rPr>
  </w:style>
  <w:style w:type="paragraph" w:customStyle="1" w:styleId="Cardtext0">
    <w:name w:val="Card text"/>
    <w:link w:val="CardtextChar0"/>
    <w:qFormat/>
    <w:rsid w:val="00C9267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C92678"/>
    <w:rPr>
      <w:rFonts w:ascii="Georgia" w:eastAsia="Times New Roman" w:hAnsi="Georgia"/>
      <w:b/>
      <w:szCs w:val="28"/>
      <w:u w:val="single"/>
    </w:rPr>
  </w:style>
  <w:style w:type="paragraph" w:customStyle="1" w:styleId="NewHeading2">
    <w:name w:val="NewHeading2"/>
    <w:basedOn w:val="Normal"/>
    <w:link w:val="NewHeading2Char"/>
    <w:qFormat/>
    <w:rsid w:val="00C9267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C9267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92678"/>
    <w:rPr>
      <w:rFonts w:eastAsia="Calibri"/>
    </w:rPr>
  </w:style>
  <w:style w:type="paragraph" w:customStyle="1" w:styleId="Card6pt">
    <w:name w:val="Card 6pt"/>
    <w:basedOn w:val="card"/>
    <w:uiPriority w:val="99"/>
    <w:qFormat/>
    <w:rsid w:val="00C92678"/>
    <w:rPr>
      <w:rFonts w:ascii="Georgia" w:eastAsia="Calibri" w:hAnsi="Georgia"/>
      <w:bCs/>
      <w:color w:val="000000"/>
      <w:sz w:val="12"/>
      <w:szCs w:val="20"/>
    </w:rPr>
  </w:style>
  <w:style w:type="character" w:customStyle="1" w:styleId="FullCiteChar">
    <w:name w:val="Full Cite Char"/>
    <w:link w:val="FullCite"/>
    <w:locked/>
    <w:rsid w:val="00C92678"/>
    <w:rPr>
      <w:rFonts w:ascii="Garamond" w:eastAsia="Calibri" w:hAnsi="Garamond"/>
    </w:rPr>
  </w:style>
  <w:style w:type="paragraph" w:customStyle="1" w:styleId="FullCite">
    <w:name w:val="Full Cite"/>
    <w:basedOn w:val="Normal"/>
    <w:next w:val="Normal"/>
    <w:link w:val="FullCiteChar"/>
    <w:qFormat/>
    <w:rsid w:val="00C9267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C9267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9267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C9267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9267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92678"/>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C9267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92678"/>
    <w:rPr>
      <w:rFonts w:ascii="Georgia" w:eastAsia="SimSun" w:hAnsi="Georgia" w:cstheme="minorBidi"/>
      <w:b/>
      <w:bCs/>
      <w:sz w:val="24"/>
      <w:u w:val="single"/>
      <w:lang w:eastAsia="zh-CN"/>
    </w:rPr>
  </w:style>
  <w:style w:type="paragraph" w:customStyle="1" w:styleId="CM27">
    <w:name w:val="CM27"/>
    <w:basedOn w:val="Default"/>
    <w:next w:val="Default"/>
    <w:qFormat/>
    <w:rsid w:val="00C92678"/>
    <w:pPr>
      <w:spacing w:after="200" w:line="276" w:lineRule="auto"/>
    </w:pPr>
    <w:rPr>
      <w:rFonts w:eastAsia="Calibri"/>
      <w:color w:val="auto"/>
      <w:sz w:val="22"/>
    </w:rPr>
  </w:style>
  <w:style w:type="paragraph" w:customStyle="1" w:styleId="font-null">
    <w:name w:val="font-null"/>
    <w:basedOn w:val="Normal"/>
    <w:uiPriority w:val="99"/>
    <w:qFormat/>
    <w:rsid w:val="00C92678"/>
    <w:pPr>
      <w:spacing w:before="100" w:beforeAutospacing="1" w:after="100" w:afterAutospacing="1"/>
    </w:pPr>
    <w:rPr>
      <w:rFonts w:eastAsia="Times New Roman"/>
      <w:sz w:val="24"/>
    </w:rPr>
  </w:style>
  <w:style w:type="paragraph" w:customStyle="1" w:styleId="rteindent1">
    <w:name w:val="rteindent1"/>
    <w:basedOn w:val="Normal"/>
    <w:uiPriority w:val="99"/>
    <w:qFormat/>
    <w:rsid w:val="00C9267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9267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9267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9267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9267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92678"/>
    <w:pPr>
      <w:spacing w:before="100" w:beforeAutospacing="1" w:after="100" w:afterAutospacing="1"/>
    </w:pPr>
    <w:rPr>
      <w:rFonts w:eastAsia="Times New Roman"/>
      <w:sz w:val="24"/>
    </w:rPr>
  </w:style>
  <w:style w:type="paragraph" w:customStyle="1" w:styleId="class">
    <w:name w:val="class"/>
    <w:basedOn w:val="Normal"/>
    <w:uiPriority w:val="99"/>
    <w:qFormat/>
    <w:rsid w:val="00C92678"/>
    <w:pPr>
      <w:spacing w:before="100" w:beforeAutospacing="1" w:after="100" w:afterAutospacing="1"/>
    </w:pPr>
    <w:rPr>
      <w:rFonts w:eastAsia="Times New Roman"/>
      <w:sz w:val="24"/>
    </w:rPr>
  </w:style>
  <w:style w:type="character" w:customStyle="1" w:styleId="blocktitleChar0">
    <w:name w:val="block title Char"/>
    <w:link w:val="blocktitle0"/>
    <w:locked/>
    <w:rsid w:val="00C92678"/>
    <w:rPr>
      <w:rFonts w:ascii="Calibri" w:eastAsia="Calibri" w:hAnsi="Calibri" w:cs="Calibri"/>
      <w:b/>
      <w:caps/>
      <w:sz w:val="28"/>
      <w:szCs w:val="28"/>
      <w:lang w:val="es-ES"/>
    </w:rPr>
  </w:style>
  <w:style w:type="paragraph" w:customStyle="1" w:styleId="Pa6">
    <w:name w:val="Pa6"/>
    <w:basedOn w:val="Normal"/>
    <w:next w:val="Normal"/>
    <w:uiPriority w:val="99"/>
    <w:qFormat/>
    <w:rsid w:val="00C9267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9267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9267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9267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9267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9267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9267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92678"/>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C92678"/>
    <w:pPr>
      <w:spacing w:before="100" w:beforeAutospacing="1" w:after="100" w:afterAutospacing="1"/>
    </w:pPr>
    <w:rPr>
      <w:rFonts w:eastAsia="Times New Roman"/>
      <w:sz w:val="24"/>
    </w:rPr>
  </w:style>
  <w:style w:type="paragraph" w:customStyle="1" w:styleId="Caption2">
    <w:name w:val="Caption2"/>
    <w:basedOn w:val="Normal"/>
    <w:uiPriority w:val="99"/>
    <w:qFormat/>
    <w:rsid w:val="00C9267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9267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9267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C92678"/>
    <w:pPr>
      <w:jc w:val="center"/>
    </w:pPr>
    <w:rPr>
      <w:rFonts w:ascii="Book Antiqua" w:eastAsia="Times New Roman" w:hAnsi="Book Antiqua"/>
      <w:b/>
      <w:sz w:val="28"/>
    </w:rPr>
  </w:style>
  <w:style w:type="paragraph" w:customStyle="1" w:styleId="Little">
    <w:name w:val="Little"/>
    <w:basedOn w:val="Normal"/>
    <w:next w:val="Normal"/>
    <w:link w:val="LittleChar"/>
    <w:qFormat/>
    <w:rsid w:val="00C92678"/>
    <w:pPr>
      <w:ind w:left="288"/>
    </w:pPr>
    <w:rPr>
      <w:rFonts w:eastAsia="Times New Roman"/>
      <w:sz w:val="16"/>
    </w:rPr>
  </w:style>
  <w:style w:type="paragraph" w:customStyle="1" w:styleId="AAAcard">
    <w:name w:val="AAAcard"/>
    <w:basedOn w:val="Normal"/>
    <w:uiPriority w:val="99"/>
    <w:qFormat/>
    <w:rsid w:val="00C92678"/>
    <w:pPr>
      <w:ind w:left="288" w:right="288"/>
    </w:pPr>
    <w:rPr>
      <w:rFonts w:eastAsia="Times New Roman"/>
    </w:rPr>
  </w:style>
  <w:style w:type="paragraph" w:customStyle="1" w:styleId="Caption3">
    <w:name w:val="Caption3"/>
    <w:basedOn w:val="Normal"/>
    <w:uiPriority w:val="99"/>
    <w:qFormat/>
    <w:rsid w:val="00C92678"/>
    <w:pPr>
      <w:spacing w:before="100" w:beforeAutospacing="1" w:after="100" w:afterAutospacing="1"/>
    </w:pPr>
    <w:rPr>
      <w:rFonts w:eastAsia="Times New Roman"/>
      <w:sz w:val="24"/>
    </w:rPr>
  </w:style>
  <w:style w:type="paragraph" w:customStyle="1" w:styleId="body-12-5">
    <w:name w:val="body-12-5"/>
    <w:basedOn w:val="Normal"/>
    <w:uiPriority w:val="99"/>
    <w:qFormat/>
    <w:rsid w:val="00C92678"/>
    <w:pPr>
      <w:spacing w:before="100" w:beforeAutospacing="1" w:after="100" w:afterAutospacing="1"/>
    </w:pPr>
    <w:rPr>
      <w:rFonts w:eastAsia="Times New Roman"/>
      <w:sz w:val="24"/>
    </w:rPr>
  </w:style>
  <w:style w:type="paragraph" w:customStyle="1" w:styleId="infuse">
    <w:name w:val="infuse"/>
    <w:basedOn w:val="Normal"/>
    <w:uiPriority w:val="99"/>
    <w:qFormat/>
    <w:rsid w:val="00C92678"/>
    <w:pPr>
      <w:spacing w:before="100" w:beforeAutospacing="1" w:after="100" w:afterAutospacing="1"/>
    </w:pPr>
    <w:rPr>
      <w:rFonts w:eastAsia="Times New Roman"/>
      <w:sz w:val="24"/>
    </w:rPr>
  </w:style>
  <w:style w:type="paragraph" w:customStyle="1" w:styleId="fontreg">
    <w:name w:val="font_reg"/>
    <w:basedOn w:val="Normal"/>
    <w:uiPriority w:val="99"/>
    <w:qFormat/>
    <w:rsid w:val="00C92678"/>
    <w:pPr>
      <w:spacing w:before="100" w:beforeAutospacing="1" w:after="100" w:afterAutospacing="1"/>
    </w:pPr>
    <w:rPr>
      <w:rFonts w:eastAsia="Times New Roman"/>
      <w:sz w:val="24"/>
    </w:rPr>
  </w:style>
  <w:style w:type="paragraph" w:customStyle="1" w:styleId="CITEF3">
    <w:name w:val="CITE F3"/>
    <w:uiPriority w:val="99"/>
    <w:qFormat/>
    <w:rsid w:val="00C9267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9267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9267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9267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92678"/>
    <w:pPr>
      <w:spacing w:after="200"/>
    </w:pPr>
    <w:rPr>
      <w:rFonts w:ascii="Calibri" w:eastAsia="Calibri" w:hAnsi="Calibri" w:cs="Times New Roman"/>
      <w:sz w:val="20"/>
      <w:szCs w:val="20"/>
      <w:u w:val="single"/>
    </w:rPr>
  </w:style>
  <w:style w:type="paragraph" w:customStyle="1" w:styleId="hotroute1">
    <w:name w:val="hot route!"/>
    <w:basedOn w:val="Normal"/>
    <w:qFormat/>
    <w:rsid w:val="00C92678"/>
    <w:pPr>
      <w:ind w:left="144"/>
    </w:pPr>
    <w:rPr>
      <w:rFonts w:ascii="Cambria" w:eastAsia="Calibri" w:hAnsi="Cambria"/>
      <w:sz w:val="24"/>
    </w:rPr>
  </w:style>
  <w:style w:type="paragraph" w:customStyle="1" w:styleId="FreeFormA">
    <w:name w:val="Free Form A"/>
    <w:autoRedefine/>
    <w:uiPriority w:val="99"/>
    <w:qFormat/>
    <w:rsid w:val="00C9267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92678"/>
    <w:pPr>
      <w:spacing w:before="100" w:beforeAutospacing="1" w:after="100" w:afterAutospacing="1"/>
    </w:pPr>
    <w:rPr>
      <w:rFonts w:eastAsia="Times New Roman"/>
      <w:sz w:val="24"/>
    </w:rPr>
  </w:style>
  <w:style w:type="paragraph" w:customStyle="1" w:styleId="subheader">
    <w:name w:val="subheader"/>
    <w:basedOn w:val="Normal"/>
    <w:uiPriority w:val="99"/>
    <w:qFormat/>
    <w:rsid w:val="00C9267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92678"/>
    <w:pPr>
      <w:spacing w:before="100" w:beforeAutospacing="1" w:after="100" w:afterAutospacing="1"/>
    </w:pPr>
    <w:rPr>
      <w:rFonts w:eastAsia="Times New Roman"/>
      <w:sz w:val="24"/>
    </w:rPr>
  </w:style>
  <w:style w:type="paragraph" w:customStyle="1" w:styleId="more">
    <w:name w:val="more"/>
    <w:basedOn w:val="Normal"/>
    <w:uiPriority w:val="99"/>
    <w:qFormat/>
    <w:rsid w:val="00C92678"/>
    <w:pPr>
      <w:spacing w:before="100" w:beforeAutospacing="1" w:after="100" w:afterAutospacing="1"/>
    </w:pPr>
    <w:rPr>
      <w:rFonts w:eastAsia="Times New Roman"/>
      <w:sz w:val="24"/>
    </w:rPr>
  </w:style>
  <w:style w:type="paragraph" w:customStyle="1" w:styleId="story">
    <w:name w:val="story"/>
    <w:basedOn w:val="Normal"/>
    <w:uiPriority w:val="99"/>
    <w:qFormat/>
    <w:rsid w:val="00C92678"/>
    <w:pPr>
      <w:spacing w:before="100" w:beforeAutospacing="1" w:after="100" w:afterAutospacing="1"/>
    </w:pPr>
    <w:rPr>
      <w:rFonts w:eastAsia="Times New Roman"/>
      <w:sz w:val="24"/>
    </w:rPr>
  </w:style>
  <w:style w:type="paragraph" w:customStyle="1" w:styleId="H1numbered">
    <w:name w:val="H1 numbered"/>
    <w:basedOn w:val="Normal"/>
    <w:uiPriority w:val="99"/>
    <w:qFormat/>
    <w:rsid w:val="00C92678"/>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92678"/>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9267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9267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9267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9267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9267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92678"/>
    <w:pPr>
      <w:widowControl w:val="0"/>
      <w:spacing w:after="63"/>
    </w:pPr>
    <w:rPr>
      <w:rFonts w:ascii="Arial" w:hAnsi="Arial"/>
      <w:color w:val="auto"/>
    </w:rPr>
  </w:style>
  <w:style w:type="paragraph" w:customStyle="1" w:styleId="CM35">
    <w:name w:val="CM35"/>
    <w:basedOn w:val="Default"/>
    <w:next w:val="Default"/>
    <w:uiPriority w:val="99"/>
    <w:qFormat/>
    <w:rsid w:val="00C9267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9267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9267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9267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9267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92678"/>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C9267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92678"/>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C9267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92678"/>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9267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9267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9267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92678"/>
    <w:rPr>
      <w:rFonts w:ascii="Georgia" w:hAnsi="Georgia" w:cstheme="minorBidi"/>
      <w:sz w:val="24"/>
      <w:lang w:val="x-none" w:eastAsia="x-none"/>
    </w:rPr>
  </w:style>
  <w:style w:type="character" w:customStyle="1" w:styleId="NormalFontChar">
    <w:name w:val="Normal Font Char"/>
    <w:link w:val="NormalFont"/>
    <w:locked/>
    <w:rsid w:val="00C92678"/>
    <w:rPr>
      <w:rFonts w:ascii="Times New Roman" w:eastAsia="Times New Roman" w:hAnsi="Times New Roman" w:cs="Times New Roman"/>
      <w:sz w:val="20"/>
      <w:szCs w:val="20"/>
    </w:rPr>
  </w:style>
  <w:style w:type="paragraph" w:customStyle="1" w:styleId="NormalFont">
    <w:name w:val="Normal Font"/>
    <w:link w:val="NormalFontChar"/>
    <w:qFormat/>
    <w:rsid w:val="00C92678"/>
    <w:rPr>
      <w:rFonts w:ascii="Times New Roman" w:eastAsia="Times New Roman" w:hAnsi="Times New Roman" w:cs="Times New Roman"/>
      <w:sz w:val="20"/>
      <w:szCs w:val="20"/>
    </w:rPr>
  </w:style>
  <w:style w:type="paragraph" w:customStyle="1" w:styleId="StyleSmall11pt">
    <w:name w:val="Style Small + 11 pt"/>
    <w:uiPriority w:val="99"/>
    <w:qFormat/>
    <w:rsid w:val="00C9267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9267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92678"/>
    <w:rPr>
      <w:u w:val="single"/>
      <w:lang w:val="x-none" w:eastAsia="x-none"/>
    </w:rPr>
  </w:style>
  <w:style w:type="character" w:customStyle="1" w:styleId="StyleNormalFont11ptBoldUnderlineChar">
    <w:name w:val="Style Normal Font + 11 pt Bold Underline Char"/>
    <w:link w:val="StyleNormalFont11ptBoldUnderline"/>
    <w:locked/>
    <w:rsid w:val="00C9267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92678"/>
    <w:rPr>
      <w:b/>
      <w:bCs/>
      <w:u w:val="single"/>
      <w:lang w:val="x-none" w:eastAsia="x-none"/>
    </w:rPr>
  </w:style>
  <w:style w:type="paragraph" w:customStyle="1" w:styleId="Smallfont0">
    <w:name w:val="Smallfont"/>
    <w:basedOn w:val="Normal"/>
    <w:uiPriority w:val="99"/>
    <w:qFormat/>
    <w:rsid w:val="00C92678"/>
    <w:rPr>
      <w:rFonts w:eastAsia="Times New Roman"/>
      <w:sz w:val="15"/>
    </w:rPr>
  </w:style>
  <w:style w:type="paragraph" w:customStyle="1" w:styleId="formatvorlage2">
    <w:name w:val="formatvorlage2"/>
    <w:basedOn w:val="Normal"/>
    <w:uiPriority w:val="99"/>
    <w:qFormat/>
    <w:rsid w:val="00C9267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9267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92678"/>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9267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92678"/>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9267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9267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C92678"/>
    <w:pPr>
      <w:spacing w:before="100" w:beforeAutospacing="1" w:after="100" w:afterAutospacing="1"/>
    </w:pPr>
    <w:rPr>
      <w:rFonts w:eastAsia="Times New Roman"/>
      <w:sz w:val="24"/>
    </w:rPr>
  </w:style>
  <w:style w:type="paragraph" w:customStyle="1" w:styleId="i1">
    <w:name w:val="i1"/>
    <w:basedOn w:val="Normal"/>
    <w:uiPriority w:val="99"/>
    <w:qFormat/>
    <w:rsid w:val="00C92678"/>
    <w:pPr>
      <w:spacing w:before="100" w:beforeAutospacing="1" w:after="100" w:afterAutospacing="1"/>
    </w:pPr>
    <w:rPr>
      <w:rFonts w:eastAsia="Times New Roman"/>
      <w:sz w:val="24"/>
    </w:rPr>
  </w:style>
  <w:style w:type="paragraph" w:customStyle="1" w:styleId="question">
    <w:name w:val="question"/>
    <w:basedOn w:val="Normal"/>
    <w:uiPriority w:val="99"/>
    <w:qFormat/>
    <w:rsid w:val="00C92678"/>
    <w:pPr>
      <w:spacing w:before="100" w:beforeAutospacing="1" w:after="100" w:afterAutospacing="1"/>
    </w:pPr>
    <w:rPr>
      <w:rFonts w:eastAsia="Times New Roman"/>
      <w:sz w:val="24"/>
    </w:rPr>
  </w:style>
  <w:style w:type="paragraph" w:customStyle="1" w:styleId="bodycopy">
    <w:name w:val="bodycopy"/>
    <w:basedOn w:val="Normal"/>
    <w:uiPriority w:val="99"/>
    <w:qFormat/>
    <w:rsid w:val="00C92678"/>
    <w:pPr>
      <w:spacing w:before="100" w:beforeAutospacing="1" w:after="100" w:afterAutospacing="1"/>
    </w:pPr>
    <w:rPr>
      <w:rFonts w:eastAsia="Times New Roman"/>
      <w:sz w:val="24"/>
    </w:rPr>
  </w:style>
  <w:style w:type="paragraph" w:customStyle="1" w:styleId="Fifth">
    <w:name w:val="Fifth"/>
    <w:basedOn w:val="Normal"/>
    <w:link w:val="FifthChar"/>
    <w:qFormat/>
    <w:rsid w:val="00C92678"/>
    <w:rPr>
      <w:rFonts w:ascii="Arial" w:eastAsia="Calibri" w:hAnsi="Arial"/>
    </w:rPr>
  </w:style>
  <w:style w:type="paragraph" w:customStyle="1" w:styleId="NoteLevel22">
    <w:name w:val="Note Level 22"/>
    <w:basedOn w:val="card"/>
    <w:next w:val="Normal"/>
    <w:uiPriority w:val="99"/>
    <w:qFormat/>
    <w:rsid w:val="00C92678"/>
    <w:pPr>
      <w:keepNext/>
    </w:pPr>
    <w:rPr>
      <w:rFonts w:ascii="Georgia" w:eastAsia="MS Gothic" w:hAnsi="Georgia"/>
      <w:bCs/>
      <w:szCs w:val="20"/>
    </w:rPr>
  </w:style>
  <w:style w:type="paragraph" w:customStyle="1" w:styleId="wp-caption-text">
    <w:name w:val="wp-caption-text"/>
    <w:basedOn w:val="Normal"/>
    <w:qFormat/>
    <w:rsid w:val="00C92678"/>
    <w:pPr>
      <w:spacing w:before="100" w:beforeAutospacing="1" w:after="100" w:afterAutospacing="1"/>
    </w:pPr>
    <w:rPr>
      <w:rFonts w:eastAsia="Times New Roman"/>
      <w:sz w:val="24"/>
    </w:rPr>
  </w:style>
  <w:style w:type="paragraph" w:customStyle="1" w:styleId="svarticle">
    <w:name w:val="svarticle"/>
    <w:basedOn w:val="Normal"/>
    <w:uiPriority w:val="99"/>
    <w:qFormat/>
    <w:rsid w:val="00C9267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9267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92678"/>
    <w:pPr>
      <w:spacing w:before="100" w:beforeAutospacing="1" w:after="100" w:afterAutospacing="1"/>
    </w:pPr>
  </w:style>
  <w:style w:type="paragraph" w:customStyle="1" w:styleId="description">
    <w:name w:val="description"/>
    <w:basedOn w:val="Normal"/>
    <w:uiPriority w:val="99"/>
    <w:qFormat/>
    <w:rsid w:val="00C92678"/>
    <w:pPr>
      <w:spacing w:before="100" w:beforeAutospacing="1" w:after="100" w:afterAutospacing="1"/>
    </w:pPr>
  </w:style>
  <w:style w:type="paragraph" w:customStyle="1" w:styleId="graf">
    <w:name w:val="graf"/>
    <w:basedOn w:val="Normal"/>
    <w:uiPriority w:val="99"/>
    <w:qFormat/>
    <w:rsid w:val="00C92678"/>
    <w:pPr>
      <w:spacing w:before="100" w:beforeAutospacing="1" w:after="100" w:afterAutospacing="1"/>
    </w:pPr>
  </w:style>
  <w:style w:type="paragraph" w:customStyle="1" w:styleId="column">
    <w:name w:val="column"/>
    <w:basedOn w:val="Normal"/>
    <w:uiPriority w:val="99"/>
    <w:qFormat/>
    <w:rsid w:val="00C92678"/>
    <w:pPr>
      <w:spacing w:before="100" w:beforeAutospacing="1" w:after="100" w:afterAutospacing="1"/>
    </w:pPr>
  </w:style>
  <w:style w:type="paragraph" w:customStyle="1" w:styleId="recirc-container">
    <w:name w:val="recirc-container"/>
    <w:basedOn w:val="Normal"/>
    <w:uiPriority w:val="99"/>
    <w:qFormat/>
    <w:rsid w:val="00C9267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9267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9267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92678"/>
    <w:rPr>
      <w:rFonts w:ascii="Georgia" w:hAnsi="Georgia" w:hint="default"/>
      <w:i/>
      <w:iCs/>
      <w:color w:val="808080"/>
    </w:rPr>
  </w:style>
  <w:style w:type="character" w:customStyle="1" w:styleId="cardchar00">
    <w:name w:val="cardchar0"/>
    <w:basedOn w:val="DefaultParagraphFont"/>
    <w:rsid w:val="00C92678"/>
  </w:style>
  <w:style w:type="character" w:customStyle="1" w:styleId="UnderlineNon-bold">
    <w:name w:val="Underline Non - bold"/>
    <w:rsid w:val="00C92678"/>
    <w:rPr>
      <w:rFonts w:ascii="Times New Roman" w:hAnsi="Times New Roman" w:cs="Times New Roman" w:hint="default"/>
      <w:iCs/>
      <w:sz w:val="22"/>
      <w:u w:val="single"/>
    </w:rPr>
  </w:style>
  <w:style w:type="character" w:customStyle="1" w:styleId="Heading5Char2">
    <w:name w:val="Heading 5 Char2"/>
    <w:rsid w:val="00C9267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92678"/>
    <w:rPr>
      <w:rFonts w:ascii="Arial" w:hAnsi="Arial" w:cs="Arial"/>
      <w:vanish/>
      <w:sz w:val="16"/>
      <w:szCs w:val="16"/>
    </w:rPr>
  </w:style>
  <w:style w:type="paragraph" w:styleId="z-TopofForm">
    <w:name w:val="HTML Top of Form"/>
    <w:basedOn w:val="Normal"/>
    <w:next w:val="Normal"/>
    <w:link w:val="z-TopofFormChar"/>
    <w:hidden/>
    <w:uiPriority w:val="99"/>
    <w:unhideWhenUsed/>
    <w:rsid w:val="00C9267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92678"/>
    <w:rPr>
      <w:rFonts w:ascii="Arial" w:hAnsi="Arial" w:cs="Arial"/>
      <w:vanish/>
      <w:sz w:val="16"/>
      <w:szCs w:val="16"/>
    </w:rPr>
  </w:style>
  <w:style w:type="character" w:customStyle="1" w:styleId="z-BottomofFormChar">
    <w:name w:val="z-Bottom of Form Char"/>
    <w:basedOn w:val="DefaultParagraphFont"/>
    <w:link w:val="z-BottomofForm"/>
    <w:uiPriority w:val="99"/>
    <w:rsid w:val="00C9267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9267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92678"/>
    <w:rPr>
      <w:rFonts w:ascii="Arial" w:hAnsi="Arial" w:cs="Arial"/>
      <w:vanish/>
      <w:sz w:val="16"/>
      <w:szCs w:val="16"/>
    </w:rPr>
  </w:style>
  <w:style w:type="character" w:customStyle="1" w:styleId="authordate1">
    <w:name w:val="authordate"/>
    <w:rsid w:val="00C92678"/>
  </w:style>
  <w:style w:type="character" w:customStyle="1" w:styleId="underline0">
    <w:name w:val="%underline"/>
    <w:qFormat/>
    <w:rsid w:val="00C92678"/>
    <w:rPr>
      <w:rFonts w:ascii="Times New Roman" w:hAnsi="Times New Roman" w:cs="Times New Roman" w:hint="default"/>
      <w:strike w:val="0"/>
      <w:dstrike w:val="0"/>
      <w:sz w:val="16"/>
      <w:u w:val="none"/>
      <w:effect w:val="none"/>
    </w:rPr>
  </w:style>
  <w:style w:type="character" w:customStyle="1" w:styleId="AUNDERLINE0">
    <w:name w:val="AUNDERLINE"/>
    <w:qFormat/>
    <w:rsid w:val="00C92678"/>
    <w:rPr>
      <w:rFonts w:ascii="Times New Roman" w:hAnsi="Times New Roman" w:cs="Times New Roman" w:hint="default"/>
      <w:sz w:val="20"/>
      <w:u w:val="single"/>
    </w:rPr>
  </w:style>
  <w:style w:type="character" w:customStyle="1" w:styleId="UnderlinedCharChar">
    <w:name w:val="Underlined Char Char"/>
    <w:rsid w:val="00C92678"/>
    <w:rPr>
      <w:rFonts w:ascii="Garamond" w:hAnsi="Garamond" w:hint="default"/>
      <w:szCs w:val="28"/>
      <w:u w:val="single"/>
      <w:lang w:val="en-US" w:eastAsia="en-US" w:bidi="ar-SA"/>
    </w:rPr>
  </w:style>
  <w:style w:type="character" w:customStyle="1" w:styleId="slug-doi">
    <w:name w:val="slug-doi"/>
    <w:basedOn w:val="DefaultParagraphFont"/>
    <w:rsid w:val="00C92678"/>
  </w:style>
  <w:style w:type="character" w:customStyle="1" w:styleId="af">
    <w:name w:val="af"/>
    <w:basedOn w:val="DefaultParagraphFont"/>
    <w:rsid w:val="00C92678"/>
  </w:style>
  <w:style w:type="character" w:customStyle="1" w:styleId="ab">
    <w:name w:val="ab"/>
    <w:basedOn w:val="DefaultParagraphFont"/>
    <w:rsid w:val="00C92678"/>
  </w:style>
  <w:style w:type="character" w:customStyle="1" w:styleId="em">
    <w:name w:val="em"/>
    <w:basedOn w:val="DefaultParagraphFont"/>
    <w:rsid w:val="00C92678"/>
  </w:style>
  <w:style w:type="character" w:customStyle="1" w:styleId="au">
    <w:name w:val="au"/>
    <w:basedOn w:val="DefaultParagraphFont"/>
    <w:rsid w:val="00C92678"/>
  </w:style>
  <w:style w:type="character" w:customStyle="1" w:styleId="ti">
    <w:name w:val="ti"/>
    <w:basedOn w:val="DefaultParagraphFont"/>
    <w:rsid w:val="00C92678"/>
  </w:style>
  <w:style w:type="character" w:customStyle="1" w:styleId="subheadblue">
    <w:name w:val="subhead_blue"/>
    <w:basedOn w:val="DefaultParagraphFont"/>
    <w:rsid w:val="00C92678"/>
  </w:style>
  <w:style w:type="character" w:customStyle="1" w:styleId="affiliation">
    <w:name w:val="affiliation"/>
    <w:basedOn w:val="DefaultParagraphFont"/>
    <w:rsid w:val="00C92678"/>
  </w:style>
  <w:style w:type="character" w:customStyle="1" w:styleId="slug-doi-wrapper">
    <w:name w:val="slug-doi-wrapper"/>
    <w:basedOn w:val="DefaultParagraphFont"/>
    <w:rsid w:val="00C92678"/>
  </w:style>
  <w:style w:type="character" w:customStyle="1" w:styleId="slug-metadata-noteahead-of-print">
    <w:name w:val="slug-metadata-note ahead-of-print"/>
    <w:basedOn w:val="DefaultParagraphFont"/>
    <w:rsid w:val="00C92678"/>
  </w:style>
  <w:style w:type="character" w:customStyle="1" w:styleId="slug-ahead-of-print-date">
    <w:name w:val="slug-ahead-of-print-date"/>
    <w:basedOn w:val="DefaultParagraphFont"/>
    <w:rsid w:val="00C92678"/>
  </w:style>
  <w:style w:type="character" w:customStyle="1" w:styleId="medium-bold">
    <w:name w:val="medium-bold"/>
    <w:basedOn w:val="DefaultParagraphFont"/>
    <w:rsid w:val="00C92678"/>
  </w:style>
  <w:style w:type="character" w:customStyle="1" w:styleId="updated-short-citation">
    <w:name w:val="updated-short-citation"/>
    <w:basedOn w:val="DefaultParagraphFont"/>
    <w:rsid w:val="00C92678"/>
  </w:style>
  <w:style w:type="character" w:customStyle="1" w:styleId="goohl0">
    <w:name w:val="goohl0"/>
    <w:basedOn w:val="DefaultParagraphFont"/>
    <w:rsid w:val="00C92678"/>
  </w:style>
  <w:style w:type="character" w:customStyle="1" w:styleId="CharChar6">
    <w:name w:val="Char Char6"/>
    <w:rsid w:val="00C92678"/>
    <w:rPr>
      <w:rFonts w:ascii="Arial" w:hAnsi="Arial" w:cs="Arial" w:hint="default"/>
      <w:bCs/>
      <w:sz w:val="16"/>
      <w:szCs w:val="26"/>
      <w:lang w:val="en-US" w:eastAsia="en-US" w:bidi="ar-SA"/>
    </w:rPr>
  </w:style>
  <w:style w:type="character" w:customStyle="1" w:styleId="TagCharChar1">
    <w:name w:val="Tag Char Char1"/>
    <w:rsid w:val="00C92678"/>
    <w:rPr>
      <w:b/>
      <w:bCs w:val="0"/>
      <w:sz w:val="24"/>
      <w:szCs w:val="24"/>
      <w:lang w:val="en-US" w:eastAsia="en-US" w:bidi="ar-SA"/>
    </w:rPr>
  </w:style>
  <w:style w:type="character" w:customStyle="1" w:styleId="12TimesNewRoman">
    <w:name w:val="12 Times New Roman"/>
    <w:rsid w:val="00C9267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9267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92678"/>
    <w:rPr>
      <w:rFonts w:ascii="Times New Roman" w:hAnsi="Times New Roman" w:cs="Times New Roman" w:hint="default"/>
      <w:strike w:val="0"/>
      <w:dstrike w:val="0"/>
      <w:sz w:val="14"/>
      <w:u w:val="none"/>
      <w:effect w:val="none"/>
    </w:rPr>
  </w:style>
  <w:style w:type="character" w:customStyle="1" w:styleId="F8-UnderlineBold">
    <w:name w:val="F8 - Underline/Bold"/>
    <w:rsid w:val="00C92678"/>
    <w:rPr>
      <w:rFonts w:ascii="Times New Roman" w:hAnsi="Times New Roman" w:cs="Times New Roman" w:hint="default"/>
      <w:b/>
      <w:bCs w:val="0"/>
      <w:sz w:val="20"/>
      <w:u w:val="single"/>
    </w:rPr>
  </w:style>
  <w:style w:type="character" w:customStyle="1" w:styleId="F7-SmallFont">
    <w:name w:val="F7 - Small Font"/>
    <w:rsid w:val="00C92678"/>
    <w:rPr>
      <w:rFonts w:ascii="Times New Roman" w:hAnsi="Times New Roman" w:cs="Times New Roman" w:hint="default"/>
      <w:sz w:val="14"/>
    </w:rPr>
  </w:style>
  <w:style w:type="character" w:customStyle="1" w:styleId="Brief-Bold">
    <w:name w:val="Brief - Bold"/>
    <w:rsid w:val="00C92678"/>
    <w:rPr>
      <w:rFonts w:ascii="Times New Roman" w:hAnsi="Times New Roman" w:cs="Times New Roman" w:hint="default"/>
      <w:b/>
      <w:bCs w:val="0"/>
    </w:rPr>
  </w:style>
  <w:style w:type="character" w:customStyle="1" w:styleId="Card-Underline">
    <w:name w:val="Card - Underline"/>
    <w:rsid w:val="00C92678"/>
    <w:rPr>
      <w:rFonts w:ascii="Times New Roman" w:hAnsi="Times New Roman" w:cs="Times New Roman" w:hint="default"/>
      <w:u w:val="single"/>
    </w:rPr>
  </w:style>
  <w:style w:type="character" w:customStyle="1" w:styleId="beriefunderline">
    <w:name w:val="berief = underline"/>
    <w:rsid w:val="00C92678"/>
    <w:rPr>
      <w:rFonts w:ascii="Times New Roman" w:eastAsia="Times New Roman" w:hAnsi="Times New Roman" w:cs="Times New Roman" w:hint="default"/>
      <w:sz w:val="20"/>
      <w:u w:val="single"/>
    </w:rPr>
  </w:style>
  <w:style w:type="character" w:customStyle="1" w:styleId="BoldText10pt">
    <w:name w:val="Bold Text 10 pt"/>
    <w:rsid w:val="00C9267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92678"/>
  </w:style>
  <w:style w:type="character" w:customStyle="1" w:styleId="SC4208902">
    <w:name w:val="SC.4.208902"/>
    <w:rsid w:val="00C92678"/>
    <w:rPr>
      <w:rFonts w:ascii="Century" w:hAnsi="Century" w:cs="Century" w:hint="default"/>
      <w:color w:val="000000"/>
      <w:sz w:val="22"/>
      <w:szCs w:val="22"/>
    </w:rPr>
  </w:style>
  <w:style w:type="character" w:customStyle="1" w:styleId="SC4208915">
    <w:name w:val="SC.4.208915"/>
    <w:rsid w:val="00C92678"/>
    <w:rPr>
      <w:rFonts w:ascii="Century" w:hAnsi="Century" w:cs="Century" w:hint="default"/>
      <w:color w:val="000000"/>
      <w:sz w:val="13"/>
      <w:szCs w:val="13"/>
    </w:rPr>
  </w:style>
  <w:style w:type="character" w:customStyle="1" w:styleId="SC273764">
    <w:name w:val="SC.2.73764"/>
    <w:rsid w:val="00C92678"/>
    <w:rPr>
      <w:rFonts w:ascii="Century" w:hAnsi="Century" w:cs="Century" w:hint="default"/>
      <w:color w:val="000000"/>
      <w:sz w:val="72"/>
      <w:szCs w:val="72"/>
    </w:rPr>
  </w:style>
  <w:style w:type="character" w:customStyle="1" w:styleId="SC273779">
    <w:name w:val="SC.2.73779"/>
    <w:rsid w:val="00C92678"/>
    <w:rPr>
      <w:rFonts w:ascii="Century" w:hAnsi="Century" w:cs="Century" w:hint="default"/>
      <w:color w:val="000000"/>
      <w:sz w:val="40"/>
      <w:szCs w:val="40"/>
    </w:rPr>
  </w:style>
  <w:style w:type="character" w:customStyle="1" w:styleId="SC273763">
    <w:name w:val="SC.2.73763"/>
    <w:rsid w:val="00C92678"/>
    <w:rPr>
      <w:rFonts w:ascii="Century" w:hAnsi="Century" w:cs="Century" w:hint="default"/>
      <w:b/>
      <w:bCs/>
      <w:color w:val="000000"/>
    </w:rPr>
  </w:style>
  <w:style w:type="character" w:customStyle="1" w:styleId="SC4208910">
    <w:name w:val="SC.4.208910"/>
    <w:rsid w:val="00C92678"/>
    <w:rPr>
      <w:rFonts w:ascii="Century" w:hAnsi="Century" w:cs="Century" w:hint="default"/>
      <w:color w:val="000000"/>
      <w:sz w:val="28"/>
      <w:szCs w:val="28"/>
    </w:rPr>
  </w:style>
  <w:style w:type="character" w:customStyle="1" w:styleId="SC4208911">
    <w:name w:val="SC.4.208911"/>
    <w:rsid w:val="00C92678"/>
    <w:rPr>
      <w:rFonts w:ascii="Century" w:hAnsi="Century" w:cs="Century" w:hint="default"/>
      <w:color w:val="000000"/>
    </w:rPr>
  </w:style>
  <w:style w:type="character" w:customStyle="1" w:styleId="articlesubtitle">
    <w:name w:val="article_sub_title"/>
    <w:basedOn w:val="DefaultParagraphFont"/>
    <w:rsid w:val="00C92678"/>
  </w:style>
  <w:style w:type="character" w:customStyle="1" w:styleId="newsdate2">
    <w:name w:val="news_date2"/>
    <w:basedOn w:val="DefaultParagraphFont"/>
    <w:rsid w:val="00C92678"/>
  </w:style>
  <w:style w:type="character" w:customStyle="1" w:styleId="readarticleheader">
    <w:name w:val="readarticleheader"/>
    <w:basedOn w:val="DefaultParagraphFont"/>
    <w:rsid w:val="00C92678"/>
  </w:style>
  <w:style w:type="character" w:customStyle="1" w:styleId="UnderlineChar20">
    <w:name w:val="Underline Char2"/>
    <w:rsid w:val="00C92678"/>
    <w:rPr>
      <w:rFonts w:ascii="Trebuchet MS" w:hAnsi="Trebuchet MS" w:hint="default"/>
      <w:u w:val="thick"/>
      <w:lang w:val="en-US" w:eastAsia="zh-CN" w:bidi="ar-SA"/>
    </w:rPr>
  </w:style>
  <w:style w:type="character" w:customStyle="1" w:styleId="BoldUnderliningChar">
    <w:name w:val="Bold Underlining Char"/>
    <w:rsid w:val="00C92678"/>
    <w:rPr>
      <w:rFonts w:ascii="Arial Narrow" w:eastAsia="Times New Roman" w:hAnsi="Arial Narrow" w:hint="default"/>
      <w:b/>
      <w:bCs w:val="0"/>
      <w:szCs w:val="24"/>
      <w:u w:val="single"/>
      <w:lang w:val="en-GB" w:eastAsia="en-US" w:bidi="ar-SA"/>
    </w:rPr>
  </w:style>
  <w:style w:type="character" w:customStyle="1" w:styleId="medium-normal1">
    <w:name w:val="medium-normal1"/>
    <w:rsid w:val="00C92678"/>
    <w:rPr>
      <w:rFonts w:ascii="Arial" w:hAnsi="Arial" w:cs="Arial" w:hint="default"/>
      <w:b w:val="0"/>
      <w:bCs w:val="0"/>
      <w:i w:val="0"/>
      <w:iCs w:val="0"/>
      <w:sz w:val="20"/>
      <w:szCs w:val="20"/>
    </w:rPr>
  </w:style>
  <w:style w:type="character" w:customStyle="1" w:styleId="UnderlinedCardChar0">
    <w:name w:val="Underlined Card Char"/>
    <w:rsid w:val="00C92678"/>
    <w:rPr>
      <w:rFonts w:ascii="Palatino Linotype" w:hAnsi="Palatino Linotype" w:hint="default"/>
      <w:u w:val="single"/>
      <w:lang w:val="en-US" w:eastAsia="en-US" w:bidi="ar-SA"/>
    </w:rPr>
  </w:style>
  <w:style w:type="character" w:customStyle="1" w:styleId="char">
    <w:name w:val="char"/>
    <w:basedOn w:val="DefaultParagraphFont"/>
    <w:rsid w:val="00C92678"/>
  </w:style>
  <w:style w:type="character" w:customStyle="1" w:styleId="UnderlineCharCharCharCharCharChar">
    <w:name w:val="Underline Char Char Char Char Char Char"/>
    <w:rsid w:val="00C92678"/>
    <w:rPr>
      <w:rFonts w:ascii="Arial Narrow" w:hAnsi="Arial Narrow" w:hint="default"/>
      <w:szCs w:val="24"/>
      <w:u w:val="single"/>
      <w:lang w:val="en-US" w:eastAsia="en-US" w:bidi="ar-SA"/>
    </w:rPr>
  </w:style>
  <w:style w:type="character" w:customStyle="1" w:styleId="klink">
    <w:name w:val="klink"/>
    <w:basedOn w:val="DefaultParagraphFont"/>
    <w:rsid w:val="00C92678"/>
  </w:style>
  <w:style w:type="character" w:customStyle="1" w:styleId="date10">
    <w:name w:val="date1"/>
    <w:basedOn w:val="DefaultParagraphFont"/>
    <w:rsid w:val="00C92678"/>
  </w:style>
  <w:style w:type="character" w:customStyle="1" w:styleId="bolding1">
    <w:name w:val="bolding1"/>
    <w:rsid w:val="00C92678"/>
    <w:rPr>
      <w:b/>
      <w:bCs/>
    </w:rPr>
  </w:style>
  <w:style w:type="character" w:customStyle="1" w:styleId="bookoptions1">
    <w:name w:val="book_options1"/>
    <w:rsid w:val="00C92678"/>
    <w:rPr>
      <w:b/>
      <w:bCs/>
      <w:color w:val="333366"/>
    </w:rPr>
  </w:style>
  <w:style w:type="character" w:customStyle="1" w:styleId="descriptionblock">
    <w:name w:val="description block"/>
    <w:basedOn w:val="DefaultParagraphFont"/>
    <w:rsid w:val="00C92678"/>
  </w:style>
  <w:style w:type="character" w:customStyle="1" w:styleId="detailsboxblock">
    <w:name w:val="detailsbox block"/>
    <w:basedOn w:val="DefaultParagraphFont"/>
    <w:rsid w:val="00C92678"/>
  </w:style>
  <w:style w:type="character" w:customStyle="1" w:styleId="Char3">
    <w:name w:val="Char3"/>
    <w:rsid w:val="00C92678"/>
    <w:rPr>
      <w:rFonts w:ascii="Arial" w:hAnsi="Arial" w:cs="Arial" w:hint="default"/>
      <w:bCs/>
      <w:u w:val="thick"/>
      <w:lang w:val="en-US" w:eastAsia="en-US" w:bidi="ar-SA"/>
    </w:rPr>
  </w:style>
  <w:style w:type="character" w:customStyle="1" w:styleId="texto11">
    <w:name w:val="texto11"/>
    <w:rsid w:val="00C92678"/>
    <w:rPr>
      <w:rFonts w:ascii="Arial" w:hAnsi="Arial" w:cs="Arial" w:hint="default"/>
      <w:b w:val="0"/>
      <w:bCs w:val="0"/>
      <w:i w:val="0"/>
      <w:iCs w:val="0"/>
      <w:caps w:val="0"/>
      <w:color w:val="000000"/>
      <w:sz w:val="26"/>
      <w:szCs w:val="26"/>
    </w:rPr>
  </w:style>
  <w:style w:type="character" w:customStyle="1" w:styleId="CardTagChar">
    <w:name w:val="Card Tag Char"/>
    <w:rsid w:val="00C92678"/>
    <w:rPr>
      <w:rFonts w:ascii="Arial Narrow" w:hAnsi="Arial Narrow" w:hint="default"/>
      <w:b/>
      <w:bCs w:val="0"/>
      <w:sz w:val="24"/>
      <w:szCs w:val="24"/>
      <w:lang w:val="en-US" w:eastAsia="en-US" w:bidi="ar-SA"/>
    </w:rPr>
  </w:style>
  <w:style w:type="character" w:customStyle="1" w:styleId="DebateCiteCharCharChar">
    <w:name w:val="Debate Cite Char Char Char"/>
    <w:rsid w:val="00C92678"/>
    <w:rPr>
      <w:b/>
      <w:bCs w:val="0"/>
      <w:sz w:val="32"/>
      <w:szCs w:val="32"/>
      <w:lang w:val="en-US" w:eastAsia="en-US" w:bidi="ar-SA"/>
    </w:rPr>
  </w:style>
  <w:style w:type="character" w:customStyle="1" w:styleId="TagandCiteChar">
    <w:name w:val="Tag and Cite Char"/>
    <w:rsid w:val="00C92678"/>
    <w:rPr>
      <w:color w:val="333333"/>
      <w:sz w:val="22"/>
      <w:szCs w:val="22"/>
      <w:lang w:val="en-US" w:eastAsia="en-US" w:bidi="ar-SA"/>
    </w:rPr>
  </w:style>
  <w:style w:type="character" w:customStyle="1" w:styleId="Style10ptBold">
    <w:name w:val="Style 10 pt Bold"/>
    <w:rsid w:val="00C92678"/>
    <w:rPr>
      <w:b/>
      <w:bCs/>
      <w:sz w:val="20"/>
    </w:rPr>
  </w:style>
  <w:style w:type="character" w:customStyle="1" w:styleId="text9">
    <w:name w:val="text9"/>
    <w:basedOn w:val="DefaultParagraphFont"/>
    <w:rsid w:val="00C92678"/>
  </w:style>
  <w:style w:type="character" w:customStyle="1" w:styleId="text21">
    <w:name w:val="text21"/>
    <w:basedOn w:val="DefaultParagraphFont"/>
    <w:rsid w:val="00C92678"/>
  </w:style>
  <w:style w:type="character" w:customStyle="1" w:styleId="text19">
    <w:name w:val="text19"/>
    <w:basedOn w:val="DefaultParagraphFont"/>
    <w:rsid w:val="00C92678"/>
  </w:style>
  <w:style w:type="character" w:customStyle="1" w:styleId="term2">
    <w:name w:val="term2"/>
    <w:rsid w:val="00C92678"/>
    <w:rPr>
      <w:b/>
      <w:bCs/>
    </w:rPr>
  </w:style>
  <w:style w:type="character" w:customStyle="1" w:styleId="pmterms12">
    <w:name w:val="pmterms12"/>
    <w:rsid w:val="00C92678"/>
    <w:rPr>
      <w:b/>
      <w:bCs/>
      <w:i w:val="0"/>
      <w:iCs w:val="0"/>
      <w:color w:val="000000"/>
    </w:rPr>
  </w:style>
  <w:style w:type="character" w:customStyle="1" w:styleId="ToReadChar">
    <w:name w:val="To Read Char"/>
    <w:rsid w:val="00C92678"/>
    <w:rPr>
      <w:rFonts w:ascii="Verdana" w:hAnsi="Verdana" w:hint="default"/>
      <w:b/>
      <w:bCs w:val="0"/>
      <w:szCs w:val="24"/>
      <w:u w:val="single"/>
      <w:lang w:val="en-US" w:eastAsia="en-US" w:bidi="ar-SA"/>
    </w:rPr>
  </w:style>
  <w:style w:type="character" w:customStyle="1" w:styleId="ToReadCharChar">
    <w:name w:val="To Read Char Char"/>
    <w:rsid w:val="00C92678"/>
    <w:rPr>
      <w:rFonts w:ascii="Verdana" w:hAnsi="Verdana" w:hint="default"/>
      <w:b/>
      <w:bCs w:val="0"/>
      <w:szCs w:val="24"/>
      <w:u w:val="single"/>
      <w:lang w:val="en-US" w:eastAsia="en-US" w:bidi="ar-SA"/>
    </w:rPr>
  </w:style>
  <w:style w:type="character" w:customStyle="1" w:styleId="bio">
    <w:name w:val="bio"/>
    <w:basedOn w:val="DefaultParagraphFont"/>
    <w:rsid w:val="00C92678"/>
  </w:style>
  <w:style w:type="character" w:customStyle="1" w:styleId="storytextstyle">
    <w:name w:val="storytextstyle"/>
    <w:basedOn w:val="DefaultParagraphFont"/>
    <w:rsid w:val="00C92678"/>
  </w:style>
  <w:style w:type="character" w:customStyle="1" w:styleId="cardunderlinedCharChar">
    <w:name w:val="card underlined Char Char"/>
    <w:rsid w:val="00C92678"/>
    <w:rPr>
      <w:rFonts w:ascii="Arial" w:hAnsi="Arial" w:cs="Arial" w:hint="default"/>
      <w:sz w:val="22"/>
      <w:szCs w:val="24"/>
      <w:u w:val="single"/>
      <w:lang w:val="en-US" w:eastAsia="en-US" w:bidi="ar-SA"/>
    </w:rPr>
  </w:style>
  <w:style w:type="character" w:customStyle="1" w:styleId="Style2Char0">
    <w:name w:val="Style2 Char"/>
    <w:rsid w:val="00C92678"/>
    <w:rPr>
      <w:rFonts w:ascii="Book Antiqua" w:hAnsi="Book Antiqua" w:hint="default"/>
      <w:u w:val="thick"/>
      <w:lang w:val="en-US" w:eastAsia="en-US" w:bidi="ar-SA"/>
    </w:rPr>
  </w:style>
  <w:style w:type="character" w:customStyle="1" w:styleId="Style2Char1">
    <w:name w:val="Style2 Char1"/>
    <w:rsid w:val="00C92678"/>
    <w:rPr>
      <w:rFonts w:ascii="Book Antiqua" w:hAnsi="Book Antiqua" w:hint="default"/>
      <w:szCs w:val="24"/>
      <w:u w:val="thick"/>
      <w:lang w:val="en-US" w:eastAsia="en-US" w:bidi="ar-SA"/>
    </w:rPr>
  </w:style>
  <w:style w:type="character" w:customStyle="1" w:styleId="articlehead21">
    <w:name w:val="articlehead21"/>
    <w:rsid w:val="00C92678"/>
    <w:rPr>
      <w:rFonts w:ascii="Arial" w:hAnsi="Arial" w:cs="Arial" w:hint="default"/>
      <w:b/>
      <w:bCs/>
      <w:color w:val="660000"/>
      <w:sz w:val="20"/>
      <w:szCs w:val="20"/>
    </w:rPr>
  </w:style>
  <w:style w:type="character" w:customStyle="1" w:styleId="TagCiteChar1">
    <w:name w:val="Tag/Cite Char1"/>
    <w:rsid w:val="00C92678"/>
    <w:rPr>
      <w:b/>
      <w:bCs w:val="0"/>
      <w:lang w:val="en-US" w:eastAsia="en-US" w:bidi="ar-SA"/>
    </w:rPr>
  </w:style>
  <w:style w:type="character" w:customStyle="1" w:styleId="goohl2">
    <w:name w:val="goohl2"/>
    <w:basedOn w:val="DefaultParagraphFont"/>
    <w:rsid w:val="00C92678"/>
  </w:style>
  <w:style w:type="character" w:customStyle="1" w:styleId="CardCharChar0">
    <w:name w:val="Card Char Char"/>
    <w:rsid w:val="00C92678"/>
    <w:rPr>
      <w:lang w:val="en-US" w:eastAsia="en-US" w:bidi="ar-SA"/>
    </w:rPr>
  </w:style>
  <w:style w:type="character" w:customStyle="1" w:styleId="BriefTitle1Char">
    <w:name w:val="Brief Title 1 Char"/>
    <w:rsid w:val="00C92678"/>
    <w:rPr>
      <w:b/>
      <w:bCs w:val="0"/>
      <w:u w:val="single"/>
      <w:lang w:val="en-US" w:eastAsia="en-US" w:bidi="ar-SA"/>
    </w:rPr>
  </w:style>
  <w:style w:type="character" w:customStyle="1" w:styleId="TagCiteCharChar">
    <w:name w:val="Tag/Cite Char Char"/>
    <w:rsid w:val="00C92678"/>
    <w:rPr>
      <w:b/>
      <w:bCs w:val="0"/>
      <w:lang w:val="en-US" w:eastAsia="en-US" w:bidi="ar-SA"/>
    </w:rPr>
  </w:style>
  <w:style w:type="character" w:customStyle="1" w:styleId="btx">
    <w:name w:val="btx"/>
    <w:basedOn w:val="DefaultParagraphFont"/>
    <w:rsid w:val="00C92678"/>
  </w:style>
  <w:style w:type="character" w:customStyle="1" w:styleId="CardChar1">
    <w:name w:val="Card Char1"/>
    <w:rsid w:val="00C92678"/>
    <w:rPr>
      <w:lang w:val="en-US" w:eastAsia="en-US" w:bidi="ar-SA"/>
    </w:rPr>
  </w:style>
  <w:style w:type="character" w:customStyle="1" w:styleId="prodgeneral1">
    <w:name w:val="prodgeneral1"/>
    <w:rsid w:val="00C92678"/>
    <w:rPr>
      <w:rFonts w:ascii="Verdana" w:hAnsi="Verdana" w:hint="default"/>
      <w:b w:val="0"/>
      <w:bCs w:val="0"/>
      <w:caps w:val="0"/>
      <w:color w:val="000000"/>
      <w:spacing w:val="0"/>
      <w:sz w:val="16"/>
      <w:szCs w:val="16"/>
    </w:rPr>
  </w:style>
  <w:style w:type="character" w:customStyle="1" w:styleId="summary1">
    <w:name w:val="summary1"/>
    <w:rsid w:val="00C92678"/>
    <w:rPr>
      <w:rFonts w:ascii="Arial" w:hAnsi="Arial" w:cs="Arial" w:hint="default"/>
      <w:sz w:val="18"/>
      <w:szCs w:val="18"/>
    </w:rPr>
  </w:style>
  <w:style w:type="character" w:customStyle="1" w:styleId="text3">
    <w:name w:val="text3"/>
    <w:basedOn w:val="DefaultParagraphFont"/>
    <w:rsid w:val="00C92678"/>
  </w:style>
  <w:style w:type="character" w:customStyle="1" w:styleId="cardtextsmallChar">
    <w:name w:val="card text small Char"/>
    <w:rsid w:val="00C92678"/>
    <w:rPr>
      <w:rFonts w:ascii="Arial Narrow" w:hAnsi="Arial Narrow" w:hint="default"/>
      <w:sz w:val="16"/>
      <w:szCs w:val="24"/>
      <w:lang w:val="en-US" w:eastAsia="en-US" w:bidi="ar-SA"/>
    </w:rPr>
  </w:style>
  <w:style w:type="character" w:customStyle="1" w:styleId="countrytitle1">
    <w:name w:val="countrytitle1"/>
    <w:rsid w:val="00C92678"/>
    <w:rPr>
      <w:rFonts w:ascii="Verdana" w:hAnsi="Verdana" w:hint="default"/>
      <w:b/>
      <w:bCs/>
      <w:color w:val="293643"/>
      <w:sz w:val="24"/>
      <w:szCs w:val="24"/>
    </w:rPr>
  </w:style>
  <w:style w:type="character" w:customStyle="1" w:styleId="storyheader1">
    <w:name w:val="storyheader1"/>
    <w:rsid w:val="00C92678"/>
    <w:rPr>
      <w:rFonts w:ascii="Verdana" w:hAnsi="Verdana" w:hint="default"/>
      <w:b/>
      <w:bCs/>
      <w:color w:val="000000"/>
      <w:sz w:val="21"/>
      <w:szCs w:val="21"/>
    </w:rPr>
  </w:style>
  <w:style w:type="character" w:customStyle="1" w:styleId="cardunderlinedChar0">
    <w:name w:val="card underlined Char"/>
    <w:rsid w:val="00C92678"/>
    <w:rPr>
      <w:rFonts w:ascii="Arial" w:hAnsi="Arial" w:cs="Arial" w:hint="default"/>
      <w:sz w:val="22"/>
      <w:szCs w:val="24"/>
      <w:u w:val="single"/>
      <w:lang w:val="en-US" w:eastAsia="en-US" w:bidi="ar-SA"/>
    </w:rPr>
  </w:style>
  <w:style w:type="character" w:customStyle="1" w:styleId="article1">
    <w:name w:val="article1"/>
    <w:rsid w:val="00C92678"/>
    <w:rPr>
      <w:rFonts w:ascii="Verdana" w:hAnsi="Verdana" w:hint="default"/>
      <w:color w:val="333333"/>
      <w:sz w:val="16"/>
      <w:szCs w:val="16"/>
    </w:rPr>
  </w:style>
  <w:style w:type="character" w:customStyle="1" w:styleId="story-posted-date1">
    <w:name w:val="story-posted-date1"/>
    <w:rsid w:val="00C9267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9267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92678"/>
  </w:style>
  <w:style w:type="character" w:customStyle="1" w:styleId="textmedium">
    <w:name w:val="textmedium"/>
    <w:basedOn w:val="DefaultParagraphFont"/>
    <w:rsid w:val="00C92678"/>
  </w:style>
  <w:style w:type="character" w:customStyle="1" w:styleId="citation1">
    <w:name w:val="citation1"/>
    <w:rsid w:val="00C92678"/>
    <w:rPr>
      <w:rFonts w:ascii="Verdana" w:hAnsi="Verdana" w:hint="default"/>
      <w:sz w:val="17"/>
      <w:szCs w:val="17"/>
    </w:rPr>
  </w:style>
  <w:style w:type="character" w:customStyle="1" w:styleId="hithighlite">
    <w:name w:val="hithighlite"/>
    <w:basedOn w:val="DefaultParagraphFont"/>
    <w:rsid w:val="00C92678"/>
  </w:style>
  <w:style w:type="character" w:customStyle="1" w:styleId="articlecontent">
    <w:name w:val="articlecontent"/>
    <w:basedOn w:val="DefaultParagraphFont"/>
    <w:rsid w:val="00C92678"/>
  </w:style>
  <w:style w:type="character" w:customStyle="1" w:styleId="fource1">
    <w:name w:val="fource1"/>
    <w:rsid w:val="00C92678"/>
    <w:rPr>
      <w:sz w:val="34"/>
      <w:szCs w:val="34"/>
    </w:rPr>
  </w:style>
  <w:style w:type="character" w:customStyle="1" w:styleId="LanguageStrikeChar">
    <w:name w:val="Language Strike Char"/>
    <w:rsid w:val="00C92678"/>
    <w:rPr>
      <w:rFonts w:ascii="Arial Narrow" w:hAnsi="Arial Narrow" w:hint="default"/>
      <w:strike/>
      <w:szCs w:val="24"/>
      <w:lang w:val="en-US" w:eastAsia="en-US" w:bidi="ar-SA"/>
    </w:rPr>
  </w:style>
  <w:style w:type="character" w:customStyle="1" w:styleId="normal11">
    <w:name w:val="normal1"/>
    <w:basedOn w:val="DefaultParagraphFont"/>
    <w:rsid w:val="00C92678"/>
  </w:style>
  <w:style w:type="character" w:customStyle="1" w:styleId="ds">
    <w:name w:val="ds"/>
    <w:basedOn w:val="DefaultParagraphFont"/>
    <w:rsid w:val="00C92678"/>
  </w:style>
  <w:style w:type="character" w:customStyle="1" w:styleId="UnderliningChar1">
    <w:name w:val="Underlining Char1"/>
    <w:rsid w:val="00C92678"/>
    <w:rPr>
      <w:rFonts w:ascii="Arial Narrow" w:hAnsi="Arial Narrow" w:hint="default"/>
      <w:szCs w:val="24"/>
      <w:u w:val="single"/>
      <w:lang w:val="en-US" w:eastAsia="en-US" w:bidi="ar-SA"/>
    </w:rPr>
  </w:style>
  <w:style w:type="character" w:customStyle="1" w:styleId="UnderliningChar2">
    <w:name w:val="Underlining Char2"/>
    <w:rsid w:val="00C92678"/>
    <w:rPr>
      <w:rFonts w:ascii="Arial Narrow" w:hAnsi="Arial Narrow" w:hint="default"/>
      <w:szCs w:val="24"/>
      <w:u w:val="single"/>
      <w:lang w:val="en-US" w:eastAsia="en-US" w:bidi="ar-SA"/>
    </w:rPr>
  </w:style>
  <w:style w:type="character" w:customStyle="1" w:styleId="MicroTextChar1">
    <w:name w:val="MicroText Char1"/>
    <w:rsid w:val="00C92678"/>
    <w:rPr>
      <w:rFonts w:ascii="Arial Narrow" w:hAnsi="Arial Narrow" w:hint="default"/>
      <w:sz w:val="12"/>
      <w:szCs w:val="24"/>
      <w:lang w:val="en-US" w:eastAsia="en-US" w:bidi="ar-SA"/>
    </w:rPr>
  </w:style>
  <w:style w:type="character" w:customStyle="1" w:styleId="DefaultPara">
    <w:name w:val="Default Para"/>
    <w:rsid w:val="00C92678"/>
    <w:rPr>
      <w:sz w:val="20"/>
    </w:rPr>
  </w:style>
  <w:style w:type="character" w:customStyle="1" w:styleId="SYSHYPERTEXT">
    <w:name w:val="SYS_HYPERTEXT"/>
    <w:rsid w:val="00C92678"/>
    <w:rPr>
      <w:color w:val="0000FF"/>
      <w:u w:val="single"/>
    </w:rPr>
  </w:style>
  <w:style w:type="character" w:customStyle="1" w:styleId="Hyperlink1">
    <w:name w:val="Hyperlink1"/>
    <w:rsid w:val="00C9267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9267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92678"/>
    <w:rPr>
      <w:rFonts w:ascii="Arial Narrow" w:hAnsi="Arial Narrow" w:hint="default"/>
      <w:noProof w:val="0"/>
      <w:szCs w:val="24"/>
      <w:u w:val="single"/>
      <w:lang w:val="en-US" w:eastAsia="en-US" w:bidi="ar-SA"/>
    </w:rPr>
  </w:style>
  <w:style w:type="character" w:customStyle="1" w:styleId="BlockHeading1Char">
    <w:name w:val="Block Heading 1 Char"/>
    <w:rsid w:val="00C9267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92678"/>
    <w:rPr>
      <w:b/>
      <w:bCs w:val="0"/>
      <w:sz w:val="24"/>
      <w:szCs w:val="24"/>
      <w:u w:val="single"/>
      <w:lang w:val="en-US" w:eastAsia="en-US" w:bidi="ar-SA"/>
    </w:rPr>
  </w:style>
  <w:style w:type="character" w:customStyle="1" w:styleId="StyleTagTimesNewRomanChar">
    <w:name w:val="Style Tag + Times New Roman Char"/>
    <w:rsid w:val="00C9267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92678"/>
    <w:rPr>
      <w:rFonts w:ascii="Arial Narrow" w:hAnsi="Arial Narrow" w:cs="Arial" w:hint="default"/>
      <w:b/>
      <w:bCs/>
      <w:iCs/>
      <w:sz w:val="24"/>
      <w:szCs w:val="28"/>
      <w:lang w:val="en-US" w:eastAsia="en-US" w:bidi="ar-SA"/>
    </w:rPr>
  </w:style>
  <w:style w:type="character" w:customStyle="1" w:styleId="UnderliningCharChar">
    <w:name w:val="Underlining Char Char"/>
    <w:rsid w:val="00C92678"/>
    <w:rPr>
      <w:rFonts w:ascii="Arial Narrow" w:hAnsi="Arial Narrow" w:hint="default"/>
      <w:szCs w:val="24"/>
      <w:u w:val="single"/>
      <w:lang w:val="en-US" w:eastAsia="en-US" w:bidi="ar-SA"/>
    </w:rPr>
  </w:style>
  <w:style w:type="character" w:customStyle="1" w:styleId="StyleArialNarrow12ptBold">
    <w:name w:val="Style Arial Narrow 12 pt Bold"/>
    <w:rsid w:val="00C9267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9267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92678"/>
    <w:rPr>
      <w:noProof w:val="0"/>
      <w:u w:val="single"/>
      <w:lang w:val="en-US" w:eastAsia="en-US" w:bidi="ar-SA"/>
    </w:rPr>
  </w:style>
  <w:style w:type="character" w:customStyle="1" w:styleId="UnderlinedCharChar1">
    <w:name w:val="Underlined Char Char1"/>
    <w:rsid w:val="00C92678"/>
    <w:rPr>
      <w:rFonts w:ascii="Bell MT" w:eastAsia="Times New Roman" w:hAnsi="Bell MT" w:hint="default"/>
      <w:bCs/>
      <w:iCs/>
      <w:sz w:val="22"/>
      <w:u w:val="single"/>
    </w:rPr>
  </w:style>
  <w:style w:type="character" w:customStyle="1" w:styleId="Heading2CharChar2">
    <w:name w:val="Heading 2 Char Char2"/>
    <w:rsid w:val="00C92678"/>
    <w:rPr>
      <w:rFonts w:ascii="Arial" w:hAnsi="Arial" w:cs="Arial" w:hint="default"/>
      <w:b/>
      <w:bCs/>
      <w:iCs/>
      <w:sz w:val="22"/>
      <w:szCs w:val="28"/>
      <w:lang w:val="en-US" w:eastAsia="en-US" w:bidi="ar-SA"/>
    </w:rPr>
  </w:style>
  <w:style w:type="character" w:customStyle="1" w:styleId="doctitle">
    <w:name w:val="doctitle"/>
    <w:rsid w:val="00C92678"/>
  </w:style>
  <w:style w:type="character" w:customStyle="1" w:styleId="cardtext-underlined0">
    <w:name w:val="card text- underlined"/>
    <w:rsid w:val="00C92678"/>
    <w:rPr>
      <w:rFonts w:ascii="Garamond" w:hAnsi="Garamond" w:hint="default"/>
      <w:u w:val="single"/>
    </w:rPr>
  </w:style>
  <w:style w:type="character" w:customStyle="1" w:styleId="BodyText1">
    <w:name w:val="Body Text1"/>
    <w:basedOn w:val="DefaultParagraphFont"/>
    <w:rsid w:val="00C9267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92678"/>
  </w:style>
  <w:style w:type="character" w:customStyle="1" w:styleId="BriefTitleChar">
    <w:name w:val="Brief Title Char"/>
    <w:basedOn w:val="DefaultParagraphFont"/>
    <w:rsid w:val="00C92678"/>
    <w:rPr>
      <w:b/>
      <w:bCs w:val="0"/>
      <w:sz w:val="24"/>
      <w:szCs w:val="24"/>
      <w:u w:val="single"/>
      <w:lang w:val="en-US" w:eastAsia="en-US" w:bidi="ar-SA"/>
    </w:rPr>
  </w:style>
  <w:style w:type="character" w:customStyle="1" w:styleId="BriefTitle2Char">
    <w:name w:val="Brief Title 2 Char"/>
    <w:basedOn w:val="BriefTitleChar"/>
    <w:rsid w:val="00C9267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9267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9267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92678"/>
    <w:rPr>
      <w:rFonts w:ascii="AGaramond" w:hAnsi="AGaramond" w:cs="AGaramond" w:hint="default"/>
      <w:color w:val="211D1E"/>
      <w:sz w:val="14"/>
      <w:szCs w:val="14"/>
    </w:rPr>
  </w:style>
  <w:style w:type="character" w:customStyle="1" w:styleId="CharacterStyle2">
    <w:name w:val="Character Style 2"/>
    <w:uiPriority w:val="99"/>
    <w:rsid w:val="00C92678"/>
    <w:rPr>
      <w:sz w:val="20"/>
      <w:szCs w:val="20"/>
    </w:rPr>
  </w:style>
  <w:style w:type="character" w:customStyle="1" w:styleId="cross-head">
    <w:name w:val="cross-head"/>
    <w:rsid w:val="00C92678"/>
  </w:style>
  <w:style w:type="character" w:customStyle="1" w:styleId="Subtitle1">
    <w:name w:val="Subtitle1"/>
    <w:rsid w:val="00C92678"/>
  </w:style>
  <w:style w:type="character" w:customStyle="1" w:styleId="metaorigin">
    <w:name w:val="meta_origin"/>
    <w:rsid w:val="00C92678"/>
  </w:style>
  <w:style w:type="character" w:customStyle="1" w:styleId="mandelbrotrefrag">
    <w:name w:val="mandelbrot_refrag"/>
    <w:rsid w:val="00C92678"/>
  </w:style>
  <w:style w:type="character" w:customStyle="1" w:styleId="eminfo">
    <w:name w:val="eminfo"/>
    <w:rsid w:val="00C92678"/>
  </w:style>
  <w:style w:type="character" w:customStyle="1" w:styleId="emhighlight">
    <w:name w:val="emhighlight"/>
    <w:rsid w:val="00C92678"/>
  </w:style>
  <w:style w:type="character" w:customStyle="1" w:styleId="name">
    <w:name w:val="name"/>
    <w:rsid w:val="00C92678"/>
  </w:style>
  <w:style w:type="character" w:customStyle="1" w:styleId="tkrname">
    <w:name w:val="tkrname"/>
    <w:rsid w:val="00C92678"/>
  </w:style>
  <w:style w:type="character" w:customStyle="1" w:styleId="tkrchange">
    <w:name w:val="tkrchange"/>
    <w:rsid w:val="00C92678"/>
  </w:style>
  <w:style w:type="character" w:customStyle="1" w:styleId="source-org">
    <w:name w:val="source-org"/>
    <w:rsid w:val="00C92678"/>
  </w:style>
  <w:style w:type="character" w:customStyle="1" w:styleId="updated">
    <w:name w:val="updated"/>
    <w:rsid w:val="00C92678"/>
  </w:style>
  <w:style w:type="character" w:customStyle="1" w:styleId="last">
    <w:name w:val="last"/>
    <w:rsid w:val="00C92678"/>
  </w:style>
  <w:style w:type="character" w:customStyle="1" w:styleId="Style11ptBoldUnderline1">
    <w:name w:val="Style 11 pt Bold Underline1"/>
    <w:rsid w:val="00C92678"/>
    <w:rPr>
      <w:b/>
      <w:bCs/>
      <w:sz w:val="20"/>
      <w:u w:val="single"/>
    </w:rPr>
  </w:style>
  <w:style w:type="character" w:customStyle="1" w:styleId="StyleStyleunderlineBold11pt">
    <w:name w:val="Style Style underline + Bold + 11 pt"/>
    <w:rsid w:val="00C92678"/>
    <w:rPr>
      <w:bCs/>
      <w:sz w:val="20"/>
      <w:u w:val="single"/>
    </w:rPr>
  </w:style>
  <w:style w:type="character" w:customStyle="1" w:styleId="StyleunderlineAsianTimesNewRomanBold">
    <w:name w:val="Style underline + (Asian) Times New Roman Bold"/>
    <w:rsid w:val="00C9267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92678"/>
    <w:rPr>
      <w:b/>
      <w:bCs/>
      <w:sz w:val="20"/>
      <w:u w:val="single"/>
      <w:bdr w:val="single" w:sz="4" w:space="0" w:color="auto" w:frame="1"/>
    </w:rPr>
  </w:style>
  <w:style w:type="character" w:customStyle="1" w:styleId="A5">
    <w:name w:val="A5"/>
    <w:uiPriority w:val="99"/>
    <w:rsid w:val="00C92678"/>
    <w:rPr>
      <w:rFonts w:ascii="Times New Roman" w:hAnsi="Times New Roman" w:cs="Times New Roman" w:hint="default"/>
      <w:color w:val="000000"/>
      <w:sz w:val="13"/>
      <w:szCs w:val="13"/>
    </w:rPr>
  </w:style>
  <w:style w:type="character" w:customStyle="1" w:styleId="quotepeekbase">
    <w:name w:val="quotepeekbase"/>
    <w:rsid w:val="00C92678"/>
  </w:style>
  <w:style w:type="character" w:customStyle="1" w:styleId="cardChar10">
    <w:name w:val="card Char1"/>
    <w:rsid w:val="00C92678"/>
    <w:rPr>
      <w:rFonts w:ascii="Calibri" w:eastAsia="Calibri" w:hAnsi="Calibri" w:cs="Calibri" w:hint="default"/>
      <w:sz w:val="24"/>
      <w:szCs w:val="22"/>
      <w:lang w:val="x-none" w:eastAsia="x-none"/>
    </w:rPr>
  </w:style>
  <w:style w:type="character" w:customStyle="1" w:styleId="NormalCard">
    <w:name w:val="Normal Card"/>
    <w:uiPriority w:val="1"/>
    <w:qFormat/>
    <w:rsid w:val="00C92678"/>
    <w:rPr>
      <w:rFonts w:ascii="Times New Roman" w:hAnsi="Times New Roman" w:cs="Times New Roman" w:hint="default"/>
      <w:sz w:val="24"/>
    </w:rPr>
  </w:style>
  <w:style w:type="character" w:customStyle="1" w:styleId="HighlightedUnderline0">
    <w:name w:val="Highlighted Underline"/>
    <w:uiPriority w:val="1"/>
    <w:qFormat/>
    <w:rsid w:val="00C9267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92678"/>
    <w:rPr>
      <w:rFonts w:ascii="Times New Roman" w:hAnsi="Times New Roman" w:cs="Times New Roman" w:hint="default"/>
      <w:sz w:val="16"/>
      <w:szCs w:val="16"/>
    </w:rPr>
  </w:style>
  <w:style w:type="character" w:customStyle="1" w:styleId="timebox">
    <w:name w:val="timebox"/>
    <w:rsid w:val="00C92678"/>
  </w:style>
  <w:style w:type="character" w:customStyle="1" w:styleId="Heading2Subtext">
    <w:name w:val="Heading 2 Subtext"/>
    <w:rsid w:val="00C92678"/>
    <w:rPr>
      <w:rFonts w:ascii="Times New Roman" w:hAnsi="Times New Roman" w:cs="Times New Roman" w:hint="default"/>
      <w:sz w:val="16"/>
    </w:rPr>
  </w:style>
  <w:style w:type="character" w:customStyle="1" w:styleId="-SmallText-">
    <w:name w:val="-Small Text-"/>
    <w:rsid w:val="00C92678"/>
    <w:rPr>
      <w:rFonts w:ascii="Garamond" w:hAnsi="Garamond" w:hint="default"/>
      <w:sz w:val="16"/>
    </w:rPr>
  </w:style>
  <w:style w:type="character" w:customStyle="1" w:styleId="label">
    <w:name w:val="label"/>
    <w:rsid w:val="00C92678"/>
  </w:style>
  <w:style w:type="character" w:customStyle="1" w:styleId="BoldUnderlineCharChar">
    <w:name w:val="BoldUnderline Char Char"/>
    <w:rsid w:val="00C9267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92678"/>
  </w:style>
  <w:style w:type="character" w:customStyle="1" w:styleId="FontStyle477">
    <w:name w:val="Font Style477"/>
    <w:basedOn w:val="DefaultParagraphFont"/>
    <w:uiPriority w:val="99"/>
    <w:rsid w:val="00C92678"/>
    <w:rPr>
      <w:rFonts w:ascii="Times New Roman" w:hAnsi="Times New Roman" w:cs="Times New Roman" w:hint="default"/>
      <w:sz w:val="18"/>
      <w:szCs w:val="18"/>
    </w:rPr>
  </w:style>
  <w:style w:type="character" w:customStyle="1" w:styleId="FontStyle505">
    <w:name w:val="Font Style505"/>
    <w:basedOn w:val="DefaultParagraphFont"/>
    <w:uiPriority w:val="99"/>
    <w:rsid w:val="00C92678"/>
    <w:rPr>
      <w:rFonts w:ascii="Times New Roman" w:hAnsi="Times New Roman" w:cs="Times New Roman" w:hint="default"/>
      <w:sz w:val="18"/>
      <w:szCs w:val="18"/>
    </w:rPr>
  </w:style>
  <w:style w:type="character" w:customStyle="1" w:styleId="FontStyle514">
    <w:name w:val="Font Style514"/>
    <w:basedOn w:val="DefaultParagraphFont"/>
    <w:uiPriority w:val="99"/>
    <w:rsid w:val="00C92678"/>
    <w:rPr>
      <w:rFonts w:ascii="Times New Roman" w:hAnsi="Times New Roman" w:cs="Times New Roman" w:hint="default"/>
      <w:sz w:val="14"/>
      <w:szCs w:val="14"/>
    </w:rPr>
  </w:style>
  <w:style w:type="character" w:customStyle="1" w:styleId="FontStyle500">
    <w:name w:val="Font Style500"/>
    <w:basedOn w:val="DefaultParagraphFont"/>
    <w:uiPriority w:val="99"/>
    <w:rsid w:val="00C92678"/>
    <w:rPr>
      <w:rFonts w:ascii="Times New Roman" w:hAnsi="Times New Roman" w:cs="Times New Roman" w:hint="default"/>
      <w:b/>
      <w:bCs/>
      <w:sz w:val="16"/>
      <w:szCs w:val="16"/>
    </w:rPr>
  </w:style>
  <w:style w:type="character" w:customStyle="1" w:styleId="CardCite1">
    <w:name w:val="CardCite1"/>
    <w:qFormat/>
    <w:rsid w:val="00C9267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9267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92678"/>
    <w:rPr>
      <w:rFonts w:ascii="Times New Roman" w:hAnsi="Times New Roman" w:cs="Times New Roman" w:hint="default"/>
      <w:b/>
      <w:bCs/>
      <w:sz w:val="22"/>
      <w:szCs w:val="22"/>
    </w:rPr>
  </w:style>
  <w:style w:type="character" w:customStyle="1" w:styleId="CharacterStyle3">
    <w:name w:val="Character Style 3"/>
    <w:uiPriority w:val="99"/>
    <w:rsid w:val="00C92678"/>
    <w:rPr>
      <w:rFonts w:ascii="Bookman Old Style" w:hAnsi="Bookman Old Style" w:cs="Bookman Old Style" w:hint="default"/>
      <w:spacing w:val="-5"/>
      <w:sz w:val="18"/>
      <w:szCs w:val="18"/>
    </w:rPr>
  </w:style>
  <w:style w:type="character" w:customStyle="1" w:styleId="UnderlineStyleChar7">
    <w:name w:val="Underline Style Char7"/>
    <w:rsid w:val="00C92678"/>
    <w:rPr>
      <w:rFonts w:ascii="Garamond" w:hAnsi="Garamond" w:hint="default"/>
      <w:sz w:val="22"/>
      <w:szCs w:val="24"/>
      <w:u w:val="single"/>
      <w:lang w:val="en-US" w:eastAsia="en-US" w:bidi="ar-SA"/>
    </w:rPr>
  </w:style>
  <w:style w:type="character" w:customStyle="1" w:styleId="StyleArial6ptBold">
    <w:name w:val="Style Arial 6 pt Bold"/>
    <w:rsid w:val="00C92678"/>
    <w:rPr>
      <w:rFonts w:ascii="Arial" w:hAnsi="Arial" w:cs="Arial" w:hint="default"/>
      <w:bCs/>
      <w:sz w:val="12"/>
    </w:rPr>
  </w:style>
  <w:style w:type="character" w:customStyle="1" w:styleId="Heading2Char5">
    <w:name w:val="Heading 2 Char5"/>
    <w:rsid w:val="00C92678"/>
    <w:rPr>
      <w:rFonts w:ascii="Garamond" w:hAnsi="Garamond" w:cs="Arial" w:hint="default"/>
      <w:b/>
      <w:bCs/>
      <w:iCs/>
      <w:sz w:val="24"/>
      <w:szCs w:val="28"/>
      <w:lang w:val="en-US" w:eastAsia="en-US" w:bidi="ar-SA"/>
    </w:rPr>
  </w:style>
  <w:style w:type="character" w:customStyle="1" w:styleId="TagGreg">
    <w:name w:val="TagGreg"/>
    <w:uiPriority w:val="1"/>
    <w:qFormat/>
    <w:rsid w:val="00C92678"/>
    <w:rPr>
      <w:b/>
      <w:bCs w:val="0"/>
      <w:sz w:val="24"/>
    </w:rPr>
  </w:style>
  <w:style w:type="character" w:customStyle="1" w:styleId="StyleDebateUnderline10pt">
    <w:name w:val="Style Debate Underline + 10 pt"/>
    <w:rsid w:val="00C92678"/>
    <w:rPr>
      <w:rFonts w:ascii="Times New Roman" w:hAnsi="Times New Roman" w:cs="Times New Roman" w:hint="default"/>
      <w:sz w:val="20"/>
      <w:szCs w:val="20"/>
      <w:u w:val="single"/>
    </w:rPr>
  </w:style>
  <w:style w:type="character" w:customStyle="1" w:styleId="underlinedCharChar0">
    <w:name w:val="underlined Char Char"/>
    <w:locked/>
    <w:rsid w:val="00C92678"/>
    <w:rPr>
      <w:u w:val="single"/>
    </w:rPr>
  </w:style>
  <w:style w:type="character" w:customStyle="1" w:styleId="SourceBold">
    <w:name w:val="Source Bold"/>
    <w:rsid w:val="00C92678"/>
    <w:rPr>
      <w:rFonts w:ascii="Arial Narrow" w:hAnsi="Arial Narrow" w:hint="default"/>
      <w:b/>
      <w:bCs w:val="0"/>
      <w:strike w:val="0"/>
      <w:dstrike w:val="0"/>
      <w:sz w:val="24"/>
      <w:u w:val="none"/>
      <w:effect w:val="none"/>
    </w:rPr>
  </w:style>
  <w:style w:type="character" w:customStyle="1" w:styleId="2xBoldUnderline">
    <w:name w:val="2x_Bold_Underline"/>
    <w:rsid w:val="00C92678"/>
    <w:rPr>
      <w:b/>
      <w:bCs/>
      <w:sz w:val="24"/>
      <w:u w:val="thick"/>
    </w:rPr>
  </w:style>
  <w:style w:type="character" w:customStyle="1" w:styleId="Dottedunderline">
    <w:name w:val="Dotted underline"/>
    <w:rsid w:val="00C92678"/>
    <w:rPr>
      <w:u w:val="dotted"/>
    </w:rPr>
  </w:style>
  <w:style w:type="character" w:customStyle="1" w:styleId="readChar">
    <w:name w:val="read Char"/>
    <w:rsid w:val="00C92678"/>
    <w:rPr>
      <w:szCs w:val="22"/>
      <w:u w:val="single"/>
      <w:lang w:val="en-US" w:eastAsia="en-US" w:bidi="ar-SA"/>
    </w:rPr>
  </w:style>
  <w:style w:type="character" w:customStyle="1" w:styleId="underlining0">
    <w:name w:val="underlining"/>
    <w:rsid w:val="00C92678"/>
    <w:rPr>
      <w:u w:val="single"/>
    </w:rPr>
  </w:style>
  <w:style w:type="character" w:customStyle="1" w:styleId="btitle">
    <w:name w:val="btitle"/>
    <w:rsid w:val="00C92678"/>
  </w:style>
  <w:style w:type="character" w:customStyle="1" w:styleId="green">
    <w:name w:val="green"/>
    <w:rsid w:val="00C92678"/>
  </w:style>
  <w:style w:type="character" w:customStyle="1" w:styleId="BodyText20">
    <w:name w:val="Body Text2"/>
    <w:rsid w:val="00C926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9267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926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9267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9267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9267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9267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92678"/>
    <w:rPr>
      <w:rFonts w:ascii="Sylfaen" w:hAnsi="Sylfaen" w:cs="Sylfaen" w:hint="default"/>
      <w:i/>
      <w:iCs/>
      <w:strike w:val="0"/>
      <w:dstrike w:val="0"/>
      <w:sz w:val="19"/>
      <w:szCs w:val="19"/>
      <w:u w:val="none"/>
      <w:effect w:val="none"/>
      <w:shd w:val="clear" w:color="auto" w:fill="FFFFFF"/>
    </w:rPr>
  </w:style>
  <w:style w:type="character" w:customStyle="1" w:styleId="1">
    <w:name w:val="1"/>
    <w:rsid w:val="00C92678"/>
    <w:rPr>
      <w:rFonts w:ascii="Arial" w:hAnsi="Arial" w:cs="Arial" w:hint="default"/>
      <w:bCs/>
      <w:sz w:val="20"/>
      <w:u w:val="single"/>
      <w:lang w:val="en-US" w:eastAsia="en-US" w:bidi="ar-SA"/>
    </w:rPr>
  </w:style>
  <w:style w:type="character" w:customStyle="1" w:styleId="CharChar31">
    <w:name w:val="Char Char31"/>
    <w:rsid w:val="00C92678"/>
    <w:rPr>
      <w:rFonts w:ascii="Arial" w:hAnsi="Arial" w:cs="Arial" w:hint="default"/>
      <w:b/>
      <w:bCs/>
      <w:iCs/>
      <w:lang w:val="en-US" w:eastAsia="en-US" w:bidi="ar-SA"/>
    </w:rPr>
  </w:style>
  <w:style w:type="character" w:customStyle="1" w:styleId="Subtitle2">
    <w:name w:val="Subtitle2"/>
    <w:rsid w:val="00C92678"/>
  </w:style>
  <w:style w:type="character" w:customStyle="1" w:styleId="drop">
    <w:name w:val="drop"/>
    <w:rsid w:val="00C92678"/>
  </w:style>
  <w:style w:type="character" w:customStyle="1" w:styleId="bioline">
    <w:name w:val="bioline"/>
    <w:rsid w:val="00C92678"/>
  </w:style>
  <w:style w:type="character" w:customStyle="1" w:styleId="articletitle0">
    <w:name w:val="article_title"/>
    <w:rsid w:val="00C92678"/>
  </w:style>
  <w:style w:type="character" w:customStyle="1" w:styleId="A4">
    <w:name w:val="A4"/>
    <w:uiPriority w:val="99"/>
    <w:rsid w:val="00C92678"/>
    <w:rPr>
      <w:color w:val="000000"/>
    </w:rPr>
  </w:style>
  <w:style w:type="character" w:customStyle="1" w:styleId="s2">
    <w:name w:val="s2"/>
    <w:rsid w:val="00C92678"/>
  </w:style>
  <w:style w:type="character" w:customStyle="1" w:styleId="s4">
    <w:name w:val="s4"/>
    <w:rsid w:val="00C92678"/>
  </w:style>
  <w:style w:type="character" w:customStyle="1" w:styleId="s5">
    <w:name w:val="s5"/>
    <w:rsid w:val="00C92678"/>
  </w:style>
  <w:style w:type="character" w:customStyle="1" w:styleId="cap">
    <w:name w:val="cap"/>
    <w:rsid w:val="00C92678"/>
  </w:style>
  <w:style w:type="character" w:customStyle="1" w:styleId="rightsnotice">
    <w:name w:val="rightsnotice"/>
    <w:rsid w:val="00C92678"/>
  </w:style>
  <w:style w:type="character" w:customStyle="1" w:styleId="Caption1">
    <w:name w:val="Caption1"/>
    <w:rsid w:val="00C92678"/>
  </w:style>
  <w:style w:type="character" w:customStyle="1" w:styleId="credit">
    <w:name w:val="credit"/>
    <w:rsid w:val="00C92678"/>
  </w:style>
  <w:style w:type="character" w:customStyle="1" w:styleId="scaps">
    <w:name w:val="scaps"/>
    <w:rsid w:val="00C92678"/>
  </w:style>
  <w:style w:type="character" w:customStyle="1" w:styleId="current-article">
    <w:name w:val="current-article"/>
    <w:rsid w:val="00C92678"/>
  </w:style>
  <w:style w:type="character" w:customStyle="1" w:styleId="related-current-indicator">
    <w:name w:val="related-current-indicator"/>
    <w:rsid w:val="00C92678"/>
  </w:style>
  <w:style w:type="character" w:customStyle="1" w:styleId="bylclear">
    <w:name w:val="bylclear"/>
    <w:rsid w:val="00C92678"/>
  </w:style>
  <w:style w:type="character" w:customStyle="1" w:styleId="timestamp">
    <w:name w:val="timestamp"/>
    <w:rsid w:val="00C92678"/>
  </w:style>
  <w:style w:type="character" w:customStyle="1" w:styleId="comments">
    <w:name w:val="comments"/>
    <w:rsid w:val="00C92678"/>
  </w:style>
  <w:style w:type="character" w:customStyle="1" w:styleId="essaytext">
    <w:name w:val="essaytext"/>
    <w:rsid w:val="00C92678"/>
  </w:style>
  <w:style w:type="character" w:customStyle="1" w:styleId="username">
    <w:name w:val="username"/>
    <w:rsid w:val="00C92678"/>
  </w:style>
  <w:style w:type="character" w:customStyle="1" w:styleId="toplinks">
    <w:name w:val="toplinks"/>
    <w:rsid w:val="00C92678"/>
  </w:style>
  <w:style w:type="character" w:customStyle="1" w:styleId="A3">
    <w:name w:val="A3"/>
    <w:uiPriority w:val="99"/>
    <w:rsid w:val="00C92678"/>
    <w:rPr>
      <w:rFonts w:ascii="Perpetua" w:hAnsi="Perpetua" w:cs="Perpetua" w:hint="default"/>
      <w:color w:val="000000"/>
      <w:sz w:val="15"/>
      <w:szCs w:val="15"/>
    </w:rPr>
  </w:style>
  <w:style w:type="character" w:customStyle="1" w:styleId="see">
    <w:name w:val="see"/>
    <w:rsid w:val="00C92678"/>
  </w:style>
  <w:style w:type="character" w:customStyle="1" w:styleId="first-letter">
    <w:name w:val="first-letter"/>
    <w:rsid w:val="00C92678"/>
  </w:style>
  <w:style w:type="character" w:customStyle="1" w:styleId="focusparagraph">
    <w:name w:val="focusparagraph"/>
    <w:rsid w:val="00C92678"/>
  </w:style>
  <w:style w:type="character" w:customStyle="1" w:styleId="lightblue">
    <w:name w:val="lightblue"/>
    <w:rsid w:val="00C92678"/>
  </w:style>
  <w:style w:type="character" w:customStyle="1" w:styleId="StyleUnderlineCharChar9pt">
    <w:name w:val="Style Underline Char Char + 9 pt"/>
    <w:rsid w:val="00C9267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92678"/>
  </w:style>
  <w:style w:type="character" w:customStyle="1" w:styleId="Title10">
    <w:name w:val="Title1"/>
    <w:rsid w:val="00C92678"/>
  </w:style>
  <w:style w:type="character" w:customStyle="1" w:styleId="BoldandUnderlineCharCharCharChar">
    <w:name w:val="Bold and Underline Char Char Char Char"/>
    <w:rsid w:val="00C92678"/>
    <w:rPr>
      <w:b/>
      <w:bCs w:val="0"/>
      <w:noProof w:val="0"/>
      <w:u w:val="single"/>
      <w:lang w:val="en-US" w:eastAsia="en-US" w:bidi="ar-SA"/>
    </w:rPr>
  </w:style>
  <w:style w:type="character" w:customStyle="1" w:styleId="FontStyle29">
    <w:name w:val="Font Style29"/>
    <w:uiPriority w:val="99"/>
    <w:rsid w:val="00C92678"/>
    <w:rPr>
      <w:rFonts w:ascii="Arial" w:hAnsi="Arial" w:cs="Arial" w:hint="default"/>
      <w:sz w:val="14"/>
      <w:szCs w:val="14"/>
    </w:rPr>
  </w:style>
  <w:style w:type="character" w:customStyle="1" w:styleId="titles">
    <w:name w:val="titles"/>
    <w:rsid w:val="00C92678"/>
  </w:style>
  <w:style w:type="character" w:customStyle="1" w:styleId="articletext0">
    <w:name w:val="article_text"/>
    <w:rsid w:val="00C92678"/>
  </w:style>
  <w:style w:type="character" w:customStyle="1" w:styleId="contentauthor">
    <w:name w:val="contentauthor"/>
    <w:rsid w:val="00C92678"/>
  </w:style>
  <w:style w:type="character" w:customStyle="1" w:styleId="subarticleheader">
    <w:name w:val="subarticleheader"/>
    <w:rsid w:val="00C92678"/>
  </w:style>
  <w:style w:type="character" w:customStyle="1" w:styleId="spelle">
    <w:name w:val="spelle"/>
    <w:rsid w:val="00C92678"/>
  </w:style>
  <w:style w:type="character" w:customStyle="1" w:styleId="grame">
    <w:name w:val="grame"/>
    <w:rsid w:val="00C92678"/>
  </w:style>
  <w:style w:type="character" w:customStyle="1" w:styleId="newstitle1">
    <w:name w:val="newstitle1"/>
    <w:rsid w:val="00C92678"/>
  </w:style>
  <w:style w:type="character" w:customStyle="1" w:styleId="copy">
    <w:name w:val="copy"/>
    <w:rsid w:val="00C92678"/>
  </w:style>
  <w:style w:type="character" w:customStyle="1" w:styleId="topheadline">
    <w:name w:val="topheadline"/>
    <w:rsid w:val="00C92678"/>
  </w:style>
  <w:style w:type="character" w:customStyle="1" w:styleId="Stylereduce27pt">
    <w:name w:val="Style reduce2 + 7 pt"/>
    <w:rsid w:val="00C92678"/>
    <w:rPr>
      <w:rFonts w:ascii="Times New Roman" w:hAnsi="Times New Roman" w:cs="Arial" w:hint="default"/>
      <w:color w:val="000000"/>
      <w:sz w:val="14"/>
      <w:szCs w:val="22"/>
    </w:rPr>
  </w:style>
  <w:style w:type="character" w:customStyle="1" w:styleId="srtitle">
    <w:name w:val="srtitle"/>
    <w:rsid w:val="00C92678"/>
  </w:style>
  <w:style w:type="character" w:customStyle="1" w:styleId="st1">
    <w:name w:val="st1"/>
    <w:rsid w:val="00C92678"/>
  </w:style>
  <w:style w:type="character" w:customStyle="1" w:styleId="StyleStyleGaramond">
    <w:name w:val="Style Style Garamond +"/>
    <w:rsid w:val="00C92678"/>
    <w:rPr>
      <w:rFonts w:ascii="Garamond" w:hAnsi="Garamond" w:cs="Times New Roman" w:hint="default"/>
      <w:sz w:val="20"/>
    </w:rPr>
  </w:style>
  <w:style w:type="character" w:customStyle="1" w:styleId="quotechar0">
    <w:name w:val="quotechar"/>
    <w:rsid w:val="00C92678"/>
  </w:style>
  <w:style w:type="character" w:customStyle="1" w:styleId="boldunderline1">
    <w:name w:val="boldunderline"/>
    <w:rsid w:val="00C92678"/>
  </w:style>
  <w:style w:type="character" w:customStyle="1" w:styleId="A8">
    <w:name w:val="A8"/>
    <w:rsid w:val="00C92678"/>
    <w:rPr>
      <w:rFonts w:ascii="Scala" w:hAnsi="Scala" w:cs="Scala" w:hint="default"/>
      <w:color w:val="000000"/>
      <w:sz w:val="15"/>
      <w:szCs w:val="15"/>
    </w:rPr>
  </w:style>
  <w:style w:type="character" w:customStyle="1" w:styleId="A0">
    <w:name w:val="A0"/>
    <w:uiPriority w:val="99"/>
    <w:rsid w:val="00C92678"/>
    <w:rPr>
      <w:rFonts w:ascii="Scala" w:hAnsi="Scala" w:cs="Scala" w:hint="default"/>
      <w:color w:val="000000"/>
      <w:sz w:val="16"/>
      <w:szCs w:val="16"/>
    </w:rPr>
  </w:style>
  <w:style w:type="character" w:customStyle="1" w:styleId="Date11">
    <w:name w:val="Date11"/>
    <w:rsid w:val="00C92678"/>
  </w:style>
  <w:style w:type="character" w:customStyle="1" w:styleId="Boxout">
    <w:name w:val="Box out"/>
    <w:uiPriority w:val="1"/>
    <w:qFormat/>
    <w:rsid w:val="00C92678"/>
    <w:rPr>
      <w:rFonts w:ascii="Tahoma" w:hAnsi="Tahoma" w:cs="Tahoma" w:hint="default"/>
      <w:b/>
      <w:bCs w:val="0"/>
      <w:sz w:val="20"/>
      <w:u w:val="single"/>
      <w:bdr w:val="none" w:sz="0" w:space="0" w:color="auto" w:frame="1"/>
      <w:shd w:val="clear" w:color="auto" w:fill="A9E8F5"/>
    </w:rPr>
  </w:style>
  <w:style w:type="character" w:customStyle="1" w:styleId="metad">
    <w:name w:val="metad"/>
    <w:rsid w:val="00C92678"/>
  </w:style>
  <w:style w:type="character" w:customStyle="1" w:styleId="sifr-alternate">
    <w:name w:val="sifr-alternate"/>
    <w:rsid w:val="00C92678"/>
  </w:style>
  <w:style w:type="character" w:customStyle="1" w:styleId="justify1">
    <w:name w:val="justify1"/>
    <w:rsid w:val="00C92678"/>
  </w:style>
  <w:style w:type="character" w:customStyle="1" w:styleId="artbody1">
    <w:name w:val="art_body1"/>
    <w:rsid w:val="00C92678"/>
    <w:rPr>
      <w:rFonts w:ascii="Arial" w:hAnsi="Arial" w:cs="Arial" w:hint="default"/>
    </w:rPr>
  </w:style>
  <w:style w:type="character" w:customStyle="1" w:styleId="A1">
    <w:name w:val="A1"/>
    <w:uiPriority w:val="99"/>
    <w:rsid w:val="00C92678"/>
    <w:rPr>
      <w:rFonts w:ascii="Book Antiqua" w:hAnsi="Book Antiqua" w:cs="Book Antiqua" w:hint="default"/>
      <w:color w:val="221E1F"/>
      <w:sz w:val="22"/>
      <w:szCs w:val="22"/>
    </w:rPr>
  </w:style>
  <w:style w:type="character" w:customStyle="1" w:styleId="reality">
    <w:name w:val="reality"/>
    <w:rsid w:val="00C92678"/>
  </w:style>
  <w:style w:type="character" w:customStyle="1" w:styleId="text2">
    <w:name w:val="text2"/>
    <w:rsid w:val="00C92678"/>
  </w:style>
  <w:style w:type="character" w:customStyle="1" w:styleId="StyleUnderlineChar2CharChar11pt">
    <w:name w:val="Style Underline Char2 Char Char + 11 pt"/>
    <w:rsid w:val="00C92678"/>
    <w:rPr>
      <w:rFonts w:ascii="Times New Roman" w:hAnsi="Times New Roman" w:cs="Times New Roman" w:hint="default"/>
      <w:sz w:val="20"/>
      <w:u w:val="single"/>
    </w:rPr>
  </w:style>
  <w:style w:type="character" w:customStyle="1" w:styleId="StyleStyleBoldUnderline11pt">
    <w:name w:val="Style Style Bold Underline + 11 pt"/>
    <w:rsid w:val="00C92678"/>
    <w:rPr>
      <w:b/>
      <w:bCs/>
      <w:sz w:val="20"/>
      <w:u w:val="single"/>
    </w:rPr>
  </w:style>
  <w:style w:type="character" w:customStyle="1" w:styleId="articlehead2">
    <w:name w:val="articlehead2"/>
    <w:rsid w:val="00C92678"/>
  </w:style>
  <w:style w:type="character" w:customStyle="1" w:styleId="pronset">
    <w:name w:val="pronset"/>
    <w:rsid w:val="00C92678"/>
  </w:style>
  <w:style w:type="character" w:customStyle="1" w:styleId="prondelim">
    <w:name w:val="prondelim"/>
    <w:rsid w:val="00C92678"/>
  </w:style>
  <w:style w:type="character" w:customStyle="1" w:styleId="prontoggle">
    <w:name w:val="pron_toggle"/>
    <w:rsid w:val="00C92678"/>
  </w:style>
  <w:style w:type="character" w:customStyle="1" w:styleId="boldface">
    <w:name w:val="boldface"/>
    <w:rsid w:val="00C92678"/>
  </w:style>
  <w:style w:type="character" w:customStyle="1" w:styleId="secondary-bf">
    <w:name w:val="secondary-bf"/>
    <w:rsid w:val="00C92678"/>
  </w:style>
  <w:style w:type="table" w:styleId="ColorfulGrid-Accent1">
    <w:name w:val="Colorful Grid Accent 1"/>
    <w:basedOn w:val="TableNormal"/>
    <w:link w:val="ColorfulGrid-Accent1Char"/>
    <w:uiPriority w:val="29"/>
    <w:unhideWhenUsed/>
    <w:rsid w:val="00C9267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92678"/>
    <w:rPr>
      <w:rFonts w:ascii="Times New Roman" w:hAnsi="Times New Roman" w:cs="Times New Roman" w:hint="default"/>
      <w:iCs/>
      <w:color w:val="000000"/>
      <w:sz w:val="16"/>
    </w:rPr>
  </w:style>
  <w:style w:type="character" w:customStyle="1" w:styleId="Boxout0">
    <w:name w:val="Boxout"/>
    <w:uiPriority w:val="1"/>
    <w:qFormat/>
    <w:rsid w:val="00C9267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92678"/>
  </w:style>
  <w:style w:type="character" w:customStyle="1" w:styleId="detailtitle">
    <w:name w:val="detailtitle"/>
    <w:rsid w:val="00C92678"/>
  </w:style>
  <w:style w:type="character" w:customStyle="1" w:styleId="storydate">
    <w:name w:val="storydate"/>
    <w:rsid w:val="00C92678"/>
  </w:style>
  <w:style w:type="character" w:customStyle="1" w:styleId="preloadwrap">
    <w:name w:val="preloadwrap"/>
    <w:rsid w:val="00C92678"/>
  </w:style>
  <w:style w:type="character" w:customStyle="1" w:styleId="creditwrap">
    <w:name w:val="creditwrap"/>
    <w:rsid w:val="00C92678"/>
  </w:style>
  <w:style w:type="character" w:customStyle="1" w:styleId="DefaultChar1">
    <w:name w:val="Default Char1"/>
    <w:rsid w:val="00C92678"/>
    <w:rPr>
      <w:noProof w:val="0"/>
      <w:color w:val="000000"/>
      <w:lang w:val="en-US" w:eastAsia="en-US" w:bidi="ar-SA"/>
    </w:rPr>
  </w:style>
  <w:style w:type="character" w:customStyle="1" w:styleId="textunderlineChar0">
    <w:name w:val="text underline Char"/>
    <w:link w:val="textunderline0"/>
    <w:rsid w:val="00C92678"/>
    <w:rPr>
      <w:u w:val="thick"/>
    </w:rPr>
  </w:style>
  <w:style w:type="character" w:customStyle="1" w:styleId="BoldChar">
    <w:name w:val="Bold Char"/>
    <w:rsid w:val="00C92678"/>
    <w:rPr>
      <w:rFonts w:ascii="Times New Roman" w:eastAsia="Times New Roman" w:hAnsi="Times New Roman" w:cs="Times New Roman" w:hint="default"/>
      <w:b/>
      <w:bCs w:val="0"/>
      <w:szCs w:val="24"/>
    </w:rPr>
  </w:style>
  <w:style w:type="character" w:customStyle="1" w:styleId="pmterms31">
    <w:name w:val="pmterms31"/>
    <w:rsid w:val="00C92678"/>
    <w:rPr>
      <w:b/>
      <w:bCs/>
      <w:i w:val="0"/>
      <w:iCs w:val="0"/>
      <w:color w:val="000000"/>
    </w:rPr>
  </w:style>
  <w:style w:type="character" w:customStyle="1" w:styleId="ft01">
    <w:name w:val="ft01"/>
    <w:rsid w:val="00C92678"/>
    <w:rPr>
      <w:rFonts w:ascii="Times" w:hAnsi="Times" w:cs="Times" w:hint="default"/>
      <w:color w:val="000000"/>
      <w:sz w:val="14"/>
      <w:szCs w:val="14"/>
    </w:rPr>
  </w:style>
  <w:style w:type="character" w:customStyle="1" w:styleId="ft11">
    <w:name w:val="ft11"/>
    <w:rsid w:val="00C92678"/>
    <w:rPr>
      <w:rFonts w:ascii="Times" w:hAnsi="Times" w:cs="Times" w:hint="default"/>
      <w:color w:val="000000"/>
      <w:sz w:val="17"/>
      <w:szCs w:val="17"/>
    </w:rPr>
  </w:style>
  <w:style w:type="character" w:customStyle="1" w:styleId="ft21">
    <w:name w:val="ft21"/>
    <w:rsid w:val="00C92678"/>
    <w:rPr>
      <w:rFonts w:ascii="Times" w:hAnsi="Times" w:cs="Times" w:hint="default"/>
      <w:color w:val="000000"/>
      <w:sz w:val="15"/>
      <w:szCs w:val="15"/>
    </w:rPr>
  </w:style>
  <w:style w:type="character" w:customStyle="1" w:styleId="ft31">
    <w:name w:val="ft31"/>
    <w:rsid w:val="00C92678"/>
    <w:rPr>
      <w:rFonts w:ascii="Times" w:hAnsi="Times" w:cs="Times" w:hint="default"/>
      <w:color w:val="000000"/>
      <w:sz w:val="15"/>
      <w:szCs w:val="15"/>
    </w:rPr>
  </w:style>
  <w:style w:type="character" w:customStyle="1" w:styleId="dquo">
    <w:name w:val="dquo"/>
    <w:rsid w:val="00C92678"/>
  </w:style>
  <w:style w:type="character" w:customStyle="1" w:styleId="caps2">
    <w:name w:val="caps2"/>
    <w:rsid w:val="00C92678"/>
  </w:style>
  <w:style w:type="character" w:customStyle="1" w:styleId="CardsFont12ptCharCharCharChar">
    <w:name w:val="Cards + Font: 12 pt Char Char Char Char"/>
    <w:rsid w:val="00C92678"/>
    <w:rPr>
      <w:sz w:val="24"/>
      <w:szCs w:val="24"/>
      <w:u w:val="thick"/>
      <w:lang w:val="en-US" w:eastAsia="en-US" w:bidi="ar-SA"/>
    </w:rPr>
  </w:style>
  <w:style w:type="character" w:customStyle="1" w:styleId="ccs">
    <w:name w:val="c cs"/>
    <w:rsid w:val="00C92678"/>
  </w:style>
  <w:style w:type="character" w:customStyle="1" w:styleId="UnderlinedEvChar">
    <w:name w:val="Underlined Ev Char"/>
    <w:rsid w:val="00C92678"/>
    <w:rPr>
      <w:rFonts w:ascii="Times New Roman" w:eastAsia="Times New Roman" w:hAnsi="Times New Roman" w:cs="Times New Roman" w:hint="default"/>
      <w:szCs w:val="24"/>
      <w:u w:val="single"/>
    </w:rPr>
  </w:style>
  <w:style w:type="character" w:customStyle="1" w:styleId="dropshadow">
    <w:name w:val="dropshadow"/>
    <w:rsid w:val="00C92678"/>
  </w:style>
  <w:style w:type="character" w:customStyle="1" w:styleId="d05ws">
    <w:name w:val="d05ws"/>
    <w:rsid w:val="00C92678"/>
  </w:style>
  <w:style w:type="character" w:customStyle="1" w:styleId="rzibod">
    <w:name w:val="rzibod"/>
    <w:rsid w:val="00C92678"/>
  </w:style>
  <w:style w:type="character" w:customStyle="1" w:styleId="StyleBold1">
    <w:name w:val="Style Bold1"/>
    <w:rsid w:val="00C92678"/>
    <w:rPr>
      <w:rFonts w:ascii="Georgia" w:hAnsi="Georgia" w:hint="default"/>
      <w:b/>
      <w:bCs/>
      <w:sz w:val="22"/>
    </w:rPr>
  </w:style>
  <w:style w:type="character" w:customStyle="1" w:styleId="headertext">
    <w:name w:val="headertext"/>
    <w:rsid w:val="00C92678"/>
  </w:style>
  <w:style w:type="character" w:customStyle="1" w:styleId="endnote-reference">
    <w:name w:val="endnote-reference"/>
    <w:rsid w:val="00C92678"/>
  </w:style>
  <w:style w:type="character" w:customStyle="1" w:styleId="officialsname">
    <w:name w:val="official_s_name"/>
    <w:rsid w:val="00C92678"/>
  </w:style>
  <w:style w:type="character" w:customStyle="1" w:styleId="audience">
    <w:name w:val="audience"/>
    <w:rsid w:val="00C92678"/>
  </w:style>
  <w:style w:type="character" w:customStyle="1" w:styleId="A7">
    <w:name w:val="A7"/>
    <w:uiPriority w:val="99"/>
    <w:rsid w:val="00C92678"/>
    <w:rPr>
      <w:rFonts w:ascii="Myriad Pro" w:hAnsi="Myriad Pro" w:cs="Myriad Pro" w:hint="default"/>
      <w:color w:val="0066B1"/>
      <w:sz w:val="22"/>
      <w:szCs w:val="22"/>
    </w:rPr>
  </w:style>
  <w:style w:type="character" w:customStyle="1" w:styleId="normalchar">
    <w:name w:val="normal__char"/>
    <w:rsid w:val="00C92678"/>
  </w:style>
  <w:style w:type="character" w:customStyle="1" w:styleId="hyperlink002cheading0020100200028block0020title0029char">
    <w:name w:val="hyperlink_002cheading_00201_0020_0028block_0020title_0029__char"/>
    <w:rsid w:val="00C92678"/>
  </w:style>
  <w:style w:type="character" w:customStyle="1" w:styleId="underline002cstyle0020bold0020underlinechar">
    <w:name w:val="underline_002cstyle_0020bold_0020underline__char"/>
    <w:rsid w:val="00C92678"/>
  </w:style>
  <w:style w:type="character" w:customStyle="1" w:styleId="copyboldblack">
    <w:name w:val="copyboldblack"/>
    <w:rsid w:val="00C92678"/>
  </w:style>
  <w:style w:type="character" w:customStyle="1" w:styleId="copybold">
    <w:name w:val="copybold"/>
    <w:rsid w:val="00C92678"/>
  </w:style>
  <w:style w:type="character" w:customStyle="1" w:styleId="author-date0">
    <w:name w:val="author-date"/>
    <w:rsid w:val="00C92678"/>
  </w:style>
  <w:style w:type="character" w:customStyle="1" w:styleId="hidden">
    <w:name w:val="hidden"/>
    <w:rsid w:val="00C92678"/>
  </w:style>
  <w:style w:type="character" w:customStyle="1" w:styleId="articlebegin">
    <w:name w:val="articlebegin"/>
    <w:rsid w:val="00C92678"/>
  </w:style>
  <w:style w:type="character" w:customStyle="1" w:styleId="mediaoverlay">
    <w:name w:val="mediaoverlay"/>
    <w:rsid w:val="00C92678"/>
  </w:style>
  <w:style w:type="character" w:customStyle="1" w:styleId="blogcaption">
    <w:name w:val="blog_caption"/>
    <w:rsid w:val="00C92678"/>
  </w:style>
  <w:style w:type="character" w:customStyle="1" w:styleId="commnet-abuzz">
    <w:name w:val="commnet-abuzz"/>
    <w:rsid w:val="00C92678"/>
  </w:style>
  <w:style w:type="character" w:customStyle="1" w:styleId="fbconnectbuttontext">
    <w:name w:val="fbconnectbutton_text"/>
    <w:rsid w:val="00C92678"/>
  </w:style>
  <w:style w:type="character" w:customStyle="1" w:styleId="fbsharecountinner">
    <w:name w:val="fb_share_count_inner"/>
    <w:rsid w:val="00C92678"/>
  </w:style>
  <w:style w:type="character" w:customStyle="1" w:styleId="stbuttontext">
    <w:name w:val="stbuttontext"/>
    <w:rsid w:val="00C92678"/>
  </w:style>
  <w:style w:type="character" w:customStyle="1" w:styleId="source">
    <w:name w:val="source"/>
    <w:rsid w:val="00C92678"/>
  </w:style>
  <w:style w:type="character" w:customStyle="1" w:styleId="pubdate">
    <w:name w:val="pubdate"/>
    <w:rsid w:val="00C92678"/>
  </w:style>
  <w:style w:type="character" w:customStyle="1" w:styleId="grey">
    <w:name w:val="grey"/>
    <w:rsid w:val="00C92678"/>
  </w:style>
  <w:style w:type="character" w:customStyle="1" w:styleId="postdate">
    <w:name w:val="post_date"/>
    <w:rsid w:val="00C92678"/>
  </w:style>
  <w:style w:type="character" w:customStyle="1" w:styleId="bdx">
    <w:name w:val="bdx"/>
    <w:rsid w:val="00C92678"/>
  </w:style>
  <w:style w:type="character" w:customStyle="1" w:styleId="bdl">
    <w:name w:val="bdl"/>
    <w:rsid w:val="00C92678"/>
  </w:style>
  <w:style w:type="character" w:customStyle="1" w:styleId="breadcrumbitemcurrent">
    <w:name w:val="breadcrumbitemcurrent"/>
    <w:rsid w:val="00C92678"/>
  </w:style>
  <w:style w:type="character" w:customStyle="1" w:styleId="bbl">
    <w:name w:val="bbl"/>
    <w:rsid w:val="00C92678"/>
  </w:style>
  <w:style w:type="character" w:customStyle="1" w:styleId="Date2">
    <w:name w:val="Date2"/>
    <w:rsid w:val="00C92678"/>
  </w:style>
  <w:style w:type="character" w:customStyle="1" w:styleId="company">
    <w:name w:val="company"/>
    <w:rsid w:val="00C92678"/>
  </w:style>
  <w:style w:type="character" w:customStyle="1" w:styleId="itxtnewhookspan">
    <w:name w:val="itxtnewhookspan"/>
    <w:rsid w:val="00C92678"/>
  </w:style>
  <w:style w:type="character" w:customStyle="1" w:styleId="gstxthlt">
    <w:name w:val="gstxt_hlt"/>
    <w:rsid w:val="00C92678"/>
  </w:style>
  <w:style w:type="character" w:customStyle="1" w:styleId="SubtleEmphasis1">
    <w:name w:val="Subtle Emphasis1"/>
    <w:uiPriority w:val="19"/>
    <w:qFormat/>
    <w:rsid w:val="00C92678"/>
    <w:rPr>
      <w:rFonts w:ascii="Times New Roman" w:hAnsi="Times New Roman" w:cs="Times New Roman" w:hint="default"/>
      <w:b/>
      <w:bCs w:val="0"/>
      <w:iCs/>
      <w:color w:val="auto"/>
      <w:sz w:val="22"/>
    </w:rPr>
  </w:style>
  <w:style w:type="character" w:customStyle="1" w:styleId="StyleBoldRed">
    <w:name w:val="Style Bold Red"/>
    <w:rsid w:val="00C92678"/>
    <w:rPr>
      <w:b/>
      <w:bCs/>
      <w:color w:val="auto"/>
    </w:rPr>
  </w:style>
  <w:style w:type="character" w:customStyle="1" w:styleId="StyleTimesNewRoman8pt">
    <w:name w:val="Style Times New Roman 8 pt"/>
    <w:rsid w:val="00C92678"/>
    <w:rPr>
      <w:rFonts w:ascii="Georgia" w:hAnsi="Georgia" w:hint="default"/>
      <w:sz w:val="16"/>
    </w:rPr>
  </w:style>
  <w:style w:type="character" w:customStyle="1" w:styleId="StyleStyle7pt8pt">
    <w:name w:val="Style Style 7 pt + 8 pt"/>
    <w:rsid w:val="00C92678"/>
    <w:rPr>
      <w:sz w:val="16"/>
    </w:rPr>
  </w:style>
  <w:style w:type="character" w:customStyle="1" w:styleId="StyleStyleThickunderlineBold1">
    <w:name w:val="Style Style Thick underline + Bold1"/>
    <w:rsid w:val="00C92678"/>
    <w:rPr>
      <w:b/>
      <w:bCs/>
      <w:u w:val="thick"/>
    </w:rPr>
  </w:style>
  <w:style w:type="character" w:customStyle="1" w:styleId="StyleUnderline2">
    <w:name w:val="Style Underline2"/>
    <w:rsid w:val="00C92678"/>
    <w:rPr>
      <w:u w:val="single"/>
    </w:rPr>
  </w:style>
  <w:style w:type="character" w:customStyle="1" w:styleId="ShrinkText">
    <w:name w:val="Shrink Text"/>
    <w:rsid w:val="00C92678"/>
    <w:rPr>
      <w:sz w:val="16"/>
    </w:rPr>
  </w:style>
  <w:style w:type="character" w:customStyle="1" w:styleId="smallcaps">
    <w:name w:val="smallcaps"/>
    <w:rsid w:val="00C92678"/>
  </w:style>
  <w:style w:type="character" w:customStyle="1" w:styleId="goldbldtext">
    <w:name w:val="goldbldtext"/>
    <w:rsid w:val="00C92678"/>
  </w:style>
  <w:style w:type="character" w:customStyle="1" w:styleId="cardshighlight0">
    <w:name w:val="cardshighlight"/>
    <w:rsid w:val="00C92678"/>
  </w:style>
  <w:style w:type="character" w:customStyle="1" w:styleId="cardsfont12pt1">
    <w:name w:val="cardsfont12pt"/>
    <w:rsid w:val="00C92678"/>
  </w:style>
  <w:style w:type="character" w:customStyle="1" w:styleId="ft6">
    <w:name w:val="ft6"/>
    <w:rsid w:val="00C92678"/>
  </w:style>
  <w:style w:type="character" w:customStyle="1" w:styleId="kicker">
    <w:name w:val="kicker"/>
    <w:rsid w:val="00C92678"/>
  </w:style>
  <w:style w:type="character" w:customStyle="1" w:styleId="backcontent">
    <w:name w:val="backcontent"/>
    <w:rsid w:val="00C92678"/>
  </w:style>
  <w:style w:type="character" w:customStyle="1" w:styleId="daystmp">
    <w:name w:val="daystmp"/>
    <w:rsid w:val="00C92678"/>
  </w:style>
  <w:style w:type="character" w:customStyle="1" w:styleId="cardsfont12ptchar">
    <w:name w:val="cardsfont12ptchar"/>
    <w:rsid w:val="00C92678"/>
  </w:style>
  <w:style w:type="character" w:customStyle="1" w:styleId="gal">
    <w:name w:val="gal"/>
    <w:rsid w:val="00C92678"/>
  </w:style>
  <w:style w:type="character" w:customStyle="1" w:styleId="submitted">
    <w:name w:val="submitted"/>
    <w:rsid w:val="00C92678"/>
  </w:style>
  <w:style w:type="character" w:customStyle="1" w:styleId="imagedateline">
    <w:name w:val="image_dateline"/>
    <w:rsid w:val="00C92678"/>
  </w:style>
  <w:style w:type="character" w:customStyle="1" w:styleId="authordatecharchar">
    <w:name w:val="authordatecharchar"/>
    <w:rsid w:val="00C92678"/>
  </w:style>
  <w:style w:type="character" w:customStyle="1" w:styleId="style1char0">
    <w:name w:val="style1char"/>
    <w:rsid w:val="00C92678"/>
  </w:style>
  <w:style w:type="character" w:customStyle="1" w:styleId="tagcharchar0">
    <w:name w:val="tagcharchar"/>
    <w:rsid w:val="00C92678"/>
  </w:style>
  <w:style w:type="character" w:customStyle="1" w:styleId="underlinedcharchar2">
    <w:name w:val="underlinedcharchar"/>
    <w:rsid w:val="00C92678"/>
  </w:style>
  <w:style w:type="character" w:customStyle="1" w:styleId="BoxedChar">
    <w:name w:val="Boxed Char"/>
    <w:rsid w:val="00C92678"/>
    <w:rPr>
      <w:rFonts w:ascii="Arial Narrow" w:hAnsi="Arial Narrow" w:hint="default"/>
      <w:b/>
      <w:bCs w:val="0"/>
      <w:sz w:val="18"/>
      <w:bdr w:val="single" w:sz="6" w:space="0" w:color="auto" w:frame="1"/>
    </w:rPr>
  </w:style>
  <w:style w:type="character" w:customStyle="1" w:styleId="Style11ptUnderline2">
    <w:name w:val="Style 11 pt Underline2"/>
    <w:rsid w:val="00C92678"/>
    <w:rPr>
      <w:sz w:val="20"/>
      <w:u w:val="single"/>
    </w:rPr>
  </w:style>
  <w:style w:type="character" w:customStyle="1" w:styleId="Style11ptBoldUnderline2">
    <w:name w:val="Style 11 pt Bold Underline2"/>
    <w:rsid w:val="00C92678"/>
    <w:rPr>
      <w:b/>
      <w:bCs/>
      <w:sz w:val="20"/>
      <w:u w:val="single"/>
    </w:rPr>
  </w:style>
  <w:style w:type="character" w:customStyle="1" w:styleId="nw">
    <w:name w:val="nw"/>
    <w:rsid w:val="00C92678"/>
  </w:style>
  <w:style w:type="character" w:customStyle="1" w:styleId="Styleunderline11ptBoldBorderSinglesolidlineAuto">
    <w:name w:val="Style underline + 11 pt Bold Border: : (Single solid line Auto ..."/>
    <w:rsid w:val="00C92678"/>
    <w:rPr>
      <w:b/>
      <w:bCs/>
      <w:sz w:val="20"/>
      <w:u w:val="single"/>
      <w:bdr w:val="single" w:sz="4" w:space="0" w:color="auto" w:frame="1"/>
    </w:rPr>
  </w:style>
  <w:style w:type="character" w:customStyle="1" w:styleId="cardCharCharChar1">
    <w:name w:val="card Char Char Char1"/>
    <w:rsid w:val="00C92678"/>
    <w:rPr>
      <w:lang w:val="en-US" w:eastAsia="en-US" w:bidi="ar-SA"/>
    </w:rPr>
  </w:style>
  <w:style w:type="character" w:customStyle="1" w:styleId="authors1">
    <w:name w:val="authors1"/>
    <w:rsid w:val="00C92678"/>
    <w:rPr>
      <w:rFonts w:ascii="Verdana" w:hAnsi="Verdana" w:hint="default"/>
      <w:b/>
      <w:bCs/>
      <w:color w:val="006699"/>
      <w:sz w:val="20"/>
      <w:szCs w:val="20"/>
    </w:rPr>
  </w:style>
  <w:style w:type="character" w:customStyle="1" w:styleId="headlinesectionlarge">
    <w:name w:val="headline_section_large"/>
    <w:rsid w:val="00C92678"/>
  </w:style>
  <w:style w:type="character" w:customStyle="1" w:styleId="Styleunderline11ptBlack">
    <w:name w:val="Style underline + 11 pt Black"/>
    <w:rsid w:val="00C92678"/>
    <w:rPr>
      <w:color w:val="000000"/>
      <w:sz w:val="20"/>
      <w:u w:val="single"/>
    </w:rPr>
  </w:style>
  <w:style w:type="character" w:customStyle="1" w:styleId="Styleunderline11ptBoldBlack">
    <w:name w:val="Style underline + 11 pt Bold Black"/>
    <w:rsid w:val="00C92678"/>
    <w:rPr>
      <w:b/>
      <w:bCs/>
      <w:color w:val="000000"/>
      <w:sz w:val="20"/>
      <w:u w:val="single"/>
    </w:rPr>
  </w:style>
  <w:style w:type="character" w:customStyle="1" w:styleId="Style11ptBoldBlackUnderline">
    <w:name w:val="Style 11 pt Bold Black Underline"/>
    <w:rsid w:val="00C92678"/>
    <w:rPr>
      <w:b/>
      <w:bCs/>
      <w:color w:val="000000"/>
      <w:sz w:val="20"/>
      <w:u w:val="single"/>
    </w:rPr>
  </w:style>
  <w:style w:type="character" w:customStyle="1" w:styleId="Style11ptBoldBlackUnderlineBorderSinglesolidline">
    <w:name w:val="Style 11 pt Bold Black Underline Border: : (Single solid line ..."/>
    <w:rsid w:val="00C92678"/>
    <w:rPr>
      <w:b/>
      <w:bCs/>
      <w:color w:val="000000"/>
      <w:sz w:val="20"/>
      <w:u w:val="single"/>
      <w:bdr w:val="single" w:sz="4" w:space="0" w:color="auto" w:frame="1"/>
    </w:rPr>
  </w:style>
  <w:style w:type="character" w:customStyle="1" w:styleId="StyleLatinMeridien-Italic11ptItalicUnderline">
    <w:name w:val="Style (Latin) Meridien-Italic 11 pt Italic Underline"/>
    <w:rsid w:val="00C92678"/>
    <w:rPr>
      <w:rFonts w:ascii="Meridien-Italic" w:hAnsi="Meridien-Italic" w:hint="default"/>
      <w:i/>
      <w:iCs/>
      <w:sz w:val="20"/>
      <w:u w:val="single"/>
    </w:rPr>
  </w:style>
  <w:style w:type="character" w:customStyle="1" w:styleId="Citation-AuthorDate">
    <w:name w:val="Citation - Author/Date"/>
    <w:rsid w:val="00C92678"/>
    <w:rPr>
      <w:b/>
      <w:bCs w:val="0"/>
      <w:smallCaps/>
      <w:sz w:val="24"/>
      <w:u w:val="single"/>
    </w:rPr>
  </w:style>
  <w:style w:type="character" w:customStyle="1" w:styleId="underlinestylechar0">
    <w:name w:val="underlinestylechar"/>
    <w:rsid w:val="00C92678"/>
  </w:style>
  <w:style w:type="character" w:customStyle="1" w:styleId="highlight">
    <w:name w:val="highlight"/>
    <w:rsid w:val="00C92678"/>
  </w:style>
  <w:style w:type="character" w:customStyle="1" w:styleId="DottedUnderline0">
    <w:name w:val="Dotted Underline"/>
    <w:rsid w:val="00C92678"/>
    <w:rPr>
      <w:rFonts w:ascii="Times New Roman" w:hAnsi="Times New Roman" w:cs="Times New Roman" w:hint="default"/>
      <w:sz w:val="20"/>
      <w:u w:val="dottedHeavy"/>
    </w:rPr>
  </w:style>
  <w:style w:type="character" w:customStyle="1" w:styleId="titleauthoretc">
    <w:name w:val="titleauthoretc"/>
    <w:rsid w:val="00C92678"/>
  </w:style>
  <w:style w:type="character" w:customStyle="1" w:styleId="labeltext">
    <w:name w:val="labeltext"/>
    <w:rsid w:val="00C92678"/>
  </w:style>
  <w:style w:type="character" w:customStyle="1" w:styleId="viewlink">
    <w:name w:val="viewlink"/>
    <w:rsid w:val="00C92678"/>
  </w:style>
  <w:style w:type="character" w:customStyle="1" w:styleId="share">
    <w:name w:val="share"/>
    <w:rsid w:val="00C92678"/>
  </w:style>
  <w:style w:type="character" w:customStyle="1" w:styleId="inlinkchart">
    <w:name w:val="inlink_chart"/>
    <w:rsid w:val="00C92678"/>
  </w:style>
  <w:style w:type="character" w:customStyle="1" w:styleId="underLight">
    <w:name w:val="underLight"/>
    <w:uiPriority w:val="1"/>
    <w:qFormat/>
    <w:rsid w:val="00C9267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92678"/>
  </w:style>
  <w:style w:type="character" w:customStyle="1" w:styleId="author-rss">
    <w:name w:val="author-rss"/>
    <w:rsid w:val="00C92678"/>
  </w:style>
  <w:style w:type="character" w:customStyle="1" w:styleId="fbsharecountwrapper">
    <w:name w:val="fb_share_count_wrapper"/>
    <w:rsid w:val="00C92678"/>
  </w:style>
  <w:style w:type="character" w:customStyle="1" w:styleId="fbbuttontext">
    <w:name w:val="fb_button_text"/>
    <w:rsid w:val="00C92678"/>
  </w:style>
  <w:style w:type="character" w:customStyle="1" w:styleId="hw">
    <w:name w:val="hw"/>
    <w:rsid w:val="00C92678"/>
  </w:style>
  <w:style w:type="character" w:customStyle="1" w:styleId="linktotop">
    <w:name w:val="linktotop"/>
    <w:rsid w:val="00C92678"/>
  </w:style>
  <w:style w:type="character" w:customStyle="1" w:styleId="maintextbldleft">
    <w:name w:val="maintextbldleft"/>
    <w:rsid w:val="00C92678"/>
  </w:style>
  <w:style w:type="character" w:customStyle="1" w:styleId="maintextleft">
    <w:name w:val="maintextleft"/>
    <w:rsid w:val="00C92678"/>
  </w:style>
  <w:style w:type="character" w:customStyle="1" w:styleId="descriptionstyle1block">
    <w:name w:val="description style1 block"/>
    <w:rsid w:val="00C92678"/>
  </w:style>
  <w:style w:type="character" w:customStyle="1" w:styleId="gutter-right-1">
    <w:name w:val="gutter-right-1"/>
    <w:basedOn w:val="DefaultParagraphFont"/>
    <w:rsid w:val="00C92678"/>
  </w:style>
  <w:style w:type="character" w:customStyle="1" w:styleId="ssl3">
    <w:name w:val="ss_l3"/>
    <w:rsid w:val="00C92678"/>
  </w:style>
  <w:style w:type="character" w:customStyle="1" w:styleId="FontStyle39">
    <w:name w:val="Font Style39"/>
    <w:uiPriority w:val="99"/>
    <w:rsid w:val="00C92678"/>
    <w:rPr>
      <w:rFonts w:ascii="Constantia" w:hAnsi="Constantia" w:cs="Constantia" w:hint="default"/>
      <w:b/>
      <w:bCs/>
      <w:sz w:val="18"/>
      <w:szCs w:val="18"/>
    </w:rPr>
  </w:style>
  <w:style w:type="character" w:customStyle="1" w:styleId="6">
    <w:name w:val="6"/>
    <w:rsid w:val="00C92678"/>
    <w:rPr>
      <w:rFonts w:ascii="Arial" w:hAnsi="Arial" w:cs="Arial" w:hint="default"/>
      <w:bCs/>
      <w:sz w:val="20"/>
      <w:u w:val="single"/>
      <w:lang w:val="en-US" w:eastAsia="en-US" w:bidi="ar-SA"/>
    </w:rPr>
  </w:style>
  <w:style w:type="character" w:customStyle="1" w:styleId="Header11">
    <w:name w:val="Header11"/>
    <w:rsid w:val="00C92678"/>
  </w:style>
  <w:style w:type="character" w:customStyle="1" w:styleId="posa">
    <w:name w:val="pos(a)"/>
    <w:basedOn w:val="DefaultParagraphFont"/>
    <w:rsid w:val="00C92678"/>
  </w:style>
  <w:style w:type="character" w:customStyle="1" w:styleId="u-hiddeninnarrowenv">
    <w:name w:val="u-hiddeninnarrowenv"/>
    <w:basedOn w:val="DefaultParagraphFont"/>
    <w:rsid w:val="00C92678"/>
  </w:style>
  <w:style w:type="character" w:customStyle="1" w:styleId="followbutton-bird">
    <w:name w:val="followbutton-bird"/>
    <w:basedOn w:val="DefaultParagraphFont"/>
    <w:rsid w:val="00C92678"/>
  </w:style>
  <w:style w:type="character" w:customStyle="1" w:styleId="tweetauthor-name">
    <w:name w:val="tweetauthor-name"/>
    <w:basedOn w:val="DefaultParagraphFont"/>
    <w:rsid w:val="00C92678"/>
  </w:style>
  <w:style w:type="character" w:customStyle="1" w:styleId="tweetauthor-verifiedbadge">
    <w:name w:val="tweetauthor-verifiedbadge"/>
    <w:basedOn w:val="DefaultParagraphFont"/>
    <w:rsid w:val="00C92678"/>
  </w:style>
  <w:style w:type="character" w:customStyle="1" w:styleId="tweetauthor-screenname">
    <w:name w:val="tweetauthor-screenname"/>
    <w:basedOn w:val="DefaultParagraphFont"/>
    <w:rsid w:val="00C92678"/>
  </w:style>
  <w:style w:type="character" w:customStyle="1" w:styleId="u-hiddenvisually">
    <w:name w:val="u-hiddenvisually"/>
    <w:basedOn w:val="DefaultParagraphFont"/>
    <w:rsid w:val="00C92678"/>
  </w:style>
  <w:style w:type="character" w:customStyle="1" w:styleId="tweetaction-stat">
    <w:name w:val="tweetaction-stat"/>
    <w:basedOn w:val="DefaultParagraphFont"/>
    <w:rsid w:val="00C92678"/>
  </w:style>
  <w:style w:type="character" w:customStyle="1" w:styleId="related">
    <w:name w:val="related"/>
    <w:basedOn w:val="DefaultParagraphFont"/>
    <w:rsid w:val="00C92678"/>
  </w:style>
  <w:style w:type="character" w:customStyle="1" w:styleId="related-content">
    <w:name w:val="related-content"/>
    <w:basedOn w:val="DefaultParagraphFont"/>
    <w:rsid w:val="00C92678"/>
  </w:style>
  <w:style w:type="character" w:customStyle="1" w:styleId="name-of-author">
    <w:name w:val="name-of-author"/>
    <w:basedOn w:val="DefaultParagraphFont"/>
    <w:rsid w:val="00C92678"/>
  </w:style>
  <w:style w:type="character" w:customStyle="1" w:styleId="first-name">
    <w:name w:val="first-name"/>
    <w:basedOn w:val="DefaultParagraphFont"/>
    <w:rsid w:val="00C92678"/>
  </w:style>
  <w:style w:type="character" w:customStyle="1" w:styleId="last-name">
    <w:name w:val="last-name"/>
    <w:basedOn w:val="DefaultParagraphFont"/>
    <w:rsid w:val="00C92678"/>
  </w:style>
  <w:style w:type="character" w:customStyle="1" w:styleId="caption10">
    <w:name w:val="caption1"/>
    <w:basedOn w:val="DefaultParagraphFont"/>
    <w:rsid w:val="00C92678"/>
  </w:style>
  <w:style w:type="character" w:customStyle="1" w:styleId="recirc-text">
    <w:name w:val="&quot;recirc-text”"/>
    <w:basedOn w:val="DefaultParagraphFont"/>
    <w:rsid w:val="00C92678"/>
  </w:style>
  <w:style w:type="character" w:customStyle="1" w:styleId="video-icon">
    <w:name w:val="video-icon"/>
    <w:basedOn w:val="DefaultParagraphFont"/>
    <w:rsid w:val="00C92678"/>
  </w:style>
  <w:style w:type="character" w:customStyle="1" w:styleId="powa-shot-play-btn-text">
    <w:name w:val="powa-shot-play-btn-text"/>
    <w:basedOn w:val="DefaultParagraphFont"/>
    <w:rsid w:val="00C92678"/>
  </w:style>
  <w:style w:type="character" w:customStyle="1" w:styleId="powa-shot-click">
    <w:name w:val="powa-shot-click"/>
    <w:basedOn w:val="DefaultParagraphFont"/>
    <w:rsid w:val="00C92678"/>
  </w:style>
  <w:style w:type="character" w:customStyle="1" w:styleId="wpv-blurb">
    <w:name w:val="wpv-blurb"/>
    <w:basedOn w:val="DefaultParagraphFont"/>
    <w:rsid w:val="00C92678"/>
  </w:style>
  <w:style w:type="character" w:customStyle="1" w:styleId="pb-caption">
    <w:name w:val="pb-caption"/>
    <w:basedOn w:val="DefaultParagraphFont"/>
    <w:rsid w:val="00C92678"/>
  </w:style>
  <w:style w:type="character" w:customStyle="1" w:styleId="Heading5Char1">
    <w:name w:val="Heading 5 Char1"/>
    <w:aliases w:val="Text Char1"/>
    <w:basedOn w:val="DefaultParagraphFont"/>
    <w:semiHidden/>
    <w:rsid w:val="00C9267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92678"/>
    <w:rPr>
      <w:vertAlign w:val="baseline"/>
    </w:rPr>
  </w:style>
  <w:style w:type="character" w:customStyle="1" w:styleId="Heading7Char1">
    <w:name w:val="Heading 7 Char1"/>
    <w:basedOn w:val="DefaultParagraphFont"/>
    <w:semiHidden/>
    <w:rsid w:val="00C9267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9267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9267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92678"/>
    <w:rPr>
      <w:rFonts w:ascii="Calibri" w:hAnsi="Calibri" w:cs="Calibri"/>
    </w:rPr>
  </w:style>
  <w:style w:type="numbering" w:customStyle="1" w:styleId="NoList2">
    <w:name w:val="No List2"/>
    <w:next w:val="NoList"/>
    <w:uiPriority w:val="99"/>
    <w:semiHidden/>
    <w:unhideWhenUsed/>
    <w:rsid w:val="00C92678"/>
  </w:style>
  <w:style w:type="numbering" w:customStyle="1" w:styleId="NoList3">
    <w:name w:val="No List3"/>
    <w:next w:val="NoList"/>
    <w:uiPriority w:val="99"/>
    <w:semiHidden/>
    <w:unhideWhenUsed/>
    <w:rsid w:val="00C92678"/>
  </w:style>
  <w:style w:type="numbering" w:customStyle="1" w:styleId="NoList4">
    <w:name w:val="No List4"/>
    <w:next w:val="NoList"/>
    <w:uiPriority w:val="99"/>
    <w:semiHidden/>
    <w:unhideWhenUsed/>
    <w:rsid w:val="00C92678"/>
  </w:style>
  <w:style w:type="numbering" w:customStyle="1" w:styleId="NoList5">
    <w:name w:val="No List5"/>
    <w:next w:val="NoList"/>
    <w:semiHidden/>
    <w:unhideWhenUsed/>
    <w:rsid w:val="00C92678"/>
  </w:style>
  <w:style w:type="paragraph" w:styleId="BlockText">
    <w:name w:val="Block Text"/>
    <w:basedOn w:val="Normal"/>
    <w:rsid w:val="00C92678"/>
    <w:pPr>
      <w:ind w:left="229" w:right="229"/>
    </w:pPr>
    <w:rPr>
      <w:rFonts w:ascii="Verdana" w:eastAsia="Times New Roman" w:hAnsi="Verdana"/>
      <w:sz w:val="16"/>
      <w:szCs w:val="20"/>
    </w:rPr>
  </w:style>
  <w:style w:type="paragraph" w:styleId="NormalIndent">
    <w:name w:val="Normal Indent"/>
    <w:basedOn w:val="Normal"/>
    <w:rsid w:val="00C92678"/>
    <w:pPr>
      <w:ind w:left="720"/>
    </w:pPr>
    <w:rPr>
      <w:rFonts w:eastAsia="Times New Roman"/>
      <w:szCs w:val="20"/>
    </w:rPr>
  </w:style>
  <w:style w:type="paragraph" w:styleId="EnvelopeReturn">
    <w:name w:val="envelope return"/>
    <w:basedOn w:val="Normal"/>
    <w:rsid w:val="00C92678"/>
    <w:rPr>
      <w:rFonts w:ascii="Arial" w:eastAsia="Times New Roman" w:hAnsi="Arial"/>
      <w:sz w:val="24"/>
      <w:szCs w:val="20"/>
    </w:rPr>
  </w:style>
  <w:style w:type="paragraph" w:styleId="EnvelopeAddress">
    <w:name w:val="envelope address"/>
    <w:basedOn w:val="Normal"/>
    <w:rsid w:val="00C9267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92678"/>
  </w:style>
  <w:style w:type="numbering" w:customStyle="1" w:styleId="NoList7">
    <w:name w:val="No List7"/>
    <w:next w:val="NoList"/>
    <w:semiHidden/>
    <w:unhideWhenUsed/>
    <w:rsid w:val="00C92678"/>
  </w:style>
  <w:style w:type="paragraph" w:styleId="ListBullet">
    <w:name w:val="List Bullet"/>
    <w:basedOn w:val="Normal"/>
    <w:link w:val="ListBulletChar"/>
    <w:uiPriority w:val="99"/>
    <w:unhideWhenUsed/>
    <w:rsid w:val="00C92678"/>
    <w:pPr>
      <w:tabs>
        <w:tab w:val="num" w:pos="360"/>
      </w:tabs>
      <w:ind w:left="360" w:hanging="360"/>
      <w:contextualSpacing/>
    </w:pPr>
    <w:rPr>
      <w:rFonts w:eastAsia="Calibri"/>
    </w:rPr>
  </w:style>
  <w:style w:type="table" w:styleId="MediumGrid1">
    <w:name w:val="Medium Grid 1"/>
    <w:basedOn w:val="TableNormal"/>
    <w:uiPriority w:val="67"/>
    <w:rsid w:val="00C9267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92678"/>
  </w:style>
  <w:style w:type="numbering" w:customStyle="1" w:styleId="NoList111">
    <w:name w:val="No List111"/>
    <w:next w:val="NoList"/>
    <w:uiPriority w:val="99"/>
    <w:semiHidden/>
    <w:unhideWhenUsed/>
    <w:rsid w:val="00C92678"/>
  </w:style>
  <w:style w:type="numbering" w:customStyle="1" w:styleId="NoList1111">
    <w:name w:val="No List1111"/>
    <w:next w:val="NoList"/>
    <w:uiPriority w:val="99"/>
    <w:semiHidden/>
    <w:unhideWhenUsed/>
    <w:rsid w:val="00C92678"/>
  </w:style>
  <w:style w:type="numbering" w:customStyle="1" w:styleId="NoList11111">
    <w:name w:val="No List11111"/>
    <w:next w:val="NoList"/>
    <w:uiPriority w:val="99"/>
    <w:semiHidden/>
    <w:unhideWhenUsed/>
    <w:rsid w:val="00C92678"/>
  </w:style>
  <w:style w:type="numbering" w:customStyle="1" w:styleId="NoList111111">
    <w:name w:val="No List111111"/>
    <w:next w:val="NoList"/>
    <w:uiPriority w:val="99"/>
    <w:semiHidden/>
    <w:unhideWhenUsed/>
    <w:rsid w:val="00C92678"/>
  </w:style>
  <w:style w:type="numbering" w:customStyle="1" w:styleId="NoList1111111">
    <w:name w:val="No List1111111"/>
    <w:next w:val="NoList"/>
    <w:uiPriority w:val="99"/>
    <w:semiHidden/>
    <w:unhideWhenUsed/>
    <w:rsid w:val="00C92678"/>
  </w:style>
  <w:style w:type="numbering" w:customStyle="1" w:styleId="NoList11111111">
    <w:name w:val="No List11111111"/>
    <w:next w:val="NoList"/>
    <w:uiPriority w:val="99"/>
    <w:semiHidden/>
    <w:unhideWhenUsed/>
    <w:rsid w:val="00C92678"/>
  </w:style>
  <w:style w:type="numbering" w:customStyle="1" w:styleId="NoList111111111">
    <w:name w:val="No List111111111"/>
    <w:next w:val="NoList"/>
    <w:uiPriority w:val="99"/>
    <w:semiHidden/>
    <w:unhideWhenUsed/>
    <w:rsid w:val="00C92678"/>
  </w:style>
  <w:style w:type="numbering" w:customStyle="1" w:styleId="NoList1111111111">
    <w:name w:val="No List1111111111"/>
    <w:next w:val="NoList"/>
    <w:uiPriority w:val="99"/>
    <w:semiHidden/>
    <w:unhideWhenUsed/>
    <w:rsid w:val="00C92678"/>
  </w:style>
  <w:style w:type="numbering" w:customStyle="1" w:styleId="NoList11111111111">
    <w:name w:val="No List11111111111"/>
    <w:next w:val="NoList"/>
    <w:uiPriority w:val="99"/>
    <w:semiHidden/>
    <w:unhideWhenUsed/>
    <w:rsid w:val="00C92678"/>
  </w:style>
  <w:style w:type="numbering" w:customStyle="1" w:styleId="NoList111111111111">
    <w:name w:val="No List111111111111"/>
    <w:next w:val="NoList"/>
    <w:uiPriority w:val="99"/>
    <w:semiHidden/>
    <w:unhideWhenUsed/>
    <w:rsid w:val="00C92678"/>
  </w:style>
  <w:style w:type="numbering" w:customStyle="1" w:styleId="NoList1111111111111">
    <w:name w:val="No List1111111111111"/>
    <w:next w:val="NoList"/>
    <w:uiPriority w:val="99"/>
    <w:semiHidden/>
    <w:unhideWhenUsed/>
    <w:rsid w:val="00C92678"/>
  </w:style>
  <w:style w:type="numbering" w:customStyle="1" w:styleId="NoList11111111111111">
    <w:name w:val="No List11111111111111"/>
    <w:next w:val="NoList"/>
    <w:uiPriority w:val="99"/>
    <w:semiHidden/>
    <w:unhideWhenUsed/>
    <w:rsid w:val="00C92678"/>
  </w:style>
  <w:style w:type="numbering" w:customStyle="1" w:styleId="NoList111111111111111">
    <w:name w:val="No List111111111111111"/>
    <w:next w:val="NoList"/>
    <w:uiPriority w:val="99"/>
    <w:semiHidden/>
    <w:unhideWhenUsed/>
    <w:rsid w:val="00C92678"/>
  </w:style>
  <w:style w:type="numbering" w:customStyle="1" w:styleId="NoList1111111111111111">
    <w:name w:val="No List1111111111111111"/>
    <w:next w:val="NoList"/>
    <w:uiPriority w:val="99"/>
    <w:semiHidden/>
    <w:unhideWhenUsed/>
    <w:rsid w:val="00C92678"/>
  </w:style>
  <w:style w:type="numbering" w:customStyle="1" w:styleId="NoList11111111111111111">
    <w:name w:val="No List11111111111111111"/>
    <w:next w:val="NoList"/>
    <w:uiPriority w:val="99"/>
    <w:semiHidden/>
    <w:unhideWhenUsed/>
    <w:rsid w:val="00C92678"/>
  </w:style>
  <w:style w:type="character" w:customStyle="1" w:styleId="FontStyle220">
    <w:name w:val="Font Style220"/>
    <w:basedOn w:val="DefaultParagraphFont"/>
    <w:uiPriority w:val="99"/>
    <w:rsid w:val="00C92678"/>
    <w:rPr>
      <w:rFonts w:ascii="Candara" w:hAnsi="Candara" w:cs="Candara" w:hint="default"/>
      <w:i/>
      <w:iCs/>
      <w:sz w:val="18"/>
      <w:szCs w:val="18"/>
    </w:rPr>
  </w:style>
  <w:style w:type="character" w:customStyle="1" w:styleId="FontStyle290">
    <w:name w:val="Font Style290"/>
    <w:basedOn w:val="DefaultParagraphFont"/>
    <w:uiPriority w:val="99"/>
    <w:rsid w:val="00C9267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92678"/>
    <w:rPr>
      <w:rFonts w:ascii="Arial" w:hAnsi="Arial" w:cs="Arial"/>
      <w:b/>
      <w:bCs/>
      <w:sz w:val="16"/>
      <w:szCs w:val="16"/>
    </w:rPr>
  </w:style>
  <w:style w:type="paragraph" w:customStyle="1" w:styleId="articlebodynormaltext">
    <w:name w:val="articlebody_normaltext"/>
    <w:basedOn w:val="Normal"/>
    <w:rsid w:val="00C92678"/>
    <w:pPr>
      <w:spacing w:before="100" w:beforeAutospacing="1" w:after="100" w:afterAutospacing="1"/>
    </w:pPr>
    <w:rPr>
      <w:rFonts w:ascii="Georgia" w:hAnsi="Georgia"/>
    </w:rPr>
  </w:style>
  <w:style w:type="character" w:customStyle="1" w:styleId="Bodytext21">
    <w:name w:val="Body text (2)_"/>
    <w:basedOn w:val="DefaultParagraphFont"/>
    <w:link w:val="Bodytext22"/>
    <w:rsid w:val="00C9267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9267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92678"/>
    <w:rPr>
      <w:color w:val="000000"/>
      <w:sz w:val="28"/>
      <w:szCs w:val="28"/>
    </w:rPr>
  </w:style>
  <w:style w:type="character" w:customStyle="1" w:styleId="Style9ptItalicUnderline">
    <w:name w:val="Style 9 pt Italic Underline"/>
    <w:rsid w:val="00C92678"/>
    <w:rPr>
      <w:i/>
      <w:iCs/>
      <w:sz w:val="20"/>
      <w:u w:val="single"/>
    </w:rPr>
  </w:style>
  <w:style w:type="paragraph" w:customStyle="1" w:styleId="StyleHeading4TagsmalltextBigcardbodyNormalTagNotBold">
    <w:name w:val="Style Heading 4Tagsmall textBig cardbodyNormal Tag + Not Bold"/>
    <w:basedOn w:val="Heading4"/>
    <w:rsid w:val="00C92678"/>
    <w:rPr>
      <w:bCs w:val="0"/>
      <w:sz w:val="22"/>
    </w:rPr>
  </w:style>
  <w:style w:type="character" w:customStyle="1" w:styleId="StyleBox12ptBold">
    <w:name w:val="Style Box + 12 pt Bold"/>
    <w:basedOn w:val="DefaultParagraphFont"/>
    <w:rsid w:val="00C92678"/>
    <w:rPr>
      <w:rFonts w:ascii="Georgia" w:hAnsi="Georgia"/>
      <w:b/>
      <w:bCs/>
      <w:sz w:val="22"/>
      <w:u w:val="single"/>
      <w:bdr w:val="none" w:sz="0" w:space="0" w:color="auto"/>
    </w:rPr>
  </w:style>
  <w:style w:type="character" w:customStyle="1" w:styleId="StyleBox12pt">
    <w:name w:val="Style Box + 12 pt"/>
    <w:basedOn w:val="DefaultParagraphFont"/>
    <w:rsid w:val="00C9267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9267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92678"/>
    <w:rPr>
      <w:bCs w:val="0"/>
    </w:rPr>
  </w:style>
  <w:style w:type="character" w:customStyle="1" w:styleId="StyleGaramondText1">
    <w:name w:val="Style Garamond Text 1"/>
    <w:basedOn w:val="DefaultParagraphFont"/>
    <w:rsid w:val="00C92678"/>
    <w:rPr>
      <w:rFonts w:ascii="Georgia" w:hAnsi="Georgia"/>
      <w:color w:val="0D0D0D" w:themeColor="text1" w:themeTint="F2"/>
      <w:sz w:val="22"/>
    </w:rPr>
  </w:style>
  <w:style w:type="character" w:customStyle="1" w:styleId="StyleGaramondText1Underline">
    <w:name w:val="Style Garamond Text 1 Underline"/>
    <w:basedOn w:val="DefaultParagraphFont"/>
    <w:rsid w:val="00C9267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9267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9267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92678"/>
    <w:rPr>
      <w:b w:val="0"/>
      <w:bCs w:val="0"/>
      <w:sz w:val="14"/>
      <w:u w:val="none"/>
    </w:rPr>
  </w:style>
  <w:style w:type="character" w:customStyle="1" w:styleId="Style7ptBold">
    <w:name w:val="Style 7 pt Bold"/>
    <w:basedOn w:val="DefaultParagraphFont"/>
    <w:rsid w:val="00C92678"/>
    <w:rPr>
      <w:b w:val="0"/>
      <w:bCs/>
      <w:sz w:val="14"/>
    </w:rPr>
  </w:style>
  <w:style w:type="paragraph" w:customStyle="1" w:styleId="Stylecardtext8pt">
    <w:name w:val="Style card text + 8 pt"/>
    <w:basedOn w:val="Normal"/>
    <w:rsid w:val="00C92678"/>
    <w:pPr>
      <w:ind w:right="288"/>
    </w:pPr>
    <w:rPr>
      <w:sz w:val="16"/>
    </w:rPr>
  </w:style>
  <w:style w:type="paragraph" w:customStyle="1" w:styleId="Stylecardtext5pt">
    <w:name w:val="Style card text + 5 pt"/>
    <w:basedOn w:val="Normal"/>
    <w:rsid w:val="00C92678"/>
    <w:pPr>
      <w:ind w:right="288"/>
    </w:pPr>
    <w:rPr>
      <w:sz w:val="10"/>
    </w:rPr>
  </w:style>
  <w:style w:type="character" w:customStyle="1" w:styleId="StyleStyleBoldUnderlineUnderlineIntenseEmphasis1apple-style-">
    <w:name w:val="Style Style Bold UnderlineUnderlineIntense Emphasis1apple-style-..."/>
    <w:basedOn w:val="DefaultParagraphFont"/>
    <w:rsid w:val="00C9267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9267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92678"/>
    <w:rPr>
      <w:rFonts w:ascii="Georgia" w:hAnsi="Georgia"/>
      <w:u w:val="single"/>
    </w:rPr>
  </w:style>
  <w:style w:type="paragraph" w:customStyle="1" w:styleId="StyleCardsGeorgia12ptBoldThickunderlineBorderSin">
    <w:name w:val="Style Cards + Georgia 12 pt Bold Thick underline Border: : (Sin..."/>
    <w:basedOn w:val="Normal"/>
    <w:rsid w:val="00C9267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92678"/>
    <w:rPr>
      <w:rFonts w:ascii="Georgia" w:hAnsi="Georgia"/>
      <w:sz w:val="24"/>
      <w:u w:val="single"/>
    </w:rPr>
  </w:style>
  <w:style w:type="paragraph" w:customStyle="1" w:styleId="StyleCardsGeorgia">
    <w:name w:val="Style Cards + Georgia"/>
    <w:basedOn w:val="Normal"/>
    <w:rsid w:val="00C9267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9267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9267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C92678"/>
    <w:rPr>
      <w:rFonts w:eastAsia="Times New Roman"/>
      <w:i/>
      <w:iCs/>
    </w:rPr>
  </w:style>
  <w:style w:type="character" w:customStyle="1" w:styleId="HTMLAddressChar">
    <w:name w:val="HTML Address Char"/>
    <w:basedOn w:val="DefaultParagraphFont"/>
    <w:link w:val="HTMLAddress"/>
    <w:uiPriority w:val="99"/>
    <w:rsid w:val="00C92678"/>
    <w:rPr>
      <w:rFonts w:ascii="Calibri" w:eastAsia="Times New Roman" w:hAnsi="Calibri" w:cs="Calibri"/>
      <w:i/>
      <w:iCs/>
      <w:sz w:val="22"/>
    </w:rPr>
  </w:style>
  <w:style w:type="paragraph" w:styleId="Index1">
    <w:name w:val="index 1"/>
    <w:basedOn w:val="Normal"/>
    <w:next w:val="Normal"/>
    <w:autoRedefine/>
    <w:unhideWhenUsed/>
    <w:rsid w:val="00C92678"/>
    <w:pPr>
      <w:ind w:left="220" w:hanging="220"/>
    </w:pPr>
  </w:style>
  <w:style w:type="character" w:customStyle="1" w:styleId="CardsFont6ptChar1">
    <w:name w:val="Cards + Font: 6 pt Char1"/>
    <w:link w:val="CardsFont6pt"/>
    <w:locked/>
    <w:rsid w:val="00C92678"/>
    <w:rPr>
      <w:rFonts w:ascii="Calibri" w:eastAsia="Times New Roman" w:hAnsi="Calibri" w:cs="Times New Roman"/>
      <w:sz w:val="12"/>
      <w:szCs w:val="20"/>
    </w:rPr>
  </w:style>
  <w:style w:type="paragraph" w:customStyle="1" w:styleId="Quote2">
    <w:name w:val="Quote2"/>
    <w:basedOn w:val="Default"/>
    <w:next w:val="Default"/>
    <w:rsid w:val="00C926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9267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92678"/>
    <w:pPr>
      <w:keepNext/>
      <w:keepLines/>
      <w:spacing w:before="200"/>
      <w:outlineLvl w:val="3"/>
    </w:pPr>
    <w:rPr>
      <w:rFonts w:eastAsia="Times New Roman"/>
      <w:b/>
      <w:bCs/>
      <w:iCs/>
      <w:sz w:val="26"/>
    </w:rPr>
  </w:style>
  <w:style w:type="paragraph" w:customStyle="1" w:styleId="post-subtitle">
    <w:name w:val="post-subtitle"/>
    <w:basedOn w:val="Normal"/>
    <w:rsid w:val="00C92678"/>
    <w:pPr>
      <w:spacing w:before="100" w:beforeAutospacing="1" w:after="100" w:afterAutospacing="1"/>
    </w:pPr>
    <w:rPr>
      <w:rFonts w:eastAsia="Times New Roman"/>
    </w:rPr>
  </w:style>
  <w:style w:type="paragraph" w:customStyle="1" w:styleId="Pa0">
    <w:name w:val="Pa0"/>
    <w:basedOn w:val="Default"/>
    <w:next w:val="Default"/>
    <w:uiPriority w:val="99"/>
    <w:rsid w:val="00C926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926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92678"/>
    <w:pPr>
      <w:spacing w:before="100" w:beforeAutospacing="1" w:after="100" w:afterAutospacing="1"/>
    </w:pPr>
    <w:rPr>
      <w:rFonts w:eastAsia="Times New Roman"/>
    </w:rPr>
  </w:style>
  <w:style w:type="paragraph" w:customStyle="1" w:styleId="tagline1">
    <w:name w:val="tagline"/>
    <w:basedOn w:val="Normal"/>
    <w:rsid w:val="00C92678"/>
    <w:pPr>
      <w:spacing w:before="100" w:beforeAutospacing="1" w:after="100" w:afterAutospacing="1"/>
    </w:pPr>
    <w:rPr>
      <w:rFonts w:eastAsia="Times New Roman"/>
    </w:rPr>
  </w:style>
  <w:style w:type="paragraph" w:customStyle="1" w:styleId="Block1">
    <w:name w:val="Block1"/>
    <w:basedOn w:val="Normal"/>
    <w:next w:val="Normal"/>
    <w:uiPriority w:val="3"/>
    <w:qFormat/>
    <w:rsid w:val="00C9267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9267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C92678"/>
    <w:rPr>
      <w:sz w:val="10"/>
    </w:rPr>
  </w:style>
  <w:style w:type="paragraph" w:customStyle="1" w:styleId="ReallySamllText">
    <w:name w:val="ReallySamllText"/>
    <w:basedOn w:val="Normal"/>
    <w:link w:val="ReallySamllTextChar"/>
    <w:autoRedefine/>
    <w:rsid w:val="00C92678"/>
    <w:rPr>
      <w:rFonts w:asciiTheme="minorHAnsi" w:hAnsiTheme="minorHAnsi" w:cstheme="minorBidi"/>
      <w:sz w:val="10"/>
    </w:rPr>
  </w:style>
  <w:style w:type="paragraph" w:customStyle="1" w:styleId="CardCites">
    <w:name w:val="Card Cites"/>
    <w:basedOn w:val="Normal"/>
    <w:next w:val="Normal"/>
    <w:qFormat/>
    <w:rsid w:val="00C92678"/>
    <w:rPr>
      <w:rFonts w:eastAsia="Times New Roman"/>
      <w:b/>
      <w:sz w:val="20"/>
    </w:rPr>
  </w:style>
  <w:style w:type="paragraph" w:customStyle="1" w:styleId="NormalWeb3">
    <w:name w:val="Normal (Web)3"/>
    <w:basedOn w:val="Normal"/>
    <w:rsid w:val="00C9267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92678"/>
    <w:pPr>
      <w:ind w:left="400"/>
    </w:pPr>
    <w:rPr>
      <w:rFonts w:eastAsia="Times New Roman"/>
    </w:rPr>
  </w:style>
  <w:style w:type="paragraph" w:customStyle="1" w:styleId="TagCiteChar2">
    <w:name w:val="Tag / Cite Char"/>
    <w:basedOn w:val="Normal"/>
    <w:rsid w:val="00C92678"/>
    <w:rPr>
      <w:rFonts w:eastAsia="Times New Roman"/>
      <w:b/>
      <w:color w:val="000000"/>
    </w:rPr>
  </w:style>
  <w:style w:type="paragraph" w:customStyle="1" w:styleId="PageNumber2">
    <w:name w:val="Page Number2"/>
    <w:basedOn w:val="Normal"/>
    <w:next w:val="Normal"/>
    <w:rsid w:val="00C92678"/>
    <w:rPr>
      <w:rFonts w:eastAsia="Times New Roman"/>
      <w:sz w:val="20"/>
    </w:rPr>
  </w:style>
  <w:style w:type="paragraph" w:customStyle="1" w:styleId="HeaderFooter">
    <w:name w:val="Header &amp; Footer"/>
    <w:rsid w:val="00C9267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C92678"/>
    <w:rPr>
      <w:rFonts w:ascii="Arial Narrow" w:eastAsia="Times New Roman" w:hAnsi="Arial Narrow"/>
      <w:color w:val="000000"/>
      <w:sz w:val="16"/>
    </w:rPr>
  </w:style>
  <w:style w:type="paragraph" w:customStyle="1" w:styleId="CardTextUnderlined">
    <w:name w:val="Card Text Underlined"/>
    <w:basedOn w:val="Normal"/>
    <w:rsid w:val="00C92678"/>
    <w:rPr>
      <w:rFonts w:ascii="Arial Narrow" w:eastAsia="Times New Roman" w:hAnsi="Arial Narrow"/>
      <w:u w:val="single"/>
    </w:rPr>
  </w:style>
  <w:style w:type="paragraph" w:customStyle="1" w:styleId="HeaderDebate">
    <w:name w:val="Header Debate"/>
    <w:basedOn w:val="Normal"/>
    <w:rsid w:val="00C92678"/>
    <w:pPr>
      <w:jc w:val="center"/>
      <w:outlineLvl w:val="0"/>
    </w:pPr>
    <w:rPr>
      <w:rFonts w:eastAsia="Times New Roman"/>
      <w:b/>
      <w:sz w:val="48"/>
      <w:u w:val="words"/>
    </w:rPr>
  </w:style>
  <w:style w:type="paragraph" w:customStyle="1" w:styleId="NormalWeb1">
    <w:name w:val="Normal (Web)1"/>
    <w:basedOn w:val="Normal"/>
    <w:rsid w:val="00C92678"/>
    <w:pPr>
      <w:spacing w:before="100" w:beforeAutospacing="1" w:after="100" w:afterAutospacing="1"/>
    </w:pPr>
    <w:rPr>
      <w:rFonts w:eastAsia="Times New Roman"/>
      <w:sz w:val="20"/>
      <w:szCs w:val="20"/>
    </w:rPr>
  </w:style>
  <w:style w:type="paragraph" w:customStyle="1" w:styleId="CardTagCharChar">
    <w:name w:val="Card Tag Char Char"/>
    <w:basedOn w:val="Normal"/>
    <w:rsid w:val="00C92678"/>
    <w:rPr>
      <w:rFonts w:eastAsia="Times New Roman"/>
      <w:b/>
    </w:rPr>
  </w:style>
  <w:style w:type="paragraph" w:customStyle="1" w:styleId="fixed">
    <w:name w:val="fixed"/>
    <w:basedOn w:val="Normal"/>
    <w:rsid w:val="00C9267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92678"/>
    <w:pPr>
      <w:spacing w:before="100" w:beforeAutospacing="1" w:after="100" w:afterAutospacing="1"/>
    </w:pPr>
    <w:rPr>
      <w:rFonts w:eastAsia="Times New Roman"/>
    </w:rPr>
  </w:style>
  <w:style w:type="paragraph" w:customStyle="1" w:styleId="ExecutiveSummarytext">
    <w:name w:val="Executive Summary text"/>
    <w:basedOn w:val="Normal"/>
    <w:next w:val="Normal"/>
    <w:rsid w:val="00C92678"/>
    <w:pPr>
      <w:autoSpaceDE w:val="0"/>
      <w:autoSpaceDN w:val="0"/>
      <w:adjustRightInd w:val="0"/>
    </w:pPr>
    <w:rPr>
      <w:rFonts w:ascii="Arial" w:eastAsia="Times New Roman" w:hAnsi="Arial"/>
    </w:rPr>
  </w:style>
  <w:style w:type="character" w:customStyle="1" w:styleId="NormalUnderlineChar1">
    <w:name w:val="Normal Underline Char1"/>
    <w:locked/>
    <w:rsid w:val="00C92678"/>
    <w:rPr>
      <w:u w:val="single"/>
    </w:rPr>
  </w:style>
  <w:style w:type="character" w:customStyle="1" w:styleId="CardUpSize-LightChar">
    <w:name w:val="CardUpSize - Light Char"/>
    <w:link w:val="CardUpSize-Light"/>
    <w:locked/>
    <w:rsid w:val="00C92678"/>
    <w:rPr>
      <w:rFonts w:ascii="Times New Roman" w:eastAsia="Times New Roman" w:hAnsi="Times New Roman"/>
      <w:szCs w:val="32"/>
      <w:u w:val="single"/>
    </w:rPr>
  </w:style>
  <w:style w:type="paragraph" w:customStyle="1" w:styleId="CardUpSize-Light">
    <w:name w:val="CardUpSize - Light"/>
    <w:basedOn w:val="Normal"/>
    <w:link w:val="CardUpSize-LightChar"/>
    <w:rsid w:val="00C92678"/>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C9267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92678"/>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C92678"/>
    <w:rPr>
      <w:rFonts w:ascii="Verdana" w:eastAsia="Times New Roman" w:hAnsi="Verdana"/>
      <w:sz w:val="16"/>
    </w:rPr>
  </w:style>
  <w:style w:type="paragraph" w:customStyle="1" w:styleId="clearformatting">
    <w:name w:val="clear formatting"/>
    <w:basedOn w:val="Heading2"/>
    <w:rsid w:val="00C9267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9267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92678"/>
    <w:pPr>
      <w:spacing w:after="240" w:line="360" w:lineRule="atLeast"/>
    </w:pPr>
    <w:rPr>
      <w:rFonts w:eastAsia="Times New Roman"/>
      <w:b/>
      <w:bCs/>
      <w:sz w:val="16"/>
      <w:szCs w:val="16"/>
    </w:rPr>
  </w:style>
  <w:style w:type="paragraph" w:customStyle="1" w:styleId="PlaceholderText1">
    <w:name w:val="Placeholder Text1"/>
    <w:basedOn w:val="Normal"/>
    <w:rsid w:val="00C92678"/>
    <w:pPr>
      <w:keepNext/>
      <w:numPr>
        <w:numId w:val="21"/>
      </w:numPr>
      <w:outlineLvl w:val="0"/>
    </w:pPr>
    <w:rPr>
      <w:rFonts w:eastAsia="MS Gothic"/>
    </w:rPr>
  </w:style>
  <w:style w:type="character" w:customStyle="1" w:styleId="ImportantTextChar">
    <w:name w:val="Important Text Char"/>
    <w:link w:val="ImportantText"/>
    <w:locked/>
    <w:rsid w:val="00C9267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9267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92678"/>
    <w:rPr>
      <w:rFonts w:ascii="HNKAOE+Arial" w:hAnsi="HNKAOE+Arial"/>
    </w:rPr>
  </w:style>
  <w:style w:type="paragraph" w:customStyle="1" w:styleId="StyleBodyText11ptBlackUnderline">
    <w:name w:val="Style Body Text + 11 pt Black Underline"/>
    <w:basedOn w:val="BodyText"/>
    <w:link w:val="StyleBodyText11ptBlackUnderlineChar"/>
    <w:rsid w:val="00C92678"/>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C92678"/>
    <w:rPr>
      <w:rFonts w:ascii="HNKAOE+Arial" w:hAnsi="HNKAOE+Arial"/>
    </w:rPr>
  </w:style>
  <w:style w:type="paragraph" w:customStyle="1" w:styleId="StyleBodyText11ptBoldBlack">
    <w:name w:val="Style Body Text + 11 pt Bold Black"/>
    <w:basedOn w:val="BodyText"/>
    <w:link w:val="StyleBodyText11ptBoldBlackChar"/>
    <w:rsid w:val="00C92678"/>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C92678"/>
    <w:rPr>
      <w:rFonts w:ascii="Times New Roman" w:eastAsia="Malgun Gothic" w:hAnsi="Times New Roman"/>
      <w:bCs/>
    </w:rPr>
  </w:style>
  <w:style w:type="paragraph" w:customStyle="1" w:styleId="StyletinyBold">
    <w:name w:val="Style tiny + Bold"/>
    <w:basedOn w:val="tiny"/>
    <w:link w:val="StyletinyBoldChar"/>
    <w:rsid w:val="00C92678"/>
    <w:rPr>
      <w:rFonts w:cstheme="minorBidi"/>
      <w:bCs/>
      <w:sz w:val="24"/>
    </w:rPr>
  </w:style>
  <w:style w:type="character" w:customStyle="1" w:styleId="Heading5SizeDownChar">
    <w:name w:val="Heading 5 Size Down Char"/>
    <w:link w:val="Heading5SizeDown"/>
    <w:locked/>
    <w:rsid w:val="00C92678"/>
    <w:rPr>
      <w:rFonts w:ascii="Times New Roman" w:eastAsia="Times New Roman" w:hAnsi="Times New Roman"/>
      <w:szCs w:val="16"/>
    </w:rPr>
  </w:style>
  <w:style w:type="paragraph" w:customStyle="1" w:styleId="Heading5SizeDown">
    <w:name w:val="Heading 5 Size Down"/>
    <w:basedOn w:val="Normal"/>
    <w:link w:val="Heading5SizeDownChar"/>
    <w:autoRedefine/>
    <w:rsid w:val="00C92678"/>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C92678"/>
    <w:rPr>
      <w:rFonts w:ascii="Times New Roman" w:eastAsia="Times New Roman" w:hAnsi="Times New Roman" w:cs="Arial"/>
      <w:b/>
      <w:szCs w:val="44"/>
    </w:rPr>
  </w:style>
  <w:style w:type="paragraph" w:customStyle="1" w:styleId="Normal2Bold">
    <w:name w:val="Normal2 + Bold"/>
    <w:basedOn w:val="Normal"/>
    <w:link w:val="Normal2BoldChar"/>
    <w:rsid w:val="00C92678"/>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92678"/>
    <w:rPr>
      <w:rFonts w:ascii="Times New Roman" w:eastAsia="Times New Roman" w:hAnsi="Times New Roman"/>
      <w:lang w:eastAsia="ar-SA"/>
    </w:rPr>
  </w:style>
  <w:style w:type="paragraph" w:customStyle="1" w:styleId="ListContents">
    <w:name w:val="List Contents"/>
    <w:basedOn w:val="Normal"/>
    <w:link w:val="ListContentsChar"/>
    <w:rsid w:val="00C92678"/>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9267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9267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92678"/>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C9267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92678"/>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C92678"/>
    <w:rPr>
      <w:rFonts w:ascii="Arial" w:eastAsia="Times New Roman" w:hAnsi="Arial"/>
      <w:sz w:val="12"/>
    </w:rPr>
  </w:style>
  <w:style w:type="paragraph" w:customStyle="1" w:styleId="Unimportant">
    <w:name w:val="Unimportant"/>
    <w:basedOn w:val="Normal"/>
    <w:link w:val="UnimportantCharChar"/>
    <w:rsid w:val="00C92678"/>
    <w:pPr>
      <w:jc w:val="both"/>
    </w:pPr>
    <w:rPr>
      <w:rFonts w:ascii="Arial" w:eastAsia="Times New Roman" w:hAnsi="Arial" w:cstheme="minorBidi"/>
      <w:sz w:val="12"/>
    </w:rPr>
  </w:style>
  <w:style w:type="character" w:customStyle="1" w:styleId="TagCiteChar3">
    <w:name w:val="Tag &amp; Cite Char"/>
    <w:link w:val="TagCite2"/>
    <w:locked/>
    <w:rsid w:val="00C92678"/>
    <w:rPr>
      <w:rFonts w:ascii="Arial" w:eastAsia="Times New Roman" w:hAnsi="Arial"/>
      <w:b/>
    </w:rPr>
  </w:style>
  <w:style w:type="paragraph" w:customStyle="1" w:styleId="TagCite2">
    <w:name w:val="Tag &amp; Cite"/>
    <w:basedOn w:val="Normal"/>
    <w:link w:val="TagCiteChar3"/>
    <w:rsid w:val="00C92678"/>
    <w:pPr>
      <w:jc w:val="both"/>
    </w:pPr>
    <w:rPr>
      <w:rFonts w:ascii="Arial" w:eastAsia="Times New Roman" w:hAnsi="Arial" w:cstheme="minorBidi"/>
      <w:b/>
      <w:sz w:val="24"/>
    </w:rPr>
  </w:style>
  <w:style w:type="character" w:customStyle="1" w:styleId="HighlightedTextChar">
    <w:name w:val="Highlighted Text Char"/>
    <w:link w:val="HighlightedText"/>
    <w:locked/>
    <w:rsid w:val="00C92678"/>
    <w:rPr>
      <w:rFonts w:ascii="Arial" w:eastAsia="Times New Roman" w:hAnsi="Arial"/>
      <w:b/>
      <w:u w:val="thick"/>
    </w:rPr>
  </w:style>
  <w:style w:type="paragraph" w:customStyle="1" w:styleId="HighlightedText">
    <w:name w:val="Highlighted Text"/>
    <w:basedOn w:val="Normal"/>
    <w:link w:val="HighlightedTextChar"/>
    <w:rsid w:val="00C92678"/>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C92678"/>
    <w:rPr>
      <w:rFonts w:ascii="Arial" w:eastAsia="Times New Roman" w:hAnsi="Arial"/>
      <w:sz w:val="20"/>
      <w:szCs w:val="20"/>
    </w:rPr>
  </w:style>
  <w:style w:type="paragraph" w:customStyle="1" w:styleId="textunderline0">
    <w:name w:val="text underline"/>
    <w:basedOn w:val="Normal"/>
    <w:link w:val="textunderlineChar0"/>
    <w:autoRedefine/>
    <w:rsid w:val="00C92678"/>
    <w:rPr>
      <w:rFonts w:asciiTheme="minorHAnsi" w:hAnsiTheme="minorHAnsi" w:cstheme="minorBidi"/>
      <w:sz w:val="24"/>
      <w:u w:val="thick"/>
    </w:rPr>
  </w:style>
  <w:style w:type="character" w:customStyle="1" w:styleId="DebateTagChar">
    <w:name w:val="Debate Tag Char"/>
    <w:link w:val="DebateTag"/>
    <w:locked/>
    <w:rsid w:val="00C92678"/>
    <w:rPr>
      <w:rFonts w:ascii="Garamond" w:hAnsi="Garamond"/>
      <w:b/>
    </w:rPr>
  </w:style>
  <w:style w:type="paragraph" w:customStyle="1" w:styleId="DebateTag">
    <w:name w:val="Debate Tag"/>
    <w:basedOn w:val="Normal"/>
    <w:link w:val="DebateTagChar"/>
    <w:autoRedefine/>
    <w:rsid w:val="00C92678"/>
    <w:pPr>
      <w:tabs>
        <w:tab w:val="left" w:pos="270"/>
      </w:tabs>
    </w:pPr>
    <w:rPr>
      <w:rFonts w:ascii="Garamond" w:hAnsi="Garamond" w:cstheme="minorBidi"/>
      <w:b/>
      <w:sz w:val="24"/>
    </w:rPr>
  </w:style>
  <w:style w:type="paragraph" w:customStyle="1" w:styleId="DebateCite">
    <w:name w:val="Debate Cite"/>
    <w:basedOn w:val="Normal"/>
    <w:autoRedefine/>
    <w:rsid w:val="00C92678"/>
    <w:pPr>
      <w:tabs>
        <w:tab w:val="left" w:pos="270"/>
      </w:tabs>
    </w:pPr>
    <w:rPr>
      <w:rFonts w:eastAsia="Times New Roman"/>
      <w:sz w:val="20"/>
    </w:rPr>
  </w:style>
  <w:style w:type="paragraph" w:customStyle="1" w:styleId="BlockTitle10">
    <w:name w:val="Block Title #1"/>
    <w:basedOn w:val="Heading1"/>
    <w:rsid w:val="00C9267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C92678"/>
    <w:pPr>
      <w:widowControl w:val="0"/>
      <w:suppressAutoHyphens/>
    </w:pPr>
    <w:rPr>
      <w:rFonts w:ascii="Courier New" w:eastAsia="Courier New" w:hAnsi="Courier New"/>
      <w:sz w:val="20"/>
      <w:szCs w:val="20"/>
    </w:rPr>
  </w:style>
  <w:style w:type="paragraph" w:customStyle="1" w:styleId="MaggieTag">
    <w:name w:val="MaggieTag"/>
    <w:basedOn w:val="Heading2"/>
    <w:rsid w:val="00C9267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92678"/>
    <w:rPr>
      <w:rFonts w:ascii="Times New Roman" w:eastAsia="Times New Roman" w:hAnsi="Times New Roman"/>
    </w:rPr>
  </w:style>
  <w:style w:type="paragraph" w:customStyle="1" w:styleId="Heading4Cite">
    <w:name w:val="Heading 4 Cite"/>
    <w:basedOn w:val="Normal"/>
    <w:link w:val="Heading4CiteChar"/>
    <w:autoRedefine/>
    <w:rsid w:val="00C92678"/>
    <w:rPr>
      <w:rFonts w:ascii="Times New Roman" w:eastAsia="Times New Roman" w:hAnsi="Times New Roman" w:cstheme="minorBidi"/>
      <w:sz w:val="24"/>
    </w:rPr>
  </w:style>
  <w:style w:type="paragraph" w:customStyle="1" w:styleId="4">
    <w:name w:val="4"/>
    <w:basedOn w:val="Normal"/>
    <w:rsid w:val="00C92678"/>
    <w:rPr>
      <w:rFonts w:eastAsia="Times New Roman"/>
      <w:sz w:val="20"/>
    </w:rPr>
  </w:style>
  <w:style w:type="character" w:customStyle="1" w:styleId="UnunderlinedTextChar">
    <w:name w:val="Ununderlined Text Char"/>
    <w:link w:val="UnunderlinedText"/>
    <w:locked/>
    <w:rsid w:val="00C92678"/>
    <w:rPr>
      <w:rFonts w:eastAsia="Times New Roman"/>
      <w:bCs/>
      <w:sz w:val="12"/>
    </w:rPr>
  </w:style>
  <w:style w:type="paragraph" w:customStyle="1" w:styleId="UnunderlinedText">
    <w:name w:val="Ununderlined Text"/>
    <w:basedOn w:val="Normal"/>
    <w:link w:val="UnunderlinedTextChar"/>
    <w:autoRedefine/>
    <w:rsid w:val="00C92678"/>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C92678"/>
    <w:pPr>
      <w:spacing w:after="200" w:line="276" w:lineRule="auto"/>
      <w:ind w:left="288" w:right="288"/>
    </w:pPr>
    <w:rPr>
      <w:rFonts w:eastAsia="Times New Roman"/>
      <w:bCs/>
    </w:rPr>
  </w:style>
  <w:style w:type="paragraph" w:customStyle="1" w:styleId="BlockTitle4">
    <w:name w:val="%Block Title"/>
    <w:basedOn w:val="Heading1"/>
    <w:rsid w:val="00C9267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92678"/>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92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C9267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92678"/>
    <w:rPr>
      <w:rFonts w:ascii="Century Gothic" w:eastAsia="Cambria" w:hAnsi="Century Gothic"/>
      <w:u w:val="thick"/>
    </w:rPr>
  </w:style>
  <w:style w:type="paragraph" w:customStyle="1" w:styleId="Card-Underline0">
    <w:name w:val="Card-Underline"/>
    <w:basedOn w:val="Normal"/>
    <w:link w:val="Card-UnderlineChar"/>
    <w:qFormat/>
    <w:rsid w:val="00C92678"/>
    <w:rPr>
      <w:rFonts w:ascii="Century Gothic" w:eastAsia="Cambria" w:hAnsi="Century Gothic" w:cstheme="minorBidi"/>
      <w:sz w:val="24"/>
      <w:u w:val="thick"/>
    </w:rPr>
  </w:style>
  <w:style w:type="paragraph" w:customStyle="1" w:styleId="PageNumber3">
    <w:name w:val="Page Number3"/>
    <w:basedOn w:val="Normal"/>
    <w:next w:val="Normal"/>
    <w:rsid w:val="00C92678"/>
    <w:rPr>
      <w:rFonts w:eastAsia="Times New Roman"/>
      <w:sz w:val="20"/>
    </w:rPr>
  </w:style>
  <w:style w:type="paragraph" w:customStyle="1" w:styleId="PageNumber4">
    <w:name w:val="Page Number4"/>
    <w:basedOn w:val="Normal"/>
    <w:next w:val="Normal"/>
    <w:rsid w:val="00C92678"/>
    <w:rPr>
      <w:rFonts w:eastAsia="Times New Roman"/>
      <w:sz w:val="20"/>
    </w:rPr>
  </w:style>
  <w:style w:type="paragraph" w:customStyle="1" w:styleId="PageNumber5">
    <w:name w:val="Page Number5"/>
    <w:basedOn w:val="Normal"/>
    <w:next w:val="Normal"/>
    <w:rsid w:val="00C92678"/>
    <w:rPr>
      <w:rFonts w:eastAsia="Times New Roman"/>
      <w:sz w:val="20"/>
    </w:rPr>
  </w:style>
  <w:style w:type="paragraph" w:customStyle="1" w:styleId="smalltext1">
    <w:name w:val="small text1"/>
    <w:basedOn w:val="Normal"/>
    <w:next w:val="Normal"/>
    <w:uiPriority w:val="4"/>
    <w:qFormat/>
    <w:rsid w:val="00C92678"/>
    <w:pPr>
      <w:keepNext/>
      <w:keepLines/>
      <w:spacing w:before="200"/>
      <w:outlineLvl w:val="3"/>
    </w:pPr>
    <w:rPr>
      <w:rFonts w:eastAsia="Times New Roman"/>
      <w:b/>
      <w:bCs/>
      <w:iCs/>
      <w:sz w:val="26"/>
    </w:rPr>
  </w:style>
  <w:style w:type="character" w:customStyle="1" w:styleId="CircleChar">
    <w:name w:val="Circle Char"/>
    <w:link w:val="Circle"/>
    <w:locked/>
    <w:rsid w:val="00C92678"/>
    <w:rPr>
      <w:rFonts w:ascii="Times New Roman" w:eastAsia="Times New Roman" w:hAnsi="Times New Roman"/>
      <w:b/>
      <w:u w:val="words"/>
    </w:rPr>
  </w:style>
  <w:style w:type="paragraph" w:customStyle="1" w:styleId="Circle">
    <w:name w:val="Circle"/>
    <w:basedOn w:val="Normal"/>
    <w:link w:val="CircleChar"/>
    <w:rsid w:val="00C92678"/>
    <w:rPr>
      <w:rFonts w:ascii="Times New Roman" w:eastAsia="Times New Roman" w:hAnsi="Times New Roman" w:cstheme="minorBidi"/>
      <w:b/>
      <w:sz w:val="24"/>
      <w:u w:val="words"/>
    </w:rPr>
  </w:style>
  <w:style w:type="paragraph" w:customStyle="1" w:styleId="PageNumber6">
    <w:name w:val="Page Number6"/>
    <w:basedOn w:val="Normal"/>
    <w:next w:val="Normal"/>
    <w:rsid w:val="00C92678"/>
    <w:rPr>
      <w:rFonts w:eastAsia="Times New Roman"/>
      <w:sz w:val="20"/>
    </w:rPr>
  </w:style>
  <w:style w:type="paragraph" w:customStyle="1" w:styleId="user">
    <w:name w:val="user"/>
    <w:basedOn w:val="Normal"/>
    <w:rsid w:val="00C9267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9267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9267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9267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9267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92678"/>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C92678"/>
    <w:rPr>
      <w:rFonts w:eastAsia="Times New Roman"/>
      <w:sz w:val="20"/>
    </w:rPr>
  </w:style>
  <w:style w:type="paragraph" w:customStyle="1" w:styleId="DebateTag0">
    <w:name w:val="DebateTag"/>
    <w:basedOn w:val="Normal"/>
    <w:qFormat/>
    <w:rsid w:val="00C92678"/>
    <w:rPr>
      <w:b/>
    </w:rPr>
  </w:style>
  <w:style w:type="paragraph" w:customStyle="1" w:styleId="date-comments">
    <w:name w:val="date-comments"/>
    <w:basedOn w:val="Normal"/>
    <w:uiPriority w:val="99"/>
    <w:rsid w:val="00C9267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926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9267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92678"/>
    <w:rPr>
      <w:rFonts w:ascii="Garamond" w:eastAsia="Calibri" w:hAnsi="Garamond" w:hint="default"/>
      <w:sz w:val="16"/>
      <w:szCs w:val="22"/>
    </w:rPr>
  </w:style>
  <w:style w:type="character" w:customStyle="1" w:styleId="message-item">
    <w:name w:val="message-item"/>
    <w:rsid w:val="00C92678"/>
  </w:style>
  <w:style w:type="character" w:customStyle="1" w:styleId="lightheader">
    <w:name w:val="lightheader"/>
    <w:rsid w:val="00C92678"/>
  </w:style>
  <w:style w:type="character" w:customStyle="1" w:styleId="datestamp">
    <w:name w:val="datestamp"/>
    <w:rsid w:val="00C92678"/>
  </w:style>
  <w:style w:type="character" w:customStyle="1" w:styleId="i">
    <w:name w:val="i"/>
    <w:uiPriority w:val="99"/>
    <w:rsid w:val="00C92678"/>
  </w:style>
  <w:style w:type="character" w:customStyle="1" w:styleId="forenames">
    <w:name w:val="forenames"/>
    <w:rsid w:val="00C92678"/>
  </w:style>
  <w:style w:type="character" w:customStyle="1" w:styleId="surname">
    <w:name w:val="surname"/>
    <w:rsid w:val="00C92678"/>
  </w:style>
  <w:style w:type="character" w:customStyle="1" w:styleId="medium-font">
    <w:name w:val="medium-font"/>
    <w:rsid w:val="00C92678"/>
  </w:style>
  <w:style w:type="character" w:customStyle="1" w:styleId="title-link-wrapper">
    <w:name w:val="title-link-wrapper"/>
    <w:rsid w:val="00C92678"/>
  </w:style>
  <w:style w:type="character" w:customStyle="1" w:styleId="refpreview">
    <w:name w:val="refpreview"/>
    <w:rsid w:val="00C92678"/>
  </w:style>
  <w:style w:type="character" w:customStyle="1" w:styleId="loose1">
    <w:name w:val="loose1"/>
    <w:rsid w:val="00C92678"/>
  </w:style>
  <w:style w:type="character" w:customStyle="1" w:styleId="email">
    <w:name w:val="email"/>
    <w:rsid w:val="00C92678"/>
  </w:style>
  <w:style w:type="character" w:customStyle="1" w:styleId="gsa">
    <w:name w:val="gs_a"/>
    <w:rsid w:val="00C92678"/>
  </w:style>
  <w:style w:type="character" w:customStyle="1" w:styleId="goohl1">
    <w:name w:val="goohl1"/>
    <w:rsid w:val="00C92678"/>
  </w:style>
  <w:style w:type="character" w:customStyle="1" w:styleId="mainarttitle">
    <w:name w:val="mainarttitle"/>
    <w:rsid w:val="00C92678"/>
  </w:style>
  <w:style w:type="character" w:customStyle="1" w:styleId="mainartauthor">
    <w:name w:val="mainartauthor"/>
    <w:rsid w:val="00C92678"/>
  </w:style>
  <w:style w:type="character" w:customStyle="1" w:styleId="mainartdate">
    <w:name w:val="mainartdate"/>
    <w:rsid w:val="00C92678"/>
  </w:style>
  <w:style w:type="character" w:customStyle="1" w:styleId="gsggs">
    <w:name w:val="gs_ggs"/>
    <w:rsid w:val="00C92678"/>
  </w:style>
  <w:style w:type="character" w:customStyle="1" w:styleId="ahead">
    <w:name w:val="a_head"/>
    <w:rsid w:val="00C92678"/>
  </w:style>
  <w:style w:type="character" w:customStyle="1" w:styleId="articleauthor">
    <w:name w:val="articleauthor"/>
    <w:rsid w:val="00C92678"/>
  </w:style>
  <w:style w:type="character" w:customStyle="1" w:styleId="footnote">
    <w:name w:val="footnote"/>
    <w:rsid w:val="00C92678"/>
  </w:style>
  <w:style w:type="character" w:customStyle="1" w:styleId="docbody">
    <w:name w:val="docbody"/>
    <w:rsid w:val="00C92678"/>
  </w:style>
  <w:style w:type="character" w:customStyle="1" w:styleId="superscript">
    <w:name w:val="superscript"/>
    <w:rsid w:val="00C92678"/>
  </w:style>
  <w:style w:type="character" w:customStyle="1" w:styleId="citeChar2">
    <w:name w:val="cite Char"/>
    <w:locked/>
    <w:rsid w:val="00C92678"/>
    <w:rPr>
      <w:b/>
      <w:bCs w:val="0"/>
      <w:u w:val="single"/>
    </w:rPr>
  </w:style>
  <w:style w:type="character" w:customStyle="1" w:styleId="StyleUnderlineChar">
    <w:name w:val="Style Underline Char"/>
    <w:locked/>
    <w:rsid w:val="00C92678"/>
    <w:rPr>
      <w:u w:val="single"/>
    </w:rPr>
  </w:style>
  <w:style w:type="character" w:customStyle="1" w:styleId="CitesCharChar">
    <w:name w:val="Cites Char Char"/>
    <w:locked/>
    <w:rsid w:val="00C92678"/>
    <w:rPr>
      <w:b/>
      <w:bCs/>
    </w:rPr>
  </w:style>
  <w:style w:type="character" w:customStyle="1" w:styleId="bwxsm">
    <w:name w:val="b w xsm"/>
    <w:rsid w:val="00C92678"/>
  </w:style>
  <w:style w:type="character" w:customStyle="1" w:styleId="fstd">
    <w:name w:val="f std"/>
    <w:rsid w:val="00C92678"/>
  </w:style>
  <w:style w:type="character" w:customStyle="1" w:styleId="gl">
    <w:name w:val="gl"/>
    <w:rsid w:val="00C92678"/>
  </w:style>
  <w:style w:type="character" w:customStyle="1" w:styleId="heading2char2charchar1">
    <w:name w:val="heading2char2charchar1"/>
    <w:rsid w:val="00C92678"/>
  </w:style>
  <w:style w:type="character" w:customStyle="1" w:styleId="charchar60">
    <w:name w:val="charchar6"/>
    <w:rsid w:val="00C92678"/>
  </w:style>
  <w:style w:type="character" w:customStyle="1" w:styleId="bio1">
    <w:name w:val="bio1"/>
    <w:rsid w:val="00C92678"/>
    <w:rPr>
      <w:rFonts w:ascii="Arial" w:hAnsi="Arial" w:cs="Arial" w:hint="default"/>
      <w:i/>
      <w:iCs/>
      <w:color w:val="000000"/>
      <w:sz w:val="20"/>
      <w:szCs w:val="20"/>
    </w:rPr>
  </w:style>
  <w:style w:type="character" w:customStyle="1" w:styleId="cardCharCharCharCharCharChar">
    <w:name w:val="card Char Char Char Char Char Char"/>
    <w:rsid w:val="00C92678"/>
    <w:rPr>
      <w:sz w:val="24"/>
      <w:szCs w:val="24"/>
      <w:lang w:val="en-US" w:eastAsia="en-US" w:bidi="ar-SA"/>
    </w:rPr>
  </w:style>
  <w:style w:type="character" w:customStyle="1" w:styleId="Style24ptBoldUnderlineCenteredCharChar">
    <w:name w:val="Style 24 pt Bold Underline Centered Char Char"/>
    <w:rsid w:val="00C92678"/>
    <w:rPr>
      <w:b/>
      <w:bCs/>
      <w:sz w:val="48"/>
      <w:szCs w:val="24"/>
      <w:u w:val="single"/>
      <w:lang w:val="en-US" w:eastAsia="en-US" w:bidi="ar-SA"/>
    </w:rPr>
  </w:style>
  <w:style w:type="character" w:customStyle="1" w:styleId="TagCiteCharChar0">
    <w:name w:val="Tag / Cite Char Char"/>
    <w:rsid w:val="00C92678"/>
    <w:rPr>
      <w:b/>
      <w:bCs w:val="0"/>
      <w:color w:val="000000"/>
      <w:sz w:val="24"/>
      <w:szCs w:val="24"/>
      <w:lang w:val="en-US" w:eastAsia="en-US" w:bidi="ar-SA"/>
    </w:rPr>
  </w:style>
  <w:style w:type="character" w:customStyle="1" w:styleId="CardTextUnderlinedCharChar">
    <w:name w:val="Card Text Underlined Char Char"/>
    <w:rsid w:val="00C92678"/>
    <w:rPr>
      <w:rFonts w:ascii="Arial Narrow" w:hAnsi="Arial Narrow" w:hint="default"/>
      <w:szCs w:val="24"/>
      <w:u w:val="single"/>
      <w:lang w:val="en-US" w:eastAsia="en-US" w:bidi="ar-SA"/>
    </w:rPr>
  </w:style>
  <w:style w:type="character" w:customStyle="1" w:styleId="CardTagCharCharChar">
    <w:name w:val="Card Tag Char Char Char"/>
    <w:rsid w:val="00C92678"/>
    <w:rPr>
      <w:b/>
      <w:bCs w:val="0"/>
      <w:sz w:val="24"/>
      <w:szCs w:val="24"/>
      <w:lang w:val="en-US" w:eastAsia="en-US" w:bidi="ar-SA"/>
    </w:rPr>
  </w:style>
  <w:style w:type="character" w:customStyle="1" w:styleId="mainbody">
    <w:name w:val="mainbody"/>
    <w:rsid w:val="00C92678"/>
  </w:style>
  <w:style w:type="character" w:customStyle="1" w:styleId="UnderlineStyleChar2">
    <w:name w:val="Underline Style Char2"/>
    <w:rsid w:val="00C92678"/>
    <w:rPr>
      <w:rFonts w:ascii="Garamond" w:hAnsi="Garamond" w:hint="default"/>
      <w:sz w:val="22"/>
      <w:szCs w:val="24"/>
      <w:u w:val="single"/>
      <w:lang w:val="en-US" w:eastAsia="en-US" w:bidi="ar-SA"/>
    </w:rPr>
  </w:style>
  <w:style w:type="character" w:customStyle="1" w:styleId="Style1Char2">
    <w:name w:val="Style1 Char2"/>
    <w:rsid w:val="00C92678"/>
    <w:rPr>
      <w:szCs w:val="24"/>
    </w:rPr>
  </w:style>
  <w:style w:type="character" w:customStyle="1" w:styleId="t13">
    <w:name w:val="t13"/>
    <w:rsid w:val="00C92678"/>
  </w:style>
  <w:style w:type="character" w:customStyle="1" w:styleId="lead">
    <w:name w:val="lead"/>
    <w:rsid w:val="00C92678"/>
  </w:style>
  <w:style w:type="paragraph" w:customStyle="1" w:styleId="CardDownx1">
    <w:name w:val="CardDown x1"/>
    <w:basedOn w:val="Normal"/>
    <w:link w:val="CardDownx1Char"/>
    <w:rsid w:val="00C92678"/>
  </w:style>
  <w:style w:type="character" w:customStyle="1" w:styleId="CardDownx1Char">
    <w:name w:val="CardDown x1 Char"/>
    <w:link w:val="CardDownx1"/>
    <w:locked/>
    <w:rsid w:val="00C92678"/>
    <w:rPr>
      <w:rFonts w:ascii="Calibri" w:hAnsi="Calibri" w:cs="Calibri"/>
      <w:sz w:val="22"/>
    </w:rPr>
  </w:style>
  <w:style w:type="character" w:customStyle="1" w:styleId="CharChar17">
    <w:name w:val="Char Char17"/>
    <w:locked/>
    <w:rsid w:val="00C92678"/>
    <w:rPr>
      <w:rFonts w:ascii="Arial" w:hAnsi="Arial" w:cs="Arial" w:hint="default"/>
      <w:b/>
      <w:bCs/>
      <w:sz w:val="26"/>
      <w:szCs w:val="26"/>
    </w:rPr>
  </w:style>
  <w:style w:type="character" w:customStyle="1" w:styleId="address">
    <w:name w:val="address"/>
    <w:rsid w:val="00C92678"/>
  </w:style>
  <w:style w:type="character" w:customStyle="1" w:styleId="ilspan">
    <w:name w:val="il_span"/>
    <w:rsid w:val="00C92678"/>
  </w:style>
  <w:style w:type="character" w:customStyle="1" w:styleId="articletitle1">
    <w:name w:val="articletitle1"/>
    <w:rsid w:val="00C92678"/>
    <w:rPr>
      <w:rFonts w:ascii="Times New Roman" w:hAnsi="Times New Roman" w:cs="Times New Roman" w:hint="default"/>
      <w:b/>
      <w:bCs/>
      <w:sz w:val="36"/>
      <w:szCs w:val="36"/>
    </w:rPr>
  </w:style>
  <w:style w:type="character" w:customStyle="1" w:styleId="leftidx1">
    <w:name w:val="leftidx1"/>
    <w:rsid w:val="00C92678"/>
    <w:rPr>
      <w:rFonts w:ascii="Verdana" w:hAnsi="Verdana" w:hint="default"/>
      <w:sz w:val="22"/>
      <w:szCs w:val="22"/>
    </w:rPr>
  </w:style>
  <w:style w:type="character" w:customStyle="1" w:styleId="blue1">
    <w:name w:val="blue1"/>
    <w:rsid w:val="00C92678"/>
    <w:rPr>
      <w:color w:val="0000FF"/>
    </w:rPr>
  </w:style>
  <w:style w:type="character" w:customStyle="1" w:styleId="author-link1">
    <w:name w:val="author-link1"/>
    <w:rsid w:val="00C92678"/>
    <w:rPr>
      <w:b w:val="0"/>
      <w:bCs w:val="0"/>
    </w:rPr>
  </w:style>
  <w:style w:type="character" w:customStyle="1" w:styleId="black1">
    <w:name w:val="black1"/>
    <w:rsid w:val="00C92678"/>
    <w:rPr>
      <w:color w:val="000000"/>
    </w:rPr>
  </w:style>
  <w:style w:type="character" w:customStyle="1" w:styleId="StyleunderlinedCharBold">
    <w:name w:val="Style underlined Char + Bold"/>
    <w:rsid w:val="00C92678"/>
    <w:rPr>
      <w:rFonts w:ascii="Times New Roman" w:hAnsi="Times New Roman" w:cs="Times New Roman" w:hint="default"/>
      <w:b/>
      <w:bCs/>
      <w:sz w:val="21"/>
      <w:szCs w:val="24"/>
      <w:u w:val="single"/>
    </w:rPr>
  </w:style>
  <w:style w:type="character" w:customStyle="1" w:styleId="ThickUnderlineCharChar">
    <w:name w:val="Thick Underline Char Char"/>
    <w:rsid w:val="00C92678"/>
    <w:rPr>
      <w:rFonts w:ascii="Calibri" w:eastAsia="Calibri" w:hAnsi="Calibri" w:hint="default"/>
    </w:rPr>
  </w:style>
  <w:style w:type="character" w:customStyle="1" w:styleId="CardUnderline">
    <w:name w:val="Card Underline"/>
    <w:rsid w:val="00C92678"/>
    <w:rPr>
      <w:rFonts w:ascii="Times New Roman" w:hAnsi="Times New Roman" w:cs="Times New Roman" w:hint="default"/>
      <w:sz w:val="20"/>
      <w:u w:val="single"/>
    </w:rPr>
  </w:style>
  <w:style w:type="character" w:customStyle="1" w:styleId="lingoregion">
    <w:name w:val="lingo_region"/>
    <w:rsid w:val="00C92678"/>
  </w:style>
  <w:style w:type="character" w:customStyle="1" w:styleId="cite0">
    <w:name w:val="%cite"/>
    <w:rsid w:val="00C92678"/>
    <w:rPr>
      <w:rFonts w:ascii="Times New Roman" w:hAnsi="Times New Roman" w:cs="Times New Roman" w:hint="default"/>
      <w:b/>
      <w:bCs w:val="0"/>
      <w:sz w:val="24"/>
    </w:rPr>
  </w:style>
  <w:style w:type="character" w:customStyle="1" w:styleId="Emphasis21">
    <w:name w:val="%Emphasis2"/>
    <w:rsid w:val="00C92678"/>
    <w:rPr>
      <w:rFonts w:ascii="Cooper Black" w:hAnsi="Cooper Black" w:hint="default"/>
      <w:iCs/>
      <w:u w:val="single"/>
    </w:rPr>
  </w:style>
  <w:style w:type="character" w:customStyle="1" w:styleId="bodycontentlink">
    <w:name w:val="bodycontentlink"/>
    <w:rsid w:val="00C92678"/>
  </w:style>
  <w:style w:type="character" w:customStyle="1" w:styleId="AAAcite">
    <w:name w:val="AAAcite"/>
    <w:rsid w:val="00C92678"/>
    <w:rPr>
      <w:rFonts w:ascii="Times New Roman" w:hAnsi="Times New Roman" w:cs="Times New Roman" w:hint="default"/>
      <w:b/>
      <w:bCs w:val="0"/>
      <w:sz w:val="24"/>
    </w:rPr>
  </w:style>
  <w:style w:type="character" w:customStyle="1" w:styleId="tmplheaderlink">
    <w:name w:val="tmplheaderlink"/>
    <w:rsid w:val="00C92678"/>
    <w:rPr>
      <w:rFonts w:ascii="Times New Roman" w:hAnsi="Times New Roman" w:cs="Times New Roman" w:hint="default"/>
    </w:rPr>
  </w:style>
  <w:style w:type="character" w:customStyle="1" w:styleId="UnderlinedEvidenceCharChar">
    <w:name w:val="Underlined Evidence Char Char"/>
    <w:rsid w:val="00C92678"/>
    <w:rPr>
      <w:rFonts w:ascii="Verdana" w:hAnsi="Verdana" w:hint="default"/>
      <w:sz w:val="21"/>
      <w:szCs w:val="21"/>
      <w:u w:val="thick"/>
      <w:lang w:val="en-US" w:eastAsia="en-US" w:bidi="ar-SA"/>
    </w:rPr>
  </w:style>
  <w:style w:type="character" w:customStyle="1" w:styleId="role">
    <w:name w:val="role"/>
    <w:rsid w:val="00C92678"/>
  </w:style>
  <w:style w:type="character" w:customStyle="1" w:styleId="pagination">
    <w:name w:val="pagination"/>
    <w:rsid w:val="00C92678"/>
  </w:style>
  <w:style w:type="character" w:customStyle="1" w:styleId="doi">
    <w:name w:val="doi"/>
    <w:rsid w:val="00C92678"/>
  </w:style>
  <w:style w:type="character" w:customStyle="1" w:styleId="bodycontents">
    <w:name w:val="bodycontents"/>
    <w:rsid w:val="00C92678"/>
  </w:style>
  <w:style w:type="character" w:customStyle="1" w:styleId="comma">
    <w:name w:val="comma"/>
    <w:rsid w:val="00C92678"/>
  </w:style>
  <w:style w:type="character" w:customStyle="1" w:styleId="pad5right">
    <w:name w:val="pad5right"/>
    <w:rsid w:val="00C92678"/>
  </w:style>
  <w:style w:type="character" w:customStyle="1" w:styleId="entry-date">
    <w:name w:val="entry-date"/>
    <w:rsid w:val="00C92678"/>
  </w:style>
  <w:style w:type="character" w:customStyle="1" w:styleId="desc">
    <w:name w:val="desc"/>
    <w:rsid w:val="00C92678"/>
  </w:style>
  <w:style w:type="character" w:customStyle="1" w:styleId="divider">
    <w:name w:val="divider"/>
    <w:rsid w:val="00C92678"/>
  </w:style>
  <w:style w:type="character" w:customStyle="1" w:styleId="blogdate">
    <w:name w:val="blogdate"/>
    <w:rsid w:val="00C92678"/>
  </w:style>
  <w:style w:type="character" w:customStyle="1" w:styleId="ticker">
    <w:name w:val="ticker"/>
    <w:rsid w:val="00C92678"/>
  </w:style>
  <w:style w:type="character" w:customStyle="1" w:styleId="posted">
    <w:name w:val="posted"/>
    <w:rsid w:val="00C92678"/>
  </w:style>
  <w:style w:type="character" w:customStyle="1" w:styleId="time">
    <w:name w:val="time"/>
    <w:rsid w:val="00C92678"/>
  </w:style>
  <w:style w:type="character" w:customStyle="1" w:styleId="dot">
    <w:name w:val="dot"/>
    <w:rsid w:val="00C92678"/>
  </w:style>
  <w:style w:type="character" w:customStyle="1" w:styleId="hn-date">
    <w:name w:val="hn-date"/>
    <w:rsid w:val="00C92678"/>
  </w:style>
  <w:style w:type="character" w:customStyle="1" w:styleId="location">
    <w:name w:val="location"/>
    <w:rsid w:val="00C92678"/>
  </w:style>
  <w:style w:type="character" w:customStyle="1" w:styleId="arial11">
    <w:name w:val="arial_11"/>
    <w:rsid w:val="00C92678"/>
  </w:style>
  <w:style w:type="character" w:customStyle="1" w:styleId="dropcap-letter">
    <w:name w:val="dropcap-letter"/>
    <w:rsid w:val="00C92678"/>
  </w:style>
  <w:style w:type="character" w:customStyle="1" w:styleId="offscreen">
    <w:name w:val="offscreen"/>
    <w:rsid w:val="00C92678"/>
  </w:style>
  <w:style w:type="character" w:customStyle="1" w:styleId="linked-in">
    <w:name w:val="linked-in"/>
    <w:rsid w:val="00C92678"/>
  </w:style>
  <w:style w:type="character" w:customStyle="1" w:styleId="in-widget">
    <w:name w:val="in-widget"/>
    <w:rsid w:val="00C92678"/>
  </w:style>
  <w:style w:type="character" w:customStyle="1" w:styleId="in-right">
    <w:name w:val="in-right"/>
    <w:rsid w:val="00C92678"/>
  </w:style>
  <w:style w:type="character" w:customStyle="1" w:styleId="tickerwrap">
    <w:name w:val="ticker_wrap"/>
    <w:rsid w:val="00C92678"/>
  </w:style>
  <w:style w:type="character" w:customStyle="1" w:styleId="divs">
    <w:name w:val="divs"/>
    <w:rsid w:val="00C92678"/>
  </w:style>
  <w:style w:type="character" w:customStyle="1" w:styleId="in-top">
    <w:name w:val="in-top"/>
    <w:rsid w:val="00C92678"/>
  </w:style>
  <w:style w:type="character" w:customStyle="1" w:styleId="article-date">
    <w:name w:val="article-date"/>
    <w:rsid w:val="00C92678"/>
  </w:style>
  <w:style w:type="character" w:customStyle="1" w:styleId="bodysubtoc">
    <w:name w:val="bodysubtoc"/>
    <w:rsid w:val="00C92678"/>
  </w:style>
  <w:style w:type="character" w:customStyle="1" w:styleId="lefttitlesmaller">
    <w:name w:val="lefttitlesmaller"/>
    <w:rsid w:val="00C92678"/>
  </w:style>
  <w:style w:type="character" w:customStyle="1" w:styleId="mb">
    <w:name w:val="mb"/>
    <w:rsid w:val="00C92678"/>
  </w:style>
  <w:style w:type="character" w:customStyle="1" w:styleId="field-content">
    <w:name w:val="field-content"/>
    <w:rsid w:val="00C92678"/>
  </w:style>
  <w:style w:type="character" w:customStyle="1" w:styleId="submitted-date">
    <w:name w:val="submitted-date"/>
    <w:rsid w:val="00C92678"/>
  </w:style>
  <w:style w:type="character" w:customStyle="1" w:styleId="submitted-time">
    <w:name w:val="submitted-time"/>
    <w:rsid w:val="00C92678"/>
  </w:style>
  <w:style w:type="character" w:customStyle="1" w:styleId="A2">
    <w:name w:val="A2"/>
    <w:uiPriority w:val="99"/>
    <w:rsid w:val="00C92678"/>
    <w:rPr>
      <w:rFonts w:ascii="Sabon LT Std" w:hAnsi="Sabon LT Std" w:cs="Sabon LT Std" w:hint="default"/>
      <w:color w:val="000000"/>
      <w:sz w:val="15"/>
      <w:szCs w:val="15"/>
    </w:rPr>
  </w:style>
  <w:style w:type="character" w:customStyle="1" w:styleId="searchword">
    <w:name w:val="searchword"/>
    <w:rsid w:val="00C92678"/>
  </w:style>
  <w:style w:type="character" w:customStyle="1" w:styleId="meta-prep">
    <w:name w:val="meta-prep"/>
    <w:rsid w:val="00C92678"/>
  </w:style>
  <w:style w:type="numbering" w:customStyle="1" w:styleId="1ai1">
    <w:name w:val="1 / a / i1"/>
    <w:rsid w:val="00C92678"/>
    <w:pPr>
      <w:numPr>
        <w:numId w:val="21"/>
      </w:numPr>
    </w:pPr>
  </w:style>
  <w:style w:type="numbering" w:styleId="1ai">
    <w:name w:val="Outline List 1"/>
    <w:basedOn w:val="NoList"/>
    <w:unhideWhenUsed/>
    <w:rsid w:val="00C92678"/>
    <w:pPr>
      <w:numPr>
        <w:numId w:val="22"/>
      </w:numPr>
    </w:pPr>
  </w:style>
  <w:style w:type="character" w:customStyle="1" w:styleId="FontStyle310">
    <w:name w:val="Font Style310"/>
    <w:uiPriority w:val="99"/>
    <w:rsid w:val="00C92678"/>
    <w:rPr>
      <w:rFonts w:ascii="Times New Roman" w:hAnsi="Times New Roman" w:cs="Times New Roman"/>
      <w:b/>
      <w:bCs/>
      <w:i/>
      <w:iCs/>
      <w:spacing w:val="-10"/>
      <w:sz w:val="18"/>
      <w:szCs w:val="18"/>
    </w:rPr>
  </w:style>
  <w:style w:type="character" w:customStyle="1" w:styleId="FontStyle329">
    <w:name w:val="Font Style329"/>
    <w:uiPriority w:val="99"/>
    <w:rsid w:val="00C92678"/>
    <w:rPr>
      <w:rFonts w:ascii="Times New Roman" w:hAnsi="Times New Roman" w:cs="Times New Roman"/>
      <w:b/>
      <w:bCs/>
      <w:spacing w:val="-10"/>
      <w:sz w:val="18"/>
      <w:szCs w:val="18"/>
    </w:rPr>
  </w:style>
  <w:style w:type="character" w:customStyle="1" w:styleId="FontStyle370">
    <w:name w:val="Font Style370"/>
    <w:uiPriority w:val="99"/>
    <w:rsid w:val="00C92678"/>
    <w:rPr>
      <w:rFonts w:ascii="Cambria" w:hAnsi="Cambria" w:cs="Cambria"/>
      <w:b/>
      <w:bCs/>
      <w:spacing w:val="-10"/>
      <w:sz w:val="18"/>
      <w:szCs w:val="18"/>
    </w:rPr>
  </w:style>
  <w:style w:type="character" w:customStyle="1" w:styleId="FontStyle302">
    <w:name w:val="Font Style302"/>
    <w:uiPriority w:val="99"/>
    <w:rsid w:val="00C92678"/>
    <w:rPr>
      <w:rFonts w:ascii="Times New Roman" w:hAnsi="Times New Roman" w:cs="Times New Roman"/>
      <w:b/>
      <w:bCs/>
      <w:sz w:val="22"/>
      <w:szCs w:val="22"/>
    </w:rPr>
  </w:style>
  <w:style w:type="character" w:customStyle="1" w:styleId="FontStyle347">
    <w:name w:val="Font Style347"/>
    <w:uiPriority w:val="99"/>
    <w:rsid w:val="00C92678"/>
    <w:rPr>
      <w:rFonts w:ascii="Times New Roman" w:hAnsi="Times New Roman" w:cs="Times New Roman"/>
      <w:b/>
      <w:bCs/>
      <w:spacing w:val="-10"/>
      <w:sz w:val="20"/>
      <w:szCs w:val="20"/>
    </w:rPr>
  </w:style>
  <w:style w:type="paragraph" w:customStyle="1" w:styleId="Style27">
    <w:name w:val="Style27"/>
    <w:basedOn w:val="Normal"/>
    <w:uiPriority w:val="99"/>
    <w:rsid w:val="00C9267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9267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92678"/>
    <w:rPr>
      <w:rFonts w:ascii="Times New Roman" w:hAnsi="Times New Roman" w:cs="Times New Roman"/>
      <w:spacing w:val="-10"/>
      <w:sz w:val="18"/>
      <w:szCs w:val="18"/>
    </w:rPr>
  </w:style>
  <w:style w:type="character" w:customStyle="1" w:styleId="FontStyle312">
    <w:name w:val="Font Style312"/>
    <w:uiPriority w:val="99"/>
    <w:rsid w:val="00C92678"/>
    <w:rPr>
      <w:rFonts w:ascii="Times New Roman" w:hAnsi="Times New Roman" w:cs="Times New Roman"/>
      <w:b/>
      <w:bCs/>
      <w:spacing w:val="-10"/>
      <w:sz w:val="16"/>
      <w:szCs w:val="16"/>
    </w:rPr>
  </w:style>
  <w:style w:type="character" w:customStyle="1" w:styleId="FontStyle346">
    <w:name w:val="Font Style346"/>
    <w:uiPriority w:val="99"/>
    <w:rsid w:val="00C92678"/>
    <w:rPr>
      <w:rFonts w:ascii="Times New Roman" w:hAnsi="Times New Roman" w:cs="Times New Roman"/>
      <w:b/>
      <w:bCs/>
      <w:spacing w:val="-10"/>
      <w:sz w:val="18"/>
      <w:szCs w:val="18"/>
    </w:rPr>
  </w:style>
  <w:style w:type="character" w:customStyle="1" w:styleId="FontStyle330">
    <w:name w:val="Font Style330"/>
    <w:uiPriority w:val="99"/>
    <w:rsid w:val="00C92678"/>
    <w:rPr>
      <w:rFonts w:ascii="Times New Roman" w:hAnsi="Times New Roman" w:cs="Times New Roman"/>
      <w:b/>
      <w:bCs/>
      <w:sz w:val="16"/>
      <w:szCs w:val="16"/>
    </w:rPr>
  </w:style>
  <w:style w:type="character" w:customStyle="1" w:styleId="FontStyle372">
    <w:name w:val="Font Style372"/>
    <w:uiPriority w:val="99"/>
    <w:rsid w:val="00C92678"/>
    <w:rPr>
      <w:rFonts w:ascii="Times New Roman" w:hAnsi="Times New Roman" w:cs="Times New Roman"/>
      <w:b/>
      <w:bCs/>
      <w:sz w:val="16"/>
      <w:szCs w:val="16"/>
    </w:rPr>
  </w:style>
  <w:style w:type="paragraph" w:customStyle="1" w:styleId="Style59">
    <w:name w:val="Style59"/>
    <w:basedOn w:val="Normal"/>
    <w:uiPriority w:val="99"/>
    <w:rsid w:val="00C9267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92678"/>
    <w:rPr>
      <w:rFonts w:ascii="Times New Roman" w:hAnsi="Times New Roman" w:cs="Times New Roman"/>
      <w:b/>
      <w:bCs/>
      <w:i/>
      <w:iCs/>
      <w:sz w:val="16"/>
      <w:szCs w:val="16"/>
    </w:rPr>
  </w:style>
  <w:style w:type="paragraph" w:customStyle="1" w:styleId="Style200">
    <w:name w:val="Style20"/>
    <w:basedOn w:val="Normal"/>
    <w:uiPriority w:val="99"/>
    <w:rsid w:val="00C9267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92678"/>
    <w:rPr>
      <w:rFonts w:ascii="Times New Roman" w:hAnsi="Times New Roman" w:cs="Times New Roman"/>
      <w:smallCaps/>
      <w:sz w:val="14"/>
      <w:szCs w:val="14"/>
    </w:rPr>
  </w:style>
  <w:style w:type="paragraph" w:customStyle="1" w:styleId="Style89">
    <w:name w:val="Style89"/>
    <w:basedOn w:val="Normal"/>
    <w:uiPriority w:val="99"/>
    <w:rsid w:val="00C9267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92678"/>
    <w:rPr>
      <w:rFonts w:ascii="Times New Roman" w:hAnsi="Times New Roman" w:cs="Times New Roman"/>
      <w:b/>
      <w:bCs/>
      <w:spacing w:val="-10"/>
      <w:sz w:val="22"/>
      <w:szCs w:val="22"/>
    </w:rPr>
  </w:style>
  <w:style w:type="character" w:customStyle="1" w:styleId="FontStyle320">
    <w:name w:val="Font Style320"/>
    <w:uiPriority w:val="99"/>
    <w:rsid w:val="00C92678"/>
    <w:rPr>
      <w:rFonts w:ascii="Times New Roman" w:hAnsi="Times New Roman" w:cs="Times New Roman"/>
      <w:b/>
      <w:bCs/>
      <w:spacing w:val="-10"/>
      <w:sz w:val="22"/>
      <w:szCs w:val="22"/>
    </w:rPr>
  </w:style>
  <w:style w:type="character" w:customStyle="1" w:styleId="FontStyle352">
    <w:name w:val="Font Style352"/>
    <w:uiPriority w:val="99"/>
    <w:rsid w:val="00C92678"/>
    <w:rPr>
      <w:rFonts w:ascii="Times New Roman" w:hAnsi="Times New Roman" w:cs="Times New Roman"/>
      <w:b/>
      <w:bCs/>
      <w:sz w:val="16"/>
      <w:szCs w:val="16"/>
    </w:rPr>
  </w:style>
  <w:style w:type="character" w:customStyle="1" w:styleId="FontStyle356">
    <w:name w:val="Font Style356"/>
    <w:uiPriority w:val="99"/>
    <w:rsid w:val="00C92678"/>
    <w:rPr>
      <w:rFonts w:ascii="Times New Roman" w:hAnsi="Times New Roman" w:cs="Times New Roman"/>
      <w:b/>
      <w:bCs/>
      <w:spacing w:val="-10"/>
      <w:sz w:val="22"/>
      <w:szCs w:val="22"/>
    </w:rPr>
  </w:style>
  <w:style w:type="character" w:customStyle="1" w:styleId="FontStyle298">
    <w:name w:val="Font Style298"/>
    <w:uiPriority w:val="99"/>
    <w:rsid w:val="00C92678"/>
    <w:rPr>
      <w:rFonts w:ascii="Times New Roman" w:hAnsi="Times New Roman" w:cs="Times New Roman"/>
      <w:sz w:val="18"/>
      <w:szCs w:val="18"/>
    </w:rPr>
  </w:style>
  <w:style w:type="character" w:customStyle="1" w:styleId="FontStyle311">
    <w:name w:val="Font Style311"/>
    <w:uiPriority w:val="99"/>
    <w:rsid w:val="00C92678"/>
    <w:rPr>
      <w:rFonts w:ascii="Times New Roman" w:hAnsi="Times New Roman" w:cs="Times New Roman"/>
      <w:b/>
      <w:bCs/>
      <w:spacing w:val="-10"/>
      <w:sz w:val="18"/>
      <w:szCs w:val="18"/>
    </w:rPr>
  </w:style>
  <w:style w:type="character" w:customStyle="1" w:styleId="FontStyle332">
    <w:name w:val="Font Style332"/>
    <w:uiPriority w:val="99"/>
    <w:rsid w:val="00C92678"/>
    <w:rPr>
      <w:rFonts w:ascii="Times New Roman" w:hAnsi="Times New Roman" w:cs="Times New Roman"/>
      <w:b/>
      <w:bCs/>
      <w:i/>
      <w:iCs/>
      <w:spacing w:val="-10"/>
      <w:sz w:val="20"/>
      <w:szCs w:val="20"/>
    </w:rPr>
  </w:style>
  <w:style w:type="character" w:customStyle="1" w:styleId="FontStyle371">
    <w:name w:val="Font Style371"/>
    <w:uiPriority w:val="99"/>
    <w:rsid w:val="00C92678"/>
    <w:rPr>
      <w:rFonts w:ascii="Times New Roman" w:hAnsi="Times New Roman" w:cs="Times New Roman"/>
      <w:sz w:val="16"/>
      <w:szCs w:val="16"/>
    </w:rPr>
  </w:style>
  <w:style w:type="character" w:customStyle="1" w:styleId="FontStyle350">
    <w:name w:val="Font Style350"/>
    <w:uiPriority w:val="99"/>
    <w:rsid w:val="00C92678"/>
    <w:rPr>
      <w:rFonts w:ascii="Times New Roman" w:hAnsi="Times New Roman" w:cs="Times New Roman"/>
      <w:b/>
      <w:bCs/>
      <w:i/>
      <w:iCs/>
      <w:sz w:val="20"/>
      <w:szCs w:val="20"/>
    </w:rPr>
  </w:style>
  <w:style w:type="paragraph" w:customStyle="1" w:styleId="Style8">
    <w:name w:val="Style8"/>
    <w:basedOn w:val="Normal"/>
    <w:uiPriority w:val="99"/>
    <w:rsid w:val="00C92678"/>
    <w:pPr>
      <w:widowControl w:val="0"/>
      <w:autoSpaceDE w:val="0"/>
      <w:autoSpaceDN w:val="0"/>
      <w:adjustRightInd w:val="0"/>
    </w:pPr>
    <w:rPr>
      <w:rFonts w:eastAsia="Times New Roman"/>
      <w:sz w:val="24"/>
    </w:rPr>
  </w:style>
  <w:style w:type="paragraph" w:customStyle="1" w:styleId="Style5">
    <w:name w:val="Style5"/>
    <w:basedOn w:val="Normal"/>
    <w:uiPriority w:val="99"/>
    <w:rsid w:val="00C9267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92678"/>
    <w:pPr>
      <w:widowControl w:val="0"/>
      <w:autoSpaceDE w:val="0"/>
      <w:autoSpaceDN w:val="0"/>
      <w:adjustRightInd w:val="0"/>
    </w:pPr>
    <w:rPr>
      <w:rFonts w:eastAsia="Times New Roman"/>
      <w:sz w:val="24"/>
    </w:rPr>
  </w:style>
  <w:style w:type="character" w:customStyle="1" w:styleId="FontStyle351">
    <w:name w:val="Font Style351"/>
    <w:uiPriority w:val="99"/>
    <w:rsid w:val="00C92678"/>
    <w:rPr>
      <w:rFonts w:ascii="Times New Roman" w:hAnsi="Times New Roman" w:cs="Times New Roman"/>
      <w:b/>
      <w:bCs/>
      <w:sz w:val="22"/>
      <w:szCs w:val="22"/>
    </w:rPr>
  </w:style>
  <w:style w:type="paragraph" w:customStyle="1" w:styleId="Style10">
    <w:name w:val="Style10"/>
    <w:basedOn w:val="Normal"/>
    <w:uiPriority w:val="99"/>
    <w:rsid w:val="00C9267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92678"/>
    <w:pPr>
      <w:widowControl w:val="0"/>
      <w:autoSpaceDE w:val="0"/>
      <w:autoSpaceDN w:val="0"/>
      <w:adjustRightInd w:val="0"/>
      <w:jc w:val="both"/>
    </w:pPr>
    <w:rPr>
      <w:rFonts w:eastAsia="Times New Roman"/>
      <w:sz w:val="24"/>
    </w:rPr>
  </w:style>
  <w:style w:type="character" w:customStyle="1" w:styleId="FontStyle369">
    <w:name w:val="Font Style369"/>
    <w:uiPriority w:val="99"/>
    <w:rsid w:val="00C92678"/>
    <w:rPr>
      <w:rFonts w:ascii="Times New Roman" w:hAnsi="Times New Roman" w:cs="Times New Roman"/>
      <w:b/>
      <w:bCs/>
      <w:spacing w:val="-10"/>
      <w:sz w:val="20"/>
      <w:szCs w:val="20"/>
    </w:rPr>
  </w:style>
  <w:style w:type="character" w:customStyle="1" w:styleId="FontStyle357">
    <w:name w:val="Font Style357"/>
    <w:uiPriority w:val="99"/>
    <w:rsid w:val="00C92678"/>
    <w:rPr>
      <w:rFonts w:ascii="Times New Roman" w:hAnsi="Times New Roman" w:cs="Times New Roman"/>
      <w:b/>
      <w:bCs/>
      <w:spacing w:val="-10"/>
      <w:sz w:val="22"/>
      <w:szCs w:val="22"/>
    </w:rPr>
  </w:style>
  <w:style w:type="paragraph" w:customStyle="1" w:styleId="Style67">
    <w:name w:val="Style67"/>
    <w:basedOn w:val="Normal"/>
    <w:uiPriority w:val="99"/>
    <w:rsid w:val="00C9267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92678"/>
    <w:rPr>
      <w:rFonts w:ascii="Times New Roman" w:hAnsi="Times New Roman" w:cs="Times New Roman"/>
      <w:sz w:val="20"/>
      <w:szCs w:val="20"/>
    </w:rPr>
  </w:style>
  <w:style w:type="character" w:customStyle="1" w:styleId="FontStyle374">
    <w:name w:val="Font Style374"/>
    <w:uiPriority w:val="99"/>
    <w:rsid w:val="00C92678"/>
    <w:rPr>
      <w:rFonts w:ascii="Times New Roman" w:hAnsi="Times New Roman" w:cs="Times New Roman"/>
      <w:b/>
      <w:bCs/>
      <w:spacing w:val="-10"/>
      <w:sz w:val="22"/>
      <w:szCs w:val="22"/>
    </w:rPr>
  </w:style>
  <w:style w:type="paragraph" w:customStyle="1" w:styleId="Style30">
    <w:name w:val="Style30"/>
    <w:basedOn w:val="Normal"/>
    <w:uiPriority w:val="99"/>
    <w:rsid w:val="00C9267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92678"/>
    <w:rPr>
      <w:rFonts w:ascii="Times New Roman" w:hAnsi="Times New Roman" w:cs="Times New Roman"/>
      <w:smallCaps/>
      <w:sz w:val="16"/>
      <w:szCs w:val="16"/>
    </w:rPr>
  </w:style>
  <w:style w:type="paragraph" w:customStyle="1" w:styleId="Style93">
    <w:name w:val="Style93"/>
    <w:basedOn w:val="Normal"/>
    <w:uiPriority w:val="99"/>
    <w:rsid w:val="00C9267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9267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9267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92678"/>
    <w:rPr>
      <w:u w:val="single"/>
    </w:rPr>
  </w:style>
  <w:style w:type="character" w:customStyle="1" w:styleId="SmalltextCharCharCharChar0">
    <w:name w:val="Small text Char Char Char Char"/>
    <w:rsid w:val="00C92678"/>
    <w:rPr>
      <w:sz w:val="16"/>
      <w:szCs w:val="24"/>
      <w:lang w:val="en-US" w:eastAsia="en-US" w:bidi="ar-SA"/>
    </w:rPr>
  </w:style>
  <w:style w:type="paragraph" w:customStyle="1" w:styleId="boldcitation">
    <w:name w:val="bold citation"/>
    <w:basedOn w:val="Normal"/>
    <w:rsid w:val="00C92678"/>
    <w:rPr>
      <w:rFonts w:ascii="Arial" w:eastAsia="Times New Roman" w:hAnsi="Arial"/>
      <w:b/>
      <w:sz w:val="28"/>
      <w:u w:val="thick"/>
    </w:rPr>
  </w:style>
  <w:style w:type="character" w:customStyle="1" w:styleId="underlinecardChar">
    <w:name w:val="underline card Char"/>
    <w:rsid w:val="00C92678"/>
    <w:rPr>
      <w:rFonts w:ascii="Arial" w:hAnsi="Arial"/>
      <w:noProof w:val="0"/>
      <w:sz w:val="18"/>
      <w:szCs w:val="24"/>
      <w:u w:val="single"/>
      <w:lang w:val="en-US" w:eastAsia="en-US" w:bidi="ar-SA"/>
    </w:rPr>
  </w:style>
  <w:style w:type="character" w:customStyle="1" w:styleId="CardsCharCharChar">
    <w:name w:val="Cards Char Char Char"/>
    <w:rsid w:val="00C92678"/>
    <w:rPr>
      <w:szCs w:val="24"/>
      <w:lang w:val="en-US" w:eastAsia="en-US" w:bidi="ar-SA"/>
    </w:rPr>
  </w:style>
  <w:style w:type="character" w:customStyle="1" w:styleId="HiddenBlockHeaderChar">
    <w:name w:val="Hidden Block Header Char"/>
    <w:link w:val="HiddenBlockHeader"/>
    <w:rsid w:val="00C92678"/>
    <w:rPr>
      <w:rFonts w:ascii="Times New Roman" w:eastAsia="Times New Roman" w:hAnsi="Times New Roman" w:cs="Courier New"/>
      <w:b/>
      <w:bCs/>
      <w:sz w:val="28"/>
      <w:szCs w:val="22"/>
    </w:rPr>
  </w:style>
  <w:style w:type="paragraph" w:customStyle="1" w:styleId="NothingCharChar">
    <w:name w:val="Nothing Char Char"/>
    <w:link w:val="NothingCharCharChar"/>
    <w:rsid w:val="00C92678"/>
    <w:pPr>
      <w:jc w:val="both"/>
    </w:pPr>
    <w:rPr>
      <w:rFonts w:ascii="Times New Roman" w:eastAsia="MS Mincho" w:hAnsi="Times New Roman" w:cs="Times New Roman"/>
    </w:rPr>
  </w:style>
  <w:style w:type="character" w:customStyle="1" w:styleId="NothingCharCharChar">
    <w:name w:val="Nothing Char Char Char"/>
    <w:link w:val="NothingCharChar"/>
    <w:rsid w:val="00C92678"/>
    <w:rPr>
      <w:rFonts w:ascii="Times New Roman" w:eastAsia="MS Mincho" w:hAnsi="Times New Roman" w:cs="Times New Roman"/>
    </w:rPr>
  </w:style>
  <w:style w:type="character" w:customStyle="1" w:styleId="CardsCharChar">
    <w:name w:val="Cards Char Char"/>
    <w:rsid w:val="00C92678"/>
    <w:rPr>
      <w:szCs w:val="24"/>
      <w:lang w:val="en-US" w:eastAsia="en-US" w:bidi="ar-SA"/>
    </w:rPr>
  </w:style>
  <w:style w:type="character" w:customStyle="1" w:styleId="CardsCharCharCharChar">
    <w:name w:val="Cards Char Char Char Char"/>
    <w:rsid w:val="00C92678"/>
    <w:rPr>
      <w:szCs w:val="24"/>
      <w:lang w:val="en-US" w:eastAsia="en-US" w:bidi="ar-SA"/>
    </w:rPr>
  </w:style>
  <w:style w:type="character" w:customStyle="1" w:styleId="BlockHeadingsCharChar">
    <w:name w:val="Block Headings Char Char"/>
    <w:rsid w:val="00C92678"/>
    <w:rPr>
      <w:b/>
      <w:sz w:val="36"/>
      <w:szCs w:val="24"/>
      <w:u w:val="single"/>
      <w:lang w:val="en-US" w:eastAsia="en-US" w:bidi="ar-SA"/>
    </w:rPr>
  </w:style>
  <w:style w:type="character" w:customStyle="1" w:styleId="NothingChar1">
    <w:name w:val="Nothing Char1"/>
    <w:rsid w:val="00C92678"/>
    <w:rPr>
      <w:szCs w:val="24"/>
      <w:lang w:val="en-US" w:eastAsia="en-US" w:bidi="ar-SA"/>
    </w:rPr>
  </w:style>
  <w:style w:type="paragraph" w:customStyle="1" w:styleId="bloctitles">
    <w:name w:val="bloc titles"/>
    <w:basedOn w:val="Heading1"/>
    <w:next w:val="Normal"/>
    <w:link w:val="bloctitlesChar"/>
    <w:autoRedefine/>
    <w:rsid w:val="00C9267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C9267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C9267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C92678"/>
  </w:style>
  <w:style w:type="character" w:customStyle="1" w:styleId="RegularChar">
    <w:name w:val="Regular Char"/>
    <w:link w:val="Regular"/>
    <w:rsid w:val="00C92678"/>
    <w:rPr>
      <w:rFonts w:ascii="Garamond" w:eastAsia="Times New Roman" w:hAnsi="Garamond" w:cs="Arial"/>
      <w:bCs/>
      <w:kern w:val="20"/>
      <w:sz w:val="20"/>
      <w:szCs w:val="32"/>
    </w:rPr>
  </w:style>
  <w:style w:type="character" w:customStyle="1" w:styleId="StyleTimesNewRoman">
    <w:name w:val="Style Times New Roman"/>
    <w:rsid w:val="00C92678"/>
    <w:rPr>
      <w:rFonts w:ascii="Garamond" w:hAnsi="Garamond"/>
    </w:rPr>
  </w:style>
  <w:style w:type="paragraph" w:customStyle="1" w:styleId="INDENTEDPARAGRAPH">
    <w:name w:val="INDENTED PARAGRAPH"/>
    <w:rsid w:val="00C9267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C92678"/>
    <w:rPr>
      <w:rFonts w:cs="Arial"/>
      <w:bCs/>
      <w:caps/>
      <w:color w:val="FFFFFF"/>
      <w:sz w:val="2"/>
      <w:szCs w:val="2"/>
      <w:lang w:val="en-US" w:eastAsia="en-US" w:bidi="ar-SA"/>
    </w:rPr>
  </w:style>
  <w:style w:type="paragraph" w:customStyle="1" w:styleId="Numbering">
    <w:name w:val="Numbering"/>
    <w:basedOn w:val="Normal"/>
    <w:next w:val="Normal"/>
    <w:rsid w:val="00C92678"/>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9267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C92678"/>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92678"/>
    <w:pPr>
      <w:numPr>
        <w:numId w:val="25"/>
      </w:numPr>
    </w:pPr>
  </w:style>
  <w:style w:type="paragraph" w:customStyle="1" w:styleId="Lettering">
    <w:name w:val="Lettering"/>
    <w:basedOn w:val="Numbering"/>
    <w:next w:val="Normal"/>
    <w:rsid w:val="00C92678"/>
    <w:pPr>
      <w:numPr>
        <w:numId w:val="23"/>
      </w:numPr>
    </w:pPr>
    <w:rPr>
      <w:szCs w:val="22"/>
    </w:rPr>
  </w:style>
  <w:style w:type="paragraph" w:customStyle="1" w:styleId="FileName">
    <w:name w:val="File Name"/>
    <w:basedOn w:val="Normal"/>
    <w:next w:val="Normal"/>
    <w:rsid w:val="00C92678"/>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9267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92678"/>
    <w:pPr>
      <w:numPr>
        <w:numId w:val="26"/>
      </w:numPr>
      <w:tabs>
        <w:tab w:val="num" w:pos="360"/>
      </w:tabs>
      <w:ind w:left="360"/>
    </w:pPr>
  </w:style>
  <w:style w:type="paragraph" w:customStyle="1" w:styleId="CardContinued1">
    <w:name w:val="Card Continued 1"/>
    <w:basedOn w:val="Normal"/>
    <w:next w:val="Normal"/>
    <w:rsid w:val="00C92678"/>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92678"/>
    <w:pPr>
      <w:numPr>
        <w:numId w:val="0"/>
      </w:numPr>
      <w:spacing w:before="0" w:after="120"/>
      <w:jc w:val="left"/>
    </w:pPr>
  </w:style>
  <w:style w:type="paragraph" w:customStyle="1" w:styleId="Clearformatting0">
    <w:name w:val="Clear formatting"/>
    <w:basedOn w:val="Normal"/>
    <w:rsid w:val="00C9267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92678"/>
  </w:style>
  <w:style w:type="paragraph" w:customStyle="1" w:styleId="SmallCardText">
    <w:name w:val="Small Card Text"/>
    <w:rsid w:val="00C9267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92678"/>
    <w:rPr>
      <w:sz w:val="16"/>
      <w:szCs w:val="16"/>
      <w:lang w:val="en-US" w:eastAsia="en-US" w:bidi="ar-SA"/>
    </w:rPr>
  </w:style>
  <w:style w:type="paragraph" w:customStyle="1" w:styleId="TAGFONT">
    <w:name w:val="TAG FONT"/>
    <w:basedOn w:val="Normal"/>
    <w:autoRedefine/>
    <w:rsid w:val="00C92678"/>
    <w:rPr>
      <w:rFonts w:eastAsia="Times New Roman"/>
      <w:sz w:val="24"/>
    </w:rPr>
  </w:style>
  <w:style w:type="character" w:customStyle="1" w:styleId="mainarttxt">
    <w:name w:val="mainarttxt"/>
    <w:basedOn w:val="DefaultParagraphFont"/>
    <w:rsid w:val="00C92678"/>
  </w:style>
  <w:style w:type="paragraph" w:customStyle="1" w:styleId="TagChar1CharCharCharChar">
    <w:name w:val="Tag Char1 Char Char Char Char"/>
    <w:basedOn w:val="Normal"/>
    <w:rsid w:val="00C9267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92678"/>
    <w:rPr>
      <w:sz w:val="20"/>
    </w:rPr>
  </w:style>
  <w:style w:type="character" w:customStyle="1" w:styleId="highlightChar">
    <w:name w:val="highlight Char"/>
    <w:rsid w:val="00C9267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92678"/>
    <w:rPr>
      <w:rFonts w:eastAsia="Batang" w:cs="Arial"/>
      <w:b/>
      <w:bCs/>
      <w:iCs/>
      <w:sz w:val="24"/>
      <w:szCs w:val="28"/>
      <w:lang w:val="en-US" w:eastAsia="en-US" w:bidi="ar-SA"/>
    </w:rPr>
  </w:style>
  <w:style w:type="paragraph" w:customStyle="1" w:styleId="formfldssel">
    <w:name w:val="formfldssel"/>
    <w:basedOn w:val="Normal"/>
    <w:rsid w:val="00C9267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9267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9267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92678"/>
  </w:style>
  <w:style w:type="character" w:customStyle="1" w:styleId="StyleCardTextUnderline3Char">
    <w:name w:val="Style Card Text + Underline3 Char"/>
    <w:rsid w:val="00C92678"/>
    <w:rPr>
      <w:rFonts w:eastAsia="SimSun"/>
      <w:szCs w:val="24"/>
      <w:u w:val="thick"/>
      <w:lang w:val="en-US" w:eastAsia="zh-CN" w:bidi="ar-SA"/>
    </w:rPr>
  </w:style>
  <w:style w:type="character" w:customStyle="1" w:styleId="BoldandUnderlineChar1Char2CharChar">
    <w:name w:val="Bold and Underline Char1 Char2 Char Char"/>
    <w:rsid w:val="00C92678"/>
    <w:rPr>
      <w:b/>
      <w:noProof w:val="0"/>
      <w:szCs w:val="24"/>
      <w:u w:val="single"/>
      <w:lang w:val="en-US" w:eastAsia="en-US" w:bidi="ar-SA"/>
    </w:rPr>
  </w:style>
  <w:style w:type="character" w:customStyle="1" w:styleId="UnderlineChar1Char1">
    <w:name w:val="Underline Char1 Char1"/>
    <w:rsid w:val="00C92678"/>
    <w:rPr>
      <w:noProof w:val="0"/>
      <w:szCs w:val="24"/>
      <w:u w:val="single"/>
      <w:lang w:val="en-US" w:eastAsia="en-US" w:bidi="ar-SA"/>
    </w:rPr>
  </w:style>
  <w:style w:type="paragraph" w:customStyle="1" w:styleId="Underlinestyle1">
    <w:name w:val="Underlinestyle"/>
    <w:basedOn w:val="Normal"/>
    <w:rsid w:val="00C92678"/>
    <w:pPr>
      <w:tabs>
        <w:tab w:val="left" w:pos="720"/>
      </w:tabs>
      <w:ind w:left="720"/>
    </w:pPr>
    <w:rPr>
      <w:rFonts w:eastAsia="Times New Roman"/>
      <w:szCs w:val="20"/>
      <w:u w:val="single"/>
    </w:rPr>
  </w:style>
  <w:style w:type="character" w:customStyle="1" w:styleId="featurecontentgray1">
    <w:name w:val="featurecontentgray1"/>
    <w:rsid w:val="00C92678"/>
    <w:rPr>
      <w:rFonts w:ascii="Arial" w:hAnsi="Arial" w:cs="Arial" w:hint="default"/>
      <w:color w:val="666666"/>
    </w:rPr>
  </w:style>
  <w:style w:type="character" w:customStyle="1" w:styleId="CardCharCharChar0">
    <w:name w:val="Card Char Char Char"/>
    <w:rsid w:val="00C92678"/>
    <w:rPr>
      <w:rFonts w:ascii="Book Antiqua" w:hAnsi="Book Antiqua"/>
      <w:szCs w:val="24"/>
      <w:lang w:val="en-US" w:eastAsia="en-US" w:bidi="ar-SA"/>
    </w:rPr>
  </w:style>
  <w:style w:type="character" w:customStyle="1" w:styleId="big1">
    <w:name w:val="big1"/>
    <w:rsid w:val="00C92678"/>
    <w:rPr>
      <w:sz w:val="28"/>
      <w:szCs w:val="28"/>
    </w:rPr>
  </w:style>
  <w:style w:type="character" w:customStyle="1" w:styleId="prodgeneral">
    <w:name w:val="prodgeneral"/>
    <w:basedOn w:val="DefaultParagraphFont"/>
    <w:rsid w:val="00C92678"/>
  </w:style>
  <w:style w:type="character" w:customStyle="1" w:styleId="StyleUnderlineChar0">
    <w:name w:val="Style Underline + Char"/>
    <w:rsid w:val="00C92678"/>
    <w:rPr>
      <w:rFonts w:eastAsia="SimSun" w:cs="Arial"/>
      <w:b/>
      <w:bCs/>
      <w:iCs/>
      <w:caps/>
      <w:sz w:val="24"/>
      <w:szCs w:val="24"/>
      <w:u w:val="single"/>
      <w:lang w:val="en-US" w:eastAsia="en-US" w:bidi="ar-SA"/>
    </w:rPr>
  </w:style>
  <w:style w:type="character" w:customStyle="1" w:styleId="StyleciteChar">
    <w:name w:val="Style cite + Char"/>
    <w:basedOn w:val="citeChar2"/>
    <w:rsid w:val="00C9267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92678"/>
    <w:rPr>
      <w:rFonts w:eastAsia="Times New Roman"/>
      <w:b/>
      <w:sz w:val="24"/>
    </w:rPr>
  </w:style>
  <w:style w:type="paragraph" w:customStyle="1" w:styleId="RepeatHeader">
    <w:name w:val="Repeat Header"/>
    <w:basedOn w:val="HeaderDebate"/>
    <w:rsid w:val="00C92678"/>
    <w:pPr>
      <w:outlineLvl w:val="1"/>
    </w:pPr>
    <w:rPr>
      <w:szCs w:val="48"/>
    </w:rPr>
  </w:style>
  <w:style w:type="character" w:customStyle="1" w:styleId="sectiontitle">
    <w:name w:val="sectiontitle"/>
    <w:basedOn w:val="DefaultParagraphFont"/>
    <w:rsid w:val="00C92678"/>
  </w:style>
  <w:style w:type="character" w:customStyle="1" w:styleId="sectionsubtitle">
    <w:name w:val="sectionsubtitle"/>
    <w:basedOn w:val="DefaultParagraphFont"/>
    <w:rsid w:val="00C92678"/>
  </w:style>
  <w:style w:type="character" w:customStyle="1" w:styleId="copyright">
    <w:name w:val="copyright"/>
    <w:basedOn w:val="DefaultParagraphFont"/>
    <w:rsid w:val="00C92678"/>
  </w:style>
  <w:style w:type="character" w:customStyle="1" w:styleId="EvidenceTag">
    <w:name w:val="Evidence Tag"/>
    <w:rsid w:val="00C9267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9267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9267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9267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9267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92678"/>
    <w:rPr>
      <w:rFonts w:eastAsia="Times New Roman"/>
      <w:sz w:val="16"/>
    </w:rPr>
  </w:style>
  <w:style w:type="paragraph" w:customStyle="1" w:styleId="citationunderline">
    <w:name w:val="citation/underline"/>
    <w:autoRedefine/>
    <w:rsid w:val="00C92678"/>
    <w:rPr>
      <w:rFonts w:ascii="Times New Roman" w:eastAsia="Times New Roman" w:hAnsi="Times New Roman" w:cs="Times New Roman"/>
      <w:b/>
      <w:u w:val="single"/>
    </w:rPr>
  </w:style>
  <w:style w:type="character" w:customStyle="1" w:styleId="smcaps">
    <w:name w:val="smcaps"/>
    <w:basedOn w:val="DefaultParagraphFont"/>
    <w:rsid w:val="00C92678"/>
  </w:style>
  <w:style w:type="character" w:customStyle="1" w:styleId="inside-head1">
    <w:name w:val="inside-head1"/>
    <w:rsid w:val="00C92678"/>
    <w:rPr>
      <w:rFonts w:ascii="Arial" w:hAnsi="Arial" w:cs="Arial" w:hint="default"/>
      <w:b/>
      <w:bCs/>
      <w:color w:val="000000"/>
      <w:spacing w:val="-15"/>
      <w:sz w:val="45"/>
      <w:szCs w:val="45"/>
    </w:rPr>
  </w:style>
  <w:style w:type="character" w:customStyle="1" w:styleId="datestamp1">
    <w:name w:val="datestamp1"/>
    <w:rsid w:val="00C9267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9267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92678"/>
  </w:style>
  <w:style w:type="paragraph" w:customStyle="1" w:styleId="links1">
    <w:name w:val="links1"/>
    <w:basedOn w:val="Normal"/>
    <w:rsid w:val="00C92678"/>
    <w:pPr>
      <w:spacing w:before="100" w:beforeAutospacing="1" w:after="100" w:afterAutospacing="1"/>
    </w:pPr>
    <w:rPr>
      <w:rFonts w:eastAsia="Times New Roman"/>
      <w:color w:val="FFFFFF"/>
      <w:sz w:val="16"/>
      <w:szCs w:val="16"/>
    </w:rPr>
  </w:style>
  <w:style w:type="paragraph" w:customStyle="1" w:styleId="endtext">
    <w:name w:val="endtext"/>
    <w:basedOn w:val="Normal"/>
    <w:rsid w:val="00C9267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92678"/>
    <w:rPr>
      <w:rFonts w:ascii="Verdana" w:hAnsi="Verdana" w:hint="default"/>
      <w:b/>
      <w:bCs/>
      <w:sz w:val="32"/>
      <w:szCs w:val="32"/>
    </w:rPr>
  </w:style>
  <w:style w:type="character" w:customStyle="1" w:styleId="storydeck31">
    <w:name w:val="storydeck31"/>
    <w:rsid w:val="00C92678"/>
    <w:rPr>
      <w:rFonts w:ascii="Verdana" w:hAnsi="Verdana" w:hint="default"/>
      <w:i w:val="0"/>
      <w:iCs w:val="0"/>
      <w:sz w:val="21"/>
      <w:szCs w:val="21"/>
    </w:rPr>
  </w:style>
  <w:style w:type="character" w:customStyle="1" w:styleId="subtitle10">
    <w:name w:val="subtitle1"/>
    <w:rsid w:val="00C92678"/>
    <w:rPr>
      <w:rFonts w:ascii="Verdana" w:hAnsi="Verdana" w:hint="default"/>
      <w:b w:val="0"/>
      <w:bCs w:val="0"/>
      <w:vanish w:val="0"/>
      <w:webHidden w:val="0"/>
      <w:color w:val="484848"/>
      <w:sz w:val="14"/>
      <w:szCs w:val="14"/>
      <w:specVanish w:val="0"/>
    </w:rPr>
  </w:style>
  <w:style w:type="paragraph" w:customStyle="1" w:styleId="g">
    <w:name w:val="g"/>
    <w:basedOn w:val="Normal"/>
    <w:rsid w:val="00C92678"/>
    <w:pPr>
      <w:spacing w:before="240" w:after="240"/>
    </w:pPr>
    <w:rPr>
      <w:rFonts w:eastAsia="Times New Roman"/>
      <w:sz w:val="24"/>
    </w:rPr>
  </w:style>
  <w:style w:type="character" w:customStyle="1" w:styleId="clsbiolink">
    <w:name w:val="clsbiolink"/>
    <w:basedOn w:val="DefaultParagraphFont"/>
    <w:rsid w:val="00C92678"/>
  </w:style>
  <w:style w:type="character" w:customStyle="1" w:styleId="clssmaller">
    <w:name w:val="clssmaller"/>
    <w:basedOn w:val="DefaultParagraphFont"/>
    <w:rsid w:val="00C92678"/>
  </w:style>
  <w:style w:type="character" w:customStyle="1" w:styleId="sm1">
    <w:name w:val="sm1"/>
    <w:rsid w:val="00C92678"/>
    <w:rPr>
      <w:rFonts w:ascii="Verdana" w:hAnsi="Verdana" w:hint="default"/>
      <w:i w:val="0"/>
      <w:iCs w:val="0"/>
      <w:smallCaps w:val="0"/>
      <w:color w:val="000000"/>
      <w:sz w:val="17"/>
      <w:szCs w:val="17"/>
    </w:rPr>
  </w:style>
  <w:style w:type="character" w:customStyle="1" w:styleId="noindentChar">
    <w:name w:val="noindent Char"/>
    <w:rsid w:val="00C92678"/>
    <w:rPr>
      <w:rFonts w:ascii="Arial" w:hAnsi="Arial" w:cs="Arial"/>
      <w:sz w:val="24"/>
      <w:szCs w:val="24"/>
      <w:lang w:val="en-US" w:eastAsia="en-US" w:bidi="ar-SA"/>
    </w:rPr>
  </w:style>
  <w:style w:type="character" w:customStyle="1" w:styleId="SmallChar1">
    <w:name w:val="Small Char1"/>
    <w:rsid w:val="00C92678"/>
    <w:rPr>
      <w:sz w:val="16"/>
      <w:szCs w:val="24"/>
      <w:lang w:val="en-US" w:eastAsia="en-US" w:bidi="ar-SA"/>
    </w:rPr>
  </w:style>
  <w:style w:type="character" w:customStyle="1" w:styleId="fullcite0">
    <w:name w:val="fullcite"/>
    <w:basedOn w:val="DefaultParagraphFont"/>
    <w:rsid w:val="00C92678"/>
  </w:style>
  <w:style w:type="character" w:customStyle="1" w:styleId="Style9ptThickunderline">
    <w:name w:val="Style 9 pt Thick underline"/>
    <w:rsid w:val="00C92678"/>
    <w:rPr>
      <w:sz w:val="24"/>
      <w:u w:val="thick"/>
    </w:rPr>
  </w:style>
  <w:style w:type="paragraph" w:customStyle="1" w:styleId="Repeatheader0">
    <w:name w:val="Repeat header"/>
    <w:basedOn w:val="Normal"/>
    <w:autoRedefine/>
    <w:rsid w:val="00C9267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92678"/>
    <w:rPr>
      <w:rFonts w:ascii="Times New Roman" w:hAnsi="Times New Roman" w:cs="Calibri"/>
      <w:sz w:val="16"/>
    </w:rPr>
  </w:style>
  <w:style w:type="character" w:customStyle="1" w:styleId="CardNotUnderlinedChar">
    <w:name w:val="Card Not Underlined Char"/>
    <w:rsid w:val="00C92678"/>
    <w:rPr>
      <w:sz w:val="16"/>
      <w:lang w:val="en-US" w:eastAsia="en-US" w:bidi="ar-SA"/>
    </w:rPr>
  </w:style>
  <w:style w:type="paragraph" w:customStyle="1" w:styleId="CardNotUnderlined3">
    <w:name w:val="Card Not Underlined 3"/>
    <w:basedOn w:val="CardNotUnderlined"/>
    <w:rsid w:val="00C92678"/>
    <w:rPr>
      <w:rFonts w:ascii="Times New Roman" w:hAnsi="Times New Roman" w:cs="Calibri"/>
    </w:rPr>
  </w:style>
  <w:style w:type="paragraph" w:customStyle="1" w:styleId="CardNotUnderlinedFinal">
    <w:name w:val="Card Not Underlined Final"/>
    <w:basedOn w:val="CardNotUnderlined3"/>
    <w:rsid w:val="00C92678"/>
    <w:rPr>
      <w:sz w:val="20"/>
    </w:rPr>
  </w:style>
  <w:style w:type="character" w:customStyle="1" w:styleId="tagChar3">
    <w:name w:val="tag Char3"/>
    <w:rsid w:val="00C92678"/>
    <w:rPr>
      <w:b/>
      <w:sz w:val="24"/>
      <w:szCs w:val="24"/>
      <w:lang w:val="en-US" w:eastAsia="en-US" w:bidi="ar-SA"/>
    </w:rPr>
  </w:style>
  <w:style w:type="character" w:customStyle="1" w:styleId="link-mailto">
    <w:name w:val="link-mailto"/>
    <w:basedOn w:val="DefaultParagraphFont"/>
    <w:rsid w:val="00C92678"/>
  </w:style>
  <w:style w:type="character" w:customStyle="1" w:styleId="StyleUnderlineUnderlineChar">
    <w:name w:val="Style Underline + Underline Char"/>
    <w:rsid w:val="00C92678"/>
    <w:rPr>
      <w:rFonts w:ascii="Trebuchet MS" w:hAnsi="Trebuchet MS"/>
      <w:szCs w:val="18"/>
      <w:u w:val="single"/>
      <w:lang w:val="en-US" w:eastAsia="en-US" w:bidi="ar-SA"/>
    </w:rPr>
  </w:style>
  <w:style w:type="paragraph" w:customStyle="1" w:styleId="formfld">
    <w:name w:val="formfld"/>
    <w:basedOn w:val="Normal"/>
    <w:rsid w:val="00C9267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92678"/>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C9267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92678"/>
    <w:rPr>
      <w:rFonts w:ascii="Times New Roman" w:eastAsia="Times New Roman" w:hAnsi="Times New Roman" w:cs="Times New Roman"/>
      <w:sz w:val="20"/>
      <w:u w:val="thick"/>
    </w:rPr>
  </w:style>
  <w:style w:type="paragraph" w:customStyle="1" w:styleId="SmallCards">
    <w:name w:val="Small Cards"/>
    <w:basedOn w:val="Cards"/>
    <w:link w:val="SmallCardsChar"/>
    <w:rsid w:val="00C9267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92678"/>
    <w:rPr>
      <w:rFonts w:ascii="Times New Roman" w:eastAsia="Times New Roman" w:hAnsi="Times New Roman" w:cs="Times New Roman"/>
      <w:sz w:val="14"/>
    </w:rPr>
  </w:style>
  <w:style w:type="paragraph" w:customStyle="1" w:styleId="ReadingCites">
    <w:name w:val="Reading Cites"/>
    <w:basedOn w:val="Normal"/>
    <w:link w:val="ReadingCitesChar"/>
    <w:rsid w:val="00C92678"/>
    <w:rPr>
      <w:rFonts w:eastAsia="Times New Roman"/>
      <w:b/>
      <w:sz w:val="20"/>
      <w:szCs w:val="20"/>
    </w:rPr>
  </w:style>
  <w:style w:type="character" w:customStyle="1" w:styleId="ReadingCitesChar">
    <w:name w:val="Reading Cites Char"/>
    <w:link w:val="ReadingCites"/>
    <w:rsid w:val="00C92678"/>
    <w:rPr>
      <w:rFonts w:ascii="Calibri" w:eastAsia="Times New Roman" w:hAnsi="Calibri" w:cs="Calibri"/>
      <w:b/>
      <w:sz w:val="20"/>
      <w:szCs w:val="20"/>
    </w:rPr>
  </w:style>
  <w:style w:type="paragraph" w:customStyle="1" w:styleId="ContentsHeading">
    <w:name w:val="Contents Heading"/>
    <w:basedOn w:val="Heading1"/>
    <w:next w:val="Normal"/>
    <w:rsid w:val="00C9267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C92678"/>
    <w:pPr>
      <w:spacing w:before="100" w:beforeAutospacing="1" w:after="100" w:afterAutospacing="1"/>
    </w:pPr>
    <w:rPr>
      <w:rFonts w:eastAsia="Times New Roman"/>
      <w:sz w:val="20"/>
    </w:rPr>
  </w:style>
  <w:style w:type="character" w:customStyle="1" w:styleId="CharacterStyle8">
    <w:name w:val="Character Style 8"/>
    <w:rsid w:val="00C92678"/>
    <w:rPr>
      <w:sz w:val="22"/>
      <w:szCs w:val="22"/>
    </w:rPr>
  </w:style>
  <w:style w:type="paragraph" w:customStyle="1" w:styleId="Style110">
    <w:name w:val="Style 11"/>
    <w:rsid w:val="00C9267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C9267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92678"/>
    <w:rPr>
      <w:b/>
      <w:sz w:val="24"/>
    </w:rPr>
  </w:style>
  <w:style w:type="character" w:customStyle="1" w:styleId="CardText1CharChar">
    <w:name w:val="Card Text 1 Char Char"/>
    <w:rsid w:val="00C92678"/>
    <w:rPr>
      <w:rFonts w:ascii="Arial Narrow" w:hAnsi="Arial Narrow"/>
      <w:color w:val="000000"/>
      <w:sz w:val="22"/>
      <w:szCs w:val="22"/>
      <w:u w:val="single"/>
      <w:lang w:val="en-US" w:eastAsia="en-US" w:bidi="ar-SA"/>
    </w:rPr>
  </w:style>
  <w:style w:type="character" w:customStyle="1" w:styleId="CardText1Char1">
    <w:name w:val="Card Text 1 Char1"/>
    <w:rsid w:val="00C92678"/>
    <w:rPr>
      <w:rFonts w:ascii="Arial Narrow" w:hAnsi="Arial Narrow"/>
      <w:color w:val="000000"/>
      <w:sz w:val="22"/>
      <w:szCs w:val="22"/>
      <w:u w:val="single"/>
      <w:lang w:val="en-US" w:eastAsia="en-US" w:bidi="ar-SA"/>
    </w:rPr>
  </w:style>
  <w:style w:type="paragraph" w:customStyle="1" w:styleId="Style70">
    <w:name w:val="Style 7"/>
    <w:rsid w:val="00C9267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C9267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C9267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92678"/>
  </w:style>
  <w:style w:type="paragraph" w:customStyle="1" w:styleId="Header1">
    <w:name w:val="Header1"/>
    <w:aliases w:val="Header Char Char,Header Char Char Char Char Char Char Char Cha,Char Char Char Cha"/>
    <w:basedOn w:val="Heading1"/>
    <w:next w:val="Heading1"/>
    <w:qFormat/>
    <w:rsid w:val="00C9267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92678"/>
    <w:rPr>
      <w:b/>
      <w:bCs/>
      <w:color w:val="695B54"/>
    </w:rPr>
  </w:style>
  <w:style w:type="paragraph" w:customStyle="1" w:styleId="Heading11">
    <w:name w:val="Heading 11"/>
    <w:basedOn w:val="Normal"/>
    <w:next w:val="Normal"/>
    <w:rsid w:val="00C92678"/>
    <w:pPr>
      <w:keepNext/>
      <w:widowControl w:val="0"/>
      <w:suppressAutoHyphens/>
      <w:jc w:val="center"/>
    </w:pPr>
    <w:rPr>
      <w:rFonts w:eastAsia="Tahoma"/>
      <w:b/>
      <w:sz w:val="48"/>
      <w:szCs w:val="32"/>
      <w:u w:val="single"/>
    </w:rPr>
  </w:style>
  <w:style w:type="paragraph" w:customStyle="1" w:styleId="TextHeading">
    <w:name w:val="Text Heading"/>
    <w:basedOn w:val="Heading3"/>
    <w:rsid w:val="00C92678"/>
    <w:pPr>
      <w:keepLines w:val="0"/>
      <w:pageBreakBefore w:val="0"/>
      <w:spacing w:before="0"/>
      <w:jc w:val="left"/>
    </w:pPr>
    <w:rPr>
      <w:rFonts w:eastAsia="Times New Roman" w:cs="Arial"/>
      <w:bCs w:val="0"/>
      <w:sz w:val="22"/>
      <w:szCs w:val="26"/>
    </w:rPr>
  </w:style>
  <w:style w:type="character" w:customStyle="1" w:styleId="TextHeadingChar">
    <w:name w:val="Text Heading Char"/>
    <w:rsid w:val="00C92678"/>
    <w:rPr>
      <w:rFonts w:cs="Arial"/>
      <w:b/>
      <w:bCs/>
      <w:sz w:val="22"/>
      <w:szCs w:val="26"/>
      <w:u w:val="single"/>
      <w:lang w:val="en-US" w:eastAsia="en-US" w:bidi="ar-SA"/>
    </w:rPr>
  </w:style>
  <w:style w:type="character" w:customStyle="1" w:styleId="FootnoteCharacters">
    <w:name w:val="Footnote Characters"/>
    <w:rsid w:val="00C92678"/>
    <w:rPr>
      <w:vertAlign w:val="superscript"/>
    </w:rPr>
  </w:style>
  <w:style w:type="paragraph" w:customStyle="1" w:styleId="StyleHeading1BlockTitleHeading1Char1ALEXHeadingBrief-He2">
    <w:name w:val="Style Heading 1Block TitleHeading 1 Char1ALEXHeadingBrief - He...2"/>
    <w:basedOn w:val="Heading1"/>
    <w:autoRedefine/>
    <w:rsid w:val="00C9267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9267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C9267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C92678"/>
    <w:rPr>
      <w:rFonts w:ascii="Arial" w:eastAsia="Times New Roman" w:hAnsi="Arial"/>
      <w:smallCaps/>
    </w:rPr>
  </w:style>
  <w:style w:type="paragraph" w:customStyle="1" w:styleId="DebateBody">
    <w:name w:val="Debate Body"/>
    <w:basedOn w:val="Normal"/>
    <w:qFormat/>
    <w:rsid w:val="00C92678"/>
    <w:rPr>
      <w:rFonts w:ascii="Cambria" w:eastAsia="Cambria" w:hAnsi="Cambria"/>
      <w:b/>
      <w:caps/>
      <w:sz w:val="24"/>
    </w:rPr>
  </w:style>
  <w:style w:type="paragraph" w:customStyle="1" w:styleId="StyleDebateBodyBefore12pt">
    <w:name w:val="Style Debate Body + Before:  12 pt"/>
    <w:basedOn w:val="Normal"/>
    <w:next w:val="Normal"/>
    <w:rsid w:val="00C92678"/>
    <w:pPr>
      <w:spacing w:before="240"/>
    </w:pPr>
    <w:rPr>
      <w:rFonts w:eastAsia="Times New Roman"/>
      <w:bCs/>
      <w:sz w:val="20"/>
      <w:szCs w:val="20"/>
    </w:rPr>
  </w:style>
  <w:style w:type="paragraph" w:customStyle="1" w:styleId="StyleDebateBodyBefore12pt1">
    <w:name w:val="Style Debate Body + Before:  12 pt1"/>
    <w:basedOn w:val="Normal"/>
    <w:rsid w:val="00C92678"/>
    <w:pPr>
      <w:spacing w:before="240"/>
    </w:pPr>
    <w:rPr>
      <w:rFonts w:eastAsia="Times New Roman"/>
      <w:bCs/>
      <w:sz w:val="20"/>
      <w:szCs w:val="20"/>
    </w:rPr>
  </w:style>
  <w:style w:type="character" w:customStyle="1" w:styleId="10ptnotbold">
    <w:name w:val="10ptnotbold"/>
    <w:rsid w:val="00C92678"/>
    <w:rPr>
      <w:sz w:val="20"/>
    </w:rPr>
  </w:style>
  <w:style w:type="paragraph" w:customStyle="1" w:styleId="PageNumber11">
    <w:name w:val="Page Number11"/>
    <w:basedOn w:val="Normal"/>
    <w:next w:val="Normal"/>
    <w:rsid w:val="00C92678"/>
    <w:rPr>
      <w:rFonts w:eastAsia="Times New Roman"/>
      <w:sz w:val="20"/>
    </w:rPr>
  </w:style>
  <w:style w:type="character" w:customStyle="1" w:styleId="Heading2CharCharCharCharCharCharCharCharCharCharCharCharCharChar1">
    <w:name w:val="Heading 2 Char Char Char Char Char Char Char Char Char Char Char Char Char Char1"/>
    <w:rsid w:val="00C92678"/>
    <w:rPr>
      <w:rFonts w:eastAsia="SimSun" w:cs="Arial"/>
      <w:b/>
      <w:bCs/>
      <w:iCs/>
      <w:sz w:val="24"/>
      <w:szCs w:val="28"/>
      <w:lang w:val="en-US" w:eastAsia="zh-CN" w:bidi="ar-SA"/>
    </w:rPr>
  </w:style>
  <w:style w:type="character" w:customStyle="1" w:styleId="Char31">
    <w:name w:val="Char31"/>
    <w:rsid w:val="00C92678"/>
    <w:rPr>
      <w:rFonts w:cs="Arial"/>
      <w:bCs/>
      <w:u w:val="thick"/>
      <w:lang w:val="en-US" w:eastAsia="en-US" w:bidi="ar-SA"/>
    </w:rPr>
  </w:style>
  <w:style w:type="paragraph" w:customStyle="1" w:styleId="StyleHeading1Centered">
    <w:name w:val="Style Heading 1 + Centered"/>
    <w:basedOn w:val="Heading1"/>
    <w:rsid w:val="00C926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C926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C9267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C92678"/>
    <w:pPr>
      <w:spacing w:before="120"/>
    </w:pPr>
    <w:rPr>
      <w:rFonts w:eastAsia="Times New Roman"/>
      <w:sz w:val="20"/>
    </w:rPr>
  </w:style>
  <w:style w:type="character" w:customStyle="1" w:styleId="underliningChar0">
    <w:name w:val="underlining Char"/>
    <w:rsid w:val="00C92678"/>
    <w:rPr>
      <w:b/>
      <w:szCs w:val="24"/>
      <w:u w:val="single"/>
      <w:lang w:val="en-US" w:eastAsia="en-US" w:bidi="ar-SA"/>
    </w:rPr>
  </w:style>
  <w:style w:type="character" w:customStyle="1" w:styleId="notreadChar">
    <w:name w:val="not read Char"/>
    <w:rsid w:val="00C92678"/>
    <w:rPr>
      <w:sz w:val="18"/>
      <w:szCs w:val="24"/>
      <w:lang w:val="en-US" w:eastAsia="en-US" w:bidi="ar-SA"/>
    </w:rPr>
  </w:style>
  <w:style w:type="paragraph" w:customStyle="1" w:styleId="StyleStrong10ptNotBold">
    <w:name w:val="Style Strong + 10 pt Not Bold"/>
    <w:basedOn w:val="Normal"/>
    <w:autoRedefine/>
    <w:rsid w:val="00C92678"/>
    <w:pPr>
      <w:ind w:left="720" w:hanging="360"/>
    </w:pPr>
    <w:rPr>
      <w:rFonts w:eastAsia="Times New Roman"/>
      <w:sz w:val="26"/>
      <w:szCs w:val="26"/>
    </w:rPr>
  </w:style>
  <w:style w:type="character" w:customStyle="1" w:styleId="prbodytext1">
    <w:name w:val="pr_bodytext1"/>
    <w:rsid w:val="00C92678"/>
    <w:rPr>
      <w:rFonts w:ascii="Arial" w:hAnsi="Arial" w:cs="Arial" w:hint="default"/>
      <w:sz w:val="20"/>
      <w:szCs w:val="20"/>
    </w:rPr>
  </w:style>
  <w:style w:type="character" w:customStyle="1" w:styleId="smallCharChar">
    <w:name w:val="small Char Char"/>
    <w:rsid w:val="00C92678"/>
    <w:rPr>
      <w:rFonts w:ascii="Times New Roman" w:eastAsia="Times New Roman" w:hAnsi="Times New Roman" w:cs="Times New Roman"/>
      <w:sz w:val="12"/>
      <w:szCs w:val="16"/>
    </w:rPr>
  </w:style>
  <w:style w:type="character" w:customStyle="1" w:styleId="Undlerine">
    <w:name w:val="Undlerine"/>
    <w:qFormat/>
    <w:rsid w:val="00C92678"/>
    <w:rPr>
      <w:rFonts w:ascii="Times New Roman" w:hAnsi="Times New Roman"/>
      <w:w w:val="110"/>
      <w:sz w:val="20"/>
      <w:szCs w:val="20"/>
      <w:u w:val="single"/>
      <w:bdr w:val="none" w:sz="0" w:space="0" w:color="auto"/>
      <w:lang w:bidi="he-IL"/>
    </w:rPr>
  </w:style>
  <w:style w:type="character" w:customStyle="1" w:styleId="Aunderline1">
    <w:name w:val="Aunderline"/>
    <w:qFormat/>
    <w:rsid w:val="00C92678"/>
    <w:rPr>
      <w:rFonts w:ascii="Times New Roman" w:hAnsi="Times New Roman"/>
      <w:sz w:val="20"/>
      <w:u w:val="single"/>
    </w:rPr>
  </w:style>
  <w:style w:type="paragraph" w:customStyle="1" w:styleId="NormalUnderline0">
    <w:name w:val="Normal + Underline"/>
    <w:basedOn w:val="Normal"/>
    <w:link w:val="NormalUnderlineChar0"/>
    <w:rsid w:val="00C92678"/>
    <w:pPr>
      <w:ind w:left="720"/>
    </w:pPr>
    <w:rPr>
      <w:rFonts w:eastAsia="Times New Roman"/>
      <w:b/>
      <w:sz w:val="20"/>
      <w:u w:val="single"/>
      <w:lang w:val="x-none" w:eastAsia="x-none"/>
    </w:rPr>
  </w:style>
  <w:style w:type="character" w:customStyle="1" w:styleId="NormalUnderlineChar0">
    <w:name w:val="Normal + Underline Char"/>
    <w:link w:val="NormalUnderline0"/>
    <w:rsid w:val="00C92678"/>
    <w:rPr>
      <w:rFonts w:ascii="Calibri" w:eastAsia="Times New Roman" w:hAnsi="Calibri" w:cs="Calibri"/>
      <w:b/>
      <w:sz w:val="20"/>
      <w:u w:val="single"/>
      <w:lang w:val="x-none" w:eastAsia="x-none"/>
    </w:rPr>
  </w:style>
  <w:style w:type="character" w:customStyle="1" w:styleId="Boxes">
    <w:name w:val="Boxes"/>
    <w:qFormat/>
    <w:rsid w:val="00C92678"/>
    <w:rPr>
      <w:rFonts w:ascii="Times New Roman" w:hAnsi="Times New Roman"/>
      <w:sz w:val="20"/>
      <w:u w:val="single"/>
      <w:bdr w:val="single" w:sz="4" w:space="0" w:color="auto"/>
    </w:rPr>
  </w:style>
  <w:style w:type="character" w:customStyle="1" w:styleId="tim">
    <w:name w:val="tim"/>
    <w:qFormat/>
    <w:rsid w:val="00C92678"/>
    <w:rPr>
      <w:rFonts w:ascii="Times New Roman" w:hAnsi="Times New Roman"/>
      <w:sz w:val="20"/>
      <w:u w:val="single"/>
    </w:rPr>
  </w:style>
  <w:style w:type="character" w:customStyle="1" w:styleId="hl">
    <w:name w:val="hl"/>
    <w:basedOn w:val="DefaultParagraphFont"/>
    <w:rsid w:val="00C92678"/>
  </w:style>
  <w:style w:type="character" w:customStyle="1" w:styleId="clock1">
    <w:name w:val="clock1"/>
    <w:rsid w:val="00C92678"/>
    <w:rPr>
      <w:color w:val="B51B1B"/>
    </w:rPr>
  </w:style>
  <w:style w:type="character" w:customStyle="1" w:styleId="smallChar10">
    <w:name w:val="small Char1"/>
    <w:rsid w:val="00C92678"/>
    <w:rPr>
      <w:sz w:val="12"/>
      <w:szCs w:val="16"/>
      <w:lang w:val="en-US" w:eastAsia="en-US" w:bidi="ar-SA"/>
    </w:rPr>
  </w:style>
  <w:style w:type="character" w:customStyle="1" w:styleId="SmallCardsCharChar">
    <w:name w:val="Small Cards Char Char"/>
    <w:rsid w:val="00C92678"/>
    <w:rPr>
      <w:sz w:val="14"/>
      <w:szCs w:val="24"/>
      <w:lang w:val="en-US" w:eastAsia="en-US" w:bidi="ar-SA"/>
    </w:rPr>
  </w:style>
  <w:style w:type="paragraph" w:customStyle="1" w:styleId="NormalCards">
    <w:name w:val="Normal Cards"/>
    <w:basedOn w:val="Normal"/>
    <w:rsid w:val="00C92678"/>
    <w:pPr>
      <w:ind w:left="288"/>
    </w:pPr>
    <w:rPr>
      <w:rFonts w:eastAsia="Times New Roman"/>
      <w:sz w:val="20"/>
    </w:rPr>
  </w:style>
  <w:style w:type="character" w:customStyle="1" w:styleId="iniciales">
    <w:name w:val="iniciales"/>
    <w:basedOn w:val="DefaultParagraphFont"/>
    <w:rsid w:val="00C92678"/>
  </w:style>
  <w:style w:type="character" w:customStyle="1" w:styleId="Style10ptBoldUnderline">
    <w:name w:val="Style 10 pt Bold Underline"/>
    <w:rsid w:val="00C92678"/>
    <w:rPr>
      <w:b/>
      <w:bCs/>
      <w:sz w:val="20"/>
      <w:u w:val="single"/>
    </w:rPr>
  </w:style>
  <w:style w:type="paragraph" w:customStyle="1" w:styleId="outdent">
    <w:name w:val="outdent"/>
    <w:basedOn w:val="Normal"/>
    <w:rsid w:val="00C9267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92678"/>
    <w:pPr>
      <w:spacing w:before="100" w:beforeAutospacing="1" w:after="100" w:afterAutospacing="1"/>
    </w:pPr>
    <w:rPr>
      <w:rFonts w:eastAsia="Times New Roman"/>
      <w:sz w:val="24"/>
    </w:rPr>
  </w:style>
  <w:style w:type="paragraph" w:customStyle="1" w:styleId="separator">
    <w:name w:val="separator"/>
    <w:basedOn w:val="Normal"/>
    <w:rsid w:val="00C92678"/>
    <w:pPr>
      <w:spacing w:before="100" w:beforeAutospacing="1" w:after="100" w:afterAutospacing="1"/>
    </w:pPr>
    <w:rPr>
      <w:rFonts w:eastAsia="Times New Roman"/>
      <w:sz w:val="24"/>
    </w:rPr>
  </w:style>
  <w:style w:type="paragraph" w:customStyle="1" w:styleId="bulletfollow">
    <w:name w:val="bulletfollow"/>
    <w:basedOn w:val="Normal"/>
    <w:rsid w:val="00C92678"/>
    <w:pPr>
      <w:spacing w:before="100" w:beforeAutospacing="1" w:after="100" w:afterAutospacing="1"/>
    </w:pPr>
    <w:rPr>
      <w:rFonts w:eastAsia="Times New Roman"/>
      <w:sz w:val="24"/>
    </w:rPr>
  </w:style>
  <w:style w:type="paragraph" w:customStyle="1" w:styleId="bulleted">
    <w:name w:val="bulleted"/>
    <w:basedOn w:val="Normal"/>
    <w:rsid w:val="00C9267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92678"/>
    <w:rPr>
      <w:rFonts w:ascii="Times New Roman" w:eastAsia="Times New Roman" w:hAnsi="Times New Roman" w:cs="Times New Roman"/>
      <w:strike/>
      <w:sz w:val="20"/>
      <w:szCs w:val="20"/>
    </w:rPr>
  </w:style>
  <w:style w:type="character" w:customStyle="1" w:styleId="StrikethroughChar">
    <w:name w:val="Strikethrough Char"/>
    <w:link w:val="Strikethrough0"/>
    <w:rsid w:val="00C92678"/>
    <w:rPr>
      <w:rFonts w:ascii="Times New Roman" w:eastAsia="Times New Roman" w:hAnsi="Times New Roman" w:cs="Times New Roman"/>
      <w:strike/>
      <w:sz w:val="20"/>
      <w:szCs w:val="20"/>
    </w:rPr>
  </w:style>
  <w:style w:type="character" w:customStyle="1" w:styleId="UnderlineCardsCharChar">
    <w:name w:val="Underline Cards Char Char"/>
    <w:rsid w:val="00C92678"/>
    <w:rPr>
      <w:rFonts w:eastAsia="SimSun"/>
      <w:szCs w:val="24"/>
      <w:u w:val="thick"/>
      <w:lang w:val="en-US" w:eastAsia="en-US" w:bidi="ar-SA"/>
    </w:rPr>
  </w:style>
  <w:style w:type="character" w:customStyle="1" w:styleId="head">
    <w:name w:val="head"/>
    <w:basedOn w:val="DefaultParagraphFont"/>
    <w:rsid w:val="00C92678"/>
  </w:style>
  <w:style w:type="paragraph" w:customStyle="1" w:styleId="authorgroup">
    <w:name w:val="authorgroup"/>
    <w:basedOn w:val="Normal"/>
    <w:rsid w:val="00C92678"/>
    <w:pPr>
      <w:spacing w:before="100" w:beforeAutospacing="1" w:after="100" w:afterAutospacing="1"/>
    </w:pPr>
    <w:rPr>
      <w:rFonts w:eastAsia="Calibri"/>
      <w:sz w:val="24"/>
    </w:rPr>
  </w:style>
  <w:style w:type="paragraph" w:customStyle="1" w:styleId="affiliation1">
    <w:name w:val="affiliation1"/>
    <w:basedOn w:val="Normal"/>
    <w:rsid w:val="00C92678"/>
    <w:pPr>
      <w:spacing w:before="100" w:beforeAutospacing="1" w:after="100" w:afterAutospacing="1"/>
    </w:pPr>
    <w:rPr>
      <w:rFonts w:eastAsia="Calibri"/>
      <w:sz w:val="24"/>
    </w:rPr>
  </w:style>
  <w:style w:type="paragraph" w:customStyle="1" w:styleId="norm">
    <w:name w:val="norm"/>
    <w:basedOn w:val="Normal"/>
    <w:rsid w:val="00C92678"/>
    <w:pPr>
      <w:spacing w:before="100" w:beforeAutospacing="1" w:after="100" w:afterAutospacing="1"/>
    </w:pPr>
    <w:rPr>
      <w:rFonts w:eastAsia="Calibri"/>
      <w:sz w:val="24"/>
    </w:rPr>
  </w:style>
  <w:style w:type="character" w:customStyle="1" w:styleId="smallcapitals">
    <w:name w:val="smallcapitals"/>
    <w:basedOn w:val="DefaultParagraphFont"/>
    <w:rsid w:val="00C92678"/>
  </w:style>
  <w:style w:type="character" w:customStyle="1" w:styleId="number0">
    <w:name w:val="number"/>
    <w:basedOn w:val="DefaultParagraphFont"/>
    <w:rsid w:val="00C92678"/>
  </w:style>
  <w:style w:type="character" w:customStyle="1" w:styleId="swauthor">
    <w:name w:val="sw_author"/>
    <w:rsid w:val="00C92678"/>
  </w:style>
  <w:style w:type="character" w:customStyle="1" w:styleId="articlebody1">
    <w:name w:val="articlebody1"/>
    <w:rsid w:val="00C92678"/>
  </w:style>
  <w:style w:type="character" w:customStyle="1" w:styleId="small1">
    <w:name w:val="small1"/>
    <w:rsid w:val="00C92678"/>
  </w:style>
  <w:style w:type="paragraph" w:customStyle="1" w:styleId="AuthorDate2">
    <w:name w:val="Author/Date"/>
    <w:basedOn w:val="Normal"/>
    <w:link w:val="AuthorDateChar1"/>
    <w:rsid w:val="00C92678"/>
    <w:rPr>
      <w:rFonts w:eastAsia="Times New Roman"/>
      <w:b/>
      <w:sz w:val="24"/>
      <w:u w:val="single"/>
    </w:rPr>
  </w:style>
  <w:style w:type="character" w:customStyle="1" w:styleId="AuthorDateChar1">
    <w:name w:val="Author/Date Char1"/>
    <w:link w:val="AuthorDate2"/>
    <w:rsid w:val="00C92678"/>
    <w:rPr>
      <w:rFonts w:ascii="Calibri" w:eastAsia="Times New Roman" w:hAnsi="Calibri" w:cs="Calibri"/>
      <w:b/>
      <w:u w:val="single"/>
    </w:rPr>
  </w:style>
  <w:style w:type="character" w:customStyle="1" w:styleId="Shortcite">
    <w:name w:val="Shortcite"/>
    <w:basedOn w:val="DefaultParagraphFont"/>
    <w:rsid w:val="00C92678"/>
    <w:rPr>
      <w:rFonts w:ascii="Times New Roman" w:hAnsi="Times New Roman"/>
      <w:b/>
      <w:bCs/>
      <w:sz w:val="20"/>
    </w:rPr>
  </w:style>
  <w:style w:type="character" w:customStyle="1" w:styleId="Longcite">
    <w:name w:val="Longcite"/>
    <w:basedOn w:val="DefaultParagraphFont"/>
    <w:rsid w:val="00C92678"/>
    <w:rPr>
      <w:sz w:val="16"/>
    </w:rPr>
  </w:style>
  <w:style w:type="paragraph" w:customStyle="1" w:styleId="analytic0">
    <w:name w:val="analytic"/>
    <w:basedOn w:val="Normal"/>
    <w:link w:val="analyticChar0"/>
    <w:uiPriority w:val="4"/>
    <w:qFormat/>
    <w:rsid w:val="00C92678"/>
    <w:pPr>
      <w:spacing w:before="120"/>
    </w:pPr>
    <w:rPr>
      <w:rFonts w:ascii="Arial" w:hAnsi="Arial"/>
      <w:b/>
      <w:sz w:val="20"/>
    </w:rPr>
  </w:style>
  <w:style w:type="character" w:customStyle="1" w:styleId="analyticChar0">
    <w:name w:val="analytic Char"/>
    <w:basedOn w:val="DefaultParagraphFont"/>
    <w:link w:val="analytic0"/>
    <w:uiPriority w:val="4"/>
    <w:rsid w:val="00C92678"/>
    <w:rPr>
      <w:rFonts w:ascii="Arial" w:hAnsi="Arial" w:cs="Calibri"/>
      <w:b/>
      <w:sz w:val="20"/>
    </w:rPr>
  </w:style>
  <w:style w:type="character" w:customStyle="1" w:styleId="Normal30">
    <w:name w:val="Normal3"/>
    <w:basedOn w:val="DefaultParagraphFont"/>
    <w:rsid w:val="00C92678"/>
  </w:style>
  <w:style w:type="paragraph" w:customStyle="1" w:styleId="PageNumber8">
    <w:name w:val="Page Number8"/>
    <w:basedOn w:val="Normal"/>
    <w:next w:val="Normal"/>
    <w:rsid w:val="00C9267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9267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C9267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92678"/>
    <w:rPr>
      <w:rFonts w:cs="New Baskerville"/>
      <w:color w:val="000000"/>
    </w:rPr>
  </w:style>
  <w:style w:type="character" w:customStyle="1" w:styleId="postauthor">
    <w:name w:val="postauthor"/>
    <w:basedOn w:val="DefaultParagraphFont"/>
    <w:rsid w:val="00C92678"/>
  </w:style>
  <w:style w:type="paragraph" w:customStyle="1" w:styleId="notes-source-hasnotes">
    <w:name w:val="notes-source-hasnotes"/>
    <w:basedOn w:val="Normal"/>
    <w:rsid w:val="00C92678"/>
    <w:pPr>
      <w:spacing w:before="100" w:beforeAutospacing="1" w:after="100" w:afterAutospacing="1"/>
    </w:pPr>
    <w:rPr>
      <w:rFonts w:ascii="Times" w:hAnsi="Times"/>
      <w:sz w:val="20"/>
      <w:szCs w:val="20"/>
    </w:rPr>
  </w:style>
  <w:style w:type="character" w:customStyle="1" w:styleId="span">
    <w:name w:val="span"/>
    <w:basedOn w:val="DefaultParagraphFont"/>
    <w:rsid w:val="00C92678"/>
  </w:style>
  <w:style w:type="character" w:customStyle="1" w:styleId="maintitle">
    <w:name w:val="maintitle"/>
    <w:basedOn w:val="DefaultParagraphFont"/>
    <w:rsid w:val="00C92678"/>
  </w:style>
  <w:style w:type="character" w:customStyle="1" w:styleId="thirdparty-logo">
    <w:name w:val="thirdparty-logo"/>
    <w:basedOn w:val="DefaultParagraphFont"/>
    <w:rsid w:val="00C92678"/>
  </w:style>
  <w:style w:type="paragraph" w:customStyle="1" w:styleId="articlemeta">
    <w:name w:val="articlemeta"/>
    <w:basedOn w:val="Normal"/>
    <w:rsid w:val="00C92678"/>
    <w:pPr>
      <w:spacing w:before="100" w:beforeAutospacing="1" w:after="100" w:afterAutospacing="1"/>
    </w:pPr>
    <w:rPr>
      <w:rFonts w:ascii="Times" w:hAnsi="Times"/>
      <w:sz w:val="20"/>
      <w:szCs w:val="20"/>
    </w:rPr>
  </w:style>
  <w:style w:type="character" w:customStyle="1" w:styleId="vcard">
    <w:name w:val="vcard"/>
    <w:basedOn w:val="DefaultParagraphFont"/>
    <w:rsid w:val="00C92678"/>
  </w:style>
  <w:style w:type="character" w:customStyle="1" w:styleId="print-footnote">
    <w:name w:val="print-footnote"/>
    <w:basedOn w:val="DefaultParagraphFont"/>
    <w:rsid w:val="00C92678"/>
  </w:style>
  <w:style w:type="character" w:customStyle="1" w:styleId="datestring">
    <w:name w:val="datestring"/>
    <w:basedOn w:val="DefaultParagraphFont"/>
    <w:rsid w:val="00C92678"/>
  </w:style>
  <w:style w:type="paragraph" w:customStyle="1" w:styleId="left">
    <w:name w:val="left"/>
    <w:basedOn w:val="Normal"/>
    <w:rsid w:val="00C92678"/>
    <w:pPr>
      <w:spacing w:before="100" w:beforeAutospacing="1" w:after="100" w:afterAutospacing="1"/>
    </w:pPr>
    <w:rPr>
      <w:rFonts w:ascii="Times" w:hAnsi="Times"/>
      <w:sz w:val="20"/>
      <w:szCs w:val="20"/>
    </w:rPr>
  </w:style>
  <w:style w:type="paragraph" w:customStyle="1" w:styleId="right">
    <w:name w:val="right"/>
    <w:basedOn w:val="Normal"/>
    <w:rsid w:val="00C92678"/>
    <w:pPr>
      <w:spacing w:before="100" w:beforeAutospacing="1" w:after="100" w:afterAutospacing="1"/>
    </w:pPr>
    <w:rPr>
      <w:rFonts w:ascii="Times" w:hAnsi="Times"/>
      <w:sz w:val="20"/>
      <w:szCs w:val="20"/>
    </w:rPr>
  </w:style>
  <w:style w:type="character" w:customStyle="1" w:styleId="gptad">
    <w:name w:val="gptad"/>
    <w:basedOn w:val="DefaultParagraphFont"/>
    <w:rsid w:val="00C92678"/>
  </w:style>
  <w:style w:type="paragraph" w:customStyle="1" w:styleId="creditpostedmodified">
    <w:name w:val="credit_posted_modified"/>
    <w:basedOn w:val="Normal"/>
    <w:rsid w:val="00C92678"/>
    <w:pPr>
      <w:spacing w:before="100" w:beforeAutospacing="1" w:after="100" w:afterAutospacing="1"/>
    </w:pPr>
    <w:rPr>
      <w:rFonts w:ascii="Times" w:hAnsi="Times"/>
      <w:sz w:val="20"/>
      <w:szCs w:val="20"/>
    </w:rPr>
  </w:style>
  <w:style w:type="character" w:customStyle="1" w:styleId="creditline">
    <w:name w:val="creditline"/>
    <w:basedOn w:val="DefaultParagraphFont"/>
    <w:rsid w:val="00C92678"/>
  </w:style>
  <w:style w:type="character" w:customStyle="1" w:styleId="grd">
    <w:name w:val="grd"/>
    <w:basedOn w:val="DefaultParagraphFont"/>
    <w:rsid w:val="00C92678"/>
  </w:style>
  <w:style w:type="paragraph" w:customStyle="1" w:styleId="hs-text-container">
    <w:name w:val="hs-text-container"/>
    <w:basedOn w:val="Normal"/>
    <w:rsid w:val="00C92678"/>
    <w:pPr>
      <w:spacing w:before="100" w:beforeAutospacing="1" w:after="100" w:afterAutospacing="1"/>
    </w:pPr>
    <w:rPr>
      <w:rFonts w:ascii="Times" w:hAnsi="Times"/>
      <w:sz w:val="20"/>
      <w:szCs w:val="20"/>
    </w:rPr>
  </w:style>
  <w:style w:type="character" w:customStyle="1" w:styleId="created">
    <w:name w:val="created"/>
    <w:basedOn w:val="DefaultParagraphFont"/>
    <w:rsid w:val="00C92678"/>
  </w:style>
  <w:style w:type="character" w:customStyle="1" w:styleId="changed">
    <w:name w:val="changed"/>
    <w:basedOn w:val="DefaultParagraphFont"/>
    <w:rsid w:val="00C92678"/>
  </w:style>
  <w:style w:type="character" w:customStyle="1" w:styleId="article-author-name">
    <w:name w:val="article-author-name"/>
    <w:basedOn w:val="DefaultParagraphFont"/>
    <w:rsid w:val="00C92678"/>
  </w:style>
  <w:style w:type="character" w:customStyle="1" w:styleId="bioexcerpt">
    <w:name w:val="bio_excerpt"/>
    <w:basedOn w:val="DefaultParagraphFont"/>
    <w:rsid w:val="00C92678"/>
  </w:style>
  <w:style w:type="character" w:customStyle="1" w:styleId="commentcount">
    <w:name w:val="comment_count"/>
    <w:basedOn w:val="DefaultParagraphFont"/>
    <w:rsid w:val="00C92678"/>
  </w:style>
  <w:style w:type="character" w:customStyle="1" w:styleId="searchtermshighlighted">
    <w:name w:val="searchtermshighlighted"/>
    <w:basedOn w:val="DefaultParagraphFont"/>
    <w:rsid w:val="00C92678"/>
  </w:style>
  <w:style w:type="character" w:customStyle="1" w:styleId="contributornametrigger">
    <w:name w:val="contributornametrigger"/>
    <w:basedOn w:val="DefaultParagraphFont"/>
    <w:rsid w:val="00C92678"/>
  </w:style>
  <w:style w:type="character" w:customStyle="1" w:styleId="bylinepipe">
    <w:name w:val="bylinepipe"/>
    <w:basedOn w:val="DefaultParagraphFont"/>
    <w:rsid w:val="00C92678"/>
  </w:style>
  <w:style w:type="character" w:customStyle="1" w:styleId="lucenesearchresulturlb">
    <w:name w:val="lucene_search_result_url_b"/>
    <w:basedOn w:val="DefaultParagraphFont"/>
    <w:rsid w:val="00C92678"/>
  </w:style>
  <w:style w:type="character" w:customStyle="1" w:styleId="faculty-title">
    <w:name w:val="faculty-title"/>
    <w:basedOn w:val="DefaultParagraphFont"/>
    <w:rsid w:val="00C92678"/>
  </w:style>
  <w:style w:type="character" w:customStyle="1" w:styleId="count">
    <w:name w:val="count"/>
    <w:basedOn w:val="DefaultParagraphFont"/>
    <w:rsid w:val="00C92678"/>
  </w:style>
  <w:style w:type="character" w:customStyle="1" w:styleId="volume">
    <w:name w:val="volume"/>
    <w:basedOn w:val="DefaultParagraphFont"/>
    <w:rsid w:val="00C92678"/>
  </w:style>
  <w:style w:type="character" w:customStyle="1" w:styleId="issue">
    <w:name w:val="issue"/>
    <w:basedOn w:val="DefaultParagraphFont"/>
    <w:rsid w:val="00C92678"/>
  </w:style>
  <w:style w:type="character" w:customStyle="1" w:styleId="pages">
    <w:name w:val="pages"/>
    <w:basedOn w:val="DefaultParagraphFont"/>
    <w:rsid w:val="00C92678"/>
  </w:style>
  <w:style w:type="character" w:customStyle="1" w:styleId="person">
    <w:name w:val="person"/>
    <w:basedOn w:val="DefaultParagraphFont"/>
    <w:rsid w:val="00C92678"/>
  </w:style>
  <w:style w:type="character" w:customStyle="1" w:styleId="corresponding">
    <w:name w:val="corresponding"/>
    <w:basedOn w:val="DefaultParagraphFont"/>
    <w:rsid w:val="00C92678"/>
  </w:style>
  <w:style w:type="paragraph" w:customStyle="1" w:styleId="entry-meta">
    <w:name w:val="entry-meta"/>
    <w:basedOn w:val="Normal"/>
    <w:rsid w:val="00C92678"/>
    <w:pPr>
      <w:spacing w:before="100" w:beforeAutospacing="1" w:after="100" w:afterAutospacing="1"/>
    </w:pPr>
    <w:rPr>
      <w:rFonts w:ascii="Times" w:hAnsi="Times"/>
      <w:sz w:val="20"/>
      <w:szCs w:val="20"/>
    </w:rPr>
  </w:style>
  <w:style w:type="character" w:customStyle="1" w:styleId="post-time">
    <w:name w:val="post-time"/>
    <w:basedOn w:val="DefaultParagraphFont"/>
    <w:rsid w:val="00C92678"/>
  </w:style>
  <w:style w:type="character" w:customStyle="1" w:styleId="post-category">
    <w:name w:val="post-category"/>
    <w:basedOn w:val="DefaultParagraphFont"/>
    <w:rsid w:val="00C92678"/>
  </w:style>
  <w:style w:type="character" w:customStyle="1" w:styleId="post-author">
    <w:name w:val="post-author"/>
    <w:basedOn w:val="DefaultParagraphFont"/>
    <w:rsid w:val="00C92678"/>
  </w:style>
  <w:style w:type="character" w:customStyle="1" w:styleId="A10">
    <w:name w:val="A10"/>
    <w:uiPriority w:val="99"/>
    <w:rsid w:val="00C92678"/>
    <w:rPr>
      <w:rFonts w:cs="Trebuchet MS"/>
      <w:color w:val="000000"/>
      <w:sz w:val="11"/>
      <w:szCs w:val="11"/>
    </w:rPr>
  </w:style>
  <w:style w:type="paragraph" w:customStyle="1" w:styleId="Pa10">
    <w:name w:val="Pa10"/>
    <w:basedOn w:val="Default"/>
    <w:next w:val="Default"/>
    <w:uiPriority w:val="99"/>
    <w:rsid w:val="00C9267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9267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92678"/>
  </w:style>
  <w:style w:type="paragraph" w:customStyle="1" w:styleId="aff">
    <w:name w:val="aff"/>
    <w:basedOn w:val="Normal"/>
    <w:rsid w:val="00C92678"/>
    <w:pPr>
      <w:spacing w:before="100" w:beforeAutospacing="1" w:after="100" w:afterAutospacing="1"/>
    </w:pPr>
    <w:rPr>
      <w:rFonts w:ascii="Times" w:hAnsi="Times"/>
      <w:sz w:val="20"/>
      <w:szCs w:val="20"/>
    </w:rPr>
  </w:style>
  <w:style w:type="character" w:customStyle="1" w:styleId="entry-author">
    <w:name w:val="entry-author"/>
    <w:basedOn w:val="DefaultParagraphFont"/>
    <w:rsid w:val="00C92678"/>
  </w:style>
  <w:style w:type="character" w:customStyle="1" w:styleId="entry-author-name">
    <w:name w:val="entry-author-name"/>
    <w:basedOn w:val="DefaultParagraphFont"/>
    <w:rsid w:val="00C92678"/>
  </w:style>
  <w:style w:type="character" w:customStyle="1" w:styleId="contrib-degrees">
    <w:name w:val="contrib-degrees"/>
    <w:basedOn w:val="DefaultParagraphFont"/>
    <w:rsid w:val="00C92678"/>
  </w:style>
  <w:style w:type="character" w:customStyle="1" w:styleId="contrib-on-behalf-of">
    <w:name w:val="contrib-on-behalf-of"/>
    <w:basedOn w:val="DefaultParagraphFont"/>
    <w:rsid w:val="00C92678"/>
  </w:style>
  <w:style w:type="character" w:customStyle="1" w:styleId="pubtime">
    <w:name w:val="pubtime"/>
    <w:basedOn w:val="DefaultParagraphFont"/>
    <w:rsid w:val="00C92678"/>
  </w:style>
  <w:style w:type="character" w:customStyle="1" w:styleId="fbcommentscount">
    <w:name w:val="fb_comments_count"/>
    <w:basedOn w:val="DefaultParagraphFont"/>
    <w:rsid w:val="00C92678"/>
  </w:style>
  <w:style w:type="character" w:customStyle="1" w:styleId="stsharethiscustom">
    <w:name w:val="st_sharethis_custom"/>
    <w:basedOn w:val="DefaultParagraphFont"/>
    <w:rsid w:val="00C92678"/>
  </w:style>
  <w:style w:type="paragraph" w:customStyle="1" w:styleId="permalinkable">
    <w:name w:val="permalinkable"/>
    <w:basedOn w:val="Normal"/>
    <w:rsid w:val="00C92678"/>
    <w:pPr>
      <w:spacing w:before="100" w:beforeAutospacing="1" w:after="100" w:afterAutospacing="1"/>
    </w:pPr>
    <w:rPr>
      <w:rFonts w:ascii="Times" w:hAnsi="Times"/>
      <w:sz w:val="20"/>
      <w:szCs w:val="20"/>
    </w:rPr>
  </w:style>
  <w:style w:type="character" w:customStyle="1" w:styleId="post-date">
    <w:name w:val="post-date"/>
    <w:basedOn w:val="DefaultParagraphFont"/>
    <w:rsid w:val="00C92678"/>
  </w:style>
  <w:style w:type="character" w:customStyle="1" w:styleId="link-external">
    <w:name w:val="link-external"/>
    <w:basedOn w:val="DefaultParagraphFont"/>
    <w:rsid w:val="00C92678"/>
  </w:style>
  <w:style w:type="character" w:customStyle="1" w:styleId="articleauthor0">
    <w:name w:val="article_author"/>
    <w:basedOn w:val="DefaultParagraphFont"/>
    <w:rsid w:val="00C92678"/>
  </w:style>
  <w:style w:type="character" w:customStyle="1" w:styleId="articleissue">
    <w:name w:val="article_issue"/>
    <w:basedOn w:val="DefaultParagraphFont"/>
    <w:rsid w:val="00C92678"/>
  </w:style>
  <w:style w:type="character" w:customStyle="1" w:styleId="a-size-large">
    <w:name w:val="a-size-large"/>
    <w:basedOn w:val="DefaultParagraphFont"/>
    <w:rsid w:val="00C92678"/>
  </w:style>
  <w:style w:type="character" w:customStyle="1" w:styleId="a-size-medium">
    <w:name w:val="a-size-medium"/>
    <w:basedOn w:val="DefaultParagraphFont"/>
    <w:rsid w:val="00C92678"/>
  </w:style>
  <w:style w:type="character" w:customStyle="1" w:styleId="contribution">
    <w:name w:val="contribution"/>
    <w:basedOn w:val="DefaultParagraphFont"/>
    <w:rsid w:val="00C92678"/>
  </w:style>
  <w:style w:type="character" w:customStyle="1" w:styleId="a-color-secondary">
    <w:name w:val="a-color-secondary"/>
    <w:basedOn w:val="DefaultParagraphFont"/>
    <w:rsid w:val="00C92678"/>
  </w:style>
  <w:style w:type="paragraph" w:customStyle="1" w:styleId="sbyline">
    <w:name w:val="sbyline"/>
    <w:basedOn w:val="Normal"/>
    <w:rsid w:val="00C92678"/>
    <w:pPr>
      <w:spacing w:before="100" w:beforeAutospacing="1" w:after="100" w:afterAutospacing="1"/>
    </w:pPr>
    <w:rPr>
      <w:rFonts w:ascii="Times" w:hAnsi="Times"/>
      <w:sz w:val="20"/>
      <w:szCs w:val="20"/>
    </w:rPr>
  </w:style>
  <w:style w:type="character" w:customStyle="1" w:styleId="ui-author">
    <w:name w:val="ui-author"/>
    <w:basedOn w:val="DefaultParagraphFont"/>
    <w:rsid w:val="00C92678"/>
  </w:style>
  <w:style w:type="character" w:customStyle="1" w:styleId="ui-staffline">
    <w:name w:val="ui-staffline"/>
    <w:basedOn w:val="DefaultParagraphFont"/>
    <w:rsid w:val="00C92678"/>
  </w:style>
  <w:style w:type="paragraph" w:customStyle="1" w:styleId="promotion-tag-p">
    <w:name w:val="promotion-tag-p"/>
    <w:basedOn w:val="Normal"/>
    <w:rsid w:val="00C92678"/>
    <w:pPr>
      <w:spacing w:before="100" w:beforeAutospacing="1" w:after="100" w:afterAutospacing="1"/>
    </w:pPr>
    <w:rPr>
      <w:rFonts w:ascii="Times" w:hAnsi="Times"/>
      <w:sz w:val="20"/>
      <w:szCs w:val="20"/>
    </w:rPr>
  </w:style>
  <w:style w:type="paragraph" w:customStyle="1" w:styleId="heading">
    <w:name w:val="heading"/>
    <w:basedOn w:val="Normal"/>
    <w:rsid w:val="00C92678"/>
    <w:pPr>
      <w:spacing w:before="100" w:beforeAutospacing="1" w:after="100" w:afterAutospacing="1"/>
    </w:pPr>
    <w:rPr>
      <w:rFonts w:ascii="Times" w:hAnsi="Times"/>
      <w:sz w:val="20"/>
      <w:szCs w:val="20"/>
    </w:rPr>
  </w:style>
  <w:style w:type="character" w:customStyle="1" w:styleId="value">
    <w:name w:val="value"/>
    <w:basedOn w:val="DefaultParagraphFont"/>
    <w:rsid w:val="00C92678"/>
  </w:style>
  <w:style w:type="character" w:customStyle="1" w:styleId="specialissuelabel">
    <w:name w:val="specialissuelabel"/>
    <w:basedOn w:val="DefaultParagraphFont"/>
    <w:rsid w:val="00C92678"/>
  </w:style>
  <w:style w:type="character" w:customStyle="1" w:styleId="referencediv">
    <w:name w:val="referencediv"/>
    <w:basedOn w:val="DefaultParagraphFont"/>
    <w:rsid w:val="00C92678"/>
  </w:style>
  <w:style w:type="character" w:customStyle="1" w:styleId="wp-smiley">
    <w:name w:val="wp-smiley"/>
    <w:basedOn w:val="DefaultParagraphFont"/>
    <w:rsid w:val="00C92678"/>
  </w:style>
  <w:style w:type="character" w:customStyle="1" w:styleId="artjournal">
    <w:name w:val="art_journal"/>
    <w:basedOn w:val="DefaultParagraphFont"/>
    <w:rsid w:val="00C92678"/>
  </w:style>
  <w:style w:type="character" w:customStyle="1" w:styleId="artdatevolumeissuepart">
    <w:name w:val="art_datevolumeissuepart"/>
    <w:basedOn w:val="DefaultParagraphFont"/>
    <w:rsid w:val="00C92678"/>
  </w:style>
  <w:style w:type="character" w:customStyle="1" w:styleId="artpages">
    <w:name w:val="art_pages"/>
    <w:basedOn w:val="DefaultParagraphFont"/>
    <w:rsid w:val="00C92678"/>
  </w:style>
  <w:style w:type="character" w:customStyle="1" w:styleId="singlehighlightclass">
    <w:name w:val="single_highlight_class"/>
    <w:basedOn w:val="DefaultParagraphFont"/>
    <w:rsid w:val="00C92678"/>
  </w:style>
  <w:style w:type="character" w:customStyle="1" w:styleId="degree">
    <w:name w:val="degree"/>
    <w:basedOn w:val="DefaultParagraphFont"/>
    <w:rsid w:val="00C92678"/>
  </w:style>
  <w:style w:type="character" w:customStyle="1" w:styleId="major">
    <w:name w:val="major"/>
    <w:basedOn w:val="DefaultParagraphFont"/>
    <w:rsid w:val="00C92678"/>
  </w:style>
  <w:style w:type="character" w:customStyle="1" w:styleId="authors">
    <w:name w:val="authors"/>
    <w:basedOn w:val="DefaultParagraphFont"/>
    <w:rsid w:val="00C92678"/>
  </w:style>
  <w:style w:type="character" w:customStyle="1" w:styleId="views">
    <w:name w:val="views"/>
    <w:basedOn w:val="DefaultParagraphFont"/>
    <w:rsid w:val="00C92678"/>
  </w:style>
  <w:style w:type="character" w:customStyle="1" w:styleId="stmainservices">
    <w:name w:val="stmainservices"/>
    <w:basedOn w:val="DefaultParagraphFont"/>
    <w:rsid w:val="00C92678"/>
  </w:style>
  <w:style w:type="character" w:customStyle="1" w:styleId="stbubblehcount">
    <w:name w:val="stbubble_hcount"/>
    <w:basedOn w:val="DefaultParagraphFont"/>
    <w:rsid w:val="00C92678"/>
  </w:style>
  <w:style w:type="paragraph" w:customStyle="1" w:styleId="Document">
    <w:name w:val="_Document"/>
    <w:basedOn w:val="Default"/>
    <w:next w:val="Default"/>
    <w:uiPriority w:val="99"/>
    <w:rsid w:val="00C9267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9267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92678"/>
    <w:pPr>
      <w:widowControl w:val="0"/>
    </w:pPr>
    <w:rPr>
      <w:rFonts w:ascii="New Baskerville" w:eastAsiaTheme="minorEastAsia" w:hAnsi="New Baskerville"/>
      <w:color w:val="auto"/>
    </w:rPr>
  </w:style>
  <w:style w:type="paragraph" w:customStyle="1" w:styleId="collapsed-hide">
    <w:name w:val="collapsed-hide"/>
    <w:basedOn w:val="Normal"/>
    <w:rsid w:val="00C9267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92678"/>
    <w:pPr>
      <w:widowControl w:val="0"/>
      <w:spacing w:line="211" w:lineRule="atLeast"/>
    </w:pPr>
    <w:rPr>
      <w:rFonts w:ascii="Mokka" w:eastAsiaTheme="minorEastAsia" w:hAnsi="Mokka"/>
      <w:color w:val="auto"/>
    </w:rPr>
  </w:style>
  <w:style w:type="paragraph" w:customStyle="1" w:styleId="odd">
    <w:name w:val="odd"/>
    <w:basedOn w:val="Normal"/>
    <w:rsid w:val="00C9267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92678"/>
  </w:style>
  <w:style w:type="character" w:customStyle="1" w:styleId="tolocaltime">
    <w:name w:val="tolocaltime"/>
    <w:basedOn w:val="DefaultParagraphFont"/>
    <w:rsid w:val="00C92678"/>
  </w:style>
  <w:style w:type="character" w:customStyle="1" w:styleId="pb-byline">
    <w:name w:val="pb-byline"/>
    <w:basedOn w:val="DefaultParagraphFont"/>
    <w:rsid w:val="00C92678"/>
  </w:style>
  <w:style w:type="character" w:customStyle="1" w:styleId="pb-timestamp">
    <w:name w:val="pb-timestamp"/>
    <w:basedOn w:val="DefaultParagraphFont"/>
    <w:rsid w:val="00C92678"/>
  </w:style>
  <w:style w:type="character" w:customStyle="1" w:styleId="posted-on">
    <w:name w:val="posted-on"/>
    <w:basedOn w:val="DefaultParagraphFont"/>
    <w:rsid w:val="00C92678"/>
  </w:style>
  <w:style w:type="character" w:customStyle="1" w:styleId="even">
    <w:name w:val="even"/>
    <w:basedOn w:val="DefaultParagraphFont"/>
    <w:rsid w:val="00C92678"/>
  </w:style>
  <w:style w:type="paragraph" w:customStyle="1" w:styleId="volissue">
    <w:name w:val="volissue"/>
    <w:basedOn w:val="Normal"/>
    <w:rsid w:val="00C9267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92678"/>
  </w:style>
  <w:style w:type="character" w:customStyle="1" w:styleId="articledate">
    <w:name w:val="articledate"/>
    <w:basedOn w:val="DefaultParagraphFont"/>
    <w:rsid w:val="00C92678"/>
  </w:style>
  <w:style w:type="character" w:customStyle="1" w:styleId="post-byline">
    <w:name w:val="post-byline"/>
    <w:basedOn w:val="DefaultParagraphFont"/>
    <w:rsid w:val="00C92678"/>
  </w:style>
  <w:style w:type="character" w:customStyle="1" w:styleId="metadate">
    <w:name w:val="meta_date"/>
    <w:basedOn w:val="DefaultParagraphFont"/>
    <w:rsid w:val="00C92678"/>
  </w:style>
  <w:style w:type="character" w:customStyle="1" w:styleId="fa">
    <w:name w:val="fa"/>
    <w:basedOn w:val="DefaultParagraphFont"/>
    <w:rsid w:val="00C92678"/>
  </w:style>
  <w:style w:type="character" w:customStyle="1" w:styleId="longname">
    <w:name w:val="longname"/>
    <w:basedOn w:val="DefaultParagraphFont"/>
    <w:rsid w:val="00C92678"/>
  </w:style>
  <w:style w:type="character" w:customStyle="1" w:styleId="echocontainer">
    <w:name w:val="echo_container"/>
    <w:basedOn w:val="DefaultParagraphFont"/>
    <w:rsid w:val="00C92678"/>
  </w:style>
  <w:style w:type="character" w:customStyle="1" w:styleId="comment-display">
    <w:name w:val="comment-display"/>
    <w:basedOn w:val="DefaultParagraphFont"/>
    <w:rsid w:val="00C92678"/>
  </w:style>
  <w:style w:type="paragraph" w:customStyle="1" w:styleId="comment-count-label">
    <w:name w:val="comment-count-label"/>
    <w:basedOn w:val="Normal"/>
    <w:rsid w:val="00C92678"/>
    <w:pPr>
      <w:spacing w:before="100" w:beforeAutospacing="1" w:after="100" w:afterAutospacing="1"/>
    </w:pPr>
    <w:rPr>
      <w:rFonts w:ascii="Times" w:hAnsi="Times"/>
      <w:sz w:val="20"/>
      <w:szCs w:val="20"/>
    </w:rPr>
  </w:style>
  <w:style w:type="character" w:customStyle="1" w:styleId="echo-counter">
    <w:name w:val="echo-counter"/>
    <w:basedOn w:val="DefaultParagraphFont"/>
    <w:rsid w:val="00C92678"/>
  </w:style>
  <w:style w:type="character" w:customStyle="1" w:styleId="discussion-policy">
    <w:name w:val="discussion-policy"/>
    <w:basedOn w:val="DefaultParagraphFont"/>
    <w:rsid w:val="00C92678"/>
  </w:style>
  <w:style w:type="character" w:customStyle="1" w:styleId="echo-apps-conversations-streamcaption">
    <w:name w:val="echo-apps-conversations-streamcaption"/>
    <w:basedOn w:val="DefaultParagraphFont"/>
    <w:rsid w:val="00C92678"/>
  </w:style>
  <w:style w:type="character" w:customStyle="1" w:styleId="echo-streamserver-controls-stream-item-text">
    <w:name w:val="echo-streamserver-controls-stream-item-text"/>
    <w:basedOn w:val="DefaultParagraphFont"/>
    <w:rsid w:val="00C92678"/>
  </w:style>
  <w:style w:type="character" w:customStyle="1" w:styleId="echo-streamserver-controls-facepile-more">
    <w:name w:val="echo-streamserver-controls-facepile-more"/>
    <w:basedOn w:val="DefaultParagraphFont"/>
    <w:rsid w:val="00C92678"/>
  </w:style>
  <w:style w:type="character" w:customStyle="1" w:styleId="echo-primaryfont">
    <w:name w:val="echo-primaryfont"/>
    <w:basedOn w:val="DefaultParagraphFont"/>
    <w:rsid w:val="00C92678"/>
  </w:style>
  <w:style w:type="character" w:customStyle="1" w:styleId="section">
    <w:name w:val="section"/>
    <w:basedOn w:val="DefaultParagraphFont"/>
    <w:rsid w:val="00C92678"/>
  </w:style>
  <w:style w:type="character" w:customStyle="1" w:styleId="wpsr-txt-headline">
    <w:name w:val="wpsr-txt-headline"/>
    <w:basedOn w:val="DefaultParagraphFont"/>
    <w:rsid w:val="00C92678"/>
  </w:style>
  <w:style w:type="character" w:customStyle="1" w:styleId="asset-metabar-author">
    <w:name w:val="asset-metabar-author"/>
    <w:basedOn w:val="DefaultParagraphFont"/>
    <w:rsid w:val="00C92678"/>
  </w:style>
  <w:style w:type="character" w:customStyle="1" w:styleId="eza-dateline">
    <w:name w:val="eza-dateline"/>
    <w:basedOn w:val="DefaultParagraphFont"/>
    <w:rsid w:val="00C92678"/>
  </w:style>
  <w:style w:type="character" w:customStyle="1" w:styleId="eza-authors">
    <w:name w:val="eza-authors"/>
    <w:basedOn w:val="DefaultParagraphFont"/>
    <w:rsid w:val="00C92678"/>
  </w:style>
  <w:style w:type="character" w:customStyle="1" w:styleId="csmstaff">
    <w:name w:val="csm_staff"/>
    <w:basedOn w:val="DefaultParagraphFont"/>
    <w:rsid w:val="00C92678"/>
  </w:style>
  <w:style w:type="paragraph" w:customStyle="1" w:styleId="mol-para-with-font">
    <w:name w:val="mol-para-with-font"/>
    <w:basedOn w:val="Normal"/>
    <w:rsid w:val="00C9267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92678"/>
  </w:style>
  <w:style w:type="character" w:customStyle="1" w:styleId="byline-text">
    <w:name w:val="byline-text"/>
    <w:basedOn w:val="DefaultParagraphFont"/>
    <w:rsid w:val="00C92678"/>
  </w:style>
  <w:style w:type="character" w:customStyle="1" w:styleId="itemauthor">
    <w:name w:val="itemauthor"/>
    <w:basedOn w:val="DefaultParagraphFont"/>
    <w:rsid w:val="00C92678"/>
  </w:style>
  <w:style w:type="character" w:customStyle="1" w:styleId="itemdatecreated">
    <w:name w:val="itemdatecreated"/>
    <w:basedOn w:val="DefaultParagraphFont"/>
    <w:rsid w:val="00C92678"/>
  </w:style>
  <w:style w:type="character" w:customStyle="1" w:styleId="slug-metadata-note">
    <w:name w:val="slug-metadata-note"/>
    <w:basedOn w:val="DefaultParagraphFont"/>
    <w:rsid w:val="00C92678"/>
  </w:style>
  <w:style w:type="character" w:customStyle="1" w:styleId="drop-capped">
    <w:name w:val="drop-capped"/>
    <w:basedOn w:val="DefaultParagraphFont"/>
    <w:rsid w:val="00C92678"/>
  </w:style>
  <w:style w:type="character" w:customStyle="1" w:styleId="published">
    <w:name w:val="published"/>
    <w:basedOn w:val="DefaultParagraphFont"/>
    <w:rsid w:val="00C92678"/>
  </w:style>
  <w:style w:type="paragraph" w:customStyle="1" w:styleId="articleopinion-standfirst">
    <w:name w:val="articleopinion-standfirst"/>
    <w:basedOn w:val="Normal"/>
    <w:rsid w:val="00C92678"/>
    <w:pPr>
      <w:spacing w:before="100" w:beforeAutospacing="1" w:after="100" w:afterAutospacing="1"/>
    </w:pPr>
    <w:rPr>
      <w:rFonts w:ascii="Times" w:hAnsi="Times"/>
      <w:sz w:val="20"/>
      <w:szCs w:val="20"/>
    </w:rPr>
  </w:style>
  <w:style w:type="paragraph" w:customStyle="1" w:styleId="snippet">
    <w:name w:val="snippet"/>
    <w:basedOn w:val="Normal"/>
    <w:rsid w:val="00C92678"/>
    <w:pPr>
      <w:spacing w:before="100" w:beforeAutospacing="1" w:after="100" w:afterAutospacing="1"/>
    </w:pPr>
    <w:rPr>
      <w:rFonts w:ascii="Times" w:hAnsi="Times"/>
      <w:sz w:val="20"/>
      <w:szCs w:val="20"/>
    </w:rPr>
  </w:style>
  <w:style w:type="character" w:customStyle="1" w:styleId="thetitle">
    <w:name w:val="the_title"/>
    <w:basedOn w:val="DefaultParagraphFont"/>
    <w:rsid w:val="00C92678"/>
  </w:style>
  <w:style w:type="character" w:customStyle="1" w:styleId="view-count">
    <w:name w:val="view-count"/>
    <w:basedOn w:val="DefaultParagraphFont"/>
    <w:rsid w:val="00C92678"/>
  </w:style>
  <w:style w:type="character" w:customStyle="1" w:styleId="rupee">
    <w:name w:val="rupee"/>
    <w:basedOn w:val="DefaultParagraphFont"/>
    <w:rsid w:val="00C92678"/>
  </w:style>
  <w:style w:type="character" w:customStyle="1" w:styleId="grey1">
    <w:name w:val="grey1"/>
    <w:basedOn w:val="DefaultParagraphFont"/>
    <w:rsid w:val="00C92678"/>
  </w:style>
  <w:style w:type="paragraph" w:customStyle="1" w:styleId="Pa13">
    <w:name w:val="Pa13"/>
    <w:basedOn w:val="Default"/>
    <w:next w:val="Default"/>
    <w:uiPriority w:val="99"/>
    <w:rsid w:val="00C92678"/>
    <w:pPr>
      <w:widowControl w:val="0"/>
      <w:spacing w:line="201" w:lineRule="atLeast"/>
    </w:pPr>
    <w:rPr>
      <w:rFonts w:eastAsiaTheme="minorEastAsia"/>
      <w:color w:val="auto"/>
    </w:rPr>
  </w:style>
  <w:style w:type="paragraph" w:customStyle="1" w:styleId="Pa14">
    <w:name w:val="Pa14"/>
    <w:basedOn w:val="Default"/>
    <w:next w:val="Default"/>
    <w:uiPriority w:val="99"/>
    <w:rsid w:val="00C92678"/>
    <w:pPr>
      <w:widowControl w:val="0"/>
      <w:spacing w:line="241" w:lineRule="atLeast"/>
    </w:pPr>
    <w:rPr>
      <w:rFonts w:eastAsiaTheme="minorEastAsia"/>
      <w:color w:val="auto"/>
    </w:rPr>
  </w:style>
  <w:style w:type="paragraph" w:customStyle="1" w:styleId="Pa9">
    <w:name w:val="Pa9"/>
    <w:basedOn w:val="Default"/>
    <w:next w:val="Default"/>
    <w:uiPriority w:val="99"/>
    <w:rsid w:val="00C9267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92678"/>
  </w:style>
  <w:style w:type="character" w:customStyle="1" w:styleId="reporttitle">
    <w:name w:val="report_title"/>
    <w:basedOn w:val="DefaultParagraphFont"/>
    <w:rsid w:val="00C92678"/>
  </w:style>
  <w:style w:type="character" w:customStyle="1" w:styleId="documenttype-longreleases">
    <w:name w:val="document_type_-_long_releases"/>
    <w:basedOn w:val="DefaultParagraphFont"/>
    <w:rsid w:val="00C92678"/>
  </w:style>
  <w:style w:type="character" w:customStyle="1" w:styleId="alt-date">
    <w:name w:val="alt-date"/>
    <w:basedOn w:val="DefaultParagraphFont"/>
    <w:rsid w:val="00C92678"/>
  </w:style>
  <w:style w:type="character" w:customStyle="1" w:styleId="entry-byline">
    <w:name w:val="entry-byline"/>
    <w:basedOn w:val="DefaultParagraphFont"/>
    <w:rsid w:val="00C92678"/>
  </w:style>
  <w:style w:type="character" w:customStyle="1" w:styleId="taglinecontrib">
    <w:name w:val="tagline_contrib"/>
    <w:basedOn w:val="DefaultParagraphFont"/>
    <w:rsid w:val="00C92678"/>
  </w:style>
  <w:style w:type="character" w:customStyle="1" w:styleId="articledate0">
    <w:name w:val="article_date"/>
    <w:basedOn w:val="DefaultParagraphFont"/>
    <w:rsid w:val="00C92678"/>
  </w:style>
  <w:style w:type="paragraph" w:customStyle="1" w:styleId="hg-daily">
    <w:name w:val="hg-daily"/>
    <w:basedOn w:val="Normal"/>
    <w:rsid w:val="00C92678"/>
    <w:pPr>
      <w:spacing w:before="100" w:beforeAutospacing="1" w:after="100" w:afterAutospacing="1"/>
    </w:pPr>
    <w:rPr>
      <w:rFonts w:ascii="Times" w:hAnsi="Times"/>
      <w:sz w:val="20"/>
      <w:szCs w:val="20"/>
    </w:rPr>
  </w:style>
  <w:style w:type="character" w:customStyle="1" w:styleId="cit">
    <w:name w:val="cit"/>
    <w:basedOn w:val="DefaultParagraphFont"/>
    <w:rsid w:val="00C92678"/>
  </w:style>
  <w:style w:type="paragraph" w:customStyle="1" w:styleId="buttonheading">
    <w:name w:val="buttonheading"/>
    <w:basedOn w:val="Normal"/>
    <w:rsid w:val="00C92678"/>
    <w:pPr>
      <w:spacing w:before="100" w:beforeAutospacing="1" w:after="100" w:afterAutospacing="1"/>
    </w:pPr>
    <w:rPr>
      <w:rFonts w:ascii="Times" w:hAnsi="Times"/>
      <w:sz w:val="20"/>
      <w:szCs w:val="20"/>
    </w:rPr>
  </w:style>
  <w:style w:type="character" w:customStyle="1" w:styleId="createdate">
    <w:name w:val="createdate"/>
    <w:basedOn w:val="DefaultParagraphFont"/>
    <w:rsid w:val="00C92678"/>
  </w:style>
  <w:style w:type="character" w:customStyle="1" w:styleId="text-label">
    <w:name w:val="text-label"/>
    <w:basedOn w:val="DefaultParagraphFont"/>
    <w:rsid w:val="00C92678"/>
  </w:style>
  <w:style w:type="paragraph" w:customStyle="1" w:styleId="TOC3Char">
    <w:name w:val="TOC 3 Char"/>
    <w:basedOn w:val="Normal"/>
    <w:next w:val="Normal"/>
    <w:rsid w:val="00C92678"/>
    <w:rPr>
      <w:rFonts w:eastAsia="Times New Roman"/>
      <w:sz w:val="24"/>
      <w:szCs w:val="20"/>
    </w:rPr>
  </w:style>
  <w:style w:type="paragraph" w:customStyle="1" w:styleId="TOC1Char">
    <w:name w:val="TOC 1 Char"/>
    <w:basedOn w:val="Normal"/>
    <w:next w:val="Normal"/>
    <w:rsid w:val="00C92678"/>
    <w:rPr>
      <w:rFonts w:eastAsia="Times New Roman"/>
      <w:b/>
      <w:sz w:val="24"/>
      <w:szCs w:val="20"/>
    </w:rPr>
  </w:style>
  <w:style w:type="character" w:customStyle="1" w:styleId="StyleCardtextChar10pt">
    <w:name w:val="Style Card text Char + 10 pt"/>
    <w:rsid w:val="00C92678"/>
    <w:rPr>
      <w:rFonts w:ascii="Georgia" w:eastAsia="Calibri" w:hAnsi="Georgia"/>
      <w:sz w:val="20"/>
      <w:u w:val="single"/>
      <w:lang w:bidi="ar-SA"/>
    </w:rPr>
  </w:style>
  <w:style w:type="paragraph" w:customStyle="1" w:styleId="ColorfulList-Accent11">
    <w:name w:val="Colorful List - Accent 11"/>
    <w:basedOn w:val="Normal"/>
    <w:uiPriority w:val="34"/>
    <w:qFormat/>
    <w:rsid w:val="00C92678"/>
    <w:pPr>
      <w:ind w:left="720"/>
      <w:contextualSpacing/>
      <w:jc w:val="both"/>
    </w:pPr>
    <w:rPr>
      <w:rFonts w:eastAsia="Times New Roman"/>
      <w:sz w:val="20"/>
      <w:szCs w:val="20"/>
    </w:rPr>
  </w:style>
  <w:style w:type="paragraph" w:customStyle="1" w:styleId="NoteLevel11">
    <w:name w:val="Note Level 11"/>
    <w:basedOn w:val="Normal"/>
    <w:uiPriority w:val="99"/>
    <w:rsid w:val="00C9267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92678"/>
    <w:pPr>
      <w:keepNext/>
      <w:tabs>
        <w:tab w:val="num" w:pos="1440"/>
      </w:tabs>
      <w:ind w:left="1800" w:hanging="360"/>
      <w:outlineLvl w:val="2"/>
    </w:pPr>
    <w:rPr>
      <w:rFonts w:eastAsia="MS Gothic"/>
    </w:rPr>
  </w:style>
  <w:style w:type="paragraph" w:customStyle="1" w:styleId="NoteLevel41">
    <w:name w:val="Note Level 41"/>
    <w:basedOn w:val="Normal"/>
    <w:rsid w:val="00C92678"/>
    <w:pPr>
      <w:keepNext/>
      <w:tabs>
        <w:tab w:val="num" w:pos="2160"/>
      </w:tabs>
      <w:ind w:left="2520" w:hanging="360"/>
      <w:outlineLvl w:val="3"/>
    </w:pPr>
    <w:rPr>
      <w:rFonts w:eastAsia="MS Gothic"/>
    </w:rPr>
  </w:style>
  <w:style w:type="paragraph" w:customStyle="1" w:styleId="NoteLevel51">
    <w:name w:val="Note Level 51"/>
    <w:basedOn w:val="Normal"/>
    <w:rsid w:val="00C92678"/>
    <w:pPr>
      <w:keepNext/>
      <w:tabs>
        <w:tab w:val="num" w:pos="2880"/>
      </w:tabs>
      <w:ind w:left="3240" w:hanging="360"/>
      <w:outlineLvl w:val="4"/>
    </w:pPr>
    <w:rPr>
      <w:rFonts w:eastAsia="MS Gothic"/>
    </w:rPr>
  </w:style>
  <w:style w:type="paragraph" w:customStyle="1" w:styleId="NoteLevel61">
    <w:name w:val="Note Level 61"/>
    <w:basedOn w:val="Normal"/>
    <w:rsid w:val="00C92678"/>
    <w:pPr>
      <w:keepNext/>
      <w:tabs>
        <w:tab w:val="num" w:pos="3600"/>
      </w:tabs>
      <w:ind w:left="3960" w:hanging="360"/>
      <w:outlineLvl w:val="5"/>
    </w:pPr>
    <w:rPr>
      <w:rFonts w:eastAsia="MS Gothic"/>
    </w:rPr>
  </w:style>
  <w:style w:type="paragraph" w:customStyle="1" w:styleId="NoteLevel71">
    <w:name w:val="Note Level 71"/>
    <w:basedOn w:val="Normal"/>
    <w:rsid w:val="00C92678"/>
    <w:pPr>
      <w:keepNext/>
      <w:tabs>
        <w:tab w:val="num" w:pos="4320"/>
      </w:tabs>
      <w:ind w:left="4680" w:hanging="360"/>
      <w:outlineLvl w:val="6"/>
    </w:pPr>
    <w:rPr>
      <w:rFonts w:eastAsia="MS Gothic"/>
    </w:rPr>
  </w:style>
  <w:style w:type="paragraph" w:customStyle="1" w:styleId="NoteLevel81">
    <w:name w:val="Note Level 81"/>
    <w:basedOn w:val="Normal"/>
    <w:rsid w:val="00C92678"/>
    <w:pPr>
      <w:keepNext/>
      <w:tabs>
        <w:tab w:val="num" w:pos="5040"/>
      </w:tabs>
      <w:ind w:left="5400" w:hanging="360"/>
      <w:outlineLvl w:val="7"/>
    </w:pPr>
    <w:rPr>
      <w:rFonts w:eastAsia="MS Gothic"/>
    </w:rPr>
  </w:style>
  <w:style w:type="paragraph" w:customStyle="1" w:styleId="NoteLevel91">
    <w:name w:val="Note Level 91"/>
    <w:basedOn w:val="Normal"/>
    <w:rsid w:val="00C92678"/>
    <w:pPr>
      <w:keepNext/>
      <w:tabs>
        <w:tab w:val="num" w:pos="5760"/>
      </w:tabs>
      <w:ind w:left="6120" w:hanging="360"/>
      <w:outlineLvl w:val="8"/>
    </w:pPr>
    <w:rPr>
      <w:rFonts w:eastAsia="MS Gothic"/>
    </w:rPr>
  </w:style>
  <w:style w:type="paragraph" w:styleId="Index2">
    <w:name w:val="index 2"/>
    <w:basedOn w:val="Normal"/>
    <w:next w:val="Normal"/>
    <w:autoRedefine/>
    <w:rsid w:val="00C92678"/>
    <w:pPr>
      <w:spacing w:after="200" w:line="276" w:lineRule="auto"/>
      <w:ind w:left="400" w:hanging="200"/>
    </w:pPr>
    <w:rPr>
      <w:rFonts w:eastAsia="Times New Roman"/>
      <w:bCs/>
    </w:rPr>
  </w:style>
  <w:style w:type="paragraph" w:styleId="Index3">
    <w:name w:val="index 3"/>
    <w:basedOn w:val="Normal"/>
    <w:next w:val="Normal"/>
    <w:autoRedefine/>
    <w:rsid w:val="00C92678"/>
    <w:pPr>
      <w:spacing w:after="200" w:line="276" w:lineRule="auto"/>
      <w:ind w:left="600" w:hanging="200"/>
    </w:pPr>
    <w:rPr>
      <w:rFonts w:eastAsia="Times New Roman"/>
      <w:bCs/>
    </w:rPr>
  </w:style>
  <w:style w:type="paragraph" w:styleId="Index4">
    <w:name w:val="index 4"/>
    <w:basedOn w:val="Normal"/>
    <w:next w:val="Normal"/>
    <w:autoRedefine/>
    <w:rsid w:val="00C92678"/>
    <w:pPr>
      <w:spacing w:after="200" w:line="276" w:lineRule="auto"/>
      <w:ind w:left="800" w:hanging="200"/>
    </w:pPr>
    <w:rPr>
      <w:rFonts w:eastAsia="Times New Roman"/>
      <w:bCs/>
    </w:rPr>
  </w:style>
  <w:style w:type="paragraph" w:styleId="Index5">
    <w:name w:val="index 5"/>
    <w:basedOn w:val="Normal"/>
    <w:next w:val="Normal"/>
    <w:autoRedefine/>
    <w:rsid w:val="00C92678"/>
    <w:pPr>
      <w:spacing w:after="200" w:line="276" w:lineRule="auto"/>
      <w:ind w:left="1000" w:hanging="200"/>
    </w:pPr>
    <w:rPr>
      <w:rFonts w:eastAsia="Times New Roman"/>
      <w:bCs/>
    </w:rPr>
  </w:style>
  <w:style w:type="paragraph" w:styleId="Index6">
    <w:name w:val="index 6"/>
    <w:basedOn w:val="Normal"/>
    <w:next w:val="Normal"/>
    <w:autoRedefine/>
    <w:rsid w:val="00C92678"/>
    <w:pPr>
      <w:spacing w:after="200" w:line="276" w:lineRule="auto"/>
      <w:ind w:left="1200" w:hanging="200"/>
    </w:pPr>
    <w:rPr>
      <w:rFonts w:eastAsia="Times New Roman"/>
      <w:bCs/>
    </w:rPr>
  </w:style>
  <w:style w:type="paragraph" w:styleId="Index7">
    <w:name w:val="index 7"/>
    <w:basedOn w:val="Normal"/>
    <w:next w:val="Normal"/>
    <w:autoRedefine/>
    <w:rsid w:val="00C92678"/>
    <w:pPr>
      <w:spacing w:after="200" w:line="276" w:lineRule="auto"/>
      <w:ind w:left="1400" w:hanging="200"/>
    </w:pPr>
    <w:rPr>
      <w:rFonts w:eastAsia="Times New Roman"/>
      <w:bCs/>
    </w:rPr>
  </w:style>
  <w:style w:type="paragraph" w:styleId="Index8">
    <w:name w:val="index 8"/>
    <w:basedOn w:val="Normal"/>
    <w:next w:val="Normal"/>
    <w:autoRedefine/>
    <w:rsid w:val="00C92678"/>
    <w:pPr>
      <w:spacing w:after="200" w:line="276" w:lineRule="auto"/>
      <w:ind w:left="1600" w:hanging="200"/>
    </w:pPr>
    <w:rPr>
      <w:rFonts w:eastAsia="Times New Roman"/>
      <w:bCs/>
    </w:rPr>
  </w:style>
  <w:style w:type="paragraph" w:styleId="Index9">
    <w:name w:val="index 9"/>
    <w:basedOn w:val="Normal"/>
    <w:next w:val="Normal"/>
    <w:autoRedefine/>
    <w:rsid w:val="00C92678"/>
    <w:pPr>
      <w:spacing w:after="200" w:line="276" w:lineRule="auto"/>
      <w:ind w:left="1800" w:hanging="200"/>
    </w:pPr>
    <w:rPr>
      <w:rFonts w:eastAsia="Times New Roman"/>
      <w:bCs/>
    </w:rPr>
  </w:style>
  <w:style w:type="paragraph" w:styleId="IndexHeading">
    <w:name w:val="index heading"/>
    <w:basedOn w:val="Normal"/>
    <w:next w:val="Index1"/>
    <w:rsid w:val="00C9267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92678"/>
    <w:pPr>
      <w:jc w:val="both"/>
    </w:pPr>
    <w:rPr>
      <w:rFonts w:eastAsia="Times New Roman"/>
      <w:i/>
      <w:iCs/>
      <w:color w:val="000000"/>
      <w:sz w:val="20"/>
    </w:rPr>
  </w:style>
  <w:style w:type="character" w:customStyle="1" w:styleId="MediumGrid11">
    <w:name w:val="Medium Grid 11"/>
    <w:uiPriority w:val="99"/>
    <w:rsid w:val="00C92678"/>
    <w:rPr>
      <w:color w:val="808080"/>
    </w:rPr>
  </w:style>
  <w:style w:type="numbering" w:customStyle="1" w:styleId="NoList8">
    <w:name w:val="No List8"/>
    <w:next w:val="NoList"/>
    <w:semiHidden/>
    <w:unhideWhenUsed/>
    <w:rsid w:val="00C92678"/>
  </w:style>
  <w:style w:type="numbering" w:customStyle="1" w:styleId="NoList9">
    <w:name w:val="No List9"/>
    <w:next w:val="NoList"/>
    <w:semiHidden/>
    <w:unhideWhenUsed/>
    <w:rsid w:val="00C92678"/>
  </w:style>
  <w:style w:type="numbering" w:customStyle="1" w:styleId="NoList10">
    <w:name w:val="No List10"/>
    <w:next w:val="NoList"/>
    <w:semiHidden/>
    <w:unhideWhenUsed/>
    <w:rsid w:val="00C92678"/>
  </w:style>
  <w:style w:type="numbering" w:customStyle="1" w:styleId="NoList12">
    <w:name w:val="No List12"/>
    <w:next w:val="NoList"/>
    <w:semiHidden/>
    <w:unhideWhenUsed/>
    <w:rsid w:val="00C92678"/>
  </w:style>
  <w:style w:type="numbering" w:customStyle="1" w:styleId="NoList13">
    <w:name w:val="No List13"/>
    <w:next w:val="NoList"/>
    <w:semiHidden/>
    <w:unhideWhenUsed/>
    <w:rsid w:val="00C92678"/>
  </w:style>
  <w:style w:type="numbering" w:customStyle="1" w:styleId="NoList14">
    <w:name w:val="No List14"/>
    <w:next w:val="NoList"/>
    <w:semiHidden/>
    <w:unhideWhenUsed/>
    <w:rsid w:val="00C92678"/>
  </w:style>
  <w:style w:type="numbering" w:customStyle="1" w:styleId="NoList15">
    <w:name w:val="No List15"/>
    <w:next w:val="NoList"/>
    <w:uiPriority w:val="99"/>
    <w:semiHidden/>
    <w:unhideWhenUsed/>
    <w:rsid w:val="00C92678"/>
  </w:style>
  <w:style w:type="numbering" w:customStyle="1" w:styleId="NoList16">
    <w:name w:val="No List16"/>
    <w:next w:val="NoList"/>
    <w:uiPriority w:val="99"/>
    <w:semiHidden/>
    <w:unhideWhenUsed/>
    <w:rsid w:val="00C92678"/>
  </w:style>
  <w:style w:type="numbering" w:customStyle="1" w:styleId="NoList17">
    <w:name w:val="No List17"/>
    <w:next w:val="NoList"/>
    <w:semiHidden/>
    <w:unhideWhenUsed/>
    <w:rsid w:val="00C92678"/>
  </w:style>
  <w:style w:type="numbering" w:customStyle="1" w:styleId="NoList18">
    <w:name w:val="No List18"/>
    <w:next w:val="NoList"/>
    <w:uiPriority w:val="99"/>
    <w:semiHidden/>
    <w:unhideWhenUsed/>
    <w:rsid w:val="00C92678"/>
  </w:style>
  <w:style w:type="numbering" w:customStyle="1" w:styleId="NoList19">
    <w:name w:val="No List19"/>
    <w:next w:val="NoList"/>
    <w:uiPriority w:val="99"/>
    <w:semiHidden/>
    <w:unhideWhenUsed/>
    <w:rsid w:val="00C92678"/>
  </w:style>
  <w:style w:type="numbering" w:customStyle="1" w:styleId="NoList20">
    <w:name w:val="No List20"/>
    <w:next w:val="NoList"/>
    <w:semiHidden/>
    <w:unhideWhenUsed/>
    <w:rsid w:val="00C92678"/>
  </w:style>
  <w:style w:type="numbering" w:customStyle="1" w:styleId="NoList21">
    <w:name w:val="No List21"/>
    <w:next w:val="NoList"/>
    <w:semiHidden/>
    <w:unhideWhenUsed/>
    <w:rsid w:val="00C92678"/>
  </w:style>
  <w:style w:type="paragraph" w:customStyle="1" w:styleId="PlaceholderText2">
    <w:name w:val="Placeholder Text2"/>
    <w:basedOn w:val="Normal"/>
    <w:uiPriority w:val="99"/>
    <w:rsid w:val="00C9267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92678"/>
    <w:pPr>
      <w:keepNext/>
      <w:tabs>
        <w:tab w:val="num" w:pos="1440"/>
      </w:tabs>
      <w:ind w:left="1800" w:hanging="360"/>
      <w:outlineLvl w:val="2"/>
    </w:pPr>
    <w:rPr>
      <w:rFonts w:eastAsia="MS Gothic"/>
      <w:sz w:val="24"/>
    </w:rPr>
  </w:style>
  <w:style w:type="paragraph" w:customStyle="1" w:styleId="LightList1">
    <w:name w:val="Light List1"/>
    <w:basedOn w:val="Normal"/>
    <w:rsid w:val="00C92678"/>
    <w:pPr>
      <w:keepNext/>
      <w:tabs>
        <w:tab w:val="num" w:pos="2160"/>
      </w:tabs>
      <w:ind w:left="2520" w:hanging="360"/>
      <w:outlineLvl w:val="3"/>
    </w:pPr>
    <w:rPr>
      <w:rFonts w:eastAsia="MS Gothic"/>
      <w:sz w:val="24"/>
    </w:rPr>
  </w:style>
  <w:style w:type="paragraph" w:customStyle="1" w:styleId="LightGrid1">
    <w:name w:val="Light Grid1"/>
    <w:basedOn w:val="Normal"/>
    <w:rsid w:val="00C92678"/>
    <w:pPr>
      <w:keepNext/>
      <w:tabs>
        <w:tab w:val="num" w:pos="2880"/>
      </w:tabs>
      <w:ind w:left="3240" w:hanging="360"/>
      <w:outlineLvl w:val="4"/>
    </w:pPr>
    <w:rPr>
      <w:rFonts w:eastAsia="MS Gothic"/>
      <w:sz w:val="24"/>
    </w:rPr>
  </w:style>
  <w:style w:type="paragraph" w:customStyle="1" w:styleId="MediumShading11">
    <w:name w:val="Medium Shading 11"/>
    <w:basedOn w:val="Normal"/>
    <w:rsid w:val="00C92678"/>
    <w:pPr>
      <w:keepNext/>
      <w:tabs>
        <w:tab w:val="num" w:pos="3600"/>
      </w:tabs>
      <w:ind w:left="3960" w:hanging="360"/>
      <w:outlineLvl w:val="5"/>
    </w:pPr>
    <w:rPr>
      <w:rFonts w:eastAsia="MS Gothic"/>
      <w:sz w:val="24"/>
    </w:rPr>
  </w:style>
  <w:style w:type="paragraph" w:customStyle="1" w:styleId="MediumShading21">
    <w:name w:val="Medium Shading 21"/>
    <w:basedOn w:val="Normal"/>
    <w:rsid w:val="00C92678"/>
    <w:pPr>
      <w:keepNext/>
      <w:tabs>
        <w:tab w:val="num" w:pos="4320"/>
      </w:tabs>
      <w:ind w:left="4680" w:hanging="360"/>
      <w:outlineLvl w:val="6"/>
    </w:pPr>
    <w:rPr>
      <w:rFonts w:eastAsia="MS Gothic"/>
      <w:sz w:val="24"/>
    </w:rPr>
  </w:style>
  <w:style w:type="paragraph" w:customStyle="1" w:styleId="MediumList11">
    <w:name w:val="Medium List 11"/>
    <w:basedOn w:val="Normal"/>
    <w:rsid w:val="00C92678"/>
    <w:pPr>
      <w:keepNext/>
      <w:tabs>
        <w:tab w:val="num" w:pos="5040"/>
      </w:tabs>
      <w:ind w:left="5400" w:hanging="360"/>
      <w:outlineLvl w:val="7"/>
    </w:pPr>
    <w:rPr>
      <w:rFonts w:eastAsia="MS Gothic"/>
      <w:sz w:val="24"/>
    </w:rPr>
  </w:style>
  <w:style w:type="paragraph" w:customStyle="1" w:styleId="MediumList21">
    <w:name w:val="Medium List 21"/>
    <w:basedOn w:val="Normal"/>
    <w:rsid w:val="00C9267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92678"/>
    <w:rPr>
      <w:sz w:val="17"/>
      <w:szCs w:val="24"/>
      <w:lang w:val="en-US" w:eastAsia="en-US" w:bidi="ar-SA"/>
    </w:rPr>
  </w:style>
  <w:style w:type="paragraph" w:customStyle="1" w:styleId="TagsFutura">
    <w:name w:val="TagsFutura"/>
    <w:basedOn w:val="Normal"/>
    <w:next w:val="Cites"/>
    <w:rsid w:val="00C92678"/>
    <w:rPr>
      <w:rFonts w:ascii="Futura" w:eastAsia="Times" w:hAnsi="Futura"/>
      <w:b/>
      <w:caps/>
      <w:sz w:val="18"/>
      <w:szCs w:val="20"/>
    </w:rPr>
  </w:style>
  <w:style w:type="character" w:customStyle="1" w:styleId="italics">
    <w:name w:val="italics"/>
    <w:basedOn w:val="DefaultParagraphFont"/>
    <w:rsid w:val="00C92678"/>
  </w:style>
  <w:style w:type="character" w:customStyle="1" w:styleId="m-3583723223135346788gmail-style13ptbold">
    <w:name w:val="m_-3583723223135346788gmail-style13ptbold"/>
    <w:basedOn w:val="DefaultParagraphFont"/>
    <w:rsid w:val="00C92678"/>
  </w:style>
  <w:style w:type="character" w:customStyle="1" w:styleId="m-3583723223135346788gmail-styleunderline">
    <w:name w:val="m_-3583723223135346788gmail-styleunderline"/>
    <w:basedOn w:val="DefaultParagraphFont"/>
    <w:rsid w:val="00C92678"/>
  </w:style>
  <w:style w:type="paragraph" w:customStyle="1" w:styleId="speakable">
    <w:name w:val="speakable"/>
    <w:basedOn w:val="Normal"/>
    <w:uiPriority w:val="99"/>
    <w:qFormat/>
    <w:rsid w:val="00C92678"/>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92678"/>
    <w:rPr>
      <w:b/>
      <w:u w:val="single"/>
    </w:rPr>
  </w:style>
  <w:style w:type="character" w:customStyle="1" w:styleId="UnresolvedMention3">
    <w:name w:val="Unresolved Mention3"/>
    <w:basedOn w:val="DefaultParagraphFont"/>
    <w:uiPriority w:val="99"/>
    <w:semiHidden/>
    <w:unhideWhenUsed/>
    <w:rsid w:val="00C92678"/>
    <w:rPr>
      <w:color w:val="808080"/>
      <w:shd w:val="clear" w:color="auto" w:fill="E6E6E6"/>
    </w:rPr>
  </w:style>
  <w:style w:type="paragraph" w:customStyle="1" w:styleId="useless">
    <w:name w:val="useless"/>
    <w:basedOn w:val="Normal"/>
    <w:uiPriority w:val="99"/>
    <w:qFormat/>
    <w:rsid w:val="00C92678"/>
    <w:rPr>
      <w:rFonts w:eastAsia="Times New Roman"/>
      <w:sz w:val="12"/>
    </w:rPr>
  </w:style>
  <w:style w:type="character" w:customStyle="1" w:styleId="tagCharCharCharChar">
    <w:name w:val="tag Char Char Char Char"/>
    <w:rsid w:val="00C92678"/>
    <w:rPr>
      <w:b/>
      <w:sz w:val="24"/>
      <w:szCs w:val="24"/>
      <w:lang w:val="en-US" w:eastAsia="en-US" w:bidi="ar-SA"/>
    </w:rPr>
  </w:style>
  <w:style w:type="character" w:customStyle="1" w:styleId="DebateUnderlined">
    <w:name w:val="Debate Underlined"/>
    <w:rsid w:val="00C92678"/>
    <w:rPr>
      <w:rFonts w:ascii="Helvetica" w:hAnsi="Helvetica"/>
      <w:sz w:val="20"/>
      <w:u w:val="single"/>
    </w:rPr>
  </w:style>
  <w:style w:type="character" w:styleId="PlaceholderText">
    <w:name w:val="Placeholder Text"/>
    <w:basedOn w:val="DefaultParagraphFont"/>
    <w:uiPriority w:val="99"/>
    <w:rsid w:val="00C92678"/>
    <w:rPr>
      <w:color w:val="808080"/>
    </w:rPr>
  </w:style>
  <w:style w:type="character" w:customStyle="1" w:styleId="byl">
    <w:name w:val="byl"/>
    <w:rsid w:val="00C92678"/>
  </w:style>
  <w:style w:type="paragraph" w:customStyle="1" w:styleId="css-xhhu0i">
    <w:name w:val="css-xhhu0i"/>
    <w:basedOn w:val="Normal"/>
    <w:rsid w:val="00C92678"/>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92678"/>
  </w:style>
  <w:style w:type="character" w:customStyle="1" w:styleId="m-8878800405382358272gmail-styleunderline">
    <w:name w:val="m_-8878800405382358272gmail-styleunderline"/>
    <w:basedOn w:val="DefaultParagraphFont"/>
    <w:rsid w:val="00C92678"/>
  </w:style>
  <w:style w:type="character" w:customStyle="1" w:styleId="m-5498913268213319940gmail-styleunderline">
    <w:name w:val="m_-5498913268213319940gmail-styleunderline"/>
    <w:basedOn w:val="DefaultParagraphFont"/>
    <w:rsid w:val="00C92678"/>
  </w:style>
  <w:style w:type="character" w:customStyle="1" w:styleId="overlay">
    <w:name w:val="overlay"/>
    <w:basedOn w:val="DefaultParagraphFont"/>
    <w:rsid w:val="00C92678"/>
  </w:style>
  <w:style w:type="character" w:customStyle="1" w:styleId="TagCharCharCharChar0">
    <w:name w:val="Tag Char Char Char Char"/>
    <w:basedOn w:val="DefaultParagraphFont"/>
    <w:rsid w:val="00C92678"/>
    <w:rPr>
      <w:rFonts w:ascii="Calibri" w:hAnsi="Calibri" w:cs="Calibri"/>
      <w:b/>
      <w:sz w:val="24"/>
    </w:rPr>
  </w:style>
  <w:style w:type="paragraph" w:customStyle="1" w:styleId="g-body">
    <w:name w:val="g-body"/>
    <w:basedOn w:val="Normal"/>
    <w:uiPriority w:val="99"/>
    <w:qFormat/>
    <w:rsid w:val="00C92678"/>
    <w:pPr>
      <w:spacing w:before="100" w:beforeAutospacing="1" w:after="100" w:afterAutospacing="1"/>
    </w:pPr>
    <w:rPr>
      <w:rFonts w:eastAsia="Times New Roman"/>
      <w:sz w:val="24"/>
    </w:rPr>
  </w:style>
  <w:style w:type="paragraph" w:customStyle="1" w:styleId="g-pstyle0">
    <w:name w:val="g-pstyle0"/>
    <w:basedOn w:val="Normal"/>
    <w:uiPriority w:val="99"/>
    <w:qFormat/>
    <w:rsid w:val="00C92678"/>
    <w:pPr>
      <w:spacing w:before="100" w:beforeAutospacing="1" w:after="100" w:afterAutospacing="1"/>
    </w:pPr>
    <w:rPr>
      <w:rFonts w:eastAsia="Times New Roman"/>
      <w:sz w:val="24"/>
    </w:rPr>
  </w:style>
  <w:style w:type="paragraph" w:customStyle="1" w:styleId="g-pstyle1">
    <w:name w:val="g-pstyle1"/>
    <w:basedOn w:val="Normal"/>
    <w:uiPriority w:val="99"/>
    <w:qFormat/>
    <w:rsid w:val="00C92678"/>
    <w:pPr>
      <w:spacing w:before="100" w:beforeAutospacing="1" w:after="100" w:afterAutospacing="1"/>
    </w:pPr>
    <w:rPr>
      <w:rFonts w:eastAsia="Times New Roman"/>
      <w:sz w:val="24"/>
    </w:rPr>
  </w:style>
  <w:style w:type="paragraph" w:customStyle="1" w:styleId="g-asset-hed">
    <w:name w:val="g-asset-hed"/>
    <w:basedOn w:val="Normal"/>
    <w:uiPriority w:val="99"/>
    <w:qFormat/>
    <w:rsid w:val="00C9267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92678"/>
    <w:pPr>
      <w:spacing w:before="100" w:beforeAutospacing="1" w:after="100" w:afterAutospacing="1"/>
    </w:pPr>
    <w:rPr>
      <w:rFonts w:ascii="Arial" w:hAnsi="Arial"/>
      <w:sz w:val="24"/>
    </w:rPr>
  </w:style>
  <w:style w:type="paragraph" w:customStyle="1" w:styleId="speech">
    <w:name w:val="speech"/>
    <w:basedOn w:val="Normal"/>
    <w:uiPriority w:val="99"/>
    <w:qFormat/>
    <w:rsid w:val="00C92678"/>
    <w:pPr>
      <w:spacing w:before="100" w:beforeAutospacing="1" w:after="100" w:afterAutospacing="1"/>
    </w:pPr>
    <w:rPr>
      <w:sz w:val="24"/>
    </w:rPr>
  </w:style>
  <w:style w:type="character" w:customStyle="1" w:styleId="adtext">
    <w:name w:val="adtext"/>
    <w:basedOn w:val="DefaultParagraphFont"/>
    <w:rsid w:val="00C92678"/>
  </w:style>
  <w:style w:type="character" w:customStyle="1" w:styleId="UL-Bold">
    <w:name w:val="UL-Bold"/>
    <w:basedOn w:val="DefaultParagraphFont"/>
    <w:rsid w:val="00C92678"/>
    <w:rPr>
      <w:u w:val="thick"/>
    </w:rPr>
  </w:style>
  <w:style w:type="character" w:customStyle="1" w:styleId="UL-None">
    <w:name w:val="UL-None"/>
    <w:basedOn w:val="DefaultParagraphFont"/>
    <w:rsid w:val="00C92678"/>
    <w:rPr>
      <w:strike w:val="0"/>
      <w:dstrike w:val="0"/>
      <w:u w:val="none"/>
      <w:effect w:val="none"/>
    </w:rPr>
  </w:style>
  <w:style w:type="character" w:customStyle="1" w:styleId="qu730rj69h">
    <w:name w:val="qu730rj69h"/>
    <w:basedOn w:val="DefaultParagraphFont"/>
    <w:rsid w:val="00C92678"/>
  </w:style>
  <w:style w:type="paragraph" w:customStyle="1" w:styleId="optext">
    <w:name w:val="optext"/>
    <w:basedOn w:val="Normal"/>
    <w:uiPriority w:val="99"/>
    <w:qFormat/>
    <w:rsid w:val="00C92678"/>
    <w:pPr>
      <w:spacing w:before="100" w:beforeAutospacing="1" w:after="100" w:afterAutospacing="1"/>
    </w:pPr>
    <w:rPr>
      <w:sz w:val="24"/>
    </w:rPr>
  </w:style>
  <w:style w:type="character" w:customStyle="1" w:styleId="lmy74qr12z">
    <w:name w:val="lmy74qr12z"/>
    <w:basedOn w:val="DefaultParagraphFont"/>
    <w:rsid w:val="00C92678"/>
  </w:style>
  <w:style w:type="character" w:customStyle="1" w:styleId="icr880">
    <w:name w:val="icr880"/>
    <w:basedOn w:val="DefaultParagraphFont"/>
    <w:rsid w:val="00C92678"/>
  </w:style>
  <w:style w:type="character" w:customStyle="1" w:styleId="hx23q54">
    <w:name w:val="hx23q54"/>
    <w:basedOn w:val="DefaultParagraphFont"/>
    <w:rsid w:val="00C92678"/>
  </w:style>
  <w:style w:type="character" w:customStyle="1" w:styleId="m-5348258726587825636gmail-style13ptbold">
    <w:name w:val="m_-5348258726587825636gmail-style13ptbold"/>
    <w:basedOn w:val="DefaultParagraphFont"/>
    <w:rsid w:val="00C92678"/>
  </w:style>
  <w:style w:type="character" w:customStyle="1" w:styleId="m-5348258726587825636gmail-styleunderline">
    <w:name w:val="m_-5348258726587825636gmail-styleunderline"/>
    <w:basedOn w:val="DefaultParagraphFont"/>
    <w:rsid w:val="00C92678"/>
  </w:style>
  <w:style w:type="character" w:customStyle="1" w:styleId="m4385445901877740177gmail-styleunderline">
    <w:name w:val="m_4385445901877740177gmail-styleunderline"/>
    <w:basedOn w:val="DefaultParagraphFont"/>
    <w:rsid w:val="00C92678"/>
  </w:style>
  <w:style w:type="character" w:customStyle="1" w:styleId="DDIUnderline">
    <w:name w:val="DDI Underline"/>
    <w:qFormat/>
    <w:rsid w:val="00C92678"/>
    <w:rPr>
      <w:rFonts w:ascii="Times New Roman" w:hAnsi="Times New Roman"/>
      <w:sz w:val="24"/>
      <w:u w:val="single"/>
    </w:rPr>
  </w:style>
  <w:style w:type="paragraph" w:customStyle="1" w:styleId="ALLCAPS">
    <w:name w:val="ALL CAPS"/>
    <w:basedOn w:val="Normal"/>
    <w:link w:val="ALLCAPSChar"/>
    <w:qFormat/>
    <w:rsid w:val="00C92678"/>
    <w:rPr>
      <w:rFonts w:eastAsia="Times New Roman"/>
      <w:b/>
      <w:caps/>
    </w:rPr>
  </w:style>
  <w:style w:type="character" w:customStyle="1" w:styleId="ALLCAPSChar">
    <w:name w:val="ALL CAPS Char"/>
    <w:basedOn w:val="DefaultParagraphFont"/>
    <w:link w:val="ALLCAPS"/>
    <w:rsid w:val="00C92678"/>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C9267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92678"/>
    <w:rPr>
      <w:rFonts w:ascii="Calibri" w:eastAsia="Times New Roman" w:hAnsi="Calibri" w:cs="Calibri"/>
      <w:b/>
    </w:rPr>
  </w:style>
  <w:style w:type="character" w:customStyle="1" w:styleId="Cites-AuthorDate">
    <w:name w:val="Cites-Author/Date"/>
    <w:rsid w:val="00C92678"/>
    <w:rPr>
      <w:rFonts w:ascii="Helvetica" w:hAnsi="Helvetica"/>
      <w:b/>
      <w:sz w:val="22"/>
      <w:szCs w:val="24"/>
      <w:u w:val="thick"/>
    </w:rPr>
  </w:style>
  <w:style w:type="paragraph" w:customStyle="1" w:styleId="CiteTag">
    <w:name w:val="Cite/Tag"/>
    <w:basedOn w:val="Normal"/>
    <w:uiPriority w:val="99"/>
    <w:qFormat/>
    <w:rsid w:val="00C92678"/>
    <w:rPr>
      <w:rFonts w:eastAsia="Cambria"/>
      <w:b/>
    </w:rPr>
  </w:style>
  <w:style w:type="character" w:customStyle="1" w:styleId="m489902567989944824gmail-style13ptbold">
    <w:name w:val="m_489902567989944824gmail-style13ptbold"/>
    <w:basedOn w:val="DefaultParagraphFont"/>
    <w:rsid w:val="00C92678"/>
  </w:style>
  <w:style w:type="character" w:customStyle="1" w:styleId="m489902567989944824gmail-styleunderline">
    <w:name w:val="m_489902567989944824gmail-styleunderline"/>
    <w:basedOn w:val="DefaultParagraphFont"/>
    <w:rsid w:val="00C92678"/>
  </w:style>
  <w:style w:type="character" w:customStyle="1" w:styleId="UnderlineCharChar3">
    <w:name w:val="Underline Char Char3"/>
    <w:rsid w:val="00C92678"/>
    <w:rPr>
      <w:szCs w:val="24"/>
      <w:u w:val="single"/>
      <w:lang w:val="en-US" w:eastAsia="en-US" w:bidi="ar-SA"/>
    </w:rPr>
  </w:style>
  <w:style w:type="character" w:customStyle="1" w:styleId="tl8wme">
    <w:name w:val="tl8wme"/>
    <w:basedOn w:val="DefaultParagraphFont"/>
    <w:rsid w:val="00C92678"/>
  </w:style>
  <w:style w:type="character" w:customStyle="1" w:styleId="Mention3">
    <w:name w:val="Mention3"/>
    <w:basedOn w:val="DefaultParagraphFont"/>
    <w:uiPriority w:val="99"/>
    <w:semiHidden/>
    <w:unhideWhenUsed/>
    <w:rsid w:val="00C92678"/>
    <w:rPr>
      <w:color w:val="2B579A"/>
      <w:shd w:val="clear" w:color="auto" w:fill="E6E6E6"/>
    </w:rPr>
  </w:style>
  <w:style w:type="character" w:customStyle="1" w:styleId="m-5251091010484660064gmail-style13ptbold">
    <w:name w:val="m_-5251091010484660064gmail-style13ptbold"/>
    <w:basedOn w:val="DefaultParagraphFont"/>
    <w:rsid w:val="00C92678"/>
  </w:style>
  <w:style w:type="character" w:customStyle="1" w:styleId="m-5251091010484660064gmail-styleunderline">
    <w:name w:val="m_-5251091010484660064gmail-styleunderline"/>
    <w:basedOn w:val="DefaultParagraphFont"/>
    <w:rsid w:val="00C92678"/>
  </w:style>
  <w:style w:type="character" w:customStyle="1" w:styleId="tablecaption">
    <w:name w:val="tablecaption"/>
    <w:basedOn w:val="DefaultParagraphFont"/>
    <w:rsid w:val="00C92678"/>
  </w:style>
  <w:style w:type="character" w:customStyle="1" w:styleId="StyleLatinHelvetica105ptBlack">
    <w:name w:val="Style (Latin) Helvetica 10.5 pt Black"/>
    <w:basedOn w:val="DefaultParagraphFont"/>
    <w:rsid w:val="00C92678"/>
    <w:rPr>
      <w:rFonts w:ascii="Times New Roman" w:hAnsi="Times New Roman"/>
      <w:color w:val="000000"/>
      <w:sz w:val="21"/>
    </w:rPr>
  </w:style>
  <w:style w:type="character" w:customStyle="1" w:styleId="Quotation">
    <w:name w:val="Quotation"/>
    <w:qFormat/>
    <w:rsid w:val="00C92678"/>
    <w:rPr>
      <w:rFonts w:ascii="Arial" w:hAnsi="Arial"/>
      <w:b/>
      <w:i/>
      <w:iCs/>
      <w:sz w:val="24"/>
      <w:u w:val="single"/>
    </w:rPr>
  </w:style>
  <w:style w:type="paragraph" w:customStyle="1" w:styleId="DateTime">
    <w:name w:val="DateTime"/>
    <w:basedOn w:val="Normal"/>
    <w:link w:val="DateTimeChar"/>
    <w:autoRedefine/>
    <w:uiPriority w:val="4"/>
    <w:qFormat/>
    <w:rsid w:val="00C92678"/>
  </w:style>
  <w:style w:type="character" w:customStyle="1" w:styleId="DateTimeChar">
    <w:name w:val="DateTime Char"/>
    <w:basedOn w:val="DefaultParagraphFont"/>
    <w:link w:val="DateTime"/>
    <w:uiPriority w:val="4"/>
    <w:rsid w:val="00C92678"/>
    <w:rPr>
      <w:rFonts w:ascii="Calibri" w:hAnsi="Calibri" w:cs="Calibri"/>
      <w:sz w:val="22"/>
    </w:rPr>
  </w:style>
  <w:style w:type="paragraph" w:customStyle="1" w:styleId="Lecture">
    <w:name w:val="Lecture"/>
    <w:next w:val="BodyText"/>
    <w:link w:val="LectureChar"/>
    <w:autoRedefine/>
    <w:uiPriority w:val="4"/>
    <w:qFormat/>
    <w:rsid w:val="00C9267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92678"/>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C92678"/>
  </w:style>
  <w:style w:type="character" w:customStyle="1" w:styleId="m-413333960618644972gmail-styleunderline">
    <w:name w:val="m_-413333960618644972gmail-styleunderline"/>
    <w:basedOn w:val="DefaultParagraphFont"/>
    <w:rsid w:val="00C92678"/>
  </w:style>
  <w:style w:type="character" w:customStyle="1" w:styleId="m8314098763611656848gmail-stylestylebold12pt">
    <w:name w:val="m_8314098763611656848gmail-stylestylebold12pt"/>
    <w:basedOn w:val="DefaultParagraphFont"/>
    <w:rsid w:val="00C92678"/>
  </w:style>
  <w:style w:type="character" w:customStyle="1" w:styleId="m8314098763611656848gmail-styleboldunderline">
    <w:name w:val="m_8314098763611656848gmail-styleboldunderline"/>
    <w:basedOn w:val="DefaultParagraphFont"/>
    <w:rsid w:val="00C92678"/>
  </w:style>
  <w:style w:type="paragraph" w:customStyle="1" w:styleId="Spacer">
    <w:name w:val="Spacer"/>
    <w:basedOn w:val="Heading1"/>
    <w:link w:val="SpacerChar"/>
    <w:autoRedefine/>
    <w:uiPriority w:val="4"/>
    <w:qFormat/>
    <w:rsid w:val="00C9267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92678"/>
    <w:rPr>
      <w:rFonts w:ascii="Georgia" w:eastAsiaTheme="majorEastAsia" w:hAnsi="Georgia" w:cstheme="majorBidi"/>
      <w:b/>
      <w:bCs/>
      <w:szCs w:val="32"/>
    </w:rPr>
  </w:style>
  <w:style w:type="paragraph" w:customStyle="1" w:styleId="msonormal0">
    <w:name w:val="msonormal"/>
    <w:basedOn w:val="Normal"/>
    <w:rsid w:val="00C92678"/>
    <w:pPr>
      <w:spacing w:before="100" w:beforeAutospacing="1" w:after="100" w:afterAutospacing="1"/>
    </w:pPr>
    <w:rPr>
      <w:rFonts w:eastAsia="Times New Roman"/>
      <w:sz w:val="24"/>
    </w:rPr>
  </w:style>
  <w:style w:type="paragraph" w:customStyle="1" w:styleId="TxBr41p1">
    <w:name w:val="TxBr_41p1"/>
    <w:basedOn w:val="Normal"/>
    <w:qFormat/>
    <w:rsid w:val="00C9267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92678"/>
    <w:rPr>
      <w:rFonts w:ascii="Georgia" w:eastAsia="Times New Roman" w:hAnsi="Georgia" w:cs="Arial" w:hint="default"/>
      <w:b/>
      <w:bCs/>
      <w:kern w:val="32"/>
      <w:sz w:val="28"/>
      <w:szCs w:val="32"/>
    </w:rPr>
  </w:style>
  <w:style w:type="character" w:customStyle="1" w:styleId="CiteReal0">
    <w:name w:val="CiteReal"/>
    <w:uiPriority w:val="1"/>
    <w:qFormat/>
    <w:rsid w:val="00C92678"/>
    <w:rPr>
      <w:rFonts w:ascii="Arial" w:hAnsi="Arial"/>
      <w:b/>
      <w:sz w:val="24"/>
      <w:u w:val="single"/>
    </w:rPr>
  </w:style>
  <w:style w:type="character" w:customStyle="1" w:styleId="dropcap1">
    <w:name w:val="dropcap1"/>
    <w:rsid w:val="00C92678"/>
  </w:style>
  <w:style w:type="paragraph" w:customStyle="1" w:styleId="Style42">
    <w:name w:val="Style42"/>
    <w:basedOn w:val="Normal"/>
    <w:uiPriority w:val="99"/>
    <w:rsid w:val="00C92678"/>
    <w:pPr>
      <w:spacing w:line="202" w:lineRule="exact"/>
      <w:jc w:val="both"/>
    </w:pPr>
    <w:rPr>
      <w:rFonts w:ascii="Palatino Linotype" w:hAnsi="Palatino Linotype" w:cs="Palatino Linotype"/>
    </w:rPr>
  </w:style>
  <w:style w:type="character" w:customStyle="1" w:styleId="FontStyle72">
    <w:name w:val="Font Style72"/>
    <w:uiPriority w:val="99"/>
    <w:rsid w:val="00C92678"/>
    <w:rPr>
      <w:rFonts w:ascii="Cambria" w:hAnsi="Cambria" w:cs="Cambria" w:hint="default"/>
      <w:sz w:val="16"/>
      <w:szCs w:val="16"/>
    </w:rPr>
  </w:style>
  <w:style w:type="character" w:customStyle="1" w:styleId="FontStyle73">
    <w:name w:val="Font Style73"/>
    <w:uiPriority w:val="99"/>
    <w:rsid w:val="00C92678"/>
    <w:rPr>
      <w:rFonts w:ascii="Cambria" w:hAnsi="Cambria" w:cs="Cambria" w:hint="default"/>
      <w:i/>
      <w:iCs/>
      <w:sz w:val="16"/>
      <w:szCs w:val="16"/>
    </w:rPr>
  </w:style>
  <w:style w:type="character" w:customStyle="1" w:styleId="UnderlinestyleChar20">
    <w:name w:val="Underline style Char2"/>
    <w:rsid w:val="00C92678"/>
    <w:rPr>
      <w:sz w:val="22"/>
      <w:szCs w:val="24"/>
      <w:u w:val="single"/>
      <w:lang w:val="en-US" w:eastAsia="en-US" w:bidi="ar-SA"/>
    </w:rPr>
  </w:style>
  <w:style w:type="character" w:customStyle="1" w:styleId="FontStyle49">
    <w:name w:val="Font Style49"/>
    <w:uiPriority w:val="99"/>
    <w:rsid w:val="00C92678"/>
    <w:rPr>
      <w:rFonts w:ascii="Cambria" w:hAnsi="Cambria" w:cs="Cambria"/>
      <w:sz w:val="20"/>
      <w:szCs w:val="20"/>
    </w:rPr>
  </w:style>
  <w:style w:type="character" w:customStyle="1" w:styleId="FontStyle50">
    <w:name w:val="Font Style50"/>
    <w:uiPriority w:val="99"/>
    <w:rsid w:val="00C9267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9267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92678"/>
    <w:rPr>
      <w:rFonts w:ascii="Cambria" w:eastAsia="Cambria" w:hAnsi="Cambria" w:cs="Cambria"/>
      <w:spacing w:val="-3"/>
      <w:sz w:val="22"/>
      <w:szCs w:val="20"/>
    </w:rPr>
  </w:style>
  <w:style w:type="character" w:customStyle="1" w:styleId="kn">
    <w:name w:val="kn"/>
    <w:basedOn w:val="DefaultParagraphFont"/>
    <w:rsid w:val="00C92678"/>
  </w:style>
  <w:style w:type="character" w:customStyle="1" w:styleId="StyleStyleUnderlineUnderlineStyleBoldUnderlineIntenseEmphas">
    <w:name w:val="Style Style UnderlineUnderlineStyle Bold UnderlineIntense Emphas..."/>
    <w:basedOn w:val="DefaultParagraphFont"/>
    <w:rsid w:val="00C92678"/>
    <w:rPr>
      <w:b/>
      <w:bCs/>
      <w:sz w:val="26"/>
      <w:u w:val="single"/>
    </w:rPr>
  </w:style>
  <w:style w:type="character" w:customStyle="1" w:styleId="articoloinside">
    <w:name w:val="articolo_inside"/>
    <w:rsid w:val="00C92678"/>
  </w:style>
  <w:style w:type="paragraph" w:customStyle="1" w:styleId="pagetools">
    <w:name w:val="pagetools"/>
    <w:basedOn w:val="Normal"/>
    <w:rsid w:val="00C92678"/>
    <w:pPr>
      <w:spacing w:before="100" w:beforeAutospacing="1" w:after="100" w:afterAutospacing="1"/>
    </w:pPr>
    <w:rPr>
      <w:rFonts w:ascii="Cambria" w:eastAsia="Cambria" w:hAnsi="Cambria"/>
      <w:sz w:val="24"/>
    </w:rPr>
  </w:style>
  <w:style w:type="character" w:customStyle="1" w:styleId="job">
    <w:name w:val="job"/>
    <w:basedOn w:val="DefaultParagraphFont"/>
    <w:rsid w:val="00C92678"/>
  </w:style>
  <w:style w:type="character" w:customStyle="1" w:styleId="publisher">
    <w:name w:val="publisher"/>
    <w:basedOn w:val="DefaultParagraphFont"/>
    <w:rsid w:val="00C92678"/>
  </w:style>
  <w:style w:type="character" w:customStyle="1" w:styleId="pubyear">
    <w:name w:val="pubyear"/>
    <w:basedOn w:val="DefaultParagraphFont"/>
    <w:rsid w:val="00C92678"/>
  </w:style>
  <w:style w:type="character" w:customStyle="1" w:styleId="pubcity">
    <w:name w:val="pubcity"/>
    <w:basedOn w:val="DefaultParagraphFont"/>
    <w:rsid w:val="00C92678"/>
  </w:style>
  <w:style w:type="paragraph" w:customStyle="1" w:styleId="C-Text">
    <w:name w:val="C-Text"/>
    <w:basedOn w:val="Normal"/>
    <w:rsid w:val="00C92678"/>
    <w:pPr>
      <w:tabs>
        <w:tab w:val="num" w:pos="720"/>
      </w:tabs>
      <w:ind w:left="720" w:hanging="360"/>
    </w:pPr>
    <w:rPr>
      <w:rFonts w:ascii="Book Antiqua" w:hAnsi="Book Antiqua"/>
      <w:sz w:val="24"/>
    </w:rPr>
  </w:style>
  <w:style w:type="character" w:customStyle="1" w:styleId="ecdate">
    <w:name w:val="ec_date"/>
    <w:basedOn w:val="DefaultParagraphFont"/>
    <w:rsid w:val="00C92678"/>
    <w:rPr>
      <w:rFonts w:ascii="Symbol" w:hAnsi="Symbol" w:hint="default"/>
      <w:sz w:val="20"/>
      <w:szCs w:val="20"/>
      <w:shd w:val="clear" w:color="auto" w:fill="FFFFFF"/>
    </w:rPr>
  </w:style>
  <w:style w:type="paragraph" w:customStyle="1" w:styleId="ecmsonormal">
    <w:name w:val="ec_msonormal"/>
    <w:basedOn w:val="Normal"/>
    <w:rsid w:val="00C9267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92678"/>
  </w:style>
  <w:style w:type="character" w:customStyle="1" w:styleId="articleheadline">
    <w:name w:val="articleheadline"/>
    <w:basedOn w:val="DefaultParagraphFont"/>
    <w:rsid w:val="00C92678"/>
  </w:style>
  <w:style w:type="paragraph" w:customStyle="1" w:styleId="u-intro">
    <w:name w:val="u-intro"/>
    <w:basedOn w:val="Normal"/>
    <w:rsid w:val="00C92678"/>
    <w:pPr>
      <w:spacing w:before="100" w:beforeAutospacing="1" w:after="100" w:afterAutospacing="1"/>
    </w:pPr>
    <w:rPr>
      <w:rFonts w:ascii="Georgia" w:hAnsi="Georgia"/>
      <w:sz w:val="24"/>
    </w:rPr>
  </w:style>
  <w:style w:type="character" w:customStyle="1" w:styleId="u-byline">
    <w:name w:val="u-byline"/>
    <w:basedOn w:val="DefaultParagraphFont"/>
    <w:rsid w:val="00C92678"/>
  </w:style>
  <w:style w:type="character" w:customStyle="1" w:styleId="articlebya">
    <w:name w:val="articleby_a"/>
    <w:basedOn w:val="DefaultParagraphFont"/>
    <w:rsid w:val="00C92678"/>
  </w:style>
  <w:style w:type="character" w:customStyle="1" w:styleId="popupwinby">
    <w:name w:val="popupwinby"/>
    <w:basedOn w:val="DefaultParagraphFont"/>
    <w:rsid w:val="00C92678"/>
  </w:style>
  <w:style w:type="character" w:customStyle="1" w:styleId="storyheader">
    <w:name w:val="storyheader"/>
    <w:basedOn w:val="DefaultParagraphFont"/>
    <w:rsid w:val="00C92678"/>
  </w:style>
  <w:style w:type="character" w:customStyle="1" w:styleId="marron">
    <w:name w:val="marron"/>
    <w:basedOn w:val="DefaultParagraphFont"/>
    <w:rsid w:val="00C92678"/>
  </w:style>
  <w:style w:type="paragraph" w:customStyle="1" w:styleId="StyleNormalWeb10pt">
    <w:name w:val="Style Normal (Web) + 10 pt"/>
    <w:basedOn w:val="NormalWeb"/>
    <w:next w:val="Normal"/>
    <w:rsid w:val="00C92678"/>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92678"/>
    <w:rPr>
      <w:szCs w:val="24"/>
      <w:lang w:val="en-US" w:eastAsia="en-US" w:bidi="ar-SA"/>
    </w:rPr>
  </w:style>
  <w:style w:type="paragraph" w:customStyle="1" w:styleId="TagCiteShells">
    <w:name w:val="Tag/Cite/Shells"/>
    <w:basedOn w:val="Normal"/>
    <w:rsid w:val="00C92678"/>
    <w:rPr>
      <w:rFonts w:ascii="Georgia" w:hAnsi="Georgia"/>
      <w:b/>
    </w:rPr>
  </w:style>
  <w:style w:type="paragraph" w:customStyle="1" w:styleId="DefinitionTerm">
    <w:name w:val="Definition Term"/>
    <w:basedOn w:val="Normal"/>
    <w:next w:val="Normal"/>
    <w:rsid w:val="00C92678"/>
    <w:rPr>
      <w:rFonts w:ascii="Georgia" w:hAnsi="Georgia"/>
      <w:snapToGrid w:val="0"/>
      <w:sz w:val="24"/>
    </w:rPr>
  </w:style>
  <w:style w:type="character" w:customStyle="1" w:styleId="Style3CharChar">
    <w:name w:val="Style3 Char Char"/>
    <w:basedOn w:val="DefaultParagraphFont"/>
    <w:rsid w:val="00C9267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92678"/>
    <w:pPr>
      <w:spacing w:after="60"/>
    </w:pPr>
    <w:rPr>
      <w:rFonts w:ascii="Georgia" w:eastAsia="Segoe UI" w:hAnsi="Georgia" w:cs="Cambria"/>
      <w:caps/>
      <w:sz w:val="20"/>
      <w:lang w:eastAsia="zh-CN"/>
    </w:rPr>
  </w:style>
  <w:style w:type="character" w:customStyle="1" w:styleId="NormalChar0">
    <w:name w:val="Normal Char"/>
    <w:basedOn w:val="DefaultParagraphFont"/>
    <w:rsid w:val="00C92678"/>
    <w:rPr>
      <w:lang w:eastAsia="en-US"/>
    </w:rPr>
  </w:style>
  <w:style w:type="character" w:customStyle="1" w:styleId="BoldUnderlineChar2">
    <w:name w:val="Bold + Underline Char"/>
    <w:basedOn w:val="DefaultParagraphFont"/>
    <w:rsid w:val="00C9267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92678"/>
  </w:style>
  <w:style w:type="character" w:customStyle="1" w:styleId="CharacterStyle7">
    <w:name w:val="Character Style 7"/>
    <w:rsid w:val="00C92678"/>
    <w:rPr>
      <w:rFonts w:ascii="Trebuchet MS" w:hAnsi="Trebuchet MS" w:cs="Trebuchet MS"/>
      <w:sz w:val="20"/>
      <w:szCs w:val="20"/>
      <w:u w:val="single"/>
    </w:rPr>
  </w:style>
  <w:style w:type="character" w:customStyle="1" w:styleId="StyleStyle4Char">
    <w:name w:val="Style Style4 + Char"/>
    <w:basedOn w:val="DefaultParagraphFont"/>
    <w:rsid w:val="00C9267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9267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92678"/>
    <w:rPr>
      <w:rFonts w:ascii="Symbol" w:hAnsi="Symbol"/>
      <w:sz w:val="21"/>
      <w:szCs w:val="21"/>
      <w:u w:val="thick"/>
    </w:rPr>
  </w:style>
  <w:style w:type="paragraph" w:customStyle="1" w:styleId="Cite8">
    <w:name w:val="Cite8"/>
    <w:basedOn w:val="Normal"/>
    <w:autoRedefine/>
    <w:qFormat/>
    <w:rsid w:val="00C92678"/>
    <w:rPr>
      <w:rFonts w:ascii="Trebuchet MS" w:eastAsia="Verdana" w:hAnsi="Trebuchet MS" w:cs="Cambria"/>
      <w:sz w:val="16"/>
    </w:rPr>
  </w:style>
  <w:style w:type="paragraph" w:customStyle="1" w:styleId="8font">
    <w:name w:val="8font"/>
    <w:basedOn w:val="Normal"/>
    <w:next w:val="Normal"/>
    <w:autoRedefine/>
    <w:qFormat/>
    <w:rsid w:val="00C92678"/>
    <w:rPr>
      <w:rFonts w:ascii="Georgia" w:eastAsia="Cambria Math" w:hAnsi="Georgia" w:cs="Cambria"/>
      <w:sz w:val="16"/>
      <w:szCs w:val="16"/>
    </w:rPr>
  </w:style>
  <w:style w:type="paragraph" w:customStyle="1" w:styleId="BoldUnderlineChar20">
    <w:name w:val="BoldUnderline Char2"/>
    <w:link w:val="BoldUnderlineChar2Char"/>
    <w:rsid w:val="00C9267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92678"/>
    <w:rPr>
      <w:rFonts w:ascii="Times New Roman" w:eastAsia="Times New Roman" w:hAnsi="Times New Roman" w:cs="Times New Roman"/>
      <w:b/>
      <w:sz w:val="20"/>
      <w:u w:val="single"/>
    </w:rPr>
  </w:style>
  <w:style w:type="character" w:customStyle="1" w:styleId="UnderlineCharChar4">
    <w:name w:val="Underline Char Char4"/>
    <w:rsid w:val="00C92678"/>
    <w:rPr>
      <w:szCs w:val="24"/>
      <w:u w:val="single"/>
      <w:lang w:val="en-US" w:eastAsia="en-US" w:bidi="ar-SA"/>
    </w:rPr>
  </w:style>
  <w:style w:type="character" w:customStyle="1" w:styleId="BoldUnderlineCharChar3">
    <w:name w:val="BoldUnderline Char Char3"/>
    <w:rsid w:val="00C92678"/>
    <w:rPr>
      <w:b/>
      <w:szCs w:val="24"/>
      <w:u w:val="single"/>
      <w:lang w:val="en-US" w:eastAsia="en-US" w:bidi="ar-SA"/>
    </w:rPr>
  </w:style>
  <w:style w:type="character" w:customStyle="1" w:styleId="BoldUnderlineCharChar2">
    <w:name w:val="BoldUnderline Char Char2"/>
    <w:rsid w:val="00C92678"/>
    <w:rPr>
      <w:b/>
      <w:szCs w:val="24"/>
      <w:u w:val="single"/>
      <w:lang w:val="en-US" w:eastAsia="en-US" w:bidi="ar-SA"/>
    </w:rPr>
  </w:style>
  <w:style w:type="paragraph" w:customStyle="1" w:styleId="UnderlineCard0">
    <w:name w:val="UnderlineCard"/>
    <w:basedOn w:val="Heading3"/>
    <w:link w:val="UnderlineCardChar0"/>
    <w:qFormat/>
    <w:rsid w:val="00C92678"/>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C92678"/>
    <w:rPr>
      <w:rFonts w:ascii="Georgia" w:eastAsia="Calibri" w:hAnsi="Georgia" w:cs="Times New Roman"/>
      <w:sz w:val="20"/>
      <w:szCs w:val="20"/>
      <w:u w:val="single"/>
      <w:lang w:val="x-none" w:eastAsia="x-none"/>
    </w:rPr>
  </w:style>
  <w:style w:type="character" w:customStyle="1" w:styleId="5Notunderlined">
    <w:name w:val="5 Not underlined"/>
    <w:rsid w:val="00C92678"/>
    <w:rPr>
      <w:rFonts w:ascii="Times New Roman" w:hAnsi="Times New Roman"/>
      <w:sz w:val="16"/>
    </w:rPr>
  </w:style>
  <w:style w:type="character" w:customStyle="1" w:styleId="volume-issue">
    <w:name w:val="volume-issue"/>
    <w:rsid w:val="00C92678"/>
    <w:rPr>
      <w:rFonts w:cs="Times New Roman"/>
    </w:rPr>
  </w:style>
  <w:style w:type="character" w:customStyle="1" w:styleId="storytext">
    <w:name w:val="storytext"/>
    <w:basedOn w:val="DefaultParagraphFont"/>
    <w:rsid w:val="00C92678"/>
  </w:style>
  <w:style w:type="character" w:customStyle="1" w:styleId="boldness1">
    <w:name w:val="boldness1"/>
    <w:rsid w:val="00C92678"/>
  </w:style>
  <w:style w:type="paragraph" w:customStyle="1" w:styleId="Cardd">
    <w:name w:val="Cardd"/>
    <w:basedOn w:val="Normal"/>
    <w:uiPriority w:val="4"/>
    <w:qFormat/>
    <w:rsid w:val="00C92678"/>
    <w:pPr>
      <w:ind w:left="288" w:right="288"/>
    </w:pPr>
    <w:rPr>
      <w:rFonts w:ascii="Georgia" w:hAnsi="Georgia"/>
    </w:rPr>
  </w:style>
  <w:style w:type="paragraph" w:customStyle="1" w:styleId="document0">
    <w:name w:val="document"/>
    <w:basedOn w:val="Normal"/>
    <w:rsid w:val="00C9267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92678"/>
  </w:style>
  <w:style w:type="character" w:customStyle="1" w:styleId="aa">
    <w:name w:val="_"/>
    <w:basedOn w:val="DefaultParagraphFont"/>
    <w:rsid w:val="00C92678"/>
  </w:style>
  <w:style w:type="paragraph" w:customStyle="1" w:styleId="Shrink6">
    <w:name w:val="Shrink 6"/>
    <w:basedOn w:val="Normal"/>
    <w:qFormat/>
    <w:rsid w:val="00C92678"/>
    <w:rPr>
      <w:rFonts w:ascii="Georgia" w:eastAsia="Calibri" w:hAnsi="Georgia"/>
      <w:sz w:val="12"/>
    </w:rPr>
  </w:style>
  <w:style w:type="character" w:customStyle="1" w:styleId="messagecontent">
    <w:name w:val="message_content"/>
    <w:rsid w:val="00C92678"/>
  </w:style>
  <w:style w:type="paragraph" w:customStyle="1" w:styleId="BriefTitleWorks">
    <w:name w:val="Brief Title Works"/>
    <w:basedOn w:val="Heading1"/>
    <w:link w:val="BriefTitleWorksChar"/>
    <w:rsid w:val="00C9267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92678"/>
    <w:rPr>
      <w:rFonts w:ascii="Georgia" w:eastAsia="Times New Roman" w:hAnsi="Georgia" w:cs="Arial"/>
      <w:b/>
      <w:bCs/>
      <w:kern w:val="32"/>
      <w:szCs w:val="32"/>
      <w:u w:val="single"/>
    </w:rPr>
  </w:style>
  <w:style w:type="character" w:customStyle="1" w:styleId="twelptblackblack1">
    <w:name w:val="twelptblackblack1"/>
    <w:basedOn w:val="DefaultParagraphFont"/>
    <w:rsid w:val="00C92678"/>
    <w:rPr>
      <w:rFonts w:ascii="Verdana" w:hAnsi="Verdana" w:hint="default"/>
      <w:color w:val="000000"/>
      <w:sz w:val="16"/>
      <w:szCs w:val="16"/>
    </w:rPr>
  </w:style>
  <w:style w:type="character" w:customStyle="1" w:styleId="Heading3CharCharCharChar1">
    <w:name w:val="Heading 3 Char Char Char Char1"/>
    <w:rsid w:val="00C92678"/>
    <w:rPr>
      <w:rFonts w:cs="Arial"/>
      <w:bCs/>
      <w:szCs w:val="26"/>
      <w:u w:val="single"/>
      <w:lang w:val="en-US" w:eastAsia="en-US" w:bidi="ar-SA"/>
    </w:rPr>
  </w:style>
  <w:style w:type="paragraph" w:customStyle="1" w:styleId="conintrotext">
    <w:name w:val="conintrotext"/>
    <w:basedOn w:val="Normal"/>
    <w:uiPriority w:val="99"/>
    <w:rsid w:val="00C92678"/>
    <w:pPr>
      <w:spacing w:before="100" w:beforeAutospacing="1" w:after="100" w:afterAutospacing="1"/>
    </w:pPr>
    <w:rPr>
      <w:rFonts w:ascii="Georgia" w:eastAsia="Times New Roman" w:hAnsi="Georgia"/>
      <w:sz w:val="24"/>
    </w:rPr>
  </w:style>
  <w:style w:type="character" w:customStyle="1" w:styleId="comment-body">
    <w:name w:val="comment-body"/>
    <w:rsid w:val="00C92678"/>
  </w:style>
  <w:style w:type="character" w:customStyle="1" w:styleId="UnderlineCharCharChar1">
    <w:name w:val="Underline Char Char Char1"/>
    <w:rsid w:val="00C9267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9267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92678"/>
    <w:rPr>
      <w:rFonts w:asciiTheme="minorHAnsi" w:eastAsia="MS Mincho" w:hAnsiTheme="minorHAnsi" w:cstheme="minorBidi"/>
      <w:b/>
      <w:sz w:val="24"/>
      <w:u w:val="single"/>
    </w:rPr>
  </w:style>
  <w:style w:type="character" w:customStyle="1" w:styleId="mw-headline">
    <w:name w:val="mw-headline"/>
    <w:rsid w:val="00C92678"/>
  </w:style>
  <w:style w:type="character" w:customStyle="1" w:styleId="flagicon">
    <w:name w:val="flagicon"/>
    <w:rsid w:val="00C92678"/>
  </w:style>
  <w:style w:type="paragraph" w:customStyle="1" w:styleId="assert">
    <w:name w:val="assert"/>
    <w:basedOn w:val="Normal"/>
    <w:uiPriority w:val="99"/>
    <w:rsid w:val="00C92678"/>
    <w:pPr>
      <w:spacing w:before="100" w:beforeAutospacing="1" w:after="100" w:afterAutospacing="1"/>
    </w:pPr>
    <w:rPr>
      <w:rFonts w:ascii="Georgia" w:eastAsia="Times New Roman" w:hAnsi="Georgia"/>
      <w:sz w:val="24"/>
    </w:rPr>
  </w:style>
  <w:style w:type="character" w:customStyle="1" w:styleId="apturelink">
    <w:name w:val="apturelink"/>
    <w:rsid w:val="00C92678"/>
  </w:style>
  <w:style w:type="character" w:customStyle="1" w:styleId="apturelinkicon">
    <w:name w:val="apturelinkicon"/>
    <w:rsid w:val="00C92678"/>
  </w:style>
  <w:style w:type="paragraph" w:customStyle="1" w:styleId="Default1">
    <w:name w:val="Default1"/>
    <w:basedOn w:val="Default"/>
    <w:next w:val="Default"/>
    <w:uiPriority w:val="99"/>
    <w:rsid w:val="00C92678"/>
    <w:rPr>
      <w:color w:val="auto"/>
    </w:rPr>
  </w:style>
  <w:style w:type="paragraph" w:customStyle="1" w:styleId="center">
    <w:name w:val="center"/>
    <w:basedOn w:val="Normal"/>
    <w:uiPriority w:val="99"/>
    <w:rsid w:val="00C92678"/>
    <w:pPr>
      <w:spacing w:before="100" w:beforeAutospacing="1" w:after="100" w:afterAutospacing="1"/>
    </w:pPr>
    <w:rPr>
      <w:rFonts w:ascii="Georgia" w:eastAsia="Times New Roman" w:hAnsi="Georgia"/>
      <w:sz w:val="24"/>
    </w:rPr>
  </w:style>
  <w:style w:type="character" w:customStyle="1" w:styleId="LittleChar">
    <w:name w:val="Little Char"/>
    <w:link w:val="Little"/>
    <w:rsid w:val="00C92678"/>
    <w:rPr>
      <w:rFonts w:ascii="Calibri" w:eastAsia="Times New Roman" w:hAnsi="Calibri" w:cs="Calibri"/>
      <w:sz w:val="16"/>
    </w:rPr>
  </w:style>
  <w:style w:type="character" w:customStyle="1" w:styleId="UnderlineChar1Char">
    <w:name w:val="Underline Char1 Char"/>
    <w:rsid w:val="00C9267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9267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9267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9267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9267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9267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92678"/>
    <w:rPr>
      <w:rFonts w:asciiTheme="minorHAnsi" w:eastAsia="MS Mincho" w:hAnsiTheme="minorHAnsi" w:cstheme="minorBidi"/>
      <w:b/>
      <w:sz w:val="24"/>
      <w:u w:val="single"/>
    </w:rPr>
  </w:style>
  <w:style w:type="paragraph" w:customStyle="1" w:styleId="CardBody">
    <w:name w:val="Card Body"/>
    <w:basedOn w:val="Normal"/>
    <w:link w:val="CardBodyChar"/>
    <w:rsid w:val="00C92678"/>
    <w:rPr>
      <w:rFonts w:ascii="Georgia" w:eastAsia="Times New Roman" w:hAnsi="Georgia"/>
      <w:sz w:val="16"/>
    </w:rPr>
  </w:style>
  <w:style w:type="character" w:customStyle="1" w:styleId="CardBodyChar">
    <w:name w:val="Card Body Char"/>
    <w:link w:val="CardBody"/>
    <w:rsid w:val="00C92678"/>
    <w:rPr>
      <w:rFonts w:ascii="Georgia" w:eastAsia="Times New Roman" w:hAnsi="Georgia" w:cs="Calibri"/>
      <w:sz w:val="16"/>
    </w:rPr>
  </w:style>
  <w:style w:type="character" w:customStyle="1" w:styleId="ptitleinside">
    <w:name w:val="p_title_inside"/>
    <w:rsid w:val="00C92678"/>
  </w:style>
  <w:style w:type="paragraph" w:customStyle="1" w:styleId="StyleBoldandUnderlineChar11ptBorderSinglesolidline">
    <w:name w:val="Style Bold and Underline Char + 11 pt Border: : (Single solid line..."/>
    <w:link w:val="StyleBoldandUnderlineChar11ptBorderSinglesolidlineChar"/>
    <w:rsid w:val="00C9267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92678"/>
    <w:rPr>
      <w:rFonts w:eastAsia="Times New Roman"/>
      <w:b/>
      <w:bCs/>
      <w:sz w:val="22"/>
      <w:szCs w:val="20"/>
      <w:u w:val="single"/>
      <w:bdr w:val="single" w:sz="4" w:space="0" w:color="auto"/>
    </w:rPr>
  </w:style>
  <w:style w:type="paragraph" w:customStyle="1" w:styleId="Indentation">
    <w:name w:val="Indentation"/>
    <w:basedOn w:val="Normal"/>
    <w:uiPriority w:val="99"/>
    <w:rsid w:val="00C92678"/>
    <w:pPr>
      <w:ind w:left="288" w:right="288"/>
    </w:pPr>
    <w:rPr>
      <w:rFonts w:ascii="Georgia" w:hAnsi="Georgia"/>
    </w:rPr>
  </w:style>
  <w:style w:type="character" w:customStyle="1" w:styleId="StyleUnderlineCharChar9ptBold">
    <w:name w:val="Style Underline Char Char + 9 pt Bold"/>
    <w:rsid w:val="00C9267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92678"/>
    <w:rPr>
      <w:rFonts w:ascii="Georgia" w:eastAsia="Times New Roman" w:hAnsi="Georgia"/>
      <w:u w:val="single"/>
    </w:rPr>
  </w:style>
  <w:style w:type="character" w:customStyle="1" w:styleId="StyleStyle4ArialNarrow9ptChar">
    <w:name w:val="Style Style4 + Arial Narrow 9 pt Char"/>
    <w:link w:val="StyleStyle4ArialNarrow9pt"/>
    <w:rsid w:val="00C92678"/>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C9267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92678"/>
    <w:rPr>
      <w:rFonts w:ascii="Georgia" w:eastAsia="Times New Roman" w:hAnsi="Georgia" w:cs="Calibri"/>
      <w:b/>
      <w:bCs/>
      <w:sz w:val="22"/>
      <w:u w:val="single"/>
    </w:rPr>
  </w:style>
  <w:style w:type="character" w:customStyle="1" w:styleId="StyleBoldandUnderlineCharChar29pt">
    <w:name w:val="Style Bold and Underline Char Char2 + 9 pt"/>
    <w:rsid w:val="00C92678"/>
    <w:rPr>
      <w:rFonts w:ascii="Times New Roman" w:hAnsi="Times New Roman"/>
      <w:b/>
      <w:bCs/>
      <w:noProof w:val="0"/>
      <w:sz w:val="20"/>
      <w:u w:val="single"/>
    </w:rPr>
  </w:style>
  <w:style w:type="character" w:customStyle="1" w:styleId="StyleUnderlineCharChar19pt">
    <w:name w:val="Style Underline Char Char1 + 9 pt"/>
    <w:rsid w:val="00C9267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9267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92678"/>
    <w:rPr>
      <w:rFonts w:ascii="Georgia" w:eastAsia="Times New Roman" w:hAnsi="Georgia"/>
      <w:b/>
      <w:smallCaps/>
      <w:sz w:val="24"/>
      <w:szCs w:val="24"/>
      <w:u w:val="single"/>
    </w:rPr>
  </w:style>
  <w:style w:type="character" w:customStyle="1" w:styleId="CardTextCharChar">
    <w:name w:val="Card Text Char Char"/>
    <w:rsid w:val="00C9267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9267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9267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92678"/>
    <w:rPr>
      <w:rFonts w:ascii="Times New Roman" w:hAnsi="Times New Roman"/>
      <w:sz w:val="24"/>
      <w:u w:val="single"/>
      <w:bdr w:val="none" w:sz="0" w:space="0" w:color="auto"/>
      <w:shd w:val="clear" w:color="auto" w:fill="auto"/>
    </w:rPr>
  </w:style>
  <w:style w:type="character" w:customStyle="1" w:styleId="FifthChar">
    <w:name w:val="Fifth Char"/>
    <w:link w:val="Fifth"/>
    <w:rsid w:val="00C92678"/>
    <w:rPr>
      <w:rFonts w:ascii="Arial" w:eastAsia="Calibri" w:hAnsi="Arial" w:cs="Calibri"/>
      <w:sz w:val="22"/>
    </w:rPr>
  </w:style>
  <w:style w:type="paragraph" w:customStyle="1" w:styleId="Third">
    <w:name w:val="Third"/>
    <w:basedOn w:val="Normal"/>
    <w:link w:val="ThirdChar"/>
    <w:rsid w:val="00C92678"/>
    <w:rPr>
      <w:rFonts w:ascii="Georgia" w:eastAsia="Times New Roman" w:hAnsi="Georgia"/>
      <w:b/>
      <w:u w:val="single"/>
      <w:lang w:val="x-none" w:eastAsia="x-none"/>
    </w:rPr>
  </w:style>
  <w:style w:type="character" w:customStyle="1" w:styleId="ThirdChar">
    <w:name w:val="Third Char"/>
    <w:link w:val="Third"/>
    <w:rsid w:val="00C92678"/>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next w:val="Normal"/>
    <w:rsid w:val="00C9267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92678"/>
  </w:style>
  <w:style w:type="paragraph" w:customStyle="1" w:styleId="DebateUnderlineBoldChar">
    <w:name w:val="Debate Underline Bold Char"/>
    <w:basedOn w:val="Normal"/>
    <w:link w:val="DebateUnderlineBoldCharChar"/>
    <w:rsid w:val="00C92678"/>
    <w:pPr>
      <w:jc w:val="both"/>
    </w:pPr>
    <w:rPr>
      <w:rFonts w:ascii="Georgia" w:eastAsia="Times New Roman" w:hAnsi="Georgia"/>
      <w:b/>
      <w:u w:val="thick"/>
    </w:rPr>
  </w:style>
  <w:style w:type="character" w:customStyle="1" w:styleId="DebateUnderlineBoldCharChar">
    <w:name w:val="Debate Underline Bold Char Char"/>
    <w:link w:val="DebateUnderlineBoldChar"/>
    <w:rsid w:val="00C92678"/>
    <w:rPr>
      <w:rFonts w:ascii="Georgia" w:eastAsia="Times New Roman" w:hAnsi="Georgia" w:cs="Calibri"/>
      <w:b/>
      <w:sz w:val="22"/>
      <w:u w:val="thick"/>
    </w:rPr>
  </w:style>
  <w:style w:type="character" w:customStyle="1" w:styleId="bloctitlesChar">
    <w:name w:val="bloc titles Char"/>
    <w:link w:val="bloctitles"/>
    <w:rsid w:val="00C92678"/>
    <w:rPr>
      <w:rFonts w:ascii="Calibri" w:eastAsia="Malgun Gothic" w:hAnsi="Calibri" w:cs="Arial"/>
      <w:b/>
      <w:kern w:val="32"/>
      <w:sz w:val="32"/>
      <w:szCs w:val="32"/>
      <w:u w:val="single"/>
    </w:rPr>
  </w:style>
  <w:style w:type="paragraph" w:customStyle="1" w:styleId="CiteSmallText">
    <w:name w:val="Cite Small Text"/>
    <w:basedOn w:val="Normal"/>
    <w:uiPriority w:val="99"/>
    <w:rsid w:val="00C92678"/>
    <w:pPr>
      <w:widowControl w:val="0"/>
      <w:spacing w:after="200"/>
    </w:pPr>
    <w:rPr>
      <w:rFonts w:ascii="Helvetica Neue" w:hAnsi="Helvetica Neue"/>
      <w:b/>
      <w:sz w:val="18"/>
    </w:rPr>
  </w:style>
  <w:style w:type="character" w:customStyle="1" w:styleId="3TagCite">
    <w:name w:val="3 Tag/Cite"/>
    <w:rsid w:val="00C92678"/>
    <w:rPr>
      <w:rFonts w:ascii="Times New Roman" w:hAnsi="Times New Roman"/>
      <w:b/>
    </w:rPr>
  </w:style>
  <w:style w:type="character" w:customStyle="1" w:styleId="4Qualifications">
    <w:name w:val="4 Qualifications"/>
    <w:rsid w:val="00C92678"/>
    <w:rPr>
      <w:rFonts w:ascii="Times New Roman" w:hAnsi="Times New Roman"/>
      <w:sz w:val="19"/>
    </w:rPr>
  </w:style>
  <w:style w:type="character" w:customStyle="1" w:styleId="6Underlined">
    <w:name w:val="6 Underlined"/>
    <w:rsid w:val="00C92678"/>
    <w:rPr>
      <w:rFonts w:ascii="Times New Roman" w:hAnsi="Times New Roman"/>
      <w:b/>
      <w:sz w:val="21"/>
      <w:u w:val="single"/>
    </w:rPr>
  </w:style>
  <w:style w:type="paragraph" w:customStyle="1" w:styleId="Cards1CharChar">
    <w:name w:val="Cards1 Char Char"/>
    <w:basedOn w:val="Normal"/>
    <w:link w:val="Cards1CharCharChar"/>
    <w:rsid w:val="00C9267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92678"/>
    <w:rPr>
      <w:rFonts w:ascii="Georgia" w:hAnsi="Georgia" w:cs="Calibri"/>
      <w:sz w:val="22"/>
      <w:lang w:val="x-none"/>
    </w:rPr>
  </w:style>
  <w:style w:type="paragraph" w:customStyle="1" w:styleId="UnderlineCharCharCharCharCharCharChar">
    <w:name w:val="Underline Char Char Char Char Char Char Char"/>
    <w:basedOn w:val="Normal"/>
    <w:link w:val="UnderlineCharCharCharCharCharCharCharChar"/>
    <w:rsid w:val="00C92678"/>
    <w:rPr>
      <w:rFonts w:asciiTheme="minorHAnsi" w:hAnsiTheme="minorHAnsi" w:cstheme="minorBidi"/>
      <w:sz w:val="24"/>
      <w:u w:val="single"/>
    </w:rPr>
  </w:style>
  <w:style w:type="character" w:customStyle="1" w:styleId="CitesCharCharChar">
    <w:name w:val="Cites Char Char Char"/>
    <w:rsid w:val="00C92678"/>
    <w:rPr>
      <w:rFonts w:ascii="Times New Roman" w:eastAsia="Times New Roman" w:hAnsi="Times New Roman" w:cs="Times New Roman"/>
      <w:sz w:val="20"/>
      <w:szCs w:val="24"/>
    </w:rPr>
  </w:style>
  <w:style w:type="character" w:customStyle="1" w:styleId="nohighlighting">
    <w:name w:val="no highlighting"/>
    <w:rsid w:val="00C9267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92678"/>
    <w:rPr>
      <w:rFonts w:ascii="Cambria" w:hAnsi="Cambria" w:hint="default"/>
      <w:sz w:val="21"/>
      <w:u w:val="single"/>
    </w:rPr>
  </w:style>
  <w:style w:type="paragraph" w:customStyle="1" w:styleId="Swag">
    <w:name w:val="Swag"/>
    <w:basedOn w:val="Normal"/>
    <w:link w:val="SwagChar"/>
    <w:qFormat/>
    <w:rsid w:val="00C92678"/>
    <w:rPr>
      <w:rFonts w:ascii="Georgia" w:hAnsi="Georgia"/>
      <w:color w:val="0000FF"/>
      <w:sz w:val="12"/>
      <w:u w:val="single"/>
    </w:rPr>
  </w:style>
  <w:style w:type="character" w:customStyle="1" w:styleId="SwagChar">
    <w:name w:val="Swag Char"/>
    <w:link w:val="Swag"/>
    <w:rsid w:val="00C92678"/>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C9267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9267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9267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9267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92678"/>
    <w:rPr>
      <w:rFonts w:eastAsia="MS Mincho"/>
    </w:rPr>
  </w:style>
  <w:style w:type="character" w:customStyle="1" w:styleId="StyleStyleCardTextLeft-075Right0Char">
    <w:name w:val="Style Style Card Text + Left:  -0.75&quot; + Right:  0&quot; Char"/>
    <w:link w:val="StyleStyleCardTextLeft-075Right0"/>
    <w:rsid w:val="00C92678"/>
    <w:rPr>
      <w:rFonts w:ascii="Calibri" w:eastAsia="MS Mincho" w:hAnsi="Calibri" w:cs="Calibri"/>
      <w:sz w:val="22"/>
    </w:rPr>
  </w:style>
  <w:style w:type="character" w:customStyle="1" w:styleId="CharChar61">
    <w:name w:val="Char Char61"/>
    <w:rsid w:val="00C92678"/>
    <w:rPr>
      <w:rFonts w:cs="Arial"/>
      <w:bCs/>
      <w:sz w:val="16"/>
      <w:szCs w:val="26"/>
      <w:lang w:val="en-US" w:eastAsia="en-US" w:bidi="ar-SA"/>
    </w:rPr>
  </w:style>
  <w:style w:type="character" w:customStyle="1" w:styleId="ListBulletChar">
    <w:name w:val="List Bullet Char"/>
    <w:link w:val="ListBullet"/>
    <w:uiPriority w:val="99"/>
    <w:rsid w:val="00C92678"/>
    <w:rPr>
      <w:rFonts w:ascii="Calibri" w:eastAsia="Calibri" w:hAnsi="Calibri" w:cs="Calibri"/>
      <w:sz w:val="22"/>
    </w:rPr>
  </w:style>
  <w:style w:type="paragraph" w:customStyle="1" w:styleId="subhead10">
    <w:name w:val="subhead1"/>
    <w:basedOn w:val="Normal"/>
    <w:uiPriority w:val="99"/>
    <w:rsid w:val="00C92678"/>
    <w:pPr>
      <w:spacing w:before="100" w:beforeAutospacing="1" w:after="100" w:afterAutospacing="1"/>
    </w:pPr>
    <w:rPr>
      <w:rFonts w:ascii="Georgia" w:eastAsia="Times New Roman" w:hAnsi="Georgia"/>
      <w:sz w:val="24"/>
    </w:rPr>
  </w:style>
  <w:style w:type="character" w:customStyle="1" w:styleId="styledate0">
    <w:name w:val="styledate"/>
    <w:rsid w:val="00C92678"/>
  </w:style>
  <w:style w:type="character" w:customStyle="1" w:styleId="BoldandUnderlineChar1">
    <w:name w:val="Bold and Underline Char1"/>
    <w:rsid w:val="00C92678"/>
    <w:rPr>
      <w:b/>
      <w:szCs w:val="24"/>
      <w:u w:val="single"/>
      <w:lang w:val="en-US" w:eastAsia="en-US" w:bidi="ar-SA"/>
    </w:rPr>
  </w:style>
  <w:style w:type="character" w:customStyle="1" w:styleId="BoldandUnderlineChar1Char2">
    <w:name w:val="Bold and Underline Char1 Char2"/>
    <w:rsid w:val="00C92678"/>
    <w:rPr>
      <w:b/>
      <w:szCs w:val="24"/>
      <w:u w:val="single"/>
      <w:lang w:val="en-US" w:eastAsia="en-US" w:bidi="ar-SA"/>
    </w:rPr>
  </w:style>
  <w:style w:type="character" w:customStyle="1" w:styleId="BoldandUnderlineCharChar1">
    <w:name w:val="Bold and Underline Char Char1"/>
    <w:rsid w:val="00C92678"/>
    <w:rPr>
      <w:b/>
      <w:szCs w:val="24"/>
      <w:u w:val="single"/>
      <w:lang w:val="en-US" w:eastAsia="en-US" w:bidi="ar-SA"/>
    </w:rPr>
  </w:style>
  <w:style w:type="character" w:customStyle="1" w:styleId="BoldandUnderlineChar6">
    <w:name w:val="Bold and Underline Char6"/>
    <w:rsid w:val="00C92678"/>
    <w:rPr>
      <w:b/>
      <w:szCs w:val="24"/>
      <w:u w:val="single"/>
      <w:lang w:val="en-US" w:eastAsia="en-US" w:bidi="ar-SA"/>
    </w:rPr>
  </w:style>
  <w:style w:type="paragraph" w:customStyle="1" w:styleId="abstract">
    <w:name w:val="abstract"/>
    <w:basedOn w:val="Normal"/>
    <w:uiPriority w:val="99"/>
    <w:rsid w:val="00C9267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92678"/>
    <w:rPr>
      <w:rFonts w:ascii="Georgia" w:eastAsia="Times New Roman" w:hAnsi="Georgia"/>
      <w:b/>
      <w:bCs/>
      <w:u w:val="single"/>
    </w:rPr>
  </w:style>
  <w:style w:type="character" w:customStyle="1" w:styleId="StyleUnderlineChar11ptBold2Char">
    <w:name w:val="Style Underline Char + 11 pt Bold2 Char"/>
    <w:link w:val="StyleUnderlineChar11ptBold2"/>
    <w:rsid w:val="00C92678"/>
    <w:rPr>
      <w:rFonts w:ascii="Georgia" w:eastAsia="Times New Roman" w:hAnsi="Georgia" w:cs="Calibri"/>
      <w:b/>
      <w:bCs/>
      <w:sz w:val="22"/>
      <w:u w:val="single"/>
    </w:rPr>
  </w:style>
  <w:style w:type="paragraph" w:customStyle="1" w:styleId="StyleStyleUnderlineTimesNewRoman11pt">
    <w:name w:val="Style Style Underline + Times New Roman + 11 pt"/>
    <w:basedOn w:val="Normal"/>
    <w:link w:val="StyleStyleUnderlineTimesNewRoman11ptChar"/>
    <w:rsid w:val="00C9267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92678"/>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9267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92678"/>
    <w:rPr>
      <w:rFonts w:ascii="Georgia" w:eastAsia="Times New Roman" w:hAnsi="Georgia" w:cs="Calibri"/>
      <w:sz w:val="22"/>
      <w:u w:val="single"/>
    </w:rPr>
  </w:style>
  <w:style w:type="character" w:customStyle="1" w:styleId="style13">
    <w:name w:val="style1"/>
    <w:rsid w:val="00C92678"/>
  </w:style>
  <w:style w:type="character" w:customStyle="1" w:styleId="pmtermsel">
    <w:name w:val="pmtermsel"/>
    <w:rsid w:val="00C92678"/>
  </w:style>
  <w:style w:type="character" w:customStyle="1" w:styleId="showipapr">
    <w:name w:val="show_ipapr"/>
    <w:rsid w:val="00C92678"/>
  </w:style>
  <w:style w:type="character" w:customStyle="1" w:styleId="dnindex">
    <w:name w:val="dnindex"/>
    <w:rsid w:val="00C92678"/>
  </w:style>
  <w:style w:type="character" w:customStyle="1" w:styleId="23">
    <w:name w:val="23"/>
    <w:rsid w:val="00C92678"/>
    <w:rPr>
      <w:rFonts w:ascii="Times New Roman" w:hAnsi="Times New Roman" w:cs="Arial"/>
      <w:bCs/>
      <w:sz w:val="20"/>
      <w:u w:val="single"/>
      <w:lang w:val="en-US" w:eastAsia="en-US" w:bidi="ar-SA"/>
    </w:rPr>
  </w:style>
  <w:style w:type="character" w:customStyle="1" w:styleId="33">
    <w:name w:val="33"/>
    <w:rsid w:val="00C92678"/>
    <w:rPr>
      <w:rFonts w:ascii="Times New Roman" w:hAnsi="Times New Roman" w:cs="Arial"/>
      <w:b/>
      <w:bCs/>
      <w:sz w:val="20"/>
      <w:u w:val="single"/>
      <w:lang w:val="en-US" w:eastAsia="en-US" w:bidi="ar-SA"/>
    </w:rPr>
  </w:style>
  <w:style w:type="character" w:customStyle="1" w:styleId="55">
    <w:name w:val="55"/>
    <w:rsid w:val="00C92678"/>
    <w:rPr>
      <w:rFonts w:cs="Arial"/>
      <w:bCs/>
      <w:sz w:val="20"/>
      <w:u w:val="single"/>
      <w:lang w:val="en-US" w:eastAsia="en-US" w:bidi="ar-SA"/>
    </w:rPr>
  </w:style>
  <w:style w:type="character" w:customStyle="1" w:styleId="authoraffil">
    <w:name w:val="authoraffil"/>
    <w:rsid w:val="00C92678"/>
  </w:style>
  <w:style w:type="character" w:customStyle="1" w:styleId="CharChar8">
    <w:name w:val="Char Char8"/>
    <w:rsid w:val="00C92678"/>
    <w:rPr>
      <w:rFonts w:ascii="Georgia" w:eastAsia="Times New Roman" w:hAnsi="Georgia"/>
      <w:b/>
      <w:bCs/>
      <w:sz w:val="30"/>
      <w:szCs w:val="28"/>
      <w:u w:val="single"/>
    </w:rPr>
  </w:style>
  <w:style w:type="character" w:customStyle="1" w:styleId="FontStyle13">
    <w:name w:val="Font Style13"/>
    <w:uiPriority w:val="99"/>
    <w:rsid w:val="00C92678"/>
    <w:rPr>
      <w:rFonts w:ascii="Constantia" w:hAnsi="Constantia" w:cs="Constantia"/>
      <w:sz w:val="18"/>
      <w:szCs w:val="18"/>
    </w:rPr>
  </w:style>
  <w:style w:type="character" w:customStyle="1" w:styleId="TagsCharCharCharChar">
    <w:name w:val="Tags Char Char Char Char"/>
    <w:rsid w:val="00C92678"/>
    <w:rPr>
      <w:rFonts w:ascii="Times New Roman" w:eastAsia="Times New Roman" w:hAnsi="Times New Roman" w:cs="Times New Roman"/>
      <w:b/>
      <w:sz w:val="24"/>
      <w:szCs w:val="24"/>
    </w:rPr>
  </w:style>
  <w:style w:type="character" w:customStyle="1" w:styleId="Citation1Char">
    <w:name w:val="Citation1 Char"/>
    <w:link w:val="Citation10"/>
    <w:locked/>
    <w:rsid w:val="00C92678"/>
    <w:rPr>
      <w:rFonts w:ascii="Georgia" w:hAnsi="Georgia"/>
      <w:b/>
      <w:u w:val="single"/>
    </w:rPr>
  </w:style>
  <w:style w:type="paragraph" w:customStyle="1" w:styleId="Citation10">
    <w:name w:val="Citation1"/>
    <w:basedOn w:val="Normal"/>
    <w:link w:val="Citation1Char"/>
    <w:qFormat/>
    <w:rsid w:val="00C92678"/>
    <w:rPr>
      <w:rFonts w:ascii="Georgia" w:hAnsi="Georgia" w:cstheme="minorBidi"/>
      <w:b/>
      <w:sz w:val="24"/>
      <w:u w:val="single"/>
    </w:rPr>
  </w:style>
  <w:style w:type="character" w:customStyle="1" w:styleId="TaglineChar">
    <w:name w:val="Tagline Char"/>
    <w:link w:val="Tagline2"/>
    <w:locked/>
    <w:rsid w:val="00C92678"/>
    <w:rPr>
      <w:rFonts w:ascii="Georgia" w:hAnsi="Georgia"/>
      <w:b/>
    </w:rPr>
  </w:style>
  <w:style w:type="paragraph" w:customStyle="1" w:styleId="Tagline2">
    <w:name w:val="Tagline"/>
    <w:basedOn w:val="Normal"/>
    <w:link w:val="TaglineChar"/>
    <w:qFormat/>
    <w:rsid w:val="00C92678"/>
    <w:rPr>
      <w:rFonts w:ascii="Georgia" w:hAnsi="Georgia" w:cstheme="minorBidi"/>
      <w:b/>
      <w:sz w:val="24"/>
    </w:rPr>
  </w:style>
  <w:style w:type="paragraph" w:customStyle="1" w:styleId="StyleLeft021">
    <w:name w:val="Style Left:  0.2&quot;1"/>
    <w:basedOn w:val="Normal"/>
    <w:uiPriority w:val="99"/>
    <w:rsid w:val="00C9267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9267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92678"/>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9267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92678"/>
    <w:rPr>
      <w:rFonts w:ascii="Georgia" w:eastAsia="Times New Roman" w:hAnsi="Georgia" w:cs="Calibri"/>
      <w:sz w:val="22"/>
      <w:u w:val="single"/>
      <w:bdr w:val="single" w:sz="4" w:space="0" w:color="auto"/>
    </w:rPr>
  </w:style>
  <w:style w:type="character" w:customStyle="1" w:styleId="boldcitationChar">
    <w:name w:val="bold citation Char"/>
    <w:rsid w:val="00C92678"/>
    <w:rPr>
      <w:rFonts w:ascii="Arial" w:hAnsi="Arial"/>
      <w:b/>
      <w:sz w:val="28"/>
      <w:szCs w:val="24"/>
      <w:u w:val="thick"/>
      <w:lang w:val="en-US" w:eastAsia="en-US" w:bidi="ar-SA"/>
    </w:rPr>
  </w:style>
  <w:style w:type="paragraph" w:customStyle="1" w:styleId="BlockTitle20">
    <w:name w:val="Block Title #2"/>
    <w:basedOn w:val="Normal"/>
    <w:uiPriority w:val="99"/>
    <w:rsid w:val="00C9267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92678"/>
    <w:rPr>
      <w:rFonts w:ascii="Georgia" w:hAnsi="Georgia"/>
      <w:b/>
    </w:rPr>
  </w:style>
  <w:style w:type="character" w:customStyle="1" w:styleId="BoldunderlineChar3">
    <w:name w:val="Bold/underline Char"/>
    <w:rsid w:val="00C92678"/>
    <w:rPr>
      <w:rFonts w:eastAsia="SimSun"/>
      <w:b/>
      <w:noProof w:val="0"/>
      <w:sz w:val="24"/>
      <w:szCs w:val="24"/>
      <w:u w:val="single"/>
      <w:lang w:val="en-US" w:eastAsia="zh-CN" w:bidi="ar-SA"/>
    </w:rPr>
  </w:style>
  <w:style w:type="character" w:customStyle="1" w:styleId="underlinetextchar0">
    <w:name w:val="underlinetextchar"/>
    <w:rsid w:val="00C92678"/>
  </w:style>
  <w:style w:type="character" w:customStyle="1" w:styleId="boldciteChar1">
    <w:name w:val="bold cite Char1"/>
    <w:rsid w:val="00C92678"/>
    <w:rPr>
      <w:b/>
      <w:sz w:val="28"/>
      <w:u w:val="thick" w:color="000000"/>
    </w:rPr>
  </w:style>
  <w:style w:type="character" w:customStyle="1" w:styleId="tagCharCharChar1">
    <w:name w:val="tag Char Char Char1"/>
    <w:rsid w:val="00C9267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9267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92678"/>
    <w:rPr>
      <w:rFonts w:ascii="Times New Roman" w:hAnsi="Times New Roman" w:cs="Times New Roman"/>
      <w:sz w:val="18"/>
      <w:szCs w:val="18"/>
    </w:rPr>
  </w:style>
  <w:style w:type="character" w:customStyle="1" w:styleId="bylines">
    <w:name w:val="bylines"/>
    <w:basedOn w:val="DefaultParagraphFont"/>
    <w:rsid w:val="00C92678"/>
  </w:style>
  <w:style w:type="character" w:customStyle="1" w:styleId="StyleStyleBoldUnderlineUnderlineIntenseEmphasis1apple-style-2">
    <w:name w:val="Style Style Bold UnderlineUnderlineIntense Emphasis1apple-style-...2"/>
    <w:basedOn w:val="DefaultParagraphFont"/>
    <w:rsid w:val="00C92678"/>
    <w:rPr>
      <w:b w:val="0"/>
      <w:bCs/>
      <w:sz w:val="22"/>
      <w:u w:val="single"/>
    </w:rPr>
  </w:style>
  <w:style w:type="character" w:customStyle="1" w:styleId="FontStyle57">
    <w:name w:val="Font Style57"/>
    <w:rsid w:val="00C92678"/>
    <w:rPr>
      <w:rFonts w:ascii="Georgia" w:hAnsi="Georgia" w:cs="Georgia"/>
      <w:b/>
      <w:bCs/>
      <w:sz w:val="14"/>
      <w:szCs w:val="14"/>
    </w:rPr>
  </w:style>
  <w:style w:type="character" w:customStyle="1" w:styleId="FontStyle89">
    <w:name w:val="Font Style89"/>
    <w:rsid w:val="00C92678"/>
    <w:rPr>
      <w:rFonts w:ascii="Times New Roman" w:hAnsi="Times New Roman" w:cs="Times New Roman"/>
      <w:b/>
      <w:bCs/>
      <w:smallCaps/>
      <w:spacing w:val="40"/>
      <w:sz w:val="16"/>
      <w:szCs w:val="16"/>
    </w:rPr>
  </w:style>
  <w:style w:type="character" w:customStyle="1" w:styleId="style3Char0">
    <w:name w:val="style 3 Char"/>
    <w:rsid w:val="00C92678"/>
    <w:rPr>
      <w:sz w:val="18"/>
      <w:szCs w:val="24"/>
      <w:lang w:val="en-US" w:eastAsia="en-US" w:bidi="ar-SA"/>
    </w:rPr>
  </w:style>
  <w:style w:type="paragraph" w:customStyle="1" w:styleId="003Cite">
    <w:name w:val="003Cite"/>
    <w:basedOn w:val="Normal"/>
    <w:qFormat/>
    <w:rsid w:val="00C92678"/>
    <w:rPr>
      <w:rFonts w:eastAsia="Calibri"/>
      <w:sz w:val="16"/>
      <w:szCs w:val="16"/>
    </w:rPr>
  </w:style>
  <w:style w:type="paragraph" w:customStyle="1" w:styleId="NormalBold">
    <w:name w:val="Normal + Bold"/>
    <w:aliases w:val="Double Underline"/>
    <w:basedOn w:val="Normal"/>
    <w:link w:val="NormalBoldChar"/>
    <w:rsid w:val="00C9267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92678"/>
    <w:rPr>
      <w:rFonts w:ascii="Georgia" w:hAnsi="Georgia" w:cs="Calibri"/>
      <w:b/>
      <w:color w:val="000000"/>
      <w:sz w:val="22"/>
      <w:u w:val="single"/>
    </w:rPr>
  </w:style>
  <w:style w:type="character" w:customStyle="1" w:styleId="BlockHeadingsChar1">
    <w:name w:val="Block Headings Char1"/>
    <w:rsid w:val="00C92678"/>
    <w:rPr>
      <w:b/>
      <w:caps/>
    </w:rPr>
  </w:style>
  <w:style w:type="character" w:customStyle="1" w:styleId="FontStyle170">
    <w:name w:val="Font Style170"/>
    <w:uiPriority w:val="99"/>
    <w:rsid w:val="00C92678"/>
    <w:rPr>
      <w:rFonts w:ascii="Bookman Old Style" w:hAnsi="Bookman Old Style" w:cs="Bookman Old Style"/>
      <w:sz w:val="16"/>
      <w:szCs w:val="16"/>
    </w:rPr>
  </w:style>
  <w:style w:type="character" w:customStyle="1" w:styleId="FontStyle17">
    <w:name w:val="Font Style17"/>
    <w:uiPriority w:val="99"/>
    <w:rsid w:val="00C92678"/>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numbering" Target="numbering.xml"/><Relationship Id="rId10" Type="http://schemas.openxmlformats.org/officeDocument/2006/relationships/hyperlink" Target="http://live.belfercenter.org/files/IS3904_pp007-048.pdf" TargetMode="External"/><Relationship Id="rId4" Type="http://schemas.openxmlformats.org/officeDocument/2006/relationships/customXml" Target="../customXml/item4.xml"/><Relationship Id="rId9" Type="http://schemas.openxmlformats.org/officeDocument/2006/relationships/hyperlink" Target="https://www.tandfonline.com/doi/full/10.1080/25751654.2018.153252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13160</Words>
  <Characters>75016</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2</cp:revision>
  <dcterms:created xsi:type="dcterms:W3CDTF">2022-02-12T15:59:00Z</dcterms:created>
  <dcterms:modified xsi:type="dcterms:W3CDTF">2022-02-12T16:17:00Z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