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E122A" w14:textId="274C5978" w:rsidR="00C305D8" w:rsidRDefault="00C305D8" w:rsidP="00C305D8">
      <w:pPr>
        <w:pStyle w:val="Heading3"/>
      </w:pPr>
      <w:r>
        <w:t>Plan</w:t>
      </w:r>
    </w:p>
    <w:p w14:paraId="467C9236" w14:textId="65AA7BD9" w:rsidR="00C305D8" w:rsidRDefault="00C305D8" w:rsidP="00C305D8">
      <w:pPr>
        <w:pStyle w:val="Heading4"/>
      </w:pPr>
      <w:r>
        <w:t xml:space="preserve">Plan: </w:t>
      </w:r>
      <w:r w:rsidRPr="0047404B">
        <w:t>The appropriation of outer space by private entities in The People's Republic of China is unjust.</w:t>
      </w:r>
    </w:p>
    <w:p w14:paraId="713765E7" w14:textId="77D5F1CF" w:rsidR="00C305D8" w:rsidRDefault="00C305D8" w:rsidP="00C305D8">
      <w:pPr>
        <w:pStyle w:val="Heading3"/>
      </w:pPr>
      <w:r>
        <w:t>Advantage</w:t>
      </w:r>
    </w:p>
    <w:p w14:paraId="34020679" w14:textId="1A0FF504" w:rsidR="00C305D8" w:rsidRPr="00344506" w:rsidRDefault="00C305D8" w:rsidP="00C305D8">
      <w:pPr>
        <w:pStyle w:val="Heading4"/>
      </w:pPr>
      <w:r>
        <w:t>1] China’s dependent on private companies for space expansion, satellite deployment, and mining</w:t>
      </w:r>
    </w:p>
    <w:p w14:paraId="4CBF162A" w14:textId="77777777" w:rsidR="00C305D8" w:rsidRDefault="00C305D8" w:rsidP="00C305D8">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59C22AAA" w14:textId="77777777" w:rsidR="00C305D8" w:rsidRPr="00344506" w:rsidRDefault="00C305D8" w:rsidP="00C305D8">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08EB9AB2" w14:textId="77777777" w:rsidR="00C305D8" w:rsidRPr="00344506" w:rsidRDefault="00C305D8" w:rsidP="00C305D8">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519A5775" w14:textId="77777777" w:rsidR="00C305D8" w:rsidRPr="00344506" w:rsidRDefault="00C305D8" w:rsidP="00C305D8">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291A1792" w14:textId="77777777" w:rsidR="00C305D8" w:rsidRPr="00344506" w:rsidRDefault="00C305D8" w:rsidP="00C305D8">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6906FD60" w14:textId="77777777" w:rsidR="00C305D8" w:rsidRPr="00344506" w:rsidRDefault="00C305D8" w:rsidP="00C305D8">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4C3334B3" w14:textId="77777777" w:rsidR="00C305D8" w:rsidRDefault="00C305D8" w:rsidP="00C305D8">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63799549" w14:textId="77777777" w:rsidR="00C305D8" w:rsidRDefault="00C305D8" w:rsidP="00C305D8">
      <w:pPr>
        <w:pStyle w:val="Heading4"/>
      </w:pPr>
      <w:r>
        <w:t>2] Xi commitments, manufacturing capacity, and FDI make the CCP’s private sector integral to 21</w:t>
      </w:r>
      <w:r w:rsidRPr="00880A29">
        <w:rPr>
          <w:vertAlign w:val="superscript"/>
        </w:rPr>
        <w:t>st</w:t>
      </w:r>
      <w:r>
        <w:t xml:space="preserve"> century space competition</w:t>
      </w:r>
    </w:p>
    <w:p w14:paraId="4A60FEB1" w14:textId="77777777" w:rsidR="00C305D8" w:rsidRDefault="00C305D8" w:rsidP="00C305D8">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061798BB" w14:textId="77777777" w:rsidR="00C305D8" w:rsidRPr="00E05B4F" w:rsidRDefault="00C305D8" w:rsidP="00C305D8">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24AFBE6" w14:textId="77777777" w:rsidR="00C305D8" w:rsidRDefault="00C305D8" w:rsidP="00C305D8">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21AE88B7" w14:textId="77777777" w:rsidR="00C305D8" w:rsidRPr="00E05B4F" w:rsidRDefault="00C305D8" w:rsidP="00C305D8">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3FBF8602" w14:textId="77777777" w:rsidR="00C305D8" w:rsidRPr="00E05B4F" w:rsidRDefault="00C305D8" w:rsidP="00C305D8">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184D70A" w14:textId="77777777" w:rsidR="00C305D8" w:rsidRPr="00E05B4F" w:rsidRDefault="00C305D8" w:rsidP="00C305D8">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503A6C14" w14:textId="77777777" w:rsidR="00C305D8" w:rsidRPr="00E05B4F" w:rsidRDefault="00C305D8" w:rsidP="00C305D8">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C51261C" w14:textId="77777777" w:rsidR="00C305D8" w:rsidRDefault="00C305D8" w:rsidP="00C305D8">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00300121" w14:textId="77777777" w:rsidR="00C305D8" w:rsidRDefault="00C305D8" w:rsidP="00C305D8">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CA7F354" w14:textId="77777777" w:rsidR="00C305D8" w:rsidRPr="00E05B4F" w:rsidRDefault="00C305D8" w:rsidP="00C305D8">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622EBB07" w14:textId="77777777" w:rsidR="00C305D8" w:rsidRDefault="00C305D8" w:rsidP="00C305D8">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35C9D7C8" w14:textId="77777777" w:rsidR="00C305D8" w:rsidRPr="00D66325" w:rsidRDefault="00C305D8" w:rsidP="00C305D8">
      <w:pPr>
        <w:rPr>
          <w:szCs w:val="22"/>
        </w:rPr>
      </w:pPr>
      <w:r w:rsidRPr="00D66325">
        <w:rPr>
          <w:szCs w:val="22"/>
        </w:rPr>
        <w:t>Making friends</w:t>
      </w:r>
    </w:p>
    <w:p w14:paraId="1B67DE23" w14:textId="77777777" w:rsidR="00C305D8" w:rsidRPr="00D66325" w:rsidRDefault="00C305D8" w:rsidP="00C305D8">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7AC1AD51" w14:textId="77777777" w:rsidR="00C305D8" w:rsidRPr="00880A29" w:rsidRDefault="00C305D8" w:rsidP="00C305D8">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7322FD00" w14:textId="77777777" w:rsidR="00C305D8" w:rsidRPr="00B84197" w:rsidRDefault="00C305D8" w:rsidP="00C305D8">
      <w:pPr>
        <w:pStyle w:val="Heading4"/>
      </w:pPr>
      <w:r>
        <w:t xml:space="preserve">3] Mining basing competition causes Sino-Russian alliance and </w:t>
      </w:r>
      <w:r>
        <w:rPr>
          <w:u w:val="single"/>
        </w:rPr>
        <w:t>war</w:t>
      </w:r>
    </w:p>
    <w:p w14:paraId="2050DD84" w14:textId="77777777" w:rsidR="00C305D8" w:rsidRDefault="00C305D8" w:rsidP="00C305D8">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594ED5D0" w14:textId="77777777" w:rsidR="00C305D8" w:rsidRPr="00BE1EFA" w:rsidRDefault="00C305D8" w:rsidP="00C305D8">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406D63A1" w14:textId="77777777" w:rsidR="00C305D8" w:rsidRPr="00B84197" w:rsidRDefault="00C305D8" w:rsidP="00C305D8">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3F93F3E0" w14:textId="77777777" w:rsidR="00C305D8" w:rsidRPr="006B4554" w:rsidRDefault="00C305D8" w:rsidP="00C305D8">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29FFB0CB" w14:textId="77777777" w:rsidR="00C305D8" w:rsidRPr="006B4554" w:rsidRDefault="00C305D8" w:rsidP="00C305D8">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512E1C1C" w14:textId="77777777" w:rsidR="00C305D8" w:rsidRPr="006B4554" w:rsidRDefault="00C305D8" w:rsidP="00C305D8">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70F93922" w14:textId="77777777" w:rsidR="00C305D8" w:rsidRPr="006B4554" w:rsidRDefault="00C305D8" w:rsidP="00C305D8">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2411BAD3" w14:textId="77777777" w:rsidR="00C305D8" w:rsidRPr="006B4554" w:rsidRDefault="00C305D8" w:rsidP="00C305D8">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5738F2AA" w14:textId="77777777" w:rsidR="00C305D8" w:rsidRPr="006B4554" w:rsidRDefault="00C305D8" w:rsidP="00C305D8">
      <w:pPr>
        <w:rPr>
          <w:sz w:val="16"/>
          <w:szCs w:val="16"/>
        </w:rPr>
      </w:pPr>
      <w:r w:rsidRPr="006B4554">
        <w:rPr>
          <w:sz w:val="16"/>
          <w:szCs w:val="16"/>
        </w:rPr>
        <w:t>Russia’s space agency Roscosmos was the first to speak up, likening the policy to colonialism.</w:t>
      </w:r>
    </w:p>
    <w:p w14:paraId="3EC23E92" w14:textId="77777777" w:rsidR="00C305D8" w:rsidRPr="006B4554" w:rsidRDefault="00C305D8" w:rsidP="00C305D8">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3CE74693" w14:textId="77777777" w:rsidR="00C305D8" w:rsidRPr="006B4554" w:rsidRDefault="00C305D8" w:rsidP="00C305D8">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0F8B3F96" w14:textId="77777777" w:rsidR="00C305D8" w:rsidRPr="006B4554" w:rsidRDefault="00C305D8" w:rsidP="00C305D8">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6C130A39" w14:textId="77777777" w:rsidR="00C305D8" w:rsidRPr="002665DB" w:rsidRDefault="00C305D8" w:rsidP="00C305D8">
      <w:pPr>
        <w:pStyle w:val="Heading4"/>
      </w:pPr>
      <w:r>
        <w:t xml:space="preserve">4] Russia’s long-term space strategy is </w:t>
      </w:r>
      <w:r>
        <w:rPr>
          <w:u w:val="single"/>
        </w:rPr>
        <w:t>contingent</w:t>
      </w:r>
      <w:r>
        <w:t xml:space="preserve"> on the Chinese private sector</w:t>
      </w:r>
    </w:p>
    <w:p w14:paraId="317C1768" w14:textId="77777777" w:rsidR="00C305D8" w:rsidRDefault="00C305D8" w:rsidP="00C305D8">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009ABD70" w14:textId="77777777" w:rsidR="00C305D8" w:rsidRPr="002665DB" w:rsidRDefault="00C305D8" w:rsidP="00C305D8">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sidRPr="002665DB">
        <w:rPr>
          <w:u w:val="single"/>
        </w:rPr>
        <w:t>.</w:t>
      </w:r>
    </w:p>
    <w:p w14:paraId="4B621E32" w14:textId="77777777" w:rsidR="00C305D8" w:rsidRPr="002665DB" w:rsidRDefault="00C305D8" w:rsidP="00C305D8">
      <w:pPr>
        <w:rPr>
          <w:u w:val="single"/>
        </w:rPr>
      </w:pP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E2D39F6" w14:textId="77777777" w:rsidR="00C305D8" w:rsidRPr="00057883" w:rsidRDefault="00C305D8" w:rsidP="00C305D8">
      <w:pPr>
        <w:rPr>
          <w:sz w:val="16"/>
          <w:szCs w:val="16"/>
        </w:rPr>
      </w:pP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7815507B" w14:textId="77777777" w:rsidR="00C305D8" w:rsidRPr="00057883" w:rsidRDefault="00C305D8" w:rsidP="00C305D8">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p>
    <w:p w14:paraId="64BD6EC6" w14:textId="77777777" w:rsidR="00C305D8" w:rsidRPr="002665DB" w:rsidRDefault="00C305D8" w:rsidP="00C305D8">
      <w:pPr>
        <w:rPr>
          <w:szCs w:val="22"/>
          <w:u w:val="single"/>
        </w:rPr>
      </w:pPr>
      <w:r w:rsidRPr="002665DB">
        <w:rPr>
          <w:szCs w:val="22"/>
          <w:u w:val="single"/>
        </w:rPr>
        <w:t>What is the relationship between China’s space industry development and its Military-Civil Fusion strategy, and how is this affecting the commercial space sector?</w:t>
      </w:r>
    </w:p>
    <w:p w14:paraId="524F97F1" w14:textId="77777777" w:rsidR="00C305D8" w:rsidRPr="00057883" w:rsidRDefault="00C305D8" w:rsidP="00C305D8">
      <w:pPr>
        <w:rPr>
          <w:sz w:val="16"/>
          <w:szCs w:val="16"/>
        </w:rPr>
      </w:pP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284D59C" w14:textId="77777777" w:rsidR="00C305D8" w:rsidRDefault="00C305D8" w:rsidP="00C305D8">
      <w:pPr>
        <w:rPr>
          <w:szCs w:val="22"/>
          <w:u w:val="single"/>
        </w:rPr>
      </w:pP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4D03B270" w14:textId="77777777" w:rsidR="00C305D8" w:rsidRDefault="00C305D8" w:rsidP="00C305D8">
      <w:pPr>
        <w:pStyle w:val="Heading4"/>
      </w:pPr>
      <w:r>
        <w:t>5] Sino-Russian alliance causes space conflict and nuclear war</w:t>
      </w:r>
    </w:p>
    <w:p w14:paraId="21E15AB1" w14:textId="77777777" w:rsidR="00C305D8" w:rsidRDefault="00C305D8" w:rsidP="00C305D8">
      <w:r w:rsidRPr="00760F60">
        <w:rPr>
          <w:rStyle w:val="Style13ptBold"/>
        </w:rPr>
        <w:t>Taichman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5D60F045" w14:textId="77777777" w:rsidR="00C305D8" w:rsidRPr="003E7FE1" w:rsidRDefault="00C305D8" w:rsidP="00C305D8">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6AEE7B34" w14:textId="77777777" w:rsidR="00C305D8" w:rsidRPr="00E77BE1" w:rsidRDefault="00C305D8" w:rsidP="00C305D8">
      <w:pPr>
        <w:rPr>
          <w:sz w:val="16"/>
        </w:rPr>
      </w:pP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p>
    <w:p w14:paraId="59F9688F" w14:textId="77777777" w:rsidR="00C305D8" w:rsidRPr="00E77BE1" w:rsidRDefault="00C305D8" w:rsidP="00C305D8">
      <w:pPr>
        <w:rPr>
          <w:sz w:val="16"/>
        </w:rPr>
      </w:pP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p>
    <w:p w14:paraId="502D1ABA" w14:textId="77777777" w:rsidR="00C305D8" w:rsidRPr="003E7FE1" w:rsidRDefault="00C305D8" w:rsidP="00C305D8">
      <w:pPr>
        <w:rPr>
          <w:u w:val="single"/>
        </w:rPr>
      </w:pP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p>
    <w:p w14:paraId="6D67372C" w14:textId="77777777" w:rsidR="00C305D8" w:rsidRPr="00E77BE1" w:rsidRDefault="00C305D8" w:rsidP="00C305D8">
      <w:pPr>
        <w:rPr>
          <w:sz w:val="16"/>
        </w:rPr>
      </w:pP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p>
    <w:p w14:paraId="2BBC7884" w14:textId="77777777" w:rsidR="00C305D8" w:rsidRPr="00E77BE1" w:rsidRDefault="00C305D8" w:rsidP="00C305D8">
      <w:pPr>
        <w:rPr>
          <w:sz w:val="16"/>
        </w:rPr>
      </w:pP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p>
    <w:p w14:paraId="78681839" w14:textId="77777777" w:rsidR="00C305D8" w:rsidRDefault="00C305D8" w:rsidP="00C305D8">
      <w:pPr>
        <w:rPr>
          <w:u w:val="single"/>
        </w:rPr>
      </w:pP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4C762C5B" w14:textId="77777777" w:rsidR="00C305D8" w:rsidRPr="00DF65BB" w:rsidRDefault="00C305D8" w:rsidP="00C305D8">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6C907D64" w14:textId="77777777" w:rsidR="00C305D8" w:rsidRPr="00A42713" w:rsidRDefault="00C305D8" w:rsidP="00C305D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7E275977" w14:textId="77777777" w:rsidR="00C305D8" w:rsidRPr="00A42713" w:rsidRDefault="00C305D8" w:rsidP="00C305D8">
      <w:pPr>
        <w:rPr>
          <w:sz w:val="16"/>
        </w:rPr>
      </w:pPr>
      <w:r w:rsidRPr="00A42713">
        <w:rPr>
          <w:sz w:val="16"/>
        </w:rPr>
        <w:t xml:space="preserve">Why </w:t>
      </w:r>
      <w:r w:rsidRPr="00A42713">
        <w:rPr>
          <w:rStyle w:val="Emphasis"/>
        </w:rPr>
        <w:t>space is a particular problem for crisis stability</w:t>
      </w:r>
    </w:p>
    <w:p w14:paraId="46A0190D" w14:textId="77777777" w:rsidR="00C305D8" w:rsidRPr="00A42713" w:rsidRDefault="00C305D8" w:rsidP="00C305D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6EDD414" w14:textId="77777777" w:rsidR="00C305D8" w:rsidRPr="00A42713" w:rsidRDefault="00C305D8" w:rsidP="00C305D8">
      <w:pPr>
        <w:rPr>
          <w:sz w:val="16"/>
        </w:rPr>
      </w:pPr>
      <w:r w:rsidRPr="00A42713">
        <w:rPr>
          <w:sz w:val="16"/>
        </w:rPr>
        <w:t>The vulnerability of satellites and first strike incentives</w:t>
      </w:r>
    </w:p>
    <w:p w14:paraId="6CEDBA43" w14:textId="77777777" w:rsidR="00C305D8" w:rsidRPr="00A42713" w:rsidRDefault="00C305D8" w:rsidP="00C305D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70F829D" w14:textId="77777777" w:rsidR="00C305D8" w:rsidRPr="00A42713" w:rsidRDefault="00C305D8" w:rsidP="00C305D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912BEFE" w14:textId="77777777" w:rsidR="00C305D8" w:rsidRPr="00A42713" w:rsidRDefault="00C305D8" w:rsidP="00C305D8">
      <w:pPr>
        <w:rPr>
          <w:sz w:val="16"/>
        </w:rPr>
      </w:pPr>
      <w:r w:rsidRPr="00A42713">
        <w:rPr>
          <w:sz w:val="16"/>
        </w:rPr>
        <w:t>A RAND Corporation monograph commissioned by the Air Force15 described the issue this way:</w:t>
      </w:r>
    </w:p>
    <w:p w14:paraId="4F35D6C9" w14:textId="77777777" w:rsidR="00C305D8" w:rsidRPr="00A42713" w:rsidRDefault="00C305D8" w:rsidP="00C305D8">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F7DC5EB" w14:textId="77777777" w:rsidR="00C305D8" w:rsidRPr="00A42713" w:rsidRDefault="00C305D8" w:rsidP="00C305D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771EAD99" w14:textId="77777777" w:rsidR="00C305D8" w:rsidRPr="00A42713" w:rsidRDefault="00C305D8" w:rsidP="00C305D8">
      <w:pPr>
        <w:rPr>
          <w:sz w:val="16"/>
        </w:rPr>
      </w:pPr>
      <w:r w:rsidRPr="00A42713">
        <w:rPr>
          <w:sz w:val="16"/>
        </w:rPr>
        <w:t>Short timelines and difficulty of attribution</w:t>
      </w:r>
    </w:p>
    <w:p w14:paraId="6EF6AFA1" w14:textId="77777777" w:rsidR="00C305D8" w:rsidRPr="00A42713" w:rsidRDefault="00C305D8" w:rsidP="00C305D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8BCA6CE" w14:textId="77777777" w:rsidR="00C305D8" w:rsidRPr="00A42713" w:rsidRDefault="00C305D8" w:rsidP="00C305D8">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857F54B" w14:textId="77777777" w:rsidR="00C305D8" w:rsidRPr="00A42713" w:rsidRDefault="00C305D8" w:rsidP="00C305D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16A0A85" w14:textId="77777777" w:rsidR="00C305D8" w:rsidRPr="00A42713" w:rsidRDefault="00C305D8" w:rsidP="00C305D8">
      <w:pPr>
        <w:rPr>
          <w:sz w:val="16"/>
        </w:rPr>
      </w:pPr>
      <w:r w:rsidRPr="00A42713">
        <w:rPr>
          <w:sz w:val="16"/>
        </w:rPr>
        <w:t>Entanglement of strategic and tactical missions</w:t>
      </w:r>
    </w:p>
    <w:p w14:paraId="0C228D13" w14:textId="77777777" w:rsidR="00C305D8" w:rsidRPr="00A42713" w:rsidRDefault="00C305D8" w:rsidP="00C305D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248AD604" w14:textId="77777777" w:rsidR="00C305D8" w:rsidRPr="00A42713" w:rsidRDefault="00C305D8" w:rsidP="00C305D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7D410F32" w14:textId="77777777" w:rsidR="00C305D8" w:rsidRPr="00A42713" w:rsidRDefault="00C305D8" w:rsidP="00C305D8">
      <w:pPr>
        <w:rPr>
          <w:sz w:val="16"/>
        </w:rPr>
      </w:pPr>
      <w:r w:rsidRPr="00A42713">
        <w:rPr>
          <w:sz w:val="16"/>
        </w:rPr>
        <w:t>Misperception and dual-use technologies</w:t>
      </w:r>
    </w:p>
    <w:p w14:paraId="43F0F6C3" w14:textId="77777777" w:rsidR="00C305D8" w:rsidRPr="00A42713" w:rsidRDefault="00C305D8" w:rsidP="00C305D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E376B96" w14:textId="77777777" w:rsidR="00C305D8" w:rsidRPr="00A42713" w:rsidRDefault="00C305D8" w:rsidP="00C305D8">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F271DAC" w14:textId="77777777" w:rsidR="00C305D8" w:rsidRPr="00A42713" w:rsidRDefault="00C305D8" w:rsidP="00C305D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AAA5AEE" w14:textId="77777777" w:rsidR="00C305D8" w:rsidRPr="00A42713" w:rsidRDefault="00C305D8" w:rsidP="00C305D8">
      <w:pPr>
        <w:rPr>
          <w:sz w:val="16"/>
        </w:rPr>
      </w:pPr>
      <w:r w:rsidRPr="00A42713">
        <w:rPr>
          <w:sz w:val="16"/>
        </w:rPr>
        <w:t>Discrimination</w:t>
      </w:r>
    </w:p>
    <w:p w14:paraId="146F114A" w14:textId="77777777" w:rsidR="00C305D8" w:rsidRPr="00A42713" w:rsidRDefault="00C305D8" w:rsidP="00C305D8">
      <w:pPr>
        <w:rPr>
          <w:sz w:val="16"/>
        </w:rPr>
      </w:pPr>
      <w:r w:rsidRPr="00A42713">
        <w:rPr>
          <w:sz w:val="16"/>
        </w:rPr>
        <w:t>The consequences of interfering with a satellite may be vastly different depending on who is affected and how, and whether the satellite represents a legitimate military objective.</w:t>
      </w:r>
    </w:p>
    <w:p w14:paraId="03F6F989" w14:textId="77777777" w:rsidR="00C305D8" w:rsidRPr="00A42713" w:rsidRDefault="00C305D8" w:rsidP="00C305D8">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4CFB258" w14:textId="77777777" w:rsidR="00C305D8" w:rsidRPr="00A42713" w:rsidRDefault="00C305D8" w:rsidP="00C305D8">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EF9AEF1" w14:textId="77777777" w:rsidR="00C305D8" w:rsidRPr="00A42713" w:rsidRDefault="00C305D8" w:rsidP="00C305D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BB90646" w14:textId="77777777" w:rsidR="00C305D8" w:rsidRPr="00A42713" w:rsidRDefault="00C305D8" w:rsidP="00C305D8">
      <w:pPr>
        <w:rPr>
          <w:sz w:val="16"/>
        </w:rPr>
      </w:pPr>
      <w:r w:rsidRPr="00A42713">
        <w:rPr>
          <w:sz w:val="16"/>
        </w:rPr>
        <w:t>Lack of shared understanding of consequences/proportionality</w:t>
      </w:r>
    </w:p>
    <w:p w14:paraId="3432AA82" w14:textId="77777777" w:rsidR="00C305D8" w:rsidRPr="00A42713" w:rsidRDefault="00C305D8" w:rsidP="00C305D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6C41977" w14:textId="77777777" w:rsidR="00C305D8" w:rsidRDefault="00C305D8" w:rsidP="00C305D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C11B4B5" w14:textId="77777777" w:rsidR="00C305D8" w:rsidRDefault="00C305D8" w:rsidP="00C305D8">
      <w:pPr>
        <w:pStyle w:val="Heading4"/>
      </w:pPr>
      <w:r>
        <w:t>7] NEA scarcity and ilaw ambiguity makes US-China competition go nuclear</w:t>
      </w:r>
    </w:p>
    <w:p w14:paraId="4E4E72B9" w14:textId="77777777" w:rsidR="00C305D8" w:rsidRPr="005A25B8" w:rsidRDefault="00C305D8" w:rsidP="00C305D8">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3293FD7F" w14:textId="77777777" w:rsidR="00C305D8" w:rsidRPr="00441174" w:rsidRDefault="00C305D8" w:rsidP="00C305D8">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7270C641" w14:textId="77777777" w:rsidR="00C305D8" w:rsidRPr="00441174" w:rsidRDefault="00C305D8" w:rsidP="00C305D8">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6B7292A3" w14:textId="77777777" w:rsidR="00C305D8" w:rsidRPr="00441174" w:rsidRDefault="00C305D8" w:rsidP="00C305D8">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25706E21" w14:textId="77777777" w:rsidR="00C305D8" w:rsidRPr="00441174" w:rsidRDefault="00C305D8" w:rsidP="00C305D8">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653DA5A7" w14:textId="77777777" w:rsidR="00C305D8" w:rsidRPr="00563475" w:rsidRDefault="00C305D8" w:rsidP="00C305D8">
      <w:pPr>
        <w:rPr>
          <w:szCs w:val="22"/>
        </w:rPr>
      </w:pPr>
      <w:r w:rsidRPr="00563475">
        <w:rPr>
          <w:szCs w:val="22"/>
        </w:rPr>
        <w:t>Failures to Coordinate</w:t>
      </w:r>
    </w:p>
    <w:p w14:paraId="0908E451" w14:textId="77777777" w:rsidR="00C305D8" w:rsidRPr="00441174" w:rsidRDefault="00C305D8" w:rsidP="00C305D8">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352BB970" w14:textId="77777777" w:rsidR="00C305D8" w:rsidRDefault="00C305D8" w:rsidP="00C305D8">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6975D880" w14:textId="77777777" w:rsidR="00C305D8" w:rsidRPr="002A12E8" w:rsidRDefault="00C305D8" w:rsidP="00C305D8">
      <w:pPr>
        <w:pStyle w:val="Heading4"/>
      </w:pPr>
      <w:r>
        <w:t>8] China will long-term outpace the US in space – mining, first-mover advantage, lunar projects</w:t>
      </w:r>
    </w:p>
    <w:p w14:paraId="68FF8608" w14:textId="77777777" w:rsidR="00C305D8" w:rsidRDefault="00C305D8" w:rsidP="00C305D8">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2DC5D173" w14:textId="77777777" w:rsidR="00C305D8" w:rsidRPr="002A12E8" w:rsidRDefault="00C305D8" w:rsidP="00C305D8">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1900FBE0" w14:textId="77777777" w:rsidR="00C305D8" w:rsidRPr="002A12E8" w:rsidRDefault="00C305D8" w:rsidP="00C305D8">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55CB84B5" w14:textId="77777777" w:rsidR="00C305D8" w:rsidRPr="002A12E8" w:rsidRDefault="00C305D8" w:rsidP="00C305D8">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7BAF06C4" w14:textId="77777777" w:rsidR="00C305D8" w:rsidRPr="006F1583" w:rsidRDefault="00C305D8" w:rsidP="00C305D8">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4A38671" w14:textId="77777777" w:rsidR="00C305D8" w:rsidRDefault="00C305D8" w:rsidP="00C305D8">
      <w:pPr>
        <w:pStyle w:val="Heading3"/>
        <w:rPr>
          <w:rFonts w:cs="Arial"/>
        </w:rPr>
      </w:pPr>
      <w:r>
        <w:rPr>
          <w:rFonts w:cs="Arial"/>
        </w:rPr>
        <w:t>Framing</w:t>
      </w:r>
    </w:p>
    <w:p w14:paraId="10694CA2" w14:textId="77777777" w:rsidR="00C305D8" w:rsidRPr="00C7794F" w:rsidRDefault="00C305D8" w:rsidP="00C305D8">
      <w:pPr>
        <w:pStyle w:val="Heading4"/>
        <w:rPr>
          <w:rFonts w:cs="Calibri"/>
        </w:rPr>
      </w:pPr>
      <w:r w:rsidRPr="00C7794F">
        <w:rPr>
          <w:rFonts w:cs="Calibri"/>
        </w:rPr>
        <w:t>the standard is maximizing expected wellbeing</w:t>
      </w:r>
    </w:p>
    <w:p w14:paraId="32ADA371" w14:textId="77777777" w:rsidR="00C305D8" w:rsidRPr="00C7794F" w:rsidRDefault="00C305D8" w:rsidP="00C305D8">
      <w:pPr>
        <w:pStyle w:val="Heading4"/>
        <w:rPr>
          <w:rFonts w:cs="Calibri"/>
        </w:rPr>
      </w:pPr>
      <w:r w:rsidRPr="00C7794F">
        <w:rPr>
          <w:rFonts w:cs="Calibri"/>
        </w:rPr>
        <w:t>Independently:</w:t>
      </w:r>
    </w:p>
    <w:p w14:paraId="4A63EF8E" w14:textId="77777777" w:rsidR="00C305D8" w:rsidRPr="00DE4109" w:rsidRDefault="00C305D8" w:rsidP="00C305D8">
      <w:pPr>
        <w:pStyle w:val="Heading4"/>
        <w:rPr>
          <w:rFonts w:cs="Calibri"/>
        </w:rPr>
      </w:pPr>
      <w:r w:rsidRPr="00C7794F">
        <w:rPr>
          <w:rFonts w:cs="Calibri"/>
        </w:rPr>
        <w:t>1</w:t>
      </w:r>
      <w:r>
        <w:rPr>
          <w:rFonts w:cs="Calibri"/>
        </w:rPr>
        <w:t>]</w:t>
      </w:r>
      <w:r w:rsidRPr="00C7794F">
        <w:rPr>
          <w:rFonts w:cs="Calibri"/>
        </w:rPr>
        <w:t xml:space="preserve"> </w:t>
      </w:r>
      <w:r>
        <w:rPr>
          <w:rFonts w:cs="Calibri"/>
        </w:rPr>
        <w:t>Extinction first—moral</w:t>
      </w:r>
      <w:r w:rsidRPr="00DE4109">
        <w:rPr>
          <w:rFonts w:cs="Calibri"/>
        </w:rPr>
        <w:t xml:space="preserve"> uncertainty and future gen</w:t>
      </w:r>
      <w:r>
        <w:rPr>
          <w:rFonts w:cs="Calibri"/>
        </w:rPr>
        <w:t>eration</w:t>
      </w:r>
      <w:r w:rsidRPr="00DE4109">
        <w:rPr>
          <w:rFonts w:cs="Calibri"/>
        </w:rPr>
        <w:t>s</w:t>
      </w:r>
    </w:p>
    <w:p w14:paraId="76E9FBB1" w14:textId="77777777" w:rsidR="00C305D8" w:rsidRPr="00DE4109" w:rsidRDefault="00C305D8" w:rsidP="00C305D8">
      <w:r w:rsidRPr="00DE4109">
        <w:rPr>
          <w:rStyle w:val="Style13ptBold"/>
        </w:rPr>
        <w:t>Pummer 15</w:t>
      </w:r>
      <w:r w:rsidRPr="00DE4109">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09699EBB" w14:textId="77777777" w:rsidR="00C305D8" w:rsidRPr="00DE4109" w:rsidRDefault="00C305D8" w:rsidP="00C305D8">
      <w:pPr>
        <w:rPr>
          <w:sz w:val="16"/>
        </w:rPr>
      </w:pPr>
      <w:r w:rsidRPr="00DE4109">
        <w:rPr>
          <w:rStyle w:val="StyleUnderline"/>
        </w:rPr>
        <w:t>There appears to be lot of disagreement in moral philosophy.</w:t>
      </w:r>
      <w:r w:rsidRPr="00DE4109">
        <w:rPr>
          <w:sz w:val="16"/>
        </w:rPr>
        <w:t xml:space="preserve"> Whether these many apparent disagreements are deep and irresolvable, I believe </w:t>
      </w:r>
      <w:r w:rsidRPr="00DE4109">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DE4109">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DE4109">
        <w:rPr>
          <w:rStyle w:val="StyleUnderline"/>
        </w:rPr>
        <w:t xml:space="preserve">. If the happiness or well-being of possible future people is just as important as that of people who already exist, and if they would have good lives, it is not hard to see how </w:t>
      </w:r>
      <w:r w:rsidRPr="00DE4109">
        <w:rPr>
          <w:rStyle w:val="StyleUnderline"/>
          <w:highlight w:val="yellow"/>
        </w:rPr>
        <w:t>reducing existential risk is</w:t>
      </w:r>
      <w:r w:rsidRPr="00DE4109">
        <w:rPr>
          <w:rStyle w:val="StyleUnderline"/>
        </w:rPr>
        <w:t xml:space="preserve"> easily </w:t>
      </w:r>
      <w:r w:rsidRPr="00DE4109">
        <w:rPr>
          <w:rStyle w:val="StyleUnderline"/>
          <w:highlight w:val="yellow"/>
        </w:rPr>
        <w:t>the most important</w:t>
      </w:r>
      <w:r w:rsidRPr="00DE4109">
        <w:rPr>
          <w:rStyle w:val="StyleUnderline"/>
        </w:rPr>
        <w:t xml:space="preserve"> thing in the whole world. This is for the familiar reason that there are so many people who could exist in the future – </w:t>
      </w:r>
      <w:r w:rsidRPr="00DE4109">
        <w:rPr>
          <w:rStyle w:val="StyleUnderline"/>
          <w:highlight w:val="yellow"/>
        </w:rPr>
        <w:t>there are</w:t>
      </w:r>
      <w:r w:rsidRPr="00DE4109">
        <w:rPr>
          <w:rStyle w:val="StyleUnderline"/>
        </w:rPr>
        <w:t xml:space="preserve"> </w:t>
      </w:r>
      <w:r w:rsidRPr="00DE4109">
        <w:rPr>
          <w:rStyle w:val="StyleUnderline"/>
          <w:highlight w:val="yellow"/>
        </w:rPr>
        <w:t>trillions upon trillions</w:t>
      </w:r>
      <w:r w:rsidRPr="00DE4109">
        <w:rPr>
          <w:rStyle w:val="StyleUnderline"/>
        </w:rPr>
        <w:t>… upon trillions.</w:t>
      </w:r>
      <w:r w:rsidRPr="00DE4109">
        <w:rPr>
          <w:sz w:val="16"/>
        </w:rPr>
        <w:t xml:space="preserve"> </w:t>
      </w:r>
      <w:r w:rsidRPr="00DE4109">
        <w:rPr>
          <w:rStyle w:val="StyleUnderline"/>
        </w:rPr>
        <w:t xml:space="preserve">There are so many possible </w:t>
      </w:r>
      <w:r w:rsidRPr="00DE4109">
        <w:rPr>
          <w:rStyle w:val="StyleUnderline"/>
          <w:highlight w:val="yellow"/>
        </w:rPr>
        <w:t>future people</w:t>
      </w:r>
      <w:r w:rsidRPr="00DE4109">
        <w:rPr>
          <w:rStyle w:val="StyleUnderline"/>
        </w:rPr>
        <w:t xml:space="preserve"> that reducing existential risk is arguably the most important thing in the world,</w:t>
      </w:r>
      <w:r w:rsidRPr="00DE4109">
        <w:rPr>
          <w:sz w:val="16"/>
        </w:rPr>
        <w:t xml:space="preserve"> </w:t>
      </w:r>
      <w:r w:rsidRPr="00DE4109">
        <w:rPr>
          <w:rStyle w:val="StyleUnderline"/>
          <w:highlight w:val="yellow"/>
        </w:rPr>
        <w:t>even if the well-being</w:t>
      </w:r>
      <w:r w:rsidRPr="00DE4109">
        <w:rPr>
          <w:rStyle w:val="StyleUnderline"/>
        </w:rPr>
        <w:t xml:space="preserve"> of these possible people </w:t>
      </w:r>
      <w:r w:rsidRPr="00DE4109">
        <w:rPr>
          <w:rStyle w:val="StyleUnderline"/>
          <w:highlight w:val="yellow"/>
        </w:rPr>
        <w:t>were</w:t>
      </w:r>
      <w:r w:rsidRPr="00DE4109">
        <w:rPr>
          <w:rStyle w:val="StyleUnderline"/>
        </w:rPr>
        <w:t xml:space="preserve"> </w:t>
      </w:r>
      <w:r w:rsidRPr="00DE4109">
        <w:rPr>
          <w:rStyle w:val="StyleUnderline"/>
          <w:highlight w:val="yellow"/>
        </w:rPr>
        <w:t>given</w:t>
      </w:r>
      <w:r w:rsidRPr="00DE4109">
        <w:rPr>
          <w:rStyle w:val="StyleUnderline"/>
        </w:rPr>
        <w:t xml:space="preserve"> only </w:t>
      </w:r>
      <w:r w:rsidRPr="00DE4109">
        <w:rPr>
          <w:rStyle w:val="StyleUnderline"/>
          <w:highlight w:val="yellow"/>
        </w:rPr>
        <w:t xml:space="preserve">0.001% </w:t>
      </w:r>
      <w:r w:rsidRPr="00DE4109">
        <w:rPr>
          <w:rStyle w:val="StyleUnderline"/>
        </w:rPr>
        <w:t xml:space="preserve">as much </w:t>
      </w:r>
      <w:r w:rsidRPr="00DE4109">
        <w:rPr>
          <w:rStyle w:val="StyleUnderline"/>
          <w:highlight w:val="yellow"/>
        </w:rPr>
        <w:t>weight</w:t>
      </w:r>
      <w:r w:rsidRPr="00DE4109">
        <w:rPr>
          <w:rStyle w:val="StyleUnderline"/>
        </w:rPr>
        <w:t xml:space="preserve"> as that of existing people</w:t>
      </w:r>
      <w:r w:rsidRPr="00DE4109">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DE4109">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DE4109">
        <w:rPr>
          <w:sz w:val="16"/>
        </w:rPr>
        <w:t xml:space="preserve">. But that is a huge mistake. </w:t>
      </w:r>
      <w:r w:rsidRPr="00DE4109">
        <w:rPr>
          <w:rStyle w:val="StyleUnderline"/>
          <w:highlight w:val="yellow"/>
        </w:rPr>
        <w:t xml:space="preserve">Non-consequentialism </w:t>
      </w:r>
      <w:r w:rsidRPr="00DE4109">
        <w:rPr>
          <w:rStyle w:val="StyleUnderline"/>
        </w:rPr>
        <w:t xml:space="preserve">is the view that there’s more that determines rightness than the goodness of consequences or outcomes; it </w:t>
      </w:r>
      <w:r w:rsidRPr="00DE4109">
        <w:rPr>
          <w:rStyle w:val="StyleUnderline"/>
          <w:highlight w:val="yellow"/>
        </w:rPr>
        <w:t>is not</w:t>
      </w:r>
      <w:r w:rsidRPr="00DE4109">
        <w:rPr>
          <w:rStyle w:val="StyleUnderline"/>
        </w:rPr>
        <w:t xml:space="preserve"> the view </w:t>
      </w:r>
      <w:r w:rsidRPr="00DE4109">
        <w:rPr>
          <w:rStyle w:val="StyleUnderline"/>
          <w:highlight w:val="yellow"/>
        </w:rPr>
        <w:t>that the latter don’t matter</w:t>
      </w:r>
      <w:r w:rsidRPr="00DE4109">
        <w:rPr>
          <w:rStyle w:val="StyleUnderline"/>
        </w:rPr>
        <w:t xml:space="preserve">. Even John Rawls wrote, “All ethical doctrines worth our attention take consequences into account in judging rightness. One which did not would simply be irrational, crazy.” </w:t>
      </w:r>
      <w:r w:rsidRPr="00DE4109">
        <w:rPr>
          <w:rStyle w:val="StyleUnderline"/>
          <w:highlight w:val="yellow"/>
        </w:rPr>
        <w:t>Minimally plausible versions of deont</w:t>
      </w:r>
      <w:r w:rsidRPr="00DE4109">
        <w:rPr>
          <w:rStyle w:val="StyleUnderline"/>
        </w:rPr>
        <w:t xml:space="preserve">ology </w:t>
      </w:r>
      <w:r w:rsidRPr="00DE4109">
        <w:rPr>
          <w:rStyle w:val="StyleUnderline"/>
          <w:highlight w:val="yellow"/>
        </w:rPr>
        <w:t>and virtue ethics must be concerned</w:t>
      </w:r>
      <w:r w:rsidRPr="00DE4109">
        <w:rPr>
          <w:rStyle w:val="StyleUnderline"/>
        </w:rPr>
        <w:t xml:space="preserve"> in part </w:t>
      </w:r>
      <w:r w:rsidRPr="00DE4109">
        <w:rPr>
          <w:rStyle w:val="StyleUnderline"/>
          <w:highlight w:val="yellow"/>
        </w:rPr>
        <w:t>with promoting the good</w:t>
      </w:r>
      <w:r w:rsidRPr="00DE4109">
        <w:rPr>
          <w:rStyle w:val="StyleUnderline"/>
        </w:rPr>
        <w:t xml:space="preserve">, from an impartial point of view. They’d thus </w:t>
      </w:r>
      <w:r w:rsidRPr="00DE4109">
        <w:rPr>
          <w:rStyle w:val="StyleUnderline"/>
          <w:highlight w:val="yellow"/>
        </w:rPr>
        <w:t>imply</w:t>
      </w:r>
      <w:r w:rsidRPr="00DE4109">
        <w:rPr>
          <w:rStyle w:val="StyleUnderline"/>
        </w:rPr>
        <w:t xml:space="preserve"> very </w:t>
      </w:r>
      <w:r w:rsidRPr="00DE4109">
        <w:rPr>
          <w:rStyle w:val="StyleUnderline"/>
          <w:highlight w:val="yellow"/>
        </w:rPr>
        <w:t>strong reasons to reduce existential risk</w:t>
      </w:r>
      <w:r w:rsidRPr="00DE4109">
        <w:rPr>
          <w:rStyle w:val="StyleUnderline"/>
        </w:rPr>
        <w:t xml:space="preserve">, </w:t>
      </w:r>
      <w:r w:rsidRPr="00DE4109">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4109">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DE4109">
        <w:rPr>
          <w:sz w:val="16"/>
        </w:rPr>
        <w:t>. But even those (hedonistic egoists) who disagree should have a significant level of confidence that they are mistaken, and that one of the above views is correct</w:t>
      </w:r>
      <w:r w:rsidRPr="00DE4109">
        <w:rPr>
          <w:rStyle w:val="StyleUnderline"/>
        </w:rPr>
        <w:t xml:space="preserve">. </w:t>
      </w:r>
      <w:r w:rsidRPr="00DE4109">
        <w:rPr>
          <w:rStyle w:val="StyleUnderline"/>
          <w:highlight w:val="yellow"/>
        </w:rPr>
        <w:t xml:space="preserve">Even if they were 90% sure </w:t>
      </w:r>
      <w:r w:rsidRPr="00DE4109">
        <w:rPr>
          <w:rStyle w:val="StyleUnderline"/>
        </w:rPr>
        <w:t xml:space="preserve">that their view is the correct one (and 10% sure that one of these other ones is correct), </w:t>
      </w:r>
      <w:r w:rsidRPr="00DE4109">
        <w:rPr>
          <w:rStyle w:val="StyleUnderline"/>
          <w:highlight w:val="yellow"/>
        </w:rPr>
        <w:t xml:space="preserve">they would have </w:t>
      </w:r>
      <w:r w:rsidRPr="00DE4109">
        <w:rPr>
          <w:rStyle w:val="StyleUnderline"/>
        </w:rPr>
        <w:t xml:space="preserve">pretty strong </w:t>
      </w:r>
      <w:r w:rsidRPr="00DE4109">
        <w:rPr>
          <w:rStyle w:val="StyleUnderline"/>
          <w:highlight w:val="yellow"/>
        </w:rPr>
        <w:t xml:space="preserve">reason, from </w:t>
      </w:r>
      <w:r w:rsidRPr="00DE4109">
        <w:rPr>
          <w:rStyle w:val="StyleUnderline"/>
        </w:rPr>
        <w:t xml:space="preserve">the standpoint of </w:t>
      </w:r>
      <w:r w:rsidRPr="00DE4109">
        <w:rPr>
          <w:rStyle w:val="StyleUnderline"/>
          <w:highlight w:val="yellow"/>
        </w:rPr>
        <w:t>moral uncertainty, to reduce existential risk</w:t>
      </w:r>
      <w:r w:rsidRPr="00DE4109">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DE4109">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DE4109">
        <w:rPr>
          <w:rStyle w:val="StyleUnderline"/>
        </w:rPr>
        <w:t>Derek Parfit, whose work has emphasized future generations as well as agreement in ethics, described our situation clearly and accurately:</w:t>
      </w:r>
      <w:r w:rsidRPr="00DE4109">
        <w:rPr>
          <w:sz w:val="16"/>
        </w:rPr>
        <w:t xml:space="preserve"> “We live during the hinge of history. </w:t>
      </w:r>
      <w:r w:rsidRPr="00DE4109">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DE4109">
        <w:rPr>
          <w:sz w:val="16"/>
        </w:rPr>
        <w:t xml:space="preserve"> </w:t>
      </w:r>
      <w:r w:rsidRPr="00DE4109">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DE4109">
        <w:rPr>
          <w:sz w:val="16"/>
        </w:rPr>
        <w:t>.” (From chapter 36 of On What Matters)</w:t>
      </w:r>
    </w:p>
    <w:p w14:paraId="33FB0EED" w14:textId="77777777" w:rsidR="00C305D8" w:rsidRPr="00DF4A11" w:rsidRDefault="00C305D8" w:rsidP="00C305D8">
      <w:pPr>
        <w:pStyle w:val="Heading4"/>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41786D45" w14:textId="77777777" w:rsidR="00C305D8" w:rsidRDefault="00C305D8" w:rsidP="00C305D8">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404BB5F" w14:textId="77777777" w:rsidR="00C305D8" w:rsidRPr="00A73F6D" w:rsidRDefault="00C305D8" w:rsidP="00C305D8">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w:t>
      </w:r>
      <w:r w:rsidRPr="006133B0">
        <w:rPr>
          <w:rStyle w:val="StyleUnderline"/>
        </w:rPr>
        <w:t xml:space="preserve">event </w:t>
      </w:r>
      <w:r w:rsidRPr="006133B0">
        <w:rPr>
          <w:rStyle w:val="StyleUnderline"/>
          <w:highlight w:val="green"/>
        </w:rPr>
        <w:t>this century</w:t>
      </w:r>
      <w:r w:rsidRPr="006133B0">
        <w:rPr>
          <w:sz w:val="16"/>
          <w:highlight w:val="green"/>
        </w:rPr>
        <w:t>—</w:t>
      </w:r>
      <w:r w:rsidRPr="00A73F6D">
        <w:rPr>
          <w:sz w:val="16"/>
        </w:rPr>
        <w:t xml:space="preserve">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494F40C" w14:textId="77777777" w:rsidR="00C305D8" w:rsidRPr="008A2B5C" w:rsidRDefault="00C305D8" w:rsidP="00C305D8">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61631D3D" w14:textId="77777777" w:rsidR="00C305D8" w:rsidRPr="00C7794F" w:rsidRDefault="00C305D8" w:rsidP="00C305D8">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265A5CC" w14:textId="77777777" w:rsidR="00C305D8" w:rsidRPr="00C7794F" w:rsidRDefault="00C305D8" w:rsidP="00C305D8">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10"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00964786" w14:textId="77777777" w:rsidR="00C305D8" w:rsidRPr="00C7794F" w:rsidRDefault="00C305D8" w:rsidP="00C305D8">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t xml:space="preserve">Missing the Deontological Point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 xml:space="preserve">self-characterizatons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A consequentialist</w:t>
      </w:r>
      <w:r w:rsidRPr="00C7794F">
        <w:rPr>
          <w:b/>
          <w:u w:val="single"/>
        </w:rPr>
        <w:t xml:space="preserve"> respects other persons,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consequentialist attempts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both of these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20428CF0" w14:textId="77777777" w:rsidR="00C305D8" w:rsidRPr="00C7794F" w:rsidRDefault="00C305D8" w:rsidP="00C305D8">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3425A1F0" w14:textId="77777777" w:rsidR="00C305D8" w:rsidRPr="00C7794F" w:rsidRDefault="00C305D8" w:rsidP="00C305D8">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6A2D9990" w14:textId="22C255DC" w:rsidR="00E42E4C" w:rsidRPr="00AB3F5F" w:rsidRDefault="00C305D8" w:rsidP="00C305D8">
      <w:r w:rsidRPr="00C7794F">
        <w:rPr>
          <w:sz w:val="14"/>
        </w:rPr>
        <w:t xml:space="preserve">Guest: Okay. So, I think </w:t>
      </w:r>
      <w:r w:rsidRPr="00C7794F">
        <w:rPr>
          <w:rStyle w:val="StyleUnderline"/>
          <w:rFonts w:eastAsiaTheme="minorHAnsi"/>
          <w:highlight w:val="yellow"/>
        </w:rPr>
        <w:t>util</w:t>
      </w:r>
      <w:r w:rsidRPr="00C7794F">
        <w:rPr>
          <w:rStyle w:val="StyleUnderline"/>
          <w:rFonts w:eastAsiaTheme="minorHAnsi"/>
        </w:rPr>
        <w:t xml:space="preserve">itarianism </w:t>
      </w:r>
      <w:r w:rsidRPr="00C7794F">
        <w:rPr>
          <w:rStyle w:val="StyleUnderline"/>
          <w:rFonts w:eastAsiaTheme="minorHAnsi"/>
          <w:highlight w:val="yellow"/>
        </w:rPr>
        <w:t>is</w:t>
      </w:r>
      <w:r w:rsidRPr="00C7794F">
        <w:rPr>
          <w:rStyle w:val="StyleUnderline"/>
          <w:rFonts w:eastAsiaTheme="minorHAnsi"/>
        </w:rPr>
        <w:t xml:space="preserve"> very much </w:t>
      </w:r>
      <w:r w:rsidRPr="00C7794F">
        <w:rPr>
          <w:rStyle w:val="StyleUnderline"/>
          <w:rFonts w:eastAsiaTheme="minorHAnsi"/>
          <w:highlight w:val="yellow"/>
        </w:rPr>
        <w:t>misunderstood</w:t>
      </w:r>
      <w:r w:rsidRPr="00C7794F">
        <w:rPr>
          <w:sz w:val="14"/>
        </w:rPr>
        <w:t xml:space="preserve">. And this is part of the reason why we shouldn't even call it utilitarianism at all. </w:t>
      </w:r>
      <w:r w:rsidRPr="00C7794F">
        <w:rPr>
          <w:rStyle w:val="StyleUnderline"/>
          <w:rFonts w:eastAsiaTheme="minorHAnsi"/>
        </w:rPr>
        <w:t>We should call it what I call 'deep pragmatism'</w:t>
      </w:r>
      <w:r w:rsidRPr="00C7794F">
        <w:rPr>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highlight w:val="yellow"/>
        </w:rPr>
        <w:t>going back to</w:t>
      </w:r>
      <w:r w:rsidRPr="00C7794F">
        <w:rPr>
          <w:rStyle w:val="StyleUnderline"/>
          <w:rFonts w:eastAsiaTheme="minorHAnsi"/>
        </w:rPr>
        <w:t xml:space="preserve"> </w:t>
      </w:r>
      <w:r w:rsidRPr="00C7794F">
        <w:rPr>
          <w:rStyle w:val="StyleUnderline"/>
          <w:rFonts w:eastAsiaTheme="minorHAnsi"/>
          <w:highlight w:val="yellow"/>
        </w:rPr>
        <w:t>the tragedy of</w:t>
      </w:r>
      <w:r w:rsidRPr="00C7794F">
        <w:rPr>
          <w:rStyle w:val="StyleUnderline"/>
          <w:rFonts w:eastAsiaTheme="minorHAnsi"/>
        </w:rPr>
        <w:t xml:space="preserve"> common-sense </w:t>
      </w:r>
      <w:r w:rsidRPr="00C7794F">
        <w:rPr>
          <w:rStyle w:val="StyleUnderline"/>
          <w:rFonts w:eastAsiaTheme="minorHAnsi"/>
          <w:highlight w:val="yellow"/>
        </w:rPr>
        <w:t>morality</w:t>
      </w:r>
      <w:r w:rsidRPr="00C7794F">
        <w:rPr>
          <w:rStyle w:val="StyleUnderline"/>
          <w:rFonts w:eastAsiaTheme="minorHAnsi"/>
        </w:rPr>
        <w:t xml:space="preserve"> is </w:t>
      </w:r>
      <w:r w:rsidRPr="00C7794F">
        <w:rPr>
          <w:rStyle w:val="StyleUnderline"/>
          <w:rFonts w:eastAsiaTheme="minorHAnsi"/>
          <w:highlight w:val="yellow"/>
        </w:rPr>
        <w:t>you've</w:t>
      </w:r>
      <w:r w:rsidRPr="00C7794F">
        <w:rPr>
          <w:rStyle w:val="StyleUnderline"/>
          <w:rFonts w:eastAsiaTheme="minorHAnsi"/>
        </w:rPr>
        <w:t xml:space="preserve"> </w:t>
      </w:r>
      <w:r w:rsidRPr="00C7794F">
        <w:rPr>
          <w:rStyle w:val="StyleUnderline"/>
          <w:rFonts w:eastAsiaTheme="minorHAnsi"/>
          <w:highlight w:val="yellow"/>
        </w:rPr>
        <w:t>got</w:t>
      </w:r>
      <w:r w:rsidRPr="00C7794F">
        <w:rPr>
          <w:rStyle w:val="StyleUnderline"/>
          <w:rFonts w:eastAsiaTheme="minorHAnsi"/>
        </w:rPr>
        <w:t xml:space="preserve"> all these different </w:t>
      </w:r>
      <w:r w:rsidRPr="00C7794F">
        <w:rPr>
          <w:rStyle w:val="StyleUnderline"/>
          <w:rFonts w:eastAsiaTheme="minorHAnsi"/>
          <w:highlight w:val="yellow"/>
        </w:rPr>
        <w:t>tribes</w:t>
      </w:r>
      <w:r w:rsidRPr="00C7794F">
        <w:rPr>
          <w:rStyle w:val="StyleUnderline"/>
          <w:rFonts w:eastAsiaTheme="minorHAnsi"/>
        </w:rPr>
        <w:t xml:space="preserve"> </w:t>
      </w:r>
      <w:r w:rsidRPr="00C7794F">
        <w:rPr>
          <w:rStyle w:val="StyleUnderline"/>
          <w:rFonts w:eastAsiaTheme="minorHAnsi"/>
          <w:highlight w:val="yellow"/>
        </w:rPr>
        <w:t>with</w:t>
      </w:r>
      <w:r w:rsidRPr="00C7794F">
        <w:rPr>
          <w:rStyle w:val="StyleUnderline"/>
          <w:rFonts w:eastAsiaTheme="minorHAnsi"/>
        </w:rPr>
        <w:t xml:space="preserve"> all of these </w:t>
      </w:r>
      <w:r w:rsidRPr="00C7794F">
        <w:rPr>
          <w:rStyle w:val="StyleUnderline"/>
          <w:rFonts w:eastAsiaTheme="minorHAnsi"/>
          <w:highlight w:val="yellow"/>
        </w:rPr>
        <w:t>different values based</w:t>
      </w:r>
      <w:r w:rsidRPr="00C7794F">
        <w:rPr>
          <w:rStyle w:val="StyleUnderline"/>
          <w:rFonts w:eastAsiaTheme="minorHAnsi"/>
        </w:rPr>
        <w:t xml:space="preserve"> </w:t>
      </w:r>
      <w:r w:rsidRPr="00C7794F">
        <w:rPr>
          <w:rStyle w:val="StyleUnderline"/>
          <w:rFonts w:eastAsiaTheme="minorHAnsi"/>
          <w:highlight w:val="yellow"/>
        </w:rPr>
        <w:t>on</w:t>
      </w:r>
      <w:r w:rsidRPr="00C7794F">
        <w:rPr>
          <w:rStyle w:val="StyleUnderline"/>
          <w:rFonts w:eastAsiaTheme="minorHAnsi"/>
        </w:rPr>
        <w:t xml:space="preserve"> their </w:t>
      </w:r>
      <w:r w:rsidRPr="00C7794F">
        <w:rPr>
          <w:rStyle w:val="StyleUnderline"/>
          <w:rFonts w:eastAsiaTheme="minorHAnsi"/>
          <w:highlight w:val="yellow"/>
        </w:rPr>
        <w:t>different ways of life.</w:t>
      </w:r>
      <w:r w:rsidRPr="00C7794F">
        <w:rPr>
          <w:rStyle w:val="StyleUnderline"/>
          <w:rFonts w:eastAsiaTheme="minorHAnsi"/>
        </w:rPr>
        <w:t xml:space="preserve"> What can they do to get along</w:t>
      </w:r>
      <w:r w:rsidRPr="00C7794F">
        <w:rPr>
          <w:sz w:val="14"/>
        </w:rPr>
        <w:t xml:space="preserve">? And I think that the best answer that we have is--well, let's back up. </w:t>
      </w:r>
      <w:r w:rsidRPr="00C7794F">
        <w:rPr>
          <w:rStyle w:val="StyleUnderline"/>
          <w:rFonts w:eastAsiaTheme="minorHAnsi"/>
        </w:rPr>
        <w:t xml:space="preserve">In order </w:t>
      </w:r>
      <w:r w:rsidRPr="00C7794F">
        <w:rPr>
          <w:rStyle w:val="StyleUnderline"/>
          <w:rFonts w:eastAsiaTheme="minorHAnsi"/>
          <w:highlight w:val="yellow"/>
        </w:rPr>
        <w:t>to resolve</w:t>
      </w:r>
      <w:r w:rsidRPr="00C7794F">
        <w:rPr>
          <w:rStyle w:val="StyleUnderline"/>
          <w:rFonts w:eastAsiaTheme="minorHAnsi"/>
        </w:rPr>
        <w:t xml:space="preserve"> </w:t>
      </w:r>
      <w:r w:rsidRPr="00C7794F">
        <w:rPr>
          <w:rStyle w:val="StyleUnderline"/>
          <w:rFonts w:eastAsiaTheme="minorHAnsi"/>
          <w:highlight w:val="yellow"/>
        </w:rPr>
        <w:t>any</w:t>
      </w:r>
      <w:r w:rsidRPr="00C7794F">
        <w:rPr>
          <w:rStyle w:val="StyleUnderline"/>
          <w:rFonts w:eastAsiaTheme="minorHAnsi"/>
        </w:rPr>
        <w:t xml:space="preserve"> kind of </w:t>
      </w:r>
      <w:r w:rsidRPr="00C7794F">
        <w:rPr>
          <w:rStyle w:val="StyleUnderline"/>
          <w:rFonts w:eastAsiaTheme="minorHAnsi"/>
          <w:highlight w:val="yellow"/>
        </w:rPr>
        <w:t>tradeoff</w:t>
      </w:r>
      <w:r w:rsidRPr="00C7794F">
        <w:rPr>
          <w:rStyle w:val="StyleUnderline"/>
          <w:rFonts w:eastAsiaTheme="minorHAnsi"/>
        </w:rPr>
        <w:t xml:space="preserve">, you have to </w:t>
      </w:r>
      <w:r w:rsidRPr="00C7794F">
        <w:rPr>
          <w:rStyle w:val="StyleUnderline"/>
          <w:rFonts w:eastAsiaTheme="minorHAnsi"/>
          <w:highlight w:val="yellow"/>
        </w:rPr>
        <w:t>have</w:t>
      </w:r>
      <w:r w:rsidRPr="00C7794F">
        <w:rPr>
          <w:rStyle w:val="StyleUnderline"/>
          <w:rFonts w:eastAsiaTheme="minorHAnsi"/>
        </w:rPr>
        <w:t xml:space="preserve"> </w:t>
      </w:r>
      <w:r w:rsidRPr="00C7794F">
        <w:rPr>
          <w:rStyle w:val="StyleUnderline"/>
          <w:rFonts w:eastAsiaTheme="minorHAnsi"/>
          <w:highlight w:val="yellow"/>
        </w:rPr>
        <w:t>some</w:t>
      </w:r>
      <w:r w:rsidRPr="00C7794F">
        <w:rPr>
          <w:rStyle w:val="StyleUnderline"/>
          <w:rFonts w:eastAsiaTheme="minorHAnsi"/>
        </w:rPr>
        <w:t xml:space="preserve"> kind of </w:t>
      </w:r>
      <w:r w:rsidRPr="00C7794F">
        <w:rPr>
          <w:rStyle w:val="StyleUnderline"/>
          <w:rFonts w:eastAsiaTheme="minorHAnsi"/>
          <w:highlight w:val="yellow"/>
        </w:rPr>
        <w:t>common metric.</w:t>
      </w:r>
      <w:r w:rsidRPr="00C7794F">
        <w:rPr>
          <w:rStyle w:val="StyleUnderline"/>
          <w:rFonts w:eastAsiaTheme="minorHAnsi"/>
        </w:rPr>
        <w:t xml:space="preserve"> You have to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7794F">
        <w:rPr>
          <w:rStyle w:val="StyleUnderline"/>
          <w:rFonts w:eastAsiaTheme="minorHAnsi"/>
          <w:highlight w:val="yellow"/>
        </w:rPr>
        <w:t>happiness</w:t>
      </w:r>
      <w:r w:rsidRPr="00C7794F">
        <w:rPr>
          <w:sz w:val="14"/>
        </w:rPr>
        <w:t xml:space="preserve">. But </w:t>
      </w:r>
      <w:r w:rsidRPr="00C7794F">
        <w:rPr>
          <w:rStyle w:val="StyleUnderline"/>
          <w:rFonts w:eastAsiaTheme="minorHAnsi"/>
        </w:rPr>
        <w:t xml:space="preserve">it's </w:t>
      </w:r>
      <w:r w:rsidRPr="00C7794F">
        <w:rPr>
          <w:rStyle w:val="StyleUnderline"/>
          <w:rFonts w:eastAsiaTheme="minorHAnsi"/>
          <w:highlight w:val="yellow"/>
        </w:rPr>
        <w:t>not</w:t>
      </w:r>
      <w:r w:rsidRPr="00C7794F">
        <w:rPr>
          <w:rStyle w:val="StyleUnderline"/>
          <w:rFonts w:eastAsiaTheme="minorHAnsi"/>
        </w:rPr>
        <w:t xml:space="preserve"> really happiness </w:t>
      </w:r>
      <w:r w:rsidRPr="00C7794F">
        <w:rPr>
          <w:rStyle w:val="StyleUnderline"/>
          <w:rFonts w:eastAsiaTheme="minorHAnsi"/>
          <w:highlight w:val="yellow"/>
        </w:rPr>
        <w:t>in the sense of</w:t>
      </w:r>
      <w:r w:rsidRPr="00C7794F">
        <w:rPr>
          <w:rStyle w:val="StyleUnderline"/>
          <w:rFonts w:eastAsiaTheme="minorHAnsi"/>
        </w:rPr>
        <w:t xml:space="preserve"> cherries on sundaes</w:t>
      </w:r>
      <w:r w:rsidRPr="00C7794F">
        <w:rPr>
          <w:rStyle w:val="StyleUnderline"/>
          <w:rFonts w:eastAsiaTheme="minorHAnsi"/>
          <w:highlight w:val="yellow"/>
        </w:rPr>
        <w:t>,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So </w:t>
      </w:r>
      <w:r w:rsidRPr="00C7794F">
        <w:rPr>
          <w:rStyle w:val="StyleUnderline"/>
          <w:rFonts w:eastAsiaTheme="minorHAnsi"/>
          <w:highlight w:val="yellow"/>
        </w:rPr>
        <w:t>if I</w:t>
      </w:r>
      <w:r w:rsidRPr="00C7794F">
        <w:rPr>
          <w:rStyle w:val="StyleUnderline"/>
          <w:rFonts w:eastAsiaTheme="minorHAnsi"/>
        </w:rPr>
        <w:t xml:space="preserve"> were to </w:t>
      </w:r>
      <w:r w:rsidRPr="00C7794F">
        <w:rPr>
          <w:rStyle w:val="StyleUnderline"/>
          <w:rFonts w:eastAsiaTheme="minorHAnsi"/>
          <w:highlight w:val="yellow"/>
        </w:rPr>
        <w:t>say</w:t>
      </w:r>
      <w:r w:rsidRPr="00C7794F">
        <w:rPr>
          <w:rStyle w:val="StyleUnderline"/>
          <w:rFonts w:eastAsiaTheme="minorHAnsi"/>
        </w:rPr>
        <w:t xml:space="preserve">, </w:t>
      </w:r>
      <w:r w:rsidRPr="00C7794F">
        <w:rPr>
          <w:rStyle w:val="StyleUnderline"/>
          <w:rFonts w:eastAsiaTheme="minorHAnsi"/>
          <w:highlight w:val="yellow"/>
        </w:rPr>
        <w:t>'Why did you go to work</w:t>
      </w:r>
      <w:r w:rsidRPr="00C7794F">
        <w:rPr>
          <w:rStyle w:val="StyleUnderline"/>
          <w:rFonts w:eastAsiaTheme="minorHAnsi"/>
        </w:rPr>
        <w:t xml:space="preserve"> today?' </w:t>
      </w:r>
      <w:r w:rsidRPr="00C7794F">
        <w:rPr>
          <w:rStyle w:val="StyleUnderline"/>
          <w:rFonts w:eastAsiaTheme="minorHAnsi"/>
          <w:highlight w:val="yellow"/>
        </w:rPr>
        <w:t>you'd say</w:t>
      </w:r>
      <w:r w:rsidRPr="00C7794F">
        <w:rPr>
          <w:rStyle w:val="StyleUnderline"/>
          <w:rFonts w:eastAsiaTheme="minorHAnsi"/>
        </w:rPr>
        <w:t xml:space="preserve">, 'Well, </w:t>
      </w:r>
      <w:r w:rsidRPr="00C7794F">
        <w:rPr>
          <w:rStyle w:val="StyleUnderline"/>
          <w:rFonts w:eastAsiaTheme="minorHAnsi"/>
          <w:highlight w:val="yellow"/>
        </w:rPr>
        <w:t>I need to make money</w:t>
      </w:r>
      <w:r w:rsidRPr="00C7794F">
        <w:rPr>
          <w:rStyle w:val="StyleUnderline"/>
          <w:rFonts w:eastAsiaTheme="minorHAnsi"/>
        </w:rPr>
        <w:t xml:space="preserve">; and I also enjoy my work.' 'Well, what do you need your money for?' 'Well, I need </w:t>
      </w:r>
      <w:r w:rsidRPr="00C7794F">
        <w:rPr>
          <w:rStyle w:val="StyleUnderline"/>
          <w:rFonts w:eastAsiaTheme="minorHAnsi"/>
          <w:highlight w:val="yellow"/>
        </w:rPr>
        <w:t>to have a place to live</w:t>
      </w:r>
      <w:r w:rsidRPr="00C7794F">
        <w:rPr>
          <w:rStyle w:val="StyleUnderline"/>
          <w:rFonts w:eastAsiaTheme="minorHAnsi"/>
        </w:rPr>
        <w:t xml:space="preserve">; it costs money.' 'Well, why can't you just live outside?' 'Well, I need a place </w:t>
      </w:r>
      <w:r w:rsidRPr="00C7794F">
        <w:rPr>
          <w:rStyle w:val="StyleUnderline"/>
          <w:rFonts w:eastAsiaTheme="minorHAnsi"/>
          <w:highlight w:val="yellow"/>
        </w:rPr>
        <w:t>to sleep</w:t>
      </w:r>
      <w:r w:rsidRPr="00C7794F">
        <w:rPr>
          <w:rStyle w:val="StyleUnderline"/>
          <w:rFonts w:eastAsiaTheme="minorHAnsi"/>
        </w:rPr>
        <w:t xml:space="preserve">; </w:t>
      </w:r>
      <w:r w:rsidRPr="00C7794F">
        <w:rPr>
          <w:rStyle w:val="StyleUnderline"/>
          <w:rFonts w:eastAsiaTheme="minorHAnsi"/>
          <w:highlight w:val="yellow"/>
        </w:rPr>
        <w:t>it's cold</w:t>
      </w:r>
      <w:r w:rsidRPr="00C7794F">
        <w:rPr>
          <w:rStyle w:val="StyleUnderline"/>
          <w:rFonts w:eastAsiaTheme="minorHAnsi"/>
        </w:rPr>
        <w:t xml:space="preserve"> at night.' 'Well, </w:t>
      </w:r>
      <w:r w:rsidRPr="00C7794F">
        <w:rPr>
          <w:rStyle w:val="StyleUnderline"/>
          <w:rFonts w:eastAsiaTheme="minorHAnsi"/>
          <w:highlight w:val="yellow"/>
        </w:rPr>
        <w:t>what's wrong with</w:t>
      </w:r>
      <w:r w:rsidRPr="00C7794F">
        <w:rPr>
          <w:rStyle w:val="StyleUnderline"/>
          <w:rFonts w:eastAsiaTheme="minorHAnsi"/>
        </w:rPr>
        <w:t xml:space="preserve"> being </w:t>
      </w:r>
      <w:r w:rsidRPr="00C7794F">
        <w:rPr>
          <w:rStyle w:val="StyleUnderline"/>
          <w:rFonts w:eastAsiaTheme="minorHAnsi"/>
          <w:highlight w:val="yellow"/>
        </w:rPr>
        <w:t>cold</w:t>
      </w:r>
      <w:r w:rsidRPr="00C7794F">
        <w:rPr>
          <w:rStyle w:val="StyleUnderline"/>
          <w:rFonts w:eastAsiaTheme="minorHAnsi"/>
        </w:rPr>
        <w:t xml:space="preserve">?' 'Well, it's uncomfortable.' 'What's wrong with being uncomfortable?' </w:t>
      </w:r>
      <w:r w:rsidRPr="00C7794F">
        <w:rPr>
          <w:rStyle w:val="StyleUnderline"/>
          <w:rFonts w:eastAsiaTheme="minorHAnsi"/>
          <w:highlight w:val="yellow"/>
        </w:rPr>
        <w:t>'It's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So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r w:rsidRPr="00C7794F">
        <w:rPr>
          <w:rStyle w:val="StyleUnderline"/>
          <w:rFonts w:eastAsiaTheme="minorHAnsi"/>
        </w:rPr>
        <w:t xml:space="preserve">so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highlight w:val="yellow"/>
        </w:rPr>
        <w:t>one of the</w:t>
      </w:r>
      <w:r w:rsidRPr="00C7794F">
        <w:rPr>
          <w:rStyle w:val="StyleUnderline"/>
          <w:rFonts w:eastAsiaTheme="minorHAnsi"/>
        </w:rPr>
        <w:t xml:space="preserve"> biggest </w:t>
      </w:r>
      <w:r w:rsidRPr="00C7794F">
        <w:rPr>
          <w:rStyle w:val="StyleUnderline"/>
          <w:rFonts w:eastAsiaTheme="minorHAnsi"/>
          <w:highlight w:val="yellow"/>
        </w:rPr>
        <w:t>criticisms</w:t>
      </w:r>
      <w:r w:rsidRPr="00C7794F">
        <w:rPr>
          <w:sz w:val="14"/>
        </w:rPr>
        <w:t xml:space="preserve">--and now we're getting back to the Trolley cases, </w:t>
      </w:r>
      <w:r w:rsidRPr="00C7794F">
        <w:rPr>
          <w:rStyle w:val="StyleUnderline"/>
          <w:rFonts w:eastAsiaTheme="minorHAnsi"/>
          <w:highlight w:val="yellow"/>
        </w:rPr>
        <w:t>is</w:t>
      </w:r>
      <w:r w:rsidRPr="00C7794F">
        <w:rPr>
          <w:rStyle w:val="StyleUnderline"/>
          <w:rFonts w:eastAsiaTheme="minorHAnsi"/>
        </w:rPr>
        <w:t xml:space="preserve"> that utilitarianism doesn't adequately account for people's </w:t>
      </w:r>
      <w:r w:rsidRPr="00C7794F">
        <w:rPr>
          <w:rStyle w:val="StyleUnderline"/>
          <w:rFonts w:eastAsiaTheme="minorHAnsi"/>
          <w:highlight w:val="yellow"/>
        </w:rPr>
        <w:t>rights</w:t>
      </w:r>
      <w:r w:rsidRPr="00C7794F">
        <w:rPr>
          <w:rStyle w:val="StyleUnderline"/>
          <w:rFonts w:eastAsiaTheme="minorHAnsi"/>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rPr>
        <w:t xml:space="preserve">So I spend a lot of the book trying to understand the psychology of cases like the </w:t>
      </w:r>
      <w:r w:rsidRPr="00C7794F">
        <w:rPr>
          <w:rStyle w:val="StyleUnderline"/>
          <w:rFonts w:eastAsiaTheme="minorHAnsi"/>
          <w:highlight w:val="yellow"/>
        </w:rPr>
        <w:t>footbridge case</w:t>
      </w:r>
      <w:r w:rsidRPr="00C7794F">
        <w:rPr>
          <w:rStyle w:val="StyleUnderline"/>
          <w:rFonts w:eastAsiaTheme="minorHAnsi"/>
        </w:rPr>
        <w:t xml:space="preserve">. And you mention these being </w:t>
      </w:r>
      <w:r w:rsidRPr="00C7794F">
        <w:rPr>
          <w:rStyle w:val="StyleUnderline"/>
          <w:rFonts w:eastAsiaTheme="minorHAnsi"/>
          <w:highlight w:val="yellow"/>
        </w:rPr>
        <w:t xml:space="preserve">kind of unrealistic </w:t>
      </w:r>
      <w:r w:rsidRPr="00C7794F">
        <w:rPr>
          <w:rStyle w:val="StyleUnderline"/>
          <w:rFonts w:eastAsiaTheme="minorHAnsi"/>
        </w:rPr>
        <w:t>and weird cases. That's actually part of my defense.</w:t>
      </w:r>
    </w:p>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x"/>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older뺭輨㡆뫝㮠Љ怀"/>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29"/>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0"/>
  </w:num>
  <w:num w:numId="30">
    <w:abstractNumId w:val="12"/>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05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05D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93500"/>
  <w14:defaultImageDpi w14:val="300"/>
  <w15:docId w15:val="{605EC377-95DD-204C-A21F-58DE0505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305D8"/>
    <w:pPr>
      <w:spacing w:after="160" w:line="259" w:lineRule="auto"/>
    </w:pPr>
    <w:rPr>
      <w:rFonts w:ascii="Calibri" w:hAnsi="Calibri" w:cs="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C30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C305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305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305D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C305D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C305D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305D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305D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305D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305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5D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C305D8"/>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C305D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305D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305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305D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305D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305D8"/>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C305D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C305D8"/>
    <w:rPr>
      <w:color w:val="auto"/>
      <w:u w:val="none"/>
    </w:rPr>
  </w:style>
  <w:style w:type="paragraph" w:styleId="DocumentMap">
    <w:name w:val="Document Map"/>
    <w:basedOn w:val="Normal"/>
    <w:link w:val="DocumentMapChar"/>
    <w:uiPriority w:val="99"/>
    <w:unhideWhenUsed/>
    <w:rsid w:val="00C305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305D8"/>
    <w:rPr>
      <w:rFonts w:ascii="Lucida Grande" w:hAnsi="Lucida Grande" w:cs="Lucida Grande"/>
    </w:rPr>
  </w:style>
  <w:style w:type="character" w:customStyle="1" w:styleId="Heading5Char">
    <w:name w:val="Heading 5 Char"/>
    <w:basedOn w:val="DefaultParagraphFont"/>
    <w:link w:val="Heading5"/>
    <w:rsid w:val="00C305D8"/>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C305D8"/>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C305D8"/>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C305D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C305D8"/>
    <w:rPr>
      <w:rFonts w:ascii="Cambria" w:eastAsia="Times New Roman" w:hAnsi="Cambria" w:cs="Calibri"/>
      <w:i/>
      <w:iCs/>
      <w:sz w:val="18"/>
      <w:szCs w:val="18"/>
      <w:lang w:bidi="en-US"/>
    </w:rPr>
  </w:style>
  <w:style w:type="paragraph" w:styleId="ListParagraph">
    <w:name w:val="List Paragraph"/>
    <w:aliases w:val="6 font"/>
    <w:basedOn w:val="Normal"/>
    <w:uiPriority w:val="99"/>
    <w:qFormat/>
    <w:rsid w:val="00C305D8"/>
    <w:pPr>
      <w:ind w:left="720"/>
      <w:contextualSpacing/>
    </w:pPr>
  </w:style>
  <w:style w:type="paragraph" w:customStyle="1" w:styleId="Emphasis1">
    <w:name w:val="Emphasis1"/>
    <w:basedOn w:val="Normal"/>
    <w:link w:val="Emphasis"/>
    <w:autoRedefine/>
    <w:uiPriority w:val="20"/>
    <w:qFormat/>
    <w:rsid w:val="00C305D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C305D8"/>
    <w:rPr>
      <w:color w:val="605E5C"/>
      <w:shd w:val="clear" w:color="auto" w:fill="E1DFDD"/>
    </w:rPr>
  </w:style>
  <w:style w:type="paragraph" w:styleId="BalloonText">
    <w:name w:val="Balloon Text"/>
    <w:basedOn w:val="Normal"/>
    <w:link w:val="BalloonTextChar"/>
    <w:uiPriority w:val="99"/>
    <w:unhideWhenUsed/>
    <w:qFormat/>
    <w:rsid w:val="00C305D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305D8"/>
    <w:rPr>
      <w:rFonts w:ascii="Times New Roman" w:hAnsi="Times New Roman" w:cs="Times New Roman"/>
      <w:sz w:val="18"/>
      <w:szCs w:val="18"/>
    </w:rPr>
  </w:style>
  <w:style w:type="paragraph" w:customStyle="1" w:styleId="textbold">
    <w:name w:val="text bold"/>
    <w:basedOn w:val="Normal"/>
    <w:autoRedefine/>
    <w:uiPriority w:val="20"/>
    <w:qFormat/>
    <w:rsid w:val="00C305D8"/>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305D8"/>
    <w:rPr>
      <w:sz w:val="22"/>
      <w:u w:val="single"/>
    </w:rPr>
  </w:style>
  <w:style w:type="paragraph" w:customStyle="1" w:styleId="Analytic">
    <w:name w:val="Analytic"/>
    <w:basedOn w:val="Heading4"/>
    <w:link w:val="AnalyticChar"/>
    <w:uiPriority w:val="4"/>
    <w:qFormat/>
    <w:rsid w:val="00C305D8"/>
    <w:pPr>
      <w:outlineLvl w:val="9"/>
    </w:pPr>
  </w:style>
  <w:style w:type="character" w:customStyle="1" w:styleId="AnalyticChar">
    <w:name w:val="Analytic Char"/>
    <w:basedOn w:val="DefaultParagraphFont"/>
    <w:link w:val="Analytic"/>
    <w:uiPriority w:val="4"/>
    <w:rsid w:val="00C305D8"/>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305D8"/>
    <w:rPr>
      <w:sz w:val="20"/>
      <w:u w:val="single"/>
    </w:rPr>
  </w:style>
  <w:style w:type="paragraph" w:styleId="Title">
    <w:name w:val="Title"/>
    <w:aliases w:val="UNDERLINE,Bold Underlined,Cites and Cards,title,Block Heading,Read This"/>
    <w:basedOn w:val="Normal"/>
    <w:next w:val="Normal"/>
    <w:link w:val="TitleChar"/>
    <w:uiPriority w:val="6"/>
    <w:qFormat/>
    <w:rsid w:val="00C305D8"/>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305D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305D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C305D8"/>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305D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305D8"/>
    <w:rPr>
      <w:rFonts w:ascii="Calibri" w:hAnsi="Calibri"/>
      <w:b/>
      <w:sz w:val="26"/>
    </w:rPr>
  </w:style>
  <w:style w:type="character" w:customStyle="1" w:styleId="Heading4Char3">
    <w:name w:val="Heading 4 Char3"/>
    <w:aliases w:val="Tag Char3,heading 2 Char3,Heading 2 Char2 Char Char1,Heading 2 Char1 Char Char Char1,ta Char"/>
    <w:rsid w:val="00C305D8"/>
    <w:rPr>
      <w:rFonts w:ascii="Calibri" w:hAnsi="Calibri"/>
      <w:b/>
      <w:sz w:val="26"/>
    </w:rPr>
  </w:style>
  <w:style w:type="character" w:customStyle="1" w:styleId="UnderlineBold">
    <w:name w:val="Underline + Bold"/>
    <w:uiPriority w:val="1"/>
    <w:qFormat/>
    <w:rsid w:val="00C305D8"/>
    <w:rPr>
      <w:rFonts w:ascii="Georgia" w:hAnsi="Georgia"/>
      <w:b w:val="0"/>
      <w:bCs w:val="0"/>
      <w:sz w:val="22"/>
      <w:u w:val="single"/>
    </w:rPr>
  </w:style>
  <w:style w:type="paragraph" w:customStyle="1" w:styleId="underlined">
    <w:name w:val="underlined"/>
    <w:next w:val="Normal"/>
    <w:link w:val="underlinedChar"/>
    <w:autoRedefine/>
    <w:qFormat/>
    <w:rsid w:val="00C305D8"/>
    <w:pPr>
      <w:contextualSpacing/>
    </w:pPr>
    <w:rPr>
      <w:rFonts w:ascii="Times New Roman" w:eastAsia="Malgun Gothic" w:hAnsi="Times New Roman" w:cs="Times New Roman"/>
      <w:u w:val="single"/>
    </w:rPr>
  </w:style>
  <w:style w:type="character" w:customStyle="1" w:styleId="underlinedChar">
    <w:name w:val="underlined Char"/>
    <w:link w:val="underlined"/>
    <w:rsid w:val="00C305D8"/>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305D8"/>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305D8"/>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305D8"/>
    <w:rPr>
      <w:rFonts w:ascii="Times New Roman" w:eastAsia="Calibri" w:hAnsi="Times New Roman" w:cs="Calibri"/>
      <w:u w:val="single"/>
      <w:lang w:val="x-none"/>
    </w:rPr>
  </w:style>
  <w:style w:type="paragraph" w:customStyle="1" w:styleId="Analytics">
    <w:name w:val="Analytics"/>
    <w:basedOn w:val="Heading4"/>
    <w:link w:val="AnalyticsChar"/>
    <w:qFormat/>
    <w:rsid w:val="00C305D8"/>
    <w:rPr>
      <w:bCs w:val="0"/>
      <w:szCs w:val="22"/>
    </w:rPr>
  </w:style>
  <w:style w:type="character" w:customStyle="1" w:styleId="AnalyticsChar">
    <w:name w:val="Analytics Char"/>
    <w:basedOn w:val="DefaultParagraphFont"/>
    <w:link w:val="Analytics"/>
    <w:rsid w:val="00C305D8"/>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305D8"/>
    <w:rPr>
      <w:rFonts w:cs="Arial"/>
      <w:b/>
      <w:bCs/>
      <w:iCs/>
      <w:szCs w:val="28"/>
      <w:lang w:val="en-US" w:eastAsia="en-US" w:bidi="ar-SA"/>
    </w:rPr>
  </w:style>
  <w:style w:type="numbering" w:customStyle="1" w:styleId="NoList1">
    <w:name w:val="No List1"/>
    <w:next w:val="NoList"/>
    <w:semiHidden/>
    <w:unhideWhenUsed/>
    <w:rsid w:val="00C305D8"/>
  </w:style>
  <w:style w:type="character" w:customStyle="1" w:styleId="underline">
    <w:name w:val="underline"/>
    <w:basedOn w:val="DefaultParagraphFont"/>
    <w:qFormat/>
    <w:locked/>
    <w:rsid w:val="00C305D8"/>
    <w:rPr>
      <w:rFonts w:ascii="Times New Roman" w:hAnsi="Times New Roman" w:cs="Times New Roman" w:hint="default"/>
      <w:u w:val="single"/>
    </w:rPr>
  </w:style>
  <w:style w:type="character" w:customStyle="1" w:styleId="Style11ptUnderline">
    <w:name w:val="Style 11 pt Underline"/>
    <w:basedOn w:val="DefaultParagraphFont"/>
    <w:qFormat/>
    <w:rsid w:val="00C305D8"/>
    <w:rPr>
      <w:sz w:val="20"/>
      <w:u w:val="single"/>
    </w:rPr>
  </w:style>
  <w:style w:type="character" w:customStyle="1" w:styleId="Style11pt">
    <w:name w:val="Style 11 pt"/>
    <w:basedOn w:val="DefaultParagraphFont"/>
    <w:qFormat/>
    <w:rsid w:val="00C305D8"/>
    <w:rPr>
      <w:sz w:val="20"/>
    </w:rPr>
  </w:style>
  <w:style w:type="character" w:customStyle="1" w:styleId="Style1Char1">
    <w:name w:val="Style1 Char1"/>
    <w:basedOn w:val="DefaultParagraphFont"/>
    <w:qFormat/>
    <w:rsid w:val="00C305D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305D8"/>
    <w:rPr>
      <w:sz w:val="18"/>
      <w:szCs w:val="18"/>
    </w:rPr>
  </w:style>
  <w:style w:type="paragraph" w:styleId="CommentText">
    <w:name w:val="annotation text"/>
    <w:basedOn w:val="Normal"/>
    <w:link w:val="CommentTextChar"/>
    <w:uiPriority w:val="99"/>
    <w:unhideWhenUsed/>
    <w:rsid w:val="00C305D8"/>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305D8"/>
    <w:rPr>
      <w:rFonts w:ascii="Times New Roman" w:hAnsi="Times New Roman" w:cs="Calibri"/>
    </w:rPr>
  </w:style>
  <w:style w:type="paragraph" w:styleId="CommentSubject">
    <w:name w:val="annotation subject"/>
    <w:basedOn w:val="CommentText"/>
    <w:next w:val="CommentText"/>
    <w:link w:val="CommentSubjectChar"/>
    <w:unhideWhenUsed/>
    <w:rsid w:val="00C305D8"/>
    <w:rPr>
      <w:b/>
      <w:bCs/>
      <w:sz w:val="20"/>
      <w:szCs w:val="20"/>
    </w:rPr>
  </w:style>
  <w:style w:type="character" w:customStyle="1" w:styleId="CommentSubjectChar">
    <w:name w:val="Comment Subject Char"/>
    <w:basedOn w:val="CommentTextChar"/>
    <w:link w:val="CommentSubject"/>
    <w:rsid w:val="00C305D8"/>
    <w:rPr>
      <w:rFonts w:ascii="Times New Roman" w:hAnsi="Times New Roman" w:cs="Calibri"/>
      <w:b/>
      <w:bCs/>
      <w:sz w:val="20"/>
      <w:szCs w:val="20"/>
    </w:rPr>
  </w:style>
  <w:style w:type="character" w:customStyle="1" w:styleId="cardChar">
    <w:name w:val="card Char"/>
    <w:aliases w:val="Bold Cite Char Char,Speed Cite Char"/>
    <w:link w:val="card"/>
    <w:qFormat/>
    <w:rsid w:val="00C305D8"/>
    <w:rPr>
      <w:rFonts w:ascii="Times New Roman" w:hAnsi="Times New Roman" w:cs="Calibri"/>
      <w:sz w:val="16"/>
    </w:rPr>
  </w:style>
  <w:style w:type="character" w:customStyle="1" w:styleId="StyleDate">
    <w:name w:val="Style Date"/>
    <w:aliases w:val="Author"/>
    <w:qFormat/>
    <w:rsid w:val="00C305D8"/>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305D8"/>
    <w:rPr>
      <w:b/>
      <w:bCs/>
    </w:rPr>
  </w:style>
  <w:style w:type="character" w:customStyle="1" w:styleId="apple-converted-space">
    <w:name w:val="apple-converted-space"/>
    <w:basedOn w:val="DefaultParagraphFont"/>
    <w:qFormat/>
    <w:rsid w:val="00C305D8"/>
  </w:style>
  <w:style w:type="character" w:customStyle="1" w:styleId="st">
    <w:name w:val="st"/>
    <w:rsid w:val="00C305D8"/>
  </w:style>
  <w:style w:type="character" w:customStyle="1" w:styleId="CharChar11">
    <w:name w:val="Char Char11"/>
    <w:rsid w:val="00C305D8"/>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305D8"/>
    <w:rPr>
      <w:b/>
      <w:sz w:val="22"/>
      <w:u w:val="single"/>
    </w:rPr>
  </w:style>
  <w:style w:type="character" w:customStyle="1" w:styleId="DebateHighlighted">
    <w:name w:val="Debate Highlighted"/>
    <w:basedOn w:val="DefaultParagraphFont"/>
    <w:qFormat/>
    <w:rsid w:val="00C305D8"/>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305D8"/>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305D8"/>
    <w:rPr>
      <w:szCs w:val="24"/>
      <w:u w:val="single"/>
      <w:lang w:val="en-US" w:eastAsia="en-US" w:bidi="ar-SA"/>
    </w:rPr>
  </w:style>
  <w:style w:type="character" w:customStyle="1" w:styleId="Highlightedunderline">
    <w:name w:val="Highlighted underline"/>
    <w:qFormat/>
    <w:rsid w:val="00C305D8"/>
    <w:rPr>
      <w:rFonts w:ascii="Times New Roman" w:hAnsi="Times New Roman"/>
      <w:sz w:val="20"/>
      <w:shd w:val="clear" w:color="auto" w:fill="C0C0C0"/>
    </w:rPr>
  </w:style>
  <w:style w:type="paragraph" w:customStyle="1" w:styleId="CITE">
    <w:name w:val="CITE"/>
    <w:basedOn w:val="Normal"/>
    <w:next w:val="Normal"/>
    <w:link w:val="CITEChar"/>
    <w:qFormat/>
    <w:rsid w:val="00C305D8"/>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305D8"/>
    <w:rPr>
      <w:rFonts w:ascii="Liberation Sans" w:hAnsi="Liberation Sans" w:cs="Georgia"/>
      <w:sz w:val="20"/>
      <w:szCs w:val="20"/>
      <w:u w:val="single"/>
    </w:rPr>
  </w:style>
  <w:style w:type="paragraph" w:customStyle="1" w:styleId="cardtext">
    <w:name w:val="card text"/>
    <w:basedOn w:val="Normal"/>
    <w:link w:val="cardtextChar"/>
    <w:qFormat/>
    <w:rsid w:val="00C305D8"/>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305D8"/>
    <w:rPr>
      <w:rFonts w:ascii="Georgia" w:eastAsia="Calibri" w:hAnsi="Georgia" w:cs="Calibri"/>
    </w:rPr>
  </w:style>
  <w:style w:type="character" w:customStyle="1" w:styleId="UnderlineBold0">
    <w:name w:val="Underline Bold"/>
    <w:basedOn w:val="DefaultParagraphFont"/>
    <w:uiPriority w:val="6"/>
    <w:qFormat/>
    <w:rsid w:val="00C305D8"/>
    <w:rPr>
      <w:b/>
      <w:sz w:val="20"/>
      <w:u w:val="single"/>
    </w:rPr>
  </w:style>
  <w:style w:type="paragraph" w:styleId="BodyText">
    <w:name w:val="Body Text"/>
    <w:basedOn w:val="Normal"/>
    <w:link w:val="BodyTextChar"/>
    <w:uiPriority w:val="99"/>
    <w:unhideWhenUsed/>
    <w:qFormat/>
    <w:rsid w:val="00C305D8"/>
    <w:pPr>
      <w:spacing w:after="120"/>
    </w:pPr>
  </w:style>
  <w:style w:type="character" w:customStyle="1" w:styleId="BodyTextChar">
    <w:name w:val="Body Text Char"/>
    <w:basedOn w:val="DefaultParagraphFont"/>
    <w:link w:val="BodyText"/>
    <w:uiPriority w:val="99"/>
    <w:qFormat/>
    <w:rsid w:val="00C305D8"/>
    <w:rPr>
      <w:rFonts w:ascii="Calibri" w:hAnsi="Calibri" w:cs="Calibri"/>
      <w:sz w:val="22"/>
    </w:rPr>
  </w:style>
  <w:style w:type="paragraph" w:customStyle="1" w:styleId="UnderlinePara">
    <w:name w:val="Underline Para"/>
    <w:basedOn w:val="Normal"/>
    <w:uiPriority w:val="6"/>
    <w:qFormat/>
    <w:rsid w:val="00C305D8"/>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305D8"/>
  </w:style>
  <w:style w:type="paragraph" w:customStyle="1" w:styleId="tiny">
    <w:name w:val="tiny"/>
    <w:next w:val="Normal"/>
    <w:link w:val="tinyChar"/>
    <w:autoRedefine/>
    <w:qFormat/>
    <w:rsid w:val="00C305D8"/>
    <w:pPr>
      <w:contextualSpacing/>
    </w:pPr>
    <w:rPr>
      <w:rFonts w:ascii="Times New Roman" w:eastAsia="Malgun Gothic" w:hAnsi="Times New Roman" w:cs="Times New Roman"/>
      <w:sz w:val="12"/>
    </w:rPr>
  </w:style>
  <w:style w:type="character" w:customStyle="1" w:styleId="tinyChar">
    <w:name w:val="tiny Char"/>
    <w:link w:val="tiny"/>
    <w:rsid w:val="00C305D8"/>
    <w:rPr>
      <w:rFonts w:ascii="Times New Roman" w:eastAsia="Malgun Gothic" w:hAnsi="Times New Roman" w:cs="Times New Roman"/>
      <w:sz w:val="12"/>
    </w:rPr>
  </w:style>
  <w:style w:type="character" w:customStyle="1" w:styleId="DocumentMapChar1">
    <w:name w:val="Document Map Char1"/>
    <w:basedOn w:val="DefaultParagraphFont"/>
    <w:uiPriority w:val="99"/>
    <w:rsid w:val="00C305D8"/>
    <w:rPr>
      <w:rFonts w:ascii="Segoe UI" w:hAnsi="Segoe UI" w:cs="Segoe UI"/>
      <w:sz w:val="16"/>
      <w:szCs w:val="16"/>
    </w:rPr>
  </w:style>
  <w:style w:type="character" w:customStyle="1" w:styleId="CommentSubjectChar1">
    <w:name w:val="Comment Subject Char1"/>
    <w:basedOn w:val="CommentTextChar"/>
    <w:uiPriority w:val="99"/>
    <w:semiHidden/>
    <w:rsid w:val="00C305D8"/>
    <w:rPr>
      <w:rFonts w:ascii="Times New Roman" w:eastAsiaTheme="minorHAnsi" w:hAnsi="Times New Roman" w:cs="Calibri"/>
      <w:b/>
      <w:bCs/>
      <w:sz w:val="24"/>
      <w:szCs w:val="22"/>
    </w:rPr>
  </w:style>
  <w:style w:type="character" w:customStyle="1" w:styleId="BalloonTextChar1">
    <w:name w:val="Balloon Text Char1"/>
    <w:basedOn w:val="DefaultParagraphFont"/>
    <w:uiPriority w:val="99"/>
    <w:rsid w:val="00C305D8"/>
    <w:rPr>
      <w:rFonts w:ascii="Lucida Grande" w:eastAsiaTheme="minorHAnsi" w:hAnsi="Lucida Grande" w:cs="Lucida Grande"/>
      <w:sz w:val="18"/>
      <w:szCs w:val="18"/>
    </w:rPr>
  </w:style>
  <w:style w:type="character" w:customStyle="1" w:styleId="Style1Char">
    <w:name w:val="Style1 Char"/>
    <w:basedOn w:val="DefaultParagraphFont"/>
    <w:qFormat/>
    <w:rsid w:val="00C305D8"/>
    <w:rPr>
      <w:rFonts w:eastAsia="SimSun"/>
      <w:sz w:val="20"/>
      <w:szCs w:val="24"/>
      <w:u w:val="single"/>
      <w:lang w:val="en-US" w:eastAsia="zh-CN" w:bidi="ar-SA"/>
    </w:rPr>
  </w:style>
  <w:style w:type="paragraph" w:customStyle="1" w:styleId="Tag2">
    <w:name w:val="Tag2"/>
    <w:basedOn w:val="Normal"/>
    <w:autoRedefine/>
    <w:qFormat/>
    <w:rsid w:val="00C305D8"/>
    <w:rPr>
      <w:rFonts w:eastAsia="Calibri" w:cs="Arial"/>
      <w:b/>
    </w:rPr>
  </w:style>
  <w:style w:type="character" w:customStyle="1" w:styleId="CommentTextChar1">
    <w:name w:val="Comment Text Char1"/>
    <w:basedOn w:val="DefaultParagraphFont"/>
    <w:uiPriority w:val="99"/>
    <w:rsid w:val="00C305D8"/>
    <w:rPr>
      <w:rFonts w:ascii="Calibri" w:hAnsi="Calibri"/>
    </w:rPr>
  </w:style>
  <w:style w:type="character" w:customStyle="1" w:styleId="apple-style-span">
    <w:name w:val="apple-style-span"/>
    <w:basedOn w:val="DefaultParagraphFont"/>
    <w:qFormat/>
    <w:rsid w:val="00C305D8"/>
  </w:style>
  <w:style w:type="character" w:customStyle="1" w:styleId="FootnoteTextChar">
    <w:name w:val="Footnote Text Char"/>
    <w:basedOn w:val="DefaultParagraphFont"/>
    <w:link w:val="FootnoteText"/>
    <w:rsid w:val="00C305D8"/>
    <w:rPr>
      <w:rFonts w:ascii="Calibri" w:hAnsi="Calibri"/>
    </w:rPr>
  </w:style>
  <w:style w:type="paragraph" w:styleId="FootnoteText">
    <w:name w:val="footnote text"/>
    <w:basedOn w:val="Normal"/>
    <w:link w:val="FootnoteTextChar"/>
    <w:unhideWhenUsed/>
    <w:qFormat/>
    <w:rsid w:val="00C305D8"/>
    <w:pPr>
      <w:spacing w:after="0" w:line="240" w:lineRule="auto"/>
    </w:pPr>
    <w:rPr>
      <w:rFonts w:cstheme="minorBidi"/>
      <w:sz w:val="24"/>
    </w:rPr>
  </w:style>
  <w:style w:type="character" w:customStyle="1" w:styleId="FootnoteTextChar1">
    <w:name w:val="Footnote Text Char1"/>
    <w:basedOn w:val="DefaultParagraphFont"/>
    <w:rsid w:val="00C305D8"/>
    <w:rPr>
      <w:rFonts w:ascii="Calibri" w:hAnsi="Calibri" w:cs="Calibri"/>
      <w:sz w:val="20"/>
      <w:szCs w:val="20"/>
    </w:rPr>
  </w:style>
  <w:style w:type="paragraph" w:customStyle="1" w:styleId="p">
    <w:name w:val="p"/>
    <w:basedOn w:val="Normal"/>
    <w:rsid w:val="00C305D8"/>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305D8"/>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305D8"/>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305D8"/>
    <w:rPr>
      <w:vertAlign w:val="superscript"/>
    </w:rPr>
  </w:style>
  <w:style w:type="paragraph" w:customStyle="1" w:styleId="para">
    <w:name w:val="para"/>
    <w:basedOn w:val="Normal"/>
    <w:rsid w:val="00C305D8"/>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305D8"/>
    <w:pPr>
      <w:spacing w:before="100" w:beforeAutospacing="1" w:after="100" w:afterAutospacing="1" w:line="240" w:lineRule="auto"/>
    </w:pPr>
    <w:rPr>
      <w:rFonts w:cs="Times New Roman"/>
    </w:rPr>
  </w:style>
  <w:style w:type="character" w:customStyle="1" w:styleId="vm-hook">
    <w:name w:val="vm-hook"/>
    <w:basedOn w:val="DefaultParagraphFont"/>
    <w:rsid w:val="00C305D8"/>
  </w:style>
  <w:style w:type="character" w:customStyle="1" w:styleId="dfm-title">
    <w:name w:val="dfm-title"/>
    <w:basedOn w:val="DefaultParagraphFont"/>
    <w:rsid w:val="00C305D8"/>
  </w:style>
  <w:style w:type="paragraph" w:customStyle="1" w:styleId="evidencetext">
    <w:name w:val="evidence text"/>
    <w:basedOn w:val="Normal"/>
    <w:link w:val="evidencetextChar1"/>
    <w:qFormat/>
    <w:rsid w:val="00C305D8"/>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305D8"/>
    <w:rPr>
      <w:rFonts w:ascii="Arial" w:hAnsi="Arial" w:cs="Arial"/>
      <w:color w:val="000000"/>
      <w:sz w:val="22"/>
      <w:lang w:val="x-none" w:eastAsia="x-none"/>
    </w:rPr>
  </w:style>
  <w:style w:type="paragraph" w:customStyle="1" w:styleId="CardIndented">
    <w:name w:val="Card (Indented)"/>
    <w:basedOn w:val="Normal"/>
    <w:link w:val="CardIndentedChar"/>
    <w:qFormat/>
    <w:rsid w:val="00C305D8"/>
    <w:pPr>
      <w:spacing w:after="0" w:line="240" w:lineRule="auto"/>
      <w:ind w:left="288"/>
    </w:pPr>
    <w:rPr>
      <w:rFonts w:ascii="Arial" w:hAnsi="Arial" w:cs="Arial"/>
    </w:rPr>
  </w:style>
  <w:style w:type="paragraph" w:customStyle="1" w:styleId="Emphasize">
    <w:name w:val="Emphasize"/>
    <w:basedOn w:val="Normal"/>
    <w:uiPriority w:val="7"/>
    <w:qFormat/>
    <w:rsid w:val="00C305D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305D8"/>
    <w:rPr>
      <w:rFonts w:asciiTheme="minorHAnsi" w:hAnsiTheme="minorHAnsi"/>
      <w:sz w:val="22"/>
    </w:rPr>
  </w:style>
  <w:style w:type="character" w:customStyle="1" w:styleId="UnresolvedMention1">
    <w:name w:val="Unresolved Mention1"/>
    <w:basedOn w:val="DefaultParagraphFont"/>
    <w:uiPriority w:val="99"/>
    <w:unhideWhenUsed/>
    <w:rsid w:val="00C305D8"/>
    <w:rPr>
      <w:color w:val="808080"/>
      <w:shd w:val="clear" w:color="auto" w:fill="E6E6E6"/>
    </w:rPr>
  </w:style>
  <w:style w:type="character" w:customStyle="1" w:styleId="BodyTextChar1">
    <w:name w:val="Body Text Char1"/>
    <w:aliases w:val="Very Small Text Char1"/>
    <w:basedOn w:val="DefaultParagraphFont"/>
    <w:uiPriority w:val="99"/>
    <w:rsid w:val="00C305D8"/>
    <w:rPr>
      <w:rFonts w:ascii="Times New Roman" w:hAnsi="Times New Roman"/>
      <w:sz w:val="24"/>
    </w:rPr>
  </w:style>
  <w:style w:type="character" w:customStyle="1" w:styleId="UnresolvedMention2">
    <w:name w:val="Unresolved Mention2"/>
    <w:basedOn w:val="DefaultParagraphFont"/>
    <w:uiPriority w:val="99"/>
    <w:unhideWhenUsed/>
    <w:rsid w:val="00C305D8"/>
    <w:rPr>
      <w:color w:val="808080"/>
      <w:shd w:val="clear" w:color="auto" w:fill="E6E6E6"/>
    </w:rPr>
  </w:style>
  <w:style w:type="character" w:customStyle="1" w:styleId="Author-Date">
    <w:name w:val="Author-Date"/>
    <w:qFormat/>
    <w:rsid w:val="00C305D8"/>
    <w:rPr>
      <w:b/>
      <w:sz w:val="24"/>
    </w:rPr>
  </w:style>
  <w:style w:type="character" w:customStyle="1" w:styleId="ListLabel12">
    <w:name w:val="ListLabel 12"/>
    <w:qFormat/>
    <w:rsid w:val="00C305D8"/>
    <w:rPr>
      <w:strike w:val="0"/>
      <w:dstrike w:val="0"/>
      <w:color w:val="000000"/>
      <w:spacing w:val="0"/>
      <w:w w:val="100"/>
      <w:sz w:val="16"/>
      <w:lang w:val="en-US"/>
    </w:rPr>
  </w:style>
  <w:style w:type="character" w:customStyle="1" w:styleId="ListLabel11">
    <w:name w:val="ListLabel 11"/>
    <w:qFormat/>
    <w:rsid w:val="00C305D8"/>
    <w:rPr>
      <w:strike w:val="0"/>
      <w:dstrike w:val="0"/>
      <w:color w:val="000000"/>
      <w:spacing w:val="70"/>
      <w:w w:val="100"/>
      <w:sz w:val="16"/>
      <w:lang w:val="en-US"/>
    </w:rPr>
  </w:style>
  <w:style w:type="character" w:customStyle="1" w:styleId="ListLabel10">
    <w:name w:val="ListLabel 10"/>
    <w:qFormat/>
    <w:rsid w:val="00C305D8"/>
    <w:rPr>
      <w:strike w:val="0"/>
      <w:dstrike w:val="0"/>
      <w:color w:val="000000"/>
      <w:spacing w:val="0"/>
      <w:w w:val="100"/>
      <w:sz w:val="18"/>
      <w:lang w:val="en-US"/>
    </w:rPr>
  </w:style>
  <w:style w:type="character" w:customStyle="1" w:styleId="ListLabel9">
    <w:name w:val="ListLabel 9"/>
    <w:qFormat/>
    <w:rsid w:val="00C305D8"/>
    <w:rPr>
      <w:strike w:val="0"/>
      <w:dstrike w:val="0"/>
      <w:color w:val="000000"/>
      <w:spacing w:val="0"/>
      <w:w w:val="100"/>
      <w:sz w:val="21"/>
      <w:lang w:val="en-US"/>
    </w:rPr>
  </w:style>
  <w:style w:type="character" w:customStyle="1" w:styleId="ListLabel8">
    <w:name w:val="ListLabel 8"/>
    <w:qFormat/>
    <w:rsid w:val="00C305D8"/>
    <w:rPr>
      <w:strike w:val="0"/>
      <w:dstrike w:val="0"/>
      <w:color w:val="000000"/>
      <w:spacing w:val="0"/>
      <w:w w:val="100"/>
      <w:sz w:val="20"/>
      <w:lang w:val="en-US"/>
    </w:rPr>
  </w:style>
  <w:style w:type="character" w:customStyle="1" w:styleId="ListLabel7">
    <w:name w:val="ListLabel 7"/>
    <w:qFormat/>
    <w:rsid w:val="00C305D8"/>
    <w:rPr>
      <w:strike w:val="0"/>
      <w:dstrike w:val="0"/>
      <w:color w:val="000000"/>
      <w:spacing w:val="0"/>
      <w:w w:val="100"/>
      <w:sz w:val="20"/>
      <w:lang w:val="en-US"/>
    </w:rPr>
  </w:style>
  <w:style w:type="character" w:customStyle="1" w:styleId="ListLabel6">
    <w:name w:val="ListLabel 6"/>
    <w:qFormat/>
    <w:rsid w:val="00C305D8"/>
    <w:rPr>
      <w:i/>
      <w:strike w:val="0"/>
      <w:dstrike w:val="0"/>
      <w:color w:val="000000"/>
      <w:spacing w:val="0"/>
      <w:w w:val="100"/>
      <w:sz w:val="20"/>
      <w:lang w:val="en-US"/>
    </w:rPr>
  </w:style>
  <w:style w:type="character" w:customStyle="1" w:styleId="ListLabel5">
    <w:name w:val="ListLabel 5"/>
    <w:qFormat/>
    <w:rsid w:val="00C305D8"/>
    <w:rPr>
      <w:strike w:val="0"/>
      <w:dstrike w:val="0"/>
      <w:color w:val="000000"/>
      <w:spacing w:val="0"/>
      <w:w w:val="100"/>
      <w:sz w:val="20"/>
      <w:lang w:val="en-US"/>
    </w:rPr>
  </w:style>
  <w:style w:type="character" w:customStyle="1" w:styleId="ListLabel4">
    <w:name w:val="ListLabel 4"/>
    <w:qFormat/>
    <w:rsid w:val="00C305D8"/>
    <w:rPr>
      <w:strike w:val="0"/>
      <w:dstrike w:val="0"/>
      <w:color w:val="000000"/>
      <w:spacing w:val="0"/>
      <w:w w:val="100"/>
      <w:sz w:val="19"/>
      <w:lang w:val="en-US"/>
    </w:rPr>
  </w:style>
  <w:style w:type="character" w:customStyle="1" w:styleId="ListLabel3">
    <w:name w:val="ListLabel 3"/>
    <w:qFormat/>
    <w:rsid w:val="00C305D8"/>
    <w:rPr>
      <w:i/>
      <w:strike w:val="0"/>
      <w:dstrike w:val="0"/>
      <w:color w:val="000000"/>
      <w:spacing w:val="0"/>
      <w:w w:val="100"/>
      <w:sz w:val="20"/>
      <w:lang w:val="en-US"/>
    </w:rPr>
  </w:style>
  <w:style w:type="character" w:customStyle="1" w:styleId="ListLabel2">
    <w:name w:val="ListLabel 2"/>
    <w:qFormat/>
    <w:rsid w:val="00C305D8"/>
    <w:rPr>
      <w:strike w:val="0"/>
      <w:dstrike w:val="0"/>
      <w:color w:val="000000"/>
      <w:spacing w:val="0"/>
      <w:w w:val="100"/>
      <w:sz w:val="20"/>
      <w:lang w:val="en-US"/>
    </w:rPr>
  </w:style>
  <w:style w:type="character" w:customStyle="1" w:styleId="ListLabel1">
    <w:name w:val="ListLabel 1"/>
    <w:qFormat/>
    <w:rsid w:val="00C305D8"/>
    <w:rPr>
      <w:i/>
      <w:strike w:val="0"/>
      <w:dstrike w:val="0"/>
      <w:color w:val="000000"/>
      <w:spacing w:val="0"/>
      <w:w w:val="100"/>
      <w:sz w:val="18"/>
      <w:lang w:val="en-US"/>
    </w:rPr>
  </w:style>
  <w:style w:type="character" w:customStyle="1" w:styleId="verdana">
    <w:name w:val="verdana"/>
    <w:basedOn w:val="DefaultParagraphFont"/>
    <w:qFormat/>
    <w:rsid w:val="00C305D8"/>
    <w:rPr>
      <w:rFonts w:cs="Times New Roman"/>
    </w:rPr>
  </w:style>
  <w:style w:type="character" w:customStyle="1" w:styleId="italic">
    <w:name w:val="italic"/>
    <w:basedOn w:val="DefaultParagraphFont"/>
    <w:qFormat/>
    <w:rsid w:val="00C305D8"/>
    <w:rPr>
      <w:rFonts w:cs="Times New Roman"/>
    </w:rPr>
  </w:style>
  <w:style w:type="character" w:customStyle="1" w:styleId="hit">
    <w:name w:val="hit"/>
    <w:basedOn w:val="DefaultParagraphFont"/>
    <w:qFormat/>
    <w:rsid w:val="00C305D8"/>
    <w:rPr>
      <w:rFonts w:cs="Times New Roman"/>
    </w:rPr>
  </w:style>
  <w:style w:type="character" w:customStyle="1" w:styleId="blue">
    <w:name w:val="blue"/>
    <w:basedOn w:val="DefaultParagraphFont"/>
    <w:qFormat/>
    <w:rsid w:val="00C305D8"/>
    <w:rPr>
      <w:rFonts w:cs="Times New Roman"/>
    </w:rPr>
  </w:style>
  <w:style w:type="character" w:customStyle="1" w:styleId="copyrightdescription">
    <w:name w:val="copyrightdescription"/>
    <w:basedOn w:val="DefaultParagraphFont"/>
    <w:qFormat/>
    <w:rsid w:val="00C305D8"/>
    <w:rPr>
      <w:rFonts w:cs="Times New Roman"/>
    </w:rPr>
  </w:style>
  <w:style w:type="character" w:customStyle="1" w:styleId="tabtitle">
    <w:name w:val="tabtitle"/>
    <w:basedOn w:val="DefaultParagraphFont"/>
    <w:qFormat/>
    <w:rsid w:val="00C305D8"/>
    <w:rPr>
      <w:rFonts w:cs="Times New Roman"/>
    </w:rPr>
  </w:style>
  <w:style w:type="character" w:customStyle="1" w:styleId="resultbodyblack">
    <w:name w:val="resultbodyblack"/>
    <w:basedOn w:val="DefaultParagraphFont"/>
    <w:qFormat/>
    <w:rsid w:val="00C305D8"/>
    <w:rPr>
      <w:rFonts w:cs="Times New Roman"/>
    </w:rPr>
  </w:style>
  <w:style w:type="character" w:customStyle="1" w:styleId="resultbody">
    <w:name w:val="resultbody"/>
    <w:basedOn w:val="DefaultParagraphFont"/>
    <w:qFormat/>
    <w:rsid w:val="00C305D8"/>
    <w:rPr>
      <w:rFonts w:cs="Times New Roman"/>
    </w:rPr>
  </w:style>
  <w:style w:type="character" w:customStyle="1" w:styleId="resultbodysmallitalic">
    <w:name w:val="resultbodysmallitalic"/>
    <w:basedOn w:val="DefaultParagraphFont"/>
    <w:qFormat/>
    <w:rsid w:val="00C305D8"/>
    <w:rPr>
      <w:rFonts w:cs="Times New Roman"/>
    </w:rPr>
  </w:style>
  <w:style w:type="character" w:customStyle="1" w:styleId="resultpron">
    <w:name w:val="resultpron"/>
    <w:basedOn w:val="DefaultParagraphFont"/>
    <w:qFormat/>
    <w:rsid w:val="00C305D8"/>
    <w:rPr>
      <w:rFonts w:cs="Times New Roman"/>
    </w:rPr>
  </w:style>
  <w:style w:type="character" w:customStyle="1" w:styleId="NumberingSymbols">
    <w:name w:val="Numbering Symbols"/>
    <w:qFormat/>
    <w:rsid w:val="00C305D8"/>
  </w:style>
  <w:style w:type="character" w:customStyle="1" w:styleId="StrongEmphasis">
    <w:name w:val="Strong Emphasis"/>
    <w:qFormat/>
    <w:rsid w:val="00C305D8"/>
    <w:rPr>
      <w:b/>
      <w:bCs/>
    </w:rPr>
  </w:style>
  <w:style w:type="character" w:customStyle="1" w:styleId="Emphasis2">
    <w:name w:val="Emphasis2"/>
    <w:basedOn w:val="DefaultParagraphFont"/>
    <w:qFormat/>
    <w:rsid w:val="00C305D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305D8"/>
    <w:rPr>
      <w:rFonts w:ascii="Times New Roman" w:hAnsi="Times New Roman"/>
      <w:sz w:val="20"/>
      <w:szCs w:val="24"/>
      <w:u w:val="single"/>
      <w:lang w:val="en-US" w:eastAsia="en-US" w:bidi="ar-SA"/>
    </w:rPr>
  </w:style>
  <w:style w:type="character" w:customStyle="1" w:styleId="pg">
    <w:name w:val="pg"/>
    <w:basedOn w:val="DefaultParagraphFont"/>
    <w:qFormat/>
    <w:rsid w:val="00C305D8"/>
  </w:style>
  <w:style w:type="character" w:customStyle="1" w:styleId="ital-inline">
    <w:name w:val="ital-inline"/>
    <w:basedOn w:val="DefaultParagraphFont"/>
    <w:qFormat/>
    <w:rsid w:val="00C305D8"/>
  </w:style>
  <w:style w:type="character" w:customStyle="1" w:styleId="senselabelstart">
    <w:name w:val="sense_label start"/>
    <w:basedOn w:val="DefaultParagraphFont"/>
    <w:qFormat/>
    <w:rsid w:val="00C305D8"/>
  </w:style>
  <w:style w:type="character" w:customStyle="1" w:styleId="sensecontent">
    <w:name w:val="sense_content"/>
    <w:basedOn w:val="DefaultParagraphFont"/>
    <w:qFormat/>
    <w:rsid w:val="00C305D8"/>
  </w:style>
  <w:style w:type="character" w:customStyle="1" w:styleId="vi">
    <w:name w:val="vi"/>
    <w:basedOn w:val="DefaultParagraphFont"/>
    <w:qFormat/>
    <w:rsid w:val="00C305D8"/>
  </w:style>
  <w:style w:type="character" w:customStyle="1" w:styleId="senselabel">
    <w:name w:val="sense_label"/>
    <w:basedOn w:val="DefaultParagraphFont"/>
    <w:qFormat/>
    <w:rsid w:val="00C305D8"/>
  </w:style>
  <w:style w:type="character" w:customStyle="1" w:styleId="Style11ptItalicUnderline">
    <w:name w:val="Style 11 pt Italic Underline"/>
    <w:basedOn w:val="DefaultParagraphFont"/>
    <w:qFormat/>
    <w:rsid w:val="00C305D8"/>
    <w:rPr>
      <w:i/>
      <w:iCs/>
      <w:sz w:val="20"/>
      <w:u w:val="single"/>
    </w:rPr>
  </w:style>
  <w:style w:type="character" w:customStyle="1" w:styleId="Style11ptBoldUnderline">
    <w:name w:val="Style 11 pt Bold Underline"/>
    <w:basedOn w:val="DefaultParagraphFont"/>
    <w:qFormat/>
    <w:rsid w:val="00C305D8"/>
    <w:rPr>
      <w:b/>
      <w:bCs/>
      <w:sz w:val="20"/>
      <w:u w:val="single"/>
    </w:rPr>
  </w:style>
  <w:style w:type="character" w:customStyle="1" w:styleId="StyleStyle4CharTimesNewRoman11ptItalic">
    <w:name w:val="Style Style4 Char + Times New Roman 11 pt Italic"/>
    <w:basedOn w:val="DefaultParagraphFont"/>
    <w:qFormat/>
    <w:rsid w:val="00C305D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305D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305D8"/>
    <w:rPr>
      <w:color w:val="000000"/>
      <w:sz w:val="20"/>
    </w:rPr>
  </w:style>
  <w:style w:type="character" w:customStyle="1" w:styleId="Style11ptBlackUnderline">
    <w:name w:val="Style 11 pt Black Underline"/>
    <w:basedOn w:val="DefaultParagraphFont"/>
    <w:qFormat/>
    <w:rsid w:val="00C305D8"/>
    <w:rPr>
      <w:color w:val="000000"/>
      <w:sz w:val="20"/>
      <w:u w:val="single"/>
    </w:rPr>
  </w:style>
  <w:style w:type="character" w:customStyle="1" w:styleId="pmterms1">
    <w:name w:val="pmterms1"/>
    <w:basedOn w:val="DefaultParagraphFont"/>
    <w:qFormat/>
    <w:rsid w:val="00C305D8"/>
  </w:style>
  <w:style w:type="character" w:customStyle="1" w:styleId="HTMLTypewriter3">
    <w:name w:val="HTML Typewriter3"/>
    <w:basedOn w:val="DefaultParagraphFont"/>
    <w:qFormat/>
    <w:rsid w:val="00C305D8"/>
    <w:rPr>
      <w:rFonts w:ascii="Courier New" w:eastAsia="SimSun" w:hAnsi="Courier New" w:cs="Courier New"/>
      <w:sz w:val="20"/>
      <w:szCs w:val="20"/>
    </w:rPr>
  </w:style>
  <w:style w:type="character" w:customStyle="1" w:styleId="CardsChar">
    <w:name w:val="Cards Char"/>
    <w:basedOn w:val="DefaultParagraphFont"/>
    <w:qFormat/>
    <w:rsid w:val="00C305D8"/>
    <w:rPr>
      <w:rFonts w:ascii="Times New Roman" w:hAnsi="Times New Roman" w:cs="Times New Roman"/>
      <w:lang w:val="en-US" w:bidi="ar-SA"/>
    </w:rPr>
  </w:style>
  <w:style w:type="character" w:customStyle="1" w:styleId="CardsFont12pt0">
    <w:name w:val="Cards + Font 12pt"/>
    <w:basedOn w:val="CardsChar"/>
    <w:qFormat/>
    <w:rsid w:val="00C305D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305D8"/>
    <w:rPr>
      <w:rFonts w:ascii="Times New Roman" w:hAnsi="Times New Roman" w:cs="Times New Roman"/>
      <w:b/>
      <w:sz w:val="24"/>
      <w:u w:val="single"/>
      <w:lang w:val="en-US" w:bidi="ar-SA"/>
    </w:rPr>
  </w:style>
  <w:style w:type="character" w:styleId="HTMLCite">
    <w:name w:val="HTML Cite"/>
    <w:basedOn w:val="DefaultParagraphFont"/>
    <w:uiPriority w:val="99"/>
    <w:qFormat/>
    <w:rsid w:val="00C305D8"/>
    <w:rPr>
      <w:rFonts w:cs="Times New Roman"/>
      <w:i/>
    </w:rPr>
  </w:style>
  <w:style w:type="character" w:customStyle="1" w:styleId="VisitedInternetLink">
    <w:name w:val="Visited Internet Link"/>
    <w:basedOn w:val="DefaultParagraphFont"/>
    <w:rsid w:val="00C305D8"/>
    <w:rPr>
      <w:color w:val="800080"/>
      <w:u w:val="single"/>
    </w:rPr>
  </w:style>
  <w:style w:type="character" w:customStyle="1" w:styleId="CitesChar">
    <w:name w:val="Cites Char"/>
    <w:basedOn w:val="DefaultParagraphFont"/>
    <w:qFormat/>
    <w:rsid w:val="00C305D8"/>
    <w:rPr>
      <w:szCs w:val="24"/>
      <w:lang w:val="en-US" w:bidi="ar-SA"/>
    </w:rPr>
  </w:style>
  <w:style w:type="character" w:customStyle="1" w:styleId="loose">
    <w:name w:val="loose"/>
    <w:qFormat/>
    <w:rsid w:val="00C305D8"/>
  </w:style>
  <w:style w:type="character" w:customStyle="1" w:styleId="domtooltips">
    <w:name w:val="domtooltips"/>
    <w:basedOn w:val="DefaultParagraphFont"/>
    <w:qFormat/>
    <w:rsid w:val="00C305D8"/>
  </w:style>
  <w:style w:type="character" w:customStyle="1" w:styleId="caps">
    <w:name w:val="caps"/>
    <w:basedOn w:val="DefaultParagraphFont"/>
    <w:qFormat/>
    <w:rsid w:val="00C305D8"/>
  </w:style>
  <w:style w:type="character" w:customStyle="1" w:styleId="Style11ptUnderlineBorderSinglesolidlineAuto05pt">
    <w:name w:val="Style 11 pt Underline Border: : (Single solid line Auto  0.5 pt..."/>
    <w:basedOn w:val="DefaultParagraphFont"/>
    <w:qFormat/>
    <w:rsid w:val="00C305D8"/>
    <w:rPr>
      <w:sz w:val="20"/>
      <w:u w:val="single"/>
      <w:bdr w:val="single" w:sz="4" w:space="0" w:color="00000A"/>
    </w:rPr>
  </w:style>
  <w:style w:type="character" w:customStyle="1" w:styleId="StyleUnderlineChar11pt">
    <w:name w:val="Style Underline Char + 11 pt"/>
    <w:basedOn w:val="DefaultParagraphFont"/>
    <w:qFormat/>
    <w:rsid w:val="00C305D8"/>
    <w:rPr>
      <w:rFonts w:ascii="Times New Roman" w:hAnsi="Times New Roman"/>
      <w:sz w:val="20"/>
      <w:szCs w:val="24"/>
      <w:u w:val="single"/>
      <w:lang w:val="en-US" w:eastAsia="en-US" w:bidi="ar-SA"/>
    </w:rPr>
  </w:style>
  <w:style w:type="paragraph" w:styleId="List">
    <w:name w:val="List"/>
    <w:basedOn w:val="BodyText"/>
    <w:uiPriority w:val="99"/>
    <w:rsid w:val="00C305D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305D8"/>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305D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305D8"/>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305D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305D8"/>
    <w:rPr>
      <w:rFonts w:cs="Calibri"/>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305D8"/>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305D8"/>
    <w:rPr>
      <w:rFonts w:ascii="Liberation Sans" w:eastAsia="Droid Sans Fallback" w:hAnsi="Liberation Sans" w:cs="Calibri"/>
      <w:color w:val="00000A"/>
      <w:sz w:val="22"/>
    </w:rPr>
  </w:style>
  <w:style w:type="paragraph" w:customStyle="1" w:styleId="FrameContents">
    <w:name w:val="Frame Contents"/>
    <w:basedOn w:val="Normal"/>
    <w:qFormat/>
    <w:rsid w:val="00C305D8"/>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305D8"/>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C305D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C305D8"/>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305D8"/>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305D8"/>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C305D8"/>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305D8"/>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305D8"/>
    <w:rPr>
      <w:rFonts w:ascii="Times New Roman" w:eastAsia="Times New Roman" w:hAnsi="Times New Roman" w:cs="Arial"/>
      <w:bCs/>
      <w:caps/>
      <w:color w:val="00000A"/>
      <w:sz w:val="20"/>
      <w:szCs w:val="20"/>
    </w:rPr>
  </w:style>
  <w:style w:type="character" w:customStyle="1" w:styleId="Heading3Char1">
    <w:name w:val="Heading 3 Char1"/>
    <w:qFormat/>
    <w:rsid w:val="00C305D8"/>
    <w:rPr>
      <w:rFonts w:cs="Arial"/>
      <w:bCs/>
      <w:szCs w:val="26"/>
      <w:u w:val="single"/>
      <w:lang w:val="en-US" w:eastAsia="en-US" w:bidi="ar-SA"/>
    </w:rPr>
  </w:style>
  <w:style w:type="paragraph" w:styleId="Revision">
    <w:name w:val="Revision"/>
    <w:hidden/>
    <w:uiPriority w:val="99"/>
    <w:semiHidden/>
    <w:rsid w:val="00C305D8"/>
    <w:rPr>
      <w:rFonts w:ascii="Calibri" w:hAnsi="Calibri"/>
      <w:sz w:val="22"/>
    </w:rPr>
  </w:style>
  <w:style w:type="paragraph" w:customStyle="1" w:styleId="Smalltext">
    <w:name w:val="Small text"/>
    <w:aliases w:val="Quote1,Quote11"/>
    <w:basedOn w:val="Normal"/>
    <w:link w:val="SmalltextChar"/>
    <w:qFormat/>
    <w:rsid w:val="00C305D8"/>
    <w:rPr>
      <w:rFonts w:ascii="Times New Roman" w:eastAsia="MS Mincho" w:hAnsi="Times New Roman" w:cs="Times New Roman"/>
      <w:sz w:val="16"/>
    </w:rPr>
  </w:style>
  <w:style w:type="character" w:customStyle="1" w:styleId="BoldUnderlineChar">
    <w:name w:val="Bold Underline Char"/>
    <w:basedOn w:val="DefaultParagraphFont"/>
    <w:locked/>
    <w:rsid w:val="00C305D8"/>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305D8"/>
    <w:rPr>
      <w:b w:val="0"/>
      <w:bCs w:val="0"/>
      <w:sz w:val="22"/>
      <w:u w:val="single"/>
    </w:rPr>
  </w:style>
  <w:style w:type="character" w:customStyle="1" w:styleId="StyleGaramond">
    <w:name w:val="Style Garamond"/>
    <w:qFormat/>
    <w:rsid w:val="00C305D8"/>
    <w:rPr>
      <w:rFonts w:ascii="Garamond" w:hAnsi="Garamond" w:cs="Garamond"/>
    </w:rPr>
  </w:style>
  <w:style w:type="character" w:customStyle="1" w:styleId="StyletagGaramondChar">
    <w:name w:val="Style tag + Garamond Char"/>
    <w:qFormat/>
    <w:rsid w:val="00C305D8"/>
    <w:rPr>
      <w:rFonts w:ascii="Garamond" w:hAnsi="Garamond" w:cs="Garamond"/>
      <w:b/>
      <w:bCs/>
      <w:sz w:val="24"/>
      <w:szCs w:val="24"/>
      <w:lang w:val="en-US" w:bidi="ar-SA"/>
    </w:rPr>
  </w:style>
  <w:style w:type="character" w:customStyle="1" w:styleId="StylecardGaramond12ptUnderlineChar">
    <w:name w:val="Style card + Garamond 12 pt Underline Char"/>
    <w:qFormat/>
    <w:rsid w:val="00C305D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305D8"/>
    <w:rPr>
      <w:rFonts w:ascii="Arial" w:hAnsi="Arial"/>
      <w:b/>
      <w:sz w:val="20"/>
      <w:u w:val="single"/>
    </w:rPr>
  </w:style>
  <w:style w:type="character" w:customStyle="1" w:styleId="WW8Num2z0">
    <w:name w:val="WW8Num2z0"/>
    <w:qFormat/>
    <w:rsid w:val="00C305D8"/>
  </w:style>
  <w:style w:type="character" w:customStyle="1" w:styleId="WW8Num2z1">
    <w:name w:val="WW8Num2z1"/>
    <w:qFormat/>
    <w:rsid w:val="00C305D8"/>
  </w:style>
  <w:style w:type="character" w:customStyle="1" w:styleId="WW8Num2z2">
    <w:name w:val="WW8Num2z2"/>
    <w:qFormat/>
    <w:rsid w:val="00C305D8"/>
  </w:style>
  <w:style w:type="character" w:customStyle="1" w:styleId="WW8Num2z3">
    <w:name w:val="WW8Num2z3"/>
    <w:qFormat/>
    <w:rsid w:val="00C305D8"/>
  </w:style>
  <w:style w:type="character" w:customStyle="1" w:styleId="WW8Num2z4">
    <w:name w:val="WW8Num2z4"/>
    <w:qFormat/>
    <w:rsid w:val="00C305D8"/>
  </w:style>
  <w:style w:type="character" w:customStyle="1" w:styleId="WW8Num2z5">
    <w:name w:val="WW8Num2z5"/>
    <w:qFormat/>
    <w:rsid w:val="00C305D8"/>
  </w:style>
  <w:style w:type="character" w:customStyle="1" w:styleId="WW8Num2z6">
    <w:name w:val="WW8Num2z6"/>
    <w:qFormat/>
    <w:rsid w:val="00C305D8"/>
  </w:style>
  <w:style w:type="character" w:customStyle="1" w:styleId="WW8Num2z7">
    <w:name w:val="WW8Num2z7"/>
    <w:qFormat/>
    <w:rsid w:val="00C305D8"/>
  </w:style>
  <w:style w:type="character" w:customStyle="1" w:styleId="WW8Num2z8">
    <w:name w:val="WW8Num2z8"/>
    <w:qFormat/>
    <w:rsid w:val="00C305D8"/>
  </w:style>
  <w:style w:type="character" w:customStyle="1" w:styleId="WW8Num5z0">
    <w:name w:val="WW8Num5z0"/>
    <w:qFormat/>
    <w:rsid w:val="00C305D8"/>
  </w:style>
  <w:style w:type="character" w:customStyle="1" w:styleId="WW8Num5z1">
    <w:name w:val="WW8Num5z1"/>
    <w:qFormat/>
    <w:rsid w:val="00C305D8"/>
  </w:style>
  <w:style w:type="character" w:customStyle="1" w:styleId="WW8Num5z2">
    <w:name w:val="WW8Num5z2"/>
    <w:qFormat/>
    <w:rsid w:val="00C305D8"/>
  </w:style>
  <w:style w:type="character" w:customStyle="1" w:styleId="WW8Num5z3">
    <w:name w:val="WW8Num5z3"/>
    <w:qFormat/>
    <w:rsid w:val="00C305D8"/>
  </w:style>
  <w:style w:type="character" w:customStyle="1" w:styleId="WW8Num5z4">
    <w:name w:val="WW8Num5z4"/>
    <w:qFormat/>
    <w:rsid w:val="00C305D8"/>
  </w:style>
  <w:style w:type="character" w:customStyle="1" w:styleId="WW8Num5z5">
    <w:name w:val="WW8Num5z5"/>
    <w:qFormat/>
    <w:rsid w:val="00C305D8"/>
  </w:style>
  <w:style w:type="character" w:customStyle="1" w:styleId="WW8Num5z6">
    <w:name w:val="WW8Num5z6"/>
    <w:qFormat/>
    <w:rsid w:val="00C305D8"/>
  </w:style>
  <w:style w:type="character" w:customStyle="1" w:styleId="WW8Num5z7">
    <w:name w:val="WW8Num5z7"/>
    <w:qFormat/>
    <w:rsid w:val="00C305D8"/>
  </w:style>
  <w:style w:type="character" w:customStyle="1" w:styleId="WW8Num5z8">
    <w:name w:val="WW8Num5z8"/>
    <w:qFormat/>
    <w:rsid w:val="00C305D8"/>
  </w:style>
  <w:style w:type="character" w:customStyle="1" w:styleId="CiteChar0">
    <w:name w:val="Cite Char"/>
    <w:aliases w:val="cite_tag Char,Char Char Char Char1 Char Char1,Char Char Char Char1 Char,Taglines Char Char, Cha"/>
    <w:basedOn w:val="DefaultParagraphFont"/>
    <w:qFormat/>
    <w:rsid w:val="00C305D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305D8"/>
    <w:rPr>
      <w:rFonts w:ascii="Times New Roman" w:eastAsia="Times New Roman" w:hAnsi="Times New Roman" w:cs="Times New Roman"/>
      <w:u w:val="thick"/>
    </w:rPr>
  </w:style>
  <w:style w:type="character" w:customStyle="1" w:styleId="ListLabel19">
    <w:name w:val="ListLabel 19"/>
    <w:qFormat/>
    <w:rsid w:val="00C305D8"/>
    <w:rPr>
      <w:b/>
      <w:i/>
      <w:strike w:val="0"/>
      <w:dstrike w:val="0"/>
      <w:spacing w:val="0"/>
      <w:w w:val="100"/>
      <w:sz w:val="26"/>
    </w:rPr>
  </w:style>
  <w:style w:type="paragraph" w:styleId="Footer">
    <w:name w:val="footer"/>
    <w:basedOn w:val="Normal"/>
    <w:link w:val="FooterChar"/>
    <w:uiPriority w:val="99"/>
    <w:rsid w:val="00C305D8"/>
  </w:style>
  <w:style w:type="character" w:customStyle="1" w:styleId="FooterChar">
    <w:name w:val="Footer Char"/>
    <w:basedOn w:val="DefaultParagraphFont"/>
    <w:link w:val="Footer"/>
    <w:uiPriority w:val="99"/>
    <w:rsid w:val="00C305D8"/>
    <w:rPr>
      <w:rFonts w:ascii="Calibri" w:hAnsi="Calibri" w:cs="Calibri"/>
      <w:sz w:val="22"/>
    </w:rPr>
  </w:style>
  <w:style w:type="paragraph" w:customStyle="1" w:styleId="TagCite">
    <w:name w:val="Tag/Cite"/>
    <w:basedOn w:val="Normal"/>
    <w:qFormat/>
    <w:rsid w:val="00C305D8"/>
    <w:rPr>
      <w:rFonts w:eastAsia="Times New Roman" w:cs="Times New Roman"/>
      <w:b/>
    </w:rPr>
  </w:style>
  <w:style w:type="paragraph" w:customStyle="1" w:styleId="NormalText">
    <w:name w:val="Normal Text"/>
    <w:basedOn w:val="Normal"/>
    <w:link w:val="NormalTextChar"/>
    <w:qFormat/>
    <w:rsid w:val="00C305D8"/>
    <w:pPr>
      <w:jc w:val="both"/>
    </w:pPr>
    <w:rPr>
      <w:sz w:val="20"/>
      <w:szCs w:val="26"/>
    </w:rPr>
  </w:style>
  <w:style w:type="paragraph" w:customStyle="1" w:styleId="CardsFont6pt">
    <w:name w:val="Cards + Font: 6 pt"/>
    <w:basedOn w:val="Normal"/>
    <w:link w:val="CardsFont6ptChar1"/>
    <w:qFormat/>
    <w:rsid w:val="00C305D8"/>
    <w:pPr>
      <w:ind w:left="432" w:right="432"/>
      <w:jc w:val="both"/>
    </w:pPr>
    <w:rPr>
      <w:rFonts w:eastAsia="Times New Roman" w:cs="Times New Roman"/>
      <w:sz w:val="12"/>
      <w:szCs w:val="20"/>
    </w:rPr>
  </w:style>
  <w:style w:type="paragraph" w:customStyle="1" w:styleId="Small">
    <w:name w:val="Small"/>
    <w:basedOn w:val="Normal"/>
    <w:uiPriority w:val="99"/>
    <w:qFormat/>
    <w:rsid w:val="00C305D8"/>
    <w:rPr>
      <w:sz w:val="14"/>
    </w:rPr>
  </w:style>
  <w:style w:type="paragraph" w:customStyle="1" w:styleId="NotUnderlined">
    <w:name w:val="Not Underlined"/>
    <w:basedOn w:val="Normal"/>
    <w:uiPriority w:val="99"/>
    <w:qFormat/>
    <w:rsid w:val="00C305D8"/>
  </w:style>
  <w:style w:type="numbering" w:customStyle="1" w:styleId="WW8Num2">
    <w:name w:val="WW8Num2"/>
    <w:qFormat/>
    <w:rsid w:val="00C305D8"/>
  </w:style>
  <w:style w:type="numbering" w:customStyle="1" w:styleId="WW8Num5">
    <w:name w:val="WW8Num5"/>
    <w:qFormat/>
    <w:rsid w:val="00C305D8"/>
  </w:style>
  <w:style w:type="paragraph" w:customStyle="1" w:styleId="citenon-bold">
    <w:name w:val="cite non-bold"/>
    <w:basedOn w:val="Normal"/>
    <w:link w:val="citenon-boldChar"/>
    <w:qFormat/>
    <w:rsid w:val="00C305D8"/>
    <w:rPr>
      <w:rFonts w:ascii="Georgia" w:eastAsia="Calibri" w:hAnsi="Georgia"/>
    </w:rPr>
  </w:style>
  <w:style w:type="character" w:customStyle="1" w:styleId="citenon-boldChar">
    <w:name w:val="cite non-bold Char"/>
    <w:link w:val="citenon-bold"/>
    <w:rsid w:val="00C305D8"/>
    <w:rPr>
      <w:rFonts w:ascii="Georgia" w:eastAsia="Calibri" w:hAnsi="Georgia" w:cs="Calibri"/>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305D8"/>
    <w:rPr>
      <w:rFonts w:ascii="Times" w:eastAsia="MS Mincho" w:hAnsi="Times" w:cs="Calibri"/>
      <w:sz w:val="20"/>
      <w:szCs w:val="20"/>
    </w:rPr>
  </w:style>
  <w:style w:type="paragraph" w:customStyle="1" w:styleId="NewDebate">
    <w:name w:val="New Debate"/>
    <w:basedOn w:val="Heading4"/>
    <w:link w:val="NewDebateChar"/>
    <w:uiPriority w:val="4"/>
    <w:qFormat/>
    <w:rsid w:val="00C305D8"/>
    <w:rPr>
      <w:szCs w:val="22"/>
    </w:rPr>
  </w:style>
  <w:style w:type="character" w:customStyle="1" w:styleId="NewDebateChar">
    <w:name w:val="New Debate Char"/>
    <w:basedOn w:val="DefaultParagraphFont"/>
    <w:link w:val="NewDebate"/>
    <w:uiPriority w:val="4"/>
    <w:rsid w:val="00C305D8"/>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C305D8"/>
    <w:rPr>
      <w:rFonts w:eastAsia="Calibri"/>
      <w:sz w:val="10"/>
    </w:rPr>
  </w:style>
  <w:style w:type="character" w:customStyle="1" w:styleId="ReallyfuckingsmallChar">
    <w:name w:val="Really fucking small Char"/>
    <w:basedOn w:val="DefaultParagraphFont"/>
    <w:link w:val="Reallyfuckingsmall"/>
    <w:rsid w:val="00C305D8"/>
    <w:rPr>
      <w:rFonts w:ascii="Calibri" w:eastAsia="Calibri" w:hAnsi="Calibri" w:cs="Calibri"/>
      <w:sz w:val="10"/>
    </w:rPr>
  </w:style>
  <w:style w:type="character" w:customStyle="1" w:styleId="NothingChar">
    <w:name w:val="Nothing Char"/>
    <w:link w:val="Nothing"/>
    <w:rsid w:val="00C305D8"/>
    <w:rPr>
      <w:rFonts w:ascii="Times New Roman" w:eastAsia="Times New Roman" w:hAnsi="Times New Roman" w:cs="Times New Roman"/>
      <w:color w:val="00000A"/>
      <w:sz w:val="20"/>
    </w:rPr>
  </w:style>
  <w:style w:type="character" w:customStyle="1" w:styleId="Footnote2Char">
    <w:name w:val="Footnote2 Char"/>
    <w:link w:val="Footnote2"/>
    <w:locked/>
    <w:rsid w:val="00C305D8"/>
  </w:style>
  <w:style w:type="paragraph" w:customStyle="1" w:styleId="Footnote2">
    <w:name w:val="Footnote2"/>
    <w:basedOn w:val="Normal"/>
    <w:next w:val="Normal"/>
    <w:link w:val="Footnote2Char"/>
    <w:autoRedefine/>
    <w:qFormat/>
    <w:rsid w:val="00C305D8"/>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C305D8"/>
    <w:rPr>
      <w:noProof w:val="0"/>
      <w:u w:val="single"/>
      <w:lang w:val="en-US" w:eastAsia="en-US" w:bidi="ar-SA"/>
    </w:rPr>
  </w:style>
  <w:style w:type="character" w:customStyle="1" w:styleId="UnderlinesCharChar">
    <w:name w:val="Underlines Char Char"/>
    <w:basedOn w:val="DefaultParagraphFont"/>
    <w:rsid w:val="00C305D8"/>
    <w:rPr>
      <w:rFonts w:cs="Arial"/>
      <w:b/>
      <w:bCs/>
      <w:noProof w:val="0"/>
      <w:sz w:val="22"/>
      <w:szCs w:val="26"/>
      <w:u w:val="single"/>
      <w:lang w:val="en-US" w:eastAsia="en-US" w:bidi="ar-SA"/>
    </w:rPr>
  </w:style>
  <w:style w:type="paragraph" w:customStyle="1" w:styleId="Style3">
    <w:name w:val="Style3"/>
    <w:basedOn w:val="Normal"/>
    <w:link w:val="Style3Char"/>
    <w:qFormat/>
    <w:rsid w:val="00C305D8"/>
    <w:rPr>
      <w:rFonts w:ascii="Arial Narrow" w:eastAsia="Times New Roman" w:hAnsi="Arial Narrow" w:cs="Times New Roman"/>
      <w:b/>
      <w:sz w:val="20"/>
    </w:rPr>
  </w:style>
  <w:style w:type="character" w:customStyle="1" w:styleId="Style3Char">
    <w:name w:val="Style3 Char"/>
    <w:basedOn w:val="DefaultParagraphFont"/>
    <w:link w:val="Style3"/>
    <w:rsid w:val="00C305D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305D8"/>
    <w:rPr>
      <w:rFonts w:eastAsia="Times New Roman"/>
      <w:sz w:val="20"/>
      <w:u w:val="single"/>
    </w:rPr>
  </w:style>
  <w:style w:type="character" w:customStyle="1" w:styleId="StyleStyle411ptChar">
    <w:name w:val="Style Style4 + 11 pt Char"/>
    <w:link w:val="StyleStyle411pt"/>
    <w:rsid w:val="00C305D8"/>
    <w:rPr>
      <w:rFonts w:ascii="Calibri" w:eastAsia="Times New Roman" w:hAnsi="Calibri" w:cs="Calibri"/>
      <w:sz w:val="20"/>
      <w:u w:val="single"/>
    </w:rPr>
  </w:style>
  <w:style w:type="paragraph" w:customStyle="1" w:styleId="StyleStyle411ptBold">
    <w:name w:val="Style Style4 + 11 pt Bold"/>
    <w:basedOn w:val="Normal"/>
    <w:link w:val="StyleStyle411ptBoldChar"/>
    <w:qFormat/>
    <w:rsid w:val="00C305D8"/>
    <w:rPr>
      <w:b/>
      <w:bCs/>
      <w:sz w:val="20"/>
      <w:u w:val="single"/>
    </w:rPr>
  </w:style>
  <w:style w:type="character" w:customStyle="1" w:styleId="StyleStyle411ptBoldChar">
    <w:name w:val="Style Style4 + 11 pt Bold Char"/>
    <w:link w:val="StyleStyle411ptBold"/>
    <w:rsid w:val="00C305D8"/>
    <w:rPr>
      <w:rFonts w:ascii="Calibri" w:hAnsi="Calibri" w:cs="Calibri"/>
      <w:b/>
      <w:bCs/>
      <w:sz w:val="20"/>
      <w:u w:val="single"/>
    </w:rPr>
  </w:style>
  <w:style w:type="paragraph" w:customStyle="1" w:styleId="Underlining">
    <w:name w:val="Underlining"/>
    <w:basedOn w:val="Normal"/>
    <w:link w:val="UnderliningChar"/>
    <w:qFormat/>
    <w:rsid w:val="00C305D8"/>
    <w:rPr>
      <w:rFonts w:eastAsia="Times New Roman"/>
      <w:sz w:val="20"/>
      <w:u w:val="single"/>
    </w:rPr>
  </w:style>
  <w:style w:type="character" w:customStyle="1" w:styleId="UnderliningChar">
    <w:name w:val="Underlining Char"/>
    <w:basedOn w:val="DefaultParagraphFont"/>
    <w:link w:val="Underlining"/>
    <w:rsid w:val="00C305D8"/>
    <w:rPr>
      <w:rFonts w:ascii="Calibri" w:eastAsia="Times New Roman" w:hAnsi="Calibri" w:cs="Calibri"/>
      <w:sz w:val="20"/>
      <w:u w:val="single"/>
    </w:rPr>
  </w:style>
  <w:style w:type="character" w:customStyle="1" w:styleId="StyleTimesNewRoman12ptBold">
    <w:name w:val="Style Times New Roman 12 pt Bold"/>
    <w:rsid w:val="00C305D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305D8"/>
    <w:rPr>
      <w:rFonts w:ascii="Century Gothic" w:hAnsi="Century Gothic"/>
      <w:sz w:val="24"/>
      <w:u w:val="thick"/>
    </w:rPr>
  </w:style>
  <w:style w:type="paragraph" w:customStyle="1" w:styleId="Cardstyle">
    <w:name w:val="Cardstyle"/>
    <w:basedOn w:val="Normal"/>
    <w:next w:val="Normal"/>
    <w:qFormat/>
    <w:rsid w:val="00C305D8"/>
    <w:rPr>
      <w:rFonts w:eastAsia="Times New Roman" w:cs="Times New Roman"/>
      <w:sz w:val="20"/>
    </w:rPr>
  </w:style>
  <w:style w:type="character" w:customStyle="1" w:styleId="Style8pt1">
    <w:name w:val="Style 8 pt1"/>
    <w:basedOn w:val="DefaultParagraphFont"/>
    <w:rsid w:val="00C305D8"/>
    <w:rPr>
      <w:rFonts w:ascii="Georgia" w:hAnsi="Georgia"/>
      <w:sz w:val="16"/>
    </w:rPr>
  </w:style>
  <w:style w:type="character" w:customStyle="1" w:styleId="Style8pt">
    <w:name w:val="Style 8 pt"/>
    <w:basedOn w:val="DefaultParagraphFont"/>
    <w:rsid w:val="00C305D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305D8"/>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305D8"/>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C305D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305D8"/>
    <w:rPr>
      <w:rFonts w:eastAsia="Times New Roman" w:cs="Times New Roman"/>
      <w:b/>
      <w:bCs/>
      <w:sz w:val="20"/>
      <w:u w:val="single"/>
    </w:rPr>
  </w:style>
  <w:style w:type="character" w:customStyle="1" w:styleId="StyleUnderlineChar11ptBoldChar">
    <w:name w:val="Style Underline Char + 11 pt Bold Char"/>
    <w:link w:val="StyleUnderlineChar11ptBold"/>
    <w:rsid w:val="00C305D8"/>
    <w:rPr>
      <w:rFonts w:ascii="Calibri" w:eastAsia="Times New Roman" w:hAnsi="Calibri" w:cs="Times New Roman"/>
      <w:b/>
      <w:bCs/>
      <w:sz w:val="20"/>
      <w:u w:val="single"/>
    </w:rPr>
  </w:style>
  <w:style w:type="character" w:customStyle="1" w:styleId="NormalTextChar">
    <w:name w:val="Normal Text Char"/>
    <w:link w:val="NormalText"/>
    <w:rsid w:val="00C305D8"/>
    <w:rPr>
      <w:rFonts w:ascii="Calibri" w:hAnsi="Calibri" w:cs="Calibri"/>
      <w:sz w:val="20"/>
      <w:szCs w:val="26"/>
    </w:rPr>
  </w:style>
  <w:style w:type="character" w:customStyle="1" w:styleId="ShrinkChar">
    <w:name w:val="Shrink Char"/>
    <w:link w:val="Shrink"/>
    <w:rsid w:val="00C305D8"/>
    <w:rPr>
      <w:rFonts w:ascii="Garamond" w:hAnsi="Garamond"/>
      <w:sz w:val="12"/>
    </w:rPr>
  </w:style>
  <w:style w:type="paragraph" w:customStyle="1" w:styleId="Shrink">
    <w:name w:val="Shrink"/>
    <w:link w:val="ShrinkChar"/>
    <w:qFormat/>
    <w:rsid w:val="00C305D8"/>
    <w:pPr>
      <w:ind w:left="288" w:right="288"/>
    </w:pPr>
    <w:rPr>
      <w:rFonts w:ascii="Garamond" w:hAnsi="Garamond"/>
      <w:sz w:val="12"/>
    </w:rPr>
  </w:style>
  <w:style w:type="paragraph" w:customStyle="1" w:styleId="cites0">
    <w:name w:val="cites"/>
    <w:link w:val="citesChar0"/>
    <w:autoRedefine/>
    <w:qFormat/>
    <w:rsid w:val="00C305D8"/>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C305D8"/>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C305D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305D8"/>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305D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305D8"/>
  </w:style>
  <w:style w:type="character" w:customStyle="1" w:styleId="CardsChar1">
    <w:name w:val="Cards Char1"/>
    <w:rsid w:val="00C305D8"/>
    <w:rPr>
      <w:rFonts w:ascii="Times New Roman" w:hAnsi="Times New Roman" w:cs="Times New Roman"/>
      <w:sz w:val="20"/>
      <w:szCs w:val="20"/>
    </w:rPr>
  </w:style>
  <w:style w:type="character" w:customStyle="1" w:styleId="AuthorYear">
    <w:name w:val="AuthorYear"/>
    <w:uiPriority w:val="1"/>
    <w:qFormat/>
    <w:rsid w:val="00C305D8"/>
    <w:rPr>
      <w:rFonts w:ascii="Georgia" w:hAnsi="Georgia"/>
      <w:b/>
      <w:sz w:val="24"/>
    </w:rPr>
  </w:style>
  <w:style w:type="paragraph" w:customStyle="1" w:styleId="Shrink8">
    <w:name w:val="Shrink8"/>
    <w:basedOn w:val="Normal"/>
    <w:qFormat/>
    <w:rsid w:val="00C305D8"/>
    <w:rPr>
      <w:sz w:val="16"/>
    </w:rPr>
  </w:style>
  <w:style w:type="paragraph" w:customStyle="1" w:styleId="Normal1">
    <w:name w:val="Normal1"/>
    <w:qFormat/>
    <w:rsid w:val="00C305D8"/>
    <w:rPr>
      <w:rFonts w:ascii="Calibri" w:eastAsia="Calibri" w:hAnsi="Calibri" w:cs="Calibri"/>
      <w:color w:val="000000"/>
      <w:sz w:val="22"/>
      <w:szCs w:val="20"/>
      <w:lang w:val="es-US" w:eastAsia="es-US"/>
    </w:rPr>
  </w:style>
  <w:style w:type="character" w:customStyle="1" w:styleId="highlight2">
    <w:name w:val="highlight2"/>
    <w:rsid w:val="00C305D8"/>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305D8"/>
    <w:rPr>
      <w:rFonts w:eastAsia="SimSun" w:cs="Times New Roman"/>
      <w:color w:val="00000A"/>
      <w:sz w:val="20"/>
      <w:lang w:eastAsia="zh-CN"/>
    </w:rPr>
  </w:style>
  <w:style w:type="character" w:customStyle="1" w:styleId="Stylecard11ptChar">
    <w:name w:val="Style card + 11 pt Char"/>
    <w:basedOn w:val="cardChar"/>
    <w:link w:val="Stylecard11pt"/>
    <w:rsid w:val="00C305D8"/>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305D8"/>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305D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305D8"/>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305D8"/>
    <w:rPr>
      <w:rFonts w:cs="Arial"/>
      <w:b/>
      <w:bCs/>
      <w:kern w:val="32"/>
      <w:sz w:val="32"/>
      <w:szCs w:val="32"/>
      <w:u w:val="single"/>
      <w:lang w:val="en-US" w:eastAsia="en-US" w:bidi="ar-SA"/>
    </w:rPr>
  </w:style>
  <w:style w:type="character" w:customStyle="1" w:styleId="UNDERLINECharChar0">
    <w:name w:val="UNDERLINE Char Char"/>
    <w:basedOn w:val="DefaultParagraphFont"/>
    <w:rsid w:val="00C305D8"/>
    <w:rPr>
      <w:bCs/>
      <w:kern w:val="28"/>
      <w:szCs w:val="32"/>
      <w:u w:val="single"/>
    </w:rPr>
  </w:style>
  <w:style w:type="character" w:customStyle="1" w:styleId="term">
    <w:name w:val="term"/>
    <w:basedOn w:val="DefaultParagraphFont"/>
    <w:rsid w:val="00C305D8"/>
  </w:style>
  <w:style w:type="character" w:customStyle="1" w:styleId="SmallFontCharCharCharChar">
    <w:name w:val="Small Font Char Char Char Char"/>
    <w:basedOn w:val="DefaultParagraphFont"/>
    <w:rsid w:val="00C305D8"/>
    <w:rPr>
      <w:rFonts w:ascii="Arial" w:hAnsi="Arial"/>
      <w:sz w:val="12"/>
      <w:szCs w:val="24"/>
    </w:rPr>
  </w:style>
  <w:style w:type="character" w:customStyle="1" w:styleId="vitstoryheadline">
    <w:name w:val="vitstoryheadline"/>
    <w:basedOn w:val="DefaultParagraphFont"/>
    <w:rsid w:val="00C305D8"/>
  </w:style>
  <w:style w:type="character" w:customStyle="1" w:styleId="regtext">
    <w:name w:val="regtext"/>
    <w:basedOn w:val="DefaultParagraphFont"/>
    <w:rsid w:val="00C305D8"/>
  </w:style>
  <w:style w:type="character" w:customStyle="1" w:styleId="bps-topic-ident">
    <w:name w:val="bps-topic-ident"/>
    <w:basedOn w:val="DefaultParagraphFont"/>
    <w:rsid w:val="00C305D8"/>
  </w:style>
  <w:style w:type="character" w:customStyle="1" w:styleId="CharChar4">
    <w:name w:val="Char Char4"/>
    <w:basedOn w:val="DefaultParagraphFont"/>
    <w:rsid w:val="00C305D8"/>
    <w:rPr>
      <w:b/>
      <w:bCs/>
      <w:sz w:val="28"/>
      <w:szCs w:val="28"/>
    </w:rPr>
  </w:style>
  <w:style w:type="character" w:customStyle="1" w:styleId="CharChar5">
    <w:name w:val="Char Char5"/>
    <w:basedOn w:val="DefaultParagraphFont"/>
    <w:rsid w:val="00C305D8"/>
    <w:rPr>
      <w:rFonts w:ascii="Arial" w:hAnsi="Arial" w:cs="Arial"/>
      <w:b/>
      <w:bCs/>
      <w:sz w:val="26"/>
      <w:szCs w:val="26"/>
    </w:rPr>
  </w:style>
  <w:style w:type="paragraph" w:customStyle="1" w:styleId="tagcite0">
    <w:name w:val="tagcite"/>
    <w:basedOn w:val="Normal"/>
    <w:qFormat/>
    <w:rsid w:val="00C305D8"/>
    <w:rPr>
      <w:rFonts w:eastAsia="Times New Roman" w:cs="Times New Roman"/>
      <w:b/>
    </w:rPr>
  </w:style>
  <w:style w:type="paragraph" w:customStyle="1" w:styleId="Regular">
    <w:name w:val="Regular"/>
    <w:link w:val="RegularChar"/>
    <w:rsid w:val="00C305D8"/>
    <w:rPr>
      <w:rFonts w:ascii="Garamond" w:eastAsia="Times New Roman" w:hAnsi="Garamond" w:cs="Arial"/>
      <w:bCs/>
      <w:kern w:val="20"/>
      <w:sz w:val="20"/>
      <w:szCs w:val="32"/>
    </w:rPr>
  </w:style>
  <w:style w:type="paragraph" w:customStyle="1" w:styleId="Boldunderline0">
    <w:name w:val="Bold underline"/>
    <w:basedOn w:val="Normal"/>
    <w:rsid w:val="00C305D8"/>
    <w:rPr>
      <w:rFonts w:eastAsia="Times New Roman" w:cs="Arial"/>
      <w:b/>
      <w:bCs/>
      <w:kern w:val="20"/>
      <w:sz w:val="20"/>
      <w:szCs w:val="32"/>
      <w:u w:val="single"/>
    </w:rPr>
  </w:style>
  <w:style w:type="character" w:customStyle="1" w:styleId="BoldunderlineChar0">
    <w:name w:val="Bold underline Char"/>
    <w:basedOn w:val="DefaultParagraphFont"/>
    <w:rsid w:val="00C305D8"/>
    <w:rPr>
      <w:rFonts w:ascii="Garamond" w:hAnsi="Garamond" w:cs="Arial"/>
      <w:b/>
      <w:bCs/>
      <w:kern w:val="20"/>
      <w:szCs w:val="32"/>
      <w:u w:val="single"/>
      <w:lang w:val="en-US" w:eastAsia="en-US" w:bidi="ar-SA"/>
    </w:rPr>
  </w:style>
  <w:style w:type="paragraph" w:customStyle="1" w:styleId="tag1">
    <w:name w:val="tag1"/>
    <w:basedOn w:val="Normal"/>
    <w:qFormat/>
    <w:rsid w:val="00C305D8"/>
    <w:rPr>
      <w:rFonts w:eastAsia="Times New Roman" w:cs="Times New Roman"/>
      <w:b/>
      <w:szCs w:val="20"/>
    </w:rPr>
  </w:style>
  <w:style w:type="character" w:customStyle="1" w:styleId="byline">
    <w:name w:val="byline"/>
    <w:basedOn w:val="DefaultParagraphFont"/>
    <w:rsid w:val="00C305D8"/>
  </w:style>
  <w:style w:type="character" w:customStyle="1" w:styleId="7TimesNewRoman">
    <w:name w:val="7 Times New Roman"/>
    <w:rsid w:val="00C305D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305D8"/>
    <w:rPr>
      <w:rFonts w:ascii="Cambria" w:eastAsia="Times New Roman" w:hAnsi="Cambria" w:cs="Times New Roman"/>
      <w:sz w:val="18"/>
      <w:szCs w:val="20"/>
    </w:rPr>
  </w:style>
  <w:style w:type="character" w:customStyle="1" w:styleId="Boxed">
    <w:name w:val="Boxed"/>
    <w:qFormat/>
    <w:rsid w:val="00C305D8"/>
    <w:rPr>
      <w:rFonts w:ascii="Garamond" w:hAnsi="Garamond"/>
      <w:sz w:val="20"/>
      <w:bdr w:val="single" w:sz="6" w:space="0" w:color="auto"/>
    </w:rPr>
  </w:style>
  <w:style w:type="character" w:customStyle="1" w:styleId="CardtextChar0">
    <w:name w:val="Card text Char"/>
    <w:basedOn w:val="DefaultParagraphFont"/>
    <w:link w:val="Cardtext0"/>
    <w:rsid w:val="00C305D8"/>
    <w:rPr>
      <w:rFonts w:ascii="Garamond" w:hAnsi="Garamond"/>
      <w:u w:val="single"/>
    </w:rPr>
  </w:style>
  <w:style w:type="paragraph" w:styleId="Date">
    <w:name w:val="Date"/>
    <w:aliases w:val="date"/>
    <w:basedOn w:val="Normal"/>
    <w:next w:val="Normal"/>
    <w:link w:val="DateChar"/>
    <w:uiPriority w:val="99"/>
    <w:rsid w:val="00C305D8"/>
    <w:rPr>
      <w:rFonts w:eastAsia="Times New Roman" w:cs="Times New Roman"/>
      <w:sz w:val="16"/>
    </w:rPr>
  </w:style>
  <w:style w:type="character" w:customStyle="1" w:styleId="DateChar">
    <w:name w:val="Date Char"/>
    <w:aliases w:val="date Char"/>
    <w:basedOn w:val="DefaultParagraphFont"/>
    <w:link w:val="Date"/>
    <w:uiPriority w:val="99"/>
    <w:rsid w:val="00C305D8"/>
    <w:rPr>
      <w:rFonts w:ascii="Calibri" w:eastAsia="Times New Roman" w:hAnsi="Calibri" w:cs="Times New Roman"/>
      <w:sz w:val="16"/>
    </w:rPr>
  </w:style>
  <w:style w:type="paragraph" w:customStyle="1" w:styleId="DebateCardSmall">
    <w:name w:val="Debate Card Small"/>
    <w:basedOn w:val="Normal"/>
    <w:link w:val="DebateCardSmallChar"/>
    <w:qFormat/>
    <w:rsid w:val="00C305D8"/>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305D8"/>
    <w:rPr>
      <w:rFonts w:ascii="Calibri" w:eastAsia="Times New Roman" w:hAnsi="Calibri" w:cs="Times New Roman"/>
      <w:sz w:val="16"/>
      <w:szCs w:val="16"/>
      <w:lang w:val="x-none" w:eastAsia="x-none"/>
    </w:rPr>
  </w:style>
  <w:style w:type="character" w:customStyle="1" w:styleId="reduce2">
    <w:name w:val="reduce2"/>
    <w:rsid w:val="00C305D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305D8"/>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305D8"/>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C305D8"/>
  </w:style>
  <w:style w:type="character" w:customStyle="1" w:styleId="Style1CharChar">
    <w:name w:val="Style1 Char Char"/>
    <w:basedOn w:val="DefaultParagraphFont"/>
    <w:rsid w:val="00C305D8"/>
    <w:rPr>
      <w:sz w:val="16"/>
      <w:szCs w:val="16"/>
      <w:lang w:val="en-US" w:eastAsia="en-US" w:bidi="ar-SA"/>
    </w:rPr>
  </w:style>
  <w:style w:type="character" w:customStyle="1" w:styleId="Style2CharChar">
    <w:name w:val="Style2 Char Char"/>
    <w:basedOn w:val="DefaultParagraphFont"/>
    <w:rsid w:val="00C305D8"/>
    <w:rPr>
      <w:u w:val="thick"/>
      <w:lang w:val="en-US" w:eastAsia="en-US" w:bidi="ar-SA"/>
    </w:rPr>
  </w:style>
  <w:style w:type="character" w:customStyle="1" w:styleId="dateline">
    <w:name w:val="dateline"/>
    <w:basedOn w:val="DefaultParagraphFont"/>
    <w:rsid w:val="00C305D8"/>
  </w:style>
  <w:style w:type="character" w:customStyle="1" w:styleId="date-display-single">
    <w:name w:val="date-display-single"/>
    <w:basedOn w:val="DefaultParagraphFont"/>
    <w:rsid w:val="00C305D8"/>
  </w:style>
  <w:style w:type="character" w:customStyle="1" w:styleId="wikigeneratedlinkcontent">
    <w:name w:val="wikigeneratedlinkcontent"/>
    <w:basedOn w:val="DefaultParagraphFont"/>
    <w:rsid w:val="00C305D8"/>
  </w:style>
  <w:style w:type="character" w:customStyle="1" w:styleId="Heading3CharCharChar3">
    <w:name w:val="Heading 3 Char Char Char3"/>
    <w:aliases w:val=" Char Char Char3,Char Char Char3,Heading 3 Char Char Char2, Char Char Char2,Char Char Char2"/>
    <w:basedOn w:val="DefaultParagraphFont"/>
    <w:rsid w:val="00C305D8"/>
    <w:rPr>
      <w:rFonts w:cs="Arial"/>
      <w:bCs/>
      <w:szCs w:val="26"/>
      <w:u w:val="single"/>
      <w:lang w:val="en-US" w:eastAsia="en-US" w:bidi="ar-SA"/>
    </w:rPr>
  </w:style>
  <w:style w:type="character" w:customStyle="1" w:styleId="aqj">
    <w:name w:val="aqj"/>
    <w:rsid w:val="00C305D8"/>
  </w:style>
  <w:style w:type="character" w:customStyle="1" w:styleId="CardTextChar1">
    <w:name w:val="CardText Char"/>
    <w:basedOn w:val="DefaultParagraphFont"/>
    <w:link w:val="CardText1"/>
    <w:locked/>
    <w:rsid w:val="00C305D8"/>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305D8"/>
    <w:pPr>
      <w:ind w:left="288" w:right="288"/>
    </w:pPr>
    <w:rPr>
      <w:rFonts w:ascii="Times New Roman" w:eastAsia="Times New Roman" w:hAnsi="Times New Roman" w:cs="Times New Roman"/>
      <w:sz w:val="16"/>
    </w:rPr>
  </w:style>
  <w:style w:type="character" w:customStyle="1" w:styleId="ilad">
    <w:name w:val="il_ad"/>
    <w:rsid w:val="00C305D8"/>
  </w:style>
  <w:style w:type="character" w:customStyle="1" w:styleId="CardsUnderlined">
    <w:name w:val="Cards Underlined"/>
    <w:qFormat/>
    <w:rsid w:val="00C305D8"/>
    <w:rPr>
      <w:rFonts w:ascii="Helvetica" w:hAnsi="Helvetica"/>
      <w:sz w:val="22"/>
      <w:szCs w:val="24"/>
      <w:u w:val="thick"/>
    </w:rPr>
  </w:style>
  <w:style w:type="paragraph" w:customStyle="1" w:styleId="BBCite">
    <w:name w:val="BB Cite"/>
    <w:basedOn w:val="Normal"/>
    <w:autoRedefine/>
    <w:rsid w:val="00C305D8"/>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305D8"/>
  </w:style>
  <w:style w:type="character" w:customStyle="1" w:styleId="StyleStyleUnderline411pt">
    <w:name w:val="Style Style Underline4 + 11 pt"/>
    <w:basedOn w:val="DefaultParagraphFont"/>
    <w:rsid w:val="00C305D8"/>
    <w:rPr>
      <w:sz w:val="20"/>
      <w:u w:val="single"/>
    </w:rPr>
  </w:style>
  <w:style w:type="character" w:customStyle="1" w:styleId="StyleStyleUnderline411ptBold">
    <w:name w:val="Style Style Underline4 + 11 pt Bold"/>
    <w:basedOn w:val="DefaultParagraphFont"/>
    <w:rsid w:val="00C305D8"/>
    <w:rPr>
      <w:b/>
      <w:bCs/>
      <w:sz w:val="20"/>
      <w:u w:val="single"/>
    </w:rPr>
  </w:style>
  <w:style w:type="character" w:customStyle="1" w:styleId="StyleStyleUnderline311pt">
    <w:name w:val="Style Style Underline3 + 11 pt"/>
    <w:basedOn w:val="DefaultParagraphFont"/>
    <w:rsid w:val="00C305D8"/>
    <w:rPr>
      <w:sz w:val="20"/>
      <w:u w:val="single"/>
    </w:rPr>
  </w:style>
  <w:style w:type="character" w:customStyle="1" w:styleId="StyleStyleUnderline311ptBold">
    <w:name w:val="Style Style Underline3 + 11 pt Bold"/>
    <w:basedOn w:val="DefaultParagraphFont"/>
    <w:rsid w:val="00C305D8"/>
    <w:rPr>
      <w:b/>
      <w:bCs/>
      <w:sz w:val="20"/>
      <w:u w:val="single"/>
    </w:rPr>
  </w:style>
  <w:style w:type="character" w:customStyle="1" w:styleId="red-subtitle">
    <w:name w:val="red-subtitle"/>
    <w:basedOn w:val="DefaultParagraphFont"/>
    <w:rsid w:val="00C305D8"/>
  </w:style>
  <w:style w:type="character" w:styleId="PageNumber">
    <w:name w:val="page number"/>
    <w:aliases w:val="card ununderlined"/>
    <w:basedOn w:val="DefaultParagraphFont"/>
    <w:uiPriority w:val="99"/>
    <w:unhideWhenUsed/>
    <w:rsid w:val="00C305D8"/>
  </w:style>
  <w:style w:type="character" w:customStyle="1" w:styleId="ft1">
    <w:name w:val="ft1"/>
    <w:basedOn w:val="DefaultParagraphFont"/>
    <w:rsid w:val="00C305D8"/>
  </w:style>
  <w:style w:type="character" w:customStyle="1" w:styleId="dropcap">
    <w:name w:val="dropcap"/>
    <w:basedOn w:val="DefaultParagraphFont"/>
    <w:rsid w:val="00C305D8"/>
  </w:style>
  <w:style w:type="paragraph" w:customStyle="1" w:styleId="TagText">
    <w:name w:val="TagText"/>
    <w:basedOn w:val="Normal"/>
    <w:uiPriority w:val="99"/>
    <w:qFormat/>
    <w:rsid w:val="00C305D8"/>
    <w:pPr>
      <w:spacing w:before="200"/>
    </w:pPr>
    <w:rPr>
      <w:rFonts w:eastAsia="Calibri"/>
      <w:b/>
      <w:sz w:val="24"/>
    </w:rPr>
  </w:style>
  <w:style w:type="paragraph" w:customStyle="1" w:styleId="BreakTag">
    <w:name w:val="Break Tag"/>
    <w:basedOn w:val="Normal"/>
    <w:autoRedefine/>
    <w:uiPriority w:val="4"/>
    <w:qFormat/>
    <w:rsid w:val="00C305D8"/>
    <w:pPr>
      <w:spacing w:before="240"/>
    </w:pPr>
    <w:rPr>
      <w:rFonts w:ascii="Arial" w:hAnsi="Arial" w:cs="Arial"/>
      <w:b/>
      <w:sz w:val="26"/>
    </w:rPr>
  </w:style>
  <w:style w:type="paragraph" w:customStyle="1" w:styleId="BreakBlock">
    <w:name w:val="Break Block"/>
    <w:basedOn w:val="Normal"/>
    <w:link w:val="BreakBlockChar"/>
    <w:autoRedefine/>
    <w:qFormat/>
    <w:rsid w:val="00C305D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305D8"/>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305D8"/>
  </w:style>
  <w:style w:type="character" w:customStyle="1" w:styleId="Mention1">
    <w:name w:val="Mention1"/>
    <w:basedOn w:val="DefaultParagraphFont"/>
    <w:uiPriority w:val="99"/>
    <w:semiHidden/>
    <w:unhideWhenUsed/>
    <w:rsid w:val="00C305D8"/>
    <w:rPr>
      <w:color w:val="2B579A"/>
      <w:shd w:val="clear" w:color="auto" w:fill="E6E6E6"/>
    </w:rPr>
  </w:style>
  <w:style w:type="character" w:customStyle="1" w:styleId="Styleunderline11pt">
    <w:name w:val="Style underline + 11 pt"/>
    <w:rsid w:val="00C305D8"/>
    <w:rPr>
      <w:rFonts w:ascii="Times New Roman" w:hAnsi="Times New Roman"/>
      <w:sz w:val="20"/>
      <w:u w:val="single"/>
    </w:rPr>
  </w:style>
  <w:style w:type="paragraph" w:customStyle="1" w:styleId="Minimize">
    <w:name w:val="Minimize"/>
    <w:basedOn w:val="card"/>
    <w:next w:val="Normal"/>
    <w:link w:val="MinimizeChar"/>
    <w:qFormat/>
    <w:rsid w:val="00C305D8"/>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305D8"/>
    <w:rPr>
      <w:rFonts w:ascii="Georgia" w:hAnsi="Georgia" w:cs="Calibri"/>
      <w:bCs/>
      <w:color w:val="000000"/>
      <w:sz w:val="12"/>
      <w:szCs w:val="20"/>
    </w:rPr>
  </w:style>
  <w:style w:type="character" w:customStyle="1" w:styleId="hilite1">
    <w:name w:val="hilite1"/>
    <w:basedOn w:val="DefaultParagraphFont"/>
    <w:rsid w:val="00C305D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305D8"/>
    <w:rPr>
      <w:rFonts w:eastAsia="Times New Roman"/>
      <w:b/>
      <w:szCs w:val="20"/>
    </w:rPr>
  </w:style>
  <w:style w:type="character" w:customStyle="1" w:styleId="NormaltagChar">
    <w:name w:val="Normal tag Char"/>
    <w:basedOn w:val="DefaultParagraphFont"/>
    <w:link w:val="Normaltag"/>
    <w:uiPriority w:val="99"/>
    <w:locked/>
    <w:rsid w:val="00C305D8"/>
    <w:rPr>
      <w:rFonts w:ascii="Calibri" w:eastAsia="Times New Roman" w:hAnsi="Calibri" w:cs="Calibri"/>
      <w:b/>
      <w:sz w:val="22"/>
      <w:szCs w:val="20"/>
    </w:rPr>
  </w:style>
  <w:style w:type="character" w:customStyle="1" w:styleId="CitesChar2">
    <w:name w:val="Cites Char2"/>
    <w:link w:val="Cites"/>
    <w:rsid w:val="00C305D8"/>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305D8"/>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305D8"/>
    <w:pPr>
      <w:spacing w:before="120" w:after="120"/>
    </w:pPr>
    <w:rPr>
      <w:rFonts w:eastAsia="Times New Roman"/>
      <w:b/>
      <w:u w:val="single"/>
      <w:lang w:bidi="en-US"/>
    </w:rPr>
  </w:style>
  <w:style w:type="paragraph" w:styleId="TOC9">
    <w:name w:val="toc 9"/>
    <w:basedOn w:val="Normal"/>
    <w:next w:val="Normal"/>
    <w:autoRedefine/>
    <w:rsid w:val="00C305D8"/>
    <w:pPr>
      <w:ind w:left="1600"/>
    </w:pPr>
    <w:rPr>
      <w:rFonts w:eastAsia="Times New Roman"/>
      <w:sz w:val="20"/>
      <w:lang w:bidi="en-US"/>
    </w:rPr>
  </w:style>
  <w:style w:type="paragraph" w:customStyle="1" w:styleId="TxBrp1">
    <w:name w:val="TxBr_p1"/>
    <w:basedOn w:val="Normal"/>
    <w:qFormat/>
    <w:rsid w:val="00C305D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305D8"/>
    <w:pPr>
      <w:spacing w:before="100" w:beforeAutospacing="1" w:after="100" w:afterAutospacing="1"/>
    </w:pPr>
    <w:rPr>
      <w:rFonts w:eastAsia="Times New Roman"/>
      <w:lang w:bidi="en-US"/>
    </w:rPr>
  </w:style>
  <w:style w:type="character" w:customStyle="1" w:styleId="standardcontent">
    <w:name w:val="standardcontent"/>
    <w:basedOn w:val="DefaultParagraphFont"/>
    <w:rsid w:val="00C305D8"/>
  </w:style>
  <w:style w:type="paragraph" w:customStyle="1" w:styleId="hat">
    <w:name w:val="hat"/>
    <w:basedOn w:val="Normal"/>
    <w:next w:val="Normal"/>
    <w:link w:val="hatChar"/>
    <w:qFormat/>
    <w:rsid w:val="00C305D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305D8"/>
  </w:style>
  <w:style w:type="paragraph" w:customStyle="1" w:styleId="HotRouteChar">
    <w:name w:val="Hot Route! Char"/>
    <w:basedOn w:val="Normal"/>
    <w:qFormat/>
    <w:rsid w:val="00C305D8"/>
    <w:pPr>
      <w:ind w:left="144"/>
    </w:pPr>
    <w:rPr>
      <w:rFonts w:eastAsia="Times New Roman"/>
      <w:sz w:val="20"/>
      <w:lang w:bidi="en-US"/>
    </w:rPr>
  </w:style>
  <w:style w:type="paragraph" w:customStyle="1" w:styleId="Default">
    <w:name w:val="Default"/>
    <w:qFormat/>
    <w:rsid w:val="00C305D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305D8"/>
    <w:rPr>
      <w:rFonts w:ascii="Cambria" w:hAnsi="Cambria" w:cs="Times New Roman"/>
      <w:b/>
      <w:bCs/>
      <w:sz w:val="26"/>
      <w:szCs w:val="26"/>
    </w:rPr>
  </w:style>
  <w:style w:type="character" w:customStyle="1" w:styleId="CardCharChar1">
    <w:name w:val="Card Char Char1"/>
    <w:basedOn w:val="DefaultParagraphFont"/>
    <w:rsid w:val="00C305D8"/>
    <w:rPr>
      <w:rFonts w:cs="Times New Roman"/>
      <w:b/>
      <w:bCs/>
      <w:sz w:val="28"/>
      <w:szCs w:val="28"/>
    </w:rPr>
  </w:style>
  <w:style w:type="paragraph" w:customStyle="1" w:styleId="SmallFont">
    <w:name w:val="Small Font"/>
    <w:basedOn w:val="Normal"/>
    <w:link w:val="SmallFontChar"/>
    <w:qFormat/>
    <w:rsid w:val="00C305D8"/>
    <w:pPr>
      <w:spacing w:after="200"/>
      <w:jc w:val="both"/>
    </w:pPr>
    <w:rPr>
      <w:rFonts w:eastAsia="Calibri"/>
      <w:szCs w:val="18"/>
    </w:rPr>
  </w:style>
  <w:style w:type="character" w:customStyle="1" w:styleId="SmallFontChar">
    <w:name w:val="Small Font Char"/>
    <w:basedOn w:val="DefaultParagraphFont"/>
    <w:link w:val="SmallFont"/>
    <w:locked/>
    <w:rsid w:val="00C305D8"/>
    <w:rPr>
      <w:rFonts w:ascii="Calibri" w:eastAsia="Calibri" w:hAnsi="Calibri" w:cs="Calibri"/>
      <w:sz w:val="22"/>
      <w:szCs w:val="18"/>
    </w:rPr>
  </w:style>
  <w:style w:type="character" w:customStyle="1" w:styleId="CircleChar1">
    <w:name w:val="Circle Char1"/>
    <w:basedOn w:val="DefaultParagraphFont"/>
    <w:rsid w:val="00C305D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305D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305D8"/>
    <w:rPr>
      <w:rFonts w:ascii="Calibri" w:eastAsia="Times New Roman" w:hAnsi="Calibri" w:cs="Times New Roman"/>
      <w:b/>
      <w:sz w:val="20"/>
      <w:szCs w:val="20"/>
    </w:rPr>
  </w:style>
  <w:style w:type="character" w:customStyle="1" w:styleId="hit1">
    <w:name w:val="hit1"/>
    <w:basedOn w:val="DefaultParagraphFont"/>
    <w:rsid w:val="00C305D8"/>
    <w:rPr>
      <w:b/>
      <w:bCs/>
      <w:color w:val="CC0033"/>
    </w:rPr>
  </w:style>
  <w:style w:type="character" w:customStyle="1" w:styleId="upper">
    <w:name w:val="upper"/>
    <w:basedOn w:val="DefaultParagraphFont"/>
    <w:rsid w:val="00C305D8"/>
  </w:style>
  <w:style w:type="character" w:customStyle="1" w:styleId="SmallFont7pt">
    <w:name w:val="Small Font (7 pt)"/>
    <w:basedOn w:val="DefaultParagraphFont"/>
    <w:qFormat/>
    <w:rsid w:val="00C305D8"/>
    <w:rPr>
      <w:sz w:val="14"/>
    </w:rPr>
  </w:style>
  <w:style w:type="paragraph" w:customStyle="1" w:styleId="UnderlinedText">
    <w:name w:val="Underlined Text"/>
    <w:basedOn w:val="Normal"/>
    <w:qFormat/>
    <w:rsid w:val="00C305D8"/>
    <w:rPr>
      <w:rFonts w:eastAsia="Times New Roman"/>
      <w:b/>
      <w:szCs w:val="20"/>
    </w:rPr>
  </w:style>
  <w:style w:type="character" w:customStyle="1" w:styleId="SmallText-New">
    <w:name w:val="Small Text - New"/>
    <w:basedOn w:val="DefaultParagraphFont"/>
    <w:rsid w:val="00C305D8"/>
    <w:rPr>
      <w:rFonts w:ascii="Arial Narrow" w:hAnsi="Arial Narrow"/>
      <w:sz w:val="14"/>
    </w:rPr>
  </w:style>
  <w:style w:type="character" w:customStyle="1" w:styleId="Underlined-New">
    <w:name w:val="Underlined - New"/>
    <w:basedOn w:val="DefaultParagraphFont"/>
    <w:rsid w:val="00C305D8"/>
    <w:rPr>
      <w:rFonts w:ascii="Arial Narrow" w:hAnsi="Arial Narrow"/>
      <w:sz w:val="16"/>
      <w:u w:val="single"/>
    </w:rPr>
  </w:style>
  <w:style w:type="paragraph" w:styleId="TOC2">
    <w:name w:val="toc 2"/>
    <w:basedOn w:val="Normal"/>
    <w:next w:val="Normal"/>
    <w:autoRedefine/>
    <w:uiPriority w:val="39"/>
    <w:qFormat/>
    <w:rsid w:val="00C305D8"/>
    <w:pPr>
      <w:ind w:left="200"/>
    </w:pPr>
    <w:rPr>
      <w:rFonts w:eastAsia="Times New Roman"/>
      <w:sz w:val="20"/>
      <w:lang w:bidi="en-US"/>
    </w:rPr>
  </w:style>
  <w:style w:type="paragraph" w:styleId="TOCHeading">
    <w:name w:val="TOC Heading"/>
    <w:basedOn w:val="Heading1"/>
    <w:next w:val="Normal"/>
    <w:uiPriority w:val="39"/>
    <w:qFormat/>
    <w:rsid w:val="00C305D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305D8"/>
    <w:rPr>
      <w:rFonts w:ascii="Arial Narrow" w:hAnsi="Arial Narrow"/>
      <w:dstrike w:val="0"/>
      <w:sz w:val="20"/>
      <w:bdr w:val="single" w:sz="2" w:space="0" w:color="auto"/>
      <w:vertAlign w:val="baseline"/>
    </w:rPr>
  </w:style>
  <w:style w:type="character" w:customStyle="1" w:styleId="style65">
    <w:name w:val="style65"/>
    <w:basedOn w:val="DefaultParagraphFont"/>
    <w:rsid w:val="00C305D8"/>
    <w:rPr>
      <w:rFonts w:cs="Times New Roman"/>
    </w:rPr>
  </w:style>
  <w:style w:type="character" w:customStyle="1" w:styleId="qlabel">
    <w:name w:val="q_label"/>
    <w:basedOn w:val="DefaultParagraphFont"/>
    <w:rsid w:val="00C305D8"/>
  </w:style>
  <w:style w:type="character" w:customStyle="1" w:styleId="alabel">
    <w:name w:val="a_label"/>
    <w:basedOn w:val="DefaultParagraphFont"/>
    <w:rsid w:val="00C305D8"/>
  </w:style>
  <w:style w:type="character" w:customStyle="1" w:styleId="BoldandUnderlineCharChar">
    <w:name w:val="Bold and Underline Char Char"/>
    <w:basedOn w:val="DefaultParagraphFont"/>
    <w:rsid w:val="00C305D8"/>
    <w:rPr>
      <w:rFonts w:eastAsia="MS Mincho"/>
      <w:b/>
      <w:u w:val="single"/>
      <w:lang w:val="en-US" w:eastAsia="en-US" w:bidi="ar-SA"/>
    </w:rPr>
  </w:style>
  <w:style w:type="character" w:customStyle="1" w:styleId="CardTextChar2">
    <w:name w:val="Card Text Char"/>
    <w:basedOn w:val="DefaultParagraphFont"/>
    <w:rsid w:val="00C305D8"/>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305D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305D8"/>
    <w:rPr>
      <w:rFonts w:cs="Arial"/>
      <w:bCs/>
      <w:szCs w:val="26"/>
      <w:u w:val="single"/>
      <w:lang w:val="en-US" w:eastAsia="en-US" w:bidi="ar-SA"/>
    </w:rPr>
  </w:style>
  <w:style w:type="paragraph" w:customStyle="1" w:styleId="evidencetextChar">
    <w:name w:val="evidence text Char"/>
    <w:basedOn w:val="Normal"/>
    <w:qFormat/>
    <w:rsid w:val="00C305D8"/>
    <w:pPr>
      <w:ind w:left="1728" w:right="1008"/>
    </w:pPr>
    <w:rPr>
      <w:rFonts w:eastAsia="Times New Roman"/>
      <w:color w:val="000000"/>
      <w:sz w:val="18"/>
    </w:rPr>
  </w:style>
  <w:style w:type="character" w:customStyle="1" w:styleId="underline2">
    <w:name w:val="underline2"/>
    <w:basedOn w:val="DefaultParagraphFont"/>
    <w:rsid w:val="00C305D8"/>
    <w:rPr>
      <w:u w:val="single"/>
    </w:rPr>
  </w:style>
  <w:style w:type="character" w:customStyle="1" w:styleId="UnderlineChar4Char">
    <w:name w:val="Underline Char4 Char"/>
    <w:basedOn w:val="DefaultParagraphFont"/>
    <w:link w:val="UnderlineChar4"/>
    <w:rsid w:val="00C305D8"/>
    <w:rPr>
      <w:u w:val="single"/>
    </w:rPr>
  </w:style>
  <w:style w:type="paragraph" w:customStyle="1" w:styleId="UnderlineChar4">
    <w:name w:val="Underline Char4"/>
    <w:basedOn w:val="Normal"/>
    <w:link w:val="UnderlineChar4Char"/>
    <w:qFormat/>
    <w:rsid w:val="00C305D8"/>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C305D8"/>
    <w:rPr>
      <w:b/>
      <w:u w:val="single"/>
    </w:rPr>
  </w:style>
  <w:style w:type="paragraph" w:customStyle="1" w:styleId="BoldandUnderlineChar3">
    <w:name w:val="Bold and Underline Char3"/>
    <w:basedOn w:val="Normal"/>
    <w:link w:val="BoldandUnderlineChar3Char2"/>
    <w:qFormat/>
    <w:rsid w:val="00C305D8"/>
    <w:rPr>
      <w:rFonts w:asciiTheme="minorHAnsi" w:hAnsiTheme="minorHAnsi" w:cstheme="minorBidi"/>
      <w:b/>
      <w:sz w:val="24"/>
      <w:u w:val="single"/>
    </w:rPr>
  </w:style>
  <w:style w:type="character" w:customStyle="1" w:styleId="inside-head">
    <w:name w:val="inside-head"/>
    <w:basedOn w:val="DefaultParagraphFont"/>
    <w:rsid w:val="00C305D8"/>
  </w:style>
  <w:style w:type="character" w:customStyle="1" w:styleId="officialstitle-">
    <w:name w:val="official_s_title-"/>
    <w:basedOn w:val="DefaultParagraphFont"/>
    <w:rsid w:val="00C305D8"/>
  </w:style>
  <w:style w:type="character" w:customStyle="1" w:styleId="officialsbureau">
    <w:name w:val="official_s_bureau"/>
    <w:basedOn w:val="DefaultParagraphFont"/>
    <w:rsid w:val="00C305D8"/>
  </w:style>
  <w:style w:type="paragraph" w:customStyle="1" w:styleId="Stylecard11ptBoldUnderline">
    <w:name w:val="Style card + 11 pt Bold Underline"/>
    <w:basedOn w:val="card"/>
    <w:link w:val="Stylecard11ptBoldUnderlineChar"/>
    <w:qFormat/>
    <w:rsid w:val="00C305D8"/>
    <w:rPr>
      <w:rFonts w:ascii="Georgia" w:eastAsia="SimSun" w:hAnsi="Georgia"/>
      <w:b/>
      <w:lang w:eastAsia="zh-CN"/>
    </w:rPr>
  </w:style>
  <w:style w:type="character" w:customStyle="1" w:styleId="Stylecard11ptBoldUnderlineChar">
    <w:name w:val="Style card + 11 pt Bold Underline Char"/>
    <w:link w:val="Stylecard11ptBoldUnderline"/>
    <w:rsid w:val="00C305D8"/>
    <w:rPr>
      <w:rFonts w:ascii="Georgia" w:eastAsia="SimSun" w:hAnsi="Georgia" w:cs="Calibri"/>
      <w:b/>
      <w:sz w:val="16"/>
      <w:lang w:eastAsia="zh-CN"/>
    </w:rPr>
  </w:style>
  <w:style w:type="character" w:customStyle="1" w:styleId="StyleStyle11ptBoldUnderlineBorderSinglesolidlineAuto">
    <w:name w:val="Style Style 11 pt Bold Underline Border: : (Single solid line Auto ..."/>
    <w:basedOn w:val="DefaultParagraphFont"/>
    <w:rsid w:val="00C305D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305D8"/>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305D8"/>
    <w:rPr>
      <w:rFonts w:ascii="Georgia" w:eastAsia="SimSun" w:hAnsi="Georgia" w:cs="Calibri"/>
      <w:bCs/>
      <w:sz w:val="16"/>
      <w:lang w:eastAsia="zh-CN"/>
    </w:rPr>
  </w:style>
  <w:style w:type="paragraph" w:styleId="HTMLPreformatted">
    <w:name w:val="HTML Preformatted"/>
    <w:basedOn w:val="Normal"/>
    <w:link w:val="HTMLPreformattedChar"/>
    <w:rsid w:val="00C30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305D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305D8"/>
    <w:rPr>
      <w:u w:val="single"/>
    </w:rPr>
  </w:style>
  <w:style w:type="character" w:customStyle="1" w:styleId="StyleUnderlining11ptChar">
    <w:name w:val="Style Underlining + 11 pt Char"/>
    <w:basedOn w:val="DefaultParagraphFont"/>
    <w:link w:val="StyleUnderlining11pt"/>
    <w:rsid w:val="00C305D8"/>
    <w:rPr>
      <w:rFonts w:ascii="Calibri" w:hAnsi="Calibri" w:cs="Calibri"/>
      <w:sz w:val="22"/>
      <w:u w:val="single"/>
    </w:rPr>
  </w:style>
  <w:style w:type="paragraph" w:customStyle="1" w:styleId="StyleCardText9pt">
    <w:name w:val="Style Card Text + 9 pt"/>
    <w:basedOn w:val="Normal"/>
    <w:link w:val="StyleCardText9ptChar"/>
    <w:qFormat/>
    <w:rsid w:val="00C305D8"/>
    <w:pPr>
      <w:spacing w:after="200"/>
      <w:contextualSpacing/>
    </w:pPr>
    <w:rPr>
      <w:rFonts w:eastAsia="Calibri"/>
    </w:rPr>
  </w:style>
  <w:style w:type="character" w:customStyle="1" w:styleId="StyleCardText9ptChar">
    <w:name w:val="Style Card Text + 9 pt Char"/>
    <w:basedOn w:val="DefaultParagraphFont"/>
    <w:link w:val="StyleCardText9pt"/>
    <w:rsid w:val="00C305D8"/>
    <w:rPr>
      <w:rFonts w:ascii="Calibri" w:eastAsia="Calibri" w:hAnsi="Calibri" w:cs="Calibri"/>
      <w:sz w:val="22"/>
    </w:rPr>
  </w:style>
  <w:style w:type="paragraph" w:styleId="Quote">
    <w:name w:val="Quote"/>
    <w:basedOn w:val="Normal"/>
    <w:next w:val="Normal"/>
    <w:link w:val="QuoteChar"/>
    <w:uiPriority w:val="29"/>
    <w:qFormat/>
    <w:rsid w:val="00C305D8"/>
    <w:pPr>
      <w:widowControl w:val="0"/>
    </w:pPr>
    <w:rPr>
      <w:rFonts w:eastAsia="Times New Roman"/>
      <w:iCs/>
      <w:color w:val="000000"/>
      <w:lang w:bidi="en-US"/>
    </w:rPr>
  </w:style>
  <w:style w:type="character" w:customStyle="1" w:styleId="QuoteChar">
    <w:name w:val="Quote Char"/>
    <w:basedOn w:val="DefaultParagraphFont"/>
    <w:link w:val="Quote"/>
    <w:uiPriority w:val="29"/>
    <w:rsid w:val="00C305D8"/>
    <w:rPr>
      <w:rFonts w:ascii="Calibri" w:eastAsia="Times New Roman" w:hAnsi="Calibri" w:cs="Calibri"/>
      <w:iCs/>
      <w:color w:val="000000"/>
      <w:sz w:val="22"/>
      <w:lang w:bidi="en-US"/>
    </w:rPr>
  </w:style>
  <w:style w:type="character" w:customStyle="1" w:styleId="underlineChar0">
    <w:name w:val="underline Char"/>
    <w:basedOn w:val="DefaultParagraphFont"/>
    <w:rsid w:val="00C305D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305D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305D8"/>
    <w:rPr>
      <w:sz w:val="20"/>
      <w:u w:val="single"/>
    </w:rPr>
  </w:style>
  <w:style w:type="paragraph" w:styleId="BodyTextIndent2">
    <w:name w:val="Body Text Indent 2"/>
    <w:basedOn w:val="Normal"/>
    <w:link w:val="BodyTextIndent2Char"/>
    <w:unhideWhenUsed/>
    <w:rsid w:val="00C305D8"/>
    <w:pPr>
      <w:spacing w:after="120" w:line="480" w:lineRule="auto"/>
      <w:ind w:left="360"/>
    </w:pPr>
  </w:style>
  <w:style w:type="character" w:customStyle="1" w:styleId="BodyTextIndent2Char">
    <w:name w:val="Body Text Indent 2 Char"/>
    <w:basedOn w:val="DefaultParagraphFont"/>
    <w:link w:val="BodyTextIndent2"/>
    <w:rsid w:val="00C305D8"/>
    <w:rPr>
      <w:rFonts w:ascii="Calibri" w:hAnsi="Calibri" w:cs="Calibri"/>
      <w:sz w:val="22"/>
    </w:rPr>
  </w:style>
  <w:style w:type="paragraph" w:styleId="BodyTextIndent3">
    <w:name w:val="Body Text Indent 3"/>
    <w:basedOn w:val="Normal"/>
    <w:link w:val="BodyTextIndent3Char"/>
    <w:uiPriority w:val="99"/>
    <w:unhideWhenUsed/>
    <w:rsid w:val="00C305D8"/>
    <w:pPr>
      <w:spacing w:after="120"/>
      <w:ind w:left="360"/>
    </w:pPr>
    <w:rPr>
      <w:szCs w:val="16"/>
    </w:rPr>
  </w:style>
  <w:style w:type="character" w:customStyle="1" w:styleId="BodyTextIndent3Char">
    <w:name w:val="Body Text Indent 3 Char"/>
    <w:basedOn w:val="DefaultParagraphFont"/>
    <w:link w:val="BodyTextIndent3"/>
    <w:uiPriority w:val="99"/>
    <w:rsid w:val="00C305D8"/>
    <w:rPr>
      <w:rFonts w:ascii="Calibri" w:hAnsi="Calibri" w:cs="Calibri"/>
      <w:sz w:val="22"/>
      <w:szCs w:val="16"/>
    </w:rPr>
  </w:style>
  <w:style w:type="paragraph" w:styleId="BodyText2">
    <w:name w:val="Body Text 2"/>
    <w:basedOn w:val="Normal"/>
    <w:link w:val="BodyText2Char"/>
    <w:unhideWhenUsed/>
    <w:rsid w:val="00C305D8"/>
    <w:pPr>
      <w:spacing w:after="120" w:line="480" w:lineRule="auto"/>
    </w:pPr>
  </w:style>
  <w:style w:type="character" w:customStyle="1" w:styleId="BodyText2Char">
    <w:name w:val="Body Text 2 Char"/>
    <w:basedOn w:val="DefaultParagraphFont"/>
    <w:link w:val="BodyText2"/>
    <w:rsid w:val="00C305D8"/>
    <w:rPr>
      <w:rFonts w:ascii="Calibri" w:hAnsi="Calibri" w:cs="Calibri"/>
      <w:sz w:val="22"/>
    </w:rPr>
  </w:style>
  <w:style w:type="paragraph" w:styleId="BodyTextIndent">
    <w:name w:val="Body Text Indent"/>
    <w:basedOn w:val="Normal"/>
    <w:link w:val="BodyTextIndentChar"/>
    <w:uiPriority w:val="99"/>
    <w:unhideWhenUsed/>
    <w:rsid w:val="00C305D8"/>
    <w:pPr>
      <w:spacing w:after="120"/>
      <w:ind w:left="360"/>
    </w:pPr>
  </w:style>
  <w:style w:type="character" w:customStyle="1" w:styleId="BodyTextIndentChar">
    <w:name w:val="Body Text Indent Char"/>
    <w:basedOn w:val="DefaultParagraphFont"/>
    <w:link w:val="BodyTextIndent"/>
    <w:uiPriority w:val="99"/>
    <w:rsid w:val="00C305D8"/>
    <w:rPr>
      <w:rFonts w:ascii="Calibri" w:hAnsi="Calibri" w:cs="Calibri"/>
      <w:sz w:val="22"/>
    </w:rPr>
  </w:style>
  <w:style w:type="paragraph" w:styleId="BodyText3">
    <w:name w:val="Body Text 3"/>
    <w:basedOn w:val="Normal"/>
    <w:link w:val="BodyText3Char"/>
    <w:unhideWhenUsed/>
    <w:rsid w:val="00C305D8"/>
    <w:pPr>
      <w:spacing w:after="120"/>
    </w:pPr>
    <w:rPr>
      <w:szCs w:val="16"/>
    </w:rPr>
  </w:style>
  <w:style w:type="character" w:customStyle="1" w:styleId="BodyText3Char">
    <w:name w:val="Body Text 3 Char"/>
    <w:basedOn w:val="DefaultParagraphFont"/>
    <w:link w:val="BodyText3"/>
    <w:rsid w:val="00C305D8"/>
    <w:rPr>
      <w:rFonts w:ascii="Calibri" w:hAnsi="Calibri" w:cs="Calibri"/>
      <w:sz w:val="22"/>
      <w:szCs w:val="16"/>
    </w:rPr>
  </w:style>
  <w:style w:type="character" w:customStyle="1" w:styleId="StyleBold">
    <w:name w:val="Style Bold"/>
    <w:basedOn w:val="DefaultParagraphFont"/>
    <w:uiPriority w:val="9"/>
    <w:semiHidden/>
    <w:rsid w:val="00C305D8"/>
    <w:rPr>
      <w:b/>
      <w:bCs/>
    </w:rPr>
  </w:style>
  <w:style w:type="character" w:customStyle="1" w:styleId="body-text">
    <w:name w:val="body-text"/>
    <w:basedOn w:val="DefaultParagraphFont"/>
    <w:rsid w:val="00C305D8"/>
  </w:style>
  <w:style w:type="paragraph" w:customStyle="1" w:styleId="StyleStyle411ptBoldBorderSinglesolidlineAuto0">
    <w:name w:val="Style Style4 + 11 pt Bold Border: : (Single solid line Auto  0...."/>
    <w:basedOn w:val="Normal"/>
    <w:link w:val="StyleStyle411ptBoldBorderSinglesolidlineAuto0Char"/>
    <w:qFormat/>
    <w:rsid w:val="00C305D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305D8"/>
    <w:rPr>
      <w:rFonts w:ascii="Calibri" w:eastAsia="Times New Roman" w:hAnsi="Calibri" w:cs="Calibri"/>
      <w:b/>
      <w:bCs/>
      <w:sz w:val="22"/>
      <w:u w:val="single"/>
      <w:bdr w:val="single" w:sz="4" w:space="0" w:color="auto"/>
    </w:rPr>
  </w:style>
  <w:style w:type="character" w:customStyle="1" w:styleId="globalcontentbody">
    <w:name w:val="globalcontentbody"/>
    <w:basedOn w:val="DefaultParagraphFont"/>
    <w:rsid w:val="00C305D8"/>
  </w:style>
  <w:style w:type="paragraph" w:customStyle="1" w:styleId="StyleStyle112pt">
    <w:name w:val="Style Style1 + 12 pt"/>
    <w:basedOn w:val="Normal"/>
    <w:link w:val="StyleStyle112ptChar"/>
    <w:qFormat/>
    <w:rsid w:val="00C305D8"/>
    <w:rPr>
      <w:rFonts w:eastAsia="SimSun"/>
      <w:u w:val="single"/>
      <w:lang w:eastAsia="zh-CN"/>
    </w:rPr>
  </w:style>
  <w:style w:type="character" w:customStyle="1" w:styleId="StyleStyle112ptChar">
    <w:name w:val="Style Style1 + 12 pt Char"/>
    <w:basedOn w:val="DefaultParagraphFont"/>
    <w:link w:val="StyleStyle112pt"/>
    <w:rsid w:val="00C305D8"/>
    <w:rPr>
      <w:rFonts w:ascii="Calibri" w:eastAsia="SimSun" w:hAnsi="Calibri" w:cs="Calibri"/>
      <w:sz w:val="22"/>
      <w:u w:val="single"/>
      <w:lang w:eastAsia="zh-CN"/>
    </w:rPr>
  </w:style>
  <w:style w:type="paragraph" w:customStyle="1" w:styleId="MinimizedText">
    <w:name w:val="Minimized Text"/>
    <w:basedOn w:val="Normal"/>
    <w:link w:val="MinimizedTextChar"/>
    <w:qFormat/>
    <w:rsid w:val="00C305D8"/>
    <w:rPr>
      <w:rFonts w:eastAsia="Times New Roman"/>
    </w:rPr>
  </w:style>
  <w:style w:type="character" w:customStyle="1" w:styleId="MinimizedTextChar">
    <w:name w:val="Minimized Text Char"/>
    <w:basedOn w:val="DefaultParagraphFont"/>
    <w:link w:val="MinimizedText"/>
    <w:rsid w:val="00C305D8"/>
    <w:rPr>
      <w:rFonts w:ascii="Calibri" w:eastAsia="Times New Roman" w:hAnsi="Calibri" w:cs="Calibri"/>
      <w:sz w:val="22"/>
    </w:rPr>
  </w:style>
  <w:style w:type="character" w:customStyle="1" w:styleId="term1">
    <w:name w:val="term1"/>
    <w:basedOn w:val="DefaultParagraphFont"/>
    <w:rsid w:val="00C305D8"/>
    <w:rPr>
      <w:b/>
      <w:bCs/>
    </w:rPr>
  </w:style>
  <w:style w:type="character" w:customStyle="1" w:styleId="Styleterm111ptUnderline">
    <w:name w:val="Style term1 + 11 pt Underline"/>
    <w:basedOn w:val="term1"/>
    <w:rsid w:val="00C305D8"/>
    <w:rPr>
      <w:b/>
      <w:bCs/>
      <w:sz w:val="20"/>
      <w:u w:val="single"/>
    </w:rPr>
  </w:style>
  <w:style w:type="paragraph" w:customStyle="1" w:styleId="StyleMinimizedTextArialNarrow10pt">
    <w:name w:val="Style Minimized Text + Arial Narrow 10 pt"/>
    <w:basedOn w:val="MinimizedText"/>
    <w:link w:val="StyleMinimizedTextArialNarrow10ptChar"/>
    <w:qFormat/>
    <w:rsid w:val="00C305D8"/>
    <w:rPr>
      <w:sz w:val="20"/>
    </w:rPr>
  </w:style>
  <w:style w:type="character" w:customStyle="1" w:styleId="StyleMinimizedTextArialNarrow10ptChar">
    <w:name w:val="Style Minimized Text + Arial Narrow 10 pt Char"/>
    <w:basedOn w:val="MinimizedTextChar"/>
    <w:link w:val="StyleMinimizedTextArialNarrow10pt"/>
    <w:rsid w:val="00C305D8"/>
    <w:rPr>
      <w:rFonts w:ascii="Calibri" w:eastAsia="Times New Roman" w:hAnsi="Calibri" w:cs="Calibri"/>
      <w:sz w:val="20"/>
    </w:rPr>
  </w:style>
  <w:style w:type="character" w:customStyle="1" w:styleId="Styleunderline11ptBold">
    <w:name w:val="Style underline + 11 pt Bold"/>
    <w:basedOn w:val="underline"/>
    <w:rsid w:val="00C305D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305D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305D8"/>
    <w:rPr>
      <w:rFonts w:ascii="Calibri" w:eastAsia="Times New Roman" w:hAnsi="Calibri" w:cs="Calibri"/>
      <w:sz w:val="22"/>
      <w:u w:val="single"/>
      <w:bdr w:val="single" w:sz="4" w:space="0" w:color="auto"/>
    </w:rPr>
  </w:style>
  <w:style w:type="character" w:customStyle="1" w:styleId="Style9pt">
    <w:name w:val="Style 9 pt"/>
    <w:basedOn w:val="DefaultParagraphFont"/>
    <w:rsid w:val="00C305D8"/>
    <w:rPr>
      <w:rFonts w:ascii="Times New Roman" w:hAnsi="Times New Roman"/>
      <w:sz w:val="20"/>
    </w:rPr>
  </w:style>
  <w:style w:type="paragraph" w:customStyle="1" w:styleId="StyleStyle49pt3">
    <w:name w:val="Style Style4 + 9 pt3"/>
    <w:basedOn w:val="Style4"/>
    <w:link w:val="StyleStyle49pt3Char"/>
    <w:qFormat/>
    <w:rsid w:val="00C305D8"/>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305D8"/>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C305D8"/>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305D8"/>
    <w:rPr>
      <w:rFonts w:ascii="Calibri" w:eastAsia="Times New Roman" w:hAnsi="Calibri" w:cs="Times New Roman"/>
      <w:b/>
      <w:bCs/>
      <w:u w:val="single"/>
      <w:lang w:val="x-none"/>
    </w:rPr>
  </w:style>
  <w:style w:type="character" w:customStyle="1" w:styleId="authorbio">
    <w:name w:val="authorbio"/>
    <w:basedOn w:val="DefaultParagraphFont"/>
    <w:rsid w:val="00C305D8"/>
  </w:style>
  <w:style w:type="character" w:customStyle="1" w:styleId="a">
    <w:name w:val="a"/>
    <w:basedOn w:val="DefaultParagraphFont"/>
    <w:rsid w:val="00C305D8"/>
  </w:style>
  <w:style w:type="character" w:customStyle="1" w:styleId="StyleUnderline3">
    <w:name w:val="Style Underline3"/>
    <w:basedOn w:val="DefaultParagraphFont"/>
    <w:rsid w:val="00C305D8"/>
    <w:rPr>
      <w:u w:val="single"/>
    </w:rPr>
  </w:style>
  <w:style w:type="paragraph" w:customStyle="1" w:styleId="StyleStyle111ptBorderSinglesolidlineAuto05ptL">
    <w:name w:val="Style Style1 + 11 pt Border: : (Single solid line Auto  0.5 pt L..."/>
    <w:link w:val="StyleStyle111ptBorderSinglesolidlineAuto05ptLChar"/>
    <w:qFormat/>
    <w:rsid w:val="00C305D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305D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305D8"/>
    <w:rPr>
      <w:u w:val="single"/>
    </w:rPr>
  </w:style>
  <w:style w:type="paragraph" w:customStyle="1" w:styleId="Circled">
    <w:name w:val="Circled"/>
    <w:link w:val="CircledChar"/>
    <w:qFormat/>
    <w:rsid w:val="00C305D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C305D8"/>
    <w:rPr>
      <w:rFonts w:ascii="Times New Roman" w:eastAsia="MS Mincho" w:hAnsi="Times New Roman" w:cs="Times New Roman"/>
      <w:b/>
      <w:sz w:val="22"/>
      <w:szCs w:val="20"/>
      <w:u w:val="single"/>
      <w:lang w:eastAsia="ja-JP"/>
    </w:rPr>
  </w:style>
  <w:style w:type="character" w:customStyle="1" w:styleId="base">
    <w:name w:val="base"/>
    <w:basedOn w:val="DefaultParagraphFont"/>
    <w:rsid w:val="00C305D8"/>
  </w:style>
  <w:style w:type="character" w:customStyle="1" w:styleId="part-of-speech">
    <w:name w:val="part-of-speech"/>
    <w:basedOn w:val="DefaultParagraphFont"/>
    <w:rsid w:val="00C305D8"/>
  </w:style>
  <w:style w:type="character" w:customStyle="1" w:styleId="sep">
    <w:name w:val="sep"/>
    <w:basedOn w:val="DefaultParagraphFont"/>
    <w:rsid w:val="00C305D8"/>
  </w:style>
  <w:style w:type="character" w:customStyle="1" w:styleId="pron">
    <w:name w:val="pron"/>
    <w:basedOn w:val="DefaultParagraphFont"/>
    <w:rsid w:val="00C305D8"/>
  </w:style>
  <w:style w:type="paragraph" w:customStyle="1" w:styleId="StyleStyle4LatinTimesNewRomanAsianSimSun">
    <w:name w:val="Style Style4 + (Latin) Times New Roman (Asian) SimSun"/>
    <w:basedOn w:val="Normal"/>
    <w:link w:val="StyleStyle4LatinTimesNewRomanAsianSimSunChar"/>
    <w:qFormat/>
    <w:rsid w:val="00C305D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305D8"/>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305D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305D8"/>
    <w:rPr>
      <w:rFonts w:ascii="Calibri" w:eastAsia="SimSun" w:hAnsi="Calibri" w:cs="Calibri"/>
      <w:b/>
      <w:bCs/>
      <w:sz w:val="22"/>
      <w:u w:val="single"/>
    </w:rPr>
  </w:style>
  <w:style w:type="character" w:customStyle="1" w:styleId="CharChar3">
    <w:name w:val="Char Char3"/>
    <w:basedOn w:val="DefaultParagraphFont"/>
    <w:rsid w:val="00C305D8"/>
    <w:rPr>
      <w:rFonts w:cs="Arial"/>
      <w:b/>
      <w:bCs/>
      <w:iCs/>
      <w:lang w:val="en-US" w:eastAsia="en-US" w:bidi="ar-SA"/>
    </w:rPr>
  </w:style>
  <w:style w:type="character" w:customStyle="1" w:styleId="SubtitleChar1">
    <w:name w:val="Subtitle Char1"/>
    <w:aliases w:val="Underlined card text Char1"/>
    <w:basedOn w:val="DefaultParagraphFont"/>
    <w:rsid w:val="00C305D8"/>
    <w:rPr>
      <w:color w:val="5A5A5A" w:themeColor="text1" w:themeTint="A5"/>
      <w:spacing w:val="15"/>
      <w:sz w:val="22"/>
      <w:szCs w:val="22"/>
    </w:rPr>
  </w:style>
  <w:style w:type="paragraph" w:customStyle="1" w:styleId="StyleStyle411pt1">
    <w:name w:val="Style Style4 + 11 pt1"/>
    <w:basedOn w:val="Style4"/>
    <w:link w:val="StyleStyle411pt1Char"/>
    <w:qFormat/>
    <w:rsid w:val="00C305D8"/>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305D8"/>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C305D8"/>
    <w:rPr>
      <w:b/>
      <w:u w:val="single"/>
      <w:lang w:val="en-US" w:eastAsia="en-US" w:bidi="ar-SA"/>
    </w:rPr>
  </w:style>
  <w:style w:type="character" w:customStyle="1" w:styleId="StyleUnderlineCharChar111pt">
    <w:name w:val="Style Underline Char Char1 + 11 pt"/>
    <w:basedOn w:val="DefaultParagraphFont"/>
    <w:rsid w:val="00C305D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305D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305D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305D8"/>
    <w:rPr>
      <w:sz w:val="22"/>
      <w:u w:val="single"/>
    </w:rPr>
  </w:style>
  <w:style w:type="paragraph" w:customStyle="1" w:styleId="StyleMinimizedTextArialNarrow9pt">
    <w:name w:val="Style Minimized Text + Arial Narrow 9 pt"/>
    <w:basedOn w:val="Normal"/>
    <w:link w:val="StyleMinimizedTextArialNarrow9ptChar"/>
    <w:qFormat/>
    <w:rsid w:val="00C305D8"/>
    <w:rPr>
      <w:rFonts w:eastAsia="Times New Roman"/>
    </w:rPr>
  </w:style>
  <w:style w:type="character" w:customStyle="1" w:styleId="StyleMinimizedTextArialNarrow9ptChar">
    <w:name w:val="Style Minimized Text + Arial Narrow 9 pt Char"/>
    <w:basedOn w:val="DefaultParagraphFont"/>
    <w:link w:val="StyleMinimizedTextArialNarrow9pt"/>
    <w:rsid w:val="00C305D8"/>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C305D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305D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305D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305D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305D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305D8"/>
    <w:rPr>
      <w:b w:val="0"/>
      <w:bCs/>
      <w:sz w:val="20"/>
      <w:u w:val="single"/>
      <w:lang w:val="en-US" w:eastAsia="en-US" w:bidi="ar-SA"/>
    </w:rPr>
  </w:style>
  <w:style w:type="character" w:customStyle="1" w:styleId="Styleunderline9pt">
    <w:name w:val="Style underline + 9 pt"/>
    <w:basedOn w:val="underline"/>
    <w:rsid w:val="00C305D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305D8"/>
    <w:rPr>
      <w:rFonts w:ascii="Times New Roman" w:hAnsi="Times New Roman"/>
      <w:sz w:val="20"/>
    </w:rPr>
  </w:style>
  <w:style w:type="character" w:customStyle="1" w:styleId="Styleunderline9pt1">
    <w:name w:val="Style underline + 9 pt1"/>
    <w:basedOn w:val="underline"/>
    <w:rsid w:val="00C305D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305D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305D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305D8"/>
    <w:rPr>
      <w:b/>
      <w:bCs/>
      <w:noProof w:val="0"/>
      <w:sz w:val="20"/>
      <w:u w:val="single"/>
      <w:lang w:val="en-US" w:eastAsia="en-US" w:bidi="ar-SA"/>
    </w:rPr>
  </w:style>
  <w:style w:type="character" w:customStyle="1" w:styleId="Hyperlink23">
    <w:name w:val="Hyperlink23"/>
    <w:basedOn w:val="DefaultParagraphFont"/>
    <w:rsid w:val="00C305D8"/>
    <w:rPr>
      <w:color w:val="3300CC"/>
      <w:u w:val="single"/>
    </w:rPr>
  </w:style>
  <w:style w:type="paragraph" w:customStyle="1" w:styleId="cardCharChar">
    <w:name w:val="card Char Char"/>
    <w:basedOn w:val="Normal"/>
    <w:link w:val="cardCharCharChar"/>
    <w:qFormat/>
    <w:rsid w:val="00C305D8"/>
    <w:pPr>
      <w:ind w:left="288" w:right="288"/>
    </w:pPr>
    <w:rPr>
      <w:rFonts w:eastAsia="Times New Roman"/>
      <w:szCs w:val="20"/>
    </w:rPr>
  </w:style>
  <w:style w:type="character" w:customStyle="1" w:styleId="cardCharCharChar">
    <w:name w:val="card Char Char Char"/>
    <w:basedOn w:val="DefaultParagraphFont"/>
    <w:link w:val="cardCharChar"/>
    <w:rsid w:val="00C305D8"/>
    <w:rPr>
      <w:rFonts w:ascii="Calibri" w:eastAsia="Times New Roman" w:hAnsi="Calibri" w:cs="Calibri"/>
      <w:sz w:val="22"/>
      <w:szCs w:val="20"/>
    </w:rPr>
  </w:style>
  <w:style w:type="character" w:customStyle="1" w:styleId="StyleunderlineArialNarrow9ptBold">
    <w:name w:val="Style underline + Arial Narrow 9 pt Bold"/>
    <w:basedOn w:val="underline"/>
    <w:rsid w:val="00C305D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305D8"/>
  </w:style>
  <w:style w:type="character" w:customStyle="1" w:styleId="StylecardCharCharArialNarrow9ptChar">
    <w:name w:val="Style card Char Char + Arial Narrow 9 pt Char"/>
    <w:basedOn w:val="cardCharCharChar"/>
    <w:link w:val="StylecardCharCharArialNarrow9pt"/>
    <w:rsid w:val="00C305D8"/>
    <w:rPr>
      <w:rFonts w:ascii="Calibri" w:eastAsia="Times New Roman" w:hAnsi="Calibri" w:cs="Calibri"/>
      <w:sz w:val="22"/>
      <w:szCs w:val="20"/>
    </w:rPr>
  </w:style>
  <w:style w:type="character" w:customStyle="1" w:styleId="CardTextChar10">
    <w:name w:val="Card Text Char1"/>
    <w:basedOn w:val="DefaultParagraphFont"/>
    <w:rsid w:val="00C305D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305D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C305D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305D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305D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305D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305D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C305D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305D8"/>
    <w:rPr>
      <w:rFonts w:eastAsia="Times New Roman"/>
    </w:rPr>
  </w:style>
  <w:style w:type="character" w:customStyle="1" w:styleId="TextsmallChar">
    <w:name w:val="Textsmall Char"/>
    <w:basedOn w:val="DefaultParagraphFont"/>
    <w:link w:val="Textsmall"/>
    <w:rsid w:val="00C305D8"/>
    <w:rPr>
      <w:rFonts w:ascii="Calibri" w:eastAsia="Times New Roman" w:hAnsi="Calibri" w:cs="Calibri"/>
      <w:sz w:val="22"/>
    </w:rPr>
  </w:style>
  <w:style w:type="character" w:customStyle="1" w:styleId="CharChar111">
    <w:name w:val="Char Char111"/>
    <w:basedOn w:val="DefaultParagraphFont"/>
    <w:rsid w:val="00C305D8"/>
    <w:rPr>
      <w:rFonts w:cs="Arial"/>
      <w:bCs/>
      <w:szCs w:val="26"/>
      <w:u w:val="single"/>
      <w:lang w:val="en-US" w:eastAsia="en-US" w:bidi="ar-SA"/>
    </w:rPr>
  </w:style>
  <w:style w:type="paragraph" w:customStyle="1" w:styleId="cardtextsmall">
    <w:name w:val="card text small"/>
    <w:basedOn w:val="Normal"/>
    <w:qFormat/>
    <w:rsid w:val="00C305D8"/>
    <w:rPr>
      <w:rFonts w:ascii="Arial Narrow" w:eastAsia="Times New Roman" w:hAnsi="Arial Narrow"/>
    </w:rPr>
  </w:style>
  <w:style w:type="character" w:customStyle="1" w:styleId="AUnterdline">
    <w:name w:val="AUnterdline"/>
    <w:qFormat/>
    <w:rsid w:val="00C305D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305D8"/>
    <w:rPr>
      <w:rFonts w:ascii="Times New Roman" w:hAnsi="Times New Roman"/>
      <w:b/>
      <w:bCs/>
      <w:sz w:val="20"/>
      <w:u w:val="single"/>
      <w:bdr w:val="single" w:sz="4" w:space="0" w:color="auto"/>
    </w:rPr>
  </w:style>
  <w:style w:type="character" w:customStyle="1" w:styleId="highlightedsearchterm">
    <w:name w:val="highlightedsearchterm"/>
    <w:rsid w:val="00C305D8"/>
  </w:style>
  <w:style w:type="character" w:customStyle="1" w:styleId="StyleUnderline1">
    <w:name w:val="Style Underline1"/>
    <w:basedOn w:val="DefaultParagraphFont"/>
    <w:rsid w:val="00C305D8"/>
    <w:rPr>
      <w:rFonts w:ascii="Times New Roman" w:hAnsi="Times New Roman"/>
      <w:sz w:val="20"/>
      <w:u w:val="single"/>
    </w:rPr>
  </w:style>
  <w:style w:type="paragraph" w:customStyle="1" w:styleId="StyleStyle49pt10">
    <w:name w:val="Style Style4 + 9 pt10"/>
    <w:basedOn w:val="Style4"/>
    <w:link w:val="StyleStyle49pt10Char"/>
    <w:qFormat/>
    <w:rsid w:val="00C305D8"/>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305D8"/>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C305D8"/>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305D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305D8"/>
    <w:pPr>
      <w:ind w:left="288"/>
    </w:pPr>
    <w:rPr>
      <w:rFonts w:eastAsia="Times New Roman"/>
      <w:u w:val="single"/>
    </w:rPr>
  </w:style>
  <w:style w:type="character" w:customStyle="1" w:styleId="NormalUnderlineChar">
    <w:name w:val="Normal Underline Char"/>
    <w:link w:val="NormalUnderline"/>
    <w:rsid w:val="00C305D8"/>
    <w:rPr>
      <w:rFonts w:ascii="Calibri" w:eastAsia="Times New Roman" w:hAnsi="Calibri" w:cs="Calibri"/>
      <w:sz w:val="22"/>
      <w:u w:val="single"/>
    </w:rPr>
  </w:style>
  <w:style w:type="character" w:customStyle="1" w:styleId="DontRead">
    <w:name w:val="Don't Read"/>
    <w:qFormat/>
    <w:rsid w:val="00C305D8"/>
    <w:rPr>
      <w:rFonts w:ascii="Times New Roman" w:hAnsi="Times New Roman"/>
      <w:sz w:val="16"/>
    </w:rPr>
  </w:style>
  <w:style w:type="paragraph" w:customStyle="1" w:styleId="Underlinestyle">
    <w:name w:val="Underline style"/>
    <w:basedOn w:val="Normal"/>
    <w:qFormat/>
    <w:rsid w:val="00C305D8"/>
    <w:rPr>
      <w:rFonts w:eastAsia="Times New Roman"/>
      <w:u w:val="single"/>
    </w:rPr>
  </w:style>
  <w:style w:type="character" w:customStyle="1" w:styleId="Style11ptUnderline3">
    <w:name w:val="Style 11 pt Underline3"/>
    <w:rsid w:val="00C305D8"/>
    <w:rPr>
      <w:sz w:val="20"/>
      <w:u w:val="single"/>
    </w:rPr>
  </w:style>
  <w:style w:type="character" w:customStyle="1" w:styleId="27">
    <w:name w:val="27"/>
    <w:rsid w:val="00C305D8"/>
    <w:rPr>
      <w:rFonts w:cs="Arial"/>
      <w:bCs/>
      <w:sz w:val="20"/>
      <w:u w:val="single"/>
      <w:lang w:val="en-US" w:eastAsia="en-US" w:bidi="ar-SA"/>
    </w:rPr>
  </w:style>
  <w:style w:type="character" w:customStyle="1" w:styleId="2">
    <w:name w:val="2"/>
    <w:rsid w:val="00C305D8"/>
    <w:rPr>
      <w:rFonts w:cs="Arial"/>
      <w:bCs/>
      <w:sz w:val="20"/>
      <w:u w:val="single"/>
      <w:lang w:val="en-US" w:eastAsia="en-US" w:bidi="ar-SA"/>
    </w:rPr>
  </w:style>
  <w:style w:type="character" w:customStyle="1" w:styleId="Style9ptUnderline11">
    <w:name w:val="Style 9 pt Underline11"/>
    <w:basedOn w:val="DefaultParagraphFont"/>
    <w:rsid w:val="00C305D8"/>
    <w:rPr>
      <w:sz w:val="20"/>
      <w:u w:val="single"/>
    </w:rPr>
  </w:style>
  <w:style w:type="character" w:customStyle="1" w:styleId="Style9ptBoldUnderline5">
    <w:name w:val="Style 9 pt Bold Underline5"/>
    <w:basedOn w:val="DefaultParagraphFont"/>
    <w:rsid w:val="00C305D8"/>
    <w:rPr>
      <w:b/>
      <w:bCs/>
      <w:sz w:val="20"/>
      <w:u w:val="single"/>
    </w:rPr>
  </w:style>
  <w:style w:type="character" w:customStyle="1" w:styleId="CharChar114">
    <w:name w:val="Char Char114"/>
    <w:basedOn w:val="DefaultParagraphFont"/>
    <w:rsid w:val="00C305D8"/>
    <w:rPr>
      <w:rFonts w:cs="Arial"/>
      <w:bCs/>
      <w:szCs w:val="26"/>
      <w:u w:val="single"/>
      <w:lang w:val="en-US" w:eastAsia="en-US" w:bidi="ar-SA"/>
    </w:rPr>
  </w:style>
  <w:style w:type="character" w:customStyle="1" w:styleId="CharChar113">
    <w:name w:val="Char Char113"/>
    <w:basedOn w:val="DefaultParagraphFont"/>
    <w:rsid w:val="00C305D8"/>
    <w:rPr>
      <w:rFonts w:cs="Arial"/>
      <w:bCs/>
      <w:szCs w:val="26"/>
      <w:u w:val="single"/>
      <w:lang w:val="en-US" w:eastAsia="en-US" w:bidi="ar-SA"/>
    </w:rPr>
  </w:style>
  <w:style w:type="character" w:customStyle="1" w:styleId="CharChar112">
    <w:name w:val="Char Char112"/>
    <w:basedOn w:val="DefaultParagraphFont"/>
    <w:rsid w:val="00C305D8"/>
    <w:rPr>
      <w:rFonts w:cs="Arial"/>
      <w:bCs/>
      <w:szCs w:val="26"/>
      <w:u w:val="single"/>
      <w:lang w:val="en-US" w:eastAsia="en-US" w:bidi="ar-SA"/>
    </w:rPr>
  </w:style>
  <w:style w:type="character" w:customStyle="1" w:styleId="ssl0">
    <w:name w:val="ss_l0"/>
    <w:basedOn w:val="DefaultParagraphFont"/>
    <w:rsid w:val="00C305D8"/>
  </w:style>
  <w:style w:type="paragraph" w:customStyle="1" w:styleId="WW-Default1">
    <w:name w:val="WW-Default1"/>
    <w:basedOn w:val="Normal"/>
    <w:qFormat/>
    <w:rsid w:val="00C305D8"/>
    <w:pPr>
      <w:suppressAutoHyphens/>
    </w:pPr>
    <w:rPr>
      <w:rFonts w:eastAsia="Times New Roman"/>
      <w:b/>
      <w:bCs/>
      <w:szCs w:val="20"/>
      <w:lang w:eastAsia="ar-SA"/>
    </w:rPr>
  </w:style>
  <w:style w:type="character" w:customStyle="1" w:styleId="zoomme">
    <w:name w:val="zoomme"/>
    <w:basedOn w:val="DefaultParagraphFont"/>
    <w:rsid w:val="00C305D8"/>
  </w:style>
  <w:style w:type="character" w:customStyle="1" w:styleId="Date1">
    <w:name w:val="Date1"/>
    <w:basedOn w:val="DefaultParagraphFont"/>
    <w:rsid w:val="00C305D8"/>
  </w:style>
  <w:style w:type="character" w:customStyle="1" w:styleId="classauthor">
    <w:name w:val="class=&quot;author&quot;"/>
    <w:basedOn w:val="DefaultParagraphFont"/>
    <w:rsid w:val="00C305D8"/>
  </w:style>
  <w:style w:type="paragraph" w:customStyle="1" w:styleId="CardStyle0">
    <w:name w:val="Card Style"/>
    <w:basedOn w:val="Normal"/>
    <w:link w:val="CardStyleChar"/>
    <w:qFormat/>
    <w:rsid w:val="00C305D8"/>
    <w:rPr>
      <w:rFonts w:eastAsia="Times New Roman"/>
    </w:rPr>
  </w:style>
  <w:style w:type="character" w:customStyle="1" w:styleId="CharCharChar">
    <w:name w:val="Char Char Char"/>
    <w:basedOn w:val="DefaultParagraphFont"/>
    <w:rsid w:val="00C305D8"/>
    <w:rPr>
      <w:rFonts w:cs="Arial"/>
      <w:bCs/>
      <w:szCs w:val="26"/>
      <w:u w:val="single"/>
      <w:lang w:val="en-US" w:eastAsia="en-US" w:bidi="ar-SA"/>
    </w:rPr>
  </w:style>
  <w:style w:type="character" w:customStyle="1" w:styleId="texto1">
    <w:name w:val="texto1"/>
    <w:rsid w:val="00C305D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305D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305D8"/>
    <w:rPr>
      <w:rFonts w:ascii="Calibri" w:eastAsia="Times New Roman" w:hAnsi="Calibri" w:cs="Arial"/>
      <w:b/>
      <w:szCs w:val="28"/>
    </w:rPr>
  </w:style>
  <w:style w:type="paragraph" w:customStyle="1" w:styleId="Style23">
    <w:name w:val="Style23"/>
    <w:basedOn w:val="Normal"/>
    <w:uiPriority w:val="99"/>
    <w:qFormat/>
    <w:rsid w:val="00C305D8"/>
    <w:pPr>
      <w:widowControl w:val="0"/>
      <w:autoSpaceDE w:val="0"/>
      <w:autoSpaceDN w:val="0"/>
      <w:adjustRightInd w:val="0"/>
      <w:spacing w:line="209" w:lineRule="exact"/>
    </w:pPr>
    <w:rPr>
      <w:rFonts w:eastAsia="SimSun"/>
    </w:rPr>
  </w:style>
  <w:style w:type="character" w:customStyle="1" w:styleId="gray">
    <w:name w:val="gray"/>
    <w:basedOn w:val="DefaultParagraphFont"/>
    <w:rsid w:val="00C305D8"/>
  </w:style>
  <w:style w:type="paragraph" w:customStyle="1" w:styleId="Tagtemplate">
    <w:name w:val="Tagtemplate"/>
    <w:basedOn w:val="Normal"/>
    <w:link w:val="TagtemplateChar"/>
    <w:autoRedefine/>
    <w:qFormat/>
    <w:rsid w:val="00C305D8"/>
    <w:pPr>
      <w:keepNext/>
      <w:keepLines/>
    </w:pPr>
    <w:rPr>
      <w:rFonts w:eastAsia="Calibri"/>
      <w:b/>
    </w:rPr>
  </w:style>
  <w:style w:type="character" w:customStyle="1" w:styleId="TagtemplateChar">
    <w:name w:val="Tagtemplate Char"/>
    <w:basedOn w:val="DefaultParagraphFont"/>
    <w:link w:val="Tagtemplate"/>
    <w:rsid w:val="00C305D8"/>
    <w:rPr>
      <w:rFonts w:ascii="Calibri" w:eastAsia="Calibri" w:hAnsi="Calibri" w:cs="Calibri"/>
      <w:b/>
      <w:sz w:val="22"/>
    </w:rPr>
  </w:style>
  <w:style w:type="character" w:customStyle="1" w:styleId="Styleunderline11ptBorderSinglesolidlineAuto05p">
    <w:name w:val="Style underline + 11 pt Border: : (Single solid line Auto  0.5 p..."/>
    <w:rsid w:val="00C305D8"/>
    <w:rPr>
      <w:sz w:val="20"/>
      <w:u w:val="single"/>
      <w:bdr w:val="single" w:sz="4" w:space="0" w:color="auto"/>
    </w:rPr>
  </w:style>
  <w:style w:type="paragraph" w:customStyle="1" w:styleId="Citation-FirstLine">
    <w:name w:val="Citation - First Line"/>
    <w:basedOn w:val="Normal"/>
    <w:next w:val="Normal"/>
    <w:autoRedefine/>
    <w:qFormat/>
    <w:rsid w:val="00C305D8"/>
    <w:pPr>
      <w:spacing w:line="240" w:lineRule="atLeast"/>
      <w:jc w:val="both"/>
    </w:pPr>
    <w:rPr>
      <w:rFonts w:ascii="Book Antiqua" w:eastAsia="Times New Roman" w:hAnsi="Book Antiqua"/>
    </w:rPr>
  </w:style>
  <w:style w:type="character" w:customStyle="1" w:styleId="CardText-Underlined">
    <w:name w:val="Card Text - Underlined"/>
    <w:rsid w:val="00C305D8"/>
    <w:rPr>
      <w:b/>
      <w:sz w:val="20"/>
      <w:u w:val="single"/>
    </w:rPr>
  </w:style>
  <w:style w:type="paragraph" w:customStyle="1" w:styleId="Citation-Complete">
    <w:name w:val="Citation - Complete"/>
    <w:basedOn w:val="Normal"/>
    <w:next w:val="Normal"/>
    <w:link w:val="Citation-CompleteChar"/>
    <w:autoRedefine/>
    <w:qFormat/>
    <w:rsid w:val="00C305D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305D8"/>
    <w:rPr>
      <w:rFonts w:ascii="Book Antiqua" w:eastAsia="Times New Roman" w:hAnsi="Book Antiqua" w:cs="Calibri"/>
      <w:sz w:val="22"/>
    </w:rPr>
  </w:style>
  <w:style w:type="character" w:customStyle="1" w:styleId="MicroTextChar">
    <w:name w:val="MicroText Char"/>
    <w:link w:val="MicroText"/>
    <w:rsid w:val="00C305D8"/>
    <w:rPr>
      <w:rFonts w:ascii="Arial Narrow" w:hAnsi="Arial Narrow"/>
      <w:sz w:val="12"/>
    </w:rPr>
  </w:style>
  <w:style w:type="character" w:customStyle="1" w:styleId="Style11ptItalic">
    <w:name w:val="Style 11 pt Italic"/>
    <w:basedOn w:val="DefaultParagraphFont"/>
    <w:rsid w:val="00C305D8"/>
    <w:rPr>
      <w:rFonts w:ascii="Times New Roman" w:hAnsi="Times New Roman"/>
      <w:i/>
      <w:iCs/>
      <w:sz w:val="20"/>
    </w:rPr>
  </w:style>
  <w:style w:type="character" w:customStyle="1" w:styleId="BoldandUnderlineChar">
    <w:name w:val="Bold and Underline Char"/>
    <w:basedOn w:val="DefaultParagraphFont"/>
    <w:link w:val="BoldandUnderline"/>
    <w:locked/>
    <w:rsid w:val="00C305D8"/>
    <w:rPr>
      <w:b/>
      <w:u w:val="single"/>
    </w:rPr>
  </w:style>
  <w:style w:type="paragraph" w:customStyle="1" w:styleId="BoldandUnderline">
    <w:name w:val="Bold and Underline"/>
    <w:basedOn w:val="Normal"/>
    <w:link w:val="BoldandUnderlineChar"/>
    <w:qFormat/>
    <w:rsid w:val="00C305D8"/>
    <w:rPr>
      <w:rFonts w:asciiTheme="minorHAnsi" w:hAnsiTheme="minorHAnsi" w:cstheme="minorBidi"/>
      <w:b/>
      <w:sz w:val="24"/>
      <w:u w:val="single"/>
    </w:rPr>
  </w:style>
  <w:style w:type="character" w:customStyle="1" w:styleId="hdr">
    <w:name w:val="hdr"/>
    <w:basedOn w:val="DefaultParagraphFont"/>
    <w:rsid w:val="00C305D8"/>
  </w:style>
  <w:style w:type="paragraph" w:customStyle="1" w:styleId="StyleStyle49ptBold3">
    <w:name w:val="Style Style4 + 9 pt Bold3"/>
    <w:basedOn w:val="Style4"/>
    <w:link w:val="StyleStyle49ptBold3Char"/>
    <w:qFormat/>
    <w:rsid w:val="00C305D8"/>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305D8"/>
    <w:rPr>
      <w:rFonts w:ascii="Calibri" w:eastAsia="Times New Roman" w:hAnsi="Calibri" w:cs="Times New Roman"/>
      <w:b/>
      <w:bCs/>
      <w:u w:val="single"/>
      <w:lang w:val="x-none"/>
    </w:rPr>
  </w:style>
  <w:style w:type="character" w:customStyle="1" w:styleId="Style9ptUnderline6">
    <w:name w:val="Style 9 pt Underline6"/>
    <w:basedOn w:val="DefaultParagraphFont"/>
    <w:rsid w:val="00C305D8"/>
    <w:rPr>
      <w:sz w:val="20"/>
      <w:u w:val="single"/>
    </w:rPr>
  </w:style>
  <w:style w:type="character" w:customStyle="1" w:styleId="ct-with-fmlt">
    <w:name w:val="ct-with-fmlt"/>
    <w:basedOn w:val="DefaultParagraphFont"/>
    <w:rsid w:val="00C305D8"/>
  </w:style>
  <w:style w:type="paragraph" w:customStyle="1" w:styleId="StyleStyle49pt">
    <w:name w:val="Style Style4 + 9 pt"/>
    <w:basedOn w:val="Normal"/>
    <w:link w:val="StyleStyle49ptChar"/>
    <w:qFormat/>
    <w:rsid w:val="00C305D8"/>
    <w:rPr>
      <w:rFonts w:eastAsia="Times New Roman"/>
      <w:u w:val="single"/>
    </w:rPr>
  </w:style>
  <w:style w:type="character" w:customStyle="1" w:styleId="StyleStyle49ptChar">
    <w:name w:val="Style Style4 + 9 pt Char"/>
    <w:basedOn w:val="DefaultParagraphFont"/>
    <w:link w:val="StyleStyle49pt"/>
    <w:rsid w:val="00C305D8"/>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C305D8"/>
    <w:rPr>
      <w:rFonts w:eastAsia="Times New Roman"/>
      <w:b/>
      <w:bCs/>
      <w:u w:val="single"/>
    </w:rPr>
  </w:style>
  <w:style w:type="character" w:customStyle="1" w:styleId="StyleStyle49ptBoldChar">
    <w:name w:val="Style Style4 + 9 pt Bold Char"/>
    <w:basedOn w:val="DefaultParagraphFont"/>
    <w:link w:val="StyleStyle49ptBold"/>
    <w:rsid w:val="00C305D8"/>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C305D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305D8"/>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C305D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305D8"/>
    <w:rPr>
      <w:rFonts w:ascii="Arial" w:eastAsia="Times New Roman" w:hAnsi="Arial" w:cs="Arial"/>
      <w:b/>
      <w:bCs/>
      <w:sz w:val="22"/>
      <w:u w:val="single"/>
    </w:rPr>
  </w:style>
  <w:style w:type="paragraph" w:customStyle="1" w:styleId="StyleUnderlined11pt">
    <w:name w:val="Style Underlined + 11 pt"/>
    <w:link w:val="StyleUnderlined11ptChar"/>
    <w:qFormat/>
    <w:rsid w:val="00C305D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305D8"/>
    <w:rPr>
      <w:rFonts w:ascii="Arial" w:eastAsia="Times New Roman" w:hAnsi="Arial" w:cs="Arial"/>
      <w:sz w:val="22"/>
      <w:u w:val="single"/>
    </w:rPr>
  </w:style>
  <w:style w:type="character" w:customStyle="1" w:styleId="newscontent">
    <w:name w:val="newscontent"/>
    <w:rsid w:val="00C305D8"/>
  </w:style>
  <w:style w:type="character" w:customStyle="1" w:styleId="StyleUnderlinePatternClearYellow">
    <w:name w:val="Style Underline Pattern: Clear (Yellow)"/>
    <w:basedOn w:val="DefaultParagraphFont"/>
    <w:rsid w:val="00C305D8"/>
    <w:rPr>
      <w:u w:val="single"/>
      <w:shd w:val="clear" w:color="auto" w:fill="00FF00"/>
    </w:rPr>
  </w:style>
  <w:style w:type="paragraph" w:customStyle="1" w:styleId="StyleUnderlineChar11pt3">
    <w:name w:val="Style Underline Char + 11 pt3"/>
    <w:link w:val="StyleUnderlineChar11pt3Char"/>
    <w:qFormat/>
    <w:rsid w:val="00C305D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305D8"/>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C305D8"/>
    <w:rPr>
      <w:b w:val="0"/>
      <w:bCs/>
      <w:u w:val="single"/>
    </w:rPr>
  </w:style>
  <w:style w:type="paragraph" w:customStyle="1" w:styleId="Cite2">
    <w:name w:val="Cite 2"/>
    <w:basedOn w:val="Normal"/>
    <w:qFormat/>
    <w:rsid w:val="00C305D8"/>
    <w:rPr>
      <w:rFonts w:eastAsia="MS Mincho"/>
      <w:b/>
      <w:u w:val="single"/>
    </w:rPr>
  </w:style>
  <w:style w:type="character" w:customStyle="1" w:styleId="StyleunderlineBold">
    <w:name w:val="Style underline + Bold"/>
    <w:basedOn w:val="underline"/>
    <w:rsid w:val="00C305D8"/>
    <w:rPr>
      <w:rFonts w:ascii="Times New Roman" w:hAnsi="Times New Roman" w:cs="Times New Roman" w:hint="default"/>
      <w:b w:val="0"/>
      <w:bCs/>
      <w:sz w:val="20"/>
      <w:u w:val="single"/>
    </w:rPr>
  </w:style>
  <w:style w:type="paragraph" w:customStyle="1" w:styleId="cards0">
    <w:name w:val="cards"/>
    <w:basedOn w:val="Cites"/>
    <w:qFormat/>
    <w:rsid w:val="00C305D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305D8"/>
    <w:rPr>
      <w:sz w:val="20"/>
      <w:u w:val="single"/>
    </w:rPr>
  </w:style>
  <w:style w:type="character" w:customStyle="1" w:styleId="slug-pub-date">
    <w:name w:val="slug-pub-date"/>
    <w:basedOn w:val="DefaultParagraphFont"/>
    <w:rsid w:val="00C305D8"/>
  </w:style>
  <w:style w:type="character" w:customStyle="1" w:styleId="slug-vol">
    <w:name w:val="slug-vol"/>
    <w:basedOn w:val="DefaultParagraphFont"/>
    <w:rsid w:val="00C305D8"/>
  </w:style>
  <w:style w:type="character" w:customStyle="1" w:styleId="slug-issue">
    <w:name w:val="slug-issue"/>
    <w:basedOn w:val="DefaultParagraphFont"/>
    <w:rsid w:val="00C305D8"/>
  </w:style>
  <w:style w:type="character" w:customStyle="1" w:styleId="slug-pages">
    <w:name w:val="slug-pages"/>
    <w:basedOn w:val="DefaultParagraphFont"/>
    <w:rsid w:val="00C305D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305D8"/>
    <w:rPr>
      <w:b/>
      <w:bCs/>
      <w:strike w:val="0"/>
      <w:dstrike w:val="0"/>
      <w:sz w:val="24"/>
      <w:u w:val="none"/>
      <w:effect w:val="none"/>
    </w:rPr>
  </w:style>
  <w:style w:type="character" w:customStyle="1" w:styleId="tagchar">
    <w:name w:val="tagchar"/>
    <w:basedOn w:val="DefaultParagraphFont"/>
    <w:rsid w:val="00C305D8"/>
  </w:style>
  <w:style w:type="character" w:customStyle="1" w:styleId="pmterms11">
    <w:name w:val="pmterms11"/>
    <w:basedOn w:val="DefaultParagraphFont"/>
    <w:rsid w:val="00C305D8"/>
    <w:rPr>
      <w:b/>
      <w:bCs/>
      <w:i w:val="0"/>
      <w:iCs w:val="0"/>
      <w:color w:val="000000"/>
    </w:rPr>
  </w:style>
  <w:style w:type="character" w:customStyle="1" w:styleId="StyleUnderlineChar9ptBold">
    <w:name w:val="Style Underline Char + 9 pt Bold"/>
    <w:basedOn w:val="DefaultParagraphFont"/>
    <w:rsid w:val="00C305D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305D8"/>
    <w:rPr>
      <w:szCs w:val="24"/>
      <w:u w:val="single"/>
      <w:lang w:val="en-US" w:eastAsia="en-US" w:bidi="ar-SA"/>
    </w:rPr>
  </w:style>
  <w:style w:type="character" w:customStyle="1" w:styleId="BoldandUnderlineChar2Char1">
    <w:name w:val="Bold and Underline Char2 Char1"/>
    <w:basedOn w:val="DefaultParagraphFont"/>
    <w:rsid w:val="00C305D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305D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305D8"/>
    <w:rPr>
      <w:szCs w:val="24"/>
      <w:u w:val="single"/>
      <w:lang w:val="en-US" w:eastAsia="en-US" w:bidi="ar-SA"/>
    </w:rPr>
  </w:style>
  <w:style w:type="paragraph" w:customStyle="1" w:styleId="Language">
    <w:name w:val="Language"/>
    <w:basedOn w:val="Normal"/>
    <w:link w:val="LanguageChar"/>
    <w:qFormat/>
    <w:rsid w:val="00C305D8"/>
    <w:rPr>
      <w:rFonts w:eastAsia="Times New Roman"/>
      <w:strike/>
      <w:szCs w:val="20"/>
    </w:rPr>
  </w:style>
  <w:style w:type="character" w:customStyle="1" w:styleId="LanguageChar">
    <w:name w:val="Language Char"/>
    <w:basedOn w:val="DefaultParagraphFont"/>
    <w:link w:val="Language"/>
    <w:rsid w:val="00C305D8"/>
    <w:rPr>
      <w:rFonts w:ascii="Calibri" w:eastAsia="Times New Roman" w:hAnsi="Calibri" w:cs="Calibri"/>
      <w:strike/>
      <w:sz w:val="22"/>
      <w:szCs w:val="20"/>
    </w:rPr>
  </w:style>
  <w:style w:type="paragraph" w:customStyle="1" w:styleId="UnderlineChar3">
    <w:name w:val="Underline Char3"/>
    <w:basedOn w:val="Normal"/>
    <w:link w:val="UnderlineChar3Char"/>
    <w:qFormat/>
    <w:rsid w:val="00C305D8"/>
    <w:rPr>
      <w:rFonts w:eastAsia="Times New Roman"/>
      <w:u w:val="single"/>
    </w:rPr>
  </w:style>
  <w:style w:type="character" w:customStyle="1" w:styleId="UnderlineChar3Char">
    <w:name w:val="Underline Char3 Char"/>
    <w:basedOn w:val="DefaultParagraphFont"/>
    <w:link w:val="UnderlineChar3"/>
    <w:rsid w:val="00C305D8"/>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C305D8"/>
    <w:rPr>
      <w:rFonts w:eastAsia="Times New Roman"/>
      <w:b/>
      <w:u w:val="single"/>
    </w:rPr>
  </w:style>
  <w:style w:type="character" w:customStyle="1" w:styleId="BoldandUnderlineChar3CharChar">
    <w:name w:val="Bold and Underline Char3 Char Char"/>
    <w:basedOn w:val="DefaultParagraphFont"/>
    <w:link w:val="BoldandUnderlineChar3Char"/>
    <w:rsid w:val="00C305D8"/>
    <w:rPr>
      <w:rFonts w:ascii="Calibri" w:eastAsia="Times New Roman" w:hAnsi="Calibri" w:cs="Calibri"/>
      <w:b/>
      <w:sz w:val="22"/>
      <w:u w:val="single"/>
    </w:rPr>
  </w:style>
  <w:style w:type="character" w:customStyle="1" w:styleId="UnderlineChar1">
    <w:name w:val="Underline Char1"/>
    <w:basedOn w:val="DefaultParagraphFont"/>
    <w:rsid w:val="00C305D8"/>
    <w:rPr>
      <w:szCs w:val="24"/>
      <w:u w:val="single"/>
      <w:lang w:val="en-US" w:eastAsia="en-US" w:bidi="ar-SA"/>
    </w:rPr>
  </w:style>
  <w:style w:type="character" w:customStyle="1" w:styleId="BoldandUnderlineChar1Char2Char">
    <w:name w:val="Bold and Underline Char1 Char2 Char"/>
    <w:basedOn w:val="DefaultParagraphFont"/>
    <w:rsid w:val="00C305D8"/>
    <w:rPr>
      <w:b/>
      <w:szCs w:val="24"/>
      <w:u w:val="single"/>
      <w:lang w:val="en-US" w:eastAsia="en-US" w:bidi="ar-SA"/>
    </w:rPr>
  </w:style>
  <w:style w:type="paragraph" w:customStyle="1" w:styleId="HotRoute">
    <w:name w:val="Hot Route"/>
    <w:basedOn w:val="Normal"/>
    <w:link w:val="HotRouteChar0"/>
    <w:qFormat/>
    <w:rsid w:val="00C305D8"/>
    <w:pPr>
      <w:ind w:left="144"/>
    </w:pPr>
    <w:rPr>
      <w:rFonts w:eastAsia="Times New Roman"/>
    </w:rPr>
  </w:style>
  <w:style w:type="character" w:customStyle="1" w:styleId="Style12ptBoldUnderline1">
    <w:name w:val="Style 12 pt Bold Underline1"/>
    <w:basedOn w:val="DefaultParagraphFont"/>
    <w:rsid w:val="00C305D8"/>
    <w:rPr>
      <w:b/>
      <w:bCs/>
      <w:sz w:val="24"/>
      <w:u w:val="single"/>
    </w:rPr>
  </w:style>
  <w:style w:type="character" w:customStyle="1" w:styleId="StyleEmphasisArial12ptBoldNotItalic">
    <w:name w:val="Style Emphasis + Arial 12 pt Bold Not Italic"/>
    <w:basedOn w:val="Emphasis"/>
    <w:rsid w:val="00C305D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305D8"/>
    <w:rPr>
      <w:rFonts w:ascii="SimSun" w:eastAsia="SimSun" w:hAnsi="SimSun"/>
      <w:sz w:val="15"/>
      <w:lang w:eastAsia="zh-CN"/>
    </w:rPr>
  </w:style>
  <w:style w:type="paragraph" w:customStyle="1" w:styleId="UnreadText">
    <w:name w:val="Unread Text"/>
    <w:basedOn w:val="Normal"/>
    <w:next w:val="Normal"/>
    <w:link w:val="UnreadTextChar"/>
    <w:autoRedefine/>
    <w:qFormat/>
    <w:rsid w:val="00C305D8"/>
    <w:pPr>
      <w:ind w:left="360"/>
    </w:pPr>
    <w:rPr>
      <w:rFonts w:ascii="SimSun" w:eastAsia="SimSun" w:hAnsi="SimSun" w:cstheme="minorBidi"/>
      <w:sz w:val="15"/>
      <w:lang w:eastAsia="zh-CN"/>
    </w:rPr>
  </w:style>
  <w:style w:type="character" w:customStyle="1" w:styleId="smallChar">
    <w:name w:val="small Char"/>
    <w:rsid w:val="00C305D8"/>
    <w:rPr>
      <w:rFonts w:ascii="Calibri" w:eastAsia="Calibri" w:hAnsi="Calibri" w:cs="Calibri"/>
      <w:sz w:val="16"/>
      <w:szCs w:val="20"/>
      <w:lang w:val="x-none" w:eastAsia="x-none"/>
    </w:rPr>
  </w:style>
  <w:style w:type="paragraph" w:customStyle="1" w:styleId="HotRoute0">
    <w:name w:val="Hot Route!"/>
    <w:basedOn w:val="Normal"/>
    <w:qFormat/>
    <w:rsid w:val="00C305D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305D8"/>
    <w:rPr>
      <w:rFonts w:ascii="Times New Roman" w:hAnsi="Times New Roman" w:cs="Times New Roman"/>
      <w:sz w:val="16"/>
      <w:szCs w:val="16"/>
    </w:rPr>
  </w:style>
  <w:style w:type="character" w:customStyle="1" w:styleId="BodyText2Char1">
    <w:name w:val="Body Text 2 Char1"/>
    <w:basedOn w:val="DefaultParagraphFont"/>
    <w:semiHidden/>
    <w:rsid w:val="00C305D8"/>
    <w:rPr>
      <w:rFonts w:ascii="Times New Roman" w:hAnsi="Times New Roman" w:cs="Times New Roman"/>
      <w:sz w:val="20"/>
    </w:rPr>
  </w:style>
  <w:style w:type="character" w:customStyle="1" w:styleId="Heading2Char1CharCharCharCharCharC">
    <w:name w:val="Heading 2 Char1 Char Char Char Char Char C"/>
    <w:rsid w:val="00C305D8"/>
    <w:rPr>
      <w:rFonts w:cs="Arial"/>
      <w:b/>
      <w:bCs/>
      <w:iCs/>
      <w:sz w:val="24"/>
      <w:szCs w:val="28"/>
      <w:lang w:val="en-US" w:eastAsia="en-US" w:bidi="ar-SA"/>
    </w:rPr>
  </w:style>
  <w:style w:type="character" w:customStyle="1" w:styleId="underline1">
    <w:name w:val="underline1"/>
    <w:basedOn w:val="DefaultParagraphFont"/>
    <w:rsid w:val="00C305D8"/>
    <w:rPr>
      <w:u w:val="single"/>
    </w:rPr>
  </w:style>
  <w:style w:type="character" w:customStyle="1" w:styleId="author">
    <w:name w:val="author"/>
    <w:basedOn w:val="DefaultParagraphFont"/>
    <w:rsid w:val="00C305D8"/>
    <w:rPr>
      <w:rFonts w:ascii="Times New Roman" w:hAnsi="Times New Roman"/>
      <w:b/>
      <w:sz w:val="24"/>
    </w:rPr>
  </w:style>
  <w:style w:type="character" w:customStyle="1" w:styleId="FontStyle291">
    <w:name w:val="Font Style291"/>
    <w:basedOn w:val="DefaultParagraphFont"/>
    <w:uiPriority w:val="99"/>
    <w:rsid w:val="00C305D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305D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305D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305D8"/>
    <w:rPr>
      <w:rFonts w:ascii="Calibri" w:eastAsia="Times New Roman" w:hAnsi="Calibri" w:cs="Calibri"/>
      <w:sz w:val="22"/>
    </w:rPr>
  </w:style>
  <w:style w:type="paragraph" w:customStyle="1" w:styleId="Cards1">
    <w:name w:val="Cards1"/>
    <w:basedOn w:val="Normal"/>
    <w:link w:val="Cards1Char"/>
    <w:qFormat/>
    <w:rsid w:val="00C305D8"/>
    <w:pPr>
      <w:ind w:left="288"/>
    </w:pPr>
    <w:rPr>
      <w:rFonts w:eastAsia="Times New Roman"/>
      <w:u w:val="single"/>
    </w:rPr>
  </w:style>
  <w:style w:type="character" w:customStyle="1" w:styleId="Cards1Char">
    <w:name w:val="Cards1 Char"/>
    <w:basedOn w:val="DefaultParagraphFont"/>
    <w:link w:val="Cards1"/>
    <w:rsid w:val="00C305D8"/>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C305D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305D8"/>
    <w:rPr>
      <w:rFonts w:ascii="Arial" w:eastAsia="Calibri" w:hAnsi="Arial" w:cs="Arial"/>
      <w:sz w:val="22"/>
      <w:szCs w:val="22"/>
      <w:u w:val="single"/>
    </w:rPr>
  </w:style>
  <w:style w:type="character" w:customStyle="1" w:styleId="EmphasizeThis">
    <w:name w:val="EmphasizeThis"/>
    <w:rsid w:val="00C305D8"/>
    <w:rPr>
      <w:rFonts w:ascii="Georgia" w:hAnsi="Georgia"/>
      <w:b/>
      <w:iCs/>
      <w:sz w:val="24"/>
      <w:u w:val="thick"/>
    </w:rPr>
  </w:style>
  <w:style w:type="paragraph" w:customStyle="1" w:styleId="Stylecard8pt">
    <w:name w:val="Style card + 8 pt"/>
    <w:basedOn w:val="card"/>
    <w:link w:val="Stylecard8ptChar"/>
    <w:qFormat/>
    <w:rsid w:val="00C305D8"/>
    <w:rPr>
      <w:rFonts w:ascii="Georgia" w:hAnsi="Georgia"/>
      <w:bCs/>
      <w:color w:val="000000"/>
      <w:lang w:eastAsia="ar-SA"/>
    </w:rPr>
  </w:style>
  <w:style w:type="character" w:customStyle="1" w:styleId="Stylecard8ptChar">
    <w:name w:val="Style card + 8 pt Char"/>
    <w:basedOn w:val="cardChar"/>
    <w:link w:val="Stylecard8pt"/>
    <w:rsid w:val="00C305D8"/>
    <w:rPr>
      <w:rFonts w:ascii="Georgia" w:hAnsi="Georgia" w:cs="Calibri"/>
      <w:bCs/>
      <w:color w:val="000000"/>
      <w:sz w:val="16"/>
      <w:lang w:eastAsia="ar-SA"/>
    </w:rPr>
  </w:style>
  <w:style w:type="character" w:customStyle="1" w:styleId="bhl">
    <w:name w:val="bhl"/>
    <w:basedOn w:val="DefaultParagraphFont"/>
    <w:rsid w:val="00C305D8"/>
  </w:style>
  <w:style w:type="paragraph" w:customStyle="1" w:styleId="TagGA11">
    <w:name w:val="Tag GA 11"/>
    <w:basedOn w:val="TOC1"/>
    <w:qFormat/>
    <w:rsid w:val="00C305D8"/>
    <w:pPr>
      <w:spacing w:before="0" w:after="160"/>
    </w:pPr>
    <w:rPr>
      <w:rFonts w:ascii="Georgia" w:eastAsia="Calibri" w:hAnsi="Georgia"/>
      <w:u w:val="none"/>
      <w:lang w:bidi="ar-SA"/>
    </w:rPr>
  </w:style>
  <w:style w:type="paragraph" w:customStyle="1" w:styleId="CiteCard">
    <w:name w:val="Cite/Card"/>
    <w:basedOn w:val="TOC2"/>
    <w:qFormat/>
    <w:rsid w:val="00C305D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305D8"/>
    <w:rPr>
      <w:rFonts w:ascii="Georgia" w:eastAsia="Times New Roman" w:hAnsi="Georgia" w:hint="default"/>
      <w:sz w:val="22"/>
      <w:u w:val="single"/>
      <w:lang w:eastAsia="zh-CN"/>
    </w:rPr>
  </w:style>
  <w:style w:type="character" w:customStyle="1" w:styleId="addmd">
    <w:name w:val="addmd"/>
    <w:basedOn w:val="DefaultParagraphFont"/>
    <w:rsid w:val="00C305D8"/>
  </w:style>
  <w:style w:type="character" w:customStyle="1" w:styleId="UnderlinedTextCharChar">
    <w:name w:val="Underlined Text Char Char"/>
    <w:basedOn w:val="DefaultParagraphFont"/>
    <w:rsid w:val="00C305D8"/>
    <w:rPr>
      <w:rFonts w:cs="Arial"/>
      <w:bCs/>
      <w:noProof w:val="0"/>
      <w:szCs w:val="26"/>
      <w:u w:val="single"/>
      <w:lang w:val="en-US" w:eastAsia="en-US" w:bidi="ar-SA"/>
    </w:rPr>
  </w:style>
  <w:style w:type="character" w:customStyle="1" w:styleId="CardText1Char">
    <w:name w:val="Card Text 1 Char"/>
    <w:rsid w:val="00C305D8"/>
    <w:rPr>
      <w:rFonts w:ascii="Georgia" w:hAnsi="Georgia"/>
      <w:color w:val="000000"/>
      <w:sz w:val="22"/>
      <w:szCs w:val="22"/>
      <w:u w:val="single"/>
    </w:rPr>
  </w:style>
  <w:style w:type="character" w:customStyle="1" w:styleId="BoldUnderlining">
    <w:name w:val="Bold Underlining"/>
    <w:rsid w:val="00C305D8"/>
    <w:rPr>
      <w:u w:val="single"/>
    </w:rPr>
  </w:style>
  <w:style w:type="character" w:customStyle="1" w:styleId="Intemphasis">
    <w:name w:val="Intemphasis"/>
    <w:uiPriority w:val="1"/>
    <w:qFormat/>
    <w:rsid w:val="00C305D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305D8"/>
    <w:pPr>
      <w:ind w:left="288" w:right="288"/>
    </w:pPr>
    <w:rPr>
      <w:szCs w:val="16"/>
    </w:rPr>
  </w:style>
  <w:style w:type="character" w:customStyle="1" w:styleId="cardtextChar3">
    <w:name w:val="cardtext Char"/>
    <w:basedOn w:val="DefaultParagraphFont"/>
    <w:link w:val="cardtext2"/>
    <w:rsid w:val="00C305D8"/>
    <w:rPr>
      <w:rFonts w:ascii="Calibri" w:hAnsi="Calibri" w:cs="Calibri"/>
      <w:sz w:val="22"/>
      <w:szCs w:val="16"/>
    </w:rPr>
  </w:style>
  <w:style w:type="character" w:customStyle="1" w:styleId="BoldUnderlineChar10">
    <w:name w:val="BoldUnderline Char1"/>
    <w:rsid w:val="00C305D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305D8"/>
    <w:pPr>
      <w:spacing w:after="200"/>
      <w:contextualSpacing/>
    </w:pPr>
    <w:rPr>
      <w:rFonts w:eastAsia="Calibri"/>
      <w:u w:val="single"/>
    </w:rPr>
  </w:style>
  <w:style w:type="character" w:customStyle="1" w:styleId="UnderlinedCardTextChar">
    <w:name w:val="Underlined Card Text Char"/>
    <w:link w:val="UnderlinedCardText"/>
    <w:rsid w:val="00C305D8"/>
    <w:rPr>
      <w:rFonts w:ascii="Calibri" w:eastAsia="Calibri" w:hAnsi="Calibri" w:cs="Calibri"/>
      <w:sz w:val="22"/>
      <w:u w:val="single"/>
    </w:rPr>
  </w:style>
  <w:style w:type="character" w:customStyle="1" w:styleId="Hyperlink6">
    <w:name w:val="Hyperlink6"/>
    <w:basedOn w:val="DefaultParagraphFont"/>
    <w:rsid w:val="00C305D8"/>
    <w:rPr>
      <w:color w:val="3300CC"/>
      <w:u w:val="single"/>
    </w:rPr>
  </w:style>
  <w:style w:type="paragraph" w:customStyle="1" w:styleId="Tag12">
    <w:name w:val="Tag12"/>
    <w:basedOn w:val="Normal"/>
    <w:qFormat/>
    <w:rsid w:val="00C305D8"/>
    <w:pPr>
      <w:contextualSpacing/>
    </w:pPr>
    <w:rPr>
      <w:rFonts w:eastAsia="Cambria"/>
      <w:b/>
    </w:rPr>
  </w:style>
  <w:style w:type="character" w:customStyle="1" w:styleId="citation">
    <w:name w:val="citation"/>
    <w:basedOn w:val="DefaultParagraphFont"/>
    <w:rsid w:val="00C305D8"/>
  </w:style>
  <w:style w:type="paragraph" w:customStyle="1" w:styleId="UnderlineText">
    <w:name w:val="Underline Text"/>
    <w:basedOn w:val="Normal"/>
    <w:link w:val="UnderlineTextChar"/>
    <w:qFormat/>
    <w:rsid w:val="00C305D8"/>
    <w:pPr>
      <w:ind w:left="288"/>
    </w:pPr>
    <w:rPr>
      <w:rFonts w:eastAsia="Times New Roman"/>
      <w:u w:val="single"/>
    </w:rPr>
  </w:style>
  <w:style w:type="character" w:customStyle="1" w:styleId="UnderlineTextChar">
    <w:name w:val="Underline Text Char"/>
    <w:basedOn w:val="DefaultParagraphFont"/>
    <w:link w:val="UnderlineText"/>
    <w:rsid w:val="00C305D8"/>
    <w:rPr>
      <w:rFonts w:ascii="Calibri" w:eastAsia="Times New Roman" w:hAnsi="Calibri" w:cs="Calibri"/>
      <w:sz w:val="22"/>
      <w:u w:val="single"/>
    </w:rPr>
  </w:style>
  <w:style w:type="character" w:customStyle="1" w:styleId="il">
    <w:name w:val="il"/>
    <w:basedOn w:val="DefaultParagraphFont"/>
    <w:rsid w:val="00C305D8"/>
  </w:style>
  <w:style w:type="character" w:customStyle="1" w:styleId="commentstext">
    <w:name w:val="comments_text"/>
    <w:uiPriority w:val="99"/>
    <w:rsid w:val="00C305D8"/>
    <w:rPr>
      <w:rFonts w:cs="Times New Roman"/>
    </w:rPr>
  </w:style>
  <w:style w:type="paragraph" w:customStyle="1" w:styleId="Heading42">
    <w:name w:val="Heading 42"/>
    <w:basedOn w:val="Normal"/>
    <w:qFormat/>
    <w:rsid w:val="00C305D8"/>
    <w:rPr>
      <w:rFonts w:eastAsia="Times New Roman"/>
    </w:rPr>
  </w:style>
  <w:style w:type="paragraph" w:customStyle="1" w:styleId="DebateNormal">
    <w:name w:val="DebateNormal"/>
    <w:basedOn w:val="Normal"/>
    <w:link w:val="DebateNormalChar"/>
    <w:qFormat/>
    <w:rsid w:val="00C305D8"/>
    <w:pPr>
      <w:spacing w:line="276" w:lineRule="auto"/>
    </w:pPr>
    <w:rPr>
      <w:rFonts w:eastAsia="Calibri"/>
      <w:szCs w:val="20"/>
    </w:rPr>
  </w:style>
  <w:style w:type="character" w:customStyle="1" w:styleId="DebateNormalChar">
    <w:name w:val="DebateNormal Char"/>
    <w:basedOn w:val="DefaultParagraphFont"/>
    <w:link w:val="DebateNormal"/>
    <w:rsid w:val="00C305D8"/>
    <w:rPr>
      <w:rFonts w:ascii="Calibri" w:eastAsia="Calibri" w:hAnsi="Calibri" w:cs="Calibri"/>
      <w:sz w:val="22"/>
      <w:szCs w:val="20"/>
    </w:rPr>
  </w:style>
  <w:style w:type="paragraph" w:customStyle="1" w:styleId="DebateEmphasis">
    <w:name w:val="DebateEmphasis"/>
    <w:basedOn w:val="Normal"/>
    <w:link w:val="DebateEmphasisChar"/>
    <w:qFormat/>
    <w:rsid w:val="00C305D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305D8"/>
    <w:rPr>
      <w:rFonts w:ascii="Calibri" w:eastAsia="Calibri" w:hAnsi="Calibri" w:cs="Calibri"/>
      <w:b/>
      <w:sz w:val="22"/>
      <w:szCs w:val="20"/>
      <w:u w:val="single"/>
    </w:rPr>
  </w:style>
  <w:style w:type="paragraph" w:customStyle="1" w:styleId="NormalCite">
    <w:name w:val="NormalCite"/>
    <w:link w:val="NormalCiteChar"/>
    <w:qFormat/>
    <w:rsid w:val="00C305D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305D8"/>
    <w:rPr>
      <w:rFonts w:ascii="Times New Roman" w:eastAsiaTheme="minorHAnsi" w:hAnsi="Times New Roman" w:cs="Times New Roman"/>
      <w:sz w:val="18"/>
      <w:szCs w:val="22"/>
    </w:rPr>
  </w:style>
  <w:style w:type="character" w:customStyle="1" w:styleId="articletext">
    <w:name w:val="articletext"/>
    <w:basedOn w:val="DefaultParagraphFont"/>
    <w:rsid w:val="00C305D8"/>
  </w:style>
  <w:style w:type="character" w:customStyle="1" w:styleId="grey10">
    <w:name w:val="grey10"/>
    <w:basedOn w:val="DefaultParagraphFont"/>
    <w:rsid w:val="00C305D8"/>
  </w:style>
  <w:style w:type="character" w:customStyle="1" w:styleId="navy13bd">
    <w:name w:val="navy13bd"/>
    <w:basedOn w:val="DefaultParagraphFont"/>
    <w:rsid w:val="00C305D8"/>
  </w:style>
  <w:style w:type="character" w:customStyle="1" w:styleId="Style9ptUnderline2">
    <w:name w:val="Style 9 pt Underline2"/>
    <w:basedOn w:val="DefaultParagraphFont"/>
    <w:rsid w:val="00C305D8"/>
    <w:rPr>
      <w:sz w:val="20"/>
      <w:u w:val="single"/>
    </w:rPr>
  </w:style>
  <w:style w:type="character" w:customStyle="1" w:styleId="Style9ptBoldUnderline1">
    <w:name w:val="Style 9 pt Bold Underline1"/>
    <w:basedOn w:val="DefaultParagraphFont"/>
    <w:rsid w:val="00C305D8"/>
    <w:rPr>
      <w:b/>
      <w:bCs/>
      <w:sz w:val="20"/>
      <w:u w:val="single"/>
    </w:rPr>
  </w:style>
  <w:style w:type="character" w:customStyle="1" w:styleId="TagsCharChar">
    <w:name w:val="Tags Char Char"/>
    <w:basedOn w:val="DefaultParagraphFont"/>
    <w:rsid w:val="00C305D8"/>
    <w:rPr>
      <w:rFonts w:eastAsia="SimSun"/>
      <w:b/>
      <w:sz w:val="24"/>
      <w:lang w:val="en-US" w:eastAsia="zh-CN" w:bidi="ar-SA"/>
    </w:rPr>
  </w:style>
  <w:style w:type="paragraph" w:customStyle="1" w:styleId="cardCharCharCharChar">
    <w:name w:val="card Char Char Char Char"/>
    <w:basedOn w:val="Normal"/>
    <w:qFormat/>
    <w:rsid w:val="00C305D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305D8"/>
    <w:rPr>
      <w:rFonts w:eastAsia="Times New Roman"/>
      <w:u w:val="single"/>
    </w:rPr>
  </w:style>
  <w:style w:type="character" w:customStyle="1" w:styleId="CARDChar0">
    <w:name w:val="CARD Char"/>
    <w:basedOn w:val="DefaultParagraphFont"/>
    <w:link w:val="CARD0"/>
    <w:rsid w:val="00C305D8"/>
    <w:rPr>
      <w:rFonts w:ascii="Calibri" w:eastAsia="Times New Roman" w:hAnsi="Calibri" w:cs="Calibri"/>
      <w:sz w:val="22"/>
      <w:u w:val="single"/>
    </w:rPr>
  </w:style>
  <w:style w:type="paragraph" w:customStyle="1" w:styleId="Normal2">
    <w:name w:val="Normal2"/>
    <w:basedOn w:val="Normal"/>
    <w:qFormat/>
    <w:rsid w:val="00C305D8"/>
    <w:rPr>
      <w:rFonts w:eastAsia="Times New Roman"/>
    </w:rPr>
  </w:style>
  <w:style w:type="character" w:customStyle="1" w:styleId="Style11ptThickunderline">
    <w:name w:val="Style 11 pt Thick underline"/>
    <w:rsid w:val="00C305D8"/>
    <w:rPr>
      <w:rFonts w:ascii="Times New Roman" w:hAnsi="Times New Roman"/>
      <w:sz w:val="20"/>
      <w:u w:val="single"/>
    </w:rPr>
  </w:style>
  <w:style w:type="character" w:customStyle="1" w:styleId="Style11ptBoldThickunderline">
    <w:name w:val="Style 11 pt Bold Thick underline"/>
    <w:rsid w:val="00C305D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305D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305D8"/>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C305D8"/>
    <w:rPr>
      <w:u w:val="single"/>
    </w:rPr>
  </w:style>
  <w:style w:type="character" w:customStyle="1" w:styleId="StyleUnderlineBoldIndent11ptChar">
    <w:name w:val="Style Underline + Bold Indent + 11 pt Char"/>
    <w:link w:val="StyleUnderlineBoldIndent11pt"/>
    <w:rsid w:val="00C305D8"/>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305D8"/>
    <w:rPr>
      <w:b/>
      <w:bCs/>
      <w:u w:val="single"/>
    </w:rPr>
  </w:style>
  <w:style w:type="character" w:customStyle="1" w:styleId="StyleUnderlineBoldIndent11ptBoldChar">
    <w:name w:val="Style Underline + Bold Indent + 11 pt Bold Char"/>
    <w:link w:val="StyleUnderlineBoldIndent11ptBold"/>
    <w:rsid w:val="00C305D8"/>
    <w:rPr>
      <w:rFonts w:ascii="Calibri" w:eastAsia="Times New Roman" w:hAnsi="Calibri" w:cs="Calibri"/>
      <w:b/>
      <w:bCs/>
      <w:sz w:val="22"/>
      <w:szCs w:val="20"/>
      <w:u w:val="single"/>
    </w:rPr>
  </w:style>
  <w:style w:type="paragraph" w:customStyle="1" w:styleId="Normal20pt">
    <w:name w:val="Normal  + 20 pt"/>
    <w:basedOn w:val="Normal"/>
    <w:uiPriority w:val="6"/>
    <w:qFormat/>
    <w:rsid w:val="00C305D8"/>
    <w:rPr>
      <w:bCs/>
      <w:u w:val="single"/>
    </w:rPr>
  </w:style>
  <w:style w:type="paragraph" w:customStyle="1" w:styleId="author-name">
    <w:name w:val="author-name"/>
    <w:basedOn w:val="Normal"/>
    <w:qFormat/>
    <w:rsid w:val="00C305D8"/>
    <w:pPr>
      <w:spacing w:before="100" w:beforeAutospacing="1" w:after="100" w:afterAutospacing="1"/>
    </w:pPr>
    <w:rPr>
      <w:rFonts w:eastAsia="Times New Roman"/>
    </w:rPr>
  </w:style>
  <w:style w:type="paragraph" w:customStyle="1" w:styleId="author-credentials">
    <w:name w:val="author-credentials"/>
    <w:basedOn w:val="Normal"/>
    <w:qFormat/>
    <w:rsid w:val="00C305D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305D8"/>
    <w:rPr>
      <w:rFonts w:ascii="Consolas" w:hAnsi="Consolas" w:cs="Consolas"/>
      <w:sz w:val="20"/>
      <w:szCs w:val="20"/>
    </w:rPr>
  </w:style>
  <w:style w:type="character" w:customStyle="1" w:styleId="headline">
    <w:name w:val="headline"/>
    <w:basedOn w:val="DefaultParagraphFont"/>
    <w:rsid w:val="00C305D8"/>
  </w:style>
  <w:style w:type="character" w:customStyle="1" w:styleId="yshortcuts">
    <w:name w:val="yshortcuts"/>
    <w:basedOn w:val="DefaultParagraphFont"/>
    <w:rsid w:val="00C305D8"/>
  </w:style>
  <w:style w:type="character" w:customStyle="1" w:styleId="HotRouteChar0">
    <w:name w:val="Hot Route Char"/>
    <w:link w:val="HotRoute"/>
    <w:rsid w:val="00C305D8"/>
    <w:rPr>
      <w:rFonts w:ascii="Calibri" w:eastAsia="Times New Roman" w:hAnsi="Calibri" w:cs="Calibri"/>
      <w:sz w:val="22"/>
    </w:rPr>
  </w:style>
  <w:style w:type="paragraph" w:styleId="PlainText">
    <w:name w:val="Plain Text"/>
    <w:basedOn w:val="Normal"/>
    <w:link w:val="PlainTextChar"/>
    <w:rsid w:val="00C305D8"/>
    <w:rPr>
      <w:rFonts w:ascii="Courier New" w:eastAsia="Times New Roman" w:hAnsi="Courier New" w:cs="Courier New"/>
      <w:szCs w:val="20"/>
    </w:rPr>
  </w:style>
  <w:style w:type="character" w:customStyle="1" w:styleId="PlainTextChar">
    <w:name w:val="Plain Text Char"/>
    <w:basedOn w:val="DefaultParagraphFont"/>
    <w:link w:val="PlainText"/>
    <w:rsid w:val="00C305D8"/>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C305D8"/>
    <w:rPr>
      <w:sz w:val="12"/>
    </w:rPr>
  </w:style>
  <w:style w:type="character" w:customStyle="1" w:styleId="MicrotextChar0">
    <w:name w:val="Microtext Char"/>
    <w:link w:val="Microtext0"/>
    <w:rsid w:val="00C305D8"/>
    <w:rPr>
      <w:rFonts w:ascii="Calibri" w:hAnsi="Calibri" w:cs="Calibri"/>
      <w:sz w:val="12"/>
    </w:rPr>
  </w:style>
  <w:style w:type="paragraph" w:customStyle="1" w:styleId="Style6">
    <w:name w:val="Style6"/>
    <w:basedOn w:val="Normal"/>
    <w:link w:val="Style6Char"/>
    <w:autoRedefine/>
    <w:qFormat/>
    <w:rsid w:val="00C305D8"/>
    <w:rPr>
      <w:b/>
    </w:rPr>
  </w:style>
  <w:style w:type="character" w:customStyle="1" w:styleId="Style6Char">
    <w:name w:val="Style6 Char"/>
    <w:basedOn w:val="DefaultParagraphFont"/>
    <w:link w:val="Style6"/>
    <w:rsid w:val="00C305D8"/>
    <w:rPr>
      <w:rFonts w:ascii="Calibri" w:hAnsi="Calibri" w:cs="Calibri"/>
      <w:b/>
      <w:sz w:val="22"/>
    </w:rPr>
  </w:style>
  <w:style w:type="paragraph" w:customStyle="1" w:styleId="Style11">
    <w:name w:val="Style11"/>
    <w:basedOn w:val="Normal"/>
    <w:link w:val="Style11Char"/>
    <w:qFormat/>
    <w:rsid w:val="00C305D8"/>
    <w:rPr>
      <w:rFonts w:eastAsia="Times New Roman"/>
      <w:b/>
      <w:szCs w:val="20"/>
      <w:u w:val="thick"/>
    </w:rPr>
  </w:style>
  <w:style w:type="paragraph" w:customStyle="1" w:styleId="Style12">
    <w:name w:val="Style12"/>
    <w:basedOn w:val="Normal"/>
    <w:link w:val="Style12Char"/>
    <w:qFormat/>
    <w:rsid w:val="00C305D8"/>
    <w:rPr>
      <w:rFonts w:eastAsia="Times New Roman"/>
      <w:b/>
      <w:u w:val="thick"/>
    </w:rPr>
  </w:style>
  <w:style w:type="character" w:customStyle="1" w:styleId="Style11Char">
    <w:name w:val="Style11 Char"/>
    <w:basedOn w:val="DefaultParagraphFont"/>
    <w:link w:val="Style11"/>
    <w:rsid w:val="00C305D8"/>
    <w:rPr>
      <w:rFonts w:ascii="Calibri" w:eastAsia="Times New Roman" w:hAnsi="Calibri" w:cs="Calibri"/>
      <w:b/>
      <w:sz w:val="22"/>
      <w:szCs w:val="20"/>
      <w:u w:val="thick"/>
    </w:rPr>
  </w:style>
  <w:style w:type="character" w:customStyle="1" w:styleId="Style12Char">
    <w:name w:val="Style12 Char"/>
    <w:basedOn w:val="DefaultParagraphFont"/>
    <w:link w:val="Style12"/>
    <w:rsid w:val="00C305D8"/>
    <w:rPr>
      <w:rFonts w:ascii="Calibri" w:eastAsia="Times New Roman" w:hAnsi="Calibri" w:cs="Calibri"/>
      <w:b/>
      <w:sz w:val="22"/>
      <w:u w:val="thick"/>
    </w:rPr>
  </w:style>
  <w:style w:type="character" w:customStyle="1" w:styleId="caps-label">
    <w:name w:val="caps-label"/>
    <w:basedOn w:val="DefaultParagraphFont"/>
    <w:rsid w:val="00C305D8"/>
  </w:style>
  <w:style w:type="character" w:customStyle="1" w:styleId="wikiexternallink">
    <w:name w:val="wikiexternallink"/>
    <w:basedOn w:val="DefaultParagraphFont"/>
    <w:rsid w:val="00C305D8"/>
  </w:style>
  <w:style w:type="character" w:customStyle="1" w:styleId="StyleStyleBoldUnderlineIntenseEmphasisUnderlineapple-style-s">
    <w:name w:val="Style Style Bold UnderlineIntense EmphasisUnderlineapple-style-s..."/>
    <w:basedOn w:val="DefaultParagraphFont"/>
    <w:rsid w:val="00C305D8"/>
    <w:rPr>
      <w:b w:val="0"/>
      <w:bCs w:val="0"/>
      <w:sz w:val="22"/>
      <w:u w:val="single"/>
      <w:bdr w:val="none" w:sz="0" w:space="0" w:color="auto"/>
    </w:rPr>
  </w:style>
  <w:style w:type="paragraph" w:customStyle="1" w:styleId="blocktitle0">
    <w:name w:val="block title"/>
    <w:basedOn w:val="Normal"/>
    <w:link w:val="blocktitleChar0"/>
    <w:autoRedefine/>
    <w:qFormat/>
    <w:rsid w:val="00C305D8"/>
    <w:pPr>
      <w:spacing w:after="240"/>
      <w:jc w:val="center"/>
      <w:outlineLvl w:val="0"/>
    </w:pPr>
    <w:rPr>
      <w:rFonts w:eastAsia="Calibri"/>
      <w:b/>
      <w:caps/>
      <w:sz w:val="28"/>
      <w:szCs w:val="28"/>
      <w:lang w:val="es-ES"/>
    </w:rPr>
  </w:style>
  <w:style w:type="character" w:customStyle="1" w:styleId="UnderlineCard">
    <w:name w:val="Underline Card"/>
    <w:uiPriority w:val="6"/>
    <w:qFormat/>
    <w:rsid w:val="00C305D8"/>
    <w:rPr>
      <w:rFonts w:ascii="Arial" w:hAnsi="Arial"/>
      <w:b w:val="0"/>
      <w:bCs/>
      <w:sz w:val="20"/>
      <w:u w:val="single"/>
    </w:rPr>
  </w:style>
  <w:style w:type="character" w:customStyle="1" w:styleId="story-author">
    <w:name w:val="story-author"/>
    <w:basedOn w:val="DefaultParagraphFont"/>
    <w:rsid w:val="00C305D8"/>
  </w:style>
  <w:style w:type="paragraph" w:customStyle="1" w:styleId="type">
    <w:name w:val="type"/>
    <w:basedOn w:val="Normal"/>
    <w:qFormat/>
    <w:rsid w:val="00C305D8"/>
    <w:pPr>
      <w:spacing w:before="100" w:beforeAutospacing="1" w:after="100" w:afterAutospacing="1"/>
    </w:pPr>
    <w:rPr>
      <w:rFonts w:eastAsia="Times New Roman"/>
    </w:rPr>
  </w:style>
  <w:style w:type="character" w:customStyle="1" w:styleId="institution">
    <w:name w:val="institution"/>
    <w:basedOn w:val="DefaultParagraphFont"/>
    <w:rsid w:val="00C305D8"/>
  </w:style>
  <w:style w:type="character" w:customStyle="1" w:styleId="abodyblack3">
    <w:name w:val="abodyblack3"/>
    <w:basedOn w:val="DefaultParagraphFont"/>
    <w:rsid w:val="00C305D8"/>
  </w:style>
  <w:style w:type="paragraph" w:customStyle="1" w:styleId="UnderlineChar2CharChar">
    <w:name w:val="Underline Char2 Char Char"/>
    <w:basedOn w:val="Normal"/>
    <w:link w:val="UnderlineChar2CharCharChar"/>
    <w:qFormat/>
    <w:rsid w:val="00C305D8"/>
    <w:rPr>
      <w:rFonts w:eastAsia="MS Mincho"/>
      <w:szCs w:val="20"/>
      <w:u w:val="single"/>
    </w:rPr>
  </w:style>
  <w:style w:type="character" w:customStyle="1" w:styleId="UnderlineChar2CharCharChar">
    <w:name w:val="Underline Char2 Char Char Char"/>
    <w:link w:val="UnderlineChar2CharChar"/>
    <w:rsid w:val="00C305D8"/>
    <w:rPr>
      <w:rFonts w:ascii="Calibri" w:eastAsia="MS Mincho" w:hAnsi="Calibri" w:cs="Calibri"/>
      <w:sz w:val="22"/>
      <w:szCs w:val="20"/>
      <w:u w:val="single"/>
    </w:rPr>
  </w:style>
  <w:style w:type="character" w:customStyle="1" w:styleId="CharacterStyle1">
    <w:name w:val="Character Style 1"/>
    <w:rsid w:val="00C305D8"/>
    <w:rPr>
      <w:sz w:val="20"/>
      <w:szCs w:val="20"/>
    </w:rPr>
  </w:style>
  <w:style w:type="character" w:customStyle="1" w:styleId="FontStyle177">
    <w:name w:val="Font Style177"/>
    <w:basedOn w:val="DefaultParagraphFont"/>
    <w:uiPriority w:val="99"/>
    <w:rsid w:val="00C305D8"/>
    <w:rPr>
      <w:rFonts w:ascii="Times New Roman" w:hAnsi="Times New Roman" w:cs="Times New Roman"/>
      <w:sz w:val="20"/>
      <w:szCs w:val="20"/>
    </w:rPr>
  </w:style>
  <w:style w:type="character" w:customStyle="1" w:styleId="FontStyle173">
    <w:name w:val="Font Style173"/>
    <w:basedOn w:val="DefaultParagraphFont"/>
    <w:uiPriority w:val="99"/>
    <w:rsid w:val="00C305D8"/>
    <w:rPr>
      <w:rFonts w:ascii="Times New Roman" w:hAnsi="Times New Roman" w:cs="Times New Roman"/>
      <w:sz w:val="14"/>
      <w:szCs w:val="14"/>
    </w:rPr>
  </w:style>
  <w:style w:type="character" w:customStyle="1" w:styleId="FontStyle151">
    <w:name w:val="Font Style151"/>
    <w:basedOn w:val="DefaultParagraphFont"/>
    <w:uiPriority w:val="99"/>
    <w:rsid w:val="00C305D8"/>
    <w:rPr>
      <w:rFonts w:ascii="Arial Narrow" w:hAnsi="Arial Narrow" w:cs="Arial Narrow"/>
      <w:b/>
      <w:bCs/>
      <w:sz w:val="12"/>
      <w:szCs w:val="12"/>
    </w:rPr>
  </w:style>
  <w:style w:type="character" w:customStyle="1" w:styleId="FontStyle156">
    <w:name w:val="Font Style156"/>
    <w:basedOn w:val="DefaultParagraphFont"/>
    <w:uiPriority w:val="99"/>
    <w:rsid w:val="00C305D8"/>
    <w:rPr>
      <w:rFonts w:ascii="Arial Narrow" w:hAnsi="Arial Narrow" w:cs="Arial Narrow"/>
      <w:sz w:val="8"/>
      <w:szCs w:val="8"/>
    </w:rPr>
  </w:style>
  <w:style w:type="character" w:customStyle="1" w:styleId="FontStyle160">
    <w:name w:val="Font Style160"/>
    <w:basedOn w:val="DefaultParagraphFont"/>
    <w:uiPriority w:val="99"/>
    <w:rsid w:val="00C305D8"/>
    <w:rPr>
      <w:rFonts w:ascii="Times New Roman" w:hAnsi="Times New Roman" w:cs="Times New Roman"/>
      <w:b/>
      <w:bCs/>
      <w:sz w:val="20"/>
      <w:szCs w:val="20"/>
    </w:rPr>
  </w:style>
  <w:style w:type="character" w:customStyle="1" w:styleId="FontStyle178">
    <w:name w:val="Font Style178"/>
    <w:basedOn w:val="DefaultParagraphFont"/>
    <w:uiPriority w:val="99"/>
    <w:rsid w:val="00C305D8"/>
    <w:rPr>
      <w:rFonts w:ascii="Times New Roman" w:hAnsi="Times New Roman" w:cs="Times New Roman"/>
      <w:sz w:val="18"/>
      <w:szCs w:val="18"/>
    </w:rPr>
  </w:style>
  <w:style w:type="paragraph" w:customStyle="1" w:styleId="Style14">
    <w:name w:val="Style14"/>
    <w:basedOn w:val="Normal"/>
    <w:uiPriority w:val="99"/>
    <w:qFormat/>
    <w:rsid w:val="00C305D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305D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305D8"/>
    <w:rPr>
      <w:rFonts w:ascii="Times New Roman" w:hAnsi="Times New Roman" w:cs="Times New Roman"/>
      <w:sz w:val="12"/>
      <w:szCs w:val="12"/>
    </w:rPr>
  </w:style>
  <w:style w:type="paragraph" w:customStyle="1" w:styleId="Style9">
    <w:name w:val="Style9"/>
    <w:basedOn w:val="Normal"/>
    <w:uiPriority w:val="99"/>
    <w:qFormat/>
    <w:rsid w:val="00C305D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305D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305D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305D8"/>
    <w:rPr>
      <w:rFonts w:ascii="Times New Roman" w:hAnsi="Times New Roman" w:cs="Times New Roman"/>
      <w:sz w:val="16"/>
      <w:szCs w:val="16"/>
    </w:rPr>
  </w:style>
  <w:style w:type="character" w:customStyle="1" w:styleId="f">
    <w:name w:val="f"/>
    <w:basedOn w:val="DefaultParagraphFont"/>
    <w:rsid w:val="00C305D8"/>
  </w:style>
  <w:style w:type="character" w:customStyle="1" w:styleId="TagsChar2">
    <w:name w:val="Tags Char2"/>
    <w:rsid w:val="00C305D8"/>
    <w:rPr>
      <w:b/>
      <w:sz w:val="24"/>
    </w:rPr>
  </w:style>
  <w:style w:type="paragraph" w:customStyle="1" w:styleId="CardsFont6ptChar">
    <w:name w:val="Cards + Font: 6 pt Char"/>
    <w:basedOn w:val="Normal"/>
    <w:link w:val="CardsFont6ptCharChar"/>
    <w:qFormat/>
    <w:rsid w:val="00C305D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305D8"/>
    <w:rPr>
      <w:rFonts w:ascii="Calibri" w:eastAsia="Times New Roman" w:hAnsi="Calibri" w:cs="Calibri"/>
      <w:sz w:val="12"/>
    </w:rPr>
  </w:style>
  <w:style w:type="character" w:customStyle="1" w:styleId="FontStyle172">
    <w:name w:val="Font Style172"/>
    <w:basedOn w:val="DefaultParagraphFont"/>
    <w:uiPriority w:val="99"/>
    <w:rsid w:val="00C305D8"/>
    <w:rPr>
      <w:rFonts w:ascii="Times New Roman" w:hAnsi="Times New Roman" w:cs="Times New Roman"/>
      <w:b/>
      <w:bCs/>
      <w:sz w:val="16"/>
      <w:szCs w:val="16"/>
    </w:rPr>
  </w:style>
  <w:style w:type="paragraph" w:customStyle="1" w:styleId="Style18">
    <w:name w:val="Style18"/>
    <w:basedOn w:val="Normal"/>
    <w:uiPriority w:val="99"/>
    <w:qFormat/>
    <w:rsid w:val="00C305D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305D8"/>
    <w:rPr>
      <w:rFonts w:ascii="Times New Roman" w:hAnsi="Times New Roman" w:cs="Times New Roman"/>
      <w:i/>
      <w:iCs/>
      <w:sz w:val="16"/>
      <w:szCs w:val="16"/>
    </w:rPr>
  </w:style>
  <w:style w:type="character" w:customStyle="1" w:styleId="FontStyle162">
    <w:name w:val="Font Style162"/>
    <w:basedOn w:val="DefaultParagraphFont"/>
    <w:uiPriority w:val="99"/>
    <w:rsid w:val="00C305D8"/>
    <w:rPr>
      <w:rFonts w:ascii="Times New Roman" w:hAnsi="Times New Roman" w:cs="Times New Roman"/>
      <w:b/>
      <w:bCs/>
      <w:sz w:val="18"/>
      <w:szCs w:val="18"/>
    </w:rPr>
  </w:style>
  <w:style w:type="character" w:customStyle="1" w:styleId="FontStyle167">
    <w:name w:val="Font Style167"/>
    <w:basedOn w:val="DefaultParagraphFont"/>
    <w:uiPriority w:val="99"/>
    <w:rsid w:val="00C305D8"/>
    <w:rPr>
      <w:rFonts w:ascii="Times New Roman" w:hAnsi="Times New Roman" w:cs="Times New Roman"/>
      <w:sz w:val="10"/>
      <w:szCs w:val="10"/>
    </w:rPr>
  </w:style>
  <w:style w:type="character" w:customStyle="1" w:styleId="FontStyle174">
    <w:name w:val="Font Style174"/>
    <w:basedOn w:val="DefaultParagraphFont"/>
    <w:uiPriority w:val="99"/>
    <w:rsid w:val="00C305D8"/>
    <w:rPr>
      <w:rFonts w:ascii="Arial Narrow" w:hAnsi="Arial Narrow" w:cs="Arial Narrow"/>
      <w:b/>
      <w:bCs/>
      <w:sz w:val="18"/>
      <w:szCs w:val="18"/>
    </w:rPr>
  </w:style>
  <w:style w:type="paragraph" w:customStyle="1" w:styleId="Style47">
    <w:name w:val="Style47"/>
    <w:basedOn w:val="Normal"/>
    <w:uiPriority w:val="99"/>
    <w:qFormat/>
    <w:rsid w:val="00C305D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305D8"/>
    <w:rPr>
      <w:rFonts w:ascii="Times New Roman" w:hAnsi="Times New Roman" w:cs="Times New Roman"/>
      <w:sz w:val="12"/>
      <w:szCs w:val="12"/>
    </w:rPr>
  </w:style>
  <w:style w:type="paragraph" w:customStyle="1" w:styleId="Style24">
    <w:name w:val="Style24"/>
    <w:basedOn w:val="Normal"/>
    <w:uiPriority w:val="99"/>
    <w:qFormat/>
    <w:rsid w:val="00C305D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305D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305D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305D8"/>
    <w:rPr>
      <w:rFonts w:ascii="Times New Roman" w:hAnsi="Times New Roman" w:cs="Times New Roman"/>
      <w:b/>
      <w:bCs/>
      <w:sz w:val="18"/>
      <w:szCs w:val="18"/>
    </w:rPr>
  </w:style>
  <w:style w:type="paragraph" w:customStyle="1" w:styleId="Style21">
    <w:name w:val="Style21"/>
    <w:basedOn w:val="Normal"/>
    <w:uiPriority w:val="99"/>
    <w:qFormat/>
    <w:rsid w:val="00C305D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305D8"/>
    <w:pPr>
      <w:widowControl w:val="0"/>
      <w:autoSpaceDE w:val="0"/>
      <w:autoSpaceDN w:val="0"/>
      <w:adjustRightInd w:val="0"/>
      <w:spacing w:line="198" w:lineRule="exact"/>
    </w:pPr>
    <w:rPr>
      <w:rFonts w:eastAsia="Times New Roman"/>
    </w:rPr>
  </w:style>
  <w:style w:type="paragraph" w:customStyle="1" w:styleId="Standard">
    <w:name w:val="Standard"/>
    <w:qFormat/>
    <w:rsid w:val="00C305D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305D8"/>
    <w:rPr>
      <w:color w:val="000000"/>
      <w:sz w:val="32"/>
      <w:szCs w:val="32"/>
    </w:rPr>
  </w:style>
  <w:style w:type="paragraph" w:customStyle="1" w:styleId="Cardnon-underlined">
    <w:name w:val="Card non-underlined"/>
    <w:basedOn w:val="Normal"/>
    <w:link w:val="Cardnon-underlinedChar"/>
    <w:autoRedefine/>
    <w:uiPriority w:val="99"/>
    <w:qFormat/>
    <w:rsid w:val="00C305D8"/>
    <w:rPr>
      <w:rFonts w:eastAsia="Times New Roman"/>
      <w:szCs w:val="20"/>
    </w:rPr>
  </w:style>
  <w:style w:type="character" w:customStyle="1" w:styleId="Cardnon-underlinedChar">
    <w:name w:val="Card non-underlined Char"/>
    <w:basedOn w:val="DefaultParagraphFont"/>
    <w:link w:val="Cardnon-underlined"/>
    <w:uiPriority w:val="99"/>
    <w:rsid w:val="00C305D8"/>
    <w:rPr>
      <w:rFonts w:ascii="Calibri" w:eastAsia="Times New Roman" w:hAnsi="Calibri" w:cs="Calibri"/>
      <w:sz w:val="22"/>
      <w:szCs w:val="20"/>
    </w:rPr>
  </w:style>
  <w:style w:type="character" w:customStyle="1" w:styleId="TitleChar2">
    <w:name w:val="Title Char2"/>
    <w:basedOn w:val="DefaultParagraphFont"/>
    <w:uiPriority w:val="10"/>
    <w:qFormat/>
    <w:locked/>
    <w:rsid w:val="00C305D8"/>
    <w:rPr>
      <w:b/>
      <w:bCs/>
      <w:u w:val="single"/>
    </w:rPr>
  </w:style>
  <w:style w:type="paragraph" w:styleId="TOC3">
    <w:name w:val="toc 3"/>
    <w:basedOn w:val="Normal"/>
    <w:next w:val="Normal"/>
    <w:autoRedefine/>
    <w:qFormat/>
    <w:rsid w:val="00C305D8"/>
    <w:pPr>
      <w:ind w:left="400"/>
    </w:pPr>
    <w:rPr>
      <w:rFonts w:eastAsia="Times New Roman"/>
      <w:szCs w:val="20"/>
    </w:rPr>
  </w:style>
  <w:style w:type="paragraph" w:styleId="TOC4">
    <w:name w:val="toc 4"/>
    <w:basedOn w:val="Normal"/>
    <w:next w:val="Normal"/>
    <w:autoRedefine/>
    <w:rsid w:val="00C305D8"/>
    <w:pPr>
      <w:ind w:left="600"/>
    </w:pPr>
    <w:rPr>
      <w:rFonts w:eastAsia="Times New Roman"/>
      <w:szCs w:val="20"/>
    </w:rPr>
  </w:style>
  <w:style w:type="paragraph" w:styleId="TOC5">
    <w:name w:val="toc 5"/>
    <w:basedOn w:val="Normal"/>
    <w:next w:val="Normal"/>
    <w:autoRedefine/>
    <w:rsid w:val="00C305D8"/>
    <w:pPr>
      <w:ind w:left="800"/>
    </w:pPr>
    <w:rPr>
      <w:rFonts w:eastAsia="Times New Roman"/>
      <w:szCs w:val="20"/>
    </w:rPr>
  </w:style>
  <w:style w:type="paragraph" w:styleId="TOC6">
    <w:name w:val="toc 6"/>
    <w:basedOn w:val="Normal"/>
    <w:next w:val="Normal"/>
    <w:autoRedefine/>
    <w:rsid w:val="00C305D8"/>
    <w:pPr>
      <w:ind w:left="1000"/>
    </w:pPr>
    <w:rPr>
      <w:rFonts w:eastAsia="Times New Roman"/>
      <w:szCs w:val="20"/>
    </w:rPr>
  </w:style>
  <w:style w:type="paragraph" w:styleId="TOC7">
    <w:name w:val="toc 7"/>
    <w:basedOn w:val="Normal"/>
    <w:next w:val="Normal"/>
    <w:autoRedefine/>
    <w:rsid w:val="00C305D8"/>
    <w:pPr>
      <w:ind w:left="1200"/>
    </w:pPr>
    <w:rPr>
      <w:rFonts w:eastAsia="Times New Roman"/>
      <w:szCs w:val="20"/>
    </w:rPr>
  </w:style>
  <w:style w:type="paragraph" w:styleId="TOC8">
    <w:name w:val="toc 8"/>
    <w:basedOn w:val="Normal"/>
    <w:next w:val="Normal"/>
    <w:autoRedefine/>
    <w:rsid w:val="00C305D8"/>
    <w:pPr>
      <w:ind w:left="1400"/>
    </w:pPr>
    <w:rPr>
      <w:rFonts w:eastAsia="Times New Roman"/>
      <w:szCs w:val="20"/>
    </w:rPr>
  </w:style>
  <w:style w:type="character" w:customStyle="1" w:styleId="allocatoragentsleft">
    <w:name w:val="al_locatoragentsleft"/>
    <w:basedOn w:val="DefaultParagraphFont"/>
    <w:rsid w:val="00C305D8"/>
  </w:style>
  <w:style w:type="character" w:styleId="HTMLTypewriter">
    <w:name w:val="HTML Typewriter"/>
    <w:basedOn w:val="DefaultParagraphFont"/>
    <w:unhideWhenUsed/>
    <w:rsid w:val="00C305D8"/>
    <w:rPr>
      <w:rFonts w:ascii="Courier New" w:eastAsia="Times New Roman" w:hAnsi="Courier New" w:cs="Courier New"/>
      <w:sz w:val="20"/>
      <w:szCs w:val="20"/>
    </w:rPr>
  </w:style>
  <w:style w:type="paragraph" w:customStyle="1" w:styleId="Carding">
    <w:name w:val="Carding"/>
    <w:basedOn w:val="Normal"/>
    <w:uiPriority w:val="99"/>
    <w:qFormat/>
    <w:rsid w:val="00C305D8"/>
    <w:rPr>
      <w:rFonts w:eastAsia="Times New Roman"/>
      <w:sz w:val="18"/>
    </w:rPr>
  </w:style>
  <w:style w:type="character" w:customStyle="1" w:styleId="TagsChar1">
    <w:name w:val="Tags Char1"/>
    <w:basedOn w:val="DefaultParagraphFont"/>
    <w:rsid w:val="00C305D8"/>
    <w:rPr>
      <w:rFonts w:ascii="Arial Narrow" w:hAnsi="Arial Narrow"/>
      <w:b/>
      <w:noProof w:val="0"/>
      <w:sz w:val="22"/>
      <w:szCs w:val="60"/>
      <w:lang w:val="en-US" w:eastAsia="en-US" w:bidi="ar-SA"/>
    </w:rPr>
  </w:style>
  <w:style w:type="character" w:customStyle="1" w:styleId="aunderline">
    <w:name w:val="aunderline"/>
    <w:basedOn w:val="DefaultParagraphFont"/>
    <w:qFormat/>
    <w:rsid w:val="00C305D8"/>
    <w:rPr>
      <w:rFonts w:ascii="Times New Roman" w:hAnsi="Times New Roman"/>
      <w:sz w:val="20"/>
      <w:szCs w:val="24"/>
      <w:u w:val="thick"/>
    </w:rPr>
  </w:style>
  <w:style w:type="character" w:customStyle="1" w:styleId="tagChar1">
    <w:name w:val="tag Char1"/>
    <w:aliases w:val="Heading 2 Char1 Char Char Char Char"/>
    <w:basedOn w:val="DefaultParagraphFont"/>
    <w:rsid w:val="00C305D8"/>
    <w:rPr>
      <w:b/>
      <w:noProof w:val="0"/>
      <w:sz w:val="24"/>
      <w:lang w:val="en-US" w:eastAsia="en-US" w:bidi="ar-SA"/>
    </w:rPr>
  </w:style>
  <w:style w:type="character" w:customStyle="1" w:styleId="tagChar2">
    <w:name w:val="tag Char2"/>
    <w:basedOn w:val="DefaultParagraphFont"/>
    <w:qFormat/>
    <w:rsid w:val="00C305D8"/>
    <w:rPr>
      <w:b/>
      <w:noProof w:val="0"/>
      <w:sz w:val="24"/>
      <w:lang w:val="en-US" w:eastAsia="en-US" w:bidi="ar-SA"/>
    </w:rPr>
  </w:style>
  <w:style w:type="character" w:customStyle="1" w:styleId="Taggin-New">
    <w:name w:val="Taggin - New"/>
    <w:basedOn w:val="DefaultParagraphFont"/>
    <w:rsid w:val="00C305D8"/>
    <w:rPr>
      <w:rFonts w:ascii="Arial Narrow" w:hAnsi="Arial Narrow"/>
      <w:b/>
      <w:sz w:val="22"/>
    </w:rPr>
  </w:style>
  <w:style w:type="character" w:customStyle="1" w:styleId="Boxing-New">
    <w:name w:val="Boxing - New"/>
    <w:basedOn w:val="DefaultParagraphFont"/>
    <w:rsid w:val="00C305D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305D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305D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305D8"/>
    <w:rPr>
      <w:rFonts w:ascii="Garamond" w:hAnsi="Garamond"/>
      <w:sz w:val="22"/>
      <w:szCs w:val="24"/>
      <w:u w:val="single"/>
      <w:lang w:val="en-US" w:eastAsia="en-US" w:bidi="ar-SA"/>
    </w:rPr>
  </w:style>
  <w:style w:type="paragraph" w:customStyle="1" w:styleId="Style2">
    <w:name w:val="Style2"/>
    <w:basedOn w:val="Heading4"/>
    <w:qFormat/>
    <w:rsid w:val="00C305D8"/>
    <w:rPr>
      <w:rFonts w:eastAsia="Times New Roman" w:cs="Times New Roman"/>
      <w:iCs/>
      <w:caps/>
      <w:szCs w:val="20"/>
    </w:rPr>
  </w:style>
  <w:style w:type="character" w:customStyle="1" w:styleId="pagetitle">
    <w:name w:val="pagetitle"/>
    <w:basedOn w:val="DefaultParagraphFont"/>
    <w:rsid w:val="00C305D8"/>
  </w:style>
  <w:style w:type="paragraph" w:customStyle="1" w:styleId="text">
    <w:name w:val="text"/>
    <w:basedOn w:val="Normal"/>
    <w:uiPriority w:val="99"/>
    <w:qFormat/>
    <w:rsid w:val="00C305D8"/>
    <w:pPr>
      <w:spacing w:before="100" w:beforeAutospacing="1" w:after="100" w:afterAutospacing="1"/>
    </w:pPr>
    <w:rPr>
      <w:rFonts w:eastAsia="Times New Roman"/>
    </w:rPr>
  </w:style>
  <w:style w:type="character" w:customStyle="1" w:styleId="StyleUnderlineCharChar9ptBold1">
    <w:name w:val="Style Underline Char Char + 9 pt Bold1"/>
    <w:rsid w:val="00C305D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305D8"/>
    <w:rPr>
      <w:rFonts w:ascii="Times New Roman" w:hAnsi="Times New Roman"/>
      <w:sz w:val="20"/>
      <w:szCs w:val="24"/>
      <w:u w:val="single"/>
      <w:lang w:val="en-US" w:eastAsia="en-US" w:bidi="ar-SA"/>
    </w:rPr>
  </w:style>
  <w:style w:type="character" w:customStyle="1" w:styleId="Style9ptBoldUnderline">
    <w:name w:val="Style 9 pt Bold Underline"/>
    <w:rsid w:val="00C305D8"/>
    <w:rPr>
      <w:b/>
      <w:bCs/>
      <w:sz w:val="20"/>
      <w:u w:val="single"/>
    </w:rPr>
  </w:style>
  <w:style w:type="paragraph" w:customStyle="1" w:styleId="StyleUnderline9pt0">
    <w:name w:val="Style Underline + 9 pt"/>
    <w:link w:val="StyleUnderline9ptChar"/>
    <w:qFormat/>
    <w:rsid w:val="00C305D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305D8"/>
    <w:rPr>
      <w:rFonts w:ascii="Arial" w:eastAsia="Times New Roman" w:hAnsi="Arial" w:cs="Times New Roman"/>
      <w:sz w:val="22"/>
      <w:szCs w:val="20"/>
      <w:u w:val="single"/>
    </w:rPr>
  </w:style>
  <w:style w:type="character" w:customStyle="1" w:styleId="StyleUnderlineChar1Bold">
    <w:name w:val="Style Underline Char1 + Bold"/>
    <w:rsid w:val="00C305D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305D8"/>
    <w:pPr>
      <w:widowControl w:val="0"/>
    </w:pPr>
    <w:rPr>
      <w:bCs/>
      <w:kern w:val="32"/>
      <w:szCs w:val="20"/>
      <w:lang w:eastAsia="ar-SA"/>
    </w:rPr>
  </w:style>
  <w:style w:type="character" w:customStyle="1" w:styleId="Stylecard9ptChar">
    <w:name w:val="Style card + 9 pt Char"/>
    <w:basedOn w:val="cardChar"/>
    <w:link w:val="Stylecard9pt"/>
    <w:rsid w:val="00C305D8"/>
    <w:rPr>
      <w:rFonts w:ascii="Times New Roman" w:hAnsi="Times New Roman" w:cs="Calibri"/>
      <w:bCs/>
      <w:kern w:val="32"/>
      <w:sz w:val="16"/>
      <w:szCs w:val="20"/>
      <w:lang w:eastAsia="ar-SA"/>
    </w:rPr>
  </w:style>
  <w:style w:type="character" w:customStyle="1" w:styleId="TagsCharCharChar">
    <w:name w:val="Tags Char Char Char"/>
    <w:basedOn w:val="DefaultParagraphFont"/>
    <w:rsid w:val="00C305D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305D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305D8"/>
    <w:rPr>
      <w:rFonts w:ascii="Times" w:hAnsi="Times"/>
      <w:b w:val="0"/>
      <w:bCs/>
      <w:sz w:val="20"/>
      <w:u w:val="single"/>
    </w:rPr>
  </w:style>
  <w:style w:type="character" w:customStyle="1" w:styleId="blubigktbiz">
    <w:name w:val="blubigktbiz"/>
    <w:rsid w:val="00C305D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305D8"/>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305D8"/>
    <w:rPr>
      <w:rFonts w:ascii="Calibri" w:hAnsi="Calibri"/>
      <w:color w:val="000000"/>
      <w:sz w:val="22"/>
      <w:lang w:val="x-none" w:eastAsia="x-none"/>
    </w:rPr>
  </w:style>
  <w:style w:type="character" w:customStyle="1" w:styleId="Style4CharChar">
    <w:name w:val="Style4 Char Char"/>
    <w:basedOn w:val="DefaultParagraphFont"/>
    <w:rsid w:val="00C305D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305D8"/>
    <w:rPr>
      <w:rFonts w:ascii="Times New Roman" w:hAnsi="Times New Roman" w:cs="Times New Roman"/>
      <w:sz w:val="16"/>
      <w:szCs w:val="16"/>
    </w:rPr>
  </w:style>
  <w:style w:type="character" w:customStyle="1" w:styleId="StyleEmphasisArial12ptBold">
    <w:name w:val="Style Emphasis + Arial 12 pt Bold"/>
    <w:rsid w:val="00C305D8"/>
    <w:rPr>
      <w:rFonts w:ascii="Arial" w:hAnsi="Arial"/>
      <w:b/>
      <w:bCs/>
      <w:i/>
      <w:iCs/>
      <w:sz w:val="24"/>
    </w:rPr>
  </w:style>
  <w:style w:type="character" w:customStyle="1" w:styleId="super">
    <w:name w:val="super"/>
    <w:rsid w:val="00C305D8"/>
  </w:style>
  <w:style w:type="character" w:customStyle="1" w:styleId="text30">
    <w:name w:val="text30"/>
    <w:rsid w:val="00C305D8"/>
  </w:style>
  <w:style w:type="character" w:customStyle="1" w:styleId="uppercase">
    <w:name w:val="uppercase"/>
    <w:rsid w:val="00C305D8"/>
  </w:style>
  <w:style w:type="character" w:customStyle="1" w:styleId="bodytext0">
    <w:name w:val="bodytext"/>
    <w:rsid w:val="00C305D8"/>
  </w:style>
  <w:style w:type="character" w:customStyle="1" w:styleId="entry-title">
    <w:name w:val="entry-title"/>
    <w:rsid w:val="00C305D8"/>
  </w:style>
  <w:style w:type="character" w:customStyle="1" w:styleId="BodyTextIndentChar1">
    <w:name w:val="Body Text Indent Char1"/>
    <w:basedOn w:val="DefaultParagraphFont"/>
    <w:uiPriority w:val="99"/>
    <w:semiHidden/>
    <w:rsid w:val="00C305D8"/>
    <w:rPr>
      <w:rFonts w:ascii="Times New Roman" w:hAnsi="Times New Roman" w:cs="Times New Roman"/>
      <w:sz w:val="20"/>
    </w:rPr>
  </w:style>
  <w:style w:type="character" w:customStyle="1" w:styleId="Style6pt">
    <w:name w:val="Style 6 pt"/>
    <w:basedOn w:val="DefaultParagraphFont"/>
    <w:qFormat/>
    <w:rsid w:val="00C305D8"/>
    <w:rPr>
      <w:sz w:val="12"/>
    </w:rPr>
  </w:style>
  <w:style w:type="character" w:customStyle="1" w:styleId="CiteCharCharCharCharCharChar">
    <w:name w:val="Cite Char Char Char Char Char Char"/>
    <w:basedOn w:val="DefaultParagraphFont"/>
    <w:rsid w:val="00C305D8"/>
    <w:rPr>
      <w:b/>
      <w:noProof w:val="0"/>
      <w:sz w:val="22"/>
      <w:szCs w:val="24"/>
      <w:u w:val="single"/>
      <w:lang w:val="en-US" w:eastAsia="en-US" w:bidi="ar-SA"/>
    </w:rPr>
  </w:style>
  <w:style w:type="character" w:customStyle="1" w:styleId="mainbody1">
    <w:name w:val="mainbody1"/>
    <w:basedOn w:val="DefaultParagraphFont"/>
    <w:rsid w:val="00C305D8"/>
    <w:rPr>
      <w:rFonts w:ascii="Verdana" w:hAnsi="Verdana" w:hint="default"/>
      <w:color w:val="000000"/>
      <w:sz w:val="22"/>
      <w:szCs w:val="22"/>
    </w:rPr>
  </w:style>
  <w:style w:type="character" w:customStyle="1" w:styleId="ssl4">
    <w:name w:val="ss_l4"/>
    <w:basedOn w:val="DefaultParagraphFont"/>
    <w:rsid w:val="00C305D8"/>
  </w:style>
  <w:style w:type="paragraph" w:customStyle="1" w:styleId="StyleNormalWeb11ptUnderline">
    <w:name w:val="Style Normal (Web) + 11 pt Underline"/>
    <w:basedOn w:val="NormalWeb"/>
    <w:link w:val="StyleNormalWeb11ptUnderlineChar"/>
    <w:qFormat/>
    <w:rsid w:val="00C305D8"/>
    <w:pPr>
      <w:spacing w:line="259" w:lineRule="auto"/>
    </w:pPr>
    <w:rPr>
      <w:rFonts w:ascii="Calibri" w:eastAsia="Calibri" w:hAnsi="Calibri"/>
      <w:sz w:val="22"/>
      <w:szCs w:val="22"/>
      <w:u w:val="single"/>
    </w:rPr>
  </w:style>
  <w:style w:type="character" w:customStyle="1" w:styleId="StyleNormalWeb11ptUnderlineChar">
    <w:name w:val="Style Normal (Web) + 11 pt Underline Char"/>
    <w:basedOn w:val="DefaultParagraphFont"/>
    <w:link w:val="StyleNormalWeb11ptUnderline"/>
    <w:rsid w:val="00C305D8"/>
    <w:rPr>
      <w:rFonts w:ascii="Calibri" w:eastAsia="Calibri" w:hAnsi="Calibri" w:cs="Calibri"/>
      <w:sz w:val="22"/>
      <w:szCs w:val="22"/>
      <w:u w:val="single"/>
    </w:rPr>
  </w:style>
  <w:style w:type="character" w:customStyle="1" w:styleId="cit-first-element">
    <w:name w:val="cit-first-element"/>
    <w:basedOn w:val="DefaultParagraphFont"/>
    <w:rsid w:val="00C305D8"/>
  </w:style>
  <w:style w:type="character" w:customStyle="1" w:styleId="title1">
    <w:name w:val="title1"/>
    <w:basedOn w:val="DefaultParagraphFont"/>
    <w:rsid w:val="00C305D8"/>
  </w:style>
  <w:style w:type="character" w:customStyle="1" w:styleId="StyleThickunderline1">
    <w:name w:val="Style Thick underline1"/>
    <w:basedOn w:val="DefaultParagraphFont"/>
    <w:rsid w:val="00C305D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305D8"/>
    <w:rPr>
      <w:rFonts w:ascii="Georgia" w:hAnsi="Georgia"/>
    </w:rPr>
  </w:style>
  <w:style w:type="character" w:customStyle="1" w:styleId="FooterChar1">
    <w:name w:val="Footer Char1"/>
    <w:basedOn w:val="DefaultParagraphFont"/>
    <w:uiPriority w:val="99"/>
    <w:semiHidden/>
    <w:rsid w:val="00C305D8"/>
    <w:rPr>
      <w:rFonts w:ascii="Georgia" w:hAnsi="Georgia"/>
    </w:rPr>
  </w:style>
  <w:style w:type="paragraph" w:customStyle="1" w:styleId="Underline20">
    <w:name w:val="Underline2"/>
    <w:basedOn w:val="Normal"/>
    <w:link w:val="Underline2Char"/>
    <w:autoRedefine/>
    <w:uiPriority w:val="4"/>
    <w:qFormat/>
    <w:rsid w:val="00C305D8"/>
    <w:rPr>
      <w:b/>
      <w:u w:val="single"/>
    </w:rPr>
  </w:style>
  <w:style w:type="character" w:customStyle="1" w:styleId="Underline2Char">
    <w:name w:val="Underline2 Char"/>
    <w:basedOn w:val="DefaultParagraphFont"/>
    <w:link w:val="Underline20"/>
    <w:uiPriority w:val="4"/>
    <w:qFormat/>
    <w:rsid w:val="00C305D8"/>
    <w:rPr>
      <w:rFonts w:ascii="Calibri" w:hAnsi="Calibri" w:cs="Calibri"/>
      <w:b/>
      <w:sz w:val="22"/>
      <w:u w:val="single"/>
    </w:rPr>
  </w:style>
  <w:style w:type="paragraph" w:customStyle="1" w:styleId="TableParagraph">
    <w:name w:val="Table Paragraph"/>
    <w:basedOn w:val="Normal"/>
    <w:uiPriority w:val="1"/>
    <w:qFormat/>
    <w:rsid w:val="00C305D8"/>
    <w:pPr>
      <w:widowControl w:val="0"/>
    </w:pPr>
  </w:style>
  <w:style w:type="character" w:customStyle="1" w:styleId="UnderlineChar2">
    <w:name w:val="UnderlineChar"/>
    <w:rsid w:val="00C305D8"/>
    <w:rPr>
      <w:sz w:val="24"/>
      <w:u w:val="single"/>
      <w:shd w:val="clear" w:color="auto" w:fill="auto"/>
    </w:rPr>
  </w:style>
  <w:style w:type="character" w:customStyle="1" w:styleId="foreground">
    <w:name w:val="foreground"/>
    <w:basedOn w:val="DefaultParagraphFont"/>
    <w:rsid w:val="00C305D8"/>
  </w:style>
  <w:style w:type="paragraph" w:customStyle="1" w:styleId="StyleCircled11pt">
    <w:name w:val="Style Circled + 11 pt"/>
    <w:basedOn w:val="Normal"/>
    <w:link w:val="StyleCircled11ptChar"/>
    <w:qFormat/>
    <w:rsid w:val="00C305D8"/>
    <w:rPr>
      <w:rFonts w:eastAsia="Times New Roman"/>
      <w:b/>
      <w:bCs/>
      <w:sz w:val="20"/>
      <w:u w:val="single"/>
    </w:rPr>
  </w:style>
  <w:style w:type="character" w:customStyle="1" w:styleId="StyleCircled11ptChar">
    <w:name w:val="Style Circled + 11 pt Char"/>
    <w:link w:val="StyleCircled11pt"/>
    <w:rsid w:val="00C305D8"/>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C305D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305D8"/>
    <w:rPr>
      <w:rFonts w:ascii="Times" w:eastAsia="Times New Roman" w:hAnsi="Times" w:cs="Calibri"/>
      <w:sz w:val="20"/>
      <w:szCs w:val="28"/>
      <w:u w:val="single"/>
    </w:rPr>
  </w:style>
  <w:style w:type="paragraph" w:customStyle="1" w:styleId="cite20">
    <w:name w:val="cite2"/>
    <w:basedOn w:val="Normal"/>
    <w:uiPriority w:val="99"/>
    <w:qFormat/>
    <w:rsid w:val="00C305D8"/>
    <w:rPr>
      <w:rFonts w:eastAsia="Times New Roman"/>
      <w:color w:val="000000"/>
      <w:sz w:val="20"/>
      <w:szCs w:val="20"/>
    </w:rPr>
  </w:style>
  <w:style w:type="character" w:customStyle="1" w:styleId="postby">
    <w:name w:val="post_by"/>
    <w:basedOn w:val="DefaultParagraphFont"/>
    <w:rsid w:val="00C305D8"/>
  </w:style>
  <w:style w:type="character" w:customStyle="1" w:styleId="Style11ptBorderSinglesolidlineAuto05ptLinewidth">
    <w:name w:val="Style 11 pt Border: : (Single solid line Auto  0.5 pt Line width)"/>
    <w:rsid w:val="00C305D8"/>
    <w:rPr>
      <w:sz w:val="20"/>
      <w:bdr w:val="single" w:sz="4" w:space="0" w:color="auto" w:frame="1"/>
    </w:rPr>
  </w:style>
  <w:style w:type="character" w:customStyle="1" w:styleId="StyleUnderlineChar9ptBorderSinglesolidlineAuto0">
    <w:name w:val="Style Underline Char + 9 pt Border: : (Single solid line Auto  0..."/>
    <w:rsid w:val="00C305D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305D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305D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305D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305D8"/>
    <w:rPr>
      <w:sz w:val="20"/>
      <w:szCs w:val="24"/>
      <w:u w:val="single"/>
      <w:bdr w:val="single" w:sz="4" w:space="0" w:color="auto"/>
      <w:lang w:val="en-US" w:eastAsia="en-US" w:bidi="ar-SA"/>
    </w:rPr>
  </w:style>
  <w:style w:type="character" w:customStyle="1" w:styleId="StyleLatinGaramondUnderline">
    <w:name w:val="Style (Latin) Garamond Underline"/>
    <w:rsid w:val="00C305D8"/>
    <w:rPr>
      <w:rFonts w:ascii="Times New Roman" w:hAnsi="Times New Roman"/>
      <w:sz w:val="20"/>
      <w:u w:val="single"/>
    </w:rPr>
  </w:style>
  <w:style w:type="character" w:customStyle="1" w:styleId="StyleLatinGaramond">
    <w:name w:val="Style (Latin) Garamond"/>
    <w:rsid w:val="00C305D8"/>
    <w:rPr>
      <w:rFonts w:ascii="Times New Roman" w:hAnsi="Times New Roman"/>
      <w:sz w:val="20"/>
    </w:rPr>
  </w:style>
  <w:style w:type="character" w:customStyle="1" w:styleId="styletimesnewroman12ptbold0">
    <w:name w:val="styletimesnewroman12ptbold"/>
    <w:basedOn w:val="DefaultParagraphFont"/>
    <w:rsid w:val="00C305D8"/>
  </w:style>
  <w:style w:type="character" w:customStyle="1" w:styleId="mainheading">
    <w:name w:val="mainheading"/>
    <w:basedOn w:val="DefaultParagraphFont"/>
    <w:rsid w:val="00C305D8"/>
  </w:style>
  <w:style w:type="paragraph" w:customStyle="1" w:styleId="BoldandUnderlineChar2CharChar">
    <w:name w:val="Bold and Underline Char2 Char Char"/>
    <w:basedOn w:val="Normal"/>
    <w:link w:val="BoldandUnderlineChar2CharCharChar"/>
    <w:qFormat/>
    <w:rsid w:val="00C305D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305D8"/>
    <w:rPr>
      <w:rFonts w:ascii="Calibri" w:eastAsia="Times New Roman" w:hAnsi="Calibri" w:cs="Calibri"/>
      <w:b/>
      <w:sz w:val="22"/>
      <w:u w:val="single"/>
    </w:rPr>
  </w:style>
  <w:style w:type="character" w:customStyle="1" w:styleId="StyleUnderlineChar9ptChar">
    <w:name w:val="Style Underline Char + 9 pt Char"/>
    <w:basedOn w:val="UnderlineCharChar"/>
    <w:rsid w:val="00C305D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305D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305D8"/>
    <w:rPr>
      <w:sz w:val="16"/>
    </w:rPr>
  </w:style>
  <w:style w:type="paragraph" w:customStyle="1" w:styleId="Reduce8pt">
    <w:name w:val="Reduce 8pt"/>
    <w:basedOn w:val="Normal"/>
    <w:link w:val="Reduce8ptCharChar"/>
    <w:qFormat/>
    <w:rsid w:val="00C305D8"/>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C305D8"/>
    <w:rPr>
      <w:rFonts w:ascii="Arial" w:hAnsi="Arial" w:cs="Arial"/>
      <w:sz w:val="22"/>
    </w:rPr>
  </w:style>
  <w:style w:type="character" w:customStyle="1" w:styleId="boldciteChar4">
    <w:name w:val="bold cite Char4"/>
    <w:link w:val="boldcite"/>
    <w:locked/>
    <w:rsid w:val="00C305D8"/>
    <w:rPr>
      <w:rFonts w:eastAsia="Times New Roman" w:cs="Times New Roman"/>
      <w:b/>
      <w:color w:val="000000"/>
      <w:sz w:val="20"/>
      <w:u w:val="thick" w:color="000000"/>
    </w:rPr>
  </w:style>
  <w:style w:type="paragraph" w:customStyle="1" w:styleId="boldcite">
    <w:name w:val="bold cite"/>
    <w:basedOn w:val="Normal"/>
    <w:link w:val="boldciteChar4"/>
    <w:qFormat/>
    <w:rsid w:val="00C305D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305D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305D8"/>
    <w:rPr>
      <w:rFonts w:eastAsia="Calibri"/>
      <w:b/>
    </w:rPr>
  </w:style>
  <w:style w:type="character" w:customStyle="1" w:styleId="HeadingsBaseChar">
    <w:name w:val="Headings Base Char"/>
    <w:basedOn w:val="DefaultParagraphFont"/>
    <w:link w:val="HeadingsBase"/>
    <w:locked/>
    <w:rsid w:val="00C305D8"/>
    <w:rPr>
      <w:rFonts w:ascii="Times New Roman" w:hAnsi="Times New Roman" w:cs="Times New Roman"/>
      <w:b/>
      <w:sz w:val="32"/>
    </w:rPr>
  </w:style>
  <w:style w:type="paragraph" w:customStyle="1" w:styleId="HeadingsBase">
    <w:name w:val="Headings Base"/>
    <w:basedOn w:val="Normal"/>
    <w:link w:val="HeadingsBaseChar"/>
    <w:qFormat/>
    <w:rsid w:val="00C305D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305D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C305D8"/>
    <w:pPr>
      <w:spacing w:line="480" w:lineRule="auto"/>
      <w:ind w:firstLine="720"/>
    </w:pPr>
    <w:rPr>
      <w:rFonts w:eastAsia="Calibri"/>
    </w:rPr>
  </w:style>
  <w:style w:type="paragraph" w:customStyle="1" w:styleId="SchoolBlockQuote">
    <w:name w:val="School Block Quote"/>
    <w:basedOn w:val="SchoolPaper"/>
    <w:qFormat/>
    <w:rsid w:val="00C305D8"/>
  </w:style>
  <w:style w:type="paragraph" w:customStyle="1" w:styleId="SchoolWorksCited">
    <w:name w:val="School Works Cited"/>
    <w:basedOn w:val="SchoolPaper"/>
    <w:qFormat/>
    <w:rsid w:val="00C305D8"/>
  </w:style>
  <w:style w:type="paragraph" w:customStyle="1" w:styleId="BlockQuote">
    <w:name w:val="Block Quote"/>
    <w:basedOn w:val="Normal"/>
    <w:qFormat/>
    <w:rsid w:val="00C305D8"/>
    <w:pPr>
      <w:ind w:left="720" w:right="720"/>
    </w:pPr>
    <w:rPr>
      <w:rFonts w:eastAsia="Calibri"/>
    </w:rPr>
  </w:style>
  <w:style w:type="paragraph" w:customStyle="1" w:styleId="PaperBody">
    <w:name w:val="Paper Body"/>
    <w:basedOn w:val="Normal"/>
    <w:qFormat/>
    <w:rsid w:val="00C305D8"/>
    <w:pPr>
      <w:spacing w:line="480" w:lineRule="auto"/>
      <w:ind w:firstLine="720"/>
    </w:pPr>
    <w:rPr>
      <w:rFonts w:eastAsia="Calibri"/>
    </w:rPr>
  </w:style>
  <w:style w:type="paragraph" w:customStyle="1" w:styleId="PaperCitation">
    <w:name w:val="Paper Citation"/>
    <w:basedOn w:val="Normal"/>
    <w:qFormat/>
    <w:rsid w:val="00C305D8"/>
    <w:pPr>
      <w:spacing w:line="480" w:lineRule="auto"/>
      <w:ind w:left="720" w:hanging="720"/>
    </w:pPr>
    <w:rPr>
      <w:rFonts w:eastAsia="Calibri"/>
    </w:rPr>
  </w:style>
  <w:style w:type="character" w:customStyle="1" w:styleId="hatChar">
    <w:name w:val="hat Char"/>
    <w:basedOn w:val="DefaultParagraphFont"/>
    <w:link w:val="hat"/>
    <w:locked/>
    <w:rsid w:val="00C305D8"/>
    <w:rPr>
      <w:rFonts w:ascii="Calibri" w:eastAsia="Times New Roman" w:hAnsi="Calibri" w:cs="Calibri"/>
      <w:b/>
      <w:bCs/>
      <w:sz w:val="32"/>
      <w:u w:val="single"/>
      <w:lang w:bidi="en-US"/>
    </w:rPr>
  </w:style>
  <w:style w:type="paragraph" w:customStyle="1" w:styleId="WW-Default">
    <w:name w:val="WW-Default"/>
    <w:qFormat/>
    <w:rsid w:val="00C305D8"/>
    <w:pPr>
      <w:suppressAutoHyphens/>
    </w:pPr>
    <w:rPr>
      <w:rFonts w:ascii="Georgia" w:eastAsia="Calibri" w:hAnsi="Georgia" w:cs="Calibri"/>
      <w:sz w:val="22"/>
      <w:szCs w:val="22"/>
      <w:lang w:eastAsia="ar-SA"/>
    </w:rPr>
  </w:style>
  <w:style w:type="paragraph" w:customStyle="1" w:styleId="B-TagCite">
    <w:name w:val="B-TagCite"/>
    <w:qFormat/>
    <w:rsid w:val="00C305D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305D8"/>
    <w:rPr>
      <w:rFonts w:ascii="Times New Roman" w:hAnsi="Times New Roman" w:cs="Times New Roman"/>
      <w:b/>
      <w:sz w:val="20"/>
    </w:rPr>
  </w:style>
  <w:style w:type="paragraph" w:customStyle="1" w:styleId="MicroText">
    <w:name w:val="MicroText"/>
    <w:basedOn w:val="Normal"/>
    <w:next w:val="Normal"/>
    <w:link w:val="MicroTextChar"/>
    <w:qFormat/>
    <w:rsid w:val="00C305D8"/>
    <w:rPr>
      <w:rFonts w:ascii="Arial Narrow" w:hAnsi="Arial Narrow" w:cstheme="minorBidi"/>
      <w:sz w:val="12"/>
    </w:rPr>
  </w:style>
  <w:style w:type="paragraph" w:customStyle="1" w:styleId="indent">
    <w:name w:val="indent"/>
    <w:basedOn w:val="Normal"/>
    <w:qFormat/>
    <w:rsid w:val="00C305D8"/>
    <w:pPr>
      <w:spacing w:before="100" w:beforeAutospacing="1" w:after="100" w:afterAutospacing="1"/>
    </w:pPr>
    <w:rPr>
      <w:rFonts w:eastAsia="Times New Roman"/>
    </w:rPr>
  </w:style>
  <w:style w:type="paragraph" w:customStyle="1" w:styleId="PageHeaderLine1">
    <w:name w:val="PageHeaderLine1"/>
    <w:basedOn w:val="Normal"/>
    <w:qFormat/>
    <w:rsid w:val="00C305D8"/>
    <w:pPr>
      <w:tabs>
        <w:tab w:val="right" w:pos="10800"/>
      </w:tabs>
    </w:pPr>
    <w:rPr>
      <w:rFonts w:eastAsia="Calibri"/>
      <w:b/>
    </w:rPr>
  </w:style>
  <w:style w:type="paragraph" w:customStyle="1" w:styleId="PageHeaderLine2">
    <w:name w:val="PageHeaderLine2"/>
    <w:basedOn w:val="Normal"/>
    <w:next w:val="Normal"/>
    <w:link w:val="PageHeaderLine2Char"/>
    <w:qFormat/>
    <w:rsid w:val="00C305D8"/>
    <w:pPr>
      <w:tabs>
        <w:tab w:val="right" w:pos="10800"/>
      </w:tabs>
      <w:spacing w:line="480" w:lineRule="auto"/>
    </w:pPr>
    <w:rPr>
      <w:rFonts w:eastAsia="Calibri"/>
      <w:b/>
    </w:rPr>
  </w:style>
  <w:style w:type="character" w:customStyle="1" w:styleId="styleboldunderline">
    <w:name w:val="styleboldunderline"/>
    <w:basedOn w:val="DefaultParagraphFont"/>
    <w:rsid w:val="00C305D8"/>
  </w:style>
  <w:style w:type="character" w:customStyle="1" w:styleId="box">
    <w:name w:val="box"/>
    <w:basedOn w:val="DefaultParagraphFont"/>
    <w:rsid w:val="00C305D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305D8"/>
    <w:rPr>
      <w:rFonts w:ascii="Arial Narrow" w:hAnsi="Arial Narrow" w:cs="Arial Narrow" w:hint="default"/>
      <w:sz w:val="18"/>
      <w:szCs w:val="18"/>
    </w:rPr>
  </w:style>
  <w:style w:type="character" w:customStyle="1" w:styleId="FontStyle14">
    <w:name w:val="Font Style14"/>
    <w:basedOn w:val="DefaultParagraphFont"/>
    <w:uiPriority w:val="99"/>
    <w:rsid w:val="00C305D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305D8"/>
    <w:rPr>
      <w:rFonts w:ascii="Arial Narrow" w:hAnsi="Arial Narrow" w:cs="Arial Narrow" w:hint="default"/>
      <w:b/>
      <w:bCs/>
      <w:sz w:val="10"/>
      <w:szCs w:val="10"/>
    </w:rPr>
  </w:style>
  <w:style w:type="character" w:customStyle="1" w:styleId="CardTagandCiteChar">
    <w:name w:val="Card Tag and Cite Char"/>
    <w:basedOn w:val="DefaultParagraphFont"/>
    <w:rsid w:val="00C305D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305D8"/>
    <w:rPr>
      <w:rFonts w:ascii="Arial Narrow" w:hAnsi="Arial Narrow"/>
      <w:b/>
      <w:color w:val="000000"/>
      <w:sz w:val="22"/>
      <w:szCs w:val="22"/>
      <w:u w:val="single"/>
    </w:rPr>
  </w:style>
  <w:style w:type="character" w:customStyle="1" w:styleId="SmallText0">
    <w:name w:val="SmallText"/>
    <w:rsid w:val="00C305D8"/>
    <w:rPr>
      <w:color w:val="000000"/>
    </w:rPr>
  </w:style>
  <w:style w:type="character" w:customStyle="1" w:styleId="CitesChar1">
    <w:name w:val="Cites Char1"/>
    <w:basedOn w:val="DefaultParagraphFont"/>
    <w:rsid w:val="00C305D8"/>
    <w:rPr>
      <w:b/>
      <w:bCs w:val="0"/>
      <w:szCs w:val="24"/>
      <w:u w:val="single"/>
      <w:lang w:val="en-US" w:eastAsia="en-US" w:bidi="ar-SA"/>
    </w:rPr>
  </w:style>
  <w:style w:type="character" w:customStyle="1" w:styleId="CardUnderlinedChar">
    <w:name w:val="Card Underlined Char"/>
    <w:basedOn w:val="DefaultParagraphFont"/>
    <w:rsid w:val="00C305D8"/>
    <w:rPr>
      <w:rFonts w:ascii="Arial Narrow" w:hAnsi="Arial Narrow" w:hint="default"/>
      <w:sz w:val="22"/>
      <w:szCs w:val="24"/>
      <w:u w:val="single"/>
      <w:lang w:val="en-US" w:eastAsia="en-US" w:bidi="ar-SA"/>
    </w:rPr>
  </w:style>
  <w:style w:type="character" w:customStyle="1" w:styleId="underline3">
    <w:name w:val="underline3"/>
    <w:basedOn w:val="underline2"/>
    <w:rsid w:val="00C305D8"/>
    <w:rPr>
      <w:rFonts w:ascii="Arial" w:hAnsi="Arial"/>
      <w:sz w:val="18"/>
      <w:u w:val="single"/>
      <w:bdr w:val="none" w:sz="0" w:space="0" w:color="auto" w:frame="1"/>
      <w:shd w:val="clear" w:color="auto" w:fill="FFFF00"/>
    </w:rPr>
  </w:style>
  <w:style w:type="character" w:customStyle="1" w:styleId="menu">
    <w:name w:val="menu"/>
    <w:basedOn w:val="DefaultParagraphFont"/>
    <w:rsid w:val="00C305D8"/>
  </w:style>
  <w:style w:type="character" w:customStyle="1" w:styleId="itxtrst">
    <w:name w:val="itxtrst"/>
    <w:rsid w:val="00C305D8"/>
  </w:style>
  <w:style w:type="character" w:customStyle="1" w:styleId="A-Underlining">
    <w:name w:val="A-Underlining"/>
    <w:basedOn w:val="DefaultParagraphFont"/>
    <w:rsid w:val="00C305D8"/>
    <w:rPr>
      <w:rFonts w:ascii="Garamond" w:hAnsi="Garamond" w:hint="default"/>
      <w:color w:val="auto"/>
      <w:sz w:val="24"/>
      <w:u w:val="single"/>
    </w:rPr>
  </w:style>
  <w:style w:type="character" w:customStyle="1" w:styleId="StyleUnderlineBold0">
    <w:name w:val="Style Underline + Bold"/>
    <w:rsid w:val="00C305D8"/>
    <w:rPr>
      <w:b/>
      <w:bCs/>
      <w:u w:val="single"/>
    </w:rPr>
  </w:style>
  <w:style w:type="character" w:customStyle="1" w:styleId="Underline-Highlighted">
    <w:name w:val="Underline-Highlighted"/>
    <w:uiPriority w:val="1"/>
    <w:qFormat/>
    <w:rsid w:val="00C305D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305D8"/>
  </w:style>
  <w:style w:type="character" w:customStyle="1" w:styleId="newsmain">
    <w:name w:val="news_main"/>
    <w:basedOn w:val="DefaultParagraphFont"/>
    <w:rsid w:val="00C305D8"/>
  </w:style>
  <w:style w:type="character" w:customStyle="1" w:styleId="AuthorDate0">
    <w:name w:val="Author Date"/>
    <w:rsid w:val="00C305D8"/>
    <w:rPr>
      <w:b/>
      <w:bCs w:val="0"/>
      <w:sz w:val="24"/>
      <w:u w:val="thick"/>
    </w:rPr>
  </w:style>
  <w:style w:type="character" w:customStyle="1" w:styleId="red">
    <w:name w:val="red"/>
    <w:basedOn w:val="DefaultParagraphFont"/>
    <w:rsid w:val="00C305D8"/>
  </w:style>
  <w:style w:type="character" w:customStyle="1" w:styleId="at">
    <w:name w:val="at"/>
    <w:rsid w:val="00C305D8"/>
  </w:style>
  <w:style w:type="character" w:customStyle="1" w:styleId="org">
    <w:name w:val="org"/>
    <w:rsid w:val="00C305D8"/>
  </w:style>
  <w:style w:type="character" w:customStyle="1" w:styleId="pnumber">
    <w:name w:val="pnumber"/>
    <w:rsid w:val="00C305D8"/>
  </w:style>
  <w:style w:type="character" w:customStyle="1" w:styleId="ital">
    <w:name w:val="ital"/>
    <w:rsid w:val="00C305D8"/>
  </w:style>
  <w:style w:type="character" w:customStyle="1" w:styleId="orgdiv">
    <w:name w:val="orgdiv"/>
    <w:rsid w:val="00C305D8"/>
  </w:style>
  <w:style w:type="character" w:customStyle="1" w:styleId="orgname">
    <w:name w:val="orgname"/>
    <w:rsid w:val="00C305D8"/>
  </w:style>
  <w:style w:type="character" w:customStyle="1" w:styleId="city">
    <w:name w:val="city"/>
    <w:rsid w:val="00C305D8"/>
  </w:style>
  <w:style w:type="character" w:customStyle="1" w:styleId="state">
    <w:name w:val="state"/>
    <w:rsid w:val="00C305D8"/>
  </w:style>
  <w:style w:type="character" w:customStyle="1" w:styleId="country">
    <w:name w:val="country"/>
    <w:rsid w:val="00C305D8"/>
  </w:style>
  <w:style w:type="character" w:customStyle="1" w:styleId="articletitle">
    <w:name w:val="articletitle"/>
    <w:rsid w:val="00C305D8"/>
    <w:rPr>
      <w:rFonts w:ascii="Times New Roman" w:hAnsi="Times New Roman" w:cs="Times New Roman" w:hint="default"/>
    </w:rPr>
  </w:style>
  <w:style w:type="character" w:customStyle="1" w:styleId="6pointChar">
    <w:name w:val="6 point Char"/>
    <w:rsid w:val="00C305D8"/>
    <w:rPr>
      <w:rFonts w:ascii="Times New Roman" w:hAnsi="Times New Roman" w:cs="Times New Roman" w:hint="default"/>
      <w:sz w:val="12"/>
      <w:lang w:val="en-US" w:eastAsia="en-US"/>
    </w:rPr>
  </w:style>
  <w:style w:type="character" w:customStyle="1" w:styleId="StyleThickunderline">
    <w:name w:val="Style Thick underline"/>
    <w:qFormat/>
    <w:rsid w:val="00C305D8"/>
    <w:rPr>
      <w:u w:val="thick"/>
    </w:rPr>
  </w:style>
  <w:style w:type="character" w:customStyle="1" w:styleId="Box0">
    <w:name w:val="Box!"/>
    <w:rsid w:val="00C305D8"/>
    <w:rPr>
      <w:rFonts w:ascii="Garamond" w:hAnsi="Garamond" w:hint="default"/>
      <w:sz w:val="24"/>
      <w:u w:val="single"/>
      <w:bdr w:val="single" w:sz="4" w:space="0" w:color="auto" w:frame="1"/>
    </w:rPr>
  </w:style>
  <w:style w:type="character" w:customStyle="1" w:styleId="citechar1">
    <w:name w:val="citechar"/>
    <w:basedOn w:val="DefaultParagraphFont"/>
    <w:rsid w:val="00C305D8"/>
  </w:style>
  <w:style w:type="character" w:customStyle="1" w:styleId="underlinechar5">
    <w:name w:val="underlinechar"/>
    <w:basedOn w:val="DefaultParagraphFont"/>
    <w:rsid w:val="00C305D8"/>
  </w:style>
  <w:style w:type="character" w:customStyle="1" w:styleId="CardUnderlineChar">
    <w:name w:val="Card Underline Char"/>
    <w:rsid w:val="00C305D8"/>
    <w:rPr>
      <w:szCs w:val="24"/>
      <w:u w:val="single"/>
      <w:lang w:val="en-US" w:eastAsia="en-US" w:bidi="ar-SA"/>
    </w:rPr>
  </w:style>
  <w:style w:type="character" w:customStyle="1" w:styleId="tagciteChar">
    <w:name w:val="tag/cite Char"/>
    <w:basedOn w:val="DefaultParagraphFont"/>
    <w:rsid w:val="00C305D8"/>
    <w:rPr>
      <w:b/>
      <w:bCs w:val="0"/>
      <w:sz w:val="24"/>
      <w:lang w:val="en-US" w:eastAsia="en-US" w:bidi="ar-SA"/>
    </w:rPr>
  </w:style>
  <w:style w:type="character" w:customStyle="1" w:styleId="8pointChar">
    <w:name w:val="8 point Char"/>
    <w:basedOn w:val="DefaultParagraphFont"/>
    <w:rsid w:val="00C305D8"/>
    <w:rPr>
      <w:sz w:val="16"/>
      <w:lang w:val="en-US" w:eastAsia="en-US" w:bidi="ar-SA"/>
    </w:rPr>
  </w:style>
  <w:style w:type="character" w:customStyle="1" w:styleId="BoldText12pt">
    <w:name w:val="Bold Text 12 pt"/>
    <w:rsid w:val="00C305D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305D8"/>
  </w:style>
  <w:style w:type="table" w:styleId="TableGrid">
    <w:name w:val="Table Grid"/>
    <w:basedOn w:val="TableNormal"/>
    <w:rsid w:val="00C305D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305D8"/>
    <w:rPr>
      <w:b/>
      <w:bCs w:val="0"/>
      <w:sz w:val="24"/>
      <w:lang w:val="en-US" w:eastAsia="en-US" w:bidi="ar-SA"/>
    </w:rPr>
  </w:style>
  <w:style w:type="character" w:customStyle="1" w:styleId="Mention11">
    <w:name w:val="Mention11"/>
    <w:basedOn w:val="DefaultParagraphFont"/>
    <w:uiPriority w:val="99"/>
    <w:semiHidden/>
    <w:unhideWhenUsed/>
    <w:rsid w:val="00C305D8"/>
    <w:rPr>
      <w:color w:val="2B579A"/>
      <w:shd w:val="clear" w:color="auto" w:fill="E6E6E6"/>
    </w:rPr>
  </w:style>
  <w:style w:type="character" w:customStyle="1" w:styleId="Emph">
    <w:name w:val="Emph"/>
    <w:basedOn w:val="DefaultParagraphFont"/>
    <w:uiPriority w:val="1"/>
    <w:qFormat/>
    <w:rsid w:val="00C305D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305D8"/>
  </w:style>
  <w:style w:type="character" w:customStyle="1" w:styleId="Mention2">
    <w:name w:val="Mention2"/>
    <w:basedOn w:val="DefaultParagraphFont"/>
    <w:uiPriority w:val="99"/>
    <w:semiHidden/>
    <w:unhideWhenUsed/>
    <w:rsid w:val="00C305D8"/>
    <w:rPr>
      <w:color w:val="2B579A"/>
      <w:shd w:val="clear" w:color="auto" w:fill="E6E6E6"/>
    </w:rPr>
  </w:style>
  <w:style w:type="paragraph" w:customStyle="1" w:styleId="FlashTag">
    <w:name w:val="FlashTag"/>
    <w:basedOn w:val="Normal"/>
    <w:link w:val="FlashTagChar"/>
    <w:autoRedefine/>
    <w:uiPriority w:val="4"/>
    <w:qFormat/>
    <w:rsid w:val="00C305D8"/>
    <w:rPr>
      <w:rFonts w:asciiTheme="majorHAnsi" w:hAnsiTheme="majorHAnsi"/>
      <w:b/>
      <w:sz w:val="28"/>
    </w:rPr>
  </w:style>
  <w:style w:type="character" w:customStyle="1" w:styleId="FlashTagChar">
    <w:name w:val="FlashTag Char"/>
    <w:basedOn w:val="DefaultParagraphFont"/>
    <w:link w:val="FlashTag"/>
    <w:uiPriority w:val="4"/>
    <w:rsid w:val="00C305D8"/>
    <w:rPr>
      <w:rFonts w:asciiTheme="majorHAnsi" w:hAnsiTheme="majorHAnsi" w:cs="Calibri"/>
      <w:b/>
      <w:sz w:val="28"/>
    </w:rPr>
  </w:style>
  <w:style w:type="paragraph" w:customStyle="1" w:styleId="Warrant">
    <w:name w:val="Warrant"/>
    <w:autoRedefine/>
    <w:uiPriority w:val="4"/>
    <w:qFormat/>
    <w:rsid w:val="00C305D8"/>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C305D8"/>
  </w:style>
  <w:style w:type="character" w:customStyle="1" w:styleId="m-8793234324905335251gmail-style13ptbold">
    <w:name w:val="m_-8793234324905335251gmail-style13ptbold"/>
    <w:basedOn w:val="DefaultParagraphFont"/>
    <w:rsid w:val="00C305D8"/>
  </w:style>
  <w:style w:type="character" w:customStyle="1" w:styleId="EndnoteTextChar">
    <w:name w:val="Endnote Text Char"/>
    <w:basedOn w:val="DefaultParagraphFont"/>
    <w:link w:val="EndnoteText"/>
    <w:locked/>
    <w:rsid w:val="00C305D8"/>
    <w:rPr>
      <w:rFonts w:ascii="Georgia" w:eastAsia="Times New Roman" w:hAnsi="Georgia"/>
      <w:szCs w:val="20"/>
    </w:rPr>
  </w:style>
  <w:style w:type="paragraph" w:styleId="EndnoteText">
    <w:name w:val="endnote text"/>
    <w:basedOn w:val="Normal"/>
    <w:link w:val="EndnoteTextChar"/>
    <w:unhideWhenUsed/>
    <w:rsid w:val="00C305D8"/>
    <w:rPr>
      <w:rFonts w:ascii="Georgia" w:eastAsia="Times New Roman" w:hAnsi="Georgia" w:cstheme="minorBidi"/>
      <w:sz w:val="24"/>
      <w:szCs w:val="20"/>
    </w:rPr>
  </w:style>
  <w:style w:type="character" w:customStyle="1" w:styleId="EndnoteTextChar1">
    <w:name w:val="Endnote Text Char1"/>
    <w:basedOn w:val="DefaultParagraphFont"/>
    <w:semiHidden/>
    <w:rsid w:val="00C305D8"/>
    <w:rPr>
      <w:rFonts w:ascii="Calibri" w:hAnsi="Calibri" w:cs="Calibri"/>
      <w:sz w:val="20"/>
      <w:szCs w:val="20"/>
    </w:rPr>
  </w:style>
  <w:style w:type="character" w:customStyle="1" w:styleId="DateChar1">
    <w:name w:val="Date Char1"/>
    <w:basedOn w:val="DefaultParagraphFont"/>
    <w:uiPriority w:val="99"/>
    <w:rsid w:val="00C305D8"/>
    <w:rPr>
      <w:rFonts w:ascii="Calibri" w:hAnsi="Calibri"/>
      <w:sz w:val="22"/>
    </w:rPr>
  </w:style>
  <w:style w:type="character" w:customStyle="1" w:styleId="BodyTextFirstIndentChar">
    <w:name w:val="Body Text First Indent Char"/>
    <w:basedOn w:val="BodyTextChar"/>
    <w:link w:val="BodyTextFirstIndent"/>
    <w:locked/>
    <w:rsid w:val="00C305D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305D8"/>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305D8"/>
    <w:rPr>
      <w:rFonts w:ascii="Calibri" w:hAnsi="Calibri" w:cs="Calibri"/>
      <w:sz w:val="22"/>
    </w:rPr>
  </w:style>
  <w:style w:type="character" w:customStyle="1" w:styleId="BodyTextIndent2Char1">
    <w:name w:val="Body Text Indent 2 Char1"/>
    <w:basedOn w:val="DefaultParagraphFont"/>
    <w:semiHidden/>
    <w:rsid w:val="00C305D8"/>
    <w:rPr>
      <w:rFonts w:ascii="Calibri" w:hAnsi="Calibri" w:cs="Calibri"/>
    </w:rPr>
  </w:style>
  <w:style w:type="character" w:customStyle="1" w:styleId="PlainTextChar1">
    <w:name w:val="Plain Text Char1"/>
    <w:basedOn w:val="DefaultParagraphFont"/>
    <w:semiHidden/>
    <w:rsid w:val="00C305D8"/>
    <w:rPr>
      <w:rFonts w:ascii="Consolas" w:hAnsi="Consolas" w:cs="Calibri"/>
      <w:sz w:val="21"/>
      <w:szCs w:val="21"/>
    </w:rPr>
  </w:style>
  <w:style w:type="paragraph" w:customStyle="1" w:styleId="msolistparagraphcxspfirst">
    <w:name w:val="msolistparagraphcxspfirst"/>
    <w:basedOn w:val="Normal"/>
    <w:uiPriority w:val="99"/>
    <w:qFormat/>
    <w:rsid w:val="00C305D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305D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305D8"/>
    <w:rPr>
      <w:rFonts w:ascii="Calibri" w:hAnsi="Calibri" w:cs="Calibri"/>
      <w:i/>
      <w:iCs/>
      <w:color w:val="000000" w:themeColor="text1"/>
    </w:rPr>
  </w:style>
  <w:style w:type="paragraph" w:customStyle="1" w:styleId="Heading2-NotBold">
    <w:name w:val="Heading 2 - Not Bold"/>
    <w:basedOn w:val="Heading2"/>
    <w:autoRedefine/>
    <w:uiPriority w:val="99"/>
    <w:qFormat/>
    <w:rsid w:val="00C305D8"/>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C305D8"/>
    <w:rPr>
      <w:rFonts w:ascii="Calibri" w:eastAsia="Calibri" w:hAnsi="Calibri" w:cs="Calibri"/>
      <w:b/>
      <w:sz w:val="22"/>
    </w:rPr>
  </w:style>
  <w:style w:type="paragraph" w:customStyle="1" w:styleId="Heading2-Bold">
    <w:name w:val="Heading 2 - Bold"/>
    <w:basedOn w:val="Normal"/>
    <w:autoRedefine/>
    <w:uiPriority w:val="99"/>
    <w:qFormat/>
    <w:rsid w:val="00C305D8"/>
    <w:rPr>
      <w:rFonts w:eastAsia="Calibri"/>
      <w:b/>
    </w:rPr>
  </w:style>
  <w:style w:type="paragraph" w:customStyle="1" w:styleId="tag">
    <w:name w:val="%tag"/>
    <w:basedOn w:val="Normal"/>
    <w:next w:val="Normal"/>
    <w:uiPriority w:val="99"/>
    <w:qFormat/>
    <w:rsid w:val="00C305D8"/>
    <w:rPr>
      <w:rFonts w:eastAsia="Calibri"/>
      <w:bCs/>
      <w:sz w:val="18"/>
    </w:rPr>
  </w:style>
  <w:style w:type="character" w:customStyle="1" w:styleId="Style2Char">
    <w:name w:val="Style 2 Char"/>
    <w:link w:val="Style20"/>
    <w:uiPriority w:val="99"/>
    <w:locked/>
    <w:rsid w:val="00C305D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305D8"/>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C305D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305D8"/>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C305D8"/>
    <w:rPr>
      <w:rFonts w:ascii="Georgia" w:eastAsia="Times New Roman" w:hAnsi="Georgia"/>
      <w:sz w:val="18"/>
      <w:szCs w:val="20"/>
      <w:lang w:val="x-none" w:eastAsia="x-none"/>
    </w:rPr>
  </w:style>
  <w:style w:type="paragraph" w:customStyle="1" w:styleId="textsmall0">
    <w:name w:val="textsmall"/>
    <w:basedOn w:val="Normal"/>
    <w:link w:val="textsmallChar0"/>
    <w:qFormat/>
    <w:rsid w:val="00C305D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305D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305D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305D8"/>
    <w:rPr>
      <w:rFonts w:ascii="Arial" w:eastAsia="Times New Roman" w:hAnsi="Arial" w:cs="Arial"/>
      <w:sz w:val="12"/>
    </w:rPr>
  </w:style>
  <w:style w:type="paragraph" w:customStyle="1" w:styleId="Micro">
    <w:name w:val="Micro"/>
    <w:basedOn w:val="Normal"/>
    <w:next w:val="Normal"/>
    <w:link w:val="MicroChar"/>
    <w:qFormat/>
    <w:rsid w:val="00C305D8"/>
    <w:rPr>
      <w:rFonts w:ascii="Arial" w:eastAsia="Times New Roman" w:hAnsi="Arial" w:cs="Arial"/>
      <w:sz w:val="12"/>
    </w:rPr>
  </w:style>
  <w:style w:type="character" w:customStyle="1" w:styleId="CardNotUnderlinedChar1">
    <w:name w:val="Card Not Underlined Char1"/>
    <w:link w:val="CardNotUnderlined"/>
    <w:locked/>
    <w:rsid w:val="00C305D8"/>
    <w:rPr>
      <w:rFonts w:ascii="Cambria" w:eastAsia="Times New Roman" w:hAnsi="Cambria" w:cs="Times New Roman"/>
      <w:sz w:val="18"/>
      <w:szCs w:val="20"/>
    </w:rPr>
  </w:style>
  <w:style w:type="paragraph" w:customStyle="1" w:styleId="h-lead">
    <w:name w:val="h-lead"/>
    <w:basedOn w:val="Normal"/>
    <w:uiPriority w:val="99"/>
    <w:qFormat/>
    <w:rsid w:val="00C305D8"/>
    <w:pPr>
      <w:spacing w:before="100" w:beforeAutospacing="1" w:after="100" w:afterAutospacing="1"/>
    </w:pPr>
    <w:rPr>
      <w:rFonts w:eastAsia="Times New Roman"/>
      <w:sz w:val="24"/>
    </w:rPr>
  </w:style>
  <w:style w:type="paragraph" w:customStyle="1" w:styleId="intro">
    <w:name w:val="intro"/>
    <w:basedOn w:val="Normal"/>
    <w:uiPriority w:val="99"/>
    <w:qFormat/>
    <w:rsid w:val="00C305D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305D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305D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305D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305D8"/>
    <w:rPr>
      <w:rFonts w:eastAsia="Calibri"/>
    </w:rPr>
  </w:style>
  <w:style w:type="paragraph" w:customStyle="1" w:styleId="F3-TagAuthor">
    <w:name w:val="F3 - Tag/Author"/>
    <w:basedOn w:val="Normal"/>
    <w:uiPriority w:val="99"/>
    <w:qFormat/>
    <w:rsid w:val="00C305D8"/>
    <w:rPr>
      <w:rFonts w:eastAsia="Times New Roman"/>
      <w:b/>
    </w:rPr>
  </w:style>
  <w:style w:type="paragraph" w:customStyle="1" w:styleId="F5-UnderlineNormal">
    <w:name w:val="F5 - Underline Normal"/>
    <w:basedOn w:val="Normal"/>
    <w:uiPriority w:val="99"/>
    <w:qFormat/>
    <w:rsid w:val="00C305D8"/>
    <w:rPr>
      <w:rFonts w:eastAsia="Calibri"/>
      <w:u w:val="single"/>
    </w:rPr>
  </w:style>
  <w:style w:type="paragraph" w:customStyle="1" w:styleId="Brief-PrimarySource">
    <w:name w:val="Brief - Primary Source"/>
    <w:basedOn w:val="Normal"/>
    <w:uiPriority w:val="99"/>
    <w:qFormat/>
    <w:rsid w:val="00C305D8"/>
    <w:rPr>
      <w:rFonts w:eastAsia="Times New Roman"/>
      <w:b/>
      <w:sz w:val="24"/>
      <w:u w:val="single"/>
    </w:rPr>
  </w:style>
  <w:style w:type="paragraph" w:customStyle="1" w:styleId="Brief-Underline">
    <w:name w:val="Brief - Underline"/>
    <w:basedOn w:val="Normal"/>
    <w:uiPriority w:val="99"/>
    <w:qFormat/>
    <w:rsid w:val="00C305D8"/>
    <w:rPr>
      <w:rFonts w:eastAsia="Times New Roman"/>
      <w:u w:val="single"/>
    </w:rPr>
  </w:style>
  <w:style w:type="paragraph" w:customStyle="1" w:styleId="Brief">
    <w:name w:val="Brief"/>
    <w:basedOn w:val="Brief-PrimarySource"/>
    <w:uiPriority w:val="99"/>
    <w:qFormat/>
    <w:rsid w:val="00C305D8"/>
    <w:rPr>
      <w:b w:val="0"/>
    </w:rPr>
  </w:style>
  <w:style w:type="paragraph" w:customStyle="1" w:styleId="CM2">
    <w:name w:val="CM2"/>
    <w:basedOn w:val="Normal"/>
    <w:next w:val="Normal"/>
    <w:uiPriority w:val="99"/>
    <w:qFormat/>
    <w:rsid w:val="00C305D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305D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305D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305D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305D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305D8"/>
    <w:pPr>
      <w:widowControl w:val="0"/>
      <w:spacing w:line="276" w:lineRule="atLeast"/>
    </w:pPr>
    <w:rPr>
      <w:color w:val="auto"/>
    </w:rPr>
  </w:style>
  <w:style w:type="paragraph" w:customStyle="1" w:styleId="CM34">
    <w:name w:val="CM34"/>
    <w:basedOn w:val="Default"/>
    <w:next w:val="Default"/>
    <w:uiPriority w:val="99"/>
    <w:qFormat/>
    <w:rsid w:val="00C305D8"/>
    <w:pPr>
      <w:widowControl w:val="0"/>
    </w:pPr>
    <w:rPr>
      <w:color w:val="auto"/>
    </w:rPr>
  </w:style>
  <w:style w:type="paragraph" w:customStyle="1" w:styleId="CM56">
    <w:name w:val="CM56"/>
    <w:basedOn w:val="Default"/>
    <w:next w:val="Default"/>
    <w:uiPriority w:val="99"/>
    <w:qFormat/>
    <w:rsid w:val="00C305D8"/>
    <w:pPr>
      <w:widowControl w:val="0"/>
    </w:pPr>
    <w:rPr>
      <w:rFonts w:eastAsia="Calibri"/>
      <w:color w:val="auto"/>
    </w:rPr>
  </w:style>
  <w:style w:type="paragraph" w:customStyle="1" w:styleId="CM58">
    <w:name w:val="CM58"/>
    <w:basedOn w:val="Default"/>
    <w:next w:val="Default"/>
    <w:uiPriority w:val="99"/>
    <w:qFormat/>
    <w:rsid w:val="00C305D8"/>
    <w:pPr>
      <w:widowControl w:val="0"/>
    </w:pPr>
    <w:rPr>
      <w:rFonts w:eastAsia="Calibri"/>
      <w:color w:val="auto"/>
    </w:rPr>
  </w:style>
  <w:style w:type="paragraph" w:customStyle="1" w:styleId="CM57">
    <w:name w:val="CM57"/>
    <w:basedOn w:val="Default"/>
    <w:next w:val="Default"/>
    <w:uiPriority w:val="99"/>
    <w:qFormat/>
    <w:rsid w:val="00C305D8"/>
    <w:pPr>
      <w:widowControl w:val="0"/>
    </w:pPr>
    <w:rPr>
      <w:rFonts w:eastAsia="Calibri"/>
      <w:color w:val="auto"/>
    </w:rPr>
  </w:style>
  <w:style w:type="paragraph" w:customStyle="1" w:styleId="CM1">
    <w:name w:val="CM1"/>
    <w:basedOn w:val="Default"/>
    <w:next w:val="Default"/>
    <w:uiPriority w:val="99"/>
    <w:qFormat/>
    <w:rsid w:val="00C305D8"/>
    <w:pPr>
      <w:widowControl w:val="0"/>
    </w:pPr>
    <w:rPr>
      <w:rFonts w:eastAsia="Calibri"/>
      <w:color w:val="auto"/>
    </w:rPr>
  </w:style>
  <w:style w:type="paragraph" w:customStyle="1" w:styleId="CM49">
    <w:name w:val="CM49"/>
    <w:basedOn w:val="Default"/>
    <w:next w:val="Default"/>
    <w:uiPriority w:val="99"/>
    <w:qFormat/>
    <w:rsid w:val="00C305D8"/>
    <w:pPr>
      <w:widowControl w:val="0"/>
    </w:pPr>
    <w:rPr>
      <w:rFonts w:eastAsia="Calibri"/>
      <w:color w:val="auto"/>
    </w:rPr>
  </w:style>
  <w:style w:type="paragraph" w:customStyle="1" w:styleId="CM41">
    <w:name w:val="CM41"/>
    <w:basedOn w:val="Default"/>
    <w:next w:val="Default"/>
    <w:uiPriority w:val="99"/>
    <w:qFormat/>
    <w:rsid w:val="00C305D8"/>
    <w:pPr>
      <w:widowControl w:val="0"/>
    </w:pPr>
    <w:rPr>
      <w:rFonts w:eastAsia="Calibri"/>
      <w:color w:val="auto"/>
    </w:rPr>
  </w:style>
  <w:style w:type="paragraph" w:customStyle="1" w:styleId="3rdOrderPara">
    <w:name w:val="3rd Order Para"/>
    <w:basedOn w:val="Default"/>
    <w:next w:val="Default"/>
    <w:qFormat/>
    <w:rsid w:val="00C305D8"/>
    <w:pPr>
      <w:widowControl w:val="0"/>
    </w:pPr>
    <w:rPr>
      <w:rFonts w:eastAsia="Calibri"/>
      <w:color w:val="auto"/>
    </w:rPr>
  </w:style>
  <w:style w:type="paragraph" w:customStyle="1" w:styleId="2ndOrderPara">
    <w:name w:val="2nd Order Para"/>
    <w:basedOn w:val="Default"/>
    <w:next w:val="Default"/>
    <w:qFormat/>
    <w:rsid w:val="00C305D8"/>
    <w:pPr>
      <w:widowControl w:val="0"/>
    </w:pPr>
    <w:rPr>
      <w:rFonts w:eastAsia="Calibri"/>
      <w:color w:val="auto"/>
    </w:rPr>
  </w:style>
  <w:style w:type="paragraph" w:customStyle="1" w:styleId="Normal-SIGN2">
    <w:name w:val="Normal-SIGN2"/>
    <w:basedOn w:val="Default"/>
    <w:next w:val="Default"/>
    <w:qFormat/>
    <w:rsid w:val="00C305D8"/>
    <w:pPr>
      <w:widowControl w:val="0"/>
    </w:pPr>
    <w:rPr>
      <w:rFonts w:eastAsia="Calibri"/>
      <w:color w:val="auto"/>
    </w:rPr>
  </w:style>
  <w:style w:type="paragraph" w:customStyle="1" w:styleId="Normal-SIGN1">
    <w:name w:val="Normal-SIGN1"/>
    <w:basedOn w:val="Default"/>
    <w:next w:val="Default"/>
    <w:uiPriority w:val="99"/>
    <w:qFormat/>
    <w:rsid w:val="00C305D8"/>
    <w:pPr>
      <w:widowControl w:val="0"/>
    </w:pPr>
    <w:rPr>
      <w:rFonts w:eastAsia="Calibri"/>
      <w:color w:val="auto"/>
    </w:rPr>
  </w:style>
  <w:style w:type="paragraph" w:customStyle="1" w:styleId="CM3">
    <w:name w:val="CM3"/>
    <w:basedOn w:val="Default"/>
    <w:next w:val="Default"/>
    <w:uiPriority w:val="99"/>
    <w:qFormat/>
    <w:rsid w:val="00C305D8"/>
    <w:pPr>
      <w:widowControl w:val="0"/>
      <w:spacing w:line="553" w:lineRule="atLeast"/>
    </w:pPr>
    <w:rPr>
      <w:rFonts w:eastAsia="Calibri"/>
      <w:color w:val="auto"/>
    </w:rPr>
  </w:style>
  <w:style w:type="paragraph" w:customStyle="1" w:styleId="CM33">
    <w:name w:val="CM33"/>
    <w:basedOn w:val="Default"/>
    <w:next w:val="Default"/>
    <w:uiPriority w:val="99"/>
    <w:qFormat/>
    <w:rsid w:val="00C305D8"/>
    <w:pPr>
      <w:widowControl w:val="0"/>
    </w:pPr>
    <w:rPr>
      <w:rFonts w:eastAsia="Calibri"/>
      <w:color w:val="auto"/>
    </w:rPr>
  </w:style>
  <w:style w:type="paragraph" w:customStyle="1" w:styleId="CM37">
    <w:name w:val="CM37"/>
    <w:basedOn w:val="Default"/>
    <w:next w:val="Default"/>
    <w:uiPriority w:val="99"/>
    <w:qFormat/>
    <w:rsid w:val="00C305D8"/>
    <w:pPr>
      <w:widowControl w:val="0"/>
    </w:pPr>
    <w:rPr>
      <w:rFonts w:eastAsia="Calibri"/>
      <w:color w:val="auto"/>
    </w:rPr>
  </w:style>
  <w:style w:type="paragraph" w:customStyle="1" w:styleId="CM7">
    <w:name w:val="CM7"/>
    <w:basedOn w:val="Default"/>
    <w:next w:val="Default"/>
    <w:uiPriority w:val="99"/>
    <w:qFormat/>
    <w:rsid w:val="00C305D8"/>
    <w:pPr>
      <w:widowControl w:val="0"/>
      <w:spacing w:line="553" w:lineRule="atLeast"/>
    </w:pPr>
    <w:rPr>
      <w:rFonts w:eastAsia="Calibri"/>
      <w:color w:val="auto"/>
    </w:rPr>
  </w:style>
  <w:style w:type="paragraph" w:customStyle="1" w:styleId="Brief-SecondarySource">
    <w:name w:val="Brief - Secondary Source"/>
    <w:basedOn w:val="Normal"/>
    <w:qFormat/>
    <w:rsid w:val="00C305D8"/>
    <w:rPr>
      <w:rFonts w:eastAsia="Times New Roman"/>
      <w:sz w:val="14"/>
      <w:szCs w:val="20"/>
    </w:rPr>
  </w:style>
  <w:style w:type="paragraph" w:customStyle="1" w:styleId="Brief-Card">
    <w:name w:val="Brief - Card"/>
    <w:basedOn w:val="Normal"/>
    <w:uiPriority w:val="99"/>
    <w:qFormat/>
    <w:rsid w:val="00C305D8"/>
    <w:rPr>
      <w:rFonts w:eastAsia="Times New Roman"/>
    </w:rPr>
  </w:style>
  <w:style w:type="paragraph" w:customStyle="1" w:styleId="Pa2">
    <w:name w:val="Pa2"/>
    <w:basedOn w:val="Default"/>
    <w:next w:val="Default"/>
    <w:uiPriority w:val="99"/>
    <w:qFormat/>
    <w:rsid w:val="00C305D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305D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305D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305D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305D8"/>
    <w:pPr>
      <w:widowControl w:val="0"/>
    </w:pPr>
    <w:rPr>
      <w:rFonts w:ascii="Arial Black" w:hAnsi="Arial Black"/>
      <w:color w:val="auto"/>
    </w:rPr>
  </w:style>
  <w:style w:type="paragraph" w:customStyle="1" w:styleId="Cover1">
    <w:name w:val="Cover 1"/>
    <w:basedOn w:val="Normal"/>
    <w:next w:val="Normal"/>
    <w:uiPriority w:val="99"/>
    <w:qFormat/>
    <w:rsid w:val="00C305D8"/>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305D8"/>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305D8"/>
    <w:pPr>
      <w:widowControl w:val="0"/>
    </w:pPr>
    <w:rPr>
      <w:color w:val="auto"/>
    </w:rPr>
  </w:style>
  <w:style w:type="paragraph" w:customStyle="1" w:styleId="Pa11">
    <w:name w:val="Pa11"/>
    <w:basedOn w:val="Normal"/>
    <w:next w:val="Normal"/>
    <w:uiPriority w:val="99"/>
    <w:qFormat/>
    <w:rsid w:val="00C305D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305D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305D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305D8"/>
    <w:pPr>
      <w:widowControl w:val="0"/>
    </w:pPr>
    <w:rPr>
      <w:rFonts w:eastAsia="Calibri"/>
      <w:color w:val="auto"/>
    </w:rPr>
  </w:style>
  <w:style w:type="paragraph" w:customStyle="1" w:styleId="CM5">
    <w:name w:val="CM5"/>
    <w:basedOn w:val="Default"/>
    <w:next w:val="Default"/>
    <w:qFormat/>
    <w:rsid w:val="00C305D8"/>
    <w:pPr>
      <w:widowControl w:val="0"/>
      <w:spacing w:line="553" w:lineRule="atLeast"/>
    </w:pPr>
    <w:rPr>
      <w:rFonts w:eastAsia="Calibri"/>
      <w:color w:val="auto"/>
    </w:rPr>
  </w:style>
  <w:style w:type="paragraph" w:customStyle="1" w:styleId="CM28">
    <w:name w:val="CM28"/>
    <w:basedOn w:val="Default"/>
    <w:next w:val="Default"/>
    <w:uiPriority w:val="99"/>
    <w:qFormat/>
    <w:rsid w:val="00C305D8"/>
    <w:pPr>
      <w:widowControl w:val="0"/>
    </w:pPr>
    <w:rPr>
      <w:rFonts w:eastAsia="Calibri"/>
      <w:color w:val="auto"/>
    </w:rPr>
  </w:style>
  <w:style w:type="paragraph" w:customStyle="1" w:styleId="CM8">
    <w:name w:val="CM8"/>
    <w:basedOn w:val="Default"/>
    <w:next w:val="Default"/>
    <w:uiPriority w:val="99"/>
    <w:qFormat/>
    <w:rsid w:val="00C305D8"/>
    <w:pPr>
      <w:widowControl w:val="0"/>
    </w:pPr>
    <w:rPr>
      <w:rFonts w:eastAsia="Calibri"/>
      <w:color w:val="auto"/>
    </w:rPr>
  </w:style>
  <w:style w:type="paragraph" w:customStyle="1" w:styleId="CM6">
    <w:name w:val="CM6"/>
    <w:basedOn w:val="Default"/>
    <w:next w:val="Default"/>
    <w:uiPriority w:val="99"/>
    <w:qFormat/>
    <w:rsid w:val="00C305D8"/>
    <w:pPr>
      <w:widowControl w:val="0"/>
      <w:spacing w:line="553" w:lineRule="atLeast"/>
    </w:pPr>
    <w:rPr>
      <w:rFonts w:eastAsia="Calibri"/>
      <w:color w:val="auto"/>
    </w:rPr>
  </w:style>
  <w:style w:type="paragraph" w:customStyle="1" w:styleId="CM22">
    <w:name w:val="CM22"/>
    <w:basedOn w:val="Default"/>
    <w:next w:val="Default"/>
    <w:uiPriority w:val="99"/>
    <w:qFormat/>
    <w:rsid w:val="00C305D8"/>
    <w:pPr>
      <w:widowControl w:val="0"/>
    </w:pPr>
    <w:rPr>
      <w:rFonts w:eastAsia="Calibri"/>
      <w:color w:val="auto"/>
    </w:rPr>
  </w:style>
  <w:style w:type="paragraph" w:customStyle="1" w:styleId="DoubleUnderlined">
    <w:name w:val="Double Underlined"/>
    <w:basedOn w:val="Heading2"/>
    <w:autoRedefine/>
    <w:uiPriority w:val="99"/>
    <w:qFormat/>
    <w:rsid w:val="00C305D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305D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305D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305D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305D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305D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305D8"/>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C305D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305D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C305D8"/>
  </w:style>
  <w:style w:type="paragraph" w:customStyle="1" w:styleId="StyleUnderliningTimesNewRomanBoldNounderlineKernat16">
    <w:name w:val="Style Underlining + Times New Roman Bold No underline Kern at 16..."/>
    <w:basedOn w:val="Normal"/>
    <w:uiPriority w:val="99"/>
    <w:qFormat/>
    <w:rsid w:val="00C305D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305D8"/>
    <w:rPr>
      <w:rFonts w:eastAsia="Times New Roman"/>
      <w:b/>
      <w:bCs/>
      <w:kern w:val="32"/>
      <w:sz w:val="32"/>
      <w:szCs w:val="32"/>
    </w:rPr>
  </w:style>
  <w:style w:type="paragraph" w:customStyle="1" w:styleId="StyleBoldUnderliningKernat16pt">
    <w:name w:val="Style Bold Underlining + Kern at 16 pt"/>
    <w:uiPriority w:val="99"/>
    <w:qFormat/>
    <w:rsid w:val="00C305D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305D8"/>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C305D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305D8"/>
    <w:pPr>
      <w:ind w:left="400"/>
    </w:pPr>
    <w:rPr>
      <w:rFonts w:eastAsia="Times New Roman"/>
      <w:szCs w:val="20"/>
    </w:rPr>
  </w:style>
  <w:style w:type="paragraph" w:customStyle="1" w:styleId="Paste">
    <w:name w:val="Paste"/>
    <w:basedOn w:val="card"/>
    <w:qFormat/>
    <w:rsid w:val="00C305D8"/>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305D8"/>
    <w:rPr>
      <w:rFonts w:ascii="Georgia" w:eastAsia="Times New Roman" w:hAnsi="Georgia"/>
      <w:b/>
      <w:u w:val="single"/>
    </w:rPr>
  </w:style>
  <w:style w:type="paragraph" w:customStyle="1" w:styleId="UnderlineStyle0">
    <w:name w:val="Underline Style"/>
    <w:basedOn w:val="Normal"/>
    <w:link w:val="UnderlineStyleChar"/>
    <w:qFormat/>
    <w:rsid w:val="00C305D8"/>
    <w:rPr>
      <w:rFonts w:ascii="Georgia" w:eastAsia="Times New Roman" w:hAnsi="Georgia" w:cstheme="minorBidi"/>
      <w:b/>
      <w:sz w:val="24"/>
      <w:u w:val="single"/>
    </w:rPr>
  </w:style>
  <w:style w:type="paragraph" w:customStyle="1" w:styleId="Normalization">
    <w:name w:val="Normalization"/>
    <w:basedOn w:val="Normal"/>
    <w:uiPriority w:val="99"/>
    <w:qFormat/>
    <w:rsid w:val="00C305D8"/>
    <w:rPr>
      <w:rFonts w:eastAsia="Times New Roman"/>
      <w:sz w:val="18"/>
    </w:rPr>
  </w:style>
  <w:style w:type="paragraph" w:customStyle="1" w:styleId="BreifTitle">
    <w:name w:val="Breif Title"/>
    <w:basedOn w:val="Normal"/>
    <w:autoRedefine/>
    <w:uiPriority w:val="99"/>
    <w:qFormat/>
    <w:rsid w:val="00C305D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305D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305D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305D8"/>
    <w:rPr>
      <w:rFonts w:eastAsia="Times New Roman"/>
      <w:color w:val="333333"/>
    </w:rPr>
  </w:style>
  <w:style w:type="paragraph" w:customStyle="1" w:styleId="StyleTagandCiteFranklinGothicDemi">
    <w:name w:val="Style Tag and Cite + Franklin Gothic Demi"/>
    <w:basedOn w:val="Normal"/>
    <w:autoRedefine/>
    <w:uiPriority w:val="99"/>
    <w:qFormat/>
    <w:rsid w:val="00C305D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305D8"/>
    <w:rPr>
      <w:bCs/>
    </w:rPr>
  </w:style>
  <w:style w:type="paragraph" w:customStyle="1" w:styleId="tagCharCharCharCharCharCharChar">
    <w:name w:val="tag Char Char Char Char Char Char Char"/>
    <w:basedOn w:val="Normal"/>
    <w:uiPriority w:val="99"/>
    <w:qFormat/>
    <w:rsid w:val="00C305D8"/>
    <w:rPr>
      <w:rFonts w:eastAsia="Times New Roman"/>
      <w:b/>
      <w:sz w:val="24"/>
      <w:szCs w:val="20"/>
    </w:rPr>
  </w:style>
  <w:style w:type="paragraph" w:customStyle="1" w:styleId="title-bold-medium">
    <w:name w:val="title-bold-medium"/>
    <w:basedOn w:val="Normal"/>
    <w:uiPriority w:val="99"/>
    <w:qFormat/>
    <w:rsid w:val="00C305D8"/>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305D8"/>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305D8"/>
    <w:rPr>
      <w:rFonts w:ascii="Arial Narrow" w:eastAsia="Times New Roman" w:hAnsi="Arial Narrow"/>
      <w:b/>
      <w:sz w:val="24"/>
    </w:rPr>
  </w:style>
  <w:style w:type="paragraph" w:customStyle="1" w:styleId="BLOCKTITLE1">
    <w:name w:val="BLOCK TITLE"/>
    <w:basedOn w:val="Heading1"/>
    <w:uiPriority w:val="99"/>
    <w:qFormat/>
    <w:rsid w:val="00C305D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C305D8"/>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305D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305D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305D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305D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305D8"/>
    <w:pPr>
      <w:spacing w:before="100" w:beforeAutospacing="1" w:after="100" w:afterAutospacing="1"/>
    </w:pPr>
    <w:rPr>
      <w:rFonts w:eastAsia="Times New Roman"/>
    </w:rPr>
  </w:style>
  <w:style w:type="paragraph" w:customStyle="1" w:styleId="ToRead">
    <w:name w:val="To Read"/>
    <w:basedOn w:val="Normal"/>
    <w:uiPriority w:val="99"/>
    <w:qFormat/>
    <w:rsid w:val="00C305D8"/>
    <w:pPr>
      <w:ind w:left="720"/>
    </w:pPr>
    <w:rPr>
      <w:rFonts w:ascii="Verdana" w:eastAsia="Times New Roman" w:hAnsi="Verdana"/>
      <w:b/>
      <w:u w:val="single"/>
    </w:rPr>
  </w:style>
  <w:style w:type="paragraph" w:customStyle="1" w:styleId="Style1">
    <w:name w:val="Style 1"/>
    <w:basedOn w:val="Normal"/>
    <w:uiPriority w:val="99"/>
    <w:qFormat/>
    <w:rsid w:val="00C305D8"/>
    <w:pPr>
      <w:widowControl w:val="0"/>
      <w:ind w:firstLine="216"/>
    </w:pPr>
    <w:rPr>
      <w:rFonts w:eastAsia="Times New Roman"/>
      <w:noProof/>
      <w:color w:val="000000"/>
      <w:szCs w:val="20"/>
    </w:rPr>
  </w:style>
  <w:style w:type="paragraph" w:customStyle="1" w:styleId="Style41">
    <w:name w:val="Style 4"/>
    <w:basedOn w:val="Normal"/>
    <w:uiPriority w:val="99"/>
    <w:qFormat/>
    <w:rsid w:val="00C305D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305D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305D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305D8"/>
    <w:pPr>
      <w:ind w:left="1660"/>
    </w:pPr>
  </w:style>
  <w:style w:type="paragraph" w:customStyle="1" w:styleId="PageNumber1">
    <w:name w:val="Page Number1"/>
    <w:basedOn w:val="Normal"/>
    <w:next w:val="Normal"/>
    <w:uiPriority w:val="99"/>
    <w:qFormat/>
    <w:rsid w:val="00C305D8"/>
    <w:rPr>
      <w:rFonts w:eastAsia="Times New Roman"/>
    </w:rPr>
  </w:style>
  <w:style w:type="paragraph" w:customStyle="1" w:styleId="Card1">
    <w:name w:val="Card1"/>
    <w:uiPriority w:val="99"/>
    <w:qFormat/>
    <w:rsid w:val="00C305D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305D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C305D8"/>
    <w:pPr>
      <w:ind w:left="288" w:right="288"/>
    </w:pPr>
    <w:rPr>
      <w:rFonts w:eastAsia="Times New Roman"/>
    </w:rPr>
  </w:style>
  <w:style w:type="paragraph" w:customStyle="1" w:styleId="CaseListNormal">
    <w:name w:val="Case List Normal"/>
    <w:basedOn w:val="Normal"/>
    <w:uiPriority w:val="99"/>
    <w:qFormat/>
    <w:rsid w:val="00C305D8"/>
    <w:rPr>
      <w:rFonts w:ascii="Times" w:eastAsia="Times New Roman" w:hAnsi="Times"/>
      <w:szCs w:val="26"/>
    </w:rPr>
  </w:style>
  <w:style w:type="paragraph" w:customStyle="1" w:styleId="Body">
    <w:name w:val="Body"/>
    <w:basedOn w:val="Normal"/>
    <w:uiPriority w:val="99"/>
    <w:qFormat/>
    <w:rsid w:val="00C305D8"/>
    <w:pPr>
      <w:outlineLvl w:val="3"/>
    </w:pPr>
    <w:rPr>
      <w:rFonts w:eastAsia="Times New Roman"/>
      <w:szCs w:val="20"/>
    </w:rPr>
  </w:style>
  <w:style w:type="paragraph" w:customStyle="1" w:styleId="3text">
    <w:name w:val="3text"/>
    <w:basedOn w:val="Normal"/>
    <w:uiPriority w:val="99"/>
    <w:qFormat/>
    <w:rsid w:val="00C305D8"/>
    <w:pPr>
      <w:spacing w:before="100" w:beforeAutospacing="1" w:after="100" w:afterAutospacing="1"/>
    </w:pPr>
    <w:rPr>
      <w:rFonts w:eastAsia="Times New Roman"/>
      <w:sz w:val="24"/>
    </w:rPr>
  </w:style>
  <w:style w:type="paragraph" w:customStyle="1" w:styleId="TimesNewRoman12">
    <w:name w:val="TimesNewRoman12"/>
    <w:uiPriority w:val="99"/>
    <w:qFormat/>
    <w:rsid w:val="00C305D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305D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305D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305D8"/>
    <w:rPr>
      <w:rFonts w:eastAsia="Times New Roman"/>
      <w:color w:val="000000"/>
      <w:sz w:val="18"/>
    </w:rPr>
  </w:style>
  <w:style w:type="paragraph" w:customStyle="1" w:styleId="text1">
    <w:name w:val="text1"/>
    <w:basedOn w:val="Normal"/>
    <w:autoRedefine/>
    <w:uiPriority w:val="99"/>
    <w:qFormat/>
    <w:rsid w:val="00C305D8"/>
    <w:rPr>
      <w:rFonts w:eastAsia="Times New Roman"/>
      <w:szCs w:val="20"/>
    </w:rPr>
  </w:style>
  <w:style w:type="paragraph" w:customStyle="1" w:styleId="RepeatBlockHeading">
    <w:name w:val="Repeat Block Heading"/>
    <w:basedOn w:val="Normal"/>
    <w:autoRedefine/>
    <w:uiPriority w:val="99"/>
    <w:qFormat/>
    <w:rsid w:val="00C305D8"/>
    <w:pPr>
      <w:jc w:val="center"/>
    </w:pPr>
    <w:rPr>
      <w:rFonts w:eastAsia="Times New Roman"/>
      <w:b/>
      <w:smallCaps/>
      <w:color w:val="000000"/>
      <w:sz w:val="24"/>
      <w:u w:val="thick"/>
    </w:rPr>
  </w:style>
  <w:style w:type="paragraph" w:customStyle="1" w:styleId="story-headline">
    <w:name w:val="story-headline"/>
    <w:basedOn w:val="Normal"/>
    <w:uiPriority w:val="99"/>
    <w:qFormat/>
    <w:rsid w:val="00C305D8"/>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305D8"/>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305D8"/>
    <w:rPr>
      <w:rFonts w:ascii="Arial" w:eastAsia="Times New Roman" w:hAnsi="Arial"/>
      <w:b/>
      <w:bCs/>
    </w:rPr>
  </w:style>
  <w:style w:type="paragraph" w:customStyle="1" w:styleId="TextofCards">
    <w:name w:val="Text of Cards"/>
    <w:basedOn w:val="Normal"/>
    <w:uiPriority w:val="99"/>
    <w:qFormat/>
    <w:rsid w:val="00C305D8"/>
    <w:rPr>
      <w:rFonts w:eastAsia="Times New Roman"/>
      <w:color w:val="000000"/>
      <w:spacing w:val="6"/>
      <w:szCs w:val="23"/>
    </w:rPr>
  </w:style>
  <w:style w:type="paragraph" w:customStyle="1" w:styleId="Corpotesto">
    <w:name w:val="Corpo testo"/>
    <w:basedOn w:val="Normal"/>
    <w:uiPriority w:val="99"/>
    <w:qFormat/>
    <w:rsid w:val="00C305D8"/>
    <w:pPr>
      <w:widowControl w:val="0"/>
      <w:adjustRightInd w:val="0"/>
      <w:spacing w:after="283"/>
    </w:pPr>
    <w:rPr>
      <w:rFonts w:ascii="Times" w:eastAsia="Times New Roman" w:hAnsi="Times"/>
    </w:rPr>
  </w:style>
  <w:style w:type="paragraph" w:customStyle="1" w:styleId="tagCharChar1Char">
    <w:name w:val="tag Char Char1 Char"/>
    <w:uiPriority w:val="99"/>
    <w:qFormat/>
    <w:rsid w:val="00C305D8"/>
    <w:rPr>
      <w:rFonts w:eastAsia="Times New Roman" w:cs="Calibri"/>
      <w:b/>
      <w:bCs/>
    </w:rPr>
  </w:style>
  <w:style w:type="paragraph" w:customStyle="1" w:styleId="inside-copy">
    <w:name w:val="inside-copy"/>
    <w:basedOn w:val="Normal"/>
    <w:uiPriority w:val="99"/>
    <w:qFormat/>
    <w:rsid w:val="00C305D8"/>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305D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305D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305D8"/>
    <w:rPr>
      <w:rFonts w:ascii="Arial" w:hAnsi="Arial"/>
      <w:b w:val="0"/>
      <w:caps w:val="0"/>
      <w:sz w:val="20"/>
    </w:rPr>
  </w:style>
  <w:style w:type="paragraph" w:customStyle="1" w:styleId="ProjectTitleLine">
    <w:name w:val="Project Title Line"/>
    <w:basedOn w:val="Normal"/>
    <w:next w:val="Normal"/>
    <w:autoRedefine/>
    <w:uiPriority w:val="99"/>
    <w:qFormat/>
    <w:rsid w:val="00C305D8"/>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305D8"/>
    <w:rPr>
      <w:rFonts w:ascii="Arial Narrow" w:eastAsia="Times New Roman" w:hAnsi="Arial Narrow"/>
      <w:strike/>
    </w:rPr>
  </w:style>
  <w:style w:type="paragraph" w:customStyle="1" w:styleId="NormalVerdana">
    <w:name w:val="Normal + Verdana"/>
    <w:aliases w:val="10 pt,White,Normal + Arial"/>
    <w:basedOn w:val="Normal"/>
    <w:uiPriority w:val="99"/>
    <w:qFormat/>
    <w:rsid w:val="00C305D8"/>
    <w:rPr>
      <w:rFonts w:ascii="Arial" w:eastAsia="Times New Roman" w:hAnsi="Arial"/>
      <w:szCs w:val="20"/>
      <w:u w:val="single"/>
    </w:rPr>
  </w:style>
  <w:style w:type="paragraph" w:customStyle="1" w:styleId="Normal10pt">
    <w:name w:val="Normal + 10 pt"/>
    <w:basedOn w:val="Normal"/>
    <w:uiPriority w:val="99"/>
    <w:qFormat/>
    <w:rsid w:val="00C305D8"/>
    <w:rPr>
      <w:rFonts w:eastAsia="Times New Roman"/>
      <w:szCs w:val="20"/>
    </w:rPr>
  </w:style>
  <w:style w:type="paragraph" w:customStyle="1" w:styleId="cardChar1Char">
    <w:name w:val="card Char1 Char"/>
    <w:basedOn w:val="Normal"/>
    <w:uiPriority w:val="99"/>
    <w:qFormat/>
    <w:rsid w:val="00C305D8"/>
    <w:pPr>
      <w:ind w:left="288" w:right="288"/>
    </w:pPr>
    <w:rPr>
      <w:rFonts w:eastAsia="Times New Roman"/>
      <w:szCs w:val="20"/>
    </w:rPr>
  </w:style>
  <w:style w:type="paragraph" w:customStyle="1" w:styleId="CM12">
    <w:name w:val="CM12"/>
    <w:basedOn w:val="Default"/>
    <w:next w:val="Default"/>
    <w:uiPriority w:val="99"/>
    <w:qFormat/>
    <w:rsid w:val="00C305D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305D8"/>
    <w:pPr>
      <w:widowControl w:val="0"/>
      <w:spacing w:after="480"/>
    </w:pPr>
    <w:rPr>
      <w:rFonts w:ascii="Granjon LT Std" w:hAnsi="Granjon LT Std"/>
      <w:color w:val="auto"/>
    </w:rPr>
  </w:style>
  <w:style w:type="paragraph" w:customStyle="1" w:styleId="CM10">
    <w:name w:val="CM10"/>
    <w:basedOn w:val="Default"/>
    <w:next w:val="Default"/>
    <w:uiPriority w:val="99"/>
    <w:qFormat/>
    <w:rsid w:val="00C305D8"/>
    <w:pPr>
      <w:widowControl w:val="0"/>
      <w:spacing w:line="320" w:lineRule="atLeast"/>
    </w:pPr>
    <w:rPr>
      <w:rFonts w:ascii="Granjon LT Std" w:hAnsi="Granjon LT Std"/>
      <w:color w:val="auto"/>
    </w:rPr>
  </w:style>
  <w:style w:type="paragraph" w:customStyle="1" w:styleId="bold">
    <w:name w:val="bold"/>
    <w:basedOn w:val="Normal"/>
    <w:uiPriority w:val="99"/>
    <w:qFormat/>
    <w:rsid w:val="00C305D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305D8"/>
    <w:rPr>
      <w:rFonts w:ascii="Arial Narrow" w:eastAsia="Times New Roman" w:hAnsi="Arial Narrow"/>
      <w:strike/>
      <w:szCs w:val="20"/>
    </w:rPr>
  </w:style>
  <w:style w:type="paragraph" w:customStyle="1" w:styleId="textbodyblack">
    <w:name w:val="textbodyblack"/>
    <w:basedOn w:val="Normal"/>
    <w:uiPriority w:val="99"/>
    <w:qFormat/>
    <w:rsid w:val="00C305D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305D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305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305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305D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305D8"/>
    <w:rPr>
      <w:rFonts w:ascii="Georgia" w:eastAsia="Times New Roman" w:hAnsi="Georgia"/>
      <w:b/>
      <w:bCs/>
      <w:szCs w:val="16"/>
      <w:u w:val="single"/>
    </w:rPr>
  </w:style>
  <w:style w:type="paragraph" w:customStyle="1" w:styleId="CiteCorrected">
    <w:name w:val="Cite Corrected"/>
    <w:basedOn w:val="Normal"/>
    <w:link w:val="CiteCorrectedChar"/>
    <w:qFormat/>
    <w:rsid w:val="00C305D8"/>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C305D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C305D8"/>
    <w:pPr>
      <w:ind w:left="288"/>
    </w:pPr>
    <w:rPr>
      <w:rFonts w:eastAsia="SimSun"/>
      <w:szCs w:val="20"/>
      <w:lang w:eastAsia="zh-CN"/>
    </w:rPr>
  </w:style>
  <w:style w:type="paragraph" w:customStyle="1" w:styleId="BriefTitle2">
    <w:name w:val="Brief Title 2"/>
    <w:basedOn w:val="BriefTitle"/>
    <w:uiPriority w:val="99"/>
    <w:qFormat/>
    <w:rsid w:val="00C305D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305D8"/>
    <w:rPr>
      <w:u w:val="single"/>
    </w:rPr>
  </w:style>
  <w:style w:type="paragraph" w:customStyle="1" w:styleId="StyleCardText11ptUnderline">
    <w:name w:val="Style Card Text + 11 pt Underline"/>
    <w:link w:val="StyleCardText11ptUnderlineChar"/>
    <w:qFormat/>
    <w:rsid w:val="00C305D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305D8"/>
    <w:rPr>
      <w:rFonts w:ascii="Georgia" w:hAnsi="Georgia"/>
      <w:sz w:val="16"/>
    </w:rPr>
  </w:style>
  <w:style w:type="paragraph" w:customStyle="1" w:styleId="StyleMinimizedText11pt">
    <w:name w:val="Style Minimized Text + 11 pt"/>
    <w:basedOn w:val="Normal"/>
    <w:link w:val="StyleMinimizedText11ptChar"/>
    <w:qFormat/>
    <w:rsid w:val="00C305D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305D8"/>
    <w:rPr>
      <w:rFonts w:ascii="Georgia" w:hAnsi="Georgia"/>
      <w:sz w:val="16"/>
    </w:rPr>
  </w:style>
  <w:style w:type="paragraph" w:customStyle="1" w:styleId="StyleMinimizedText11pt1">
    <w:name w:val="Style Minimized Text + 11 pt1"/>
    <w:basedOn w:val="Normal"/>
    <w:link w:val="StyleMinimizedText11pt1Char"/>
    <w:qFormat/>
    <w:rsid w:val="00C305D8"/>
    <w:rPr>
      <w:rFonts w:ascii="Georgia" w:hAnsi="Georgia" w:cstheme="minorBidi"/>
      <w:sz w:val="16"/>
    </w:rPr>
  </w:style>
  <w:style w:type="character" w:customStyle="1" w:styleId="Debate-CardSmalltextF2Char">
    <w:name w:val="Debate- Card Small text F2 Char"/>
    <w:link w:val="Debate-CardSmalltextF2"/>
    <w:locked/>
    <w:rsid w:val="00C305D8"/>
    <w:rPr>
      <w:rFonts w:ascii="Arial Narrow" w:hAnsi="Arial Narrow"/>
      <w:sz w:val="16"/>
    </w:rPr>
  </w:style>
  <w:style w:type="paragraph" w:customStyle="1" w:styleId="Debate-CardSmalltextF2">
    <w:name w:val="Debate- Card Small text F2"/>
    <w:basedOn w:val="Normal"/>
    <w:next w:val="Normal"/>
    <w:link w:val="Debate-CardSmalltextF2Char"/>
    <w:qFormat/>
    <w:rsid w:val="00C305D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305D8"/>
    <w:rPr>
      <w:rFonts w:ascii="Arial Narrow" w:hAnsi="Arial Narrow"/>
      <w:b/>
      <w:sz w:val="18"/>
      <w:u w:val="single"/>
    </w:rPr>
  </w:style>
  <w:style w:type="paragraph" w:customStyle="1" w:styleId="Debate-EmphasizedText-F5">
    <w:name w:val="Debate- Emphasized Text- F5"/>
    <w:basedOn w:val="Normal"/>
    <w:link w:val="Debate-EmphasizedText-F5Char"/>
    <w:qFormat/>
    <w:rsid w:val="00C305D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305D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305D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305D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305D8"/>
    <w:rPr>
      <w:rFonts w:ascii="Times New Roman" w:eastAsia="Times New Roman" w:hAnsi="Times New Roman"/>
      <w:sz w:val="16"/>
    </w:rPr>
  </w:style>
  <w:style w:type="character" w:customStyle="1" w:styleId="CardStyleChar">
    <w:name w:val="Card Style Char"/>
    <w:link w:val="CardStyle0"/>
    <w:locked/>
    <w:rsid w:val="00C305D8"/>
    <w:rPr>
      <w:rFonts w:ascii="Calibri" w:eastAsia="Times New Roman" w:hAnsi="Calibri" w:cs="Calibri"/>
      <w:sz w:val="22"/>
    </w:rPr>
  </w:style>
  <w:style w:type="paragraph" w:customStyle="1" w:styleId="emactive">
    <w:name w:val="emactive"/>
    <w:basedOn w:val="Normal"/>
    <w:uiPriority w:val="99"/>
    <w:qFormat/>
    <w:rsid w:val="00C305D8"/>
    <w:pPr>
      <w:spacing w:before="100" w:beforeAutospacing="1" w:after="100" w:afterAutospacing="1"/>
    </w:pPr>
    <w:rPr>
      <w:rFonts w:eastAsia="Times New Roman"/>
      <w:sz w:val="24"/>
    </w:rPr>
  </w:style>
  <w:style w:type="paragraph" w:customStyle="1" w:styleId="emready">
    <w:name w:val="emready"/>
    <w:basedOn w:val="Normal"/>
    <w:uiPriority w:val="99"/>
    <w:qFormat/>
    <w:rsid w:val="00C305D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305D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305D8"/>
    <w:rPr>
      <w:rFonts w:ascii="Georgia" w:eastAsia="Times New Roman" w:hAnsi="Georgia" w:cs="Times New Roman"/>
      <w:b/>
      <w:sz w:val="24"/>
      <w:u w:val="single"/>
    </w:rPr>
  </w:style>
  <w:style w:type="character" w:customStyle="1" w:styleId="CardHighlightChar">
    <w:name w:val="Card Highlight Char"/>
    <w:link w:val="CardHighlight"/>
    <w:locked/>
    <w:rsid w:val="00C305D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305D8"/>
    <w:pPr>
      <w:shd w:val="clear" w:color="auto" w:fill="66FFFF"/>
    </w:pPr>
    <w:rPr>
      <w:rFonts w:eastAsia="Calibri"/>
      <w:sz w:val="24"/>
      <w:u w:val="single"/>
    </w:rPr>
  </w:style>
  <w:style w:type="character" w:customStyle="1" w:styleId="BlockHeaderHiddenChar">
    <w:name w:val="Block Header Hidden Char"/>
    <w:link w:val="BlockHeaderHidden"/>
    <w:locked/>
    <w:rsid w:val="00C305D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305D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305D8"/>
    <w:pPr>
      <w:spacing w:before="100" w:beforeAutospacing="1" w:after="100" w:afterAutospacing="1"/>
    </w:pPr>
    <w:rPr>
      <w:rFonts w:eastAsia="Times New Roman"/>
      <w:sz w:val="24"/>
    </w:rPr>
  </w:style>
  <w:style w:type="paragraph" w:customStyle="1" w:styleId="norma">
    <w:name w:val="norma"/>
    <w:basedOn w:val="Heading3"/>
    <w:uiPriority w:val="99"/>
    <w:qFormat/>
    <w:rsid w:val="00C305D8"/>
    <w:rPr>
      <w:rFonts w:eastAsia="MS Gothic" w:cs="Arial"/>
      <w:bCs w:val="0"/>
      <w:sz w:val="24"/>
      <w:szCs w:val="24"/>
    </w:rPr>
  </w:style>
  <w:style w:type="paragraph" w:customStyle="1" w:styleId="nromal">
    <w:name w:val="nromal"/>
    <w:basedOn w:val="Normal"/>
    <w:uiPriority w:val="99"/>
    <w:qFormat/>
    <w:rsid w:val="00C305D8"/>
    <w:pPr>
      <w:keepNext/>
      <w:keepLines/>
      <w:spacing w:before="200"/>
      <w:outlineLvl w:val="3"/>
    </w:pPr>
    <w:rPr>
      <w:rFonts w:eastAsia="Times New Roman" w:cs="Cambria"/>
      <w:b/>
      <w:iCs/>
    </w:rPr>
  </w:style>
  <w:style w:type="paragraph" w:customStyle="1" w:styleId="natural">
    <w:name w:val="natural"/>
    <w:basedOn w:val="Normal"/>
    <w:uiPriority w:val="99"/>
    <w:qFormat/>
    <w:rsid w:val="00C305D8"/>
    <w:pPr>
      <w:keepNext/>
      <w:keepLines/>
      <w:spacing w:before="200"/>
      <w:outlineLvl w:val="3"/>
    </w:pPr>
    <w:rPr>
      <w:rFonts w:eastAsia="Times New Roman"/>
      <w:b/>
      <w:iCs/>
    </w:rPr>
  </w:style>
  <w:style w:type="paragraph" w:customStyle="1" w:styleId="nroaml">
    <w:name w:val="nroaml"/>
    <w:basedOn w:val="Normal"/>
    <w:uiPriority w:val="99"/>
    <w:qFormat/>
    <w:rsid w:val="00C305D8"/>
    <w:pPr>
      <w:keepNext/>
      <w:keepLines/>
      <w:spacing w:before="200"/>
      <w:outlineLvl w:val="3"/>
    </w:pPr>
    <w:rPr>
      <w:rFonts w:eastAsia="Times New Roman"/>
      <w:b/>
      <w:iCs/>
    </w:rPr>
  </w:style>
  <w:style w:type="paragraph" w:customStyle="1" w:styleId="noraml">
    <w:name w:val="noraml"/>
    <w:basedOn w:val="Normal"/>
    <w:uiPriority w:val="99"/>
    <w:qFormat/>
    <w:rsid w:val="00C305D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305D8"/>
    <w:rPr>
      <w:rFonts w:ascii="Georgia" w:eastAsia="Calibri" w:hAnsi="Georgia"/>
      <w:sz w:val="16"/>
      <w:szCs w:val="16"/>
    </w:rPr>
  </w:style>
  <w:style w:type="paragraph" w:customStyle="1" w:styleId="SmallSizeParagraph">
    <w:name w:val="Small Size Paragraph"/>
    <w:basedOn w:val="Normal"/>
    <w:link w:val="SmallSizeParagraphChar"/>
    <w:qFormat/>
    <w:rsid w:val="00C305D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305D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305D8"/>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C305D8"/>
    <w:rPr>
      <w:rFonts w:ascii="Arial" w:eastAsia="Calibri" w:hAnsi="Arial" w:cs="Arial"/>
      <w:kern w:val="2"/>
      <w:sz w:val="14"/>
      <w:szCs w:val="14"/>
      <w:lang w:eastAsia="zh-TW"/>
    </w:rPr>
  </w:style>
  <w:style w:type="paragraph" w:customStyle="1" w:styleId="CardT1">
    <w:name w:val="CardT1"/>
    <w:basedOn w:val="Normal"/>
    <w:link w:val="CardT1Char"/>
    <w:qFormat/>
    <w:rsid w:val="00C305D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305D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305D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305D8"/>
    <w:pPr>
      <w:spacing w:before="100" w:beforeAutospacing="1" w:after="100" w:afterAutospacing="1"/>
    </w:pPr>
    <w:rPr>
      <w:rFonts w:eastAsia="Times New Roman"/>
      <w:sz w:val="24"/>
    </w:rPr>
  </w:style>
  <w:style w:type="paragraph" w:customStyle="1" w:styleId="CiteReal">
    <w:name w:val="Cite Real"/>
    <w:basedOn w:val="Normal"/>
    <w:next w:val="Normal"/>
    <w:qFormat/>
    <w:rsid w:val="00C305D8"/>
    <w:rPr>
      <w:rFonts w:ascii="Arial" w:eastAsia="MS Mincho" w:hAnsi="Arial"/>
      <w:b/>
      <w:sz w:val="24"/>
      <w:u w:val="single"/>
    </w:rPr>
  </w:style>
  <w:style w:type="paragraph" w:customStyle="1" w:styleId="2909F619802848F09E01365C32F34654">
    <w:name w:val="2909F619802848F09E01365C32F34654"/>
    <w:uiPriority w:val="99"/>
    <w:qFormat/>
    <w:rsid w:val="00C305D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305D8"/>
    <w:rPr>
      <w:rFonts w:ascii="Georgia" w:eastAsia="Calibri" w:hAnsi="Georgia"/>
      <w:u w:val="single"/>
      <w:lang w:val="x-none" w:eastAsia="zh-CN"/>
    </w:rPr>
  </w:style>
  <w:style w:type="paragraph" w:customStyle="1" w:styleId="UnderlineS">
    <w:name w:val="Underline S"/>
    <w:basedOn w:val="Normal"/>
    <w:link w:val="UnderlineSChar"/>
    <w:qFormat/>
    <w:rsid w:val="00C305D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C305D8"/>
    <w:rPr>
      <w:rFonts w:ascii="Georgia" w:eastAsia="SimSun" w:hAnsi="Georgia"/>
      <w:sz w:val="12"/>
    </w:rPr>
  </w:style>
  <w:style w:type="paragraph" w:customStyle="1" w:styleId="Ununderlined">
    <w:name w:val="Ununderlined"/>
    <w:basedOn w:val="Normal"/>
    <w:link w:val="UnunderlinedChar"/>
    <w:qFormat/>
    <w:rsid w:val="00C305D8"/>
    <w:rPr>
      <w:rFonts w:ascii="Georgia" w:eastAsia="SimSun" w:hAnsi="Georgia" w:cstheme="minorBidi"/>
      <w:sz w:val="12"/>
    </w:rPr>
  </w:style>
  <w:style w:type="character" w:customStyle="1" w:styleId="HighlightingChar">
    <w:name w:val="Highlighting Char"/>
    <w:link w:val="Highlighting"/>
    <w:locked/>
    <w:rsid w:val="00C305D8"/>
    <w:rPr>
      <w:rFonts w:ascii="Georgia" w:eastAsia="SimSun" w:hAnsi="Georgia"/>
      <w:u w:val="thick"/>
    </w:rPr>
  </w:style>
  <w:style w:type="paragraph" w:customStyle="1" w:styleId="Highlighting">
    <w:name w:val="Highlighting"/>
    <w:basedOn w:val="Normal"/>
    <w:link w:val="HighlightingChar"/>
    <w:autoRedefine/>
    <w:qFormat/>
    <w:rsid w:val="00C305D8"/>
    <w:rPr>
      <w:rFonts w:ascii="Georgia" w:eastAsia="SimSun" w:hAnsi="Georgia" w:cstheme="minorBidi"/>
      <w:sz w:val="24"/>
      <w:u w:val="thick"/>
    </w:rPr>
  </w:style>
  <w:style w:type="character" w:customStyle="1" w:styleId="CITEChar">
    <w:name w:val="CITE Char"/>
    <w:link w:val="CITE"/>
    <w:locked/>
    <w:rsid w:val="00C305D8"/>
    <w:rPr>
      <w:rFonts w:ascii="Liberation Sans" w:eastAsia="Droid Sans Fallback" w:hAnsi="Liberation Sans" w:cs="Calibri"/>
      <w:b/>
      <w:i/>
      <w:color w:val="00000A"/>
      <w:sz w:val="21"/>
    </w:rPr>
  </w:style>
  <w:style w:type="paragraph" w:customStyle="1" w:styleId="teaserpermalink">
    <w:name w:val="teaser_permalink"/>
    <w:basedOn w:val="Normal"/>
    <w:uiPriority w:val="99"/>
    <w:qFormat/>
    <w:rsid w:val="00C305D8"/>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305D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305D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305D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305D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305D8"/>
    <w:rPr>
      <w:b/>
      <w:sz w:val="28"/>
    </w:rPr>
  </w:style>
  <w:style w:type="character" w:customStyle="1" w:styleId="SourcenameChar">
    <w:name w:val="Source name Char"/>
    <w:link w:val="Sourcename"/>
    <w:locked/>
    <w:rsid w:val="00C305D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305D8"/>
    <w:rPr>
      <w:b/>
      <w:bCs/>
      <w:sz w:val="20"/>
    </w:rPr>
  </w:style>
  <w:style w:type="character" w:customStyle="1" w:styleId="underlinedcardChar">
    <w:name w:val="underlined card Char"/>
    <w:link w:val="underlinedcard0"/>
    <w:locked/>
    <w:rsid w:val="00C305D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305D8"/>
    <w:rPr>
      <w:sz w:val="24"/>
      <w:u w:val="single"/>
    </w:rPr>
  </w:style>
  <w:style w:type="paragraph" w:customStyle="1" w:styleId="FullText">
    <w:name w:val="Full Text"/>
    <w:basedOn w:val="Normal"/>
    <w:uiPriority w:val="99"/>
    <w:qFormat/>
    <w:rsid w:val="00C305D8"/>
    <w:rPr>
      <w:rFonts w:eastAsia="Times New Roman"/>
      <w:sz w:val="16"/>
    </w:rPr>
  </w:style>
  <w:style w:type="character" w:customStyle="1" w:styleId="TextUnderlineChar">
    <w:name w:val="Text Underline Char"/>
    <w:link w:val="TextUnderline"/>
    <w:locked/>
    <w:rsid w:val="00C305D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305D8"/>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C305D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305D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305D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305D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C305D8"/>
    <w:pPr>
      <w:spacing w:before="240"/>
      <w:outlineLvl w:val="2"/>
    </w:pPr>
    <w:rPr>
      <w:rFonts w:eastAsia="Times New Roman"/>
      <w:b/>
    </w:rPr>
  </w:style>
  <w:style w:type="character" w:customStyle="1" w:styleId="CiteCardChar">
    <w:name w:val="Cite_Card Char"/>
    <w:link w:val="CiteCard0"/>
    <w:locked/>
    <w:rsid w:val="00C305D8"/>
    <w:rPr>
      <w:rFonts w:ascii="Times New Roman" w:eastAsia="Times New Roman" w:hAnsi="Times New Roman" w:cs="Arial"/>
      <w:bCs/>
      <w:sz w:val="20"/>
      <w:szCs w:val="20"/>
    </w:rPr>
  </w:style>
  <w:style w:type="paragraph" w:customStyle="1" w:styleId="CiteCard0">
    <w:name w:val="Cite_Card"/>
    <w:link w:val="CiteCardChar"/>
    <w:qFormat/>
    <w:rsid w:val="00C305D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305D8"/>
    <w:pPr>
      <w:widowControl w:val="0"/>
    </w:pPr>
    <w:rPr>
      <w:rFonts w:eastAsia="MS Mincho"/>
      <w:color w:val="auto"/>
    </w:rPr>
  </w:style>
  <w:style w:type="character" w:customStyle="1" w:styleId="StyleStyle49pt6Char">
    <w:name w:val="Style Style4 + 9 pt6 Char"/>
    <w:basedOn w:val="Style4Char"/>
    <w:link w:val="StyleStyle49pt6"/>
    <w:locked/>
    <w:rsid w:val="00C305D8"/>
    <w:rPr>
      <w:rFonts w:ascii="Georgia" w:eastAsia="Times New Roman" w:hAnsi="Georgia" w:cs="Calibri"/>
      <w:u w:val="single"/>
      <w:lang w:val="x-none"/>
    </w:rPr>
  </w:style>
  <w:style w:type="paragraph" w:customStyle="1" w:styleId="StyleStyle49pt6">
    <w:name w:val="Style Style4 + 9 pt6"/>
    <w:basedOn w:val="Style4"/>
    <w:link w:val="StyleStyle49pt6Char"/>
    <w:qFormat/>
    <w:rsid w:val="00C305D8"/>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305D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305D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305D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305D8"/>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305D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305D8"/>
    <w:rPr>
      <w:rFonts w:ascii="Georgia" w:hAnsi="Georgia"/>
      <w:b/>
      <w:bCs/>
      <w:sz w:val="24"/>
      <w:u w:val="single"/>
    </w:rPr>
  </w:style>
  <w:style w:type="character" w:customStyle="1" w:styleId="DebatenoramlChar">
    <w:name w:val="Debatenoraml Char"/>
    <w:link w:val="Debatenoraml"/>
    <w:locked/>
    <w:rsid w:val="00C305D8"/>
    <w:rPr>
      <w:rFonts w:ascii="Times New Roman" w:hAnsi="Times New Roman" w:cs="Times New Roman"/>
    </w:rPr>
  </w:style>
  <w:style w:type="paragraph" w:customStyle="1" w:styleId="Debatenoraml">
    <w:name w:val="Debatenoraml"/>
    <w:basedOn w:val="NoSpacing"/>
    <w:link w:val="DebatenoramlChar"/>
    <w:qFormat/>
    <w:rsid w:val="00C305D8"/>
    <w:pPr>
      <w:spacing w:before="0" w:line="240" w:lineRule="auto"/>
    </w:pPr>
    <w:rPr>
      <w:rFonts w:ascii="Times New Roman" w:hAnsi="Times New Roman" w:cs="Times New Roman"/>
    </w:rPr>
  </w:style>
  <w:style w:type="paragraph" w:customStyle="1" w:styleId="SynergyTag">
    <w:name w:val="SynergyTag"/>
    <w:basedOn w:val="Normal"/>
    <w:uiPriority w:val="99"/>
    <w:qFormat/>
    <w:rsid w:val="00C305D8"/>
    <w:rPr>
      <w:rFonts w:eastAsia="Calibri"/>
      <w:b/>
    </w:rPr>
  </w:style>
  <w:style w:type="character" w:customStyle="1" w:styleId="QualsChar">
    <w:name w:val="Quals Char"/>
    <w:link w:val="Quals"/>
    <w:locked/>
    <w:rsid w:val="00C305D8"/>
    <w:rPr>
      <w:rFonts w:ascii="Georgia" w:eastAsia="Calibri" w:hAnsi="Georgia"/>
      <w:sz w:val="18"/>
    </w:rPr>
  </w:style>
  <w:style w:type="paragraph" w:customStyle="1" w:styleId="Quals">
    <w:name w:val="Quals"/>
    <w:basedOn w:val="Normal"/>
    <w:link w:val="QualsChar"/>
    <w:qFormat/>
    <w:rsid w:val="00C305D8"/>
    <w:rPr>
      <w:rFonts w:ascii="Georgia" w:eastAsia="Calibri" w:hAnsi="Georgia" w:cstheme="minorBidi"/>
      <w:sz w:val="18"/>
    </w:rPr>
  </w:style>
  <w:style w:type="paragraph" w:customStyle="1" w:styleId="times">
    <w:name w:val="times"/>
    <w:basedOn w:val="Normal"/>
    <w:qFormat/>
    <w:rsid w:val="00C305D8"/>
    <w:pPr>
      <w:spacing w:before="100" w:beforeAutospacing="1" w:after="100" w:afterAutospacing="1"/>
    </w:pPr>
    <w:rPr>
      <w:rFonts w:eastAsia="Times New Roman"/>
      <w:sz w:val="24"/>
    </w:rPr>
  </w:style>
  <w:style w:type="paragraph" w:customStyle="1" w:styleId="BodyA">
    <w:name w:val="Body A"/>
    <w:uiPriority w:val="99"/>
    <w:qFormat/>
    <w:rsid w:val="00C305D8"/>
    <w:rPr>
      <w:rFonts w:ascii="Helvetica" w:eastAsia="ヒラギノ角ゴ Pro W3" w:hAnsi="Helvetica" w:cs="Times New Roman"/>
      <w:color w:val="000000"/>
      <w:szCs w:val="20"/>
    </w:rPr>
  </w:style>
  <w:style w:type="character" w:customStyle="1" w:styleId="StarredChar">
    <w:name w:val="Starred Char"/>
    <w:link w:val="Starred"/>
    <w:locked/>
    <w:rsid w:val="00C305D8"/>
    <w:rPr>
      <w:rFonts w:ascii="Georgia" w:eastAsia="Times New Roman" w:hAnsi="Georgia"/>
      <w:b/>
      <w:caps/>
      <w:szCs w:val="28"/>
      <w:u w:val="single"/>
    </w:rPr>
  </w:style>
  <w:style w:type="paragraph" w:customStyle="1" w:styleId="Starred">
    <w:name w:val="Starred"/>
    <w:basedOn w:val="Normal"/>
    <w:link w:val="StarredChar"/>
    <w:qFormat/>
    <w:rsid w:val="00C305D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C305D8"/>
    <w:rPr>
      <w:rFonts w:ascii="Georgia" w:eastAsia="Times New Roman" w:hAnsi="Georgia"/>
      <w:b/>
      <w:caps/>
      <w:szCs w:val="28"/>
      <w:u w:val="single"/>
    </w:rPr>
  </w:style>
  <w:style w:type="paragraph" w:customStyle="1" w:styleId="NotStarred">
    <w:name w:val="NotStarred"/>
    <w:basedOn w:val="Normal"/>
    <w:link w:val="NotStarredChar"/>
    <w:qFormat/>
    <w:rsid w:val="00C305D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C305D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305D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305D8"/>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C305D8"/>
    <w:rPr>
      <w:rFonts w:ascii="Georgia" w:eastAsia="Calibri" w:hAnsi="Georgia"/>
      <w:b/>
    </w:rPr>
  </w:style>
  <w:style w:type="paragraph" w:customStyle="1" w:styleId="H4Tag">
    <w:name w:val="H4 (Tag)"/>
    <w:basedOn w:val="Normal"/>
    <w:link w:val="H4TagChar1"/>
    <w:qFormat/>
    <w:rsid w:val="00C305D8"/>
    <w:rPr>
      <w:rFonts w:ascii="Georgia" w:eastAsia="Calibri" w:hAnsi="Georgia" w:cstheme="minorBidi"/>
      <w:b/>
      <w:sz w:val="24"/>
    </w:rPr>
  </w:style>
  <w:style w:type="paragraph" w:customStyle="1" w:styleId="CM25">
    <w:name w:val="CM25"/>
    <w:basedOn w:val="Default"/>
    <w:next w:val="Default"/>
    <w:qFormat/>
    <w:rsid w:val="00C305D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305D8"/>
    <w:rPr>
      <w:rFonts w:ascii="Georgia" w:hAnsi="Georgia"/>
      <w:b/>
    </w:rPr>
  </w:style>
  <w:style w:type="paragraph" w:customStyle="1" w:styleId="Debate-CardTagandCite-F6">
    <w:name w:val="Debate- Card Tag and Cite- F6"/>
    <w:basedOn w:val="Normal"/>
    <w:link w:val="Debate-CardTagandCite-F6Char"/>
    <w:qFormat/>
    <w:rsid w:val="00C305D8"/>
    <w:pPr>
      <w:contextualSpacing/>
    </w:pPr>
    <w:rPr>
      <w:rFonts w:ascii="Georgia" w:hAnsi="Georgia" w:cstheme="minorBidi"/>
      <w:b/>
      <w:sz w:val="24"/>
    </w:rPr>
  </w:style>
  <w:style w:type="paragraph" w:customStyle="1" w:styleId="Cardtext0">
    <w:name w:val="Card text"/>
    <w:link w:val="CardtextChar0"/>
    <w:qFormat/>
    <w:rsid w:val="00C305D8"/>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C305D8"/>
    <w:rPr>
      <w:rFonts w:ascii="Georgia" w:eastAsia="Times New Roman" w:hAnsi="Georgia"/>
      <w:b/>
      <w:szCs w:val="28"/>
      <w:u w:val="single"/>
    </w:rPr>
  </w:style>
  <w:style w:type="paragraph" w:customStyle="1" w:styleId="NewHeading2">
    <w:name w:val="NewHeading2"/>
    <w:basedOn w:val="Normal"/>
    <w:link w:val="NewHeading2Char"/>
    <w:qFormat/>
    <w:rsid w:val="00C305D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C305D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305D8"/>
    <w:rPr>
      <w:rFonts w:eastAsia="Calibri"/>
    </w:rPr>
  </w:style>
  <w:style w:type="paragraph" w:customStyle="1" w:styleId="Card6pt">
    <w:name w:val="Card 6pt"/>
    <w:basedOn w:val="card"/>
    <w:uiPriority w:val="99"/>
    <w:qFormat/>
    <w:rsid w:val="00C305D8"/>
    <w:rPr>
      <w:rFonts w:ascii="Georgia" w:eastAsia="Calibri" w:hAnsi="Georgia"/>
      <w:bCs/>
      <w:color w:val="000000"/>
      <w:sz w:val="12"/>
      <w:szCs w:val="20"/>
    </w:rPr>
  </w:style>
  <w:style w:type="character" w:customStyle="1" w:styleId="FullCiteChar">
    <w:name w:val="Full Cite Char"/>
    <w:link w:val="FullCite"/>
    <w:locked/>
    <w:rsid w:val="00C305D8"/>
    <w:rPr>
      <w:rFonts w:ascii="Garamond" w:eastAsia="Calibri" w:hAnsi="Garamond"/>
    </w:rPr>
  </w:style>
  <w:style w:type="paragraph" w:customStyle="1" w:styleId="FullCite">
    <w:name w:val="Full Cite"/>
    <w:basedOn w:val="Normal"/>
    <w:next w:val="Normal"/>
    <w:link w:val="FullCiteChar"/>
    <w:qFormat/>
    <w:rsid w:val="00C305D8"/>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C305D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305D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C305D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305D8"/>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305D8"/>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C305D8"/>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305D8"/>
    <w:rPr>
      <w:rFonts w:ascii="Georgia" w:eastAsia="SimSun" w:hAnsi="Georgia" w:cstheme="minorBidi"/>
      <w:b/>
      <w:bCs/>
      <w:sz w:val="24"/>
      <w:u w:val="single"/>
      <w:lang w:eastAsia="zh-CN"/>
    </w:rPr>
  </w:style>
  <w:style w:type="paragraph" w:customStyle="1" w:styleId="CM27">
    <w:name w:val="CM27"/>
    <w:basedOn w:val="Default"/>
    <w:next w:val="Default"/>
    <w:qFormat/>
    <w:rsid w:val="00C305D8"/>
    <w:pPr>
      <w:spacing w:after="200" w:line="276" w:lineRule="auto"/>
    </w:pPr>
    <w:rPr>
      <w:rFonts w:eastAsia="Calibri"/>
      <w:color w:val="auto"/>
      <w:sz w:val="22"/>
    </w:rPr>
  </w:style>
  <w:style w:type="paragraph" w:customStyle="1" w:styleId="font-null">
    <w:name w:val="font-null"/>
    <w:basedOn w:val="Normal"/>
    <w:uiPriority w:val="99"/>
    <w:qFormat/>
    <w:rsid w:val="00C305D8"/>
    <w:pPr>
      <w:spacing w:before="100" w:beforeAutospacing="1" w:after="100" w:afterAutospacing="1"/>
    </w:pPr>
    <w:rPr>
      <w:rFonts w:eastAsia="Times New Roman"/>
      <w:sz w:val="24"/>
    </w:rPr>
  </w:style>
  <w:style w:type="paragraph" w:customStyle="1" w:styleId="rteindent1">
    <w:name w:val="rteindent1"/>
    <w:basedOn w:val="Normal"/>
    <w:uiPriority w:val="99"/>
    <w:qFormat/>
    <w:rsid w:val="00C305D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305D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305D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305D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305D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305D8"/>
    <w:pPr>
      <w:spacing w:before="100" w:beforeAutospacing="1" w:after="100" w:afterAutospacing="1"/>
    </w:pPr>
    <w:rPr>
      <w:rFonts w:eastAsia="Times New Roman"/>
      <w:sz w:val="24"/>
    </w:rPr>
  </w:style>
  <w:style w:type="paragraph" w:customStyle="1" w:styleId="class">
    <w:name w:val="class"/>
    <w:basedOn w:val="Normal"/>
    <w:uiPriority w:val="99"/>
    <w:qFormat/>
    <w:rsid w:val="00C305D8"/>
    <w:pPr>
      <w:spacing w:before="100" w:beforeAutospacing="1" w:after="100" w:afterAutospacing="1"/>
    </w:pPr>
    <w:rPr>
      <w:rFonts w:eastAsia="Times New Roman"/>
      <w:sz w:val="24"/>
    </w:rPr>
  </w:style>
  <w:style w:type="character" w:customStyle="1" w:styleId="blocktitleChar0">
    <w:name w:val="block title Char"/>
    <w:link w:val="blocktitle0"/>
    <w:locked/>
    <w:rsid w:val="00C305D8"/>
    <w:rPr>
      <w:rFonts w:ascii="Calibri" w:eastAsia="Calibri" w:hAnsi="Calibri" w:cs="Calibri"/>
      <w:b/>
      <w:caps/>
      <w:sz w:val="28"/>
      <w:szCs w:val="28"/>
      <w:lang w:val="es-ES"/>
    </w:rPr>
  </w:style>
  <w:style w:type="paragraph" w:customStyle="1" w:styleId="Pa6">
    <w:name w:val="Pa6"/>
    <w:basedOn w:val="Normal"/>
    <w:next w:val="Normal"/>
    <w:uiPriority w:val="99"/>
    <w:qFormat/>
    <w:rsid w:val="00C305D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305D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305D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305D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305D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305D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305D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305D8"/>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C305D8"/>
    <w:pPr>
      <w:spacing w:before="100" w:beforeAutospacing="1" w:after="100" w:afterAutospacing="1"/>
    </w:pPr>
    <w:rPr>
      <w:rFonts w:eastAsia="Times New Roman"/>
      <w:sz w:val="24"/>
    </w:rPr>
  </w:style>
  <w:style w:type="paragraph" w:customStyle="1" w:styleId="Caption2">
    <w:name w:val="Caption2"/>
    <w:basedOn w:val="Normal"/>
    <w:uiPriority w:val="99"/>
    <w:qFormat/>
    <w:rsid w:val="00C305D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305D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305D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C305D8"/>
    <w:pPr>
      <w:jc w:val="center"/>
    </w:pPr>
    <w:rPr>
      <w:rFonts w:ascii="Book Antiqua" w:eastAsia="Times New Roman" w:hAnsi="Book Antiqua"/>
      <w:b/>
      <w:sz w:val="28"/>
    </w:rPr>
  </w:style>
  <w:style w:type="paragraph" w:customStyle="1" w:styleId="Little">
    <w:name w:val="Little"/>
    <w:basedOn w:val="Normal"/>
    <w:next w:val="Normal"/>
    <w:link w:val="LittleChar"/>
    <w:qFormat/>
    <w:rsid w:val="00C305D8"/>
    <w:pPr>
      <w:ind w:left="288"/>
    </w:pPr>
    <w:rPr>
      <w:rFonts w:eastAsia="Times New Roman"/>
      <w:sz w:val="16"/>
    </w:rPr>
  </w:style>
  <w:style w:type="paragraph" w:customStyle="1" w:styleId="AAAcard">
    <w:name w:val="AAAcard"/>
    <w:basedOn w:val="Normal"/>
    <w:uiPriority w:val="99"/>
    <w:qFormat/>
    <w:rsid w:val="00C305D8"/>
    <w:pPr>
      <w:ind w:left="288" w:right="288"/>
    </w:pPr>
    <w:rPr>
      <w:rFonts w:eastAsia="Times New Roman"/>
    </w:rPr>
  </w:style>
  <w:style w:type="paragraph" w:customStyle="1" w:styleId="Caption3">
    <w:name w:val="Caption3"/>
    <w:basedOn w:val="Normal"/>
    <w:uiPriority w:val="99"/>
    <w:qFormat/>
    <w:rsid w:val="00C305D8"/>
    <w:pPr>
      <w:spacing w:before="100" w:beforeAutospacing="1" w:after="100" w:afterAutospacing="1"/>
    </w:pPr>
    <w:rPr>
      <w:rFonts w:eastAsia="Times New Roman"/>
      <w:sz w:val="24"/>
    </w:rPr>
  </w:style>
  <w:style w:type="paragraph" w:customStyle="1" w:styleId="body-12-5">
    <w:name w:val="body-12-5"/>
    <w:basedOn w:val="Normal"/>
    <w:uiPriority w:val="99"/>
    <w:qFormat/>
    <w:rsid w:val="00C305D8"/>
    <w:pPr>
      <w:spacing w:before="100" w:beforeAutospacing="1" w:after="100" w:afterAutospacing="1"/>
    </w:pPr>
    <w:rPr>
      <w:rFonts w:eastAsia="Times New Roman"/>
      <w:sz w:val="24"/>
    </w:rPr>
  </w:style>
  <w:style w:type="paragraph" w:customStyle="1" w:styleId="infuse">
    <w:name w:val="infuse"/>
    <w:basedOn w:val="Normal"/>
    <w:uiPriority w:val="99"/>
    <w:qFormat/>
    <w:rsid w:val="00C305D8"/>
    <w:pPr>
      <w:spacing w:before="100" w:beforeAutospacing="1" w:after="100" w:afterAutospacing="1"/>
    </w:pPr>
    <w:rPr>
      <w:rFonts w:eastAsia="Times New Roman"/>
      <w:sz w:val="24"/>
    </w:rPr>
  </w:style>
  <w:style w:type="paragraph" w:customStyle="1" w:styleId="fontreg">
    <w:name w:val="font_reg"/>
    <w:basedOn w:val="Normal"/>
    <w:uiPriority w:val="99"/>
    <w:qFormat/>
    <w:rsid w:val="00C305D8"/>
    <w:pPr>
      <w:spacing w:before="100" w:beforeAutospacing="1" w:after="100" w:afterAutospacing="1"/>
    </w:pPr>
    <w:rPr>
      <w:rFonts w:eastAsia="Times New Roman"/>
      <w:sz w:val="24"/>
    </w:rPr>
  </w:style>
  <w:style w:type="paragraph" w:customStyle="1" w:styleId="CITEF3">
    <w:name w:val="CITE F3"/>
    <w:uiPriority w:val="99"/>
    <w:qFormat/>
    <w:rsid w:val="00C305D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305D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305D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305D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305D8"/>
    <w:pPr>
      <w:spacing w:after="200"/>
    </w:pPr>
    <w:rPr>
      <w:rFonts w:ascii="Calibri" w:eastAsia="Calibri" w:hAnsi="Calibri" w:cs="Times New Roman"/>
      <w:sz w:val="20"/>
      <w:szCs w:val="20"/>
      <w:u w:val="single"/>
    </w:rPr>
  </w:style>
  <w:style w:type="paragraph" w:customStyle="1" w:styleId="hotroute1">
    <w:name w:val="hot route!"/>
    <w:basedOn w:val="Normal"/>
    <w:qFormat/>
    <w:rsid w:val="00C305D8"/>
    <w:pPr>
      <w:ind w:left="144"/>
    </w:pPr>
    <w:rPr>
      <w:rFonts w:ascii="Cambria" w:eastAsia="Calibri" w:hAnsi="Cambria"/>
      <w:sz w:val="24"/>
    </w:rPr>
  </w:style>
  <w:style w:type="paragraph" w:customStyle="1" w:styleId="FreeFormA">
    <w:name w:val="Free Form A"/>
    <w:autoRedefine/>
    <w:uiPriority w:val="99"/>
    <w:qFormat/>
    <w:rsid w:val="00C305D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305D8"/>
    <w:pPr>
      <w:spacing w:before="100" w:beforeAutospacing="1" w:after="100" w:afterAutospacing="1"/>
    </w:pPr>
    <w:rPr>
      <w:rFonts w:eastAsia="Times New Roman"/>
      <w:sz w:val="24"/>
    </w:rPr>
  </w:style>
  <w:style w:type="paragraph" w:customStyle="1" w:styleId="subheader">
    <w:name w:val="subheader"/>
    <w:basedOn w:val="Normal"/>
    <w:uiPriority w:val="99"/>
    <w:qFormat/>
    <w:rsid w:val="00C305D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305D8"/>
    <w:pPr>
      <w:spacing w:before="100" w:beforeAutospacing="1" w:after="100" w:afterAutospacing="1"/>
    </w:pPr>
    <w:rPr>
      <w:rFonts w:eastAsia="Times New Roman"/>
      <w:sz w:val="24"/>
    </w:rPr>
  </w:style>
  <w:style w:type="paragraph" w:customStyle="1" w:styleId="more">
    <w:name w:val="more"/>
    <w:basedOn w:val="Normal"/>
    <w:uiPriority w:val="99"/>
    <w:qFormat/>
    <w:rsid w:val="00C305D8"/>
    <w:pPr>
      <w:spacing w:before="100" w:beforeAutospacing="1" w:after="100" w:afterAutospacing="1"/>
    </w:pPr>
    <w:rPr>
      <w:rFonts w:eastAsia="Times New Roman"/>
      <w:sz w:val="24"/>
    </w:rPr>
  </w:style>
  <w:style w:type="paragraph" w:customStyle="1" w:styleId="story">
    <w:name w:val="story"/>
    <w:basedOn w:val="Normal"/>
    <w:uiPriority w:val="99"/>
    <w:qFormat/>
    <w:rsid w:val="00C305D8"/>
    <w:pPr>
      <w:spacing w:before="100" w:beforeAutospacing="1" w:after="100" w:afterAutospacing="1"/>
    </w:pPr>
    <w:rPr>
      <w:rFonts w:eastAsia="Times New Roman"/>
      <w:sz w:val="24"/>
    </w:rPr>
  </w:style>
  <w:style w:type="paragraph" w:customStyle="1" w:styleId="H1numbered">
    <w:name w:val="H1 numbered"/>
    <w:basedOn w:val="Normal"/>
    <w:uiPriority w:val="99"/>
    <w:qFormat/>
    <w:rsid w:val="00C305D8"/>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305D8"/>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305D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305D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305D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305D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305D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305D8"/>
    <w:pPr>
      <w:widowControl w:val="0"/>
      <w:spacing w:after="63"/>
    </w:pPr>
    <w:rPr>
      <w:rFonts w:ascii="Arial" w:hAnsi="Arial"/>
      <w:color w:val="auto"/>
    </w:rPr>
  </w:style>
  <w:style w:type="paragraph" w:customStyle="1" w:styleId="CM35">
    <w:name w:val="CM35"/>
    <w:basedOn w:val="Default"/>
    <w:next w:val="Default"/>
    <w:uiPriority w:val="99"/>
    <w:qFormat/>
    <w:rsid w:val="00C305D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305D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305D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305D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305D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305D8"/>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C305D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305D8"/>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C305D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305D8"/>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305D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305D8"/>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305D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305D8"/>
    <w:rPr>
      <w:rFonts w:ascii="Georgia" w:hAnsi="Georgia" w:cstheme="minorBidi"/>
      <w:sz w:val="24"/>
      <w:lang w:val="x-none" w:eastAsia="x-none"/>
    </w:rPr>
  </w:style>
  <w:style w:type="character" w:customStyle="1" w:styleId="NormalFontChar">
    <w:name w:val="Normal Font Char"/>
    <w:link w:val="NormalFont"/>
    <w:locked/>
    <w:rsid w:val="00C305D8"/>
    <w:rPr>
      <w:rFonts w:ascii="Times New Roman" w:eastAsia="Times New Roman" w:hAnsi="Times New Roman" w:cs="Times New Roman"/>
      <w:sz w:val="20"/>
      <w:szCs w:val="20"/>
    </w:rPr>
  </w:style>
  <w:style w:type="paragraph" w:customStyle="1" w:styleId="NormalFont">
    <w:name w:val="Normal Font"/>
    <w:link w:val="NormalFontChar"/>
    <w:qFormat/>
    <w:rsid w:val="00C305D8"/>
    <w:rPr>
      <w:rFonts w:ascii="Times New Roman" w:eastAsia="Times New Roman" w:hAnsi="Times New Roman" w:cs="Times New Roman"/>
      <w:sz w:val="20"/>
      <w:szCs w:val="20"/>
    </w:rPr>
  </w:style>
  <w:style w:type="paragraph" w:customStyle="1" w:styleId="StyleSmall11pt">
    <w:name w:val="Style Small + 11 pt"/>
    <w:uiPriority w:val="99"/>
    <w:qFormat/>
    <w:rsid w:val="00C305D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305D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305D8"/>
    <w:rPr>
      <w:u w:val="single"/>
      <w:lang w:val="x-none" w:eastAsia="x-none"/>
    </w:rPr>
  </w:style>
  <w:style w:type="character" w:customStyle="1" w:styleId="StyleNormalFont11ptBoldUnderlineChar">
    <w:name w:val="Style Normal Font + 11 pt Bold Underline Char"/>
    <w:link w:val="StyleNormalFont11ptBoldUnderline"/>
    <w:locked/>
    <w:rsid w:val="00C305D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305D8"/>
    <w:rPr>
      <w:b/>
      <w:bCs/>
      <w:u w:val="single"/>
      <w:lang w:val="x-none" w:eastAsia="x-none"/>
    </w:rPr>
  </w:style>
  <w:style w:type="paragraph" w:customStyle="1" w:styleId="Smallfont0">
    <w:name w:val="Smallfont"/>
    <w:basedOn w:val="Normal"/>
    <w:uiPriority w:val="99"/>
    <w:qFormat/>
    <w:rsid w:val="00C305D8"/>
    <w:rPr>
      <w:rFonts w:eastAsia="Times New Roman"/>
      <w:sz w:val="15"/>
    </w:rPr>
  </w:style>
  <w:style w:type="paragraph" w:customStyle="1" w:styleId="formatvorlage2">
    <w:name w:val="formatvorlage2"/>
    <w:basedOn w:val="Normal"/>
    <w:uiPriority w:val="99"/>
    <w:qFormat/>
    <w:rsid w:val="00C305D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305D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305D8"/>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305D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305D8"/>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305D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305D8"/>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C305D8"/>
    <w:pPr>
      <w:spacing w:before="100" w:beforeAutospacing="1" w:after="100" w:afterAutospacing="1"/>
    </w:pPr>
    <w:rPr>
      <w:rFonts w:eastAsia="Times New Roman"/>
      <w:sz w:val="24"/>
    </w:rPr>
  </w:style>
  <w:style w:type="paragraph" w:customStyle="1" w:styleId="i1">
    <w:name w:val="i1"/>
    <w:basedOn w:val="Normal"/>
    <w:uiPriority w:val="99"/>
    <w:qFormat/>
    <w:rsid w:val="00C305D8"/>
    <w:pPr>
      <w:spacing w:before="100" w:beforeAutospacing="1" w:after="100" w:afterAutospacing="1"/>
    </w:pPr>
    <w:rPr>
      <w:rFonts w:eastAsia="Times New Roman"/>
      <w:sz w:val="24"/>
    </w:rPr>
  </w:style>
  <w:style w:type="paragraph" w:customStyle="1" w:styleId="question">
    <w:name w:val="question"/>
    <w:basedOn w:val="Normal"/>
    <w:uiPriority w:val="99"/>
    <w:qFormat/>
    <w:rsid w:val="00C305D8"/>
    <w:pPr>
      <w:spacing w:before="100" w:beforeAutospacing="1" w:after="100" w:afterAutospacing="1"/>
    </w:pPr>
    <w:rPr>
      <w:rFonts w:eastAsia="Times New Roman"/>
      <w:sz w:val="24"/>
    </w:rPr>
  </w:style>
  <w:style w:type="paragraph" w:customStyle="1" w:styleId="bodycopy">
    <w:name w:val="bodycopy"/>
    <w:basedOn w:val="Normal"/>
    <w:uiPriority w:val="99"/>
    <w:qFormat/>
    <w:rsid w:val="00C305D8"/>
    <w:pPr>
      <w:spacing w:before="100" w:beforeAutospacing="1" w:after="100" w:afterAutospacing="1"/>
    </w:pPr>
    <w:rPr>
      <w:rFonts w:eastAsia="Times New Roman"/>
      <w:sz w:val="24"/>
    </w:rPr>
  </w:style>
  <w:style w:type="paragraph" w:customStyle="1" w:styleId="Fifth">
    <w:name w:val="Fifth"/>
    <w:basedOn w:val="Normal"/>
    <w:link w:val="FifthChar"/>
    <w:qFormat/>
    <w:rsid w:val="00C305D8"/>
    <w:rPr>
      <w:rFonts w:ascii="Arial" w:eastAsia="Calibri" w:hAnsi="Arial"/>
    </w:rPr>
  </w:style>
  <w:style w:type="paragraph" w:customStyle="1" w:styleId="NoteLevel22">
    <w:name w:val="Note Level 22"/>
    <w:basedOn w:val="card"/>
    <w:next w:val="Normal"/>
    <w:uiPriority w:val="99"/>
    <w:qFormat/>
    <w:rsid w:val="00C305D8"/>
    <w:pPr>
      <w:keepNext/>
    </w:pPr>
    <w:rPr>
      <w:rFonts w:ascii="Georgia" w:eastAsia="MS Gothic" w:hAnsi="Georgia"/>
      <w:bCs/>
      <w:szCs w:val="20"/>
    </w:rPr>
  </w:style>
  <w:style w:type="paragraph" w:customStyle="1" w:styleId="wp-caption-text">
    <w:name w:val="wp-caption-text"/>
    <w:basedOn w:val="Normal"/>
    <w:qFormat/>
    <w:rsid w:val="00C305D8"/>
    <w:pPr>
      <w:spacing w:before="100" w:beforeAutospacing="1" w:after="100" w:afterAutospacing="1"/>
    </w:pPr>
    <w:rPr>
      <w:rFonts w:eastAsia="Times New Roman"/>
      <w:sz w:val="24"/>
    </w:rPr>
  </w:style>
  <w:style w:type="paragraph" w:customStyle="1" w:styleId="svarticle">
    <w:name w:val="svarticle"/>
    <w:basedOn w:val="Normal"/>
    <w:uiPriority w:val="99"/>
    <w:qFormat/>
    <w:rsid w:val="00C305D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305D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305D8"/>
    <w:pPr>
      <w:spacing w:before="100" w:beforeAutospacing="1" w:after="100" w:afterAutospacing="1"/>
    </w:pPr>
  </w:style>
  <w:style w:type="paragraph" w:customStyle="1" w:styleId="description">
    <w:name w:val="description"/>
    <w:basedOn w:val="Normal"/>
    <w:uiPriority w:val="99"/>
    <w:qFormat/>
    <w:rsid w:val="00C305D8"/>
    <w:pPr>
      <w:spacing w:before="100" w:beforeAutospacing="1" w:after="100" w:afterAutospacing="1"/>
    </w:pPr>
  </w:style>
  <w:style w:type="paragraph" w:customStyle="1" w:styleId="graf">
    <w:name w:val="graf"/>
    <w:basedOn w:val="Normal"/>
    <w:uiPriority w:val="99"/>
    <w:qFormat/>
    <w:rsid w:val="00C305D8"/>
    <w:pPr>
      <w:spacing w:before="100" w:beforeAutospacing="1" w:after="100" w:afterAutospacing="1"/>
    </w:pPr>
  </w:style>
  <w:style w:type="paragraph" w:customStyle="1" w:styleId="column">
    <w:name w:val="column"/>
    <w:basedOn w:val="Normal"/>
    <w:uiPriority w:val="99"/>
    <w:qFormat/>
    <w:rsid w:val="00C305D8"/>
    <w:pPr>
      <w:spacing w:before="100" w:beforeAutospacing="1" w:after="100" w:afterAutospacing="1"/>
    </w:pPr>
  </w:style>
  <w:style w:type="paragraph" w:customStyle="1" w:styleId="recirc-container">
    <w:name w:val="recirc-container"/>
    <w:basedOn w:val="Normal"/>
    <w:uiPriority w:val="99"/>
    <w:qFormat/>
    <w:rsid w:val="00C305D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305D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305D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305D8"/>
    <w:rPr>
      <w:rFonts w:ascii="Georgia" w:hAnsi="Georgia" w:hint="default"/>
      <w:i/>
      <w:iCs/>
      <w:color w:val="808080"/>
    </w:rPr>
  </w:style>
  <w:style w:type="character" w:customStyle="1" w:styleId="cardchar00">
    <w:name w:val="cardchar0"/>
    <w:basedOn w:val="DefaultParagraphFont"/>
    <w:rsid w:val="00C305D8"/>
  </w:style>
  <w:style w:type="character" w:customStyle="1" w:styleId="UnderlineNon-bold">
    <w:name w:val="Underline Non - bold"/>
    <w:rsid w:val="00C305D8"/>
    <w:rPr>
      <w:rFonts w:ascii="Times New Roman" w:hAnsi="Times New Roman" w:cs="Times New Roman" w:hint="default"/>
      <w:iCs/>
      <w:sz w:val="22"/>
      <w:u w:val="single"/>
    </w:rPr>
  </w:style>
  <w:style w:type="character" w:customStyle="1" w:styleId="Heading5Char2">
    <w:name w:val="Heading 5 Char2"/>
    <w:rsid w:val="00C305D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305D8"/>
    <w:rPr>
      <w:rFonts w:ascii="Arial" w:hAnsi="Arial" w:cs="Arial"/>
      <w:vanish/>
      <w:sz w:val="16"/>
      <w:szCs w:val="16"/>
    </w:rPr>
  </w:style>
  <w:style w:type="paragraph" w:styleId="z-TopofForm">
    <w:name w:val="HTML Top of Form"/>
    <w:basedOn w:val="Normal"/>
    <w:next w:val="Normal"/>
    <w:link w:val="z-TopofFormChar"/>
    <w:hidden/>
    <w:uiPriority w:val="99"/>
    <w:unhideWhenUsed/>
    <w:rsid w:val="00C305D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305D8"/>
    <w:rPr>
      <w:rFonts w:ascii="Arial" w:hAnsi="Arial" w:cs="Arial"/>
      <w:vanish/>
      <w:sz w:val="16"/>
      <w:szCs w:val="16"/>
    </w:rPr>
  </w:style>
  <w:style w:type="character" w:customStyle="1" w:styleId="z-BottomofFormChar">
    <w:name w:val="z-Bottom of Form Char"/>
    <w:basedOn w:val="DefaultParagraphFont"/>
    <w:link w:val="z-BottomofForm"/>
    <w:uiPriority w:val="99"/>
    <w:rsid w:val="00C305D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305D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305D8"/>
    <w:rPr>
      <w:rFonts w:ascii="Arial" w:hAnsi="Arial" w:cs="Arial"/>
      <w:vanish/>
      <w:sz w:val="16"/>
      <w:szCs w:val="16"/>
    </w:rPr>
  </w:style>
  <w:style w:type="character" w:customStyle="1" w:styleId="authordate1">
    <w:name w:val="authordate"/>
    <w:rsid w:val="00C305D8"/>
  </w:style>
  <w:style w:type="character" w:customStyle="1" w:styleId="underline0">
    <w:name w:val="%underline"/>
    <w:qFormat/>
    <w:rsid w:val="00C305D8"/>
    <w:rPr>
      <w:rFonts w:ascii="Times New Roman" w:hAnsi="Times New Roman" w:cs="Times New Roman" w:hint="default"/>
      <w:strike w:val="0"/>
      <w:dstrike w:val="0"/>
      <w:sz w:val="16"/>
      <w:u w:val="none"/>
      <w:effect w:val="none"/>
    </w:rPr>
  </w:style>
  <w:style w:type="character" w:customStyle="1" w:styleId="AUNDERLINE0">
    <w:name w:val="AUNDERLINE"/>
    <w:qFormat/>
    <w:rsid w:val="00C305D8"/>
    <w:rPr>
      <w:rFonts w:ascii="Times New Roman" w:hAnsi="Times New Roman" w:cs="Times New Roman" w:hint="default"/>
      <w:sz w:val="20"/>
      <w:u w:val="single"/>
    </w:rPr>
  </w:style>
  <w:style w:type="character" w:customStyle="1" w:styleId="UnderlinedCharChar">
    <w:name w:val="Underlined Char Char"/>
    <w:rsid w:val="00C305D8"/>
    <w:rPr>
      <w:rFonts w:ascii="Garamond" w:hAnsi="Garamond" w:hint="default"/>
      <w:szCs w:val="28"/>
      <w:u w:val="single"/>
      <w:lang w:val="en-US" w:eastAsia="en-US" w:bidi="ar-SA"/>
    </w:rPr>
  </w:style>
  <w:style w:type="character" w:customStyle="1" w:styleId="slug-doi">
    <w:name w:val="slug-doi"/>
    <w:basedOn w:val="DefaultParagraphFont"/>
    <w:rsid w:val="00C305D8"/>
  </w:style>
  <w:style w:type="character" w:customStyle="1" w:styleId="af">
    <w:name w:val="af"/>
    <w:basedOn w:val="DefaultParagraphFont"/>
    <w:rsid w:val="00C305D8"/>
  </w:style>
  <w:style w:type="character" w:customStyle="1" w:styleId="ab">
    <w:name w:val="ab"/>
    <w:basedOn w:val="DefaultParagraphFont"/>
    <w:rsid w:val="00C305D8"/>
  </w:style>
  <w:style w:type="character" w:customStyle="1" w:styleId="em">
    <w:name w:val="em"/>
    <w:basedOn w:val="DefaultParagraphFont"/>
    <w:rsid w:val="00C305D8"/>
  </w:style>
  <w:style w:type="character" w:customStyle="1" w:styleId="au">
    <w:name w:val="au"/>
    <w:basedOn w:val="DefaultParagraphFont"/>
    <w:rsid w:val="00C305D8"/>
  </w:style>
  <w:style w:type="character" w:customStyle="1" w:styleId="ti">
    <w:name w:val="ti"/>
    <w:basedOn w:val="DefaultParagraphFont"/>
    <w:rsid w:val="00C305D8"/>
  </w:style>
  <w:style w:type="character" w:customStyle="1" w:styleId="subheadblue">
    <w:name w:val="subhead_blue"/>
    <w:basedOn w:val="DefaultParagraphFont"/>
    <w:rsid w:val="00C305D8"/>
  </w:style>
  <w:style w:type="character" w:customStyle="1" w:styleId="affiliation">
    <w:name w:val="affiliation"/>
    <w:basedOn w:val="DefaultParagraphFont"/>
    <w:rsid w:val="00C305D8"/>
  </w:style>
  <w:style w:type="character" w:customStyle="1" w:styleId="slug-doi-wrapper">
    <w:name w:val="slug-doi-wrapper"/>
    <w:basedOn w:val="DefaultParagraphFont"/>
    <w:rsid w:val="00C305D8"/>
  </w:style>
  <w:style w:type="character" w:customStyle="1" w:styleId="slug-metadata-noteahead-of-print">
    <w:name w:val="slug-metadata-note ahead-of-print"/>
    <w:basedOn w:val="DefaultParagraphFont"/>
    <w:rsid w:val="00C305D8"/>
  </w:style>
  <w:style w:type="character" w:customStyle="1" w:styleId="slug-ahead-of-print-date">
    <w:name w:val="slug-ahead-of-print-date"/>
    <w:basedOn w:val="DefaultParagraphFont"/>
    <w:rsid w:val="00C305D8"/>
  </w:style>
  <w:style w:type="character" w:customStyle="1" w:styleId="medium-bold">
    <w:name w:val="medium-bold"/>
    <w:basedOn w:val="DefaultParagraphFont"/>
    <w:rsid w:val="00C305D8"/>
  </w:style>
  <w:style w:type="character" w:customStyle="1" w:styleId="updated-short-citation">
    <w:name w:val="updated-short-citation"/>
    <w:basedOn w:val="DefaultParagraphFont"/>
    <w:rsid w:val="00C305D8"/>
  </w:style>
  <w:style w:type="character" w:customStyle="1" w:styleId="goohl0">
    <w:name w:val="goohl0"/>
    <w:basedOn w:val="DefaultParagraphFont"/>
    <w:rsid w:val="00C305D8"/>
  </w:style>
  <w:style w:type="character" w:customStyle="1" w:styleId="CharChar6">
    <w:name w:val="Char Char6"/>
    <w:rsid w:val="00C305D8"/>
    <w:rPr>
      <w:rFonts w:ascii="Arial" w:hAnsi="Arial" w:cs="Arial" w:hint="default"/>
      <w:bCs/>
      <w:sz w:val="16"/>
      <w:szCs w:val="26"/>
      <w:lang w:val="en-US" w:eastAsia="en-US" w:bidi="ar-SA"/>
    </w:rPr>
  </w:style>
  <w:style w:type="character" w:customStyle="1" w:styleId="TagCharChar1">
    <w:name w:val="Tag Char Char1"/>
    <w:rsid w:val="00C305D8"/>
    <w:rPr>
      <w:b/>
      <w:bCs w:val="0"/>
      <w:sz w:val="24"/>
      <w:szCs w:val="24"/>
      <w:lang w:val="en-US" w:eastAsia="en-US" w:bidi="ar-SA"/>
    </w:rPr>
  </w:style>
  <w:style w:type="character" w:customStyle="1" w:styleId="12TimesNewRoman">
    <w:name w:val="12 Times New Roman"/>
    <w:rsid w:val="00C305D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305D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305D8"/>
    <w:rPr>
      <w:rFonts w:ascii="Times New Roman" w:hAnsi="Times New Roman" w:cs="Times New Roman" w:hint="default"/>
      <w:strike w:val="0"/>
      <w:dstrike w:val="0"/>
      <w:sz w:val="14"/>
      <w:u w:val="none"/>
      <w:effect w:val="none"/>
    </w:rPr>
  </w:style>
  <w:style w:type="character" w:customStyle="1" w:styleId="F8-UnderlineBold">
    <w:name w:val="F8 - Underline/Bold"/>
    <w:rsid w:val="00C305D8"/>
    <w:rPr>
      <w:rFonts w:ascii="Times New Roman" w:hAnsi="Times New Roman" w:cs="Times New Roman" w:hint="default"/>
      <w:b/>
      <w:bCs w:val="0"/>
      <w:sz w:val="20"/>
      <w:u w:val="single"/>
    </w:rPr>
  </w:style>
  <w:style w:type="character" w:customStyle="1" w:styleId="F7-SmallFont">
    <w:name w:val="F7 - Small Font"/>
    <w:rsid w:val="00C305D8"/>
    <w:rPr>
      <w:rFonts w:ascii="Times New Roman" w:hAnsi="Times New Roman" w:cs="Times New Roman" w:hint="default"/>
      <w:sz w:val="14"/>
    </w:rPr>
  </w:style>
  <w:style w:type="character" w:customStyle="1" w:styleId="Brief-Bold">
    <w:name w:val="Brief - Bold"/>
    <w:rsid w:val="00C305D8"/>
    <w:rPr>
      <w:rFonts w:ascii="Times New Roman" w:hAnsi="Times New Roman" w:cs="Times New Roman" w:hint="default"/>
      <w:b/>
      <w:bCs w:val="0"/>
    </w:rPr>
  </w:style>
  <w:style w:type="character" w:customStyle="1" w:styleId="Card-Underline">
    <w:name w:val="Card - Underline"/>
    <w:rsid w:val="00C305D8"/>
    <w:rPr>
      <w:rFonts w:ascii="Times New Roman" w:hAnsi="Times New Roman" w:cs="Times New Roman" w:hint="default"/>
      <w:u w:val="single"/>
    </w:rPr>
  </w:style>
  <w:style w:type="character" w:customStyle="1" w:styleId="beriefunderline">
    <w:name w:val="berief = underline"/>
    <w:rsid w:val="00C305D8"/>
    <w:rPr>
      <w:rFonts w:ascii="Times New Roman" w:eastAsia="Times New Roman" w:hAnsi="Times New Roman" w:cs="Times New Roman" w:hint="default"/>
      <w:sz w:val="20"/>
      <w:u w:val="single"/>
    </w:rPr>
  </w:style>
  <w:style w:type="character" w:customStyle="1" w:styleId="BoldText10pt">
    <w:name w:val="Bold Text 10 pt"/>
    <w:rsid w:val="00C305D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305D8"/>
  </w:style>
  <w:style w:type="character" w:customStyle="1" w:styleId="SC4208902">
    <w:name w:val="SC.4.208902"/>
    <w:rsid w:val="00C305D8"/>
    <w:rPr>
      <w:rFonts w:ascii="Century" w:hAnsi="Century" w:cs="Century" w:hint="default"/>
      <w:color w:val="000000"/>
      <w:sz w:val="22"/>
      <w:szCs w:val="22"/>
    </w:rPr>
  </w:style>
  <w:style w:type="character" w:customStyle="1" w:styleId="SC4208915">
    <w:name w:val="SC.4.208915"/>
    <w:rsid w:val="00C305D8"/>
    <w:rPr>
      <w:rFonts w:ascii="Century" w:hAnsi="Century" w:cs="Century" w:hint="default"/>
      <w:color w:val="000000"/>
      <w:sz w:val="13"/>
      <w:szCs w:val="13"/>
    </w:rPr>
  </w:style>
  <w:style w:type="character" w:customStyle="1" w:styleId="SC273764">
    <w:name w:val="SC.2.73764"/>
    <w:rsid w:val="00C305D8"/>
    <w:rPr>
      <w:rFonts w:ascii="Century" w:hAnsi="Century" w:cs="Century" w:hint="default"/>
      <w:color w:val="000000"/>
      <w:sz w:val="72"/>
      <w:szCs w:val="72"/>
    </w:rPr>
  </w:style>
  <w:style w:type="character" w:customStyle="1" w:styleId="SC273779">
    <w:name w:val="SC.2.73779"/>
    <w:rsid w:val="00C305D8"/>
    <w:rPr>
      <w:rFonts w:ascii="Century" w:hAnsi="Century" w:cs="Century" w:hint="default"/>
      <w:color w:val="000000"/>
      <w:sz w:val="40"/>
      <w:szCs w:val="40"/>
    </w:rPr>
  </w:style>
  <w:style w:type="character" w:customStyle="1" w:styleId="SC273763">
    <w:name w:val="SC.2.73763"/>
    <w:rsid w:val="00C305D8"/>
    <w:rPr>
      <w:rFonts w:ascii="Century" w:hAnsi="Century" w:cs="Century" w:hint="default"/>
      <w:b/>
      <w:bCs/>
      <w:color w:val="000000"/>
    </w:rPr>
  </w:style>
  <w:style w:type="character" w:customStyle="1" w:styleId="SC4208910">
    <w:name w:val="SC.4.208910"/>
    <w:rsid w:val="00C305D8"/>
    <w:rPr>
      <w:rFonts w:ascii="Century" w:hAnsi="Century" w:cs="Century" w:hint="default"/>
      <w:color w:val="000000"/>
      <w:sz w:val="28"/>
      <w:szCs w:val="28"/>
    </w:rPr>
  </w:style>
  <w:style w:type="character" w:customStyle="1" w:styleId="SC4208911">
    <w:name w:val="SC.4.208911"/>
    <w:rsid w:val="00C305D8"/>
    <w:rPr>
      <w:rFonts w:ascii="Century" w:hAnsi="Century" w:cs="Century" w:hint="default"/>
      <w:color w:val="000000"/>
    </w:rPr>
  </w:style>
  <w:style w:type="character" w:customStyle="1" w:styleId="articlesubtitle">
    <w:name w:val="article_sub_title"/>
    <w:basedOn w:val="DefaultParagraphFont"/>
    <w:rsid w:val="00C305D8"/>
  </w:style>
  <w:style w:type="character" w:customStyle="1" w:styleId="newsdate2">
    <w:name w:val="news_date2"/>
    <w:basedOn w:val="DefaultParagraphFont"/>
    <w:rsid w:val="00C305D8"/>
  </w:style>
  <w:style w:type="character" w:customStyle="1" w:styleId="readarticleheader">
    <w:name w:val="readarticleheader"/>
    <w:basedOn w:val="DefaultParagraphFont"/>
    <w:rsid w:val="00C305D8"/>
  </w:style>
  <w:style w:type="character" w:customStyle="1" w:styleId="UnderlineChar20">
    <w:name w:val="Underline Char2"/>
    <w:rsid w:val="00C305D8"/>
    <w:rPr>
      <w:rFonts w:ascii="Trebuchet MS" w:hAnsi="Trebuchet MS" w:hint="default"/>
      <w:u w:val="thick"/>
      <w:lang w:val="en-US" w:eastAsia="zh-CN" w:bidi="ar-SA"/>
    </w:rPr>
  </w:style>
  <w:style w:type="character" w:customStyle="1" w:styleId="BoldUnderliningChar">
    <w:name w:val="Bold Underlining Char"/>
    <w:rsid w:val="00C305D8"/>
    <w:rPr>
      <w:rFonts w:ascii="Arial Narrow" w:eastAsia="Times New Roman" w:hAnsi="Arial Narrow" w:hint="default"/>
      <w:b/>
      <w:bCs w:val="0"/>
      <w:szCs w:val="24"/>
      <w:u w:val="single"/>
      <w:lang w:val="en-GB" w:eastAsia="en-US" w:bidi="ar-SA"/>
    </w:rPr>
  </w:style>
  <w:style w:type="character" w:customStyle="1" w:styleId="medium-normal1">
    <w:name w:val="medium-normal1"/>
    <w:rsid w:val="00C305D8"/>
    <w:rPr>
      <w:rFonts w:ascii="Arial" w:hAnsi="Arial" w:cs="Arial" w:hint="default"/>
      <w:b w:val="0"/>
      <w:bCs w:val="0"/>
      <w:i w:val="0"/>
      <w:iCs w:val="0"/>
      <w:sz w:val="20"/>
      <w:szCs w:val="20"/>
    </w:rPr>
  </w:style>
  <w:style w:type="character" w:customStyle="1" w:styleId="UnderlinedCardChar0">
    <w:name w:val="Underlined Card Char"/>
    <w:rsid w:val="00C305D8"/>
    <w:rPr>
      <w:rFonts w:ascii="Palatino Linotype" w:hAnsi="Palatino Linotype" w:hint="default"/>
      <w:u w:val="single"/>
      <w:lang w:val="en-US" w:eastAsia="en-US" w:bidi="ar-SA"/>
    </w:rPr>
  </w:style>
  <w:style w:type="character" w:customStyle="1" w:styleId="char">
    <w:name w:val="char"/>
    <w:basedOn w:val="DefaultParagraphFont"/>
    <w:rsid w:val="00C305D8"/>
  </w:style>
  <w:style w:type="character" w:customStyle="1" w:styleId="UnderlineCharCharCharCharCharChar">
    <w:name w:val="Underline Char Char Char Char Char Char"/>
    <w:rsid w:val="00C305D8"/>
    <w:rPr>
      <w:rFonts w:ascii="Arial Narrow" w:hAnsi="Arial Narrow" w:hint="default"/>
      <w:szCs w:val="24"/>
      <w:u w:val="single"/>
      <w:lang w:val="en-US" w:eastAsia="en-US" w:bidi="ar-SA"/>
    </w:rPr>
  </w:style>
  <w:style w:type="character" w:customStyle="1" w:styleId="klink">
    <w:name w:val="klink"/>
    <w:basedOn w:val="DefaultParagraphFont"/>
    <w:rsid w:val="00C305D8"/>
  </w:style>
  <w:style w:type="character" w:customStyle="1" w:styleId="date10">
    <w:name w:val="date1"/>
    <w:basedOn w:val="DefaultParagraphFont"/>
    <w:rsid w:val="00C305D8"/>
  </w:style>
  <w:style w:type="character" w:customStyle="1" w:styleId="bolding1">
    <w:name w:val="bolding1"/>
    <w:rsid w:val="00C305D8"/>
    <w:rPr>
      <w:b/>
      <w:bCs/>
    </w:rPr>
  </w:style>
  <w:style w:type="character" w:customStyle="1" w:styleId="bookoptions1">
    <w:name w:val="book_options1"/>
    <w:rsid w:val="00C305D8"/>
    <w:rPr>
      <w:b/>
      <w:bCs/>
      <w:color w:val="333366"/>
    </w:rPr>
  </w:style>
  <w:style w:type="character" w:customStyle="1" w:styleId="descriptionblock">
    <w:name w:val="description block"/>
    <w:basedOn w:val="DefaultParagraphFont"/>
    <w:rsid w:val="00C305D8"/>
  </w:style>
  <w:style w:type="character" w:customStyle="1" w:styleId="detailsboxblock">
    <w:name w:val="detailsbox block"/>
    <w:basedOn w:val="DefaultParagraphFont"/>
    <w:rsid w:val="00C305D8"/>
  </w:style>
  <w:style w:type="character" w:customStyle="1" w:styleId="Char3">
    <w:name w:val="Char3"/>
    <w:rsid w:val="00C305D8"/>
    <w:rPr>
      <w:rFonts w:ascii="Arial" w:hAnsi="Arial" w:cs="Arial" w:hint="default"/>
      <w:bCs/>
      <w:u w:val="thick"/>
      <w:lang w:val="en-US" w:eastAsia="en-US" w:bidi="ar-SA"/>
    </w:rPr>
  </w:style>
  <w:style w:type="character" w:customStyle="1" w:styleId="texto11">
    <w:name w:val="texto11"/>
    <w:rsid w:val="00C305D8"/>
    <w:rPr>
      <w:rFonts w:ascii="Arial" w:hAnsi="Arial" w:cs="Arial" w:hint="default"/>
      <w:b w:val="0"/>
      <w:bCs w:val="0"/>
      <w:i w:val="0"/>
      <w:iCs w:val="0"/>
      <w:caps w:val="0"/>
      <w:color w:val="000000"/>
      <w:sz w:val="26"/>
      <w:szCs w:val="26"/>
    </w:rPr>
  </w:style>
  <w:style w:type="character" w:customStyle="1" w:styleId="CardTagChar">
    <w:name w:val="Card Tag Char"/>
    <w:rsid w:val="00C305D8"/>
    <w:rPr>
      <w:rFonts w:ascii="Arial Narrow" w:hAnsi="Arial Narrow" w:hint="default"/>
      <w:b/>
      <w:bCs w:val="0"/>
      <w:sz w:val="24"/>
      <w:szCs w:val="24"/>
      <w:lang w:val="en-US" w:eastAsia="en-US" w:bidi="ar-SA"/>
    </w:rPr>
  </w:style>
  <w:style w:type="character" w:customStyle="1" w:styleId="DebateCiteCharCharChar">
    <w:name w:val="Debate Cite Char Char Char"/>
    <w:rsid w:val="00C305D8"/>
    <w:rPr>
      <w:b/>
      <w:bCs w:val="0"/>
      <w:sz w:val="32"/>
      <w:szCs w:val="32"/>
      <w:lang w:val="en-US" w:eastAsia="en-US" w:bidi="ar-SA"/>
    </w:rPr>
  </w:style>
  <w:style w:type="character" w:customStyle="1" w:styleId="TagandCiteChar">
    <w:name w:val="Tag and Cite Char"/>
    <w:rsid w:val="00C305D8"/>
    <w:rPr>
      <w:color w:val="333333"/>
      <w:sz w:val="22"/>
      <w:szCs w:val="22"/>
      <w:lang w:val="en-US" w:eastAsia="en-US" w:bidi="ar-SA"/>
    </w:rPr>
  </w:style>
  <w:style w:type="character" w:customStyle="1" w:styleId="Style10ptBold">
    <w:name w:val="Style 10 pt Bold"/>
    <w:rsid w:val="00C305D8"/>
    <w:rPr>
      <w:b/>
      <w:bCs/>
      <w:sz w:val="20"/>
    </w:rPr>
  </w:style>
  <w:style w:type="character" w:customStyle="1" w:styleId="text9">
    <w:name w:val="text9"/>
    <w:basedOn w:val="DefaultParagraphFont"/>
    <w:rsid w:val="00C305D8"/>
  </w:style>
  <w:style w:type="character" w:customStyle="1" w:styleId="text21">
    <w:name w:val="text21"/>
    <w:basedOn w:val="DefaultParagraphFont"/>
    <w:rsid w:val="00C305D8"/>
  </w:style>
  <w:style w:type="character" w:customStyle="1" w:styleId="text19">
    <w:name w:val="text19"/>
    <w:basedOn w:val="DefaultParagraphFont"/>
    <w:rsid w:val="00C305D8"/>
  </w:style>
  <w:style w:type="character" w:customStyle="1" w:styleId="term2">
    <w:name w:val="term2"/>
    <w:rsid w:val="00C305D8"/>
    <w:rPr>
      <w:b/>
      <w:bCs/>
    </w:rPr>
  </w:style>
  <w:style w:type="character" w:customStyle="1" w:styleId="pmterms12">
    <w:name w:val="pmterms12"/>
    <w:rsid w:val="00C305D8"/>
    <w:rPr>
      <w:b/>
      <w:bCs/>
      <w:i w:val="0"/>
      <w:iCs w:val="0"/>
      <w:color w:val="000000"/>
    </w:rPr>
  </w:style>
  <w:style w:type="character" w:customStyle="1" w:styleId="ToReadChar">
    <w:name w:val="To Read Char"/>
    <w:rsid w:val="00C305D8"/>
    <w:rPr>
      <w:rFonts w:ascii="Verdana" w:hAnsi="Verdana" w:hint="default"/>
      <w:b/>
      <w:bCs w:val="0"/>
      <w:szCs w:val="24"/>
      <w:u w:val="single"/>
      <w:lang w:val="en-US" w:eastAsia="en-US" w:bidi="ar-SA"/>
    </w:rPr>
  </w:style>
  <w:style w:type="character" w:customStyle="1" w:styleId="ToReadCharChar">
    <w:name w:val="To Read Char Char"/>
    <w:rsid w:val="00C305D8"/>
    <w:rPr>
      <w:rFonts w:ascii="Verdana" w:hAnsi="Verdana" w:hint="default"/>
      <w:b/>
      <w:bCs w:val="0"/>
      <w:szCs w:val="24"/>
      <w:u w:val="single"/>
      <w:lang w:val="en-US" w:eastAsia="en-US" w:bidi="ar-SA"/>
    </w:rPr>
  </w:style>
  <w:style w:type="character" w:customStyle="1" w:styleId="bio">
    <w:name w:val="bio"/>
    <w:basedOn w:val="DefaultParagraphFont"/>
    <w:rsid w:val="00C305D8"/>
  </w:style>
  <w:style w:type="character" w:customStyle="1" w:styleId="storytextstyle">
    <w:name w:val="storytextstyle"/>
    <w:basedOn w:val="DefaultParagraphFont"/>
    <w:rsid w:val="00C305D8"/>
  </w:style>
  <w:style w:type="character" w:customStyle="1" w:styleId="cardunderlinedCharChar">
    <w:name w:val="card underlined Char Char"/>
    <w:rsid w:val="00C305D8"/>
    <w:rPr>
      <w:rFonts w:ascii="Arial" w:hAnsi="Arial" w:cs="Arial" w:hint="default"/>
      <w:sz w:val="22"/>
      <w:szCs w:val="24"/>
      <w:u w:val="single"/>
      <w:lang w:val="en-US" w:eastAsia="en-US" w:bidi="ar-SA"/>
    </w:rPr>
  </w:style>
  <w:style w:type="character" w:customStyle="1" w:styleId="Style2Char0">
    <w:name w:val="Style2 Char"/>
    <w:rsid w:val="00C305D8"/>
    <w:rPr>
      <w:rFonts w:ascii="Book Antiqua" w:hAnsi="Book Antiqua" w:hint="default"/>
      <w:u w:val="thick"/>
      <w:lang w:val="en-US" w:eastAsia="en-US" w:bidi="ar-SA"/>
    </w:rPr>
  </w:style>
  <w:style w:type="character" w:customStyle="1" w:styleId="Style2Char1">
    <w:name w:val="Style2 Char1"/>
    <w:rsid w:val="00C305D8"/>
    <w:rPr>
      <w:rFonts w:ascii="Book Antiqua" w:hAnsi="Book Antiqua" w:hint="default"/>
      <w:szCs w:val="24"/>
      <w:u w:val="thick"/>
      <w:lang w:val="en-US" w:eastAsia="en-US" w:bidi="ar-SA"/>
    </w:rPr>
  </w:style>
  <w:style w:type="character" w:customStyle="1" w:styleId="articlehead21">
    <w:name w:val="articlehead21"/>
    <w:rsid w:val="00C305D8"/>
    <w:rPr>
      <w:rFonts w:ascii="Arial" w:hAnsi="Arial" w:cs="Arial" w:hint="default"/>
      <w:b/>
      <w:bCs/>
      <w:color w:val="660000"/>
      <w:sz w:val="20"/>
      <w:szCs w:val="20"/>
    </w:rPr>
  </w:style>
  <w:style w:type="character" w:customStyle="1" w:styleId="TagCiteChar1">
    <w:name w:val="Tag/Cite Char1"/>
    <w:rsid w:val="00C305D8"/>
    <w:rPr>
      <w:b/>
      <w:bCs w:val="0"/>
      <w:lang w:val="en-US" w:eastAsia="en-US" w:bidi="ar-SA"/>
    </w:rPr>
  </w:style>
  <w:style w:type="character" w:customStyle="1" w:styleId="goohl2">
    <w:name w:val="goohl2"/>
    <w:basedOn w:val="DefaultParagraphFont"/>
    <w:rsid w:val="00C305D8"/>
  </w:style>
  <w:style w:type="character" w:customStyle="1" w:styleId="CardCharChar0">
    <w:name w:val="Card Char Char"/>
    <w:rsid w:val="00C305D8"/>
    <w:rPr>
      <w:lang w:val="en-US" w:eastAsia="en-US" w:bidi="ar-SA"/>
    </w:rPr>
  </w:style>
  <w:style w:type="character" w:customStyle="1" w:styleId="BriefTitle1Char">
    <w:name w:val="Brief Title 1 Char"/>
    <w:rsid w:val="00C305D8"/>
    <w:rPr>
      <w:b/>
      <w:bCs w:val="0"/>
      <w:u w:val="single"/>
      <w:lang w:val="en-US" w:eastAsia="en-US" w:bidi="ar-SA"/>
    </w:rPr>
  </w:style>
  <w:style w:type="character" w:customStyle="1" w:styleId="TagCiteCharChar">
    <w:name w:val="Tag/Cite Char Char"/>
    <w:rsid w:val="00C305D8"/>
    <w:rPr>
      <w:b/>
      <w:bCs w:val="0"/>
      <w:lang w:val="en-US" w:eastAsia="en-US" w:bidi="ar-SA"/>
    </w:rPr>
  </w:style>
  <w:style w:type="character" w:customStyle="1" w:styleId="btx">
    <w:name w:val="btx"/>
    <w:basedOn w:val="DefaultParagraphFont"/>
    <w:rsid w:val="00C305D8"/>
  </w:style>
  <w:style w:type="character" w:customStyle="1" w:styleId="CardChar1">
    <w:name w:val="Card Char1"/>
    <w:rsid w:val="00C305D8"/>
    <w:rPr>
      <w:lang w:val="en-US" w:eastAsia="en-US" w:bidi="ar-SA"/>
    </w:rPr>
  </w:style>
  <w:style w:type="character" w:customStyle="1" w:styleId="prodgeneral1">
    <w:name w:val="prodgeneral1"/>
    <w:rsid w:val="00C305D8"/>
    <w:rPr>
      <w:rFonts w:ascii="Verdana" w:hAnsi="Verdana" w:hint="default"/>
      <w:b w:val="0"/>
      <w:bCs w:val="0"/>
      <w:caps w:val="0"/>
      <w:color w:val="000000"/>
      <w:spacing w:val="0"/>
      <w:sz w:val="16"/>
      <w:szCs w:val="16"/>
    </w:rPr>
  </w:style>
  <w:style w:type="character" w:customStyle="1" w:styleId="summary1">
    <w:name w:val="summary1"/>
    <w:rsid w:val="00C305D8"/>
    <w:rPr>
      <w:rFonts w:ascii="Arial" w:hAnsi="Arial" w:cs="Arial" w:hint="default"/>
      <w:sz w:val="18"/>
      <w:szCs w:val="18"/>
    </w:rPr>
  </w:style>
  <w:style w:type="character" w:customStyle="1" w:styleId="text3">
    <w:name w:val="text3"/>
    <w:basedOn w:val="DefaultParagraphFont"/>
    <w:rsid w:val="00C305D8"/>
  </w:style>
  <w:style w:type="character" w:customStyle="1" w:styleId="cardtextsmallChar">
    <w:name w:val="card text small Char"/>
    <w:rsid w:val="00C305D8"/>
    <w:rPr>
      <w:rFonts w:ascii="Arial Narrow" w:hAnsi="Arial Narrow" w:hint="default"/>
      <w:sz w:val="16"/>
      <w:szCs w:val="24"/>
      <w:lang w:val="en-US" w:eastAsia="en-US" w:bidi="ar-SA"/>
    </w:rPr>
  </w:style>
  <w:style w:type="character" w:customStyle="1" w:styleId="countrytitle1">
    <w:name w:val="countrytitle1"/>
    <w:rsid w:val="00C305D8"/>
    <w:rPr>
      <w:rFonts w:ascii="Verdana" w:hAnsi="Verdana" w:hint="default"/>
      <w:b/>
      <w:bCs/>
      <w:color w:val="293643"/>
      <w:sz w:val="24"/>
      <w:szCs w:val="24"/>
    </w:rPr>
  </w:style>
  <w:style w:type="character" w:customStyle="1" w:styleId="storyheader1">
    <w:name w:val="storyheader1"/>
    <w:rsid w:val="00C305D8"/>
    <w:rPr>
      <w:rFonts w:ascii="Verdana" w:hAnsi="Verdana" w:hint="default"/>
      <w:b/>
      <w:bCs/>
      <w:color w:val="000000"/>
      <w:sz w:val="21"/>
      <w:szCs w:val="21"/>
    </w:rPr>
  </w:style>
  <w:style w:type="character" w:customStyle="1" w:styleId="cardunderlinedChar0">
    <w:name w:val="card underlined Char"/>
    <w:rsid w:val="00C305D8"/>
    <w:rPr>
      <w:rFonts w:ascii="Arial" w:hAnsi="Arial" w:cs="Arial" w:hint="default"/>
      <w:sz w:val="22"/>
      <w:szCs w:val="24"/>
      <w:u w:val="single"/>
      <w:lang w:val="en-US" w:eastAsia="en-US" w:bidi="ar-SA"/>
    </w:rPr>
  </w:style>
  <w:style w:type="character" w:customStyle="1" w:styleId="article1">
    <w:name w:val="article1"/>
    <w:rsid w:val="00C305D8"/>
    <w:rPr>
      <w:rFonts w:ascii="Verdana" w:hAnsi="Verdana" w:hint="default"/>
      <w:color w:val="333333"/>
      <w:sz w:val="16"/>
      <w:szCs w:val="16"/>
    </w:rPr>
  </w:style>
  <w:style w:type="character" w:customStyle="1" w:styleId="story-posted-date1">
    <w:name w:val="story-posted-date1"/>
    <w:rsid w:val="00C305D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305D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305D8"/>
  </w:style>
  <w:style w:type="character" w:customStyle="1" w:styleId="textmedium">
    <w:name w:val="textmedium"/>
    <w:basedOn w:val="DefaultParagraphFont"/>
    <w:rsid w:val="00C305D8"/>
  </w:style>
  <w:style w:type="character" w:customStyle="1" w:styleId="citation1">
    <w:name w:val="citation1"/>
    <w:rsid w:val="00C305D8"/>
    <w:rPr>
      <w:rFonts w:ascii="Verdana" w:hAnsi="Verdana" w:hint="default"/>
      <w:sz w:val="17"/>
      <w:szCs w:val="17"/>
    </w:rPr>
  </w:style>
  <w:style w:type="character" w:customStyle="1" w:styleId="hithighlite">
    <w:name w:val="hithighlite"/>
    <w:basedOn w:val="DefaultParagraphFont"/>
    <w:rsid w:val="00C305D8"/>
  </w:style>
  <w:style w:type="character" w:customStyle="1" w:styleId="articlecontent">
    <w:name w:val="articlecontent"/>
    <w:basedOn w:val="DefaultParagraphFont"/>
    <w:rsid w:val="00C305D8"/>
  </w:style>
  <w:style w:type="character" w:customStyle="1" w:styleId="fource1">
    <w:name w:val="fource1"/>
    <w:rsid w:val="00C305D8"/>
    <w:rPr>
      <w:sz w:val="34"/>
      <w:szCs w:val="34"/>
    </w:rPr>
  </w:style>
  <w:style w:type="character" w:customStyle="1" w:styleId="LanguageStrikeChar">
    <w:name w:val="Language Strike Char"/>
    <w:rsid w:val="00C305D8"/>
    <w:rPr>
      <w:rFonts w:ascii="Arial Narrow" w:hAnsi="Arial Narrow" w:hint="default"/>
      <w:strike/>
      <w:szCs w:val="24"/>
      <w:lang w:val="en-US" w:eastAsia="en-US" w:bidi="ar-SA"/>
    </w:rPr>
  </w:style>
  <w:style w:type="character" w:customStyle="1" w:styleId="normal11">
    <w:name w:val="normal1"/>
    <w:basedOn w:val="DefaultParagraphFont"/>
    <w:rsid w:val="00C305D8"/>
  </w:style>
  <w:style w:type="character" w:customStyle="1" w:styleId="ds">
    <w:name w:val="ds"/>
    <w:basedOn w:val="DefaultParagraphFont"/>
    <w:rsid w:val="00C305D8"/>
  </w:style>
  <w:style w:type="character" w:customStyle="1" w:styleId="UnderliningChar1">
    <w:name w:val="Underlining Char1"/>
    <w:rsid w:val="00C305D8"/>
    <w:rPr>
      <w:rFonts w:ascii="Arial Narrow" w:hAnsi="Arial Narrow" w:hint="default"/>
      <w:szCs w:val="24"/>
      <w:u w:val="single"/>
      <w:lang w:val="en-US" w:eastAsia="en-US" w:bidi="ar-SA"/>
    </w:rPr>
  </w:style>
  <w:style w:type="character" w:customStyle="1" w:styleId="UnderliningChar2">
    <w:name w:val="Underlining Char2"/>
    <w:rsid w:val="00C305D8"/>
    <w:rPr>
      <w:rFonts w:ascii="Arial Narrow" w:hAnsi="Arial Narrow" w:hint="default"/>
      <w:szCs w:val="24"/>
      <w:u w:val="single"/>
      <w:lang w:val="en-US" w:eastAsia="en-US" w:bidi="ar-SA"/>
    </w:rPr>
  </w:style>
  <w:style w:type="character" w:customStyle="1" w:styleId="MicroTextChar1">
    <w:name w:val="MicroText Char1"/>
    <w:rsid w:val="00C305D8"/>
    <w:rPr>
      <w:rFonts w:ascii="Arial Narrow" w:hAnsi="Arial Narrow" w:hint="default"/>
      <w:sz w:val="12"/>
      <w:szCs w:val="24"/>
      <w:lang w:val="en-US" w:eastAsia="en-US" w:bidi="ar-SA"/>
    </w:rPr>
  </w:style>
  <w:style w:type="character" w:customStyle="1" w:styleId="DefaultPara">
    <w:name w:val="Default Para"/>
    <w:rsid w:val="00C305D8"/>
    <w:rPr>
      <w:sz w:val="20"/>
    </w:rPr>
  </w:style>
  <w:style w:type="character" w:customStyle="1" w:styleId="SYSHYPERTEXT">
    <w:name w:val="SYS_HYPERTEXT"/>
    <w:rsid w:val="00C305D8"/>
    <w:rPr>
      <w:color w:val="0000FF"/>
      <w:u w:val="single"/>
    </w:rPr>
  </w:style>
  <w:style w:type="character" w:customStyle="1" w:styleId="Hyperlink1">
    <w:name w:val="Hyperlink1"/>
    <w:rsid w:val="00C305D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305D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305D8"/>
    <w:rPr>
      <w:rFonts w:ascii="Arial Narrow" w:hAnsi="Arial Narrow" w:hint="default"/>
      <w:noProof w:val="0"/>
      <w:szCs w:val="24"/>
      <w:u w:val="single"/>
      <w:lang w:val="en-US" w:eastAsia="en-US" w:bidi="ar-SA"/>
    </w:rPr>
  </w:style>
  <w:style w:type="character" w:customStyle="1" w:styleId="BlockHeading1Char">
    <w:name w:val="Block Heading 1 Char"/>
    <w:rsid w:val="00C305D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305D8"/>
    <w:rPr>
      <w:b/>
      <w:bCs w:val="0"/>
      <w:sz w:val="24"/>
      <w:szCs w:val="24"/>
      <w:u w:val="single"/>
      <w:lang w:val="en-US" w:eastAsia="en-US" w:bidi="ar-SA"/>
    </w:rPr>
  </w:style>
  <w:style w:type="character" w:customStyle="1" w:styleId="StyleTagTimesNewRomanChar">
    <w:name w:val="Style Tag + Times New Roman Char"/>
    <w:rsid w:val="00C305D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305D8"/>
    <w:rPr>
      <w:rFonts w:ascii="Arial Narrow" w:hAnsi="Arial Narrow" w:cs="Arial" w:hint="default"/>
      <w:b/>
      <w:bCs/>
      <w:iCs/>
      <w:sz w:val="24"/>
      <w:szCs w:val="28"/>
      <w:lang w:val="en-US" w:eastAsia="en-US" w:bidi="ar-SA"/>
    </w:rPr>
  </w:style>
  <w:style w:type="character" w:customStyle="1" w:styleId="UnderliningCharChar">
    <w:name w:val="Underlining Char Char"/>
    <w:rsid w:val="00C305D8"/>
    <w:rPr>
      <w:rFonts w:ascii="Arial Narrow" w:hAnsi="Arial Narrow" w:hint="default"/>
      <w:szCs w:val="24"/>
      <w:u w:val="single"/>
      <w:lang w:val="en-US" w:eastAsia="en-US" w:bidi="ar-SA"/>
    </w:rPr>
  </w:style>
  <w:style w:type="character" w:customStyle="1" w:styleId="StyleArialNarrow12ptBold">
    <w:name w:val="Style Arial Narrow 12 pt Bold"/>
    <w:rsid w:val="00C305D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305D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305D8"/>
    <w:rPr>
      <w:noProof w:val="0"/>
      <w:u w:val="single"/>
      <w:lang w:val="en-US" w:eastAsia="en-US" w:bidi="ar-SA"/>
    </w:rPr>
  </w:style>
  <w:style w:type="character" w:customStyle="1" w:styleId="UnderlinedCharChar1">
    <w:name w:val="Underlined Char Char1"/>
    <w:rsid w:val="00C305D8"/>
    <w:rPr>
      <w:rFonts w:ascii="Bell MT" w:eastAsia="Times New Roman" w:hAnsi="Bell MT" w:hint="default"/>
      <w:bCs/>
      <w:iCs/>
      <w:sz w:val="22"/>
      <w:u w:val="single"/>
    </w:rPr>
  </w:style>
  <w:style w:type="character" w:customStyle="1" w:styleId="Heading2CharChar2">
    <w:name w:val="Heading 2 Char Char2"/>
    <w:rsid w:val="00C305D8"/>
    <w:rPr>
      <w:rFonts w:ascii="Arial" w:hAnsi="Arial" w:cs="Arial" w:hint="default"/>
      <w:b/>
      <w:bCs/>
      <w:iCs/>
      <w:sz w:val="22"/>
      <w:szCs w:val="28"/>
      <w:lang w:val="en-US" w:eastAsia="en-US" w:bidi="ar-SA"/>
    </w:rPr>
  </w:style>
  <w:style w:type="character" w:customStyle="1" w:styleId="doctitle">
    <w:name w:val="doctitle"/>
    <w:rsid w:val="00C305D8"/>
  </w:style>
  <w:style w:type="character" w:customStyle="1" w:styleId="cardtext-underlined0">
    <w:name w:val="card text- underlined"/>
    <w:rsid w:val="00C305D8"/>
    <w:rPr>
      <w:rFonts w:ascii="Garamond" w:hAnsi="Garamond" w:hint="default"/>
      <w:u w:val="single"/>
    </w:rPr>
  </w:style>
  <w:style w:type="character" w:customStyle="1" w:styleId="BodyText1">
    <w:name w:val="Body Text1"/>
    <w:basedOn w:val="DefaultParagraphFont"/>
    <w:rsid w:val="00C305D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305D8"/>
  </w:style>
  <w:style w:type="character" w:customStyle="1" w:styleId="BriefTitleChar">
    <w:name w:val="Brief Title Char"/>
    <w:basedOn w:val="DefaultParagraphFont"/>
    <w:rsid w:val="00C305D8"/>
    <w:rPr>
      <w:b/>
      <w:bCs w:val="0"/>
      <w:sz w:val="24"/>
      <w:szCs w:val="24"/>
      <w:u w:val="single"/>
      <w:lang w:val="en-US" w:eastAsia="en-US" w:bidi="ar-SA"/>
    </w:rPr>
  </w:style>
  <w:style w:type="character" w:customStyle="1" w:styleId="BriefTitle2Char">
    <w:name w:val="Brief Title 2 Char"/>
    <w:basedOn w:val="BriefTitleChar"/>
    <w:rsid w:val="00C305D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305D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305D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305D8"/>
    <w:rPr>
      <w:rFonts w:ascii="AGaramond" w:hAnsi="AGaramond" w:cs="AGaramond" w:hint="default"/>
      <w:color w:val="211D1E"/>
      <w:sz w:val="14"/>
      <w:szCs w:val="14"/>
    </w:rPr>
  </w:style>
  <w:style w:type="character" w:customStyle="1" w:styleId="CharacterStyle2">
    <w:name w:val="Character Style 2"/>
    <w:uiPriority w:val="99"/>
    <w:rsid w:val="00C305D8"/>
    <w:rPr>
      <w:sz w:val="20"/>
      <w:szCs w:val="20"/>
    </w:rPr>
  </w:style>
  <w:style w:type="character" w:customStyle="1" w:styleId="cross-head">
    <w:name w:val="cross-head"/>
    <w:rsid w:val="00C305D8"/>
  </w:style>
  <w:style w:type="character" w:customStyle="1" w:styleId="Subtitle1">
    <w:name w:val="Subtitle1"/>
    <w:rsid w:val="00C305D8"/>
  </w:style>
  <w:style w:type="character" w:customStyle="1" w:styleId="metaorigin">
    <w:name w:val="meta_origin"/>
    <w:rsid w:val="00C305D8"/>
  </w:style>
  <w:style w:type="character" w:customStyle="1" w:styleId="mandelbrotrefrag">
    <w:name w:val="mandelbrot_refrag"/>
    <w:rsid w:val="00C305D8"/>
  </w:style>
  <w:style w:type="character" w:customStyle="1" w:styleId="eminfo">
    <w:name w:val="eminfo"/>
    <w:rsid w:val="00C305D8"/>
  </w:style>
  <w:style w:type="character" w:customStyle="1" w:styleId="emhighlight">
    <w:name w:val="emhighlight"/>
    <w:rsid w:val="00C305D8"/>
  </w:style>
  <w:style w:type="character" w:customStyle="1" w:styleId="name">
    <w:name w:val="name"/>
    <w:rsid w:val="00C305D8"/>
  </w:style>
  <w:style w:type="character" w:customStyle="1" w:styleId="tkrname">
    <w:name w:val="tkrname"/>
    <w:rsid w:val="00C305D8"/>
  </w:style>
  <w:style w:type="character" w:customStyle="1" w:styleId="tkrchange">
    <w:name w:val="tkrchange"/>
    <w:rsid w:val="00C305D8"/>
  </w:style>
  <w:style w:type="character" w:customStyle="1" w:styleId="source-org">
    <w:name w:val="source-org"/>
    <w:rsid w:val="00C305D8"/>
  </w:style>
  <w:style w:type="character" w:customStyle="1" w:styleId="updated">
    <w:name w:val="updated"/>
    <w:rsid w:val="00C305D8"/>
  </w:style>
  <w:style w:type="character" w:customStyle="1" w:styleId="last">
    <w:name w:val="last"/>
    <w:rsid w:val="00C305D8"/>
  </w:style>
  <w:style w:type="character" w:customStyle="1" w:styleId="Style11ptBoldUnderline1">
    <w:name w:val="Style 11 pt Bold Underline1"/>
    <w:rsid w:val="00C305D8"/>
    <w:rPr>
      <w:b/>
      <w:bCs/>
      <w:sz w:val="20"/>
      <w:u w:val="single"/>
    </w:rPr>
  </w:style>
  <w:style w:type="character" w:customStyle="1" w:styleId="StyleStyleunderlineBold11pt">
    <w:name w:val="Style Style underline + Bold + 11 pt"/>
    <w:rsid w:val="00C305D8"/>
    <w:rPr>
      <w:bCs/>
      <w:sz w:val="20"/>
      <w:u w:val="single"/>
    </w:rPr>
  </w:style>
  <w:style w:type="character" w:customStyle="1" w:styleId="StyleunderlineAsianTimesNewRomanBold">
    <w:name w:val="Style underline + (Asian) Times New Roman Bold"/>
    <w:rsid w:val="00C305D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305D8"/>
    <w:rPr>
      <w:b/>
      <w:bCs/>
      <w:sz w:val="20"/>
      <w:u w:val="single"/>
      <w:bdr w:val="single" w:sz="4" w:space="0" w:color="auto" w:frame="1"/>
    </w:rPr>
  </w:style>
  <w:style w:type="character" w:customStyle="1" w:styleId="A5">
    <w:name w:val="A5"/>
    <w:uiPriority w:val="99"/>
    <w:rsid w:val="00C305D8"/>
    <w:rPr>
      <w:rFonts w:ascii="Times New Roman" w:hAnsi="Times New Roman" w:cs="Times New Roman" w:hint="default"/>
      <w:color w:val="000000"/>
      <w:sz w:val="13"/>
      <w:szCs w:val="13"/>
    </w:rPr>
  </w:style>
  <w:style w:type="character" w:customStyle="1" w:styleId="quotepeekbase">
    <w:name w:val="quotepeekbase"/>
    <w:rsid w:val="00C305D8"/>
  </w:style>
  <w:style w:type="character" w:customStyle="1" w:styleId="cardChar10">
    <w:name w:val="card Char1"/>
    <w:rsid w:val="00C305D8"/>
    <w:rPr>
      <w:rFonts w:ascii="Calibri" w:eastAsia="Calibri" w:hAnsi="Calibri" w:cs="Calibri" w:hint="default"/>
      <w:sz w:val="24"/>
      <w:szCs w:val="22"/>
      <w:lang w:val="x-none" w:eastAsia="x-none"/>
    </w:rPr>
  </w:style>
  <w:style w:type="character" w:customStyle="1" w:styleId="NormalCard">
    <w:name w:val="Normal Card"/>
    <w:uiPriority w:val="1"/>
    <w:qFormat/>
    <w:rsid w:val="00C305D8"/>
    <w:rPr>
      <w:rFonts w:ascii="Times New Roman" w:hAnsi="Times New Roman" w:cs="Times New Roman" w:hint="default"/>
      <w:sz w:val="24"/>
    </w:rPr>
  </w:style>
  <w:style w:type="character" w:customStyle="1" w:styleId="HighlightedUnderline0">
    <w:name w:val="Highlighted Underline"/>
    <w:uiPriority w:val="1"/>
    <w:qFormat/>
    <w:rsid w:val="00C305D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305D8"/>
    <w:rPr>
      <w:rFonts w:ascii="Times New Roman" w:hAnsi="Times New Roman" w:cs="Times New Roman" w:hint="default"/>
      <w:sz w:val="16"/>
      <w:szCs w:val="16"/>
    </w:rPr>
  </w:style>
  <w:style w:type="character" w:customStyle="1" w:styleId="timebox">
    <w:name w:val="timebox"/>
    <w:rsid w:val="00C305D8"/>
  </w:style>
  <w:style w:type="character" w:customStyle="1" w:styleId="Heading2Subtext">
    <w:name w:val="Heading 2 Subtext"/>
    <w:rsid w:val="00C305D8"/>
    <w:rPr>
      <w:rFonts w:ascii="Times New Roman" w:hAnsi="Times New Roman" w:cs="Times New Roman" w:hint="default"/>
      <w:sz w:val="16"/>
    </w:rPr>
  </w:style>
  <w:style w:type="character" w:customStyle="1" w:styleId="-SmallText-">
    <w:name w:val="-Small Text-"/>
    <w:rsid w:val="00C305D8"/>
    <w:rPr>
      <w:rFonts w:ascii="Garamond" w:hAnsi="Garamond" w:hint="default"/>
      <w:sz w:val="16"/>
    </w:rPr>
  </w:style>
  <w:style w:type="character" w:customStyle="1" w:styleId="label">
    <w:name w:val="label"/>
    <w:rsid w:val="00C305D8"/>
  </w:style>
  <w:style w:type="character" w:customStyle="1" w:styleId="BoldUnderlineCharChar">
    <w:name w:val="BoldUnderline Char Char"/>
    <w:rsid w:val="00C305D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305D8"/>
  </w:style>
  <w:style w:type="character" w:customStyle="1" w:styleId="FontStyle477">
    <w:name w:val="Font Style477"/>
    <w:basedOn w:val="DefaultParagraphFont"/>
    <w:uiPriority w:val="99"/>
    <w:rsid w:val="00C305D8"/>
    <w:rPr>
      <w:rFonts w:ascii="Times New Roman" w:hAnsi="Times New Roman" w:cs="Times New Roman" w:hint="default"/>
      <w:sz w:val="18"/>
      <w:szCs w:val="18"/>
    </w:rPr>
  </w:style>
  <w:style w:type="character" w:customStyle="1" w:styleId="FontStyle505">
    <w:name w:val="Font Style505"/>
    <w:basedOn w:val="DefaultParagraphFont"/>
    <w:uiPriority w:val="99"/>
    <w:rsid w:val="00C305D8"/>
    <w:rPr>
      <w:rFonts w:ascii="Times New Roman" w:hAnsi="Times New Roman" w:cs="Times New Roman" w:hint="default"/>
      <w:sz w:val="18"/>
      <w:szCs w:val="18"/>
    </w:rPr>
  </w:style>
  <w:style w:type="character" w:customStyle="1" w:styleId="FontStyle514">
    <w:name w:val="Font Style514"/>
    <w:basedOn w:val="DefaultParagraphFont"/>
    <w:uiPriority w:val="99"/>
    <w:rsid w:val="00C305D8"/>
    <w:rPr>
      <w:rFonts w:ascii="Times New Roman" w:hAnsi="Times New Roman" w:cs="Times New Roman" w:hint="default"/>
      <w:sz w:val="14"/>
      <w:szCs w:val="14"/>
    </w:rPr>
  </w:style>
  <w:style w:type="character" w:customStyle="1" w:styleId="FontStyle500">
    <w:name w:val="Font Style500"/>
    <w:basedOn w:val="DefaultParagraphFont"/>
    <w:uiPriority w:val="99"/>
    <w:rsid w:val="00C305D8"/>
    <w:rPr>
      <w:rFonts w:ascii="Times New Roman" w:hAnsi="Times New Roman" w:cs="Times New Roman" w:hint="default"/>
      <w:b/>
      <w:bCs/>
      <w:sz w:val="16"/>
      <w:szCs w:val="16"/>
    </w:rPr>
  </w:style>
  <w:style w:type="character" w:customStyle="1" w:styleId="CardCite1">
    <w:name w:val="CardCite1"/>
    <w:qFormat/>
    <w:rsid w:val="00C305D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305D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305D8"/>
    <w:rPr>
      <w:rFonts w:ascii="Times New Roman" w:hAnsi="Times New Roman" w:cs="Times New Roman" w:hint="default"/>
      <w:b/>
      <w:bCs/>
      <w:sz w:val="22"/>
      <w:szCs w:val="22"/>
    </w:rPr>
  </w:style>
  <w:style w:type="character" w:customStyle="1" w:styleId="CharacterStyle3">
    <w:name w:val="Character Style 3"/>
    <w:uiPriority w:val="99"/>
    <w:rsid w:val="00C305D8"/>
    <w:rPr>
      <w:rFonts w:ascii="Bookman Old Style" w:hAnsi="Bookman Old Style" w:cs="Bookman Old Style" w:hint="default"/>
      <w:spacing w:val="-5"/>
      <w:sz w:val="18"/>
      <w:szCs w:val="18"/>
    </w:rPr>
  </w:style>
  <w:style w:type="character" w:customStyle="1" w:styleId="UnderlineStyleChar7">
    <w:name w:val="Underline Style Char7"/>
    <w:rsid w:val="00C305D8"/>
    <w:rPr>
      <w:rFonts w:ascii="Garamond" w:hAnsi="Garamond" w:hint="default"/>
      <w:sz w:val="22"/>
      <w:szCs w:val="24"/>
      <w:u w:val="single"/>
      <w:lang w:val="en-US" w:eastAsia="en-US" w:bidi="ar-SA"/>
    </w:rPr>
  </w:style>
  <w:style w:type="character" w:customStyle="1" w:styleId="StyleArial6ptBold">
    <w:name w:val="Style Arial 6 pt Bold"/>
    <w:rsid w:val="00C305D8"/>
    <w:rPr>
      <w:rFonts w:ascii="Arial" w:hAnsi="Arial" w:cs="Arial" w:hint="default"/>
      <w:bCs/>
      <w:sz w:val="12"/>
    </w:rPr>
  </w:style>
  <w:style w:type="character" w:customStyle="1" w:styleId="Heading2Char5">
    <w:name w:val="Heading 2 Char5"/>
    <w:rsid w:val="00C305D8"/>
    <w:rPr>
      <w:rFonts w:ascii="Garamond" w:hAnsi="Garamond" w:cs="Arial" w:hint="default"/>
      <w:b/>
      <w:bCs/>
      <w:iCs/>
      <w:sz w:val="24"/>
      <w:szCs w:val="28"/>
      <w:lang w:val="en-US" w:eastAsia="en-US" w:bidi="ar-SA"/>
    </w:rPr>
  </w:style>
  <w:style w:type="character" w:customStyle="1" w:styleId="TagGreg">
    <w:name w:val="TagGreg"/>
    <w:uiPriority w:val="1"/>
    <w:qFormat/>
    <w:rsid w:val="00C305D8"/>
    <w:rPr>
      <w:b/>
      <w:bCs w:val="0"/>
      <w:sz w:val="24"/>
    </w:rPr>
  </w:style>
  <w:style w:type="character" w:customStyle="1" w:styleId="StyleDebateUnderline10pt">
    <w:name w:val="Style Debate Underline + 10 pt"/>
    <w:rsid w:val="00C305D8"/>
    <w:rPr>
      <w:rFonts w:ascii="Times New Roman" w:hAnsi="Times New Roman" w:cs="Times New Roman" w:hint="default"/>
      <w:sz w:val="20"/>
      <w:szCs w:val="20"/>
      <w:u w:val="single"/>
    </w:rPr>
  </w:style>
  <w:style w:type="character" w:customStyle="1" w:styleId="underlinedCharChar0">
    <w:name w:val="underlined Char Char"/>
    <w:locked/>
    <w:rsid w:val="00C305D8"/>
    <w:rPr>
      <w:u w:val="single"/>
    </w:rPr>
  </w:style>
  <w:style w:type="character" w:customStyle="1" w:styleId="SourceBold">
    <w:name w:val="Source Bold"/>
    <w:rsid w:val="00C305D8"/>
    <w:rPr>
      <w:rFonts w:ascii="Arial Narrow" w:hAnsi="Arial Narrow" w:hint="default"/>
      <w:b/>
      <w:bCs w:val="0"/>
      <w:strike w:val="0"/>
      <w:dstrike w:val="0"/>
      <w:sz w:val="24"/>
      <w:u w:val="none"/>
      <w:effect w:val="none"/>
    </w:rPr>
  </w:style>
  <w:style w:type="character" w:customStyle="1" w:styleId="2xBoldUnderline">
    <w:name w:val="2x_Bold_Underline"/>
    <w:rsid w:val="00C305D8"/>
    <w:rPr>
      <w:b/>
      <w:bCs/>
      <w:sz w:val="24"/>
      <w:u w:val="thick"/>
    </w:rPr>
  </w:style>
  <w:style w:type="character" w:customStyle="1" w:styleId="Dottedunderline">
    <w:name w:val="Dotted underline"/>
    <w:rsid w:val="00C305D8"/>
    <w:rPr>
      <w:u w:val="dotted"/>
    </w:rPr>
  </w:style>
  <w:style w:type="character" w:customStyle="1" w:styleId="readChar">
    <w:name w:val="read Char"/>
    <w:rsid w:val="00C305D8"/>
    <w:rPr>
      <w:szCs w:val="22"/>
      <w:u w:val="single"/>
      <w:lang w:val="en-US" w:eastAsia="en-US" w:bidi="ar-SA"/>
    </w:rPr>
  </w:style>
  <w:style w:type="character" w:customStyle="1" w:styleId="underlining0">
    <w:name w:val="underlining"/>
    <w:rsid w:val="00C305D8"/>
    <w:rPr>
      <w:u w:val="single"/>
    </w:rPr>
  </w:style>
  <w:style w:type="character" w:customStyle="1" w:styleId="btitle">
    <w:name w:val="btitle"/>
    <w:rsid w:val="00C305D8"/>
  </w:style>
  <w:style w:type="character" w:customStyle="1" w:styleId="green">
    <w:name w:val="green"/>
    <w:rsid w:val="00C305D8"/>
  </w:style>
  <w:style w:type="character" w:customStyle="1" w:styleId="BodyText20">
    <w:name w:val="Body Text2"/>
    <w:rsid w:val="00C305D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305D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305D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305D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305D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305D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305D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305D8"/>
    <w:rPr>
      <w:rFonts w:ascii="Sylfaen" w:hAnsi="Sylfaen" w:cs="Sylfaen" w:hint="default"/>
      <w:i/>
      <w:iCs/>
      <w:strike w:val="0"/>
      <w:dstrike w:val="0"/>
      <w:sz w:val="19"/>
      <w:szCs w:val="19"/>
      <w:u w:val="none"/>
      <w:effect w:val="none"/>
      <w:shd w:val="clear" w:color="auto" w:fill="FFFFFF"/>
    </w:rPr>
  </w:style>
  <w:style w:type="character" w:customStyle="1" w:styleId="1">
    <w:name w:val="1"/>
    <w:rsid w:val="00C305D8"/>
    <w:rPr>
      <w:rFonts w:ascii="Arial" w:hAnsi="Arial" w:cs="Arial" w:hint="default"/>
      <w:bCs/>
      <w:sz w:val="20"/>
      <w:u w:val="single"/>
      <w:lang w:val="en-US" w:eastAsia="en-US" w:bidi="ar-SA"/>
    </w:rPr>
  </w:style>
  <w:style w:type="character" w:customStyle="1" w:styleId="CharChar31">
    <w:name w:val="Char Char31"/>
    <w:rsid w:val="00C305D8"/>
    <w:rPr>
      <w:rFonts w:ascii="Arial" w:hAnsi="Arial" w:cs="Arial" w:hint="default"/>
      <w:b/>
      <w:bCs/>
      <w:iCs/>
      <w:lang w:val="en-US" w:eastAsia="en-US" w:bidi="ar-SA"/>
    </w:rPr>
  </w:style>
  <w:style w:type="character" w:customStyle="1" w:styleId="Subtitle2">
    <w:name w:val="Subtitle2"/>
    <w:rsid w:val="00C305D8"/>
  </w:style>
  <w:style w:type="character" w:customStyle="1" w:styleId="drop">
    <w:name w:val="drop"/>
    <w:rsid w:val="00C305D8"/>
  </w:style>
  <w:style w:type="character" w:customStyle="1" w:styleId="bioline">
    <w:name w:val="bioline"/>
    <w:rsid w:val="00C305D8"/>
  </w:style>
  <w:style w:type="character" w:customStyle="1" w:styleId="articletitle0">
    <w:name w:val="article_title"/>
    <w:rsid w:val="00C305D8"/>
  </w:style>
  <w:style w:type="character" w:customStyle="1" w:styleId="A4">
    <w:name w:val="A4"/>
    <w:uiPriority w:val="99"/>
    <w:rsid w:val="00C305D8"/>
    <w:rPr>
      <w:color w:val="000000"/>
    </w:rPr>
  </w:style>
  <w:style w:type="character" w:customStyle="1" w:styleId="s2">
    <w:name w:val="s2"/>
    <w:rsid w:val="00C305D8"/>
  </w:style>
  <w:style w:type="character" w:customStyle="1" w:styleId="s4">
    <w:name w:val="s4"/>
    <w:rsid w:val="00C305D8"/>
  </w:style>
  <w:style w:type="character" w:customStyle="1" w:styleId="s5">
    <w:name w:val="s5"/>
    <w:rsid w:val="00C305D8"/>
  </w:style>
  <w:style w:type="character" w:customStyle="1" w:styleId="cap">
    <w:name w:val="cap"/>
    <w:rsid w:val="00C305D8"/>
  </w:style>
  <w:style w:type="character" w:customStyle="1" w:styleId="rightsnotice">
    <w:name w:val="rightsnotice"/>
    <w:rsid w:val="00C305D8"/>
  </w:style>
  <w:style w:type="character" w:customStyle="1" w:styleId="Caption1">
    <w:name w:val="Caption1"/>
    <w:rsid w:val="00C305D8"/>
  </w:style>
  <w:style w:type="character" w:customStyle="1" w:styleId="credit">
    <w:name w:val="credit"/>
    <w:rsid w:val="00C305D8"/>
  </w:style>
  <w:style w:type="character" w:customStyle="1" w:styleId="scaps">
    <w:name w:val="scaps"/>
    <w:rsid w:val="00C305D8"/>
  </w:style>
  <w:style w:type="character" w:customStyle="1" w:styleId="current-article">
    <w:name w:val="current-article"/>
    <w:rsid w:val="00C305D8"/>
  </w:style>
  <w:style w:type="character" w:customStyle="1" w:styleId="related-current-indicator">
    <w:name w:val="related-current-indicator"/>
    <w:rsid w:val="00C305D8"/>
  </w:style>
  <w:style w:type="character" w:customStyle="1" w:styleId="bylclear">
    <w:name w:val="bylclear"/>
    <w:rsid w:val="00C305D8"/>
  </w:style>
  <w:style w:type="character" w:customStyle="1" w:styleId="timestamp">
    <w:name w:val="timestamp"/>
    <w:rsid w:val="00C305D8"/>
  </w:style>
  <w:style w:type="character" w:customStyle="1" w:styleId="comments">
    <w:name w:val="comments"/>
    <w:rsid w:val="00C305D8"/>
  </w:style>
  <w:style w:type="character" w:customStyle="1" w:styleId="essaytext">
    <w:name w:val="essaytext"/>
    <w:rsid w:val="00C305D8"/>
  </w:style>
  <w:style w:type="character" w:customStyle="1" w:styleId="username">
    <w:name w:val="username"/>
    <w:rsid w:val="00C305D8"/>
  </w:style>
  <w:style w:type="character" w:customStyle="1" w:styleId="toplinks">
    <w:name w:val="toplinks"/>
    <w:rsid w:val="00C305D8"/>
  </w:style>
  <w:style w:type="character" w:customStyle="1" w:styleId="A3">
    <w:name w:val="A3"/>
    <w:uiPriority w:val="99"/>
    <w:rsid w:val="00C305D8"/>
    <w:rPr>
      <w:rFonts w:ascii="Perpetua" w:hAnsi="Perpetua" w:cs="Perpetua" w:hint="default"/>
      <w:color w:val="000000"/>
      <w:sz w:val="15"/>
      <w:szCs w:val="15"/>
    </w:rPr>
  </w:style>
  <w:style w:type="character" w:customStyle="1" w:styleId="see">
    <w:name w:val="see"/>
    <w:rsid w:val="00C305D8"/>
  </w:style>
  <w:style w:type="character" w:customStyle="1" w:styleId="first-letter">
    <w:name w:val="first-letter"/>
    <w:rsid w:val="00C305D8"/>
  </w:style>
  <w:style w:type="character" w:customStyle="1" w:styleId="focusparagraph">
    <w:name w:val="focusparagraph"/>
    <w:rsid w:val="00C305D8"/>
  </w:style>
  <w:style w:type="character" w:customStyle="1" w:styleId="lightblue">
    <w:name w:val="lightblue"/>
    <w:rsid w:val="00C305D8"/>
  </w:style>
  <w:style w:type="character" w:customStyle="1" w:styleId="StyleUnderlineCharChar9pt">
    <w:name w:val="Style Underline Char Char + 9 pt"/>
    <w:rsid w:val="00C305D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305D8"/>
  </w:style>
  <w:style w:type="character" w:customStyle="1" w:styleId="Title10">
    <w:name w:val="Title1"/>
    <w:rsid w:val="00C305D8"/>
  </w:style>
  <w:style w:type="character" w:customStyle="1" w:styleId="BoldandUnderlineCharCharCharChar">
    <w:name w:val="Bold and Underline Char Char Char Char"/>
    <w:rsid w:val="00C305D8"/>
    <w:rPr>
      <w:b/>
      <w:bCs w:val="0"/>
      <w:noProof w:val="0"/>
      <w:u w:val="single"/>
      <w:lang w:val="en-US" w:eastAsia="en-US" w:bidi="ar-SA"/>
    </w:rPr>
  </w:style>
  <w:style w:type="character" w:customStyle="1" w:styleId="FontStyle29">
    <w:name w:val="Font Style29"/>
    <w:uiPriority w:val="99"/>
    <w:rsid w:val="00C305D8"/>
    <w:rPr>
      <w:rFonts w:ascii="Arial" w:hAnsi="Arial" w:cs="Arial" w:hint="default"/>
      <w:sz w:val="14"/>
      <w:szCs w:val="14"/>
    </w:rPr>
  </w:style>
  <w:style w:type="character" w:customStyle="1" w:styleId="titles">
    <w:name w:val="titles"/>
    <w:rsid w:val="00C305D8"/>
  </w:style>
  <w:style w:type="character" w:customStyle="1" w:styleId="articletext0">
    <w:name w:val="article_text"/>
    <w:rsid w:val="00C305D8"/>
  </w:style>
  <w:style w:type="character" w:customStyle="1" w:styleId="contentauthor">
    <w:name w:val="contentauthor"/>
    <w:rsid w:val="00C305D8"/>
  </w:style>
  <w:style w:type="character" w:customStyle="1" w:styleId="subarticleheader">
    <w:name w:val="subarticleheader"/>
    <w:rsid w:val="00C305D8"/>
  </w:style>
  <w:style w:type="character" w:customStyle="1" w:styleId="spelle">
    <w:name w:val="spelle"/>
    <w:rsid w:val="00C305D8"/>
  </w:style>
  <w:style w:type="character" w:customStyle="1" w:styleId="grame">
    <w:name w:val="grame"/>
    <w:rsid w:val="00C305D8"/>
  </w:style>
  <w:style w:type="character" w:customStyle="1" w:styleId="newstitle1">
    <w:name w:val="newstitle1"/>
    <w:rsid w:val="00C305D8"/>
  </w:style>
  <w:style w:type="character" w:customStyle="1" w:styleId="copy">
    <w:name w:val="copy"/>
    <w:rsid w:val="00C305D8"/>
  </w:style>
  <w:style w:type="character" w:customStyle="1" w:styleId="topheadline">
    <w:name w:val="topheadline"/>
    <w:rsid w:val="00C305D8"/>
  </w:style>
  <w:style w:type="character" w:customStyle="1" w:styleId="Stylereduce27pt">
    <w:name w:val="Style reduce2 + 7 pt"/>
    <w:rsid w:val="00C305D8"/>
    <w:rPr>
      <w:rFonts w:ascii="Times New Roman" w:hAnsi="Times New Roman" w:cs="Arial" w:hint="default"/>
      <w:color w:val="000000"/>
      <w:sz w:val="14"/>
      <w:szCs w:val="22"/>
    </w:rPr>
  </w:style>
  <w:style w:type="character" w:customStyle="1" w:styleId="srtitle">
    <w:name w:val="srtitle"/>
    <w:rsid w:val="00C305D8"/>
  </w:style>
  <w:style w:type="character" w:customStyle="1" w:styleId="st1">
    <w:name w:val="st1"/>
    <w:rsid w:val="00C305D8"/>
  </w:style>
  <w:style w:type="character" w:customStyle="1" w:styleId="StyleStyleGaramond">
    <w:name w:val="Style Style Garamond +"/>
    <w:rsid w:val="00C305D8"/>
    <w:rPr>
      <w:rFonts w:ascii="Garamond" w:hAnsi="Garamond" w:cs="Times New Roman" w:hint="default"/>
      <w:sz w:val="20"/>
    </w:rPr>
  </w:style>
  <w:style w:type="character" w:customStyle="1" w:styleId="quotechar0">
    <w:name w:val="quotechar"/>
    <w:rsid w:val="00C305D8"/>
  </w:style>
  <w:style w:type="character" w:customStyle="1" w:styleId="boldunderline1">
    <w:name w:val="boldunderline"/>
    <w:rsid w:val="00C305D8"/>
  </w:style>
  <w:style w:type="character" w:customStyle="1" w:styleId="A8">
    <w:name w:val="A8"/>
    <w:rsid w:val="00C305D8"/>
    <w:rPr>
      <w:rFonts w:ascii="Scala" w:hAnsi="Scala" w:cs="Scala" w:hint="default"/>
      <w:color w:val="000000"/>
      <w:sz w:val="15"/>
      <w:szCs w:val="15"/>
    </w:rPr>
  </w:style>
  <w:style w:type="character" w:customStyle="1" w:styleId="A0">
    <w:name w:val="A0"/>
    <w:uiPriority w:val="99"/>
    <w:rsid w:val="00C305D8"/>
    <w:rPr>
      <w:rFonts w:ascii="Scala" w:hAnsi="Scala" w:cs="Scala" w:hint="default"/>
      <w:color w:val="000000"/>
      <w:sz w:val="16"/>
      <w:szCs w:val="16"/>
    </w:rPr>
  </w:style>
  <w:style w:type="character" w:customStyle="1" w:styleId="Date11">
    <w:name w:val="Date11"/>
    <w:rsid w:val="00C305D8"/>
  </w:style>
  <w:style w:type="character" w:customStyle="1" w:styleId="Boxout">
    <w:name w:val="Box out"/>
    <w:uiPriority w:val="1"/>
    <w:qFormat/>
    <w:rsid w:val="00C305D8"/>
    <w:rPr>
      <w:rFonts w:ascii="Tahoma" w:hAnsi="Tahoma" w:cs="Tahoma" w:hint="default"/>
      <w:b/>
      <w:bCs w:val="0"/>
      <w:sz w:val="20"/>
      <w:u w:val="single"/>
      <w:bdr w:val="none" w:sz="0" w:space="0" w:color="auto" w:frame="1"/>
      <w:shd w:val="clear" w:color="auto" w:fill="A9E8F5"/>
    </w:rPr>
  </w:style>
  <w:style w:type="character" w:customStyle="1" w:styleId="metad">
    <w:name w:val="metad"/>
    <w:rsid w:val="00C305D8"/>
  </w:style>
  <w:style w:type="character" w:customStyle="1" w:styleId="sifr-alternate">
    <w:name w:val="sifr-alternate"/>
    <w:rsid w:val="00C305D8"/>
  </w:style>
  <w:style w:type="character" w:customStyle="1" w:styleId="justify1">
    <w:name w:val="justify1"/>
    <w:rsid w:val="00C305D8"/>
  </w:style>
  <w:style w:type="character" w:customStyle="1" w:styleId="artbody1">
    <w:name w:val="art_body1"/>
    <w:rsid w:val="00C305D8"/>
    <w:rPr>
      <w:rFonts w:ascii="Arial" w:hAnsi="Arial" w:cs="Arial" w:hint="default"/>
    </w:rPr>
  </w:style>
  <w:style w:type="character" w:customStyle="1" w:styleId="A1">
    <w:name w:val="A1"/>
    <w:uiPriority w:val="99"/>
    <w:rsid w:val="00C305D8"/>
    <w:rPr>
      <w:rFonts w:ascii="Book Antiqua" w:hAnsi="Book Antiqua" w:cs="Book Antiqua" w:hint="default"/>
      <w:color w:val="221E1F"/>
      <w:sz w:val="22"/>
      <w:szCs w:val="22"/>
    </w:rPr>
  </w:style>
  <w:style w:type="character" w:customStyle="1" w:styleId="reality">
    <w:name w:val="reality"/>
    <w:rsid w:val="00C305D8"/>
  </w:style>
  <w:style w:type="character" w:customStyle="1" w:styleId="text2">
    <w:name w:val="text2"/>
    <w:rsid w:val="00C305D8"/>
  </w:style>
  <w:style w:type="character" w:customStyle="1" w:styleId="StyleUnderlineChar2CharChar11pt">
    <w:name w:val="Style Underline Char2 Char Char + 11 pt"/>
    <w:rsid w:val="00C305D8"/>
    <w:rPr>
      <w:rFonts w:ascii="Times New Roman" w:hAnsi="Times New Roman" w:cs="Times New Roman" w:hint="default"/>
      <w:sz w:val="20"/>
      <w:u w:val="single"/>
    </w:rPr>
  </w:style>
  <w:style w:type="character" w:customStyle="1" w:styleId="StyleStyleBoldUnderline11pt">
    <w:name w:val="Style Style Bold Underline + 11 pt"/>
    <w:rsid w:val="00C305D8"/>
    <w:rPr>
      <w:b/>
      <w:bCs/>
      <w:sz w:val="20"/>
      <w:u w:val="single"/>
    </w:rPr>
  </w:style>
  <w:style w:type="character" w:customStyle="1" w:styleId="articlehead2">
    <w:name w:val="articlehead2"/>
    <w:rsid w:val="00C305D8"/>
  </w:style>
  <w:style w:type="character" w:customStyle="1" w:styleId="pronset">
    <w:name w:val="pronset"/>
    <w:rsid w:val="00C305D8"/>
  </w:style>
  <w:style w:type="character" w:customStyle="1" w:styleId="prondelim">
    <w:name w:val="prondelim"/>
    <w:rsid w:val="00C305D8"/>
  </w:style>
  <w:style w:type="character" w:customStyle="1" w:styleId="prontoggle">
    <w:name w:val="pron_toggle"/>
    <w:rsid w:val="00C305D8"/>
  </w:style>
  <w:style w:type="character" w:customStyle="1" w:styleId="boldface">
    <w:name w:val="boldface"/>
    <w:rsid w:val="00C305D8"/>
  </w:style>
  <w:style w:type="character" w:customStyle="1" w:styleId="secondary-bf">
    <w:name w:val="secondary-bf"/>
    <w:rsid w:val="00C305D8"/>
  </w:style>
  <w:style w:type="table" w:styleId="ColorfulGrid-Accent1">
    <w:name w:val="Colorful Grid Accent 1"/>
    <w:basedOn w:val="TableNormal"/>
    <w:link w:val="ColorfulGrid-Accent1Char"/>
    <w:uiPriority w:val="29"/>
    <w:unhideWhenUsed/>
    <w:rsid w:val="00C305D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305D8"/>
    <w:rPr>
      <w:rFonts w:ascii="Times New Roman" w:hAnsi="Times New Roman" w:cs="Times New Roman" w:hint="default"/>
      <w:iCs/>
      <w:color w:val="000000"/>
      <w:sz w:val="16"/>
    </w:rPr>
  </w:style>
  <w:style w:type="character" w:customStyle="1" w:styleId="Boxout0">
    <w:name w:val="Boxout"/>
    <w:uiPriority w:val="1"/>
    <w:qFormat/>
    <w:rsid w:val="00C305D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305D8"/>
  </w:style>
  <w:style w:type="character" w:customStyle="1" w:styleId="detailtitle">
    <w:name w:val="detailtitle"/>
    <w:rsid w:val="00C305D8"/>
  </w:style>
  <w:style w:type="character" w:customStyle="1" w:styleId="storydate">
    <w:name w:val="storydate"/>
    <w:rsid w:val="00C305D8"/>
  </w:style>
  <w:style w:type="character" w:customStyle="1" w:styleId="preloadwrap">
    <w:name w:val="preloadwrap"/>
    <w:rsid w:val="00C305D8"/>
  </w:style>
  <w:style w:type="character" w:customStyle="1" w:styleId="creditwrap">
    <w:name w:val="creditwrap"/>
    <w:rsid w:val="00C305D8"/>
  </w:style>
  <w:style w:type="character" w:customStyle="1" w:styleId="DefaultChar1">
    <w:name w:val="Default Char1"/>
    <w:rsid w:val="00C305D8"/>
    <w:rPr>
      <w:noProof w:val="0"/>
      <w:color w:val="000000"/>
      <w:lang w:val="en-US" w:eastAsia="en-US" w:bidi="ar-SA"/>
    </w:rPr>
  </w:style>
  <w:style w:type="character" w:customStyle="1" w:styleId="textunderlineChar0">
    <w:name w:val="text underline Char"/>
    <w:link w:val="textunderline0"/>
    <w:rsid w:val="00C305D8"/>
    <w:rPr>
      <w:u w:val="thick"/>
    </w:rPr>
  </w:style>
  <w:style w:type="character" w:customStyle="1" w:styleId="BoldChar">
    <w:name w:val="Bold Char"/>
    <w:rsid w:val="00C305D8"/>
    <w:rPr>
      <w:rFonts w:ascii="Times New Roman" w:eastAsia="Times New Roman" w:hAnsi="Times New Roman" w:cs="Times New Roman" w:hint="default"/>
      <w:b/>
      <w:bCs w:val="0"/>
      <w:szCs w:val="24"/>
    </w:rPr>
  </w:style>
  <w:style w:type="character" w:customStyle="1" w:styleId="pmterms31">
    <w:name w:val="pmterms31"/>
    <w:rsid w:val="00C305D8"/>
    <w:rPr>
      <w:b/>
      <w:bCs/>
      <w:i w:val="0"/>
      <w:iCs w:val="0"/>
      <w:color w:val="000000"/>
    </w:rPr>
  </w:style>
  <w:style w:type="character" w:customStyle="1" w:styleId="ft01">
    <w:name w:val="ft01"/>
    <w:rsid w:val="00C305D8"/>
    <w:rPr>
      <w:rFonts w:ascii="Times" w:hAnsi="Times" w:cs="Times" w:hint="default"/>
      <w:color w:val="000000"/>
      <w:sz w:val="14"/>
      <w:szCs w:val="14"/>
    </w:rPr>
  </w:style>
  <w:style w:type="character" w:customStyle="1" w:styleId="ft11">
    <w:name w:val="ft11"/>
    <w:rsid w:val="00C305D8"/>
    <w:rPr>
      <w:rFonts w:ascii="Times" w:hAnsi="Times" w:cs="Times" w:hint="default"/>
      <w:color w:val="000000"/>
      <w:sz w:val="17"/>
      <w:szCs w:val="17"/>
    </w:rPr>
  </w:style>
  <w:style w:type="character" w:customStyle="1" w:styleId="ft21">
    <w:name w:val="ft21"/>
    <w:rsid w:val="00C305D8"/>
    <w:rPr>
      <w:rFonts w:ascii="Times" w:hAnsi="Times" w:cs="Times" w:hint="default"/>
      <w:color w:val="000000"/>
      <w:sz w:val="15"/>
      <w:szCs w:val="15"/>
    </w:rPr>
  </w:style>
  <w:style w:type="character" w:customStyle="1" w:styleId="ft31">
    <w:name w:val="ft31"/>
    <w:rsid w:val="00C305D8"/>
    <w:rPr>
      <w:rFonts w:ascii="Times" w:hAnsi="Times" w:cs="Times" w:hint="default"/>
      <w:color w:val="000000"/>
      <w:sz w:val="15"/>
      <w:szCs w:val="15"/>
    </w:rPr>
  </w:style>
  <w:style w:type="character" w:customStyle="1" w:styleId="dquo">
    <w:name w:val="dquo"/>
    <w:rsid w:val="00C305D8"/>
  </w:style>
  <w:style w:type="character" w:customStyle="1" w:styleId="caps2">
    <w:name w:val="caps2"/>
    <w:rsid w:val="00C305D8"/>
  </w:style>
  <w:style w:type="character" w:customStyle="1" w:styleId="CardsFont12ptCharCharCharChar">
    <w:name w:val="Cards + Font: 12 pt Char Char Char Char"/>
    <w:rsid w:val="00C305D8"/>
    <w:rPr>
      <w:sz w:val="24"/>
      <w:szCs w:val="24"/>
      <w:u w:val="thick"/>
      <w:lang w:val="en-US" w:eastAsia="en-US" w:bidi="ar-SA"/>
    </w:rPr>
  </w:style>
  <w:style w:type="character" w:customStyle="1" w:styleId="ccs">
    <w:name w:val="c cs"/>
    <w:rsid w:val="00C305D8"/>
  </w:style>
  <w:style w:type="character" w:customStyle="1" w:styleId="UnderlinedEvChar">
    <w:name w:val="Underlined Ev Char"/>
    <w:rsid w:val="00C305D8"/>
    <w:rPr>
      <w:rFonts w:ascii="Times New Roman" w:eastAsia="Times New Roman" w:hAnsi="Times New Roman" w:cs="Times New Roman" w:hint="default"/>
      <w:szCs w:val="24"/>
      <w:u w:val="single"/>
    </w:rPr>
  </w:style>
  <w:style w:type="character" w:customStyle="1" w:styleId="dropshadow">
    <w:name w:val="dropshadow"/>
    <w:rsid w:val="00C305D8"/>
  </w:style>
  <w:style w:type="character" w:customStyle="1" w:styleId="d05ws">
    <w:name w:val="d05ws"/>
    <w:rsid w:val="00C305D8"/>
  </w:style>
  <w:style w:type="character" w:customStyle="1" w:styleId="rzibod">
    <w:name w:val="rzibod"/>
    <w:rsid w:val="00C305D8"/>
  </w:style>
  <w:style w:type="character" w:customStyle="1" w:styleId="StyleBold1">
    <w:name w:val="Style Bold1"/>
    <w:rsid w:val="00C305D8"/>
    <w:rPr>
      <w:rFonts w:ascii="Georgia" w:hAnsi="Georgia" w:hint="default"/>
      <w:b/>
      <w:bCs/>
      <w:sz w:val="22"/>
    </w:rPr>
  </w:style>
  <w:style w:type="character" w:customStyle="1" w:styleId="headertext">
    <w:name w:val="headertext"/>
    <w:rsid w:val="00C305D8"/>
  </w:style>
  <w:style w:type="character" w:customStyle="1" w:styleId="endnote-reference">
    <w:name w:val="endnote-reference"/>
    <w:rsid w:val="00C305D8"/>
  </w:style>
  <w:style w:type="character" w:customStyle="1" w:styleId="officialsname">
    <w:name w:val="official_s_name"/>
    <w:rsid w:val="00C305D8"/>
  </w:style>
  <w:style w:type="character" w:customStyle="1" w:styleId="audience">
    <w:name w:val="audience"/>
    <w:rsid w:val="00C305D8"/>
  </w:style>
  <w:style w:type="character" w:customStyle="1" w:styleId="A7">
    <w:name w:val="A7"/>
    <w:uiPriority w:val="99"/>
    <w:rsid w:val="00C305D8"/>
    <w:rPr>
      <w:rFonts w:ascii="Myriad Pro" w:hAnsi="Myriad Pro" w:cs="Myriad Pro" w:hint="default"/>
      <w:color w:val="0066B1"/>
      <w:sz w:val="22"/>
      <w:szCs w:val="22"/>
    </w:rPr>
  </w:style>
  <w:style w:type="character" w:customStyle="1" w:styleId="normalchar">
    <w:name w:val="normal__char"/>
    <w:rsid w:val="00C305D8"/>
  </w:style>
  <w:style w:type="character" w:customStyle="1" w:styleId="hyperlink002cheading0020100200028block0020title0029char">
    <w:name w:val="hyperlink_002cheading_00201_0020_0028block_0020title_0029__char"/>
    <w:rsid w:val="00C305D8"/>
  </w:style>
  <w:style w:type="character" w:customStyle="1" w:styleId="underline002cstyle0020bold0020underlinechar">
    <w:name w:val="underline_002cstyle_0020bold_0020underline__char"/>
    <w:rsid w:val="00C305D8"/>
  </w:style>
  <w:style w:type="character" w:customStyle="1" w:styleId="copyboldblack">
    <w:name w:val="copyboldblack"/>
    <w:rsid w:val="00C305D8"/>
  </w:style>
  <w:style w:type="character" w:customStyle="1" w:styleId="copybold">
    <w:name w:val="copybold"/>
    <w:rsid w:val="00C305D8"/>
  </w:style>
  <w:style w:type="character" w:customStyle="1" w:styleId="author-date0">
    <w:name w:val="author-date"/>
    <w:rsid w:val="00C305D8"/>
  </w:style>
  <w:style w:type="character" w:customStyle="1" w:styleId="hidden">
    <w:name w:val="hidden"/>
    <w:rsid w:val="00C305D8"/>
  </w:style>
  <w:style w:type="character" w:customStyle="1" w:styleId="articlebegin">
    <w:name w:val="articlebegin"/>
    <w:rsid w:val="00C305D8"/>
  </w:style>
  <w:style w:type="character" w:customStyle="1" w:styleId="mediaoverlay">
    <w:name w:val="mediaoverlay"/>
    <w:rsid w:val="00C305D8"/>
  </w:style>
  <w:style w:type="character" w:customStyle="1" w:styleId="blogcaption">
    <w:name w:val="blog_caption"/>
    <w:rsid w:val="00C305D8"/>
  </w:style>
  <w:style w:type="character" w:customStyle="1" w:styleId="commnet-abuzz">
    <w:name w:val="commnet-abuzz"/>
    <w:rsid w:val="00C305D8"/>
  </w:style>
  <w:style w:type="character" w:customStyle="1" w:styleId="fbconnectbuttontext">
    <w:name w:val="fbconnectbutton_text"/>
    <w:rsid w:val="00C305D8"/>
  </w:style>
  <w:style w:type="character" w:customStyle="1" w:styleId="fbsharecountinner">
    <w:name w:val="fb_share_count_inner"/>
    <w:rsid w:val="00C305D8"/>
  </w:style>
  <w:style w:type="character" w:customStyle="1" w:styleId="stbuttontext">
    <w:name w:val="stbuttontext"/>
    <w:rsid w:val="00C305D8"/>
  </w:style>
  <w:style w:type="character" w:customStyle="1" w:styleId="source">
    <w:name w:val="source"/>
    <w:rsid w:val="00C305D8"/>
  </w:style>
  <w:style w:type="character" w:customStyle="1" w:styleId="pubdate">
    <w:name w:val="pubdate"/>
    <w:rsid w:val="00C305D8"/>
  </w:style>
  <w:style w:type="character" w:customStyle="1" w:styleId="grey">
    <w:name w:val="grey"/>
    <w:rsid w:val="00C305D8"/>
  </w:style>
  <w:style w:type="character" w:customStyle="1" w:styleId="postdate">
    <w:name w:val="post_date"/>
    <w:rsid w:val="00C305D8"/>
  </w:style>
  <w:style w:type="character" w:customStyle="1" w:styleId="bdx">
    <w:name w:val="bdx"/>
    <w:rsid w:val="00C305D8"/>
  </w:style>
  <w:style w:type="character" w:customStyle="1" w:styleId="bdl">
    <w:name w:val="bdl"/>
    <w:rsid w:val="00C305D8"/>
  </w:style>
  <w:style w:type="character" w:customStyle="1" w:styleId="breadcrumbitemcurrent">
    <w:name w:val="breadcrumbitemcurrent"/>
    <w:rsid w:val="00C305D8"/>
  </w:style>
  <w:style w:type="character" w:customStyle="1" w:styleId="bbl">
    <w:name w:val="bbl"/>
    <w:rsid w:val="00C305D8"/>
  </w:style>
  <w:style w:type="character" w:customStyle="1" w:styleId="Date2">
    <w:name w:val="Date2"/>
    <w:rsid w:val="00C305D8"/>
  </w:style>
  <w:style w:type="character" w:customStyle="1" w:styleId="company">
    <w:name w:val="company"/>
    <w:rsid w:val="00C305D8"/>
  </w:style>
  <w:style w:type="character" w:customStyle="1" w:styleId="itxtnewhookspan">
    <w:name w:val="itxtnewhookspan"/>
    <w:rsid w:val="00C305D8"/>
  </w:style>
  <w:style w:type="character" w:customStyle="1" w:styleId="gstxthlt">
    <w:name w:val="gstxt_hlt"/>
    <w:rsid w:val="00C305D8"/>
  </w:style>
  <w:style w:type="character" w:customStyle="1" w:styleId="SubtleEmphasis1">
    <w:name w:val="Subtle Emphasis1"/>
    <w:uiPriority w:val="19"/>
    <w:qFormat/>
    <w:rsid w:val="00C305D8"/>
    <w:rPr>
      <w:rFonts w:ascii="Times New Roman" w:hAnsi="Times New Roman" w:cs="Times New Roman" w:hint="default"/>
      <w:b/>
      <w:bCs w:val="0"/>
      <w:iCs/>
      <w:color w:val="auto"/>
      <w:sz w:val="22"/>
    </w:rPr>
  </w:style>
  <w:style w:type="character" w:customStyle="1" w:styleId="StyleBoldRed">
    <w:name w:val="Style Bold Red"/>
    <w:rsid w:val="00C305D8"/>
    <w:rPr>
      <w:b/>
      <w:bCs/>
      <w:color w:val="auto"/>
    </w:rPr>
  </w:style>
  <w:style w:type="character" w:customStyle="1" w:styleId="StyleTimesNewRoman8pt">
    <w:name w:val="Style Times New Roman 8 pt"/>
    <w:rsid w:val="00C305D8"/>
    <w:rPr>
      <w:rFonts w:ascii="Georgia" w:hAnsi="Georgia" w:hint="default"/>
      <w:sz w:val="16"/>
    </w:rPr>
  </w:style>
  <w:style w:type="character" w:customStyle="1" w:styleId="StyleStyle7pt8pt">
    <w:name w:val="Style Style 7 pt + 8 pt"/>
    <w:rsid w:val="00C305D8"/>
    <w:rPr>
      <w:sz w:val="16"/>
    </w:rPr>
  </w:style>
  <w:style w:type="character" w:customStyle="1" w:styleId="StyleStyleThickunderlineBold1">
    <w:name w:val="Style Style Thick underline + Bold1"/>
    <w:rsid w:val="00C305D8"/>
    <w:rPr>
      <w:b/>
      <w:bCs/>
      <w:u w:val="thick"/>
    </w:rPr>
  </w:style>
  <w:style w:type="character" w:customStyle="1" w:styleId="StyleUnderline2">
    <w:name w:val="Style Underline2"/>
    <w:rsid w:val="00C305D8"/>
    <w:rPr>
      <w:u w:val="single"/>
    </w:rPr>
  </w:style>
  <w:style w:type="character" w:customStyle="1" w:styleId="ShrinkText">
    <w:name w:val="Shrink Text"/>
    <w:rsid w:val="00C305D8"/>
    <w:rPr>
      <w:sz w:val="16"/>
    </w:rPr>
  </w:style>
  <w:style w:type="character" w:customStyle="1" w:styleId="smallcaps">
    <w:name w:val="smallcaps"/>
    <w:rsid w:val="00C305D8"/>
  </w:style>
  <w:style w:type="character" w:customStyle="1" w:styleId="goldbldtext">
    <w:name w:val="goldbldtext"/>
    <w:rsid w:val="00C305D8"/>
  </w:style>
  <w:style w:type="character" w:customStyle="1" w:styleId="cardshighlight0">
    <w:name w:val="cardshighlight"/>
    <w:rsid w:val="00C305D8"/>
  </w:style>
  <w:style w:type="character" w:customStyle="1" w:styleId="cardsfont12pt1">
    <w:name w:val="cardsfont12pt"/>
    <w:rsid w:val="00C305D8"/>
  </w:style>
  <w:style w:type="character" w:customStyle="1" w:styleId="ft6">
    <w:name w:val="ft6"/>
    <w:rsid w:val="00C305D8"/>
  </w:style>
  <w:style w:type="character" w:customStyle="1" w:styleId="kicker">
    <w:name w:val="kicker"/>
    <w:rsid w:val="00C305D8"/>
  </w:style>
  <w:style w:type="character" w:customStyle="1" w:styleId="backcontent">
    <w:name w:val="backcontent"/>
    <w:rsid w:val="00C305D8"/>
  </w:style>
  <w:style w:type="character" w:customStyle="1" w:styleId="daystmp">
    <w:name w:val="daystmp"/>
    <w:rsid w:val="00C305D8"/>
  </w:style>
  <w:style w:type="character" w:customStyle="1" w:styleId="cardsfont12ptchar">
    <w:name w:val="cardsfont12ptchar"/>
    <w:rsid w:val="00C305D8"/>
  </w:style>
  <w:style w:type="character" w:customStyle="1" w:styleId="gal">
    <w:name w:val="gal"/>
    <w:rsid w:val="00C305D8"/>
  </w:style>
  <w:style w:type="character" w:customStyle="1" w:styleId="submitted">
    <w:name w:val="submitted"/>
    <w:rsid w:val="00C305D8"/>
  </w:style>
  <w:style w:type="character" w:customStyle="1" w:styleId="imagedateline">
    <w:name w:val="image_dateline"/>
    <w:rsid w:val="00C305D8"/>
  </w:style>
  <w:style w:type="character" w:customStyle="1" w:styleId="authordatecharchar">
    <w:name w:val="authordatecharchar"/>
    <w:rsid w:val="00C305D8"/>
  </w:style>
  <w:style w:type="character" w:customStyle="1" w:styleId="style1char0">
    <w:name w:val="style1char"/>
    <w:rsid w:val="00C305D8"/>
  </w:style>
  <w:style w:type="character" w:customStyle="1" w:styleId="tagcharchar0">
    <w:name w:val="tagcharchar"/>
    <w:rsid w:val="00C305D8"/>
  </w:style>
  <w:style w:type="character" w:customStyle="1" w:styleId="underlinedcharchar2">
    <w:name w:val="underlinedcharchar"/>
    <w:rsid w:val="00C305D8"/>
  </w:style>
  <w:style w:type="character" w:customStyle="1" w:styleId="BoxedChar">
    <w:name w:val="Boxed Char"/>
    <w:rsid w:val="00C305D8"/>
    <w:rPr>
      <w:rFonts w:ascii="Arial Narrow" w:hAnsi="Arial Narrow" w:hint="default"/>
      <w:b/>
      <w:bCs w:val="0"/>
      <w:sz w:val="18"/>
      <w:bdr w:val="single" w:sz="6" w:space="0" w:color="auto" w:frame="1"/>
    </w:rPr>
  </w:style>
  <w:style w:type="character" w:customStyle="1" w:styleId="Style11ptUnderline2">
    <w:name w:val="Style 11 pt Underline2"/>
    <w:rsid w:val="00C305D8"/>
    <w:rPr>
      <w:sz w:val="20"/>
      <w:u w:val="single"/>
    </w:rPr>
  </w:style>
  <w:style w:type="character" w:customStyle="1" w:styleId="Style11ptBoldUnderline2">
    <w:name w:val="Style 11 pt Bold Underline2"/>
    <w:rsid w:val="00C305D8"/>
    <w:rPr>
      <w:b/>
      <w:bCs/>
      <w:sz w:val="20"/>
      <w:u w:val="single"/>
    </w:rPr>
  </w:style>
  <w:style w:type="character" w:customStyle="1" w:styleId="nw">
    <w:name w:val="nw"/>
    <w:rsid w:val="00C305D8"/>
  </w:style>
  <w:style w:type="character" w:customStyle="1" w:styleId="Styleunderline11ptBoldBorderSinglesolidlineAuto">
    <w:name w:val="Style underline + 11 pt Bold Border: : (Single solid line Auto ..."/>
    <w:rsid w:val="00C305D8"/>
    <w:rPr>
      <w:b/>
      <w:bCs/>
      <w:sz w:val="20"/>
      <w:u w:val="single"/>
      <w:bdr w:val="single" w:sz="4" w:space="0" w:color="auto" w:frame="1"/>
    </w:rPr>
  </w:style>
  <w:style w:type="character" w:customStyle="1" w:styleId="cardCharCharChar1">
    <w:name w:val="card Char Char Char1"/>
    <w:rsid w:val="00C305D8"/>
    <w:rPr>
      <w:lang w:val="en-US" w:eastAsia="en-US" w:bidi="ar-SA"/>
    </w:rPr>
  </w:style>
  <w:style w:type="character" w:customStyle="1" w:styleId="authors1">
    <w:name w:val="authors1"/>
    <w:rsid w:val="00C305D8"/>
    <w:rPr>
      <w:rFonts w:ascii="Verdana" w:hAnsi="Verdana" w:hint="default"/>
      <w:b/>
      <w:bCs/>
      <w:color w:val="006699"/>
      <w:sz w:val="20"/>
      <w:szCs w:val="20"/>
    </w:rPr>
  </w:style>
  <w:style w:type="character" w:customStyle="1" w:styleId="headlinesectionlarge">
    <w:name w:val="headline_section_large"/>
    <w:rsid w:val="00C305D8"/>
  </w:style>
  <w:style w:type="character" w:customStyle="1" w:styleId="Styleunderline11ptBlack">
    <w:name w:val="Style underline + 11 pt Black"/>
    <w:rsid w:val="00C305D8"/>
    <w:rPr>
      <w:color w:val="000000"/>
      <w:sz w:val="20"/>
      <w:u w:val="single"/>
    </w:rPr>
  </w:style>
  <w:style w:type="character" w:customStyle="1" w:styleId="Styleunderline11ptBoldBlack">
    <w:name w:val="Style underline + 11 pt Bold Black"/>
    <w:rsid w:val="00C305D8"/>
    <w:rPr>
      <w:b/>
      <w:bCs/>
      <w:color w:val="000000"/>
      <w:sz w:val="20"/>
      <w:u w:val="single"/>
    </w:rPr>
  </w:style>
  <w:style w:type="character" w:customStyle="1" w:styleId="Style11ptBoldBlackUnderline">
    <w:name w:val="Style 11 pt Bold Black Underline"/>
    <w:rsid w:val="00C305D8"/>
    <w:rPr>
      <w:b/>
      <w:bCs/>
      <w:color w:val="000000"/>
      <w:sz w:val="20"/>
      <w:u w:val="single"/>
    </w:rPr>
  </w:style>
  <w:style w:type="character" w:customStyle="1" w:styleId="Style11ptBoldBlackUnderlineBorderSinglesolidline">
    <w:name w:val="Style 11 pt Bold Black Underline Border: : (Single solid line ..."/>
    <w:rsid w:val="00C305D8"/>
    <w:rPr>
      <w:b/>
      <w:bCs/>
      <w:color w:val="000000"/>
      <w:sz w:val="20"/>
      <w:u w:val="single"/>
      <w:bdr w:val="single" w:sz="4" w:space="0" w:color="auto" w:frame="1"/>
    </w:rPr>
  </w:style>
  <w:style w:type="character" w:customStyle="1" w:styleId="StyleLatinMeridien-Italic11ptItalicUnderline">
    <w:name w:val="Style (Latin) Meridien-Italic 11 pt Italic Underline"/>
    <w:rsid w:val="00C305D8"/>
    <w:rPr>
      <w:rFonts w:ascii="Meridien-Italic" w:hAnsi="Meridien-Italic" w:hint="default"/>
      <w:i/>
      <w:iCs/>
      <w:sz w:val="20"/>
      <w:u w:val="single"/>
    </w:rPr>
  </w:style>
  <w:style w:type="character" w:customStyle="1" w:styleId="Citation-AuthorDate">
    <w:name w:val="Citation - Author/Date"/>
    <w:rsid w:val="00C305D8"/>
    <w:rPr>
      <w:b/>
      <w:bCs w:val="0"/>
      <w:smallCaps/>
      <w:sz w:val="24"/>
      <w:u w:val="single"/>
    </w:rPr>
  </w:style>
  <w:style w:type="character" w:customStyle="1" w:styleId="underlinestylechar0">
    <w:name w:val="underlinestylechar"/>
    <w:rsid w:val="00C305D8"/>
  </w:style>
  <w:style w:type="character" w:customStyle="1" w:styleId="highlight">
    <w:name w:val="highlight"/>
    <w:rsid w:val="00C305D8"/>
  </w:style>
  <w:style w:type="character" w:customStyle="1" w:styleId="DottedUnderline0">
    <w:name w:val="Dotted Underline"/>
    <w:rsid w:val="00C305D8"/>
    <w:rPr>
      <w:rFonts w:ascii="Times New Roman" w:hAnsi="Times New Roman" w:cs="Times New Roman" w:hint="default"/>
      <w:sz w:val="20"/>
      <w:u w:val="dottedHeavy"/>
    </w:rPr>
  </w:style>
  <w:style w:type="character" w:customStyle="1" w:styleId="titleauthoretc">
    <w:name w:val="titleauthoretc"/>
    <w:rsid w:val="00C305D8"/>
  </w:style>
  <w:style w:type="character" w:customStyle="1" w:styleId="labeltext">
    <w:name w:val="labeltext"/>
    <w:rsid w:val="00C305D8"/>
  </w:style>
  <w:style w:type="character" w:customStyle="1" w:styleId="viewlink">
    <w:name w:val="viewlink"/>
    <w:rsid w:val="00C305D8"/>
  </w:style>
  <w:style w:type="character" w:customStyle="1" w:styleId="share">
    <w:name w:val="share"/>
    <w:rsid w:val="00C305D8"/>
  </w:style>
  <w:style w:type="character" w:customStyle="1" w:styleId="inlinkchart">
    <w:name w:val="inlink_chart"/>
    <w:rsid w:val="00C305D8"/>
  </w:style>
  <w:style w:type="character" w:customStyle="1" w:styleId="underLight">
    <w:name w:val="underLight"/>
    <w:uiPriority w:val="1"/>
    <w:qFormat/>
    <w:rsid w:val="00C305D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305D8"/>
  </w:style>
  <w:style w:type="character" w:customStyle="1" w:styleId="author-rss">
    <w:name w:val="author-rss"/>
    <w:rsid w:val="00C305D8"/>
  </w:style>
  <w:style w:type="character" w:customStyle="1" w:styleId="fbsharecountwrapper">
    <w:name w:val="fb_share_count_wrapper"/>
    <w:rsid w:val="00C305D8"/>
  </w:style>
  <w:style w:type="character" w:customStyle="1" w:styleId="fbbuttontext">
    <w:name w:val="fb_button_text"/>
    <w:rsid w:val="00C305D8"/>
  </w:style>
  <w:style w:type="character" w:customStyle="1" w:styleId="hw">
    <w:name w:val="hw"/>
    <w:rsid w:val="00C305D8"/>
  </w:style>
  <w:style w:type="character" w:customStyle="1" w:styleId="linktotop">
    <w:name w:val="linktotop"/>
    <w:rsid w:val="00C305D8"/>
  </w:style>
  <w:style w:type="character" w:customStyle="1" w:styleId="maintextbldleft">
    <w:name w:val="maintextbldleft"/>
    <w:rsid w:val="00C305D8"/>
  </w:style>
  <w:style w:type="character" w:customStyle="1" w:styleId="maintextleft">
    <w:name w:val="maintextleft"/>
    <w:rsid w:val="00C305D8"/>
  </w:style>
  <w:style w:type="character" w:customStyle="1" w:styleId="descriptionstyle1block">
    <w:name w:val="description style1 block"/>
    <w:rsid w:val="00C305D8"/>
  </w:style>
  <w:style w:type="character" w:customStyle="1" w:styleId="gutter-right-1">
    <w:name w:val="gutter-right-1"/>
    <w:basedOn w:val="DefaultParagraphFont"/>
    <w:rsid w:val="00C305D8"/>
  </w:style>
  <w:style w:type="character" w:customStyle="1" w:styleId="ssl3">
    <w:name w:val="ss_l3"/>
    <w:rsid w:val="00C305D8"/>
  </w:style>
  <w:style w:type="character" w:customStyle="1" w:styleId="FontStyle39">
    <w:name w:val="Font Style39"/>
    <w:uiPriority w:val="99"/>
    <w:rsid w:val="00C305D8"/>
    <w:rPr>
      <w:rFonts w:ascii="Constantia" w:hAnsi="Constantia" w:cs="Constantia" w:hint="default"/>
      <w:b/>
      <w:bCs/>
      <w:sz w:val="18"/>
      <w:szCs w:val="18"/>
    </w:rPr>
  </w:style>
  <w:style w:type="character" w:customStyle="1" w:styleId="6">
    <w:name w:val="6"/>
    <w:rsid w:val="00C305D8"/>
    <w:rPr>
      <w:rFonts w:ascii="Arial" w:hAnsi="Arial" w:cs="Arial" w:hint="default"/>
      <w:bCs/>
      <w:sz w:val="20"/>
      <w:u w:val="single"/>
      <w:lang w:val="en-US" w:eastAsia="en-US" w:bidi="ar-SA"/>
    </w:rPr>
  </w:style>
  <w:style w:type="character" w:customStyle="1" w:styleId="Header11">
    <w:name w:val="Header11"/>
    <w:rsid w:val="00C305D8"/>
  </w:style>
  <w:style w:type="character" w:customStyle="1" w:styleId="posa">
    <w:name w:val="pos(a)"/>
    <w:basedOn w:val="DefaultParagraphFont"/>
    <w:rsid w:val="00C305D8"/>
  </w:style>
  <w:style w:type="character" w:customStyle="1" w:styleId="u-hiddeninnarrowenv">
    <w:name w:val="u-hiddeninnarrowenv"/>
    <w:basedOn w:val="DefaultParagraphFont"/>
    <w:rsid w:val="00C305D8"/>
  </w:style>
  <w:style w:type="character" w:customStyle="1" w:styleId="followbutton-bird">
    <w:name w:val="followbutton-bird"/>
    <w:basedOn w:val="DefaultParagraphFont"/>
    <w:rsid w:val="00C305D8"/>
  </w:style>
  <w:style w:type="character" w:customStyle="1" w:styleId="tweetauthor-name">
    <w:name w:val="tweetauthor-name"/>
    <w:basedOn w:val="DefaultParagraphFont"/>
    <w:rsid w:val="00C305D8"/>
  </w:style>
  <w:style w:type="character" w:customStyle="1" w:styleId="tweetauthor-verifiedbadge">
    <w:name w:val="tweetauthor-verifiedbadge"/>
    <w:basedOn w:val="DefaultParagraphFont"/>
    <w:rsid w:val="00C305D8"/>
  </w:style>
  <w:style w:type="character" w:customStyle="1" w:styleId="tweetauthor-screenname">
    <w:name w:val="tweetauthor-screenname"/>
    <w:basedOn w:val="DefaultParagraphFont"/>
    <w:rsid w:val="00C305D8"/>
  </w:style>
  <w:style w:type="character" w:customStyle="1" w:styleId="u-hiddenvisually">
    <w:name w:val="u-hiddenvisually"/>
    <w:basedOn w:val="DefaultParagraphFont"/>
    <w:rsid w:val="00C305D8"/>
  </w:style>
  <w:style w:type="character" w:customStyle="1" w:styleId="tweetaction-stat">
    <w:name w:val="tweetaction-stat"/>
    <w:basedOn w:val="DefaultParagraphFont"/>
    <w:rsid w:val="00C305D8"/>
  </w:style>
  <w:style w:type="character" w:customStyle="1" w:styleId="related">
    <w:name w:val="related"/>
    <w:basedOn w:val="DefaultParagraphFont"/>
    <w:rsid w:val="00C305D8"/>
  </w:style>
  <w:style w:type="character" w:customStyle="1" w:styleId="related-content">
    <w:name w:val="related-content"/>
    <w:basedOn w:val="DefaultParagraphFont"/>
    <w:rsid w:val="00C305D8"/>
  </w:style>
  <w:style w:type="character" w:customStyle="1" w:styleId="name-of-author">
    <w:name w:val="name-of-author"/>
    <w:basedOn w:val="DefaultParagraphFont"/>
    <w:rsid w:val="00C305D8"/>
  </w:style>
  <w:style w:type="character" w:customStyle="1" w:styleId="first-name">
    <w:name w:val="first-name"/>
    <w:basedOn w:val="DefaultParagraphFont"/>
    <w:rsid w:val="00C305D8"/>
  </w:style>
  <w:style w:type="character" w:customStyle="1" w:styleId="last-name">
    <w:name w:val="last-name"/>
    <w:basedOn w:val="DefaultParagraphFont"/>
    <w:rsid w:val="00C305D8"/>
  </w:style>
  <w:style w:type="character" w:customStyle="1" w:styleId="caption10">
    <w:name w:val="caption1"/>
    <w:basedOn w:val="DefaultParagraphFont"/>
    <w:rsid w:val="00C305D8"/>
  </w:style>
  <w:style w:type="character" w:customStyle="1" w:styleId="recirc-text">
    <w:name w:val="&quot;recirc-text”"/>
    <w:basedOn w:val="DefaultParagraphFont"/>
    <w:rsid w:val="00C305D8"/>
  </w:style>
  <w:style w:type="character" w:customStyle="1" w:styleId="video-icon">
    <w:name w:val="video-icon"/>
    <w:basedOn w:val="DefaultParagraphFont"/>
    <w:rsid w:val="00C305D8"/>
  </w:style>
  <w:style w:type="character" w:customStyle="1" w:styleId="powa-shot-play-btn-text">
    <w:name w:val="powa-shot-play-btn-text"/>
    <w:basedOn w:val="DefaultParagraphFont"/>
    <w:rsid w:val="00C305D8"/>
  </w:style>
  <w:style w:type="character" w:customStyle="1" w:styleId="powa-shot-click">
    <w:name w:val="powa-shot-click"/>
    <w:basedOn w:val="DefaultParagraphFont"/>
    <w:rsid w:val="00C305D8"/>
  </w:style>
  <w:style w:type="character" w:customStyle="1" w:styleId="wpv-blurb">
    <w:name w:val="wpv-blurb"/>
    <w:basedOn w:val="DefaultParagraphFont"/>
    <w:rsid w:val="00C305D8"/>
  </w:style>
  <w:style w:type="character" w:customStyle="1" w:styleId="pb-caption">
    <w:name w:val="pb-caption"/>
    <w:basedOn w:val="DefaultParagraphFont"/>
    <w:rsid w:val="00C305D8"/>
  </w:style>
  <w:style w:type="character" w:customStyle="1" w:styleId="Heading5Char1">
    <w:name w:val="Heading 5 Char1"/>
    <w:aliases w:val="Text Char1"/>
    <w:basedOn w:val="DefaultParagraphFont"/>
    <w:semiHidden/>
    <w:rsid w:val="00C305D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305D8"/>
    <w:rPr>
      <w:vertAlign w:val="baseline"/>
    </w:rPr>
  </w:style>
  <w:style w:type="character" w:customStyle="1" w:styleId="Heading7Char1">
    <w:name w:val="Heading 7 Char1"/>
    <w:basedOn w:val="DefaultParagraphFont"/>
    <w:semiHidden/>
    <w:rsid w:val="00C305D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305D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305D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305D8"/>
    <w:rPr>
      <w:rFonts w:ascii="Calibri" w:hAnsi="Calibri" w:cs="Calibri"/>
    </w:rPr>
  </w:style>
  <w:style w:type="numbering" w:customStyle="1" w:styleId="NoList2">
    <w:name w:val="No List2"/>
    <w:next w:val="NoList"/>
    <w:uiPriority w:val="99"/>
    <w:semiHidden/>
    <w:unhideWhenUsed/>
    <w:rsid w:val="00C305D8"/>
  </w:style>
  <w:style w:type="numbering" w:customStyle="1" w:styleId="NoList3">
    <w:name w:val="No List3"/>
    <w:next w:val="NoList"/>
    <w:uiPriority w:val="99"/>
    <w:semiHidden/>
    <w:unhideWhenUsed/>
    <w:rsid w:val="00C305D8"/>
  </w:style>
  <w:style w:type="numbering" w:customStyle="1" w:styleId="NoList4">
    <w:name w:val="No List4"/>
    <w:next w:val="NoList"/>
    <w:uiPriority w:val="99"/>
    <w:semiHidden/>
    <w:unhideWhenUsed/>
    <w:rsid w:val="00C305D8"/>
  </w:style>
  <w:style w:type="numbering" w:customStyle="1" w:styleId="NoList5">
    <w:name w:val="No List5"/>
    <w:next w:val="NoList"/>
    <w:semiHidden/>
    <w:unhideWhenUsed/>
    <w:rsid w:val="00C305D8"/>
  </w:style>
  <w:style w:type="paragraph" w:styleId="BlockText">
    <w:name w:val="Block Text"/>
    <w:basedOn w:val="Normal"/>
    <w:rsid w:val="00C305D8"/>
    <w:pPr>
      <w:ind w:left="229" w:right="229"/>
    </w:pPr>
    <w:rPr>
      <w:rFonts w:ascii="Verdana" w:eastAsia="Times New Roman" w:hAnsi="Verdana"/>
      <w:sz w:val="16"/>
      <w:szCs w:val="20"/>
    </w:rPr>
  </w:style>
  <w:style w:type="paragraph" w:styleId="NormalIndent">
    <w:name w:val="Normal Indent"/>
    <w:basedOn w:val="Normal"/>
    <w:rsid w:val="00C305D8"/>
    <w:pPr>
      <w:ind w:left="720"/>
    </w:pPr>
    <w:rPr>
      <w:rFonts w:eastAsia="Times New Roman"/>
      <w:szCs w:val="20"/>
    </w:rPr>
  </w:style>
  <w:style w:type="paragraph" w:styleId="EnvelopeReturn">
    <w:name w:val="envelope return"/>
    <w:basedOn w:val="Normal"/>
    <w:rsid w:val="00C305D8"/>
    <w:rPr>
      <w:rFonts w:ascii="Arial" w:eastAsia="Times New Roman" w:hAnsi="Arial"/>
      <w:sz w:val="24"/>
      <w:szCs w:val="20"/>
    </w:rPr>
  </w:style>
  <w:style w:type="paragraph" w:styleId="EnvelopeAddress">
    <w:name w:val="envelope address"/>
    <w:basedOn w:val="Normal"/>
    <w:rsid w:val="00C305D8"/>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305D8"/>
  </w:style>
  <w:style w:type="numbering" w:customStyle="1" w:styleId="NoList7">
    <w:name w:val="No List7"/>
    <w:next w:val="NoList"/>
    <w:semiHidden/>
    <w:unhideWhenUsed/>
    <w:rsid w:val="00C305D8"/>
  </w:style>
  <w:style w:type="paragraph" w:styleId="ListBullet">
    <w:name w:val="List Bullet"/>
    <w:basedOn w:val="Normal"/>
    <w:link w:val="ListBulletChar"/>
    <w:uiPriority w:val="99"/>
    <w:unhideWhenUsed/>
    <w:rsid w:val="00C305D8"/>
    <w:pPr>
      <w:tabs>
        <w:tab w:val="num" w:pos="360"/>
      </w:tabs>
      <w:ind w:left="360" w:hanging="360"/>
      <w:contextualSpacing/>
    </w:pPr>
    <w:rPr>
      <w:rFonts w:eastAsia="Calibri"/>
    </w:rPr>
  </w:style>
  <w:style w:type="table" w:styleId="MediumGrid1">
    <w:name w:val="Medium Grid 1"/>
    <w:basedOn w:val="TableNormal"/>
    <w:uiPriority w:val="67"/>
    <w:rsid w:val="00C305D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305D8"/>
  </w:style>
  <w:style w:type="numbering" w:customStyle="1" w:styleId="NoList111">
    <w:name w:val="No List111"/>
    <w:next w:val="NoList"/>
    <w:uiPriority w:val="99"/>
    <w:semiHidden/>
    <w:unhideWhenUsed/>
    <w:rsid w:val="00C305D8"/>
  </w:style>
  <w:style w:type="numbering" w:customStyle="1" w:styleId="NoList1111">
    <w:name w:val="No List1111"/>
    <w:next w:val="NoList"/>
    <w:uiPriority w:val="99"/>
    <w:semiHidden/>
    <w:unhideWhenUsed/>
    <w:rsid w:val="00C305D8"/>
  </w:style>
  <w:style w:type="numbering" w:customStyle="1" w:styleId="NoList11111">
    <w:name w:val="No List11111"/>
    <w:next w:val="NoList"/>
    <w:uiPriority w:val="99"/>
    <w:semiHidden/>
    <w:unhideWhenUsed/>
    <w:rsid w:val="00C305D8"/>
  </w:style>
  <w:style w:type="numbering" w:customStyle="1" w:styleId="NoList111111">
    <w:name w:val="No List111111"/>
    <w:next w:val="NoList"/>
    <w:uiPriority w:val="99"/>
    <w:semiHidden/>
    <w:unhideWhenUsed/>
    <w:rsid w:val="00C305D8"/>
  </w:style>
  <w:style w:type="numbering" w:customStyle="1" w:styleId="NoList1111111">
    <w:name w:val="No List1111111"/>
    <w:next w:val="NoList"/>
    <w:uiPriority w:val="99"/>
    <w:semiHidden/>
    <w:unhideWhenUsed/>
    <w:rsid w:val="00C305D8"/>
  </w:style>
  <w:style w:type="numbering" w:customStyle="1" w:styleId="NoList11111111">
    <w:name w:val="No List11111111"/>
    <w:next w:val="NoList"/>
    <w:uiPriority w:val="99"/>
    <w:semiHidden/>
    <w:unhideWhenUsed/>
    <w:rsid w:val="00C305D8"/>
  </w:style>
  <w:style w:type="numbering" w:customStyle="1" w:styleId="NoList111111111">
    <w:name w:val="No List111111111"/>
    <w:next w:val="NoList"/>
    <w:uiPriority w:val="99"/>
    <w:semiHidden/>
    <w:unhideWhenUsed/>
    <w:rsid w:val="00C305D8"/>
  </w:style>
  <w:style w:type="numbering" w:customStyle="1" w:styleId="NoList1111111111">
    <w:name w:val="No List1111111111"/>
    <w:next w:val="NoList"/>
    <w:uiPriority w:val="99"/>
    <w:semiHidden/>
    <w:unhideWhenUsed/>
    <w:rsid w:val="00C305D8"/>
  </w:style>
  <w:style w:type="numbering" w:customStyle="1" w:styleId="NoList11111111111">
    <w:name w:val="No List11111111111"/>
    <w:next w:val="NoList"/>
    <w:uiPriority w:val="99"/>
    <w:semiHidden/>
    <w:unhideWhenUsed/>
    <w:rsid w:val="00C305D8"/>
  </w:style>
  <w:style w:type="numbering" w:customStyle="1" w:styleId="NoList111111111111">
    <w:name w:val="No List111111111111"/>
    <w:next w:val="NoList"/>
    <w:uiPriority w:val="99"/>
    <w:semiHidden/>
    <w:unhideWhenUsed/>
    <w:rsid w:val="00C305D8"/>
  </w:style>
  <w:style w:type="numbering" w:customStyle="1" w:styleId="NoList1111111111111">
    <w:name w:val="No List1111111111111"/>
    <w:next w:val="NoList"/>
    <w:uiPriority w:val="99"/>
    <w:semiHidden/>
    <w:unhideWhenUsed/>
    <w:rsid w:val="00C305D8"/>
  </w:style>
  <w:style w:type="numbering" w:customStyle="1" w:styleId="NoList11111111111111">
    <w:name w:val="No List11111111111111"/>
    <w:next w:val="NoList"/>
    <w:uiPriority w:val="99"/>
    <w:semiHidden/>
    <w:unhideWhenUsed/>
    <w:rsid w:val="00C305D8"/>
  </w:style>
  <w:style w:type="numbering" w:customStyle="1" w:styleId="NoList111111111111111">
    <w:name w:val="No List111111111111111"/>
    <w:next w:val="NoList"/>
    <w:uiPriority w:val="99"/>
    <w:semiHidden/>
    <w:unhideWhenUsed/>
    <w:rsid w:val="00C305D8"/>
  </w:style>
  <w:style w:type="numbering" w:customStyle="1" w:styleId="NoList1111111111111111">
    <w:name w:val="No List1111111111111111"/>
    <w:next w:val="NoList"/>
    <w:uiPriority w:val="99"/>
    <w:semiHidden/>
    <w:unhideWhenUsed/>
    <w:rsid w:val="00C305D8"/>
  </w:style>
  <w:style w:type="numbering" w:customStyle="1" w:styleId="NoList11111111111111111">
    <w:name w:val="No List11111111111111111"/>
    <w:next w:val="NoList"/>
    <w:uiPriority w:val="99"/>
    <w:semiHidden/>
    <w:unhideWhenUsed/>
    <w:rsid w:val="00C305D8"/>
  </w:style>
  <w:style w:type="character" w:customStyle="1" w:styleId="FontStyle220">
    <w:name w:val="Font Style220"/>
    <w:basedOn w:val="DefaultParagraphFont"/>
    <w:uiPriority w:val="99"/>
    <w:rsid w:val="00C305D8"/>
    <w:rPr>
      <w:rFonts w:ascii="Candara" w:hAnsi="Candara" w:cs="Candara" w:hint="default"/>
      <w:i/>
      <w:iCs/>
      <w:sz w:val="18"/>
      <w:szCs w:val="18"/>
    </w:rPr>
  </w:style>
  <w:style w:type="character" w:customStyle="1" w:styleId="FontStyle290">
    <w:name w:val="Font Style290"/>
    <w:basedOn w:val="DefaultParagraphFont"/>
    <w:uiPriority w:val="99"/>
    <w:rsid w:val="00C305D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305D8"/>
    <w:rPr>
      <w:rFonts w:ascii="Arial" w:hAnsi="Arial" w:cs="Arial"/>
      <w:b/>
      <w:bCs/>
      <w:sz w:val="16"/>
      <w:szCs w:val="16"/>
    </w:rPr>
  </w:style>
  <w:style w:type="paragraph" w:customStyle="1" w:styleId="articlebodynormaltext">
    <w:name w:val="articlebody_normaltext"/>
    <w:basedOn w:val="Normal"/>
    <w:rsid w:val="00C305D8"/>
    <w:pPr>
      <w:spacing w:before="100" w:beforeAutospacing="1" w:after="100" w:afterAutospacing="1"/>
    </w:pPr>
    <w:rPr>
      <w:rFonts w:ascii="Georgia" w:hAnsi="Georgia"/>
    </w:rPr>
  </w:style>
  <w:style w:type="character" w:customStyle="1" w:styleId="Bodytext21">
    <w:name w:val="Body text (2)_"/>
    <w:basedOn w:val="DefaultParagraphFont"/>
    <w:link w:val="Bodytext22"/>
    <w:rsid w:val="00C305D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305D8"/>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305D8"/>
    <w:rPr>
      <w:color w:val="000000"/>
      <w:sz w:val="28"/>
      <w:szCs w:val="28"/>
    </w:rPr>
  </w:style>
  <w:style w:type="character" w:customStyle="1" w:styleId="Style9ptItalicUnderline">
    <w:name w:val="Style 9 pt Italic Underline"/>
    <w:rsid w:val="00C305D8"/>
    <w:rPr>
      <w:i/>
      <w:iCs/>
      <w:sz w:val="20"/>
      <w:u w:val="single"/>
    </w:rPr>
  </w:style>
  <w:style w:type="paragraph" w:customStyle="1" w:styleId="StyleHeading4TagsmalltextBigcardbodyNormalTagNotBold">
    <w:name w:val="Style Heading 4Tagsmall textBig cardbodyNormal Tag + Not Bold"/>
    <w:basedOn w:val="Heading4"/>
    <w:rsid w:val="00C305D8"/>
    <w:rPr>
      <w:bCs w:val="0"/>
      <w:sz w:val="22"/>
      <w:szCs w:val="22"/>
    </w:rPr>
  </w:style>
  <w:style w:type="character" w:customStyle="1" w:styleId="StyleBox12ptBold">
    <w:name w:val="Style Box + 12 pt Bold"/>
    <w:basedOn w:val="DefaultParagraphFont"/>
    <w:rsid w:val="00C305D8"/>
    <w:rPr>
      <w:rFonts w:ascii="Georgia" w:hAnsi="Georgia"/>
      <w:b/>
      <w:bCs/>
      <w:sz w:val="22"/>
      <w:u w:val="single"/>
      <w:bdr w:val="none" w:sz="0" w:space="0" w:color="auto"/>
    </w:rPr>
  </w:style>
  <w:style w:type="character" w:customStyle="1" w:styleId="StyleBox12pt">
    <w:name w:val="Style Box + 12 pt"/>
    <w:basedOn w:val="DefaultParagraphFont"/>
    <w:rsid w:val="00C305D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305D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305D8"/>
    <w:rPr>
      <w:bCs w:val="0"/>
      <w:szCs w:val="22"/>
    </w:rPr>
  </w:style>
  <w:style w:type="character" w:customStyle="1" w:styleId="StyleGaramondText1">
    <w:name w:val="Style Garamond Text 1"/>
    <w:basedOn w:val="DefaultParagraphFont"/>
    <w:rsid w:val="00C305D8"/>
    <w:rPr>
      <w:rFonts w:ascii="Georgia" w:hAnsi="Georgia"/>
      <w:color w:val="0D0D0D" w:themeColor="text1" w:themeTint="F2"/>
      <w:sz w:val="22"/>
    </w:rPr>
  </w:style>
  <w:style w:type="character" w:customStyle="1" w:styleId="StyleGaramondText1Underline">
    <w:name w:val="Style Garamond Text 1 Underline"/>
    <w:basedOn w:val="DefaultParagraphFont"/>
    <w:rsid w:val="00C305D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305D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305D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305D8"/>
    <w:rPr>
      <w:b w:val="0"/>
      <w:bCs w:val="0"/>
      <w:sz w:val="14"/>
      <w:u w:val="none"/>
    </w:rPr>
  </w:style>
  <w:style w:type="character" w:customStyle="1" w:styleId="Style7ptBold">
    <w:name w:val="Style 7 pt Bold"/>
    <w:basedOn w:val="DefaultParagraphFont"/>
    <w:rsid w:val="00C305D8"/>
    <w:rPr>
      <w:b w:val="0"/>
      <w:bCs/>
      <w:sz w:val="14"/>
    </w:rPr>
  </w:style>
  <w:style w:type="paragraph" w:customStyle="1" w:styleId="Stylecardtext8pt">
    <w:name w:val="Style card text + 8 pt"/>
    <w:basedOn w:val="Normal"/>
    <w:rsid w:val="00C305D8"/>
    <w:pPr>
      <w:ind w:right="288"/>
    </w:pPr>
    <w:rPr>
      <w:sz w:val="16"/>
    </w:rPr>
  </w:style>
  <w:style w:type="paragraph" w:customStyle="1" w:styleId="Stylecardtext5pt">
    <w:name w:val="Style card text + 5 pt"/>
    <w:basedOn w:val="Normal"/>
    <w:rsid w:val="00C305D8"/>
    <w:pPr>
      <w:ind w:right="288"/>
    </w:pPr>
    <w:rPr>
      <w:sz w:val="10"/>
    </w:rPr>
  </w:style>
  <w:style w:type="character" w:customStyle="1" w:styleId="StyleStyleBoldUnderlineUnderlineIntenseEmphasis1apple-style-">
    <w:name w:val="Style Style Bold UnderlineUnderlineIntense Emphasis1apple-style-..."/>
    <w:basedOn w:val="DefaultParagraphFont"/>
    <w:rsid w:val="00C305D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305D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305D8"/>
    <w:rPr>
      <w:rFonts w:ascii="Georgia" w:hAnsi="Georgia"/>
      <w:u w:val="single"/>
    </w:rPr>
  </w:style>
  <w:style w:type="paragraph" w:customStyle="1" w:styleId="StyleCardsGeorgia12ptBoldThickunderlineBorderSin">
    <w:name w:val="Style Cards + Georgia 12 pt Bold Thick underline Border: : (Sin..."/>
    <w:basedOn w:val="Normal"/>
    <w:rsid w:val="00C305D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305D8"/>
    <w:rPr>
      <w:rFonts w:ascii="Georgia" w:hAnsi="Georgia"/>
      <w:sz w:val="24"/>
      <w:u w:val="single"/>
    </w:rPr>
  </w:style>
  <w:style w:type="paragraph" w:customStyle="1" w:styleId="StyleCardsGeorgia">
    <w:name w:val="Style Cards + Georgia"/>
    <w:basedOn w:val="Normal"/>
    <w:rsid w:val="00C305D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305D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C305D8"/>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C305D8"/>
    <w:rPr>
      <w:rFonts w:eastAsia="Times New Roman"/>
      <w:i/>
      <w:iCs/>
    </w:rPr>
  </w:style>
  <w:style w:type="character" w:customStyle="1" w:styleId="HTMLAddressChar">
    <w:name w:val="HTML Address Char"/>
    <w:basedOn w:val="DefaultParagraphFont"/>
    <w:link w:val="HTMLAddress"/>
    <w:uiPriority w:val="99"/>
    <w:rsid w:val="00C305D8"/>
    <w:rPr>
      <w:rFonts w:ascii="Calibri" w:eastAsia="Times New Roman" w:hAnsi="Calibri" w:cs="Calibri"/>
      <w:i/>
      <w:iCs/>
      <w:sz w:val="22"/>
    </w:rPr>
  </w:style>
  <w:style w:type="paragraph" w:styleId="Index1">
    <w:name w:val="index 1"/>
    <w:basedOn w:val="Normal"/>
    <w:next w:val="Normal"/>
    <w:autoRedefine/>
    <w:unhideWhenUsed/>
    <w:rsid w:val="00C305D8"/>
    <w:pPr>
      <w:ind w:left="220" w:hanging="220"/>
    </w:pPr>
  </w:style>
  <w:style w:type="character" w:customStyle="1" w:styleId="CardsFont6ptChar1">
    <w:name w:val="Cards + Font: 6 pt Char1"/>
    <w:link w:val="CardsFont6pt"/>
    <w:locked/>
    <w:rsid w:val="00C305D8"/>
    <w:rPr>
      <w:rFonts w:ascii="Calibri" w:eastAsia="Times New Roman" w:hAnsi="Calibri" w:cs="Times New Roman"/>
      <w:sz w:val="12"/>
      <w:szCs w:val="20"/>
    </w:rPr>
  </w:style>
  <w:style w:type="paragraph" w:customStyle="1" w:styleId="Quote2">
    <w:name w:val="Quote2"/>
    <w:basedOn w:val="Default"/>
    <w:next w:val="Default"/>
    <w:rsid w:val="00C305D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305D8"/>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305D8"/>
    <w:pPr>
      <w:keepNext/>
      <w:keepLines/>
      <w:spacing w:before="200"/>
      <w:outlineLvl w:val="3"/>
    </w:pPr>
    <w:rPr>
      <w:rFonts w:eastAsia="Times New Roman"/>
      <w:b/>
      <w:bCs/>
      <w:iCs/>
      <w:sz w:val="26"/>
    </w:rPr>
  </w:style>
  <w:style w:type="paragraph" w:customStyle="1" w:styleId="post-subtitle">
    <w:name w:val="post-subtitle"/>
    <w:basedOn w:val="Normal"/>
    <w:rsid w:val="00C305D8"/>
    <w:pPr>
      <w:spacing w:before="100" w:beforeAutospacing="1" w:after="100" w:afterAutospacing="1"/>
    </w:pPr>
    <w:rPr>
      <w:rFonts w:eastAsia="Times New Roman"/>
    </w:rPr>
  </w:style>
  <w:style w:type="paragraph" w:customStyle="1" w:styleId="Pa0">
    <w:name w:val="Pa0"/>
    <w:basedOn w:val="Default"/>
    <w:next w:val="Default"/>
    <w:uiPriority w:val="99"/>
    <w:rsid w:val="00C305D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305D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305D8"/>
    <w:pPr>
      <w:spacing w:before="100" w:beforeAutospacing="1" w:after="100" w:afterAutospacing="1"/>
    </w:pPr>
    <w:rPr>
      <w:rFonts w:eastAsia="Times New Roman"/>
    </w:rPr>
  </w:style>
  <w:style w:type="paragraph" w:customStyle="1" w:styleId="tagline1">
    <w:name w:val="tagline"/>
    <w:basedOn w:val="Normal"/>
    <w:rsid w:val="00C305D8"/>
    <w:pPr>
      <w:spacing w:before="100" w:beforeAutospacing="1" w:after="100" w:afterAutospacing="1"/>
    </w:pPr>
    <w:rPr>
      <w:rFonts w:eastAsia="Times New Roman"/>
    </w:rPr>
  </w:style>
  <w:style w:type="paragraph" w:customStyle="1" w:styleId="Block1">
    <w:name w:val="Block1"/>
    <w:basedOn w:val="Normal"/>
    <w:next w:val="Normal"/>
    <w:uiPriority w:val="3"/>
    <w:qFormat/>
    <w:rsid w:val="00C305D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305D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C305D8"/>
    <w:rPr>
      <w:sz w:val="10"/>
    </w:rPr>
  </w:style>
  <w:style w:type="paragraph" w:customStyle="1" w:styleId="ReallySamllText">
    <w:name w:val="ReallySamllText"/>
    <w:basedOn w:val="Normal"/>
    <w:link w:val="ReallySamllTextChar"/>
    <w:autoRedefine/>
    <w:rsid w:val="00C305D8"/>
    <w:rPr>
      <w:rFonts w:asciiTheme="minorHAnsi" w:hAnsiTheme="minorHAnsi" w:cstheme="minorBidi"/>
      <w:sz w:val="10"/>
    </w:rPr>
  </w:style>
  <w:style w:type="paragraph" w:customStyle="1" w:styleId="CardCites">
    <w:name w:val="Card Cites"/>
    <w:basedOn w:val="Normal"/>
    <w:next w:val="Normal"/>
    <w:qFormat/>
    <w:rsid w:val="00C305D8"/>
    <w:rPr>
      <w:rFonts w:eastAsia="Times New Roman"/>
      <w:b/>
      <w:sz w:val="20"/>
    </w:rPr>
  </w:style>
  <w:style w:type="paragraph" w:customStyle="1" w:styleId="NormalWeb3">
    <w:name w:val="Normal (Web)3"/>
    <w:basedOn w:val="Normal"/>
    <w:rsid w:val="00C305D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305D8"/>
    <w:pPr>
      <w:ind w:left="400"/>
    </w:pPr>
    <w:rPr>
      <w:rFonts w:eastAsia="Times New Roman"/>
    </w:rPr>
  </w:style>
  <w:style w:type="paragraph" w:customStyle="1" w:styleId="TagCiteChar2">
    <w:name w:val="Tag / Cite Char"/>
    <w:basedOn w:val="Normal"/>
    <w:rsid w:val="00C305D8"/>
    <w:rPr>
      <w:rFonts w:eastAsia="Times New Roman"/>
      <w:b/>
      <w:color w:val="000000"/>
    </w:rPr>
  </w:style>
  <w:style w:type="paragraph" w:customStyle="1" w:styleId="PageNumber2">
    <w:name w:val="Page Number2"/>
    <w:basedOn w:val="Normal"/>
    <w:next w:val="Normal"/>
    <w:rsid w:val="00C305D8"/>
    <w:rPr>
      <w:rFonts w:eastAsia="Times New Roman"/>
      <w:sz w:val="20"/>
    </w:rPr>
  </w:style>
  <w:style w:type="paragraph" w:customStyle="1" w:styleId="HeaderFooter">
    <w:name w:val="Header &amp; Footer"/>
    <w:rsid w:val="00C305D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C305D8"/>
    <w:rPr>
      <w:rFonts w:ascii="Arial Narrow" w:eastAsia="Times New Roman" w:hAnsi="Arial Narrow"/>
      <w:color w:val="000000"/>
      <w:sz w:val="16"/>
    </w:rPr>
  </w:style>
  <w:style w:type="paragraph" w:customStyle="1" w:styleId="CardTextUnderlined">
    <w:name w:val="Card Text Underlined"/>
    <w:basedOn w:val="Normal"/>
    <w:rsid w:val="00C305D8"/>
    <w:rPr>
      <w:rFonts w:ascii="Arial Narrow" w:eastAsia="Times New Roman" w:hAnsi="Arial Narrow"/>
      <w:u w:val="single"/>
    </w:rPr>
  </w:style>
  <w:style w:type="paragraph" w:customStyle="1" w:styleId="HeaderDebate">
    <w:name w:val="Header Debate"/>
    <w:basedOn w:val="Normal"/>
    <w:rsid w:val="00C305D8"/>
    <w:pPr>
      <w:jc w:val="center"/>
      <w:outlineLvl w:val="0"/>
    </w:pPr>
    <w:rPr>
      <w:rFonts w:eastAsia="Times New Roman"/>
      <w:b/>
      <w:sz w:val="48"/>
      <w:u w:val="words"/>
    </w:rPr>
  </w:style>
  <w:style w:type="paragraph" w:customStyle="1" w:styleId="NormalWeb1">
    <w:name w:val="Normal (Web)1"/>
    <w:basedOn w:val="Normal"/>
    <w:rsid w:val="00C305D8"/>
    <w:pPr>
      <w:spacing w:before="100" w:beforeAutospacing="1" w:after="100" w:afterAutospacing="1"/>
    </w:pPr>
    <w:rPr>
      <w:rFonts w:eastAsia="Times New Roman"/>
      <w:sz w:val="20"/>
      <w:szCs w:val="20"/>
    </w:rPr>
  </w:style>
  <w:style w:type="paragraph" w:customStyle="1" w:styleId="CardTagCharChar">
    <w:name w:val="Card Tag Char Char"/>
    <w:basedOn w:val="Normal"/>
    <w:rsid w:val="00C305D8"/>
    <w:rPr>
      <w:rFonts w:eastAsia="Times New Roman"/>
      <w:b/>
    </w:rPr>
  </w:style>
  <w:style w:type="paragraph" w:customStyle="1" w:styleId="fixed">
    <w:name w:val="fixed"/>
    <w:basedOn w:val="Normal"/>
    <w:rsid w:val="00C305D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305D8"/>
    <w:pPr>
      <w:spacing w:before="100" w:beforeAutospacing="1" w:after="100" w:afterAutospacing="1"/>
    </w:pPr>
    <w:rPr>
      <w:rFonts w:eastAsia="Times New Roman"/>
    </w:rPr>
  </w:style>
  <w:style w:type="paragraph" w:customStyle="1" w:styleId="ExecutiveSummarytext">
    <w:name w:val="Executive Summary text"/>
    <w:basedOn w:val="Normal"/>
    <w:next w:val="Normal"/>
    <w:rsid w:val="00C305D8"/>
    <w:pPr>
      <w:autoSpaceDE w:val="0"/>
      <w:autoSpaceDN w:val="0"/>
      <w:adjustRightInd w:val="0"/>
    </w:pPr>
    <w:rPr>
      <w:rFonts w:ascii="Arial" w:eastAsia="Times New Roman" w:hAnsi="Arial"/>
    </w:rPr>
  </w:style>
  <w:style w:type="character" w:customStyle="1" w:styleId="NormalUnderlineChar1">
    <w:name w:val="Normal Underline Char1"/>
    <w:locked/>
    <w:rsid w:val="00C305D8"/>
    <w:rPr>
      <w:u w:val="single"/>
    </w:rPr>
  </w:style>
  <w:style w:type="character" w:customStyle="1" w:styleId="CardUpSize-LightChar">
    <w:name w:val="CardUpSize - Light Char"/>
    <w:link w:val="CardUpSize-Light"/>
    <w:locked/>
    <w:rsid w:val="00C305D8"/>
    <w:rPr>
      <w:rFonts w:ascii="Times New Roman" w:eastAsia="Times New Roman" w:hAnsi="Times New Roman"/>
      <w:szCs w:val="32"/>
      <w:u w:val="single"/>
    </w:rPr>
  </w:style>
  <w:style w:type="paragraph" w:customStyle="1" w:styleId="CardUpSize-Light">
    <w:name w:val="CardUpSize - Light"/>
    <w:basedOn w:val="Normal"/>
    <w:link w:val="CardUpSize-LightChar"/>
    <w:rsid w:val="00C305D8"/>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C305D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305D8"/>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C305D8"/>
    <w:rPr>
      <w:rFonts w:ascii="Verdana" w:eastAsia="Times New Roman" w:hAnsi="Verdana"/>
      <w:sz w:val="16"/>
    </w:rPr>
  </w:style>
  <w:style w:type="paragraph" w:customStyle="1" w:styleId="clearformatting">
    <w:name w:val="clear formatting"/>
    <w:basedOn w:val="Heading2"/>
    <w:rsid w:val="00C305D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305D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305D8"/>
    <w:pPr>
      <w:spacing w:after="240" w:line="360" w:lineRule="atLeast"/>
    </w:pPr>
    <w:rPr>
      <w:rFonts w:eastAsia="Times New Roman"/>
      <w:b/>
      <w:bCs/>
      <w:sz w:val="16"/>
      <w:szCs w:val="16"/>
    </w:rPr>
  </w:style>
  <w:style w:type="paragraph" w:customStyle="1" w:styleId="PlaceholderText1">
    <w:name w:val="Placeholder Text1"/>
    <w:basedOn w:val="Normal"/>
    <w:rsid w:val="00C305D8"/>
    <w:pPr>
      <w:keepNext/>
      <w:numPr>
        <w:numId w:val="21"/>
      </w:numPr>
      <w:outlineLvl w:val="0"/>
    </w:pPr>
    <w:rPr>
      <w:rFonts w:eastAsia="MS Gothic"/>
    </w:rPr>
  </w:style>
  <w:style w:type="character" w:customStyle="1" w:styleId="ImportantTextChar">
    <w:name w:val="Important Text Char"/>
    <w:link w:val="ImportantText"/>
    <w:locked/>
    <w:rsid w:val="00C305D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305D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305D8"/>
    <w:rPr>
      <w:rFonts w:ascii="HNKAOE+Arial" w:hAnsi="HNKAOE+Arial"/>
    </w:rPr>
  </w:style>
  <w:style w:type="paragraph" w:customStyle="1" w:styleId="StyleBodyText11ptBlackUnderline">
    <w:name w:val="Style Body Text + 11 pt Black Underline"/>
    <w:basedOn w:val="BodyText"/>
    <w:link w:val="StyleBodyText11ptBlackUnderlineChar"/>
    <w:rsid w:val="00C305D8"/>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C305D8"/>
    <w:rPr>
      <w:rFonts w:ascii="HNKAOE+Arial" w:hAnsi="HNKAOE+Arial"/>
    </w:rPr>
  </w:style>
  <w:style w:type="paragraph" w:customStyle="1" w:styleId="StyleBodyText11ptBoldBlack">
    <w:name w:val="Style Body Text + 11 pt Bold Black"/>
    <w:basedOn w:val="BodyText"/>
    <w:link w:val="StyleBodyText11ptBoldBlackChar"/>
    <w:rsid w:val="00C305D8"/>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C305D8"/>
    <w:rPr>
      <w:rFonts w:ascii="Times New Roman" w:eastAsia="Malgun Gothic" w:hAnsi="Times New Roman"/>
      <w:bCs/>
    </w:rPr>
  </w:style>
  <w:style w:type="paragraph" w:customStyle="1" w:styleId="StyletinyBold">
    <w:name w:val="Style tiny + Bold"/>
    <w:basedOn w:val="tiny"/>
    <w:link w:val="StyletinyBoldChar"/>
    <w:rsid w:val="00C305D8"/>
    <w:rPr>
      <w:rFonts w:cstheme="minorBidi"/>
      <w:bCs/>
      <w:sz w:val="24"/>
    </w:rPr>
  </w:style>
  <w:style w:type="character" w:customStyle="1" w:styleId="Heading5SizeDownChar">
    <w:name w:val="Heading 5 Size Down Char"/>
    <w:link w:val="Heading5SizeDown"/>
    <w:locked/>
    <w:rsid w:val="00C305D8"/>
    <w:rPr>
      <w:rFonts w:ascii="Times New Roman" w:eastAsia="Times New Roman" w:hAnsi="Times New Roman"/>
      <w:szCs w:val="16"/>
    </w:rPr>
  </w:style>
  <w:style w:type="paragraph" w:customStyle="1" w:styleId="Heading5SizeDown">
    <w:name w:val="Heading 5 Size Down"/>
    <w:basedOn w:val="Normal"/>
    <w:link w:val="Heading5SizeDownChar"/>
    <w:autoRedefine/>
    <w:rsid w:val="00C305D8"/>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C305D8"/>
    <w:rPr>
      <w:rFonts w:ascii="Times New Roman" w:eastAsia="Times New Roman" w:hAnsi="Times New Roman" w:cs="Arial"/>
      <w:b/>
      <w:szCs w:val="44"/>
    </w:rPr>
  </w:style>
  <w:style w:type="paragraph" w:customStyle="1" w:styleId="Normal2Bold">
    <w:name w:val="Normal2 + Bold"/>
    <w:basedOn w:val="Normal"/>
    <w:link w:val="Normal2BoldChar"/>
    <w:rsid w:val="00C305D8"/>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C305D8"/>
    <w:rPr>
      <w:rFonts w:ascii="Times New Roman" w:eastAsia="Times New Roman" w:hAnsi="Times New Roman"/>
      <w:lang w:eastAsia="ar-SA"/>
    </w:rPr>
  </w:style>
  <w:style w:type="paragraph" w:customStyle="1" w:styleId="ListContents">
    <w:name w:val="List Contents"/>
    <w:basedOn w:val="Normal"/>
    <w:link w:val="ListContentsChar"/>
    <w:rsid w:val="00C305D8"/>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305D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305D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305D8"/>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C305D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305D8"/>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UnimportantCharChar">
    <w:name w:val="Unimportant Char Char"/>
    <w:link w:val="Unimportant"/>
    <w:locked/>
    <w:rsid w:val="00C305D8"/>
    <w:rPr>
      <w:rFonts w:ascii="Arial" w:eastAsia="Times New Roman" w:hAnsi="Arial"/>
      <w:sz w:val="12"/>
    </w:rPr>
  </w:style>
  <w:style w:type="paragraph" w:customStyle="1" w:styleId="Unimportant">
    <w:name w:val="Unimportant"/>
    <w:basedOn w:val="Normal"/>
    <w:link w:val="UnimportantCharChar"/>
    <w:rsid w:val="00C305D8"/>
    <w:pPr>
      <w:jc w:val="both"/>
    </w:pPr>
    <w:rPr>
      <w:rFonts w:ascii="Arial" w:eastAsia="Times New Roman" w:hAnsi="Arial" w:cstheme="minorBidi"/>
      <w:sz w:val="12"/>
    </w:rPr>
  </w:style>
  <w:style w:type="character" w:customStyle="1" w:styleId="TagCiteChar3">
    <w:name w:val="Tag &amp; Cite Char"/>
    <w:link w:val="TagCite2"/>
    <w:locked/>
    <w:rsid w:val="00C305D8"/>
    <w:rPr>
      <w:rFonts w:ascii="Arial" w:eastAsia="Times New Roman" w:hAnsi="Arial"/>
      <w:b/>
    </w:rPr>
  </w:style>
  <w:style w:type="paragraph" w:customStyle="1" w:styleId="TagCite2">
    <w:name w:val="Tag &amp; Cite"/>
    <w:basedOn w:val="Normal"/>
    <w:link w:val="TagCiteChar3"/>
    <w:rsid w:val="00C305D8"/>
    <w:pPr>
      <w:jc w:val="both"/>
    </w:pPr>
    <w:rPr>
      <w:rFonts w:ascii="Arial" w:eastAsia="Times New Roman" w:hAnsi="Arial" w:cstheme="minorBidi"/>
      <w:b/>
      <w:sz w:val="24"/>
    </w:rPr>
  </w:style>
  <w:style w:type="character" w:customStyle="1" w:styleId="HighlightedTextChar">
    <w:name w:val="Highlighted Text Char"/>
    <w:link w:val="HighlightedText"/>
    <w:locked/>
    <w:rsid w:val="00C305D8"/>
    <w:rPr>
      <w:rFonts w:ascii="Arial" w:eastAsia="Times New Roman" w:hAnsi="Arial"/>
      <w:b/>
      <w:u w:val="thick"/>
    </w:rPr>
  </w:style>
  <w:style w:type="paragraph" w:customStyle="1" w:styleId="HighlightedText">
    <w:name w:val="Highlighted Text"/>
    <w:basedOn w:val="Normal"/>
    <w:link w:val="HighlightedTextChar"/>
    <w:rsid w:val="00C305D8"/>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C305D8"/>
    <w:rPr>
      <w:rFonts w:ascii="Arial" w:eastAsia="Times New Roman" w:hAnsi="Arial"/>
      <w:sz w:val="20"/>
      <w:szCs w:val="20"/>
    </w:rPr>
  </w:style>
  <w:style w:type="paragraph" w:customStyle="1" w:styleId="textunderline0">
    <w:name w:val="text underline"/>
    <w:basedOn w:val="Normal"/>
    <w:link w:val="textunderlineChar0"/>
    <w:autoRedefine/>
    <w:rsid w:val="00C305D8"/>
    <w:rPr>
      <w:rFonts w:asciiTheme="minorHAnsi" w:hAnsiTheme="minorHAnsi" w:cstheme="minorBidi"/>
      <w:sz w:val="24"/>
      <w:u w:val="thick"/>
    </w:rPr>
  </w:style>
  <w:style w:type="character" w:customStyle="1" w:styleId="DebateTagChar">
    <w:name w:val="Debate Tag Char"/>
    <w:link w:val="DebateTag"/>
    <w:locked/>
    <w:rsid w:val="00C305D8"/>
    <w:rPr>
      <w:rFonts w:ascii="Garamond" w:hAnsi="Garamond"/>
      <w:b/>
    </w:rPr>
  </w:style>
  <w:style w:type="paragraph" w:customStyle="1" w:styleId="DebateTag">
    <w:name w:val="Debate Tag"/>
    <w:basedOn w:val="Normal"/>
    <w:link w:val="DebateTagChar"/>
    <w:autoRedefine/>
    <w:rsid w:val="00C305D8"/>
    <w:pPr>
      <w:tabs>
        <w:tab w:val="left" w:pos="270"/>
      </w:tabs>
    </w:pPr>
    <w:rPr>
      <w:rFonts w:ascii="Garamond" w:hAnsi="Garamond" w:cstheme="minorBidi"/>
      <w:b/>
      <w:sz w:val="24"/>
    </w:rPr>
  </w:style>
  <w:style w:type="paragraph" w:customStyle="1" w:styleId="DebateCite">
    <w:name w:val="Debate Cite"/>
    <w:basedOn w:val="Normal"/>
    <w:autoRedefine/>
    <w:rsid w:val="00C305D8"/>
    <w:pPr>
      <w:tabs>
        <w:tab w:val="left" w:pos="270"/>
      </w:tabs>
    </w:pPr>
    <w:rPr>
      <w:rFonts w:eastAsia="Times New Roman"/>
      <w:sz w:val="20"/>
    </w:rPr>
  </w:style>
  <w:style w:type="paragraph" w:customStyle="1" w:styleId="BlockTitle10">
    <w:name w:val="Block Title #1"/>
    <w:basedOn w:val="Heading1"/>
    <w:rsid w:val="00C305D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C305D8"/>
    <w:pPr>
      <w:widowControl w:val="0"/>
      <w:suppressAutoHyphens/>
    </w:pPr>
    <w:rPr>
      <w:rFonts w:ascii="Courier New" w:eastAsia="Courier New" w:hAnsi="Courier New"/>
      <w:sz w:val="20"/>
      <w:szCs w:val="20"/>
    </w:rPr>
  </w:style>
  <w:style w:type="paragraph" w:customStyle="1" w:styleId="MaggieTag">
    <w:name w:val="MaggieTag"/>
    <w:basedOn w:val="Heading2"/>
    <w:rsid w:val="00C305D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305D8"/>
    <w:rPr>
      <w:rFonts w:ascii="Times New Roman" w:eastAsia="Times New Roman" w:hAnsi="Times New Roman"/>
    </w:rPr>
  </w:style>
  <w:style w:type="paragraph" w:customStyle="1" w:styleId="Heading4Cite">
    <w:name w:val="Heading 4 Cite"/>
    <w:basedOn w:val="Normal"/>
    <w:link w:val="Heading4CiteChar"/>
    <w:autoRedefine/>
    <w:rsid w:val="00C305D8"/>
    <w:rPr>
      <w:rFonts w:ascii="Times New Roman" w:eastAsia="Times New Roman" w:hAnsi="Times New Roman" w:cstheme="minorBidi"/>
      <w:sz w:val="24"/>
    </w:rPr>
  </w:style>
  <w:style w:type="paragraph" w:customStyle="1" w:styleId="4">
    <w:name w:val="4"/>
    <w:basedOn w:val="Normal"/>
    <w:rsid w:val="00C305D8"/>
    <w:rPr>
      <w:rFonts w:eastAsia="Times New Roman"/>
      <w:sz w:val="20"/>
    </w:rPr>
  </w:style>
  <w:style w:type="character" w:customStyle="1" w:styleId="UnunderlinedTextChar">
    <w:name w:val="Ununderlined Text Char"/>
    <w:link w:val="UnunderlinedText"/>
    <w:locked/>
    <w:rsid w:val="00C305D8"/>
    <w:rPr>
      <w:rFonts w:eastAsia="Times New Roman"/>
      <w:bCs/>
      <w:sz w:val="12"/>
    </w:rPr>
  </w:style>
  <w:style w:type="paragraph" w:customStyle="1" w:styleId="UnunderlinedText">
    <w:name w:val="Ununderlined Text"/>
    <w:basedOn w:val="Normal"/>
    <w:link w:val="UnunderlinedTextChar"/>
    <w:autoRedefine/>
    <w:rsid w:val="00C305D8"/>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C305D8"/>
    <w:pPr>
      <w:spacing w:after="200" w:line="276" w:lineRule="auto"/>
      <w:ind w:left="288" w:right="288"/>
    </w:pPr>
    <w:rPr>
      <w:rFonts w:eastAsia="Times New Roman"/>
      <w:bCs/>
    </w:rPr>
  </w:style>
  <w:style w:type="paragraph" w:customStyle="1" w:styleId="BlockTitle4">
    <w:name w:val="%Block Title"/>
    <w:basedOn w:val="Heading1"/>
    <w:rsid w:val="00C305D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305D8"/>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305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C305D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305D8"/>
    <w:rPr>
      <w:rFonts w:ascii="Century Gothic" w:eastAsia="Cambria" w:hAnsi="Century Gothic"/>
      <w:u w:val="thick"/>
    </w:rPr>
  </w:style>
  <w:style w:type="paragraph" w:customStyle="1" w:styleId="Card-Underline0">
    <w:name w:val="Card-Underline"/>
    <w:basedOn w:val="Normal"/>
    <w:link w:val="Card-UnderlineChar"/>
    <w:qFormat/>
    <w:rsid w:val="00C305D8"/>
    <w:rPr>
      <w:rFonts w:ascii="Century Gothic" w:eastAsia="Cambria" w:hAnsi="Century Gothic" w:cstheme="minorBidi"/>
      <w:sz w:val="24"/>
      <w:u w:val="thick"/>
    </w:rPr>
  </w:style>
  <w:style w:type="paragraph" w:customStyle="1" w:styleId="PageNumber3">
    <w:name w:val="Page Number3"/>
    <w:basedOn w:val="Normal"/>
    <w:next w:val="Normal"/>
    <w:rsid w:val="00C305D8"/>
    <w:rPr>
      <w:rFonts w:eastAsia="Times New Roman"/>
      <w:sz w:val="20"/>
    </w:rPr>
  </w:style>
  <w:style w:type="paragraph" w:customStyle="1" w:styleId="PageNumber4">
    <w:name w:val="Page Number4"/>
    <w:basedOn w:val="Normal"/>
    <w:next w:val="Normal"/>
    <w:rsid w:val="00C305D8"/>
    <w:rPr>
      <w:rFonts w:eastAsia="Times New Roman"/>
      <w:sz w:val="20"/>
    </w:rPr>
  </w:style>
  <w:style w:type="paragraph" w:customStyle="1" w:styleId="PageNumber5">
    <w:name w:val="Page Number5"/>
    <w:basedOn w:val="Normal"/>
    <w:next w:val="Normal"/>
    <w:rsid w:val="00C305D8"/>
    <w:rPr>
      <w:rFonts w:eastAsia="Times New Roman"/>
      <w:sz w:val="20"/>
    </w:rPr>
  </w:style>
  <w:style w:type="paragraph" w:customStyle="1" w:styleId="smalltext1">
    <w:name w:val="small text1"/>
    <w:basedOn w:val="Normal"/>
    <w:next w:val="Normal"/>
    <w:uiPriority w:val="4"/>
    <w:qFormat/>
    <w:rsid w:val="00C305D8"/>
    <w:pPr>
      <w:keepNext/>
      <w:keepLines/>
      <w:spacing w:before="200"/>
      <w:outlineLvl w:val="3"/>
    </w:pPr>
    <w:rPr>
      <w:rFonts w:eastAsia="Times New Roman"/>
      <w:b/>
      <w:bCs/>
      <w:iCs/>
      <w:sz w:val="26"/>
    </w:rPr>
  </w:style>
  <w:style w:type="character" w:customStyle="1" w:styleId="CircleChar">
    <w:name w:val="Circle Char"/>
    <w:link w:val="Circle"/>
    <w:locked/>
    <w:rsid w:val="00C305D8"/>
    <w:rPr>
      <w:rFonts w:ascii="Times New Roman" w:eastAsia="Times New Roman" w:hAnsi="Times New Roman"/>
      <w:b/>
      <w:u w:val="words"/>
    </w:rPr>
  </w:style>
  <w:style w:type="paragraph" w:customStyle="1" w:styleId="Circle">
    <w:name w:val="Circle"/>
    <w:basedOn w:val="Normal"/>
    <w:link w:val="CircleChar"/>
    <w:rsid w:val="00C305D8"/>
    <w:rPr>
      <w:rFonts w:ascii="Times New Roman" w:eastAsia="Times New Roman" w:hAnsi="Times New Roman" w:cstheme="minorBidi"/>
      <w:b/>
      <w:sz w:val="24"/>
      <w:u w:val="words"/>
    </w:rPr>
  </w:style>
  <w:style w:type="paragraph" w:customStyle="1" w:styleId="PageNumber6">
    <w:name w:val="Page Number6"/>
    <w:basedOn w:val="Normal"/>
    <w:next w:val="Normal"/>
    <w:rsid w:val="00C305D8"/>
    <w:rPr>
      <w:rFonts w:eastAsia="Times New Roman"/>
      <w:sz w:val="20"/>
    </w:rPr>
  </w:style>
  <w:style w:type="paragraph" w:customStyle="1" w:styleId="user">
    <w:name w:val="user"/>
    <w:basedOn w:val="Normal"/>
    <w:rsid w:val="00C305D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305D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305D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305D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305D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305D8"/>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C305D8"/>
    <w:rPr>
      <w:rFonts w:eastAsia="Times New Roman"/>
      <w:sz w:val="20"/>
    </w:rPr>
  </w:style>
  <w:style w:type="paragraph" w:customStyle="1" w:styleId="DebateTag0">
    <w:name w:val="DebateTag"/>
    <w:basedOn w:val="Normal"/>
    <w:qFormat/>
    <w:rsid w:val="00C305D8"/>
    <w:rPr>
      <w:b/>
    </w:rPr>
  </w:style>
  <w:style w:type="paragraph" w:customStyle="1" w:styleId="date-comments">
    <w:name w:val="date-comments"/>
    <w:basedOn w:val="Normal"/>
    <w:uiPriority w:val="99"/>
    <w:rsid w:val="00C305D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305D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305D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305D8"/>
    <w:rPr>
      <w:rFonts w:ascii="Garamond" w:eastAsia="Calibri" w:hAnsi="Garamond" w:hint="default"/>
      <w:sz w:val="16"/>
      <w:szCs w:val="22"/>
    </w:rPr>
  </w:style>
  <w:style w:type="character" w:customStyle="1" w:styleId="message-item">
    <w:name w:val="message-item"/>
    <w:rsid w:val="00C305D8"/>
  </w:style>
  <w:style w:type="character" w:customStyle="1" w:styleId="lightheader">
    <w:name w:val="lightheader"/>
    <w:rsid w:val="00C305D8"/>
  </w:style>
  <w:style w:type="character" w:customStyle="1" w:styleId="datestamp">
    <w:name w:val="datestamp"/>
    <w:rsid w:val="00C305D8"/>
  </w:style>
  <w:style w:type="character" w:customStyle="1" w:styleId="i">
    <w:name w:val="i"/>
    <w:uiPriority w:val="99"/>
    <w:rsid w:val="00C305D8"/>
  </w:style>
  <w:style w:type="character" w:customStyle="1" w:styleId="forenames">
    <w:name w:val="forenames"/>
    <w:rsid w:val="00C305D8"/>
  </w:style>
  <w:style w:type="character" w:customStyle="1" w:styleId="surname">
    <w:name w:val="surname"/>
    <w:rsid w:val="00C305D8"/>
  </w:style>
  <w:style w:type="character" w:customStyle="1" w:styleId="medium-font">
    <w:name w:val="medium-font"/>
    <w:rsid w:val="00C305D8"/>
  </w:style>
  <w:style w:type="character" w:customStyle="1" w:styleId="title-link-wrapper">
    <w:name w:val="title-link-wrapper"/>
    <w:rsid w:val="00C305D8"/>
  </w:style>
  <w:style w:type="character" w:customStyle="1" w:styleId="refpreview">
    <w:name w:val="refpreview"/>
    <w:rsid w:val="00C305D8"/>
  </w:style>
  <w:style w:type="character" w:customStyle="1" w:styleId="loose1">
    <w:name w:val="loose1"/>
    <w:rsid w:val="00C305D8"/>
  </w:style>
  <w:style w:type="character" w:customStyle="1" w:styleId="email">
    <w:name w:val="email"/>
    <w:rsid w:val="00C305D8"/>
  </w:style>
  <w:style w:type="character" w:customStyle="1" w:styleId="gsa">
    <w:name w:val="gs_a"/>
    <w:rsid w:val="00C305D8"/>
  </w:style>
  <w:style w:type="character" w:customStyle="1" w:styleId="goohl1">
    <w:name w:val="goohl1"/>
    <w:rsid w:val="00C305D8"/>
  </w:style>
  <w:style w:type="character" w:customStyle="1" w:styleId="mainarttitle">
    <w:name w:val="mainarttitle"/>
    <w:rsid w:val="00C305D8"/>
  </w:style>
  <w:style w:type="character" w:customStyle="1" w:styleId="mainartauthor">
    <w:name w:val="mainartauthor"/>
    <w:rsid w:val="00C305D8"/>
  </w:style>
  <w:style w:type="character" w:customStyle="1" w:styleId="mainartdate">
    <w:name w:val="mainartdate"/>
    <w:rsid w:val="00C305D8"/>
  </w:style>
  <w:style w:type="character" w:customStyle="1" w:styleId="gsggs">
    <w:name w:val="gs_ggs"/>
    <w:rsid w:val="00C305D8"/>
  </w:style>
  <w:style w:type="character" w:customStyle="1" w:styleId="ahead">
    <w:name w:val="a_head"/>
    <w:rsid w:val="00C305D8"/>
  </w:style>
  <w:style w:type="character" w:customStyle="1" w:styleId="articleauthor">
    <w:name w:val="articleauthor"/>
    <w:rsid w:val="00C305D8"/>
  </w:style>
  <w:style w:type="character" w:customStyle="1" w:styleId="footnote">
    <w:name w:val="footnote"/>
    <w:rsid w:val="00C305D8"/>
  </w:style>
  <w:style w:type="character" w:customStyle="1" w:styleId="docbody">
    <w:name w:val="docbody"/>
    <w:rsid w:val="00C305D8"/>
  </w:style>
  <w:style w:type="character" w:customStyle="1" w:styleId="superscript">
    <w:name w:val="superscript"/>
    <w:rsid w:val="00C305D8"/>
  </w:style>
  <w:style w:type="character" w:customStyle="1" w:styleId="citeChar2">
    <w:name w:val="cite Char"/>
    <w:locked/>
    <w:rsid w:val="00C305D8"/>
    <w:rPr>
      <w:b/>
      <w:bCs w:val="0"/>
      <w:u w:val="single"/>
    </w:rPr>
  </w:style>
  <w:style w:type="character" w:customStyle="1" w:styleId="StyleUnderlineChar">
    <w:name w:val="Style Underline Char"/>
    <w:locked/>
    <w:rsid w:val="00C305D8"/>
    <w:rPr>
      <w:u w:val="single"/>
    </w:rPr>
  </w:style>
  <w:style w:type="character" w:customStyle="1" w:styleId="CitesCharChar">
    <w:name w:val="Cites Char Char"/>
    <w:locked/>
    <w:rsid w:val="00C305D8"/>
    <w:rPr>
      <w:b/>
      <w:bCs/>
    </w:rPr>
  </w:style>
  <w:style w:type="character" w:customStyle="1" w:styleId="bwxsm">
    <w:name w:val="b w xsm"/>
    <w:rsid w:val="00C305D8"/>
  </w:style>
  <w:style w:type="character" w:customStyle="1" w:styleId="fstd">
    <w:name w:val="f std"/>
    <w:rsid w:val="00C305D8"/>
  </w:style>
  <w:style w:type="character" w:customStyle="1" w:styleId="gl">
    <w:name w:val="gl"/>
    <w:rsid w:val="00C305D8"/>
  </w:style>
  <w:style w:type="character" w:customStyle="1" w:styleId="heading2char2charchar1">
    <w:name w:val="heading2char2charchar1"/>
    <w:rsid w:val="00C305D8"/>
  </w:style>
  <w:style w:type="character" w:customStyle="1" w:styleId="charchar60">
    <w:name w:val="charchar6"/>
    <w:rsid w:val="00C305D8"/>
  </w:style>
  <w:style w:type="character" w:customStyle="1" w:styleId="bio1">
    <w:name w:val="bio1"/>
    <w:rsid w:val="00C305D8"/>
    <w:rPr>
      <w:rFonts w:ascii="Arial" w:hAnsi="Arial" w:cs="Arial" w:hint="default"/>
      <w:i/>
      <w:iCs/>
      <w:color w:val="000000"/>
      <w:sz w:val="20"/>
      <w:szCs w:val="20"/>
    </w:rPr>
  </w:style>
  <w:style w:type="character" w:customStyle="1" w:styleId="cardCharCharCharCharCharChar">
    <w:name w:val="card Char Char Char Char Char Char"/>
    <w:rsid w:val="00C305D8"/>
    <w:rPr>
      <w:sz w:val="24"/>
      <w:szCs w:val="24"/>
      <w:lang w:val="en-US" w:eastAsia="en-US" w:bidi="ar-SA"/>
    </w:rPr>
  </w:style>
  <w:style w:type="character" w:customStyle="1" w:styleId="Style24ptBoldUnderlineCenteredCharChar">
    <w:name w:val="Style 24 pt Bold Underline Centered Char Char"/>
    <w:rsid w:val="00C305D8"/>
    <w:rPr>
      <w:b/>
      <w:bCs/>
      <w:sz w:val="48"/>
      <w:szCs w:val="24"/>
      <w:u w:val="single"/>
      <w:lang w:val="en-US" w:eastAsia="en-US" w:bidi="ar-SA"/>
    </w:rPr>
  </w:style>
  <w:style w:type="character" w:customStyle="1" w:styleId="TagCiteCharChar0">
    <w:name w:val="Tag / Cite Char Char"/>
    <w:rsid w:val="00C305D8"/>
    <w:rPr>
      <w:b/>
      <w:bCs w:val="0"/>
      <w:color w:val="000000"/>
      <w:sz w:val="24"/>
      <w:szCs w:val="24"/>
      <w:lang w:val="en-US" w:eastAsia="en-US" w:bidi="ar-SA"/>
    </w:rPr>
  </w:style>
  <w:style w:type="character" w:customStyle="1" w:styleId="CardTextUnderlinedCharChar">
    <w:name w:val="Card Text Underlined Char Char"/>
    <w:rsid w:val="00C305D8"/>
    <w:rPr>
      <w:rFonts w:ascii="Arial Narrow" w:hAnsi="Arial Narrow" w:hint="default"/>
      <w:szCs w:val="24"/>
      <w:u w:val="single"/>
      <w:lang w:val="en-US" w:eastAsia="en-US" w:bidi="ar-SA"/>
    </w:rPr>
  </w:style>
  <w:style w:type="character" w:customStyle="1" w:styleId="CardTagCharCharChar">
    <w:name w:val="Card Tag Char Char Char"/>
    <w:rsid w:val="00C305D8"/>
    <w:rPr>
      <w:b/>
      <w:bCs w:val="0"/>
      <w:sz w:val="24"/>
      <w:szCs w:val="24"/>
      <w:lang w:val="en-US" w:eastAsia="en-US" w:bidi="ar-SA"/>
    </w:rPr>
  </w:style>
  <w:style w:type="character" w:customStyle="1" w:styleId="mainbody">
    <w:name w:val="mainbody"/>
    <w:rsid w:val="00C305D8"/>
  </w:style>
  <w:style w:type="character" w:customStyle="1" w:styleId="UnderlineStyleChar2">
    <w:name w:val="Underline Style Char2"/>
    <w:rsid w:val="00C305D8"/>
    <w:rPr>
      <w:rFonts w:ascii="Garamond" w:hAnsi="Garamond" w:hint="default"/>
      <w:sz w:val="22"/>
      <w:szCs w:val="24"/>
      <w:u w:val="single"/>
      <w:lang w:val="en-US" w:eastAsia="en-US" w:bidi="ar-SA"/>
    </w:rPr>
  </w:style>
  <w:style w:type="character" w:customStyle="1" w:styleId="Style1Char2">
    <w:name w:val="Style1 Char2"/>
    <w:rsid w:val="00C305D8"/>
    <w:rPr>
      <w:szCs w:val="24"/>
    </w:rPr>
  </w:style>
  <w:style w:type="character" w:customStyle="1" w:styleId="t13">
    <w:name w:val="t13"/>
    <w:rsid w:val="00C305D8"/>
  </w:style>
  <w:style w:type="character" w:customStyle="1" w:styleId="lead">
    <w:name w:val="lead"/>
    <w:rsid w:val="00C305D8"/>
  </w:style>
  <w:style w:type="paragraph" w:customStyle="1" w:styleId="CardDownx1">
    <w:name w:val="CardDown x1"/>
    <w:basedOn w:val="Normal"/>
    <w:link w:val="CardDownx1Char"/>
    <w:rsid w:val="00C305D8"/>
  </w:style>
  <w:style w:type="character" w:customStyle="1" w:styleId="CardDownx1Char">
    <w:name w:val="CardDown x1 Char"/>
    <w:link w:val="CardDownx1"/>
    <w:locked/>
    <w:rsid w:val="00C305D8"/>
    <w:rPr>
      <w:rFonts w:ascii="Calibri" w:hAnsi="Calibri" w:cs="Calibri"/>
      <w:sz w:val="22"/>
    </w:rPr>
  </w:style>
  <w:style w:type="character" w:customStyle="1" w:styleId="CharChar17">
    <w:name w:val="Char Char17"/>
    <w:locked/>
    <w:rsid w:val="00C305D8"/>
    <w:rPr>
      <w:rFonts w:ascii="Arial" w:hAnsi="Arial" w:cs="Arial" w:hint="default"/>
      <w:b/>
      <w:bCs/>
      <w:sz w:val="26"/>
      <w:szCs w:val="26"/>
    </w:rPr>
  </w:style>
  <w:style w:type="character" w:customStyle="1" w:styleId="address">
    <w:name w:val="address"/>
    <w:rsid w:val="00C305D8"/>
  </w:style>
  <w:style w:type="character" w:customStyle="1" w:styleId="ilspan">
    <w:name w:val="il_span"/>
    <w:rsid w:val="00C305D8"/>
  </w:style>
  <w:style w:type="character" w:customStyle="1" w:styleId="articletitle1">
    <w:name w:val="articletitle1"/>
    <w:rsid w:val="00C305D8"/>
    <w:rPr>
      <w:rFonts w:ascii="Times New Roman" w:hAnsi="Times New Roman" w:cs="Times New Roman" w:hint="default"/>
      <w:b/>
      <w:bCs/>
      <w:sz w:val="36"/>
      <w:szCs w:val="36"/>
    </w:rPr>
  </w:style>
  <w:style w:type="character" w:customStyle="1" w:styleId="leftidx1">
    <w:name w:val="leftidx1"/>
    <w:rsid w:val="00C305D8"/>
    <w:rPr>
      <w:rFonts w:ascii="Verdana" w:hAnsi="Verdana" w:hint="default"/>
      <w:sz w:val="22"/>
      <w:szCs w:val="22"/>
    </w:rPr>
  </w:style>
  <w:style w:type="character" w:customStyle="1" w:styleId="blue1">
    <w:name w:val="blue1"/>
    <w:rsid w:val="00C305D8"/>
    <w:rPr>
      <w:color w:val="0000FF"/>
    </w:rPr>
  </w:style>
  <w:style w:type="character" w:customStyle="1" w:styleId="author-link1">
    <w:name w:val="author-link1"/>
    <w:rsid w:val="00C305D8"/>
    <w:rPr>
      <w:b w:val="0"/>
      <w:bCs w:val="0"/>
    </w:rPr>
  </w:style>
  <w:style w:type="character" w:customStyle="1" w:styleId="black1">
    <w:name w:val="black1"/>
    <w:rsid w:val="00C305D8"/>
    <w:rPr>
      <w:color w:val="000000"/>
    </w:rPr>
  </w:style>
  <w:style w:type="character" w:customStyle="1" w:styleId="StyleunderlinedCharBold">
    <w:name w:val="Style underlined Char + Bold"/>
    <w:rsid w:val="00C305D8"/>
    <w:rPr>
      <w:rFonts w:ascii="Times New Roman" w:hAnsi="Times New Roman" w:cs="Times New Roman" w:hint="default"/>
      <w:b/>
      <w:bCs/>
      <w:sz w:val="21"/>
      <w:szCs w:val="24"/>
      <w:u w:val="single"/>
    </w:rPr>
  </w:style>
  <w:style w:type="character" w:customStyle="1" w:styleId="ThickUnderlineCharChar">
    <w:name w:val="Thick Underline Char Char"/>
    <w:rsid w:val="00C305D8"/>
    <w:rPr>
      <w:rFonts w:ascii="Calibri" w:eastAsia="Calibri" w:hAnsi="Calibri" w:hint="default"/>
    </w:rPr>
  </w:style>
  <w:style w:type="character" w:customStyle="1" w:styleId="CardUnderline">
    <w:name w:val="Card Underline"/>
    <w:rsid w:val="00C305D8"/>
    <w:rPr>
      <w:rFonts w:ascii="Times New Roman" w:hAnsi="Times New Roman" w:cs="Times New Roman" w:hint="default"/>
      <w:sz w:val="20"/>
      <w:u w:val="single"/>
    </w:rPr>
  </w:style>
  <w:style w:type="character" w:customStyle="1" w:styleId="lingoregion">
    <w:name w:val="lingo_region"/>
    <w:rsid w:val="00C305D8"/>
  </w:style>
  <w:style w:type="character" w:customStyle="1" w:styleId="cite0">
    <w:name w:val="%cite"/>
    <w:rsid w:val="00C305D8"/>
    <w:rPr>
      <w:rFonts w:ascii="Times New Roman" w:hAnsi="Times New Roman" w:cs="Times New Roman" w:hint="default"/>
      <w:b/>
      <w:bCs w:val="0"/>
      <w:sz w:val="24"/>
    </w:rPr>
  </w:style>
  <w:style w:type="character" w:customStyle="1" w:styleId="Emphasis21">
    <w:name w:val="%Emphasis2"/>
    <w:rsid w:val="00C305D8"/>
    <w:rPr>
      <w:rFonts w:ascii="Cooper Black" w:hAnsi="Cooper Black" w:hint="default"/>
      <w:iCs/>
      <w:u w:val="single"/>
    </w:rPr>
  </w:style>
  <w:style w:type="character" w:customStyle="1" w:styleId="bodycontentlink">
    <w:name w:val="bodycontentlink"/>
    <w:rsid w:val="00C305D8"/>
  </w:style>
  <w:style w:type="character" w:customStyle="1" w:styleId="AAAcite">
    <w:name w:val="AAAcite"/>
    <w:rsid w:val="00C305D8"/>
    <w:rPr>
      <w:rFonts w:ascii="Times New Roman" w:hAnsi="Times New Roman" w:cs="Times New Roman" w:hint="default"/>
      <w:b/>
      <w:bCs w:val="0"/>
      <w:sz w:val="24"/>
    </w:rPr>
  </w:style>
  <w:style w:type="character" w:customStyle="1" w:styleId="tmplheaderlink">
    <w:name w:val="tmplheaderlink"/>
    <w:rsid w:val="00C305D8"/>
    <w:rPr>
      <w:rFonts w:ascii="Times New Roman" w:hAnsi="Times New Roman" w:cs="Times New Roman" w:hint="default"/>
    </w:rPr>
  </w:style>
  <w:style w:type="character" w:customStyle="1" w:styleId="UnderlinedEvidenceCharChar">
    <w:name w:val="Underlined Evidence Char Char"/>
    <w:rsid w:val="00C305D8"/>
    <w:rPr>
      <w:rFonts w:ascii="Verdana" w:hAnsi="Verdana" w:hint="default"/>
      <w:sz w:val="21"/>
      <w:szCs w:val="21"/>
      <w:u w:val="thick"/>
      <w:lang w:val="en-US" w:eastAsia="en-US" w:bidi="ar-SA"/>
    </w:rPr>
  </w:style>
  <w:style w:type="character" w:customStyle="1" w:styleId="role">
    <w:name w:val="role"/>
    <w:rsid w:val="00C305D8"/>
  </w:style>
  <w:style w:type="character" w:customStyle="1" w:styleId="pagination">
    <w:name w:val="pagination"/>
    <w:rsid w:val="00C305D8"/>
  </w:style>
  <w:style w:type="character" w:customStyle="1" w:styleId="doi">
    <w:name w:val="doi"/>
    <w:rsid w:val="00C305D8"/>
  </w:style>
  <w:style w:type="character" w:customStyle="1" w:styleId="bodycontents">
    <w:name w:val="bodycontents"/>
    <w:rsid w:val="00C305D8"/>
  </w:style>
  <w:style w:type="character" w:customStyle="1" w:styleId="comma">
    <w:name w:val="comma"/>
    <w:rsid w:val="00C305D8"/>
  </w:style>
  <w:style w:type="character" w:customStyle="1" w:styleId="pad5right">
    <w:name w:val="pad5right"/>
    <w:rsid w:val="00C305D8"/>
  </w:style>
  <w:style w:type="character" w:customStyle="1" w:styleId="entry-date">
    <w:name w:val="entry-date"/>
    <w:rsid w:val="00C305D8"/>
  </w:style>
  <w:style w:type="character" w:customStyle="1" w:styleId="desc">
    <w:name w:val="desc"/>
    <w:rsid w:val="00C305D8"/>
  </w:style>
  <w:style w:type="character" w:customStyle="1" w:styleId="divider">
    <w:name w:val="divider"/>
    <w:rsid w:val="00C305D8"/>
  </w:style>
  <w:style w:type="character" w:customStyle="1" w:styleId="blogdate">
    <w:name w:val="blogdate"/>
    <w:rsid w:val="00C305D8"/>
  </w:style>
  <w:style w:type="character" w:customStyle="1" w:styleId="ticker">
    <w:name w:val="ticker"/>
    <w:rsid w:val="00C305D8"/>
  </w:style>
  <w:style w:type="character" w:customStyle="1" w:styleId="posted">
    <w:name w:val="posted"/>
    <w:rsid w:val="00C305D8"/>
  </w:style>
  <w:style w:type="character" w:customStyle="1" w:styleId="time">
    <w:name w:val="time"/>
    <w:rsid w:val="00C305D8"/>
  </w:style>
  <w:style w:type="character" w:customStyle="1" w:styleId="dot">
    <w:name w:val="dot"/>
    <w:rsid w:val="00C305D8"/>
  </w:style>
  <w:style w:type="character" w:customStyle="1" w:styleId="hn-date">
    <w:name w:val="hn-date"/>
    <w:rsid w:val="00C305D8"/>
  </w:style>
  <w:style w:type="character" w:customStyle="1" w:styleId="location">
    <w:name w:val="location"/>
    <w:rsid w:val="00C305D8"/>
  </w:style>
  <w:style w:type="character" w:customStyle="1" w:styleId="arial11">
    <w:name w:val="arial_11"/>
    <w:rsid w:val="00C305D8"/>
  </w:style>
  <w:style w:type="character" w:customStyle="1" w:styleId="dropcap-letter">
    <w:name w:val="dropcap-letter"/>
    <w:rsid w:val="00C305D8"/>
  </w:style>
  <w:style w:type="character" w:customStyle="1" w:styleId="offscreen">
    <w:name w:val="offscreen"/>
    <w:rsid w:val="00C305D8"/>
  </w:style>
  <w:style w:type="character" w:customStyle="1" w:styleId="linked-in">
    <w:name w:val="linked-in"/>
    <w:rsid w:val="00C305D8"/>
  </w:style>
  <w:style w:type="character" w:customStyle="1" w:styleId="in-widget">
    <w:name w:val="in-widget"/>
    <w:rsid w:val="00C305D8"/>
  </w:style>
  <w:style w:type="character" w:customStyle="1" w:styleId="in-right">
    <w:name w:val="in-right"/>
    <w:rsid w:val="00C305D8"/>
  </w:style>
  <w:style w:type="character" w:customStyle="1" w:styleId="tickerwrap">
    <w:name w:val="ticker_wrap"/>
    <w:rsid w:val="00C305D8"/>
  </w:style>
  <w:style w:type="character" w:customStyle="1" w:styleId="divs">
    <w:name w:val="divs"/>
    <w:rsid w:val="00C305D8"/>
  </w:style>
  <w:style w:type="character" w:customStyle="1" w:styleId="in-top">
    <w:name w:val="in-top"/>
    <w:rsid w:val="00C305D8"/>
  </w:style>
  <w:style w:type="character" w:customStyle="1" w:styleId="article-date">
    <w:name w:val="article-date"/>
    <w:rsid w:val="00C305D8"/>
  </w:style>
  <w:style w:type="character" w:customStyle="1" w:styleId="bodysubtoc">
    <w:name w:val="bodysubtoc"/>
    <w:rsid w:val="00C305D8"/>
  </w:style>
  <w:style w:type="character" w:customStyle="1" w:styleId="lefttitlesmaller">
    <w:name w:val="lefttitlesmaller"/>
    <w:rsid w:val="00C305D8"/>
  </w:style>
  <w:style w:type="character" w:customStyle="1" w:styleId="mb">
    <w:name w:val="mb"/>
    <w:rsid w:val="00C305D8"/>
  </w:style>
  <w:style w:type="character" w:customStyle="1" w:styleId="field-content">
    <w:name w:val="field-content"/>
    <w:rsid w:val="00C305D8"/>
  </w:style>
  <w:style w:type="character" w:customStyle="1" w:styleId="submitted-date">
    <w:name w:val="submitted-date"/>
    <w:rsid w:val="00C305D8"/>
  </w:style>
  <w:style w:type="character" w:customStyle="1" w:styleId="submitted-time">
    <w:name w:val="submitted-time"/>
    <w:rsid w:val="00C305D8"/>
  </w:style>
  <w:style w:type="character" w:customStyle="1" w:styleId="A2">
    <w:name w:val="A2"/>
    <w:uiPriority w:val="99"/>
    <w:rsid w:val="00C305D8"/>
    <w:rPr>
      <w:rFonts w:ascii="Sabon LT Std" w:hAnsi="Sabon LT Std" w:cs="Sabon LT Std" w:hint="default"/>
      <w:color w:val="000000"/>
      <w:sz w:val="15"/>
      <w:szCs w:val="15"/>
    </w:rPr>
  </w:style>
  <w:style w:type="character" w:customStyle="1" w:styleId="searchword">
    <w:name w:val="searchword"/>
    <w:rsid w:val="00C305D8"/>
  </w:style>
  <w:style w:type="character" w:customStyle="1" w:styleId="meta-prep">
    <w:name w:val="meta-prep"/>
    <w:rsid w:val="00C305D8"/>
  </w:style>
  <w:style w:type="numbering" w:customStyle="1" w:styleId="1ai1">
    <w:name w:val="1 / a / i1"/>
    <w:rsid w:val="00C305D8"/>
    <w:pPr>
      <w:numPr>
        <w:numId w:val="21"/>
      </w:numPr>
    </w:pPr>
  </w:style>
  <w:style w:type="numbering" w:styleId="1ai">
    <w:name w:val="Outline List 1"/>
    <w:basedOn w:val="NoList"/>
    <w:unhideWhenUsed/>
    <w:rsid w:val="00C305D8"/>
    <w:pPr>
      <w:numPr>
        <w:numId w:val="22"/>
      </w:numPr>
    </w:pPr>
  </w:style>
  <w:style w:type="character" w:customStyle="1" w:styleId="FontStyle310">
    <w:name w:val="Font Style310"/>
    <w:uiPriority w:val="99"/>
    <w:rsid w:val="00C305D8"/>
    <w:rPr>
      <w:rFonts w:ascii="Times New Roman" w:hAnsi="Times New Roman" w:cs="Times New Roman"/>
      <w:b/>
      <w:bCs/>
      <w:i/>
      <w:iCs/>
      <w:spacing w:val="-10"/>
      <w:sz w:val="18"/>
      <w:szCs w:val="18"/>
    </w:rPr>
  </w:style>
  <w:style w:type="character" w:customStyle="1" w:styleId="FontStyle329">
    <w:name w:val="Font Style329"/>
    <w:uiPriority w:val="99"/>
    <w:rsid w:val="00C305D8"/>
    <w:rPr>
      <w:rFonts w:ascii="Times New Roman" w:hAnsi="Times New Roman" w:cs="Times New Roman"/>
      <w:b/>
      <w:bCs/>
      <w:spacing w:val="-10"/>
      <w:sz w:val="18"/>
      <w:szCs w:val="18"/>
    </w:rPr>
  </w:style>
  <w:style w:type="character" w:customStyle="1" w:styleId="FontStyle370">
    <w:name w:val="Font Style370"/>
    <w:uiPriority w:val="99"/>
    <w:rsid w:val="00C305D8"/>
    <w:rPr>
      <w:rFonts w:ascii="Cambria" w:hAnsi="Cambria" w:cs="Cambria"/>
      <w:b/>
      <w:bCs/>
      <w:spacing w:val="-10"/>
      <w:sz w:val="18"/>
      <w:szCs w:val="18"/>
    </w:rPr>
  </w:style>
  <w:style w:type="character" w:customStyle="1" w:styleId="FontStyle302">
    <w:name w:val="Font Style302"/>
    <w:uiPriority w:val="99"/>
    <w:rsid w:val="00C305D8"/>
    <w:rPr>
      <w:rFonts w:ascii="Times New Roman" w:hAnsi="Times New Roman" w:cs="Times New Roman"/>
      <w:b/>
      <w:bCs/>
      <w:sz w:val="22"/>
      <w:szCs w:val="22"/>
    </w:rPr>
  </w:style>
  <w:style w:type="character" w:customStyle="1" w:styleId="FontStyle347">
    <w:name w:val="Font Style347"/>
    <w:uiPriority w:val="99"/>
    <w:rsid w:val="00C305D8"/>
    <w:rPr>
      <w:rFonts w:ascii="Times New Roman" w:hAnsi="Times New Roman" w:cs="Times New Roman"/>
      <w:b/>
      <w:bCs/>
      <w:spacing w:val="-10"/>
      <w:sz w:val="20"/>
      <w:szCs w:val="20"/>
    </w:rPr>
  </w:style>
  <w:style w:type="paragraph" w:customStyle="1" w:styleId="Style27">
    <w:name w:val="Style27"/>
    <w:basedOn w:val="Normal"/>
    <w:uiPriority w:val="99"/>
    <w:rsid w:val="00C305D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305D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305D8"/>
    <w:rPr>
      <w:rFonts w:ascii="Times New Roman" w:hAnsi="Times New Roman" w:cs="Times New Roman"/>
      <w:spacing w:val="-10"/>
      <w:sz w:val="18"/>
      <w:szCs w:val="18"/>
    </w:rPr>
  </w:style>
  <w:style w:type="character" w:customStyle="1" w:styleId="FontStyle312">
    <w:name w:val="Font Style312"/>
    <w:uiPriority w:val="99"/>
    <w:rsid w:val="00C305D8"/>
    <w:rPr>
      <w:rFonts w:ascii="Times New Roman" w:hAnsi="Times New Roman" w:cs="Times New Roman"/>
      <w:b/>
      <w:bCs/>
      <w:spacing w:val="-10"/>
      <w:sz w:val="16"/>
      <w:szCs w:val="16"/>
    </w:rPr>
  </w:style>
  <w:style w:type="character" w:customStyle="1" w:styleId="FontStyle346">
    <w:name w:val="Font Style346"/>
    <w:uiPriority w:val="99"/>
    <w:rsid w:val="00C305D8"/>
    <w:rPr>
      <w:rFonts w:ascii="Times New Roman" w:hAnsi="Times New Roman" w:cs="Times New Roman"/>
      <w:b/>
      <w:bCs/>
      <w:spacing w:val="-10"/>
      <w:sz w:val="18"/>
      <w:szCs w:val="18"/>
    </w:rPr>
  </w:style>
  <w:style w:type="character" w:customStyle="1" w:styleId="FontStyle330">
    <w:name w:val="Font Style330"/>
    <w:uiPriority w:val="99"/>
    <w:rsid w:val="00C305D8"/>
    <w:rPr>
      <w:rFonts w:ascii="Times New Roman" w:hAnsi="Times New Roman" w:cs="Times New Roman"/>
      <w:b/>
      <w:bCs/>
      <w:sz w:val="16"/>
      <w:szCs w:val="16"/>
    </w:rPr>
  </w:style>
  <w:style w:type="character" w:customStyle="1" w:styleId="FontStyle372">
    <w:name w:val="Font Style372"/>
    <w:uiPriority w:val="99"/>
    <w:rsid w:val="00C305D8"/>
    <w:rPr>
      <w:rFonts w:ascii="Times New Roman" w:hAnsi="Times New Roman" w:cs="Times New Roman"/>
      <w:b/>
      <w:bCs/>
      <w:sz w:val="16"/>
      <w:szCs w:val="16"/>
    </w:rPr>
  </w:style>
  <w:style w:type="paragraph" w:customStyle="1" w:styleId="Style59">
    <w:name w:val="Style59"/>
    <w:basedOn w:val="Normal"/>
    <w:uiPriority w:val="99"/>
    <w:rsid w:val="00C305D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305D8"/>
    <w:rPr>
      <w:rFonts w:ascii="Times New Roman" w:hAnsi="Times New Roman" w:cs="Times New Roman"/>
      <w:b/>
      <w:bCs/>
      <w:i/>
      <w:iCs/>
      <w:sz w:val="16"/>
      <w:szCs w:val="16"/>
    </w:rPr>
  </w:style>
  <w:style w:type="paragraph" w:customStyle="1" w:styleId="Style200">
    <w:name w:val="Style20"/>
    <w:basedOn w:val="Normal"/>
    <w:uiPriority w:val="99"/>
    <w:rsid w:val="00C305D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305D8"/>
    <w:rPr>
      <w:rFonts w:ascii="Times New Roman" w:hAnsi="Times New Roman" w:cs="Times New Roman"/>
      <w:smallCaps/>
      <w:sz w:val="14"/>
      <w:szCs w:val="14"/>
    </w:rPr>
  </w:style>
  <w:style w:type="paragraph" w:customStyle="1" w:styleId="Style89">
    <w:name w:val="Style89"/>
    <w:basedOn w:val="Normal"/>
    <w:uiPriority w:val="99"/>
    <w:rsid w:val="00C305D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305D8"/>
    <w:rPr>
      <w:rFonts w:ascii="Times New Roman" w:hAnsi="Times New Roman" w:cs="Times New Roman"/>
      <w:b/>
      <w:bCs/>
      <w:spacing w:val="-10"/>
      <w:sz w:val="22"/>
      <w:szCs w:val="22"/>
    </w:rPr>
  </w:style>
  <w:style w:type="character" w:customStyle="1" w:styleId="FontStyle320">
    <w:name w:val="Font Style320"/>
    <w:uiPriority w:val="99"/>
    <w:rsid w:val="00C305D8"/>
    <w:rPr>
      <w:rFonts w:ascii="Times New Roman" w:hAnsi="Times New Roman" w:cs="Times New Roman"/>
      <w:b/>
      <w:bCs/>
      <w:spacing w:val="-10"/>
      <w:sz w:val="22"/>
      <w:szCs w:val="22"/>
    </w:rPr>
  </w:style>
  <w:style w:type="character" w:customStyle="1" w:styleId="FontStyle352">
    <w:name w:val="Font Style352"/>
    <w:uiPriority w:val="99"/>
    <w:rsid w:val="00C305D8"/>
    <w:rPr>
      <w:rFonts w:ascii="Times New Roman" w:hAnsi="Times New Roman" w:cs="Times New Roman"/>
      <w:b/>
      <w:bCs/>
      <w:sz w:val="16"/>
      <w:szCs w:val="16"/>
    </w:rPr>
  </w:style>
  <w:style w:type="character" w:customStyle="1" w:styleId="FontStyle356">
    <w:name w:val="Font Style356"/>
    <w:uiPriority w:val="99"/>
    <w:rsid w:val="00C305D8"/>
    <w:rPr>
      <w:rFonts w:ascii="Times New Roman" w:hAnsi="Times New Roman" w:cs="Times New Roman"/>
      <w:b/>
      <w:bCs/>
      <w:spacing w:val="-10"/>
      <w:sz w:val="22"/>
      <w:szCs w:val="22"/>
    </w:rPr>
  </w:style>
  <w:style w:type="character" w:customStyle="1" w:styleId="FontStyle298">
    <w:name w:val="Font Style298"/>
    <w:uiPriority w:val="99"/>
    <w:rsid w:val="00C305D8"/>
    <w:rPr>
      <w:rFonts w:ascii="Times New Roman" w:hAnsi="Times New Roman" w:cs="Times New Roman"/>
      <w:sz w:val="18"/>
      <w:szCs w:val="18"/>
    </w:rPr>
  </w:style>
  <w:style w:type="character" w:customStyle="1" w:styleId="FontStyle311">
    <w:name w:val="Font Style311"/>
    <w:uiPriority w:val="99"/>
    <w:rsid w:val="00C305D8"/>
    <w:rPr>
      <w:rFonts w:ascii="Times New Roman" w:hAnsi="Times New Roman" w:cs="Times New Roman"/>
      <w:b/>
      <w:bCs/>
      <w:spacing w:val="-10"/>
      <w:sz w:val="18"/>
      <w:szCs w:val="18"/>
    </w:rPr>
  </w:style>
  <w:style w:type="character" w:customStyle="1" w:styleId="FontStyle332">
    <w:name w:val="Font Style332"/>
    <w:uiPriority w:val="99"/>
    <w:rsid w:val="00C305D8"/>
    <w:rPr>
      <w:rFonts w:ascii="Times New Roman" w:hAnsi="Times New Roman" w:cs="Times New Roman"/>
      <w:b/>
      <w:bCs/>
      <w:i/>
      <w:iCs/>
      <w:spacing w:val="-10"/>
      <w:sz w:val="20"/>
      <w:szCs w:val="20"/>
    </w:rPr>
  </w:style>
  <w:style w:type="character" w:customStyle="1" w:styleId="FontStyle371">
    <w:name w:val="Font Style371"/>
    <w:uiPriority w:val="99"/>
    <w:rsid w:val="00C305D8"/>
    <w:rPr>
      <w:rFonts w:ascii="Times New Roman" w:hAnsi="Times New Roman" w:cs="Times New Roman"/>
      <w:sz w:val="16"/>
      <w:szCs w:val="16"/>
    </w:rPr>
  </w:style>
  <w:style w:type="character" w:customStyle="1" w:styleId="FontStyle350">
    <w:name w:val="Font Style350"/>
    <w:uiPriority w:val="99"/>
    <w:rsid w:val="00C305D8"/>
    <w:rPr>
      <w:rFonts w:ascii="Times New Roman" w:hAnsi="Times New Roman" w:cs="Times New Roman"/>
      <w:b/>
      <w:bCs/>
      <w:i/>
      <w:iCs/>
      <w:sz w:val="20"/>
      <w:szCs w:val="20"/>
    </w:rPr>
  </w:style>
  <w:style w:type="paragraph" w:customStyle="1" w:styleId="Style8">
    <w:name w:val="Style8"/>
    <w:basedOn w:val="Normal"/>
    <w:uiPriority w:val="99"/>
    <w:rsid w:val="00C305D8"/>
    <w:pPr>
      <w:widowControl w:val="0"/>
      <w:autoSpaceDE w:val="0"/>
      <w:autoSpaceDN w:val="0"/>
      <w:adjustRightInd w:val="0"/>
    </w:pPr>
    <w:rPr>
      <w:rFonts w:eastAsia="Times New Roman"/>
      <w:sz w:val="24"/>
    </w:rPr>
  </w:style>
  <w:style w:type="paragraph" w:customStyle="1" w:styleId="Style5">
    <w:name w:val="Style5"/>
    <w:basedOn w:val="Normal"/>
    <w:uiPriority w:val="99"/>
    <w:rsid w:val="00C305D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305D8"/>
    <w:pPr>
      <w:widowControl w:val="0"/>
      <w:autoSpaceDE w:val="0"/>
      <w:autoSpaceDN w:val="0"/>
      <w:adjustRightInd w:val="0"/>
    </w:pPr>
    <w:rPr>
      <w:rFonts w:eastAsia="Times New Roman"/>
      <w:sz w:val="24"/>
    </w:rPr>
  </w:style>
  <w:style w:type="character" w:customStyle="1" w:styleId="FontStyle351">
    <w:name w:val="Font Style351"/>
    <w:uiPriority w:val="99"/>
    <w:rsid w:val="00C305D8"/>
    <w:rPr>
      <w:rFonts w:ascii="Times New Roman" w:hAnsi="Times New Roman" w:cs="Times New Roman"/>
      <w:b/>
      <w:bCs/>
      <w:sz w:val="22"/>
      <w:szCs w:val="22"/>
    </w:rPr>
  </w:style>
  <w:style w:type="paragraph" w:customStyle="1" w:styleId="Style10">
    <w:name w:val="Style10"/>
    <w:basedOn w:val="Normal"/>
    <w:uiPriority w:val="99"/>
    <w:rsid w:val="00C305D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305D8"/>
    <w:pPr>
      <w:widowControl w:val="0"/>
      <w:autoSpaceDE w:val="0"/>
      <w:autoSpaceDN w:val="0"/>
      <w:adjustRightInd w:val="0"/>
      <w:jc w:val="both"/>
    </w:pPr>
    <w:rPr>
      <w:rFonts w:eastAsia="Times New Roman"/>
      <w:sz w:val="24"/>
    </w:rPr>
  </w:style>
  <w:style w:type="character" w:customStyle="1" w:styleId="FontStyle369">
    <w:name w:val="Font Style369"/>
    <w:uiPriority w:val="99"/>
    <w:rsid w:val="00C305D8"/>
    <w:rPr>
      <w:rFonts w:ascii="Times New Roman" w:hAnsi="Times New Roman" w:cs="Times New Roman"/>
      <w:b/>
      <w:bCs/>
      <w:spacing w:val="-10"/>
      <w:sz w:val="20"/>
      <w:szCs w:val="20"/>
    </w:rPr>
  </w:style>
  <w:style w:type="character" w:customStyle="1" w:styleId="FontStyle357">
    <w:name w:val="Font Style357"/>
    <w:uiPriority w:val="99"/>
    <w:rsid w:val="00C305D8"/>
    <w:rPr>
      <w:rFonts w:ascii="Times New Roman" w:hAnsi="Times New Roman" w:cs="Times New Roman"/>
      <w:b/>
      <w:bCs/>
      <w:spacing w:val="-10"/>
      <w:sz w:val="22"/>
      <w:szCs w:val="22"/>
    </w:rPr>
  </w:style>
  <w:style w:type="paragraph" w:customStyle="1" w:styleId="Style67">
    <w:name w:val="Style67"/>
    <w:basedOn w:val="Normal"/>
    <w:uiPriority w:val="99"/>
    <w:rsid w:val="00C305D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305D8"/>
    <w:rPr>
      <w:rFonts w:ascii="Times New Roman" w:hAnsi="Times New Roman" w:cs="Times New Roman"/>
      <w:sz w:val="20"/>
      <w:szCs w:val="20"/>
    </w:rPr>
  </w:style>
  <w:style w:type="character" w:customStyle="1" w:styleId="FontStyle374">
    <w:name w:val="Font Style374"/>
    <w:uiPriority w:val="99"/>
    <w:rsid w:val="00C305D8"/>
    <w:rPr>
      <w:rFonts w:ascii="Times New Roman" w:hAnsi="Times New Roman" w:cs="Times New Roman"/>
      <w:b/>
      <w:bCs/>
      <w:spacing w:val="-10"/>
      <w:sz w:val="22"/>
      <w:szCs w:val="22"/>
    </w:rPr>
  </w:style>
  <w:style w:type="paragraph" w:customStyle="1" w:styleId="Style30">
    <w:name w:val="Style30"/>
    <w:basedOn w:val="Normal"/>
    <w:uiPriority w:val="99"/>
    <w:rsid w:val="00C305D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305D8"/>
    <w:rPr>
      <w:rFonts w:ascii="Times New Roman" w:hAnsi="Times New Roman" w:cs="Times New Roman"/>
      <w:smallCaps/>
      <w:sz w:val="16"/>
      <w:szCs w:val="16"/>
    </w:rPr>
  </w:style>
  <w:style w:type="paragraph" w:customStyle="1" w:styleId="Style93">
    <w:name w:val="Style93"/>
    <w:basedOn w:val="Normal"/>
    <w:uiPriority w:val="99"/>
    <w:rsid w:val="00C305D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305D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305D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305D8"/>
    <w:rPr>
      <w:u w:val="single"/>
    </w:rPr>
  </w:style>
  <w:style w:type="character" w:customStyle="1" w:styleId="SmalltextCharCharCharChar0">
    <w:name w:val="Small text Char Char Char Char"/>
    <w:rsid w:val="00C305D8"/>
    <w:rPr>
      <w:sz w:val="16"/>
      <w:szCs w:val="24"/>
      <w:lang w:val="en-US" w:eastAsia="en-US" w:bidi="ar-SA"/>
    </w:rPr>
  </w:style>
  <w:style w:type="paragraph" w:customStyle="1" w:styleId="boldcitation">
    <w:name w:val="bold citation"/>
    <w:basedOn w:val="Normal"/>
    <w:rsid w:val="00C305D8"/>
    <w:rPr>
      <w:rFonts w:ascii="Arial" w:eastAsia="Times New Roman" w:hAnsi="Arial"/>
      <w:b/>
      <w:sz w:val="28"/>
      <w:u w:val="thick"/>
    </w:rPr>
  </w:style>
  <w:style w:type="character" w:customStyle="1" w:styleId="underlinecardChar">
    <w:name w:val="underline card Char"/>
    <w:rsid w:val="00C305D8"/>
    <w:rPr>
      <w:rFonts w:ascii="Arial" w:hAnsi="Arial"/>
      <w:noProof w:val="0"/>
      <w:sz w:val="18"/>
      <w:szCs w:val="24"/>
      <w:u w:val="single"/>
      <w:lang w:val="en-US" w:eastAsia="en-US" w:bidi="ar-SA"/>
    </w:rPr>
  </w:style>
  <w:style w:type="character" w:customStyle="1" w:styleId="CardsCharCharChar">
    <w:name w:val="Cards Char Char Char"/>
    <w:rsid w:val="00C305D8"/>
    <w:rPr>
      <w:szCs w:val="24"/>
      <w:lang w:val="en-US" w:eastAsia="en-US" w:bidi="ar-SA"/>
    </w:rPr>
  </w:style>
  <w:style w:type="character" w:customStyle="1" w:styleId="HiddenBlockHeaderChar">
    <w:name w:val="Hidden Block Header Char"/>
    <w:link w:val="HiddenBlockHeader"/>
    <w:rsid w:val="00C305D8"/>
    <w:rPr>
      <w:rFonts w:ascii="Times New Roman" w:eastAsia="Times New Roman" w:hAnsi="Times New Roman" w:cs="Courier New"/>
      <w:b/>
      <w:bCs/>
      <w:sz w:val="28"/>
      <w:szCs w:val="22"/>
    </w:rPr>
  </w:style>
  <w:style w:type="paragraph" w:customStyle="1" w:styleId="NothingCharChar">
    <w:name w:val="Nothing Char Char"/>
    <w:link w:val="NothingCharCharChar"/>
    <w:rsid w:val="00C305D8"/>
    <w:pPr>
      <w:jc w:val="both"/>
    </w:pPr>
    <w:rPr>
      <w:rFonts w:ascii="Times New Roman" w:eastAsia="MS Mincho" w:hAnsi="Times New Roman" w:cs="Times New Roman"/>
    </w:rPr>
  </w:style>
  <w:style w:type="character" w:customStyle="1" w:styleId="NothingCharCharChar">
    <w:name w:val="Nothing Char Char Char"/>
    <w:link w:val="NothingCharChar"/>
    <w:rsid w:val="00C305D8"/>
    <w:rPr>
      <w:rFonts w:ascii="Times New Roman" w:eastAsia="MS Mincho" w:hAnsi="Times New Roman" w:cs="Times New Roman"/>
    </w:rPr>
  </w:style>
  <w:style w:type="character" w:customStyle="1" w:styleId="CardsCharChar">
    <w:name w:val="Cards Char Char"/>
    <w:rsid w:val="00C305D8"/>
    <w:rPr>
      <w:szCs w:val="24"/>
      <w:lang w:val="en-US" w:eastAsia="en-US" w:bidi="ar-SA"/>
    </w:rPr>
  </w:style>
  <w:style w:type="character" w:customStyle="1" w:styleId="CardsCharCharCharChar">
    <w:name w:val="Cards Char Char Char Char"/>
    <w:rsid w:val="00C305D8"/>
    <w:rPr>
      <w:szCs w:val="24"/>
      <w:lang w:val="en-US" w:eastAsia="en-US" w:bidi="ar-SA"/>
    </w:rPr>
  </w:style>
  <w:style w:type="character" w:customStyle="1" w:styleId="BlockHeadingsCharChar">
    <w:name w:val="Block Headings Char Char"/>
    <w:rsid w:val="00C305D8"/>
    <w:rPr>
      <w:b/>
      <w:sz w:val="36"/>
      <w:szCs w:val="24"/>
      <w:u w:val="single"/>
      <w:lang w:val="en-US" w:eastAsia="en-US" w:bidi="ar-SA"/>
    </w:rPr>
  </w:style>
  <w:style w:type="character" w:customStyle="1" w:styleId="NothingChar1">
    <w:name w:val="Nothing Char1"/>
    <w:rsid w:val="00C305D8"/>
    <w:rPr>
      <w:szCs w:val="24"/>
      <w:lang w:val="en-US" w:eastAsia="en-US" w:bidi="ar-SA"/>
    </w:rPr>
  </w:style>
  <w:style w:type="paragraph" w:customStyle="1" w:styleId="bloctitles">
    <w:name w:val="bloc titles"/>
    <w:basedOn w:val="Heading1"/>
    <w:next w:val="Normal"/>
    <w:link w:val="bloctitlesChar"/>
    <w:autoRedefine/>
    <w:rsid w:val="00C305D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C305D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C305D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C305D8"/>
  </w:style>
  <w:style w:type="character" w:customStyle="1" w:styleId="RegularChar">
    <w:name w:val="Regular Char"/>
    <w:link w:val="Regular"/>
    <w:rsid w:val="00C305D8"/>
    <w:rPr>
      <w:rFonts w:ascii="Garamond" w:eastAsia="Times New Roman" w:hAnsi="Garamond" w:cs="Arial"/>
      <w:bCs/>
      <w:kern w:val="20"/>
      <w:sz w:val="20"/>
      <w:szCs w:val="32"/>
    </w:rPr>
  </w:style>
  <w:style w:type="character" w:customStyle="1" w:styleId="StyleTimesNewRoman">
    <w:name w:val="Style Times New Roman"/>
    <w:rsid w:val="00C305D8"/>
    <w:rPr>
      <w:rFonts w:ascii="Garamond" w:hAnsi="Garamond"/>
    </w:rPr>
  </w:style>
  <w:style w:type="paragraph" w:customStyle="1" w:styleId="INDENTEDPARAGRAPH">
    <w:name w:val="INDENTED PARAGRAPH"/>
    <w:rsid w:val="00C305D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C305D8"/>
    <w:rPr>
      <w:rFonts w:cs="Arial"/>
      <w:bCs/>
      <w:caps/>
      <w:color w:val="FFFFFF"/>
      <w:sz w:val="2"/>
      <w:szCs w:val="2"/>
      <w:lang w:val="en-US" w:eastAsia="en-US" w:bidi="ar-SA"/>
    </w:rPr>
  </w:style>
  <w:style w:type="paragraph" w:customStyle="1" w:styleId="Numbering">
    <w:name w:val="Numbering"/>
    <w:basedOn w:val="Normal"/>
    <w:next w:val="Normal"/>
    <w:rsid w:val="00C305D8"/>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305D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C305D8"/>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305D8"/>
    <w:pPr>
      <w:numPr>
        <w:numId w:val="25"/>
      </w:numPr>
    </w:pPr>
  </w:style>
  <w:style w:type="paragraph" w:customStyle="1" w:styleId="Lettering">
    <w:name w:val="Lettering"/>
    <w:basedOn w:val="Numbering"/>
    <w:next w:val="Normal"/>
    <w:rsid w:val="00C305D8"/>
    <w:pPr>
      <w:numPr>
        <w:numId w:val="23"/>
      </w:numPr>
    </w:pPr>
    <w:rPr>
      <w:szCs w:val="22"/>
    </w:rPr>
  </w:style>
  <w:style w:type="paragraph" w:customStyle="1" w:styleId="FileName">
    <w:name w:val="File Name"/>
    <w:basedOn w:val="Normal"/>
    <w:next w:val="Normal"/>
    <w:rsid w:val="00C305D8"/>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305D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305D8"/>
    <w:pPr>
      <w:numPr>
        <w:numId w:val="26"/>
      </w:numPr>
      <w:tabs>
        <w:tab w:val="num" w:pos="360"/>
      </w:tabs>
      <w:ind w:left="360"/>
    </w:pPr>
  </w:style>
  <w:style w:type="paragraph" w:customStyle="1" w:styleId="CardContinued1">
    <w:name w:val="Card Continued 1"/>
    <w:basedOn w:val="Normal"/>
    <w:next w:val="Normal"/>
    <w:rsid w:val="00C305D8"/>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305D8"/>
    <w:pPr>
      <w:numPr>
        <w:numId w:val="0"/>
      </w:numPr>
      <w:spacing w:before="0" w:after="120"/>
      <w:jc w:val="left"/>
    </w:pPr>
  </w:style>
  <w:style w:type="paragraph" w:customStyle="1" w:styleId="Clearformatting0">
    <w:name w:val="Clear formatting"/>
    <w:basedOn w:val="Normal"/>
    <w:rsid w:val="00C305D8"/>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305D8"/>
  </w:style>
  <w:style w:type="paragraph" w:customStyle="1" w:styleId="SmallCardText">
    <w:name w:val="Small Card Text"/>
    <w:rsid w:val="00C305D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305D8"/>
    <w:rPr>
      <w:sz w:val="16"/>
      <w:szCs w:val="16"/>
      <w:lang w:val="en-US" w:eastAsia="en-US" w:bidi="ar-SA"/>
    </w:rPr>
  </w:style>
  <w:style w:type="paragraph" w:customStyle="1" w:styleId="TAGFONT">
    <w:name w:val="TAG FONT"/>
    <w:basedOn w:val="Normal"/>
    <w:autoRedefine/>
    <w:rsid w:val="00C305D8"/>
    <w:rPr>
      <w:rFonts w:eastAsia="Times New Roman"/>
      <w:sz w:val="24"/>
    </w:rPr>
  </w:style>
  <w:style w:type="character" w:customStyle="1" w:styleId="mainarttxt">
    <w:name w:val="mainarttxt"/>
    <w:basedOn w:val="DefaultParagraphFont"/>
    <w:rsid w:val="00C305D8"/>
  </w:style>
  <w:style w:type="paragraph" w:customStyle="1" w:styleId="TagChar1CharCharCharChar">
    <w:name w:val="Tag Char1 Char Char Char Char"/>
    <w:basedOn w:val="Normal"/>
    <w:rsid w:val="00C305D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305D8"/>
    <w:rPr>
      <w:sz w:val="20"/>
    </w:rPr>
  </w:style>
  <w:style w:type="character" w:customStyle="1" w:styleId="highlightChar">
    <w:name w:val="highlight Char"/>
    <w:rsid w:val="00C305D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305D8"/>
    <w:rPr>
      <w:rFonts w:eastAsia="Batang" w:cs="Arial"/>
      <w:b/>
      <w:bCs/>
      <w:iCs/>
      <w:sz w:val="24"/>
      <w:szCs w:val="28"/>
      <w:lang w:val="en-US" w:eastAsia="en-US" w:bidi="ar-SA"/>
    </w:rPr>
  </w:style>
  <w:style w:type="paragraph" w:customStyle="1" w:styleId="formfldssel">
    <w:name w:val="formfldssel"/>
    <w:basedOn w:val="Normal"/>
    <w:rsid w:val="00C305D8"/>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305D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305D8"/>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305D8"/>
  </w:style>
  <w:style w:type="character" w:customStyle="1" w:styleId="StyleCardTextUnderline3Char">
    <w:name w:val="Style Card Text + Underline3 Char"/>
    <w:rsid w:val="00C305D8"/>
    <w:rPr>
      <w:rFonts w:eastAsia="SimSun"/>
      <w:szCs w:val="24"/>
      <w:u w:val="thick"/>
      <w:lang w:val="en-US" w:eastAsia="zh-CN" w:bidi="ar-SA"/>
    </w:rPr>
  </w:style>
  <w:style w:type="character" w:customStyle="1" w:styleId="BoldandUnderlineChar1Char2CharChar">
    <w:name w:val="Bold and Underline Char1 Char2 Char Char"/>
    <w:rsid w:val="00C305D8"/>
    <w:rPr>
      <w:b/>
      <w:noProof w:val="0"/>
      <w:szCs w:val="24"/>
      <w:u w:val="single"/>
      <w:lang w:val="en-US" w:eastAsia="en-US" w:bidi="ar-SA"/>
    </w:rPr>
  </w:style>
  <w:style w:type="character" w:customStyle="1" w:styleId="UnderlineChar1Char1">
    <w:name w:val="Underline Char1 Char1"/>
    <w:rsid w:val="00C305D8"/>
    <w:rPr>
      <w:noProof w:val="0"/>
      <w:szCs w:val="24"/>
      <w:u w:val="single"/>
      <w:lang w:val="en-US" w:eastAsia="en-US" w:bidi="ar-SA"/>
    </w:rPr>
  </w:style>
  <w:style w:type="paragraph" w:customStyle="1" w:styleId="Underlinestyle1">
    <w:name w:val="Underlinestyle"/>
    <w:basedOn w:val="Normal"/>
    <w:rsid w:val="00C305D8"/>
    <w:pPr>
      <w:tabs>
        <w:tab w:val="left" w:pos="720"/>
      </w:tabs>
      <w:ind w:left="720"/>
    </w:pPr>
    <w:rPr>
      <w:rFonts w:eastAsia="Times New Roman"/>
      <w:szCs w:val="20"/>
      <w:u w:val="single"/>
    </w:rPr>
  </w:style>
  <w:style w:type="character" w:customStyle="1" w:styleId="featurecontentgray1">
    <w:name w:val="featurecontentgray1"/>
    <w:rsid w:val="00C305D8"/>
    <w:rPr>
      <w:rFonts w:ascii="Arial" w:hAnsi="Arial" w:cs="Arial" w:hint="default"/>
      <w:color w:val="666666"/>
    </w:rPr>
  </w:style>
  <w:style w:type="character" w:customStyle="1" w:styleId="CardCharCharChar0">
    <w:name w:val="Card Char Char Char"/>
    <w:rsid w:val="00C305D8"/>
    <w:rPr>
      <w:rFonts w:ascii="Book Antiqua" w:hAnsi="Book Antiqua"/>
      <w:szCs w:val="24"/>
      <w:lang w:val="en-US" w:eastAsia="en-US" w:bidi="ar-SA"/>
    </w:rPr>
  </w:style>
  <w:style w:type="character" w:customStyle="1" w:styleId="big1">
    <w:name w:val="big1"/>
    <w:rsid w:val="00C305D8"/>
    <w:rPr>
      <w:sz w:val="28"/>
      <w:szCs w:val="28"/>
    </w:rPr>
  </w:style>
  <w:style w:type="character" w:customStyle="1" w:styleId="prodgeneral">
    <w:name w:val="prodgeneral"/>
    <w:basedOn w:val="DefaultParagraphFont"/>
    <w:rsid w:val="00C305D8"/>
  </w:style>
  <w:style w:type="character" w:customStyle="1" w:styleId="StyleUnderlineChar0">
    <w:name w:val="Style Underline + Char"/>
    <w:rsid w:val="00C305D8"/>
    <w:rPr>
      <w:rFonts w:eastAsia="SimSun" w:cs="Arial"/>
      <w:b/>
      <w:bCs/>
      <w:iCs/>
      <w:caps/>
      <w:sz w:val="24"/>
      <w:szCs w:val="24"/>
      <w:u w:val="single"/>
      <w:lang w:val="en-US" w:eastAsia="en-US" w:bidi="ar-SA"/>
    </w:rPr>
  </w:style>
  <w:style w:type="character" w:customStyle="1" w:styleId="StyleciteChar">
    <w:name w:val="Style cite + Char"/>
    <w:basedOn w:val="citeChar2"/>
    <w:rsid w:val="00C305D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305D8"/>
    <w:rPr>
      <w:rFonts w:eastAsia="Times New Roman"/>
      <w:b/>
      <w:sz w:val="24"/>
    </w:rPr>
  </w:style>
  <w:style w:type="paragraph" w:customStyle="1" w:styleId="RepeatHeader">
    <w:name w:val="Repeat Header"/>
    <w:basedOn w:val="HeaderDebate"/>
    <w:rsid w:val="00C305D8"/>
    <w:pPr>
      <w:outlineLvl w:val="1"/>
    </w:pPr>
    <w:rPr>
      <w:szCs w:val="48"/>
    </w:rPr>
  </w:style>
  <w:style w:type="character" w:customStyle="1" w:styleId="sectiontitle">
    <w:name w:val="sectiontitle"/>
    <w:basedOn w:val="DefaultParagraphFont"/>
    <w:rsid w:val="00C305D8"/>
  </w:style>
  <w:style w:type="character" w:customStyle="1" w:styleId="sectionsubtitle">
    <w:name w:val="sectionsubtitle"/>
    <w:basedOn w:val="DefaultParagraphFont"/>
    <w:rsid w:val="00C305D8"/>
  </w:style>
  <w:style w:type="character" w:customStyle="1" w:styleId="copyright">
    <w:name w:val="copyright"/>
    <w:basedOn w:val="DefaultParagraphFont"/>
    <w:rsid w:val="00C305D8"/>
  </w:style>
  <w:style w:type="character" w:customStyle="1" w:styleId="EvidenceTag">
    <w:name w:val="Evidence Tag"/>
    <w:rsid w:val="00C305D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305D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305D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305D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305D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305D8"/>
    <w:rPr>
      <w:rFonts w:eastAsia="Times New Roman"/>
      <w:sz w:val="16"/>
    </w:rPr>
  </w:style>
  <w:style w:type="paragraph" w:customStyle="1" w:styleId="citationunderline">
    <w:name w:val="citation/underline"/>
    <w:autoRedefine/>
    <w:rsid w:val="00C305D8"/>
    <w:rPr>
      <w:rFonts w:ascii="Times New Roman" w:eastAsia="Times New Roman" w:hAnsi="Times New Roman" w:cs="Times New Roman"/>
      <w:b/>
      <w:u w:val="single"/>
    </w:rPr>
  </w:style>
  <w:style w:type="character" w:customStyle="1" w:styleId="smcaps">
    <w:name w:val="smcaps"/>
    <w:basedOn w:val="DefaultParagraphFont"/>
    <w:rsid w:val="00C305D8"/>
  </w:style>
  <w:style w:type="character" w:customStyle="1" w:styleId="inside-head1">
    <w:name w:val="inside-head1"/>
    <w:rsid w:val="00C305D8"/>
    <w:rPr>
      <w:rFonts w:ascii="Arial" w:hAnsi="Arial" w:cs="Arial" w:hint="default"/>
      <w:b/>
      <w:bCs/>
      <w:color w:val="000000"/>
      <w:spacing w:val="-15"/>
      <w:sz w:val="45"/>
      <w:szCs w:val="45"/>
    </w:rPr>
  </w:style>
  <w:style w:type="character" w:customStyle="1" w:styleId="datestamp1">
    <w:name w:val="datestamp1"/>
    <w:rsid w:val="00C305D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305D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305D8"/>
  </w:style>
  <w:style w:type="paragraph" w:customStyle="1" w:styleId="links1">
    <w:name w:val="links1"/>
    <w:basedOn w:val="Normal"/>
    <w:rsid w:val="00C305D8"/>
    <w:pPr>
      <w:spacing w:before="100" w:beforeAutospacing="1" w:after="100" w:afterAutospacing="1"/>
    </w:pPr>
    <w:rPr>
      <w:rFonts w:eastAsia="Times New Roman"/>
      <w:color w:val="FFFFFF"/>
      <w:sz w:val="16"/>
      <w:szCs w:val="16"/>
    </w:rPr>
  </w:style>
  <w:style w:type="paragraph" w:customStyle="1" w:styleId="endtext">
    <w:name w:val="endtext"/>
    <w:basedOn w:val="Normal"/>
    <w:rsid w:val="00C305D8"/>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305D8"/>
    <w:rPr>
      <w:rFonts w:ascii="Verdana" w:hAnsi="Verdana" w:hint="default"/>
      <w:b/>
      <w:bCs/>
      <w:sz w:val="32"/>
      <w:szCs w:val="32"/>
    </w:rPr>
  </w:style>
  <w:style w:type="character" w:customStyle="1" w:styleId="storydeck31">
    <w:name w:val="storydeck31"/>
    <w:rsid w:val="00C305D8"/>
    <w:rPr>
      <w:rFonts w:ascii="Verdana" w:hAnsi="Verdana" w:hint="default"/>
      <w:i w:val="0"/>
      <w:iCs w:val="0"/>
      <w:sz w:val="21"/>
      <w:szCs w:val="21"/>
    </w:rPr>
  </w:style>
  <w:style w:type="character" w:customStyle="1" w:styleId="subtitle10">
    <w:name w:val="subtitle1"/>
    <w:rsid w:val="00C305D8"/>
    <w:rPr>
      <w:rFonts w:ascii="Verdana" w:hAnsi="Verdana" w:hint="default"/>
      <w:b w:val="0"/>
      <w:bCs w:val="0"/>
      <w:vanish w:val="0"/>
      <w:webHidden w:val="0"/>
      <w:color w:val="484848"/>
      <w:sz w:val="14"/>
      <w:szCs w:val="14"/>
      <w:specVanish w:val="0"/>
    </w:rPr>
  </w:style>
  <w:style w:type="paragraph" w:customStyle="1" w:styleId="g">
    <w:name w:val="g"/>
    <w:basedOn w:val="Normal"/>
    <w:rsid w:val="00C305D8"/>
    <w:pPr>
      <w:spacing w:before="240" w:after="240"/>
    </w:pPr>
    <w:rPr>
      <w:rFonts w:eastAsia="Times New Roman"/>
      <w:sz w:val="24"/>
    </w:rPr>
  </w:style>
  <w:style w:type="character" w:customStyle="1" w:styleId="clsbiolink">
    <w:name w:val="clsbiolink"/>
    <w:basedOn w:val="DefaultParagraphFont"/>
    <w:rsid w:val="00C305D8"/>
  </w:style>
  <w:style w:type="character" w:customStyle="1" w:styleId="clssmaller">
    <w:name w:val="clssmaller"/>
    <w:basedOn w:val="DefaultParagraphFont"/>
    <w:rsid w:val="00C305D8"/>
  </w:style>
  <w:style w:type="character" w:customStyle="1" w:styleId="sm1">
    <w:name w:val="sm1"/>
    <w:rsid w:val="00C305D8"/>
    <w:rPr>
      <w:rFonts w:ascii="Verdana" w:hAnsi="Verdana" w:hint="default"/>
      <w:i w:val="0"/>
      <w:iCs w:val="0"/>
      <w:smallCaps w:val="0"/>
      <w:color w:val="000000"/>
      <w:sz w:val="17"/>
      <w:szCs w:val="17"/>
    </w:rPr>
  </w:style>
  <w:style w:type="character" w:customStyle="1" w:styleId="noindentChar">
    <w:name w:val="noindent Char"/>
    <w:rsid w:val="00C305D8"/>
    <w:rPr>
      <w:rFonts w:ascii="Arial" w:hAnsi="Arial" w:cs="Arial"/>
      <w:sz w:val="24"/>
      <w:szCs w:val="24"/>
      <w:lang w:val="en-US" w:eastAsia="en-US" w:bidi="ar-SA"/>
    </w:rPr>
  </w:style>
  <w:style w:type="character" w:customStyle="1" w:styleId="SmallChar1">
    <w:name w:val="Small Char1"/>
    <w:rsid w:val="00C305D8"/>
    <w:rPr>
      <w:sz w:val="16"/>
      <w:szCs w:val="24"/>
      <w:lang w:val="en-US" w:eastAsia="en-US" w:bidi="ar-SA"/>
    </w:rPr>
  </w:style>
  <w:style w:type="character" w:customStyle="1" w:styleId="fullcite0">
    <w:name w:val="fullcite"/>
    <w:basedOn w:val="DefaultParagraphFont"/>
    <w:rsid w:val="00C305D8"/>
  </w:style>
  <w:style w:type="character" w:customStyle="1" w:styleId="Style9ptThickunderline">
    <w:name w:val="Style 9 pt Thick underline"/>
    <w:rsid w:val="00C305D8"/>
    <w:rPr>
      <w:sz w:val="24"/>
      <w:u w:val="thick"/>
    </w:rPr>
  </w:style>
  <w:style w:type="paragraph" w:customStyle="1" w:styleId="Repeatheader0">
    <w:name w:val="Repeat header"/>
    <w:basedOn w:val="Normal"/>
    <w:autoRedefine/>
    <w:rsid w:val="00C305D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305D8"/>
    <w:rPr>
      <w:rFonts w:ascii="Times New Roman" w:hAnsi="Times New Roman" w:cs="Calibri"/>
      <w:sz w:val="16"/>
    </w:rPr>
  </w:style>
  <w:style w:type="character" w:customStyle="1" w:styleId="CardNotUnderlinedChar">
    <w:name w:val="Card Not Underlined Char"/>
    <w:rsid w:val="00C305D8"/>
    <w:rPr>
      <w:sz w:val="16"/>
      <w:lang w:val="en-US" w:eastAsia="en-US" w:bidi="ar-SA"/>
    </w:rPr>
  </w:style>
  <w:style w:type="paragraph" w:customStyle="1" w:styleId="CardNotUnderlined3">
    <w:name w:val="Card Not Underlined 3"/>
    <w:basedOn w:val="CardNotUnderlined"/>
    <w:rsid w:val="00C305D8"/>
    <w:rPr>
      <w:rFonts w:ascii="Times New Roman" w:hAnsi="Times New Roman" w:cs="Calibri"/>
    </w:rPr>
  </w:style>
  <w:style w:type="paragraph" w:customStyle="1" w:styleId="CardNotUnderlinedFinal">
    <w:name w:val="Card Not Underlined Final"/>
    <w:basedOn w:val="CardNotUnderlined3"/>
    <w:rsid w:val="00C305D8"/>
    <w:rPr>
      <w:sz w:val="20"/>
    </w:rPr>
  </w:style>
  <w:style w:type="character" w:customStyle="1" w:styleId="tagChar3">
    <w:name w:val="tag Char3"/>
    <w:rsid w:val="00C305D8"/>
    <w:rPr>
      <w:b/>
      <w:sz w:val="24"/>
      <w:szCs w:val="24"/>
      <w:lang w:val="en-US" w:eastAsia="en-US" w:bidi="ar-SA"/>
    </w:rPr>
  </w:style>
  <w:style w:type="character" w:customStyle="1" w:styleId="link-mailto">
    <w:name w:val="link-mailto"/>
    <w:basedOn w:val="DefaultParagraphFont"/>
    <w:rsid w:val="00C305D8"/>
  </w:style>
  <w:style w:type="character" w:customStyle="1" w:styleId="StyleUnderlineUnderlineChar">
    <w:name w:val="Style Underline + Underline Char"/>
    <w:rsid w:val="00C305D8"/>
    <w:rPr>
      <w:rFonts w:ascii="Trebuchet MS" w:hAnsi="Trebuchet MS"/>
      <w:szCs w:val="18"/>
      <w:u w:val="single"/>
      <w:lang w:val="en-US" w:eastAsia="en-US" w:bidi="ar-SA"/>
    </w:rPr>
  </w:style>
  <w:style w:type="paragraph" w:customStyle="1" w:styleId="formfld">
    <w:name w:val="formfld"/>
    <w:basedOn w:val="Normal"/>
    <w:rsid w:val="00C305D8"/>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305D8"/>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C305D8"/>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305D8"/>
    <w:rPr>
      <w:rFonts w:ascii="Times New Roman" w:eastAsia="Times New Roman" w:hAnsi="Times New Roman" w:cs="Times New Roman"/>
      <w:sz w:val="20"/>
      <w:u w:val="thick"/>
    </w:rPr>
  </w:style>
  <w:style w:type="paragraph" w:customStyle="1" w:styleId="SmallCards">
    <w:name w:val="Small Cards"/>
    <w:basedOn w:val="Cards"/>
    <w:link w:val="SmallCardsChar"/>
    <w:rsid w:val="00C305D8"/>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305D8"/>
    <w:rPr>
      <w:rFonts w:ascii="Times New Roman" w:eastAsia="Times New Roman" w:hAnsi="Times New Roman" w:cs="Times New Roman"/>
      <w:sz w:val="14"/>
    </w:rPr>
  </w:style>
  <w:style w:type="paragraph" w:customStyle="1" w:styleId="ReadingCites">
    <w:name w:val="Reading Cites"/>
    <w:basedOn w:val="Normal"/>
    <w:link w:val="ReadingCitesChar"/>
    <w:rsid w:val="00C305D8"/>
    <w:rPr>
      <w:rFonts w:eastAsia="Times New Roman"/>
      <w:b/>
      <w:sz w:val="20"/>
      <w:szCs w:val="20"/>
    </w:rPr>
  </w:style>
  <w:style w:type="character" w:customStyle="1" w:styleId="ReadingCitesChar">
    <w:name w:val="Reading Cites Char"/>
    <w:link w:val="ReadingCites"/>
    <w:rsid w:val="00C305D8"/>
    <w:rPr>
      <w:rFonts w:ascii="Calibri" w:eastAsia="Times New Roman" w:hAnsi="Calibri" w:cs="Calibri"/>
      <w:b/>
      <w:sz w:val="20"/>
      <w:szCs w:val="20"/>
    </w:rPr>
  </w:style>
  <w:style w:type="paragraph" w:customStyle="1" w:styleId="ContentsHeading">
    <w:name w:val="Contents Heading"/>
    <w:basedOn w:val="Heading1"/>
    <w:next w:val="Normal"/>
    <w:rsid w:val="00C305D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C305D8"/>
    <w:pPr>
      <w:spacing w:before="100" w:beforeAutospacing="1" w:after="100" w:afterAutospacing="1"/>
    </w:pPr>
    <w:rPr>
      <w:rFonts w:eastAsia="Times New Roman"/>
      <w:sz w:val="20"/>
    </w:rPr>
  </w:style>
  <w:style w:type="character" w:customStyle="1" w:styleId="CharacterStyle8">
    <w:name w:val="Character Style 8"/>
    <w:rsid w:val="00C305D8"/>
    <w:rPr>
      <w:sz w:val="22"/>
      <w:szCs w:val="22"/>
    </w:rPr>
  </w:style>
  <w:style w:type="paragraph" w:customStyle="1" w:styleId="Style110">
    <w:name w:val="Style 11"/>
    <w:rsid w:val="00C305D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C305D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305D8"/>
    <w:rPr>
      <w:b/>
      <w:sz w:val="24"/>
    </w:rPr>
  </w:style>
  <w:style w:type="character" w:customStyle="1" w:styleId="CardText1CharChar">
    <w:name w:val="Card Text 1 Char Char"/>
    <w:rsid w:val="00C305D8"/>
    <w:rPr>
      <w:rFonts w:ascii="Arial Narrow" w:hAnsi="Arial Narrow"/>
      <w:color w:val="000000"/>
      <w:sz w:val="22"/>
      <w:szCs w:val="22"/>
      <w:u w:val="single"/>
      <w:lang w:val="en-US" w:eastAsia="en-US" w:bidi="ar-SA"/>
    </w:rPr>
  </w:style>
  <w:style w:type="character" w:customStyle="1" w:styleId="CardText1Char1">
    <w:name w:val="Card Text 1 Char1"/>
    <w:rsid w:val="00C305D8"/>
    <w:rPr>
      <w:rFonts w:ascii="Arial Narrow" w:hAnsi="Arial Narrow"/>
      <w:color w:val="000000"/>
      <w:sz w:val="22"/>
      <w:szCs w:val="22"/>
      <w:u w:val="single"/>
      <w:lang w:val="en-US" w:eastAsia="en-US" w:bidi="ar-SA"/>
    </w:rPr>
  </w:style>
  <w:style w:type="paragraph" w:customStyle="1" w:styleId="Style70">
    <w:name w:val="Style 7"/>
    <w:rsid w:val="00C305D8"/>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C305D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C305D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305D8"/>
  </w:style>
  <w:style w:type="paragraph" w:customStyle="1" w:styleId="Header1">
    <w:name w:val="Header1"/>
    <w:aliases w:val="Header Char Char,Header Char Char Char Char Char Char Char Cha,Char Char Char Cha"/>
    <w:basedOn w:val="Heading1"/>
    <w:next w:val="Heading1"/>
    <w:qFormat/>
    <w:rsid w:val="00C305D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305D8"/>
    <w:rPr>
      <w:b/>
      <w:bCs/>
      <w:color w:val="695B54"/>
    </w:rPr>
  </w:style>
  <w:style w:type="paragraph" w:customStyle="1" w:styleId="Heading11">
    <w:name w:val="Heading 11"/>
    <w:basedOn w:val="Normal"/>
    <w:next w:val="Normal"/>
    <w:rsid w:val="00C305D8"/>
    <w:pPr>
      <w:keepNext/>
      <w:widowControl w:val="0"/>
      <w:suppressAutoHyphens/>
      <w:jc w:val="center"/>
    </w:pPr>
    <w:rPr>
      <w:rFonts w:eastAsia="Tahoma"/>
      <w:b/>
      <w:sz w:val="48"/>
      <w:szCs w:val="32"/>
      <w:u w:val="single"/>
    </w:rPr>
  </w:style>
  <w:style w:type="paragraph" w:customStyle="1" w:styleId="TextHeading">
    <w:name w:val="Text Heading"/>
    <w:basedOn w:val="Heading3"/>
    <w:rsid w:val="00C305D8"/>
    <w:pPr>
      <w:keepLines w:val="0"/>
      <w:pageBreakBefore w:val="0"/>
      <w:spacing w:before="0"/>
      <w:jc w:val="left"/>
    </w:pPr>
    <w:rPr>
      <w:rFonts w:eastAsia="Times New Roman" w:cs="Arial"/>
      <w:bCs w:val="0"/>
      <w:sz w:val="22"/>
      <w:szCs w:val="26"/>
    </w:rPr>
  </w:style>
  <w:style w:type="character" w:customStyle="1" w:styleId="TextHeadingChar">
    <w:name w:val="Text Heading Char"/>
    <w:rsid w:val="00C305D8"/>
    <w:rPr>
      <w:rFonts w:cs="Arial"/>
      <w:b/>
      <w:bCs/>
      <w:sz w:val="22"/>
      <w:szCs w:val="26"/>
      <w:u w:val="single"/>
      <w:lang w:val="en-US" w:eastAsia="en-US" w:bidi="ar-SA"/>
    </w:rPr>
  </w:style>
  <w:style w:type="character" w:customStyle="1" w:styleId="FootnoteCharacters">
    <w:name w:val="Footnote Characters"/>
    <w:rsid w:val="00C305D8"/>
    <w:rPr>
      <w:vertAlign w:val="superscript"/>
    </w:rPr>
  </w:style>
  <w:style w:type="paragraph" w:customStyle="1" w:styleId="StyleHeading1BlockTitleHeading1Char1ALEXHeadingBrief-He2">
    <w:name w:val="Style Heading 1Block TitleHeading 1 Char1ALEXHeadingBrief - He...2"/>
    <w:basedOn w:val="Heading1"/>
    <w:autoRedefine/>
    <w:rsid w:val="00C305D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305D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C305D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C305D8"/>
    <w:rPr>
      <w:rFonts w:ascii="Arial" w:eastAsia="Times New Roman" w:hAnsi="Arial"/>
      <w:smallCaps/>
    </w:rPr>
  </w:style>
  <w:style w:type="paragraph" w:customStyle="1" w:styleId="DebateBody">
    <w:name w:val="Debate Body"/>
    <w:basedOn w:val="Normal"/>
    <w:qFormat/>
    <w:rsid w:val="00C305D8"/>
    <w:rPr>
      <w:rFonts w:ascii="Cambria" w:eastAsia="Cambria" w:hAnsi="Cambria"/>
      <w:b/>
      <w:caps/>
      <w:sz w:val="24"/>
    </w:rPr>
  </w:style>
  <w:style w:type="paragraph" w:customStyle="1" w:styleId="StyleDebateBodyBefore12pt">
    <w:name w:val="Style Debate Body + Before:  12 pt"/>
    <w:basedOn w:val="Normal"/>
    <w:next w:val="Normal"/>
    <w:rsid w:val="00C305D8"/>
    <w:pPr>
      <w:spacing w:before="240"/>
    </w:pPr>
    <w:rPr>
      <w:rFonts w:eastAsia="Times New Roman"/>
      <w:bCs/>
      <w:sz w:val="20"/>
      <w:szCs w:val="20"/>
    </w:rPr>
  </w:style>
  <w:style w:type="paragraph" w:customStyle="1" w:styleId="StyleDebateBodyBefore12pt1">
    <w:name w:val="Style Debate Body + Before:  12 pt1"/>
    <w:basedOn w:val="Normal"/>
    <w:rsid w:val="00C305D8"/>
    <w:pPr>
      <w:spacing w:before="240"/>
    </w:pPr>
    <w:rPr>
      <w:rFonts w:eastAsia="Times New Roman"/>
      <w:bCs/>
      <w:sz w:val="20"/>
      <w:szCs w:val="20"/>
    </w:rPr>
  </w:style>
  <w:style w:type="character" w:customStyle="1" w:styleId="10ptnotbold">
    <w:name w:val="10ptnotbold"/>
    <w:rsid w:val="00C305D8"/>
    <w:rPr>
      <w:sz w:val="20"/>
    </w:rPr>
  </w:style>
  <w:style w:type="paragraph" w:customStyle="1" w:styleId="PageNumber11">
    <w:name w:val="Page Number11"/>
    <w:basedOn w:val="Normal"/>
    <w:next w:val="Normal"/>
    <w:rsid w:val="00C305D8"/>
    <w:rPr>
      <w:rFonts w:eastAsia="Times New Roman"/>
      <w:sz w:val="20"/>
    </w:rPr>
  </w:style>
  <w:style w:type="character" w:customStyle="1" w:styleId="Heading2CharCharCharCharCharCharCharCharCharCharCharCharCharChar1">
    <w:name w:val="Heading 2 Char Char Char Char Char Char Char Char Char Char Char Char Char Char1"/>
    <w:rsid w:val="00C305D8"/>
    <w:rPr>
      <w:rFonts w:eastAsia="SimSun" w:cs="Arial"/>
      <w:b/>
      <w:bCs/>
      <w:iCs/>
      <w:sz w:val="24"/>
      <w:szCs w:val="28"/>
      <w:lang w:val="en-US" w:eastAsia="zh-CN" w:bidi="ar-SA"/>
    </w:rPr>
  </w:style>
  <w:style w:type="character" w:customStyle="1" w:styleId="Char31">
    <w:name w:val="Char31"/>
    <w:rsid w:val="00C305D8"/>
    <w:rPr>
      <w:rFonts w:cs="Arial"/>
      <w:bCs/>
      <w:u w:val="thick"/>
      <w:lang w:val="en-US" w:eastAsia="en-US" w:bidi="ar-SA"/>
    </w:rPr>
  </w:style>
  <w:style w:type="paragraph" w:customStyle="1" w:styleId="StyleHeading1Centered">
    <w:name w:val="Style Heading 1 + Centered"/>
    <w:basedOn w:val="Heading1"/>
    <w:rsid w:val="00C305D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C305D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C305D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C305D8"/>
    <w:pPr>
      <w:spacing w:before="120"/>
    </w:pPr>
    <w:rPr>
      <w:rFonts w:eastAsia="Times New Roman"/>
      <w:sz w:val="20"/>
    </w:rPr>
  </w:style>
  <w:style w:type="character" w:customStyle="1" w:styleId="underliningChar0">
    <w:name w:val="underlining Char"/>
    <w:rsid w:val="00C305D8"/>
    <w:rPr>
      <w:b/>
      <w:szCs w:val="24"/>
      <w:u w:val="single"/>
      <w:lang w:val="en-US" w:eastAsia="en-US" w:bidi="ar-SA"/>
    </w:rPr>
  </w:style>
  <w:style w:type="character" w:customStyle="1" w:styleId="notreadChar">
    <w:name w:val="not read Char"/>
    <w:rsid w:val="00C305D8"/>
    <w:rPr>
      <w:sz w:val="18"/>
      <w:szCs w:val="24"/>
      <w:lang w:val="en-US" w:eastAsia="en-US" w:bidi="ar-SA"/>
    </w:rPr>
  </w:style>
  <w:style w:type="paragraph" w:customStyle="1" w:styleId="StyleStrong10ptNotBold">
    <w:name w:val="Style Strong + 10 pt Not Bold"/>
    <w:basedOn w:val="Normal"/>
    <w:autoRedefine/>
    <w:rsid w:val="00C305D8"/>
    <w:pPr>
      <w:ind w:left="720" w:hanging="360"/>
    </w:pPr>
    <w:rPr>
      <w:rFonts w:eastAsia="Times New Roman"/>
      <w:sz w:val="26"/>
      <w:szCs w:val="26"/>
    </w:rPr>
  </w:style>
  <w:style w:type="character" w:customStyle="1" w:styleId="prbodytext1">
    <w:name w:val="pr_bodytext1"/>
    <w:rsid w:val="00C305D8"/>
    <w:rPr>
      <w:rFonts w:ascii="Arial" w:hAnsi="Arial" w:cs="Arial" w:hint="default"/>
      <w:sz w:val="20"/>
      <w:szCs w:val="20"/>
    </w:rPr>
  </w:style>
  <w:style w:type="character" w:customStyle="1" w:styleId="smallCharChar">
    <w:name w:val="small Char Char"/>
    <w:rsid w:val="00C305D8"/>
    <w:rPr>
      <w:rFonts w:ascii="Times New Roman" w:eastAsia="Times New Roman" w:hAnsi="Times New Roman" w:cs="Times New Roman"/>
      <w:sz w:val="12"/>
      <w:szCs w:val="16"/>
    </w:rPr>
  </w:style>
  <w:style w:type="character" w:customStyle="1" w:styleId="Undlerine">
    <w:name w:val="Undlerine"/>
    <w:qFormat/>
    <w:rsid w:val="00C305D8"/>
    <w:rPr>
      <w:rFonts w:ascii="Times New Roman" w:hAnsi="Times New Roman"/>
      <w:w w:val="110"/>
      <w:sz w:val="20"/>
      <w:szCs w:val="20"/>
      <w:u w:val="single"/>
      <w:bdr w:val="none" w:sz="0" w:space="0" w:color="auto"/>
      <w:lang w:bidi="he-IL"/>
    </w:rPr>
  </w:style>
  <w:style w:type="character" w:customStyle="1" w:styleId="Aunderline1">
    <w:name w:val="Aunderline"/>
    <w:qFormat/>
    <w:rsid w:val="00C305D8"/>
    <w:rPr>
      <w:rFonts w:ascii="Times New Roman" w:hAnsi="Times New Roman"/>
      <w:sz w:val="20"/>
      <w:u w:val="single"/>
    </w:rPr>
  </w:style>
  <w:style w:type="paragraph" w:customStyle="1" w:styleId="NormalUnderline0">
    <w:name w:val="Normal + Underline"/>
    <w:basedOn w:val="Normal"/>
    <w:link w:val="NormalUnderlineChar0"/>
    <w:rsid w:val="00C305D8"/>
    <w:pPr>
      <w:ind w:left="720"/>
    </w:pPr>
    <w:rPr>
      <w:rFonts w:eastAsia="Times New Roman"/>
      <w:b/>
      <w:sz w:val="20"/>
      <w:u w:val="single"/>
      <w:lang w:val="x-none" w:eastAsia="x-none"/>
    </w:rPr>
  </w:style>
  <w:style w:type="character" w:customStyle="1" w:styleId="NormalUnderlineChar0">
    <w:name w:val="Normal + Underline Char"/>
    <w:link w:val="NormalUnderline0"/>
    <w:rsid w:val="00C305D8"/>
    <w:rPr>
      <w:rFonts w:ascii="Calibri" w:eastAsia="Times New Roman" w:hAnsi="Calibri" w:cs="Calibri"/>
      <w:b/>
      <w:sz w:val="20"/>
      <w:u w:val="single"/>
      <w:lang w:val="x-none" w:eastAsia="x-none"/>
    </w:rPr>
  </w:style>
  <w:style w:type="character" w:customStyle="1" w:styleId="Boxes">
    <w:name w:val="Boxes"/>
    <w:qFormat/>
    <w:rsid w:val="00C305D8"/>
    <w:rPr>
      <w:rFonts w:ascii="Times New Roman" w:hAnsi="Times New Roman"/>
      <w:sz w:val="20"/>
      <w:u w:val="single"/>
      <w:bdr w:val="single" w:sz="4" w:space="0" w:color="auto"/>
    </w:rPr>
  </w:style>
  <w:style w:type="character" w:customStyle="1" w:styleId="tim">
    <w:name w:val="tim"/>
    <w:qFormat/>
    <w:rsid w:val="00C305D8"/>
    <w:rPr>
      <w:rFonts w:ascii="Times New Roman" w:hAnsi="Times New Roman"/>
      <w:sz w:val="20"/>
      <w:u w:val="single"/>
    </w:rPr>
  </w:style>
  <w:style w:type="character" w:customStyle="1" w:styleId="hl">
    <w:name w:val="hl"/>
    <w:basedOn w:val="DefaultParagraphFont"/>
    <w:rsid w:val="00C305D8"/>
  </w:style>
  <w:style w:type="character" w:customStyle="1" w:styleId="clock1">
    <w:name w:val="clock1"/>
    <w:rsid w:val="00C305D8"/>
    <w:rPr>
      <w:color w:val="B51B1B"/>
    </w:rPr>
  </w:style>
  <w:style w:type="character" w:customStyle="1" w:styleId="smallChar10">
    <w:name w:val="small Char1"/>
    <w:rsid w:val="00C305D8"/>
    <w:rPr>
      <w:sz w:val="12"/>
      <w:szCs w:val="16"/>
      <w:lang w:val="en-US" w:eastAsia="en-US" w:bidi="ar-SA"/>
    </w:rPr>
  </w:style>
  <w:style w:type="character" w:customStyle="1" w:styleId="SmallCardsCharChar">
    <w:name w:val="Small Cards Char Char"/>
    <w:rsid w:val="00C305D8"/>
    <w:rPr>
      <w:sz w:val="14"/>
      <w:szCs w:val="24"/>
      <w:lang w:val="en-US" w:eastAsia="en-US" w:bidi="ar-SA"/>
    </w:rPr>
  </w:style>
  <w:style w:type="paragraph" w:customStyle="1" w:styleId="NormalCards">
    <w:name w:val="Normal Cards"/>
    <w:basedOn w:val="Normal"/>
    <w:rsid w:val="00C305D8"/>
    <w:pPr>
      <w:ind w:left="288"/>
    </w:pPr>
    <w:rPr>
      <w:rFonts w:eastAsia="Times New Roman"/>
      <w:sz w:val="20"/>
    </w:rPr>
  </w:style>
  <w:style w:type="character" w:customStyle="1" w:styleId="iniciales">
    <w:name w:val="iniciales"/>
    <w:basedOn w:val="DefaultParagraphFont"/>
    <w:rsid w:val="00C305D8"/>
  </w:style>
  <w:style w:type="character" w:customStyle="1" w:styleId="Style10ptBoldUnderline">
    <w:name w:val="Style 10 pt Bold Underline"/>
    <w:rsid w:val="00C305D8"/>
    <w:rPr>
      <w:b/>
      <w:bCs/>
      <w:sz w:val="20"/>
      <w:u w:val="single"/>
    </w:rPr>
  </w:style>
  <w:style w:type="paragraph" w:customStyle="1" w:styleId="outdent">
    <w:name w:val="outdent"/>
    <w:basedOn w:val="Normal"/>
    <w:rsid w:val="00C305D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305D8"/>
    <w:pPr>
      <w:spacing w:before="100" w:beforeAutospacing="1" w:after="100" w:afterAutospacing="1"/>
    </w:pPr>
    <w:rPr>
      <w:rFonts w:eastAsia="Times New Roman"/>
      <w:sz w:val="24"/>
    </w:rPr>
  </w:style>
  <w:style w:type="paragraph" w:customStyle="1" w:styleId="separator">
    <w:name w:val="separator"/>
    <w:basedOn w:val="Normal"/>
    <w:rsid w:val="00C305D8"/>
    <w:pPr>
      <w:spacing w:before="100" w:beforeAutospacing="1" w:after="100" w:afterAutospacing="1"/>
    </w:pPr>
    <w:rPr>
      <w:rFonts w:eastAsia="Times New Roman"/>
      <w:sz w:val="24"/>
    </w:rPr>
  </w:style>
  <w:style w:type="paragraph" w:customStyle="1" w:styleId="bulletfollow">
    <w:name w:val="bulletfollow"/>
    <w:basedOn w:val="Normal"/>
    <w:rsid w:val="00C305D8"/>
    <w:pPr>
      <w:spacing w:before="100" w:beforeAutospacing="1" w:after="100" w:afterAutospacing="1"/>
    </w:pPr>
    <w:rPr>
      <w:rFonts w:eastAsia="Times New Roman"/>
      <w:sz w:val="24"/>
    </w:rPr>
  </w:style>
  <w:style w:type="paragraph" w:customStyle="1" w:styleId="bulleted">
    <w:name w:val="bulleted"/>
    <w:basedOn w:val="Normal"/>
    <w:rsid w:val="00C305D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305D8"/>
    <w:rPr>
      <w:rFonts w:ascii="Times New Roman" w:eastAsia="Times New Roman" w:hAnsi="Times New Roman" w:cs="Times New Roman"/>
      <w:strike/>
      <w:sz w:val="20"/>
      <w:szCs w:val="20"/>
    </w:rPr>
  </w:style>
  <w:style w:type="character" w:customStyle="1" w:styleId="StrikethroughChar">
    <w:name w:val="Strikethrough Char"/>
    <w:link w:val="Strikethrough0"/>
    <w:rsid w:val="00C305D8"/>
    <w:rPr>
      <w:rFonts w:ascii="Times New Roman" w:eastAsia="Times New Roman" w:hAnsi="Times New Roman" w:cs="Times New Roman"/>
      <w:strike/>
      <w:sz w:val="20"/>
      <w:szCs w:val="20"/>
    </w:rPr>
  </w:style>
  <w:style w:type="character" w:customStyle="1" w:styleId="UnderlineCardsCharChar">
    <w:name w:val="Underline Cards Char Char"/>
    <w:rsid w:val="00C305D8"/>
    <w:rPr>
      <w:rFonts w:eastAsia="SimSun"/>
      <w:szCs w:val="24"/>
      <w:u w:val="thick"/>
      <w:lang w:val="en-US" w:eastAsia="en-US" w:bidi="ar-SA"/>
    </w:rPr>
  </w:style>
  <w:style w:type="character" w:customStyle="1" w:styleId="head">
    <w:name w:val="head"/>
    <w:basedOn w:val="DefaultParagraphFont"/>
    <w:rsid w:val="00C305D8"/>
  </w:style>
  <w:style w:type="paragraph" w:customStyle="1" w:styleId="authorgroup">
    <w:name w:val="authorgroup"/>
    <w:basedOn w:val="Normal"/>
    <w:rsid w:val="00C305D8"/>
    <w:pPr>
      <w:spacing w:before="100" w:beforeAutospacing="1" w:after="100" w:afterAutospacing="1"/>
    </w:pPr>
    <w:rPr>
      <w:rFonts w:eastAsia="Calibri"/>
      <w:sz w:val="24"/>
    </w:rPr>
  </w:style>
  <w:style w:type="paragraph" w:customStyle="1" w:styleId="affiliation1">
    <w:name w:val="affiliation1"/>
    <w:basedOn w:val="Normal"/>
    <w:rsid w:val="00C305D8"/>
    <w:pPr>
      <w:spacing w:before="100" w:beforeAutospacing="1" w:after="100" w:afterAutospacing="1"/>
    </w:pPr>
    <w:rPr>
      <w:rFonts w:eastAsia="Calibri"/>
      <w:sz w:val="24"/>
    </w:rPr>
  </w:style>
  <w:style w:type="paragraph" w:customStyle="1" w:styleId="norm">
    <w:name w:val="norm"/>
    <w:basedOn w:val="Normal"/>
    <w:rsid w:val="00C305D8"/>
    <w:pPr>
      <w:spacing w:before="100" w:beforeAutospacing="1" w:after="100" w:afterAutospacing="1"/>
    </w:pPr>
    <w:rPr>
      <w:rFonts w:eastAsia="Calibri"/>
      <w:sz w:val="24"/>
    </w:rPr>
  </w:style>
  <w:style w:type="character" w:customStyle="1" w:styleId="smallcapitals">
    <w:name w:val="smallcapitals"/>
    <w:basedOn w:val="DefaultParagraphFont"/>
    <w:rsid w:val="00C305D8"/>
  </w:style>
  <w:style w:type="character" w:customStyle="1" w:styleId="number0">
    <w:name w:val="number"/>
    <w:basedOn w:val="DefaultParagraphFont"/>
    <w:rsid w:val="00C305D8"/>
  </w:style>
  <w:style w:type="character" w:customStyle="1" w:styleId="swauthor">
    <w:name w:val="sw_author"/>
    <w:rsid w:val="00C305D8"/>
  </w:style>
  <w:style w:type="character" w:customStyle="1" w:styleId="articlebody1">
    <w:name w:val="articlebody1"/>
    <w:rsid w:val="00C305D8"/>
  </w:style>
  <w:style w:type="character" w:customStyle="1" w:styleId="small1">
    <w:name w:val="small1"/>
    <w:rsid w:val="00C305D8"/>
  </w:style>
  <w:style w:type="paragraph" w:customStyle="1" w:styleId="AuthorDate2">
    <w:name w:val="Author/Date"/>
    <w:basedOn w:val="Normal"/>
    <w:link w:val="AuthorDateChar1"/>
    <w:rsid w:val="00C305D8"/>
    <w:rPr>
      <w:rFonts w:eastAsia="Times New Roman"/>
      <w:b/>
      <w:sz w:val="24"/>
      <w:u w:val="single"/>
    </w:rPr>
  </w:style>
  <w:style w:type="character" w:customStyle="1" w:styleId="AuthorDateChar1">
    <w:name w:val="Author/Date Char1"/>
    <w:link w:val="AuthorDate2"/>
    <w:rsid w:val="00C305D8"/>
    <w:rPr>
      <w:rFonts w:ascii="Calibri" w:eastAsia="Times New Roman" w:hAnsi="Calibri" w:cs="Calibri"/>
      <w:b/>
      <w:u w:val="single"/>
    </w:rPr>
  </w:style>
  <w:style w:type="character" w:customStyle="1" w:styleId="Shortcite">
    <w:name w:val="Shortcite"/>
    <w:basedOn w:val="DefaultParagraphFont"/>
    <w:rsid w:val="00C305D8"/>
    <w:rPr>
      <w:rFonts w:ascii="Times New Roman" w:hAnsi="Times New Roman"/>
      <w:b/>
      <w:bCs/>
      <w:sz w:val="20"/>
    </w:rPr>
  </w:style>
  <w:style w:type="character" w:customStyle="1" w:styleId="Longcite">
    <w:name w:val="Longcite"/>
    <w:basedOn w:val="DefaultParagraphFont"/>
    <w:rsid w:val="00C305D8"/>
    <w:rPr>
      <w:sz w:val="16"/>
    </w:rPr>
  </w:style>
  <w:style w:type="paragraph" w:customStyle="1" w:styleId="analytic0">
    <w:name w:val="analytic"/>
    <w:basedOn w:val="Normal"/>
    <w:link w:val="analyticChar0"/>
    <w:uiPriority w:val="4"/>
    <w:qFormat/>
    <w:rsid w:val="00C305D8"/>
    <w:pPr>
      <w:spacing w:before="120"/>
    </w:pPr>
    <w:rPr>
      <w:rFonts w:ascii="Arial" w:hAnsi="Arial"/>
      <w:b/>
      <w:sz w:val="20"/>
    </w:rPr>
  </w:style>
  <w:style w:type="character" w:customStyle="1" w:styleId="analyticChar0">
    <w:name w:val="analytic Char"/>
    <w:basedOn w:val="DefaultParagraphFont"/>
    <w:link w:val="analytic0"/>
    <w:uiPriority w:val="4"/>
    <w:rsid w:val="00C305D8"/>
    <w:rPr>
      <w:rFonts w:ascii="Arial" w:hAnsi="Arial" w:cs="Calibri"/>
      <w:b/>
      <w:sz w:val="20"/>
    </w:rPr>
  </w:style>
  <w:style w:type="character" w:customStyle="1" w:styleId="Normal30">
    <w:name w:val="Normal3"/>
    <w:basedOn w:val="DefaultParagraphFont"/>
    <w:rsid w:val="00C305D8"/>
  </w:style>
  <w:style w:type="paragraph" w:customStyle="1" w:styleId="PageNumber8">
    <w:name w:val="Page Number8"/>
    <w:basedOn w:val="Normal"/>
    <w:next w:val="Normal"/>
    <w:rsid w:val="00C305D8"/>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305D8"/>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C305D8"/>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305D8"/>
    <w:rPr>
      <w:rFonts w:cs="New Baskerville"/>
      <w:color w:val="000000"/>
    </w:rPr>
  </w:style>
  <w:style w:type="character" w:customStyle="1" w:styleId="postauthor">
    <w:name w:val="postauthor"/>
    <w:basedOn w:val="DefaultParagraphFont"/>
    <w:rsid w:val="00C305D8"/>
  </w:style>
  <w:style w:type="paragraph" w:customStyle="1" w:styleId="notes-source-hasnotes">
    <w:name w:val="notes-source-hasnotes"/>
    <w:basedOn w:val="Normal"/>
    <w:rsid w:val="00C305D8"/>
    <w:pPr>
      <w:spacing w:before="100" w:beforeAutospacing="1" w:after="100" w:afterAutospacing="1"/>
    </w:pPr>
    <w:rPr>
      <w:rFonts w:ascii="Times" w:hAnsi="Times"/>
      <w:sz w:val="20"/>
      <w:szCs w:val="20"/>
    </w:rPr>
  </w:style>
  <w:style w:type="character" w:customStyle="1" w:styleId="span">
    <w:name w:val="span"/>
    <w:basedOn w:val="DefaultParagraphFont"/>
    <w:rsid w:val="00C305D8"/>
  </w:style>
  <w:style w:type="character" w:customStyle="1" w:styleId="maintitle">
    <w:name w:val="maintitle"/>
    <w:basedOn w:val="DefaultParagraphFont"/>
    <w:rsid w:val="00C305D8"/>
  </w:style>
  <w:style w:type="character" w:customStyle="1" w:styleId="thirdparty-logo">
    <w:name w:val="thirdparty-logo"/>
    <w:basedOn w:val="DefaultParagraphFont"/>
    <w:rsid w:val="00C305D8"/>
  </w:style>
  <w:style w:type="paragraph" w:customStyle="1" w:styleId="articlemeta">
    <w:name w:val="articlemeta"/>
    <w:basedOn w:val="Normal"/>
    <w:rsid w:val="00C305D8"/>
    <w:pPr>
      <w:spacing w:before="100" w:beforeAutospacing="1" w:after="100" w:afterAutospacing="1"/>
    </w:pPr>
    <w:rPr>
      <w:rFonts w:ascii="Times" w:hAnsi="Times"/>
      <w:sz w:val="20"/>
      <w:szCs w:val="20"/>
    </w:rPr>
  </w:style>
  <w:style w:type="character" w:customStyle="1" w:styleId="vcard">
    <w:name w:val="vcard"/>
    <w:basedOn w:val="DefaultParagraphFont"/>
    <w:rsid w:val="00C305D8"/>
  </w:style>
  <w:style w:type="character" w:customStyle="1" w:styleId="print-footnote">
    <w:name w:val="print-footnote"/>
    <w:basedOn w:val="DefaultParagraphFont"/>
    <w:rsid w:val="00C305D8"/>
  </w:style>
  <w:style w:type="character" w:customStyle="1" w:styleId="datestring">
    <w:name w:val="datestring"/>
    <w:basedOn w:val="DefaultParagraphFont"/>
    <w:rsid w:val="00C305D8"/>
  </w:style>
  <w:style w:type="paragraph" w:customStyle="1" w:styleId="left">
    <w:name w:val="left"/>
    <w:basedOn w:val="Normal"/>
    <w:rsid w:val="00C305D8"/>
    <w:pPr>
      <w:spacing w:before="100" w:beforeAutospacing="1" w:after="100" w:afterAutospacing="1"/>
    </w:pPr>
    <w:rPr>
      <w:rFonts w:ascii="Times" w:hAnsi="Times"/>
      <w:sz w:val="20"/>
      <w:szCs w:val="20"/>
    </w:rPr>
  </w:style>
  <w:style w:type="paragraph" w:customStyle="1" w:styleId="right">
    <w:name w:val="right"/>
    <w:basedOn w:val="Normal"/>
    <w:rsid w:val="00C305D8"/>
    <w:pPr>
      <w:spacing w:before="100" w:beforeAutospacing="1" w:after="100" w:afterAutospacing="1"/>
    </w:pPr>
    <w:rPr>
      <w:rFonts w:ascii="Times" w:hAnsi="Times"/>
      <w:sz w:val="20"/>
      <w:szCs w:val="20"/>
    </w:rPr>
  </w:style>
  <w:style w:type="character" w:customStyle="1" w:styleId="gptad">
    <w:name w:val="gptad"/>
    <w:basedOn w:val="DefaultParagraphFont"/>
    <w:rsid w:val="00C305D8"/>
  </w:style>
  <w:style w:type="paragraph" w:customStyle="1" w:styleId="creditpostedmodified">
    <w:name w:val="credit_posted_modified"/>
    <w:basedOn w:val="Normal"/>
    <w:rsid w:val="00C305D8"/>
    <w:pPr>
      <w:spacing w:before="100" w:beforeAutospacing="1" w:after="100" w:afterAutospacing="1"/>
    </w:pPr>
    <w:rPr>
      <w:rFonts w:ascii="Times" w:hAnsi="Times"/>
      <w:sz w:val="20"/>
      <w:szCs w:val="20"/>
    </w:rPr>
  </w:style>
  <w:style w:type="character" w:customStyle="1" w:styleId="creditline">
    <w:name w:val="creditline"/>
    <w:basedOn w:val="DefaultParagraphFont"/>
    <w:rsid w:val="00C305D8"/>
  </w:style>
  <w:style w:type="character" w:customStyle="1" w:styleId="grd">
    <w:name w:val="grd"/>
    <w:basedOn w:val="DefaultParagraphFont"/>
    <w:rsid w:val="00C305D8"/>
  </w:style>
  <w:style w:type="paragraph" w:customStyle="1" w:styleId="hs-text-container">
    <w:name w:val="hs-text-container"/>
    <w:basedOn w:val="Normal"/>
    <w:rsid w:val="00C305D8"/>
    <w:pPr>
      <w:spacing w:before="100" w:beforeAutospacing="1" w:after="100" w:afterAutospacing="1"/>
    </w:pPr>
    <w:rPr>
      <w:rFonts w:ascii="Times" w:hAnsi="Times"/>
      <w:sz w:val="20"/>
      <w:szCs w:val="20"/>
    </w:rPr>
  </w:style>
  <w:style w:type="character" w:customStyle="1" w:styleId="created">
    <w:name w:val="created"/>
    <w:basedOn w:val="DefaultParagraphFont"/>
    <w:rsid w:val="00C305D8"/>
  </w:style>
  <w:style w:type="character" w:customStyle="1" w:styleId="changed">
    <w:name w:val="changed"/>
    <w:basedOn w:val="DefaultParagraphFont"/>
    <w:rsid w:val="00C305D8"/>
  </w:style>
  <w:style w:type="character" w:customStyle="1" w:styleId="article-author-name">
    <w:name w:val="article-author-name"/>
    <w:basedOn w:val="DefaultParagraphFont"/>
    <w:rsid w:val="00C305D8"/>
  </w:style>
  <w:style w:type="character" w:customStyle="1" w:styleId="bioexcerpt">
    <w:name w:val="bio_excerpt"/>
    <w:basedOn w:val="DefaultParagraphFont"/>
    <w:rsid w:val="00C305D8"/>
  </w:style>
  <w:style w:type="character" w:customStyle="1" w:styleId="commentcount">
    <w:name w:val="comment_count"/>
    <w:basedOn w:val="DefaultParagraphFont"/>
    <w:rsid w:val="00C305D8"/>
  </w:style>
  <w:style w:type="character" w:customStyle="1" w:styleId="searchtermshighlighted">
    <w:name w:val="searchtermshighlighted"/>
    <w:basedOn w:val="DefaultParagraphFont"/>
    <w:rsid w:val="00C305D8"/>
  </w:style>
  <w:style w:type="character" w:customStyle="1" w:styleId="contributornametrigger">
    <w:name w:val="contributornametrigger"/>
    <w:basedOn w:val="DefaultParagraphFont"/>
    <w:rsid w:val="00C305D8"/>
  </w:style>
  <w:style w:type="character" w:customStyle="1" w:styleId="bylinepipe">
    <w:name w:val="bylinepipe"/>
    <w:basedOn w:val="DefaultParagraphFont"/>
    <w:rsid w:val="00C305D8"/>
  </w:style>
  <w:style w:type="character" w:customStyle="1" w:styleId="lucenesearchresulturlb">
    <w:name w:val="lucene_search_result_url_b"/>
    <w:basedOn w:val="DefaultParagraphFont"/>
    <w:rsid w:val="00C305D8"/>
  </w:style>
  <w:style w:type="character" w:customStyle="1" w:styleId="faculty-title">
    <w:name w:val="faculty-title"/>
    <w:basedOn w:val="DefaultParagraphFont"/>
    <w:rsid w:val="00C305D8"/>
  </w:style>
  <w:style w:type="character" w:customStyle="1" w:styleId="count">
    <w:name w:val="count"/>
    <w:basedOn w:val="DefaultParagraphFont"/>
    <w:rsid w:val="00C305D8"/>
  </w:style>
  <w:style w:type="character" w:customStyle="1" w:styleId="volume">
    <w:name w:val="volume"/>
    <w:basedOn w:val="DefaultParagraphFont"/>
    <w:rsid w:val="00C305D8"/>
  </w:style>
  <w:style w:type="character" w:customStyle="1" w:styleId="issue">
    <w:name w:val="issue"/>
    <w:basedOn w:val="DefaultParagraphFont"/>
    <w:rsid w:val="00C305D8"/>
  </w:style>
  <w:style w:type="character" w:customStyle="1" w:styleId="pages">
    <w:name w:val="pages"/>
    <w:basedOn w:val="DefaultParagraphFont"/>
    <w:rsid w:val="00C305D8"/>
  </w:style>
  <w:style w:type="character" w:customStyle="1" w:styleId="person">
    <w:name w:val="person"/>
    <w:basedOn w:val="DefaultParagraphFont"/>
    <w:rsid w:val="00C305D8"/>
  </w:style>
  <w:style w:type="character" w:customStyle="1" w:styleId="corresponding">
    <w:name w:val="corresponding"/>
    <w:basedOn w:val="DefaultParagraphFont"/>
    <w:rsid w:val="00C305D8"/>
  </w:style>
  <w:style w:type="paragraph" w:customStyle="1" w:styleId="entry-meta">
    <w:name w:val="entry-meta"/>
    <w:basedOn w:val="Normal"/>
    <w:rsid w:val="00C305D8"/>
    <w:pPr>
      <w:spacing w:before="100" w:beforeAutospacing="1" w:after="100" w:afterAutospacing="1"/>
    </w:pPr>
    <w:rPr>
      <w:rFonts w:ascii="Times" w:hAnsi="Times"/>
      <w:sz w:val="20"/>
      <w:szCs w:val="20"/>
    </w:rPr>
  </w:style>
  <w:style w:type="character" w:customStyle="1" w:styleId="post-time">
    <w:name w:val="post-time"/>
    <w:basedOn w:val="DefaultParagraphFont"/>
    <w:rsid w:val="00C305D8"/>
  </w:style>
  <w:style w:type="character" w:customStyle="1" w:styleId="post-category">
    <w:name w:val="post-category"/>
    <w:basedOn w:val="DefaultParagraphFont"/>
    <w:rsid w:val="00C305D8"/>
  </w:style>
  <w:style w:type="character" w:customStyle="1" w:styleId="post-author">
    <w:name w:val="post-author"/>
    <w:basedOn w:val="DefaultParagraphFont"/>
    <w:rsid w:val="00C305D8"/>
  </w:style>
  <w:style w:type="character" w:customStyle="1" w:styleId="A10">
    <w:name w:val="A10"/>
    <w:uiPriority w:val="99"/>
    <w:rsid w:val="00C305D8"/>
    <w:rPr>
      <w:rFonts w:cs="Trebuchet MS"/>
      <w:color w:val="000000"/>
      <w:sz w:val="11"/>
      <w:szCs w:val="11"/>
    </w:rPr>
  </w:style>
  <w:style w:type="paragraph" w:customStyle="1" w:styleId="Pa10">
    <w:name w:val="Pa10"/>
    <w:basedOn w:val="Default"/>
    <w:next w:val="Default"/>
    <w:uiPriority w:val="99"/>
    <w:rsid w:val="00C305D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305D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305D8"/>
  </w:style>
  <w:style w:type="paragraph" w:customStyle="1" w:styleId="aff">
    <w:name w:val="aff"/>
    <w:basedOn w:val="Normal"/>
    <w:rsid w:val="00C305D8"/>
    <w:pPr>
      <w:spacing w:before="100" w:beforeAutospacing="1" w:after="100" w:afterAutospacing="1"/>
    </w:pPr>
    <w:rPr>
      <w:rFonts w:ascii="Times" w:hAnsi="Times"/>
      <w:sz w:val="20"/>
      <w:szCs w:val="20"/>
    </w:rPr>
  </w:style>
  <w:style w:type="character" w:customStyle="1" w:styleId="entry-author">
    <w:name w:val="entry-author"/>
    <w:basedOn w:val="DefaultParagraphFont"/>
    <w:rsid w:val="00C305D8"/>
  </w:style>
  <w:style w:type="character" w:customStyle="1" w:styleId="entry-author-name">
    <w:name w:val="entry-author-name"/>
    <w:basedOn w:val="DefaultParagraphFont"/>
    <w:rsid w:val="00C305D8"/>
  </w:style>
  <w:style w:type="character" w:customStyle="1" w:styleId="contrib-degrees">
    <w:name w:val="contrib-degrees"/>
    <w:basedOn w:val="DefaultParagraphFont"/>
    <w:rsid w:val="00C305D8"/>
  </w:style>
  <w:style w:type="character" w:customStyle="1" w:styleId="contrib-on-behalf-of">
    <w:name w:val="contrib-on-behalf-of"/>
    <w:basedOn w:val="DefaultParagraphFont"/>
    <w:rsid w:val="00C305D8"/>
  </w:style>
  <w:style w:type="character" w:customStyle="1" w:styleId="pubtime">
    <w:name w:val="pubtime"/>
    <w:basedOn w:val="DefaultParagraphFont"/>
    <w:rsid w:val="00C305D8"/>
  </w:style>
  <w:style w:type="character" w:customStyle="1" w:styleId="fbcommentscount">
    <w:name w:val="fb_comments_count"/>
    <w:basedOn w:val="DefaultParagraphFont"/>
    <w:rsid w:val="00C305D8"/>
  </w:style>
  <w:style w:type="character" w:customStyle="1" w:styleId="stsharethiscustom">
    <w:name w:val="st_sharethis_custom"/>
    <w:basedOn w:val="DefaultParagraphFont"/>
    <w:rsid w:val="00C305D8"/>
  </w:style>
  <w:style w:type="paragraph" w:customStyle="1" w:styleId="permalinkable">
    <w:name w:val="permalinkable"/>
    <w:basedOn w:val="Normal"/>
    <w:rsid w:val="00C305D8"/>
    <w:pPr>
      <w:spacing w:before="100" w:beforeAutospacing="1" w:after="100" w:afterAutospacing="1"/>
    </w:pPr>
    <w:rPr>
      <w:rFonts w:ascii="Times" w:hAnsi="Times"/>
      <w:sz w:val="20"/>
      <w:szCs w:val="20"/>
    </w:rPr>
  </w:style>
  <w:style w:type="character" w:customStyle="1" w:styleId="post-date">
    <w:name w:val="post-date"/>
    <w:basedOn w:val="DefaultParagraphFont"/>
    <w:rsid w:val="00C305D8"/>
  </w:style>
  <w:style w:type="character" w:customStyle="1" w:styleId="link-external">
    <w:name w:val="link-external"/>
    <w:basedOn w:val="DefaultParagraphFont"/>
    <w:rsid w:val="00C305D8"/>
  </w:style>
  <w:style w:type="character" w:customStyle="1" w:styleId="articleauthor0">
    <w:name w:val="article_author"/>
    <w:basedOn w:val="DefaultParagraphFont"/>
    <w:rsid w:val="00C305D8"/>
  </w:style>
  <w:style w:type="character" w:customStyle="1" w:styleId="articleissue">
    <w:name w:val="article_issue"/>
    <w:basedOn w:val="DefaultParagraphFont"/>
    <w:rsid w:val="00C305D8"/>
  </w:style>
  <w:style w:type="character" w:customStyle="1" w:styleId="a-size-large">
    <w:name w:val="a-size-large"/>
    <w:basedOn w:val="DefaultParagraphFont"/>
    <w:rsid w:val="00C305D8"/>
  </w:style>
  <w:style w:type="character" w:customStyle="1" w:styleId="a-size-medium">
    <w:name w:val="a-size-medium"/>
    <w:basedOn w:val="DefaultParagraphFont"/>
    <w:rsid w:val="00C305D8"/>
  </w:style>
  <w:style w:type="character" w:customStyle="1" w:styleId="contribution">
    <w:name w:val="contribution"/>
    <w:basedOn w:val="DefaultParagraphFont"/>
    <w:rsid w:val="00C305D8"/>
  </w:style>
  <w:style w:type="character" w:customStyle="1" w:styleId="a-color-secondary">
    <w:name w:val="a-color-secondary"/>
    <w:basedOn w:val="DefaultParagraphFont"/>
    <w:rsid w:val="00C305D8"/>
  </w:style>
  <w:style w:type="paragraph" w:customStyle="1" w:styleId="sbyline">
    <w:name w:val="sbyline"/>
    <w:basedOn w:val="Normal"/>
    <w:rsid w:val="00C305D8"/>
    <w:pPr>
      <w:spacing w:before="100" w:beforeAutospacing="1" w:after="100" w:afterAutospacing="1"/>
    </w:pPr>
    <w:rPr>
      <w:rFonts w:ascii="Times" w:hAnsi="Times"/>
      <w:sz w:val="20"/>
      <w:szCs w:val="20"/>
    </w:rPr>
  </w:style>
  <w:style w:type="character" w:customStyle="1" w:styleId="ui-author">
    <w:name w:val="ui-author"/>
    <w:basedOn w:val="DefaultParagraphFont"/>
    <w:rsid w:val="00C305D8"/>
  </w:style>
  <w:style w:type="character" w:customStyle="1" w:styleId="ui-staffline">
    <w:name w:val="ui-staffline"/>
    <w:basedOn w:val="DefaultParagraphFont"/>
    <w:rsid w:val="00C305D8"/>
  </w:style>
  <w:style w:type="paragraph" w:customStyle="1" w:styleId="promotion-tag-p">
    <w:name w:val="promotion-tag-p"/>
    <w:basedOn w:val="Normal"/>
    <w:rsid w:val="00C305D8"/>
    <w:pPr>
      <w:spacing w:before="100" w:beforeAutospacing="1" w:after="100" w:afterAutospacing="1"/>
    </w:pPr>
    <w:rPr>
      <w:rFonts w:ascii="Times" w:hAnsi="Times"/>
      <w:sz w:val="20"/>
      <w:szCs w:val="20"/>
    </w:rPr>
  </w:style>
  <w:style w:type="paragraph" w:customStyle="1" w:styleId="heading">
    <w:name w:val="heading"/>
    <w:basedOn w:val="Normal"/>
    <w:rsid w:val="00C305D8"/>
    <w:pPr>
      <w:spacing w:before="100" w:beforeAutospacing="1" w:after="100" w:afterAutospacing="1"/>
    </w:pPr>
    <w:rPr>
      <w:rFonts w:ascii="Times" w:hAnsi="Times"/>
      <w:sz w:val="20"/>
      <w:szCs w:val="20"/>
    </w:rPr>
  </w:style>
  <w:style w:type="character" w:customStyle="1" w:styleId="value">
    <w:name w:val="value"/>
    <w:basedOn w:val="DefaultParagraphFont"/>
    <w:rsid w:val="00C305D8"/>
  </w:style>
  <w:style w:type="character" w:customStyle="1" w:styleId="specialissuelabel">
    <w:name w:val="specialissuelabel"/>
    <w:basedOn w:val="DefaultParagraphFont"/>
    <w:rsid w:val="00C305D8"/>
  </w:style>
  <w:style w:type="character" w:customStyle="1" w:styleId="referencediv">
    <w:name w:val="referencediv"/>
    <w:basedOn w:val="DefaultParagraphFont"/>
    <w:rsid w:val="00C305D8"/>
  </w:style>
  <w:style w:type="character" w:customStyle="1" w:styleId="wp-smiley">
    <w:name w:val="wp-smiley"/>
    <w:basedOn w:val="DefaultParagraphFont"/>
    <w:rsid w:val="00C305D8"/>
  </w:style>
  <w:style w:type="character" w:customStyle="1" w:styleId="artjournal">
    <w:name w:val="art_journal"/>
    <w:basedOn w:val="DefaultParagraphFont"/>
    <w:rsid w:val="00C305D8"/>
  </w:style>
  <w:style w:type="character" w:customStyle="1" w:styleId="artdatevolumeissuepart">
    <w:name w:val="art_datevolumeissuepart"/>
    <w:basedOn w:val="DefaultParagraphFont"/>
    <w:rsid w:val="00C305D8"/>
  </w:style>
  <w:style w:type="character" w:customStyle="1" w:styleId="artpages">
    <w:name w:val="art_pages"/>
    <w:basedOn w:val="DefaultParagraphFont"/>
    <w:rsid w:val="00C305D8"/>
  </w:style>
  <w:style w:type="character" w:customStyle="1" w:styleId="singlehighlightclass">
    <w:name w:val="single_highlight_class"/>
    <w:basedOn w:val="DefaultParagraphFont"/>
    <w:rsid w:val="00C305D8"/>
  </w:style>
  <w:style w:type="character" w:customStyle="1" w:styleId="degree">
    <w:name w:val="degree"/>
    <w:basedOn w:val="DefaultParagraphFont"/>
    <w:rsid w:val="00C305D8"/>
  </w:style>
  <w:style w:type="character" w:customStyle="1" w:styleId="major">
    <w:name w:val="major"/>
    <w:basedOn w:val="DefaultParagraphFont"/>
    <w:rsid w:val="00C305D8"/>
  </w:style>
  <w:style w:type="character" w:customStyle="1" w:styleId="authors">
    <w:name w:val="authors"/>
    <w:basedOn w:val="DefaultParagraphFont"/>
    <w:rsid w:val="00C305D8"/>
  </w:style>
  <w:style w:type="character" w:customStyle="1" w:styleId="views">
    <w:name w:val="views"/>
    <w:basedOn w:val="DefaultParagraphFont"/>
    <w:rsid w:val="00C305D8"/>
  </w:style>
  <w:style w:type="character" w:customStyle="1" w:styleId="stmainservices">
    <w:name w:val="stmainservices"/>
    <w:basedOn w:val="DefaultParagraphFont"/>
    <w:rsid w:val="00C305D8"/>
  </w:style>
  <w:style w:type="character" w:customStyle="1" w:styleId="stbubblehcount">
    <w:name w:val="stbubble_hcount"/>
    <w:basedOn w:val="DefaultParagraphFont"/>
    <w:rsid w:val="00C305D8"/>
  </w:style>
  <w:style w:type="paragraph" w:customStyle="1" w:styleId="Document">
    <w:name w:val="_Document"/>
    <w:basedOn w:val="Default"/>
    <w:next w:val="Default"/>
    <w:uiPriority w:val="99"/>
    <w:rsid w:val="00C305D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305D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305D8"/>
    <w:pPr>
      <w:widowControl w:val="0"/>
    </w:pPr>
    <w:rPr>
      <w:rFonts w:ascii="New Baskerville" w:eastAsiaTheme="minorEastAsia" w:hAnsi="New Baskerville"/>
      <w:color w:val="auto"/>
    </w:rPr>
  </w:style>
  <w:style w:type="paragraph" w:customStyle="1" w:styleId="collapsed-hide">
    <w:name w:val="collapsed-hide"/>
    <w:basedOn w:val="Normal"/>
    <w:rsid w:val="00C305D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305D8"/>
    <w:pPr>
      <w:widowControl w:val="0"/>
      <w:spacing w:line="211" w:lineRule="atLeast"/>
    </w:pPr>
    <w:rPr>
      <w:rFonts w:ascii="Mokka" w:eastAsiaTheme="minorEastAsia" w:hAnsi="Mokka"/>
      <w:color w:val="auto"/>
    </w:rPr>
  </w:style>
  <w:style w:type="paragraph" w:customStyle="1" w:styleId="odd">
    <w:name w:val="odd"/>
    <w:basedOn w:val="Normal"/>
    <w:rsid w:val="00C305D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305D8"/>
  </w:style>
  <w:style w:type="character" w:customStyle="1" w:styleId="tolocaltime">
    <w:name w:val="tolocaltime"/>
    <w:basedOn w:val="DefaultParagraphFont"/>
    <w:rsid w:val="00C305D8"/>
  </w:style>
  <w:style w:type="character" w:customStyle="1" w:styleId="pb-byline">
    <w:name w:val="pb-byline"/>
    <w:basedOn w:val="DefaultParagraphFont"/>
    <w:rsid w:val="00C305D8"/>
  </w:style>
  <w:style w:type="character" w:customStyle="1" w:styleId="pb-timestamp">
    <w:name w:val="pb-timestamp"/>
    <w:basedOn w:val="DefaultParagraphFont"/>
    <w:rsid w:val="00C305D8"/>
  </w:style>
  <w:style w:type="character" w:customStyle="1" w:styleId="posted-on">
    <w:name w:val="posted-on"/>
    <w:basedOn w:val="DefaultParagraphFont"/>
    <w:rsid w:val="00C305D8"/>
  </w:style>
  <w:style w:type="character" w:customStyle="1" w:styleId="even">
    <w:name w:val="even"/>
    <w:basedOn w:val="DefaultParagraphFont"/>
    <w:rsid w:val="00C305D8"/>
  </w:style>
  <w:style w:type="paragraph" w:customStyle="1" w:styleId="volissue">
    <w:name w:val="volissue"/>
    <w:basedOn w:val="Normal"/>
    <w:rsid w:val="00C305D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305D8"/>
  </w:style>
  <w:style w:type="character" w:customStyle="1" w:styleId="articledate">
    <w:name w:val="articledate"/>
    <w:basedOn w:val="DefaultParagraphFont"/>
    <w:rsid w:val="00C305D8"/>
  </w:style>
  <w:style w:type="character" w:customStyle="1" w:styleId="post-byline">
    <w:name w:val="post-byline"/>
    <w:basedOn w:val="DefaultParagraphFont"/>
    <w:rsid w:val="00C305D8"/>
  </w:style>
  <w:style w:type="character" w:customStyle="1" w:styleId="metadate">
    <w:name w:val="meta_date"/>
    <w:basedOn w:val="DefaultParagraphFont"/>
    <w:rsid w:val="00C305D8"/>
  </w:style>
  <w:style w:type="character" w:customStyle="1" w:styleId="fa">
    <w:name w:val="fa"/>
    <w:basedOn w:val="DefaultParagraphFont"/>
    <w:rsid w:val="00C305D8"/>
  </w:style>
  <w:style w:type="character" w:customStyle="1" w:styleId="longname">
    <w:name w:val="longname"/>
    <w:basedOn w:val="DefaultParagraphFont"/>
    <w:rsid w:val="00C305D8"/>
  </w:style>
  <w:style w:type="character" w:customStyle="1" w:styleId="echocontainer">
    <w:name w:val="echo_container"/>
    <w:basedOn w:val="DefaultParagraphFont"/>
    <w:rsid w:val="00C305D8"/>
  </w:style>
  <w:style w:type="character" w:customStyle="1" w:styleId="comment-display">
    <w:name w:val="comment-display"/>
    <w:basedOn w:val="DefaultParagraphFont"/>
    <w:rsid w:val="00C305D8"/>
  </w:style>
  <w:style w:type="paragraph" w:customStyle="1" w:styleId="comment-count-label">
    <w:name w:val="comment-count-label"/>
    <w:basedOn w:val="Normal"/>
    <w:rsid w:val="00C305D8"/>
    <w:pPr>
      <w:spacing w:before="100" w:beforeAutospacing="1" w:after="100" w:afterAutospacing="1"/>
    </w:pPr>
    <w:rPr>
      <w:rFonts w:ascii="Times" w:hAnsi="Times"/>
      <w:sz w:val="20"/>
      <w:szCs w:val="20"/>
    </w:rPr>
  </w:style>
  <w:style w:type="character" w:customStyle="1" w:styleId="echo-counter">
    <w:name w:val="echo-counter"/>
    <w:basedOn w:val="DefaultParagraphFont"/>
    <w:rsid w:val="00C305D8"/>
  </w:style>
  <w:style w:type="character" w:customStyle="1" w:styleId="discussion-policy">
    <w:name w:val="discussion-policy"/>
    <w:basedOn w:val="DefaultParagraphFont"/>
    <w:rsid w:val="00C305D8"/>
  </w:style>
  <w:style w:type="character" w:customStyle="1" w:styleId="echo-apps-conversations-streamcaption">
    <w:name w:val="echo-apps-conversations-streamcaption"/>
    <w:basedOn w:val="DefaultParagraphFont"/>
    <w:rsid w:val="00C305D8"/>
  </w:style>
  <w:style w:type="character" w:customStyle="1" w:styleId="echo-streamserver-controls-stream-item-text">
    <w:name w:val="echo-streamserver-controls-stream-item-text"/>
    <w:basedOn w:val="DefaultParagraphFont"/>
    <w:rsid w:val="00C305D8"/>
  </w:style>
  <w:style w:type="character" w:customStyle="1" w:styleId="echo-streamserver-controls-facepile-more">
    <w:name w:val="echo-streamserver-controls-facepile-more"/>
    <w:basedOn w:val="DefaultParagraphFont"/>
    <w:rsid w:val="00C305D8"/>
  </w:style>
  <w:style w:type="character" w:customStyle="1" w:styleId="echo-primaryfont">
    <w:name w:val="echo-primaryfont"/>
    <w:basedOn w:val="DefaultParagraphFont"/>
    <w:rsid w:val="00C305D8"/>
  </w:style>
  <w:style w:type="character" w:customStyle="1" w:styleId="section">
    <w:name w:val="section"/>
    <w:basedOn w:val="DefaultParagraphFont"/>
    <w:rsid w:val="00C305D8"/>
  </w:style>
  <w:style w:type="character" w:customStyle="1" w:styleId="wpsr-txt-headline">
    <w:name w:val="wpsr-txt-headline"/>
    <w:basedOn w:val="DefaultParagraphFont"/>
    <w:rsid w:val="00C305D8"/>
  </w:style>
  <w:style w:type="character" w:customStyle="1" w:styleId="asset-metabar-author">
    <w:name w:val="asset-metabar-author"/>
    <w:basedOn w:val="DefaultParagraphFont"/>
    <w:rsid w:val="00C305D8"/>
  </w:style>
  <w:style w:type="character" w:customStyle="1" w:styleId="eza-dateline">
    <w:name w:val="eza-dateline"/>
    <w:basedOn w:val="DefaultParagraphFont"/>
    <w:rsid w:val="00C305D8"/>
  </w:style>
  <w:style w:type="character" w:customStyle="1" w:styleId="eza-authors">
    <w:name w:val="eza-authors"/>
    <w:basedOn w:val="DefaultParagraphFont"/>
    <w:rsid w:val="00C305D8"/>
  </w:style>
  <w:style w:type="character" w:customStyle="1" w:styleId="csmstaff">
    <w:name w:val="csm_staff"/>
    <w:basedOn w:val="DefaultParagraphFont"/>
    <w:rsid w:val="00C305D8"/>
  </w:style>
  <w:style w:type="paragraph" w:customStyle="1" w:styleId="mol-para-with-font">
    <w:name w:val="mol-para-with-font"/>
    <w:basedOn w:val="Normal"/>
    <w:rsid w:val="00C305D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305D8"/>
  </w:style>
  <w:style w:type="character" w:customStyle="1" w:styleId="byline-text">
    <w:name w:val="byline-text"/>
    <w:basedOn w:val="DefaultParagraphFont"/>
    <w:rsid w:val="00C305D8"/>
  </w:style>
  <w:style w:type="character" w:customStyle="1" w:styleId="itemauthor">
    <w:name w:val="itemauthor"/>
    <w:basedOn w:val="DefaultParagraphFont"/>
    <w:rsid w:val="00C305D8"/>
  </w:style>
  <w:style w:type="character" w:customStyle="1" w:styleId="itemdatecreated">
    <w:name w:val="itemdatecreated"/>
    <w:basedOn w:val="DefaultParagraphFont"/>
    <w:rsid w:val="00C305D8"/>
  </w:style>
  <w:style w:type="character" w:customStyle="1" w:styleId="slug-metadata-note">
    <w:name w:val="slug-metadata-note"/>
    <w:basedOn w:val="DefaultParagraphFont"/>
    <w:rsid w:val="00C305D8"/>
  </w:style>
  <w:style w:type="character" w:customStyle="1" w:styleId="drop-capped">
    <w:name w:val="drop-capped"/>
    <w:basedOn w:val="DefaultParagraphFont"/>
    <w:rsid w:val="00C305D8"/>
  </w:style>
  <w:style w:type="character" w:customStyle="1" w:styleId="published">
    <w:name w:val="published"/>
    <w:basedOn w:val="DefaultParagraphFont"/>
    <w:rsid w:val="00C305D8"/>
  </w:style>
  <w:style w:type="paragraph" w:customStyle="1" w:styleId="articleopinion-standfirst">
    <w:name w:val="articleopinion-standfirst"/>
    <w:basedOn w:val="Normal"/>
    <w:rsid w:val="00C305D8"/>
    <w:pPr>
      <w:spacing w:before="100" w:beforeAutospacing="1" w:after="100" w:afterAutospacing="1"/>
    </w:pPr>
    <w:rPr>
      <w:rFonts w:ascii="Times" w:hAnsi="Times"/>
      <w:sz w:val="20"/>
      <w:szCs w:val="20"/>
    </w:rPr>
  </w:style>
  <w:style w:type="paragraph" w:customStyle="1" w:styleId="snippet">
    <w:name w:val="snippet"/>
    <w:basedOn w:val="Normal"/>
    <w:rsid w:val="00C305D8"/>
    <w:pPr>
      <w:spacing w:before="100" w:beforeAutospacing="1" w:after="100" w:afterAutospacing="1"/>
    </w:pPr>
    <w:rPr>
      <w:rFonts w:ascii="Times" w:hAnsi="Times"/>
      <w:sz w:val="20"/>
      <w:szCs w:val="20"/>
    </w:rPr>
  </w:style>
  <w:style w:type="character" w:customStyle="1" w:styleId="thetitle">
    <w:name w:val="the_title"/>
    <w:basedOn w:val="DefaultParagraphFont"/>
    <w:rsid w:val="00C305D8"/>
  </w:style>
  <w:style w:type="character" w:customStyle="1" w:styleId="view-count">
    <w:name w:val="view-count"/>
    <w:basedOn w:val="DefaultParagraphFont"/>
    <w:rsid w:val="00C305D8"/>
  </w:style>
  <w:style w:type="character" w:customStyle="1" w:styleId="rupee">
    <w:name w:val="rupee"/>
    <w:basedOn w:val="DefaultParagraphFont"/>
    <w:rsid w:val="00C305D8"/>
  </w:style>
  <w:style w:type="character" w:customStyle="1" w:styleId="grey1">
    <w:name w:val="grey1"/>
    <w:basedOn w:val="DefaultParagraphFont"/>
    <w:rsid w:val="00C305D8"/>
  </w:style>
  <w:style w:type="paragraph" w:customStyle="1" w:styleId="Pa13">
    <w:name w:val="Pa13"/>
    <w:basedOn w:val="Default"/>
    <w:next w:val="Default"/>
    <w:uiPriority w:val="99"/>
    <w:rsid w:val="00C305D8"/>
    <w:pPr>
      <w:widowControl w:val="0"/>
      <w:spacing w:line="201" w:lineRule="atLeast"/>
    </w:pPr>
    <w:rPr>
      <w:rFonts w:eastAsiaTheme="minorEastAsia"/>
      <w:color w:val="auto"/>
    </w:rPr>
  </w:style>
  <w:style w:type="paragraph" w:customStyle="1" w:styleId="Pa14">
    <w:name w:val="Pa14"/>
    <w:basedOn w:val="Default"/>
    <w:next w:val="Default"/>
    <w:uiPriority w:val="99"/>
    <w:rsid w:val="00C305D8"/>
    <w:pPr>
      <w:widowControl w:val="0"/>
      <w:spacing w:line="241" w:lineRule="atLeast"/>
    </w:pPr>
    <w:rPr>
      <w:rFonts w:eastAsiaTheme="minorEastAsia"/>
      <w:color w:val="auto"/>
    </w:rPr>
  </w:style>
  <w:style w:type="paragraph" w:customStyle="1" w:styleId="Pa9">
    <w:name w:val="Pa9"/>
    <w:basedOn w:val="Default"/>
    <w:next w:val="Default"/>
    <w:uiPriority w:val="99"/>
    <w:rsid w:val="00C305D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305D8"/>
  </w:style>
  <w:style w:type="character" w:customStyle="1" w:styleId="reporttitle">
    <w:name w:val="report_title"/>
    <w:basedOn w:val="DefaultParagraphFont"/>
    <w:rsid w:val="00C305D8"/>
  </w:style>
  <w:style w:type="character" w:customStyle="1" w:styleId="documenttype-longreleases">
    <w:name w:val="document_type_-_long_releases"/>
    <w:basedOn w:val="DefaultParagraphFont"/>
    <w:rsid w:val="00C305D8"/>
  </w:style>
  <w:style w:type="character" w:customStyle="1" w:styleId="alt-date">
    <w:name w:val="alt-date"/>
    <w:basedOn w:val="DefaultParagraphFont"/>
    <w:rsid w:val="00C305D8"/>
  </w:style>
  <w:style w:type="character" w:customStyle="1" w:styleId="entry-byline">
    <w:name w:val="entry-byline"/>
    <w:basedOn w:val="DefaultParagraphFont"/>
    <w:rsid w:val="00C305D8"/>
  </w:style>
  <w:style w:type="character" w:customStyle="1" w:styleId="taglinecontrib">
    <w:name w:val="tagline_contrib"/>
    <w:basedOn w:val="DefaultParagraphFont"/>
    <w:rsid w:val="00C305D8"/>
  </w:style>
  <w:style w:type="character" w:customStyle="1" w:styleId="articledate0">
    <w:name w:val="article_date"/>
    <w:basedOn w:val="DefaultParagraphFont"/>
    <w:rsid w:val="00C305D8"/>
  </w:style>
  <w:style w:type="paragraph" w:customStyle="1" w:styleId="hg-daily">
    <w:name w:val="hg-daily"/>
    <w:basedOn w:val="Normal"/>
    <w:rsid w:val="00C305D8"/>
    <w:pPr>
      <w:spacing w:before="100" w:beforeAutospacing="1" w:after="100" w:afterAutospacing="1"/>
    </w:pPr>
    <w:rPr>
      <w:rFonts w:ascii="Times" w:hAnsi="Times"/>
      <w:sz w:val="20"/>
      <w:szCs w:val="20"/>
    </w:rPr>
  </w:style>
  <w:style w:type="character" w:customStyle="1" w:styleId="cit">
    <w:name w:val="cit"/>
    <w:basedOn w:val="DefaultParagraphFont"/>
    <w:rsid w:val="00C305D8"/>
  </w:style>
  <w:style w:type="paragraph" w:customStyle="1" w:styleId="buttonheading">
    <w:name w:val="buttonheading"/>
    <w:basedOn w:val="Normal"/>
    <w:rsid w:val="00C305D8"/>
    <w:pPr>
      <w:spacing w:before="100" w:beforeAutospacing="1" w:after="100" w:afterAutospacing="1"/>
    </w:pPr>
    <w:rPr>
      <w:rFonts w:ascii="Times" w:hAnsi="Times"/>
      <w:sz w:val="20"/>
      <w:szCs w:val="20"/>
    </w:rPr>
  </w:style>
  <w:style w:type="character" w:customStyle="1" w:styleId="createdate">
    <w:name w:val="createdate"/>
    <w:basedOn w:val="DefaultParagraphFont"/>
    <w:rsid w:val="00C305D8"/>
  </w:style>
  <w:style w:type="character" w:customStyle="1" w:styleId="text-label">
    <w:name w:val="text-label"/>
    <w:basedOn w:val="DefaultParagraphFont"/>
    <w:rsid w:val="00C305D8"/>
  </w:style>
  <w:style w:type="paragraph" w:customStyle="1" w:styleId="TOC3Char">
    <w:name w:val="TOC 3 Char"/>
    <w:basedOn w:val="Normal"/>
    <w:next w:val="Normal"/>
    <w:rsid w:val="00C305D8"/>
    <w:rPr>
      <w:rFonts w:eastAsia="Times New Roman"/>
      <w:sz w:val="24"/>
      <w:szCs w:val="20"/>
    </w:rPr>
  </w:style>
  <w:style w:type="paragraph" w:customStyle="1" w:styleId="TOC1Char">
    <w:name w:val="TOC 1 Char"/>
    <w:basedOn w:val="Normal"/>
    <w:next w:val="Normal"/>
    <w:rsid w:val="00C305D8"/>
    <w:rPr>
      <w:rFonts w:eastAsia="Times New Roman"/>
      <w:b/>
      <w:sz w:val="24"/>
      <w:szCs w:val="20"/>
    </w:rPr>
  </w:style>
  <w:style w:type="character" w:customStyle="1" w:styleId="StyleCardtextChar10pt">
    <w:name w:val="Style Card text Char + 10 pt"/>
    <w:rsid w:val="00C305D8"/>
    <w:rPr>
      <w:rFonts w:ascii="Georgia" w:eastAsia="Calibri" w:hAnsi="Georgia"/>
      <w:sz w:val="20"/>
      <w:u w:val="single"/>
      <w:lang w:bidi="ar-SA"/>
    </w:rPr>
  </w:style>
  <w:style w:type="paragraph" w:customStyle="1" w:styleId="ColorfulList-Accent11">
    <w:name w:val="Colorful List - Accent 11"/>
    <w:basedOn w:val="Normal"/>
    <w:uiPriority w:val="34"/>
    <w:qFormat/>
    <w:rsid w:val="00C305D8"/>
    <w:pPr>
      <w:ind w:left="720"/>
      <w:contextualSpacing/>
      <w:jc w:val="both"/>
    </w:pPr>
    <w:rPr>
      <w:rFonts w:eastAsia="Times New Roman"/>
      <w:sz w:val="20"/>
      <w:szCs w:val="20"/>
    </w:rPr>
  </w:style>
  <w:style w:type="paragraph" w:customStyle="1" w:styleId="NoteLevel11">
    <w:name w:val="Note Level 11"/>
    <w:basedOn w:val="Normal"/>
    <w:uiPriority w:val="99"/>
    <w:rsid w:val="00C305D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305D8"/>
    <w:pPr>
      <w:keepNext/>
      <w:tabs>
        <w:tab w:val="num" w:pos="1440"/>
      </w:tabs>
      <w:ind w:left="1800" w:hanging="360"/>
      <w:outlineLvl w:val="2"/>
    </w:pPr>
    <w:rPr>
      <w:rFonts w:eastAsia="MS Gothic"/>
    </w:rPr>
  </w:style>
  <w:style w:type="paragraph" w:customStyle="1" w:styleId="NoteLevel41">
    <w:name w:val="Note Level 41"/>
    <w:basedOn w:val="Normal"/>
    <w:rsid w:val="00C305D8"/>
    <w:pPr>
      <w:keepNext/>
      <w:tabs>
        <w:tab w:val="num" w:pos="2160"/>
      </w:tabs>
      <w:ind w:left="2520" w:hanging="360"/>
      <w:outlineLvl w:val="3"/>
    </w:pPr>
    <w:rPr>
      <w:rFonts w:eastAsia="MS Gothic"/>
    </w:rPr>
  </w:style>
  <w:style w:type="paragraph" w:customStyle="1" w:styleId="NoteLevel51">
    <w:name w:val="Note Level 51"/>
    <w:basedOn w:val="Normal"/>
    <w:rsid w:val="00C305D8"/>
    <w:pPr>
      <w:keepNext/>
      <w:tabs>
        <w:tab w:val="num" w:pos="2880"/>
      </w:tabs>
      <w:ind w:left="3240" w:hanging="360"/>
      <w:outlineLvl w:val="4"/>
    </w:pPr>
    <w:rPr>
      <w:rFonts w:eastAsia="MS Gothic"/>
    </w:rPr>
  </w:style>
  <w:style w:type="paragraph" w:customStyle="1" w:styleId="NoteLevel61">
    <w:name w:val="Note Level 61"/>
    <w:basedOn w:val="Normal"/>
    <w:rsid w:val="00C305D8"/>
    <w:pPr>
      <w:keepNext/>
      <w:tabs>
        <w:tab w:val="num" w:pos="3600"/>
      </w:tabs>
      <w:ind w:left="3960" w:hanging="360"/>
      <w:outlineLvl w:val="5"/>
    </w:pPr>
    <w:rPr>
      <w:rFonts w:eastAsia="MS Gothic"/>
    </w:rPr>
  </w:style>
  <w:style w:type="paragraph" w:customStyle="1" w:styleId="NoteLevel71">
    <w:name w:val="Note Level 71"/>
    <w:basedOn w:val="Normal"/>
    <w:rsid w:val="00C305D8"/>
    <w:pPr>
      <w:keepNext/>
      <w:tabs>
        <w:tab w:val="num" w:pos="4320"/>
      </w:tabs>
      <w:ind w:left="4680" w:hanging="360"/>
      <w:outlineLvl w:val="6"/>
    </w:pPr>
    <w:rPr>
      <w:rFonts w:eastAsia="MS Gothic"/>
    </w:rPr>
  </w:style>
  <w:style w:type="paragraph" w:customStyle="1" w:styleId="NoteLevel81">
    <w:name w:val="Note Level 81"/>
    <w:basedOn w:val="Normal"/>
    <w:rsid w:val="00C305D8"/>
    <w:pPr>
      <w:keepNext/>
      <w:tabs>
        <w:tab w:val="num" w:pos="5040"/>
      </w:tabs>
      <w:ind w:left="5400" w:hanging="360"/>
      <w:outlineLvl w:val="7"/>
    </w:pPr>
    <w:rPr>
      <w:rFonts w:eastAsia="MS Gothic"/>
    </w:rPr>
  </w:style>
  <w:style w:type="paragraph" w:customStyle="1" w:styleId="NoteLevel91">
    <w:name w:val="Note Level 91"/>
    <w:basedOn w:val="Normal"/>
    <w:rsid w:val="00C305D8"/>
    <w:pPr>
      <w:keepNext/>
      <w:tabs>
        <w:tab w:val="num" w:pos="5760"/>
      </w:tabs>
      <w:ind w:left="6120" w:hanging="360"/>
      <w:outlineLvl w:val="8"/>
    </w:pPr>
    <w:rPr>
      <w:rFonts w:eastAsia="MS Gothic"/>
    </w:rPr>
  </w:style>
  <w:style w:type="paragraph" w:styleId="Index2">
    <w:name w:val="index 2"/>
    <w:basedOn w:val="Normal"/>
    <w:next w:val="Normal"/>
    <w:autoRedefine/>
    <w:rsid w:val="00C305D8"/>
    <w:pPr>
      <w:spacing w:after="200" w:line="276" w:lineRule="auto"/>
      <w:ind w:left="400" w:hanging="200"/>
    </w:pPr>
    <w:rPr>
      <w:rFonts w:eastAsia="Times New Roman"/>
      <w:bCs/>
    </w:rPr>
  </w:style>
  <w:style w:type="paragraph" w:styleId="Index3">
    <w:name w:val="index 3"/>
    <w:basedOn w:val="Normal"/>
    <w:next w:val="Normal"/>
    <w:autoRedefine/>
    <w:rsid w:val="00C305D8"/>
    <w:pPr>
      <w:spacing w:after="200" w:line="276" w:lineRule="auto"/>
      <w:ind w:left="600" w:hanging="200"/>
    </w:pPr>
    <w:rPr>
      <w:rFonts w:eastAsia="Times New Roman"/>
      <w:bCs/>
    </w:rPr>
  </w:style>
  <w:style w:type="paragraph" w:styleId="Index4">
    <w:name w:val="index 4"/>
    <w:basedOn w:val="Normal"/>
    <w:next w:val="Normal"/>
    <w:autoRedefine/>
    <w:rsid w:val="00C305D8"/>
    <w:pPr>
      <w:spacing w:after="200" w:line="276" w:lineRule="auto"/>
      <w:ind w:left="800" w:hanging="200"/>
    </w:pPr>
    <w:rPr>
      <w:rFonts w:eastAsia="Times New Roman"/>
      <w:bCs/>
    </w:rPr>
  </w:style>
  <w:style w:type="paragraph" w:styleId="Index5">
    <w:name w:val="index 5"/>
    <w:basedOn w:val="Normal"/>
    <w:next w:val="Normal"/>
    <w:autoRedefine/>
    <w:rsid w:val="00C305D8"/>
    <w:pPr>
      <w:spacing w:after="200" w:line="276" w:lineRule="auto"/>
      <w:ind w:left="1000" w:hanging="200"/>
    </w:pPr>
    <w:rPr>
      <w:rFonts w:eastAsia="Times New Roman"/>
      <w:bCs/>
    </w:rPr>
  </w:style>
  <w:style w:type="paragraph" w:styleId="Index6">
    <w:name w:val="index 6"/>
    <w:basedOn w:val="Normal"/>
    <w:next w:val="Normal"/>
    <w:autoRedefine/>
    <w:rsid w:val="00C305D8"/>
    <w:pPr>
      <w:spacing w:after="200" w:line="276" w:lineRule="auto"/>
      <w:ind w:left="1200" w:hanging="200"/>
    </w:pPr>
    <w:rPr>
      <w:rFonts w:eastAsia="Times New Roman"/>
      <w:bCs/>
    </w:rPr>
  </w:style>
  <w:style w:type="paragraph" w:styleId="Index7">
    <w:name w:val="index 7"/>
    <w:basedOn w:val="Normal"/>
    <w:next w:val="Normal"/>
    <w:autoRedefine/>
    <w:rsid w:val="00C305D8"/>
    <w:pPr>
      <w:spacing w:after="200" w:line="276" w:lineRule="auto"/>
      <w:ind w:left="1400" w:hanging="200"/>
    </w:pPr>
    <w:rPr>
      <w:rFonts w:eastAsia="Times New Roman"/>
      <w:bCs/>
    </w:rPr>
  </w:style>
  <w:style w:type="paragraph" w:styleId="Index8">
    <w:name w:val="index 8"/>
    <w:basedOn w:val="Normal"/>
    <w:next w:val="Normal"/>
    <w:autoRedefine/>
    <w:rsid w:val="00C305D8"/>
    <w:pPr>
      <w:spacing w:after="200" w:line="276" w:lineRule="auto"/>
      <w:ind w:left="1600" w:hanging="200"/>
    </w:pPr>
    <w:rPr>
      <w:rFonts w:eastAsia="Times New Roman"/>
      <w:bCs/>
    </w:rPr>
  </w:style>
  <w:style w:type="paragraph" w:styleId="Index9">
    <w:name w:val="index 9"/>
    <w:basedOn w:val="Normal"/>
    <w:next w:val="Normal"/>
    <w:autoRedefine/>
    <w:rsid w:val="00C305D8"/>
    <w:pPr>
      <w:spacing w:after="200" w:line="276" w:lineRule="auto"/>
      <w:ind w:left="1800" w:hanging="200"/>
    </w:pPr>
    <w:rPr>
      <w:rFonts w:eastAsia="Times New Roman"/>
      <w:bCs/>
    </w:rPr>
  </w:style>
  <w:style w:type="paragraph" w:styleId="IndexHeading">
    <w:name w:val="index heading"/>
    <w:basedOn w:val="Normal"/>
    <w:next w:val="Index1"/>
    <w:rsid w:val="00C305D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305D8"/>
    <w:pPr>
      <w:jc w:val="both"/>
    </w:pPr>
    <w:rPr>
      <w:rFonts w:eastAsia="Times New Roman"/>
      <w:i/>
      <w:iCs/>
      <w:color w:val="000000"/>
      <w:sz w:val="20"/>
    </w:rPr>
  </w:style>
  <w:style w:type="character" w:customStyle="1" w:styleId="MediumGrid11">
    <w:name w:val="Medium Grid 11"/>
    <w:uiPriority w:val="99"/>
    <w:rsid w:val="00C305D8"/>
    <w:rPr>
      <w:color w:val="808080"/>
    </w:rPr>
  </w:style>
  <w:style w:type="numbering" w:customStyle="1" w:styleId="NoList8">
    <w:name w:val="No List8"/>
    <w:next w:val="NoList"/>
    <w:semiHidden/>
    <w:unhideWhenUsed/>
    <w:rsid w:val="00C305D8"/>
  </w:style>
  <w:style w:type="numbering" w:customStyle="1" w:styleId="NoList9">
    <w:name w:val="No List9"/>
    <w:next w:val="NoList"/>
    <w:semiHidden/>
    <w:unhideWhenUsed/>
    <w:rsid w:val="00C305D8"/>
  </w:style>
  <w:style w:type="numbering" w:customStyle="1" w:styleId="NoList10">
    <w:name w:val="No List10"/>
    <w:next w:val="NoList"/>
    <w:semiHidden/>
    <w:unhideWhenUsed/>
    <w:rsid w:val="00C305D8"/>
  </w:style>
  <w:style w:type="numbering" w:customStyle="1" w:styleId="NoList12">
    <w:name w:val="No List12"/>
    <w:next w:val="NoList"/>
    <w:semiHidden/>
    <w:unhideWhenUsed/>
    <w:rsid w:val="00C305D8"/>
  </w:style>
  <w:style w:type="numbering" w:customStyle="1" w:styleId="NoList13">
    <w:name w:val="No List13"/>
    <w:next w:val="NoList"/>
    <w:semiHidden/>
    <w:unhideWhenUsed/>
    <w:rsid w:val="00C305D8"/>
  </w:style>
  <w:style w:type="numbering" w:customStyle="1" w:styleId="NoList14">
    <w:name w:val="No List14"/>
    <w:next w:val="NoList"/>
    <w:semiHidden/>
    <w:unhideWhenUsed/>
    <w:rsid w:val="00C305D8"/>
  </w:style>
  <w:style w:type="numbering" w:customStyle="1" w:styleId="NoList15">
    <w:name w:val="No List15"/>
    <w:next w:val="NoList"/>
    <w:uiPriority w:val="99"/>
    <w:semiHidden/>
    <w:unhideWhenUsed/>
    <w:rsid w:val="00C305D8"/>
  </w:style>
  <w:style w:type="numbering" w:customStyle="1" w:styleId="NoList16">
    <w:name w:val="No List16"/>
    <w:next w:val="NoList"/>
    <w:uiPriority w:val="99"/>
    <w:semiHidden/>
    <w:unhideWhenUsed/>
    <w:rsid w:val="00C305D8"/>
  </w:style>
  <w:style w:type="numbering" w:customStyle="1" w:styleId="NoList17">
    <w:name w:val="No List17"/>
    <w:next w:val="NoList"/>
    <w:semiHidden/>
    <w:unhideWhenUsed/>
    <w:rsid w:val="00C305D8"/>
  </w:style>
  <w:style w:type="numbering" w:customStyle="1" w:styleId="NoList18">
    <w:name w:val="No List18"/>
    <w:next w:val="NoList"/>
    <w:uiPriority w:val="99"/>
    <w:semiHidden/>
    <w:unhideWhenUsed/>
    <w:rsid w:val="00C305D8"/>
  </w:style>
  <w:style w:type="numbering" w:customStyle="1" w:styleId="NoList19">
    <w:name w:val="No List19"/>
    <w:next w:val="NoList"/>
    <w:uiPriority w:val="99"/>
    <w:semiHidden/>
    <w:unhideWhenUsed/>
    <w:rsid w:val="00C305D8"/>
  </w:style>
  <w:style w:type="numbering" w:customStyle="1" w:styleId="NoList20">
    <w:name w:val="No List20"/>
    <w:next w:val="NoList"/>
    <w:semiHidden/>
    <w:unhideWhenUsed/>
    <w:rsid w:val="00C305D8"/>
  </w:style>
  <w:style w:type="numbering" w:customStyle="1" w:styleId="NoList21">
    <w:name w:val="No List21"/>
    <w:next w:val="NoList"/>
    <w:semiHidden/>
    <w:unhideWhenUsed/>
    <w:rsid w:val="00C305D8"/>
  </w:style>
  <w:style w:type="paragraph" w:customStyle="1" w:styleId="PlaceholderText2">
    <w:name w:val="Placeholder Text2"/>
    <w:basedOn w:val="Normal"/>
    <w:uiPriority w:val="99"/>
    <w:rsid w:val="00C305D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305D8"/>
    <w:pPr>
      <w:keepNext/>
      <w:tabs>
        <w:tab w:val="num" w:pos="1440"/>
      </w:tabs>
      <w:ind w:left="1800" w:hanging="360"/>
      <w:outlineLvl w:val="2"/>
    </w:pPr>
    <w:rPr>
      <w:rFonts w:eastAsia="MS Gothic"/>
      <w:sz w:val="24"/>
    </w:rPr>
  </w:style>
  <w:style w:type="paragraph" w:customStyle="1" w:styleId="LightList1">
    <w:name w:val="Light List1"/>
    <w:basedOn w:val="Normal"/>
    <w:rsid w:val="00C305D8"/>
    <w:pPr>
      <w:keepNext/>
      <w:tabs>
        <w:tab w:val="num" w:pos="2160"/>
      </w:tabs>
      <w:ind w:left="2520" w:hanging="360"/>
      <w:outlineLvl w:val="3"/>
    </w:pPr>
    <w:rPr>
      <w:rFonts w:eastAsia="MS Gothic"/>
      <w:sz w:val="24"/>
    </w:rPr>
  </w:style>
  <w:style w:type="paragraph" w:customStyle="1" w:styleId="LightGrid1">
    <w:name w:val="Light Grid1"/>
    <w:basedOn w:val="Normal"/>
    <w:rsid w:val="00C305D8"/>
    <w:pPr>
      <w:keepNext/>
      <w:tabs>
        <w:tab w:val="num" w:pos="2880"/>
      </w:tabs>
      <w:ind w:left="3240" w:hanging="360"/>
      <w:outlineLvl w:val="4"/>
    </w:pPr>
    <w:rPr>
      <w:rFonts w:eastAsia="MS Gothic"/>
      <w:sz w:val="24"/>
    </w:rPr>
  </w:style>
  <w:style w:type="paragraph" w:customStyle="1" w:styleId="MediumShading11">
    <w:name w:val="Medium Shading 11"/>
    <w:basedOn w:val="Normal"/>
    <w:rsid w:val="00C305D8"/>
    <w:pPr>
      <w:keepNext/>
      <w:tabs>
        <w:tab w:val="num" w:pos="3600"/>
      </w:tabs>
      <w:ind w:left="3960" w:hanging="360"/>
      <w:outlineLvl w:val="5"/>
    </w:pPr>
    <w:rPr>
      <w:rFonts w:eastAsia="MS Gothic"/>
      <w:sz w:val="24"/>
    </w:rPr>
  </w:style>
  <w:style w:type="paragraph" w:customStyle="1" w:styleId="MediumShading21">
    <w:name w:val="Medium Shading 21"/>
    <w:basedOn w:val="Normal"/>
    <w:rsid w:val="00C305D8"/>
    <w:pPr>
      <w:keepNext/>
      <w:tabs>
        <w:tab w:val="num" w:pos="4320"/>
      </w:tabs>
      <w:ind w:left="4680" w:hanging="360"/>
      <w:outlineLvl w:val="6"/>
    </w:pPr>
    <w:rPr>
      <w:rFonts w:eastAsia="MS Gothic"/>
      <w:sz w:val="24"/>
    </w:rPr>
  </w:style>
  <w:style w:type="paragraph" w:customStyle="1" w:styleId="MediumList11">
    <w:name w:val="Medium List 11"/>
    <w:basedOn w:val="Normal"/>
    <w:rsid w:val="00C305D8"/>
    <w:pPr>
      <w:keepNext/>
      <w:tabs>
        <w:tab w:val="num" w:pos="5040"/>
      </w:tabs>
      <w:ind w:left="5400" w:hanging="360"/>
      <w:outlineLvl w:val="7"/>
    </w:pPr>
    <w:rPr>
      <w:rFonts w:eastAsia="MS Gothic"/>
      <w:sz w:val="24"/>
    </w:rPr>
  </w:style>
  <w:style w:type="paragraph" w:customStyle="1" w:styleId="MediumList21">
    <w:name w:val="Medium List 21"/>
    <w:basedOn w:val="Normal"/>
    <w:rsid w:val="00C305D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305D8"/>
    <w:rPr>
      <w:sz w:val="17"/>
      <w:szCs w:val="24"/>
      <w:lang w:val="en-US" w:eastAsia="en-US" w:bidi="ar-SA"/>
    </w:rPr>
  </w:style>
  <w:style w:type="paragraph" w:customStyle="1" w:styleId="TagsFutura">
    <w:name w:val="TagsFutura"/>
    <w:basedOn w:val="Normal"/>
    <w:next w:val="Cites"/>
    <w:rsid w:val="00C305D8"/>
    <w:rPr>
      <w:rFonts w:ascii="Futura" w:eastAsia="Times" w:hAnsi="Futura"/>
      <w:b/>
      <w:caps/>
      <w:sz w:val="18"/>
      <w:szCs w:val="20"/>
    </w:rPr>
  </w:style>
  <w:style w:type="character" w:customStyle="1" w:styleId="italics">
    <w:name w:val="italics"/>
    <w:basedOn w:val="DefaultParagraphFont"/>
    <w:rsid w:val="00C305D8"/>
  </w:style>
  <w:style w:type="character" w:customStyle="1" w:styleId="m-3583723223135346788gmail-style13ptbold">
    <w:name w:val="m_-3583723223135346788gmail-style13ptbold"/>
    <w:basedOn w:val="DefaultParagraphFont"/>
    <w:rsid w:val="00C305D8"/>
  </w:style>
  <w:style w:type="character" w:customStyle="1" w:styleId="m-3583723223135346788gmail-styleunderline">
    <w:name w:val="m_-3583723223135346788gmail-styleunderline"/>
    <w:basedOn w:val="DefaultParagraphFont"/>
    <w:rsid w:val="00C305D8"/>
  </w:style>
  <w:style w:type="paragraph" w:customStyle="1" w:styleId="speakable">
    <w:name w:val="speakable"/>
    <w:basedOn w:val="Normal"/>
    <w:uiPriority w:val="99"/>
    <w:qFormat/>
    <w:rsid w:val="00C305D8"/>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305D8"/>
    <w:rPr>
      <w:b/>
      <w:u w:val="single"/>
    </w:rPr>
  </w:style>
  <w:style w:type="character" w:customStyle="1" w:styleId="UnresolvedMention3">
    <w:name w:val="Unresolved Mention3"/>
    <w:basedOn w:val="DefaultParagraphFont"/>
    <w:uiPriority w:val="99"/>
    <w:semiHidden/>
    <w:unhideWhenUsed/>
    <w:rsid w:val="00C305D8"/>
    <w:rPr>
      <w:color w:val="808080"/>
      <w:shd w:val="clear" w:color="auto" w:fill="E6E6E6"/>
    </w:rPr>
  </w:style>
  <w:style w:type="paragraph" w:customStyle="1" w:styleId="useless">
    <w:name w:val="useless"/>
    <w:basedOn w:val="Normal"/>
    <w:uiPriority w:val="99"/>
    <w:qFormat/>
    <w:rsid w:val="00C305D8"/>
    <w:rPr>
      <w:rFonts w:eastAsia="Times New Roman"/>
      <w:sz w:val="12"/>
    </w:rPr>
  </w:style>
  <w:style w:type="character" w:customStyle="1" w:styleId="tagCharCharCharChar">
    <w:name w:val="tag Char Char Char Char"/>
    <w:rsid w:val="00C305D8"/>
    <w:rPr>
      <w:b/>
      <w:sz w:val="24"/>
      <w:szCs w:val="24"/>
      <w:lang w:val="en-US" w:eastAsia="en-US" w:bidi="ar-SA"/>
    </w:rPr>
  </w:style>
  <w:style w:type="character" w:customStyle="1" w:styleId="DebateUnderlined">
    <w:name w:val="Debate Underlined"/>
    <w:rsid w:val="00C305D8"/>
    <w:rPr>
      <w:rFonts w:ascii="Helvetica" w:hAnsi="Helvetica"/>
      <w:sz w:val="20"/>
      <w:u w:val="single"/>
    </w:rPr>
  </w:style>
  <w:style w:type="character" w:styleId="PlaceholderText">
    <w:name w:val="Placeholder Text"/>
    <w:basedOn w:val="DefaultParagraphFont"/>
    <w:uiPriority w:val="99"/>
    <w:rsid w:val="00C305D8"/>
    <w:rPr>
      <w:color w:val="808080"/>
    </w:rPr>
  </w:style>
  <w:style w:type="character" w:customStyle="1" w:styleId="byl">
    <w:name w:val="byl"/>
    <w:rsid w:val="00C305D8"/>
  </w:style>
  <w:style w:type="paragraph" w:customStyle="1" w:styleId="css-xhhu0i">
    <w:name w:val="css-xhhu0i"/>
    <w:basedOn w:val="Normal"/>
    <w:rsid w:val="00C305D8"/>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305D8"/>
  </w:style>
  <w:style w:type="character" w:customStyle="1" w:styleId="m-8878800405382358272gmail-styleunderline">
    <w:name w:val="m_-8878800405382358272gmail-styleunderline"/>
    <w:basedOn w:val="DefaultParagraphFont"/>
    <w:rsid w:val="00C305D8"/>
  </w:style>
  <w:style w:type="character" w:customStyle="1" w:styleId="m-5498913268213319940gmail-styleunderline">
    <w:name w:val="m_-5498913268213319940gmail-styleunderline"/>
    <w:basedOn w:val="DefaultParagraphFont"/>
    <w:rsid w:val="00C305D8"/>
  </w:style>
  <w:style w:type="character" w:customStyle="1" w:styleId="overlay">
    <w:name w:val="overlay"/>
    <w:basedOn w:val="DefaultParagraphFont"/>
    <w:rsid w:val="00C305D8"/>
  </w:style>
  <w:style w:type="character" w:customStyle="1" w:styleId="TagCharCharCharChar0">
    <w:name w:val="Tag Char Char Char Char"/>
    <w:basedOn w:val="DefaultParagraphFont"/>
    <w:rsid w:val="00C305D8"/>
    <w:rPr>
      <w:rFonts w:ascii="Calibri" w:hAnsi="Calibri" w:cs="Calibri"/>
      <w:b/>
      <w:sz w:val="24"/>
    </w:rPr>
  </w:style>
  <w:style w:type="paragraph" w:customStyle="1" w:styleId="g-body">
    <w:name w:val="g-body"/>
    <w:basedOn w:val="Normal"/>
    <w:uiPriority w:val="99"/>
    <w:qFormat/>
    <w:rsid w:val="00C305D8"/>
    <w:pPr>
      <w:spacing w:before="100" w:beforeAutospacing="1" w:after="100" w:afterAutospacing="1"/>
    </w:pPr>
    <w:rPr>
      <w:rFonts w:eastAsia="Times New Roman"/>
      <w:sz w:val="24"/>
    </w:rPr>
  </w:style>
  <w:style w:type="paragraph" w:customStyle="1" w:styleId="g-pstyle0">
    <w:name w:val="g-pstyle0"/>
    <w:basedOn w:val="Normal"/>
    <w:uiPriority w:val="99"/>
    <w:qFormat/>
    <w:rsid w:val="00C305D8"/>
    <w:pPr>
      <w:spacing w:before="100" w:beforeAutospacing="1" w:after="100" w:afterAutospacing="1"/>
    </w:pPr>
    <w:rPr>
      <w:rFonts w:eastAsia="Times New Roman"/>
      <w:sz w:val="24"/>
    </w:rPr>
  </w:style>
  <w:style w:type="paragraph" w:customStyle="1" w:styleId="g-pstyle1">
    <w:name w:val="g-pstyle1"/>
    <w:basedOn w:val="Normal"/>
    <w:uiPriority w:val="99"/>
    <w:qFormat/>
    <w:rsid w:val="00C305D8"/>
    <w:pPr>
      <w:spacing w:before="100" w:beforeAutospacing="1" w:after="100" w:afterAutospacing="1"/>
    </w:pPr>
    <w:rPr>
      <w:rFonts w:eastAsia="Times New Roman"/>
      <w:sz w:val="24"/>
    </w:rPr>
  </w:style>
  <w:style w:type="paragraph" w:customStyle="1" w:styleId="g-asset-hed">
    <w:name w:val="g-asset-hed"/>
    <w:basedOn w:val="Normal"/>
    <w:uiPriority w:val="99"/>
    <w:qFormat/>
    <w:rsid w:val="00C305D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305D8"/>
    <w:pPr>
      <w:spacing w:before="100" w:beforeAutospacing="1" w:after="100" w:afterAutospacing="1"/>
    </w:pPr>
    <w:rPr>
      <w:rFonts w:ascii="Arial" w:hAnsi="Arial"/>
      <w:sz w:val="24"/>
    </w:rPr>
  </w:style>
  <w:style w:type="paragraph" w:customStyle="1" w:styleId="speech">
    <w:name w:val="speech"/>
    <w:basedOn w:val="Normal"/>
    <w:uiPriority w:val="99"/>
    <w:qFormat/>
    <w:rsid w:val="00C305D8"/>
    <w:pPr>
      <w:spacing w:before="100" w:beforeAutospacing="1" w:after="100" w:afterAutospacing="1"/>
    </w:pPr>
    <w:rPr>
      <w:sz w:val="24"/>
    </w:rPr>
  </w:style>
  <w:style w:type="character" w:customStyle="1" w:styleId="adtext">
    <w:name w:val="adtext"/>
    <w:basedOn w:val="DefaultParagraphFont"/>
    <w:rsid w:val="00C305D8"/>
  </w:style>
  <w:style w:type="character" w:customStyle="1" w:styleId="UL-Bold">
    <w:name w:val="UL-Bold"/>
    <w:basedOn w:val="DefaultParagraphFont"/>
    <w:rsid w:val="00C305D8"/>
    <w:rPr>
      <w:u w:val="thick"/>
    </w:rPr>
  </w:style>
  <w:style w:type="character" w:customStyle="1" w:styleId="UL-None">
    <w:name w:val="UL-None"/>
    <w:basedOn w:val="DefaultParagraphFont"/>
    <w:rsid w:val="00C305D8"/>
    <w:rPr>
      <w:strike w:val="0"/>
      <w:dstrike w:val="0"/>
      <w:u w:val="none"/>
      <w:effect w:val="none"/>
    </w:rPr>
  </w:style>
  <w:style w:type="character" w:customStyle="1" w:styleId="qu730rj69h">
    <w:name w:val="qu730rj69h"/>
    <w:basedOn w:val="DefaultParagraphFont"/>
    <w:rsid w:val="00C305D8"/>
  </w:style>
  <w:style w:type="paragraph" w:customStyle="1" w:styleId="optext">
    <w:name w:val="optext"/>
    <w:basedOn w:val="Normal"/>
    <w:uiPriority w:val="99"/>
    <w:qFormat/>
    <w:rsid w:val="00C305D8"/>
    <w:pPr>
      <w:spacing w:before="100" w:beforeAutospacing="1" w:after="100" w:afterAutospacing="1"/>
    </w:pPr>
    <w:rPr>
      <w:sz w:val="24"/>
    </w:rPr>
  </w:style>
  <w:style w:type="character" w:customStyle="1" w:styleId="lmy74qr12z">
    <w:name w:val="lmy74qr12z"/>
    <w:basedOn w:val="DefaultParagraphFont"/>
    <w:rsid w:val="00C305D8"/>
  </w:style>
  <w:style w:type="character" w:customStyle="1" w:styleId="icr880">
    <w:name w:val="icr880"/>
    <w:basedOn w:val="DefaultParagraphFont"/>
    <w:rsid w:val="00C305D8"/>
  </w:style>
  <w:style w:type="character" w:customStyle="1" w:styleId="hx23q54">
    <w:name w:val="hx23q54"/>
    <w:basedOn w:val="DefaultParagraphFont"/>
    <w:rsid w:val="00C305D8"/>
  </w:style>
  <w:style w:type="character" w:customStyle="1" w:styleId="m-5348258726587825636gmail-style13ptbold">
    <w:name w:val="m_-5348258726587825636gmail-style13ptbold"/>
    <w:basedOn w:val="DefaultParagraphFont"/>
    <w:rsid w:val="00C305D8"/>
  </w:style>
  <w:style w:type="character" w:customStyle="1" w:styleId="m-5348258726587825636gmail-styleunderline">
    <w:name w:val="m_-5348258726587825636gmail-styleunderline"/>
    <w:basedOn w:val="DefaultParagraphFont"/>
    <w:rsid w:val="00C305D8"/>
  </w:style>
  <w:style w:type="character" w:customStyle="1" w:styleId="m4385445901877740177gmail-styleunderline">
    <w:name w:val="m_4385445901877740177gmail-styleunderline"/>
    <w:basedOn w:val="DefaultParagraphFont"/>
    <w:rsid w:val="00C305D8"/>
  </w:style>
  <w:style w:type="character" w:customStyle="1" w:styleId="DDIUnderline">
    <w:name w:val="DDI Underline"/>
    <w:qFormat/>
    <w:rsid w:val="00C305D8"/>
    <w:rPr>
      <w:rFonts w:ascii="Times New Roman" w:hAnsi="Times New Roman"/>
      <w:sz w:val="24"/>
      <w:u w:val="single"/>
    </w:rPr>
  </w:style>
  <w:style w:type="paragraph" w:customStyle="1" w:styleId="ALLCAPS">
    <w:name w:val="ALL CAPS"/>
    <w:basedOn w:val="Normal"/>
    <w:link w:val="ALLCAPSChar"/>
    <w:qFormat/>
    <w:rsid w:val="00C305D8"/>
    <w:rPr>
      <w:rFonts w:eastAsia="Times New Roman"/>
      <w:b/>
      <w:caps/>
    </w:rPr>
  </w:style>
  <w:style w:type="character" w:customStyle="1" w:styleId="ALLCAPSChar">
    <w:name w:val="ALL CAPS Char"/>
    <w:basedOn w:val="DefaultParagraphFont"/>
    <w:link w:val="ALLCAPS"/>
    <w:rsid w:val="00C305D8"/>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C305D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305D8"/>
    <w:rPr>
      <w:rFonts w:ascii="Calibri" w:eastAsia="Times New Roman" w:hAnsi="Calibri" w:cs="Calibri"/>
      <w:b/>
    </w:rPr>
  </w:style>
  <w:style w:type="character" w:customStyle="1" w:styleId="Cites-AuthorDate">
    <w:name w:val="Cites-Author/Date"/>
    <w:rsid w:val="00C305D8"/>
    <w:rPr>
      <w:rFonts w:ascii="Helvetica" w:hAnsi="Helvetica"/>
      <w:b/>
      <w:sz w:val="22"/>
      <w:szCs w:val="24"/>
      <w:u w:val="thick"/>
    </w:rPr>
  </w:style>
  <w:style w:type="paragraph" w:customStyle="1" w:styleId="CiteTag">
    <w:name w:val="Cite/Tag"/>
    <w:basedOn w:val="Normal"/>
    <w:uiPriority w:val="99"/>
    <w:qFormat/>
    <w:rsid w:val="00C305D8"/>
    <w:rPr>
      <w:rFonts w:eastAsia="Cambria"/>
      <w:b/>
    </w:rPr>
  </w:style>
  <w:style w:type="character" w:customStyle="1" w:styleId="m489902567989944824gmail-style13ptbold">
    <w:name w:val="m_489902567989944824gmail-style13ptbold"/>
    <w:basedOn w:val="DefaultParagraphFont"/>
    <w:rsid w:val="00C305D8"/>
  </w:style>
  <w:style w:type="character" w:customStyle="1" w:styleId="m489902567989944824gmail-styleunderline">
    <w:name w:val="m_489902567989944824gmail-styleunderline"/>
    <w:basedOn w:val="DefaultParagraphFont"/>
    <w:rsid w:val="00C305D8"/>
  </w:style>
  <w:style w:type="character" w:customStyle="1" w:styleId="UnderlineCharChar3">
    <w:name w:val="Underline Char Char3"/>
    <w:rsid w:val="00C305D8"/>
    <w:rPr>
      <w:szCs w:val="24"/>
      <w:u w:val="single"/>
      <w:lang w:val="en-US" w:eastAsia="en-US" w:bidi="ar-SA"/>
    </w:rPr>
  </w:style>
  <w:style w:type="character" w:customStyle="1" w:styleId="tl8wme">
    <w:name w:val="tl8wme"/>
    <w:basedOn w:val="DefaultParagraphFont"/>
    <w:rsid w:val="00C305D8"/>
  </w:style>
  <w:style w:type="character" w:customStyle="1" w:styleId="Mention3">
    <w:name w:val="Mention3"/>
    <w:basedOn w:val="DefaultParagraphFont"/>
    <w:uiPriority w:val="99"/>
    <w:semiHidden/>
    <w:unhideWhenUsed/>
    <w:rsid w:val="00C305D8"/>
    <w:rPr>
      <w:color w:val="2B579A"/>
      <w:shd w:val="clear" w:color="auto" w:fill="E6E6E6"/>
    </w:rPr>
  </w:style>
  <w:style w:type="character" w:customStyle="1" w:styleId="m-5251091010484660064gmail-style13ptbold">
    <w:name w:val="m_-5251091010484660064gmail-style13ptbold"/>
    <w:basedOn w:val="DefaultParagraphFont"/>
    <w:rsid w:val="00C305D8"/>
  </w:style>
  <w:style w:type="character" w:customStyle="1" w:styleId="m-5251091010484660064gmail-styleunderline">
    <w:name w:val="m_-5251091010484660064gmail-styleunderline"/>
    <w:basedOn w:val="DefaultParagraphFont"/>
    <w:rsid w:val="00C305D8"/>
  </w:style>
  <w:style w:type="character" w:customStyle="1" w:styleId="tablecaption">
    <w:name w:val="tablecaption"/>
    <w:basedOn w:val="DefaultParagraphFont"/>
    <w:rsid w:val="00C305D8"/>
  </w:style>
  <w:style w:type="character" w:customStyle="1" w:styleId="StyleLatinHelvetica105ptBlack">
    <w:name w:val="Style (Latin) Helvetica 10.5 pt Black"/>
    <w:basedOn w:val="DefaultParagraphFont"/>
    <w:rsid w:val="00C305D8"/>
    <w:rPr>
      <w:rFonts w:ascii="Times New Roman" w:hAnsi="Times New Roman"/>
      <w:color w:val="000000"/>
      <w:sz w:val="21"/>
    </w:rPr>
  </w:style>
  <w:style w:type="character" w:customStyle="1" w:styleId="Quotation">
    <w:name w:val="Quotation"/>
    <w:qFormat/>
    <w:rsid w:val="00C305D8"/>
    <w:rPr>
      <w:rFonts w:ascii="Arial" w:hAnsi="Arial"/>
      <w:b/>
      <w:i/>
      <w:iCs/>
      <w:sz w:val="24"/>
      <w:u w:val="single"/>
    </w:rPr>
  </w:style>
  <w:style w:type="paragraph" w:customStyle="1" w:styleId="DateTime">
    <w:name w:val="DateTime"/>
    <w:basedOn w:val="Normal"/>
    <w:link w:val="DateTimeChar"/>
    <w:autoRedefine/>
    <w:uiPriority w:val="4"/>
    <w:qFormat/>
    <w:rsid w:val="00C305D8"/>
  </w:style>
  <w:style w:type="character" w:customStyle="1" w:styleId="DateTimeChar">
    <w:name w:val="DateTime Char"/>
    <w:basedOn w:val="DefaultParagraphFont"/>
    <w:link w:val="DateTime"/>
    <w:uiPriority w:val="4"/>
    <w:rsid w:val="00C305D8"/>
    <w:rPr>
      <w:rFonts w:ascii="Calibri" w:hAnsi="Calibri" w:cs="Calibri"/>
      <w:sz w:val="22"/>
    </w:rPr>
  </w:style>
  <w:style w:type="paragraph" w:customStyle="1" w:styleId="Lecture">
    <w:name w:val="Lecture"/>
    <w:next w:val="BodyText"/>
    <w:link w:val="LectureChar"/>
    <w:autoRedefine/>
    <w:uiPriority w:val="4"/>
    <w:qFormat/>
    <w:rsid w:val="00C305D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C305D8"/>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C305D8"/>
  </w:style>
  <w:style w:type="character" w:customStyle="1" w:styleId="m-413333960618644972gmail-styleunderline">
    <w:name w:val="m_-413333960618644972gmail-styleunderline"/>
    <w:basedOn w:val="DefaultParagraphFont"/>
    <w:rsid w:val="00C305D8"/>
  </w:style>
  <w:style w:type="character" w:customStyle="1" w:styleId="m8314098763611656848gmail-stylestylebold12pt">
    <w:name w:val="m_8314098763611656848gmail-stylestylebold12pt"/>
    <w:basedOn w:val="DefaultParagraphFont"/>
    <w:rsid w:val="00C305D8"/>
  </w:style>
  <w:style w:type="character" w:customStyle="1" w:styleId="m8314098763611656848gmail-styleboldunderline">
    <w:name w:val="m_8314098763611656848gmail-styleboldunderline"/>
    <w:basedOn w:val="DefaultParagraphFont"/>
    <w:rsid w:val="00C305D8"/>
  </w:style>
  <w:style w:type="paragraph" w:customStyle="1" w:styleId="Spacer">
    <w:name w:val="Spacer"/>
    <w:basedOn w:val="Heading1"/>
    <w:link w:val="SpacerChar"/>
    <w:autoRedefine/>
    <w:uiPriority w:val="4"/>
    <w:qFormat/>
    <w:rsid w:val="00C305D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305D8"/>
    <w:rPr>
      <w:rFonts w:ascii="Georgia" w:eastAsiaTheme="majorEastAsia" w:hAnsi="Georgia" w:cstheme="majorBidi"/>
      <w:b/>
      <w:bCs/>
      <w:szCs w:val="32"/>
    </w:rPr>
  </w:style>
  <w:style w:type="paragraph" w:customStyle="1" w:styleId="msonormal0">
    <w:name w:val="msonormal"/>
    <w:basedOn w:val="Normal"/>
    <w:rsid w:val="00C305D8"/>
    <w:pPr>
      <w:spacing w:before="100" w:beforeAutospacing="1" w:after="100" w:afterAutospacing="1"/>
    </w:pPr>
    <w:rPr>
      <w:rFonts w:eastAsia="Times New Roman"/>
      <w:sz w:val="24"/>
    </w:rPr>
  </w:style>
  <w:style w:type="paragraph" w:customStyle="1" w:styleId="TxBr41p1">
    <w:name w:val="TxBr_41p1"/>
    <w:basedOn w:val="Normal"/>
    <w:qFormat/>
    <w:rsid w:val="00C305D8"/>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305D8"/>
    <w:rPr>
      <w:rFonts w:ascii="Georgia" w:eastAsia="Times New Roman" w:hAnsi="Georgia" w:cs="Arial" w:hint="default"/>
      <w:b/>
      <w:bCs/>
      <w:kern w:val="32"/>
      <w:sz w:val="28"/>
      <w:szCs w:val="32"/>
    </w:rPr>
  </w:style>
  <w:style w:type="character" w:customStyle="1" w:styleId="CiteReal0">
    <w:name w:val="CiteReal"/>
    <w:uiPriority w:val="1"/>
    <w:qFormat/>
    <w:rsid w:val="00C305D8"/>
    <w:rPr>
      <w:rFonts w:ascii="Arial" w:hAnsi="Arial"/>
      <w:b/>
      <w:sz w:val="24"/>
      <w:u w:val="single"/>
    </w:rPr>
  </w:style>
  <w:style w:type="character" w:customStyle="1" w:styleId="dropcap1">
    <w:name w:val="dropcap1"/>
    <w:rsid w:val="00C305D8"/>
  </w:style>
  <w:style w:type="paragraph" w:customStyle="1" w:styleId="Style42">
    <w:name w:val="Style42"/>
    <w:basedOn w:val="Normal"/>
    <w:uiPriority w:val="99"/>
    <w:rsid w:val="00C305D8"/>
    <w:pPr>
      <w:spacing w:line="202" w:lineRule="exact"/>
      <w:jc w:val="both"/>
    </w:pPr>
    <w:rPr>
      <w:rFonts w:ascii="Palatino Linotype" w:hAnsi="Palatino Linotype" w:cs="Palatino Linotype"/>
    </w:rPr>
  </w:style>
  <w:style w:type="character" w:customStyle="1" w:styleId="FontStyle72">
    <w:name w:val="Font Style72"/>
    <w:uiPriority w:val="99"/>
    <w:rsid w:val="00C305D8"/>
    <w:rPr>
      <w:rFonts w:ascii="Cambria" w:hAnsi="Cambria" w:cs="Cambria" w:hint="default"/>
      <w:sz w:val="16"/>
      <w:szCs w:val="16"/>
    </w:rPr>
  </w:style>
  <w:style w:type="character" w:customStyle="1" w:styleId="FontStyle73">
    <w:name w:val="Font Style73"/>
    <w:uiPriority w:val="99"/>
    <w:rsid w:val="00C305D8"/>
    <w:rPr>
      <w:rFonts w:ascii="Cambria" w:hAnsi="Cambria" w:cs="Cambria" w:hint="default"/>
      <w:i/>
      <w:iCs/>
      <w:sz w:val="16"/>
      <w:szCs w:val="16"/>
    </w:rPr>
  </w:style>
  <w:style w:type="character" w:customStyle="1" w:styleId="UnderlinestyleChar20">
    <w:name w:val="Underline style Char2"/>
    <w:rsid w:val="00C305D8"/>
    <w:rPr>
      <w:sz w:val="22"/>
      <w:szCs w:val="24"/>
      <w:u w:val="single"/>
      <w:lang w:val="en-US" w:eastAsia="en-US" w:bidi="ar-SA"/>
    </w:rPr>
  </w:style>
  <w:style w:type="character" w:customStyle="1" w:styleId="FontStyle49">
    <w:name w:val="Font Style49"/>
    <w:uiPriority w:val="99"/>
    <w:rsid w:val="00C305D8"/>
    <w:rPr>
      <w:rFonts w:ascii="Cambria" w:hAnsi="Cambria" w:cs="Cambria"/>
      <w:sz w:val="20"/>
      <w:szCs w:val="20"/>
    </w:rPr>
  </w:style>
  <w:style w:type="character" w:customStyle="1" w:styleId="FontStyle50">
    <w:name w:val="Font Style50"/>
    <w:uiPriority w:val="99"/>
    <w:rsid w:val="00C305D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305D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305D8"/>
    <w:rPr>
      <w:rFonts w:ascii="Cambria" w:eastAsia="Cambria" w:hAnsi="Cambria" w:cs="Cambria"/>
      <w:spacing w:val="-3"/>
      <w:sz w:val="22"/>
      <w:szCs w:val="20"/>
    </w:rPr>
  </w:style>
  <w:style w:type="character" w:customStyle="1" w:styleId="kn">
    <w:name w:val="kn"/>
    <w:basedOn w:val="DefaultParagraphFont"/>
    <w:rsid w:val="00C305D8"/>
  </w:style>
  <w:style w:type="character" w:customStyle="1" w:styleId="StyleStyleUnderlineUnderlineStyleBoldUnderlineIntenseEmphas">
    <w:name w:val="Style Style UnderlineUnderlineStyle Bold UnderlineIntense Emphas..."/>
    <w:basedOn w:val="DefaultParagraphFont"/>
    <w:rsid w:val="00C305D8"/>
    <w:rPr>
      <w:b/>
      <w:bCs/>
      <w:sz w:val="26"/>
      <w:u w:val="single"/>
    </w:rPr>
  </w:style>
  <w:style w:type="character" w:customStyle="1" w:styleId="articoloinside">
    <w:name w:val="articolo_inside"/>
    <w:rsid w:val="00C305D8"/>
  </w:style>
  <w:style w:type="paragraph" w:customStyle="1" w:styleId="pagetools">
    <w:name w:val="pagetools"/>
    <w:basedOn w:val="Normal"/>
    <w:rsid w:val="00C305D8"/>
    <w:pPr>
      <w:spacing w:before="100" w:beforeAutospacing="1" w:after="100" w:afterAutospacing="1"/>
    </w:pPr>
    <w:rPr>
      <w:rFonts w:ascii="Cambria" w:eastAsia="Cambria" w:hAnsi="Cambria"/>
      <w:sz w:val="24"/>
    </w:rPr>
  </w:style>
  <w:style w:type="character" w:customStyle="1" w:styleId="job">
    <w:name w:val="job"/>
    <w:basedOn w:val="DefaultParagraphFont"/>
    <w:rsid w:val="00C305D8"/>
  </w:style>
  <w:style w:type="character" w:customStyle="1" w:styleId="publisher">
    <w:name w:val="publisher"/>
    <w:basedOn w:val="DefaultParagraphFont"/>
    <w:rsid w:val="00C305D8"/>
  </w:style>
  <w:style w:type="character" w:customStyle="1" w:styleId="pubyear">
    <w:name w:val="pubyear"/>
    <w:basedOn w:val="DefaultParagraphFont"/>
    <w:rsid w:val="00C305D8"/>
  </w:style>
  <w:style w:type="character" w:customStyle="1" w:styleId="pubcity">
    <w:name w:val="pubcity"/>
    <w:basedOn w:val="DefaultParagraphFont"/>
    <w:rsid w:val="00C305D8"/>
  </w:style>
  <w:style w:type="paragraph" w:customStyle="1" w:styleId="C-Text">
    <w:name w:val="C-Text"/>
    <w:basedOn w:val="Normal"/>
    <w:rsid w:val="00C305D8"/>
    <w:pPr>
      <w:tabs>
        <w:tab w:val="num" w:pos="720"/>
      </w:tabs>
      <w:ind w:left="720" w:hanging="360"/>
    </w:pPr>
    <w:rPr>
      <w:rFonts w:ascii="Book Antiqua" w:hAnsi="Book Antiqua"/>
      <w:sz w:val="24"/>
    </w:rPr>
  </w:style>
  <w:style w:type="character" w:customStyle="1" w:styleId="ecdate">
    <w:name w:val="ec_date"/>
    <w:basedOn w:val="DefaultParagraphFont"/>
    <w:rsid w:val="00C305D8"/>
    <w:rPr>
      <w:rFonts w:ascii="Symbol" w:hAnsi="Symbol" w:hint="default"/>
      <w:sz w:val="20"/>
      <w:szCs w:val="20"/>
      <w:shd w:val="clear" w:color="auto" w:fill="FFFFFF"/>
    </w:rPr>
  </w:style>
  <w:style w:type="paragraph" w:customStyle="1" w:styleId="ecmsonormal">
    <w:name w:val="ec_msonormal"/>
    <w:basedOn w:val="Normal"/>
    <w:rsid w:val="00C305D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305D8"/>
  </w:style>
  <w:style w:type="character" w:customStyle="1" w:styleId="articleheadline">
    <w:name w:val="articleheadline"/>
    <w:basedOn w:val="DefaultParagraphFont"/>
    <w:rsid w:val="00C305D8"/>
  </w:style>
  <w:style w:type="paragraph" w:customStyle="1" w:styleId="u-intro">
    <w:name w:val="u-intro"/>
    <w:basedOn w:val="Normal"/>
    <w:rsid w:val="00C305D8"/>
    <w:pPr>
      <w:spacing w:before="100" w:beforeAutospacing="1" w:after="100" w:afterAutospacing="1"/>
    </w:pPr>
    <w:rPr>
      <w:rFonts w:ascii="Georgia" w:hAnsi="Georgia"/>
      <w:sz w:val="24"/>
    </w:rPr>
  </w:style>
  <w:style w:type="character" w:customStyle="1" w:styleId="u-byline">
    <w:name w:val="u-byline"/>
    <w:basedOn w:val="DefaultParagraphFont"/>
    <w:rsid w:val="00C305D8"/>
  </w:style>
  <w:style w:type="character" w:customStyle="1" w:styleId="articlebya">
    <w:name w:val="articleby_a"/>
    <w:basedOn w:val="DefaultParagraphFont"/>
    <w:rsid w:val="00C305D8"/>
  </w:style>
  <w:style w:type="character" w:customStyle="1" w:styleId="popupwinby">
    <w:name w:val="popupwinby"/>
    <w:basedOn w:val="DefaultParagraphFont"/>
    <w:rsid w:val="00C305D8"/>
  </w:style>
  <w:style w:type="character" w:customStyle="1" w:styleId="storyheader">
    <w:name w:val="storyheader"/>
    <w:basedOn w:val="DefaultParagraphFont"/>
    <w:rsid w:val="00C305D8"/>
  </w:style>
  <w:style w:type="character" w:customStyle="1" w:styleId="marron">
    <w:name w:val="marron"/>
    <w:basedOn w:val="DefaultParagraphFont"/>
    <w:rsid w:val="00C305D8"/>
  </w:style>
  <w:style w:type="paragraph" w:customStyle="1" w:styleId="StyleNormalWeb10pt">
    <w:name w:val="Style Normal (Web) + 10 pt"/>
    <w:basedOn w:val="NormalWeb"/>
    <w:next w:val="Normal"/>
    <w:rsid w:val="00C305D8"/>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305D8"/>
    <w:rPr>
      <w:szCs w:val="24"/>
      <w:lang w:val="en-US" w:eastAsia="en-US" w:bidi="ar-SA"/>
    </w:rPr>
  </w:style>
  <w:style w:type="paragraph" w:customStyle="1" w:styleId="TagCiteShells">
    <w:name w:val="Tag/Cite/Shells"/>
    <w:basedOn w:val="Normal"/>
    <w:rsid w:val="00C305D8"/>
    <w:rPr>
      <w:rFonts w:ascii="Georgia" w:hAnsi="Georgia"/>
      <w:b/>
    </w:rPr>
  </w:style>
  <w:style w:type="paragraph" w:customStyle="1" w:styleId="DefinitionTerm">
    <w:name w:val="Definition Term"/>
    <w:basedOn w:val="Normal"/>
    <w:next w:val="Normal"/>
    <w:rsid w:val="00C305D8"/>
    <w:rPr>
      <w:rFonts w:ascii="Georgia" w:hAnsi="Georgia"/>
      <w:snapToGrid w:val="0"/>
      <w:sz w:val="24"/>
    </w:rPr>
  </w:style>
  <w:style w:type="character" w:customStyle="1" w:styleId="Style3CharChar">
    <w:name w:val="Style3 Char Char"/>
    <w:basedOn w:val="DefaultParagraphFont"/>
    <w:rsid w:val="00C305D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305D8"/>
    <w:pPr>
      <w:spacing w:after="60"/>
    </w:pPr>
    <w:rPr>
      <w:rFonts w:ascii="Georgia" w:eastAsia="Segoe UI" w:hAnsi="Georgia" w:cs="Cambria"/>
      <w:caps/>
      <w:sz w:val="20"/>
      <w:lang w:eastAsia="zh-CN"/>
    </w:rPr>
  </w:style>
  <w:style w:type="character" w:customStyle="1" w:styleId="NormalChar0">
    <w:name w:val="Normal Char"/>
    <w:basedOn w:val="DefaultParagraphFont"/>
    <w:rsid w:val="00C305D8"/>
    <w:rPr>
      <w:lang w:eastAsia="en-US"/>
    </w:rPr>
  </w:style>
  <w:style w:type="character" w:customStyle="1" w:styleId="BoldUnderlineChar2">
    <w:name w:val="Bold + Underline Char"/>
    <w:basedOn w:val="DefaultParagraphFont"/>
    <w:rsid w:val="00C305D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305D8"/>
  </w:style>
  <w:style w:type="character" w:customStyle="1" w:styleId="CharacterStyle7">
    <w:name w:val="Character Style 7"/>
    <w:rsid w:val="00C305D8"/>
    <w:rPr>
      <w:rFonts w:ascii="Trebuchet MS" w:hAnsi="Trebuchet MS" w:cs="Trebuchet MS"/>
      <w:sz w:val="20"/>
      <w:szCs w:val="20"/>
      <w:u w:val="single"/>
    </w:rPr>
  </w:style>
  <w:style w:type="character" w:customStyle="1" w:styleId="StyleStyle4Char">
    <w:name w:val="Style Style4 + Char"/>
    <w:basedOn w:val="DefaultParagraphFont"/>
    <w:rsid w:val="00C305D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305D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305D8"/>
    <w:rPr>
      <w:rFonts w:ascii="Symbol" w:hAnsi="Symbol"/>
      <w:sz w:val="21"/>
      <w:szCs w:val="21"/>
      <w:u w:val="thick"/>
    </w:rPr>
  </w:style>
  <w:style w:type="paragraph" w:customStyle="1" w:styleId="Cite8">
    <w:name w:val="Cite8"/>
    <w:basedOn w:val="Normal"/>
    <w:autoRedefine/>
    <w:qFormat/>
    <w:rsid w:val="00C305D8"/>
    <w:rPr>
      <w:rFonts w:ascii="Trebuchet MS" w:eastAsia="Verdana" w:hAnsi="Trebuchet MS" w:cs="Cambria"/>
      <w:sz w:val="16"/>
    </w:rPr>
  </w:style>
  <w:style w:type="paragraph" w:customStyle="1" w:styleId="8font">
    <w:name w:val="8font"/>
    <w:basedOn w:val="Normal"/>
    <w:next w:val="Normal"/>
    <w:autoRedefine/>
    <w:qFormat/>
    <w:rsid w:val="00C305D8"/>
    <w:rPr>
      <w:rFonts w:ascii="Georgia" w:eastAsia="Cambria Math" w:hAnsi="Georgia" w:cs="Cambria"/>
      <w:sz w:val="16"/>
      <w:szCs w:val="16"/>
    </w:rPr>
  </w:style>
  <w:style w:type="paragraph" w:customStyle="1" w:styleId="BoldUnderlineChar20">
    <w:name w:val="BoldUnderline Char2"/>
    <w:link w:val="BoldUnderlineChar2Char"/>
    <w:rsid w:val="00C305D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305D8"/>
    <w:rPr>
      <w:rFonts w:ascii="Times New Roman" w:eastAsia="Times New Roman" w:hAnsi="Times New Roman" w:cs="Times New Roman"/>
      <w:b/>
      <w:sz w:val="20"/>
      <w:u w:val="single"/>
    </w:rPr>
  </w:style>
  <w:style w:type="character" w:customStyle="1" w:styleId="UnderlineCharChar4">
    <w:name w:val="Underline Char Char4"/>
    <w:rsid w:val="00C305D8"/>
    <w:rPr>
      <w:szCs w:val="24"/>
      <w:u w:val="single"/>
      <w:lang w:val="en-US" w:eastAsia="en-US" w:bidi="ar-SA"/>
    </w:rPr>
  </w:style>
  <w:style w:type="character" w:customStyle="1" w:styleId="BoldUnderlineCharChar3">
    <w:name w:val="BoldUnderline Char Char3"/>
    <w:rsid w:val="00C305D8"/>
    <w:rPr>
      <w:b/>
      <w:szCs w:val="24"/>
      <w:u w:val="single"/>
      <w:lang w:val="en-US" w:eastAsia="en-US" w:bidi="ar-SA"/>
    </w:rPr>
  </w:style>
  <w:style w:type="character" w:customStyle="1" w:styleId="BoldUnderlineCharChar2">
    <w:name w:val="BoldUnderline Char Char2"/>
    <w:rsid w:val="00C305D8"/>
    <w:rPr>
      <w:b/>
      <w:szCs w:val="24"/>
      <w:u w:val="single"/>
      <w:lang w:val="en-US" w:eastAsia="en-US" w:bidi="ar-SA"/>
    </w:rPr>
  </w:style>
  <w:style w:type="paragraph" w:customStyle="1" w:styleId="UnderlineCard0">
    <w:name w:val="UnderlineCard"/>
    <w:basedOn w:val="Heading3"/>
    <w:link w:val="UnderlineCardChar0"/>
    <w:qFormat/>
    <w:rsid w:val="00C305D8"/>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C305D8"/>
    <w:rPr>
      <w:rFonts w:ascii="Georgia" w:eastAsia="Calibri" w:hAnsi="Georgia" w:cs="Times New Roman"/>
      <w:sz w:val="20"/>
      <w:szCs w:val="20"/>
      <w:u w:val="single"/>
      <w:lang w:val="x-none" w:eastAsia="x-none"/>
    </w:rPr>
  </w:style>
  <w:style w:type="character" w:customStyle="1" w:styleId="5Notunderlined">
    <w:name w:val="5 Not underlined"/>
    <w:rsid w:val="00C305D8"/>
    <w:rPr>
      <w:rFonts w:ascii="Times New Roman" w:hAnsi="Times New Roman"/>
      <w:sz w:val="16"/>
    </w:rPr>
  </w:style>
  <w:style w:type="character" w:customStyle="1" w:styleId="volume-issue">
    <w:name w:val="volume-issue"/>
    <w:rsid w:val="00C305D8"/>
    <w:rPr>
      <w:rFonts w:cs="Times New Roman"/>
    </w:rPr>
  </w:style>
  <w:style w:type="character" w:customStyle="1" w:styleId="storytext">
    <w:name w:val="storytext"/>
    <w:basedOn w:val="DefaultParagraphFont"/>
    <w:rsid w:val="00C305D8"/>
  </w:style>
  <w:style w:type="character" w:customStyle="1" w:styleId="boldness1">
    <w:name w:val="boldness1"/>
    <w:rsid w:val="00C305D8"/>
  </w:style>
  <w:style w:type="paragraph" w:customStyle="1" w:styleId="Cardd">
    <w:name w:val="Cardd"/>
    <w:basedOn w:val="Normal"/>
    <w:uiPriority w:val="4"/>
    <w:qFormat/>
    <w:rsid w:val="00C305D8"/>
    <w:pPr>
      <w:ind w:left="288" w:right="288"/>
    </w:pPr>
    <w:rPr>
      <w:rFonts w:ascii="Georgia" w:hAnsi="Georgia"/>
    </w:rPr>
  </w:style>
  <w:style w:type="paragraph" w:customStyle="1" w:styleId="document0">
    <w:name w:val="document"/>
    <w:basedOn w:val="Normal"/>
    <w:rsid w:val="00C305D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305D8"/>
  </w:style>
  <w:style w:type="character" w:customStyle="1" w:styleId="aa">
    <w:name w:val="_"/>
    <w:basedOn w:val="DefaultParagraphFont"/>
    <w:rsid w:val="00C305D8"/>
  </w:style>
  <w:style w:type="paragraph" w:customStyle="1" w:styleId="Shrink6">
    <w:name w:val="Shrink 6"/>
    <w:basedOn w:val="Normal"/>
    <w:qFormat/>
    <w:rsid w:val="00C305D8"/>
    <w:rPr>
      <w:rFonts w:ascii="Georgia" w:eastAsia="Calibri" w:hAnsi="Georgia"/>
      <w:sz w:val="12"/>
    </w:rPr>
  </w:style>
  <w:style w:type="character" w:customStyle="1" w:styleId="messagecontent">
    <w:name w:val="message_content"/>
    <w:rsid w:val="00C305D8"/>
  </w:style>
  <w:style w:type="paragraph" w:customStyle="1" w:styleId="BriefTitleWorks">
    <w:name w:val="Brief Title Works"/>
    <w:basedOn w:val="Heading1"/>
    <w:link w:val="BriefTitleWorksChar"/>
    <w:rsid w:val="00C305D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305D8"/>
    <w:rPr>
      <w:rFonts w:ascii="Georgia" w:eastAsia="Times New Roman" w:hAnsi="Georgia" w:cs="Arial"/>
      <w:b/>
      <w:bCs/>
      <w:kern w:val="32"/>
      <w:szCs w:val="32"/>
      <w:u w:val="single"/>
    </w:rPr>
  </w:style>
  <w:style w:type="character" w:customStyle="1" w:styleId="twelptblackblack1">
    <w:name w:val="twelptblackblack1"/>
    <w:basedOn w:val="DefaultParagraphFont"/>
    <w:rsid w:val="00C305D8"/>
    <w:rPr>
      <w:rFonts w:ascii="Verdana" w:hAnsi="Verdana" w:hint="default"/>
      <w:color w:val="000000"/>
      <w:sz w:val="16"/>
      <w:szCs w:val="16"/>
    </w:rPr>
  </w:style>
  <w:style w:type="character" w:customStyle="1" w:styleId="Heading3CharCharCharChar1">
    <w:name w:val="Heading 3 Char Char Char Char1"/>
    <w:rsid w:val="00C305D8"/>
    <w:rPr>
      <w:rFonts w:cs="Arial"/>
      <w:bCs/>
      <w:szCs w:val="26"/>
      <w:u w:val="single"/>
      <w:lang w:val="en-US" w:eastAsia="en-US" w:bidi="ar-SA"/>
    </w:rPr>
  </w:style>
  <w:style w:type="paragraph" w:customStyle="1" w:styleId="conintrotext">
    <w:name w:val="conintrotext"/>
    <w:basedOn w:val="Normal"/>
    <w:uiPriority w:val="99"/>
    <w:rsid w:val="00C305D8"/>
    <w:pPr>
      <w:spacing w:before="100" w:beforeAutospacing="1" w:after="100" w:afterAutospacing="1"/>
    </w:pPr>
    <w:rPr>
      <w:rFonts w:ascii="Georgia" w:eastAsia="Times New Roman" w:hAnsi="Georgia"/>
      <w:sz w:val="24"/>
    </w:rPr>
  </w:style>
  <w:style w:type="character" w:customStyle="1" w:styleId="comment-body">
    <w:name w:val="comment-body"/>
    <w:rsid w:val="00C305D8"/>
  </w:style>
  <w:style w:type="character" w:customStyle="1" w:styleId="UnderlineCharCharChar1">
    <w:name w:val="Underline Char Char Char1"/>
    <w:rsid w:val="00C305D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305D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305D8"/>
    <w:rPr>
      <w:rFonts w:asciiTheme="minorHAnsi" w:eastAsia="MS Mincho" w:hAnsiTheme="minorHAnsi" w:cstheme="minorBidi"/>
      <w:b/>
      <w:sz w:val="24"/>
      <w:u w:val="single"/>
    </w:rPr>
  </w:style>
  <w:style w:type="character" w:customStyle="1" w:styleId="mw-headline">
    <w:name w:val="mw-headline"/>
    <w:rsid w:val="00C305D8"/>
  </w:style>
  <w:style w:type="character" w:customStyle="1" w:styleId="flagicon">
    <w:name w:val="flagicon"/>
    <w:rsid w:val="00C305D8"/>
  </w:style>
  <w:style w:type="paragraph" w:customStyle="1" w:styleId="assert">
    <w:name w:val="assert"/>
    <w:basedOn w:val="Normal"/>
    <w:uiPriority w:val="99"/>
    <w:rsid w:val="00C305D8"/>
    <w:pPr>
      <w:spacing w:before="100" w:beforeAutospacing="1" w:after="100" w:afterAutospacing="1"/>
    </w:pPr>
    <w:rPr>
      <w:rFonts w:ascii="Georgia" w:eastAsia="Times New Roman" w:hAnsi="Georgia"/>
      <w:sz w:val="24"/>
    </w:rPr>
  </w:style>
  <w:style w:type="character" w:customStyle="1" w:styleId="apturelink">
    <w:name w:val="apturelink"/>
    <w:rsid w:val="00C305D8"/>
  </w:style>
  <w:style w:type="character" w:customStyle="1" w:styleId="apturelinkicon">
    <w:name w:val="apturelinkicon"/>
    <w:rsid w:val="00C305D8"/>
  </w:style>
  <w:style w:type="paragraph" w:customStyle="1" w:styleId="Default1">
    <w:name w:val="Default1"/>
    <w:basedOn w:val="Default"/>
    <w:next w:val="Default"/>
    <w:uiPriority w:val="99"/>
    <w:rsid w:val="00C305D8"/>
    <w:rPr>
      <w:color w:val="auto"/>
    </w:rPr>
  </w:style>
  <w:style w:type="paragraph" w:customStyle="1" w:styleId="center">
    <w:name w:val="center"/>
    <w:basedOn w:val="Normal"/>
    <w:uiPriority w:val="99"/>
    <w:rsid w:val="00C305D8"/>
    <w:pPr>
      <w:spacing w:before="100" w:beforeAutospacing="1" w:after="100" w:afterAutospacing="1"/>
    </w:pPr>
    <w:rPr>
      <w:rFonts w:ascii="Georgia" w:eastAsia="Times New Roman" w:hAnsi="Georgia"/>
      <w:sz w:val="24"/>
    </w:rPr>
  </w:style>
  <w:style w:type="character" w:customStyle="1" w:styleId="LittleChar">
    <w:name w:val="Little Char"/>
    <w:link w:val="Little"/>
    <w:rsid w:val="00C305D8"/>
    <w:rPr>
      <w:rFonts w:ascii="Calibri" w:eastAsia="Times New Roman" w:hAnsi="Calibri" w:cs="Calibri"/>
      <w:sz w:val="16"/>
    </w:rPr>
  </w:style>
  <w:style w:type="character" w:customStyle="1" w:styleId="UnderlineChar1Char">
    <w:name w:val="Underline Char1 Char"/>
    <w:rsid w:val="00C305D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305D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305D8"/>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305D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305D8"/>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305D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305D8"/>
    <w:rPr>
      <w:rFonts w:asciiTheme="minorHAnsi" w:eastAsia="MS Mincho" w:hAnsiTheme="minorHAnsi" w:cstheme="minorBidi"/>
      <w:b/>
      <w:sz w:val="24"/>
      <w:u w:val="single"/>
    </w:rPr>
  </w:style>
  <w:style w:type="paragraph" w:customStyle="1" w:styleId="CardBody">
    <w:name w:val="Card Body"/>
    <w:basedOn w:val="Normal"/>
    <w:link w:val="CardBodyChar"/>
    <w:rsid w:val="00C305D8"/>
    <w:rPr>
      <w:rFonts w:ascii="Georgia" w:eastAsia="Times New Roman" w:hAnsi="Georgia"/>
      <w:sz w:val="16"/>
    </w:rPr>
  </w:style>
  <w:style w:type="character" w:customStyle="1" w:styleId="CardBodyChar">
    <w:name w:val="Card Body Char"/>
    <w:link w:val="CardBody"/>
    <w:rsid w:val="00C305D8"/>
    <w:rPr>
      <w:rFonts w:ascii="Georgia" w:eastAsia="Times New Roman" w:hAnsi="Georgia" w:cs="Calibri"/>
      <w:sz w:val="16"/>
    </w:rPr>
  </w:style>
  <w:style w:type="character" w:customStyle="1" w:styleId="ptitleinside">
    <w:name w:val="p_title_inside"/>
    <w:rsid w:val="00C305D8"/>
  </w:style>
  <w:style w:type="paragraph" w:customStyle="1" w:styleId="StyleBoldandUnderlineChar11ptBorderSinglesolidline">
    <w:name w:val="Style Bold and Underline Char + 11 pt Border: : (Single solid line..."/>
    <w:link w:val="StyleBoldandUnderlineChar11ptBorderSinglesolidlineChar"/>
    <w:rsid w:val="00C305D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305D8"/>
    <w:rPr>
      <w:rFonts w:eastAsia="Times New Roman"/>
      <w:b/>
      <w:bCs/>
      <w:sz w:val="22"/>
      <w:szCs w:val="20"/>
      <w:u w:val="single"/>
      <w:bdr w:val="single" w:sz="4" w:space="0" w:color="auto"/>
    </w:rPr>
  </w:style>
  <w:style w:type="paragraph" w:customStyle="1" w:styleId="Indentation">
    <w:name w:val="Indentation"/>
    <w:basedOn w:val="Normal"/>
    <w:uiPriority w:val="99"/>
    <w:rsid w:val="00C305D8"/>
    <w:pPr>
      <w:ind w:left="288" w:right="288"/>
    </w:pPr>
    <w:rPr>
      <w:rFonts w:ascii="Georgia" w:hAnsi="Georgia"/>
    </w:rPr>
  </w:style>
  <w:style w:type="character" w:customStyle="1" w:styleId="StyleUnderlineCharChar9ptBold">
    <w:name w:val="Style Underline Char Char + 9 pt Bold"/>
    <w:rsid w:val="00C305D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305D8"/>
    <w:rPr>
      <w:rFonts w:ascii="Georgia" w:eastAsia="Times New Roman" w:hAnsi="Georgia"/>
      <w:u w:val="single"/>
    </w:rPr>
  </w:style>
  <w:style w:type="character" w:customStyle="1" w:styleId="StyleStyle4ArialNarrow9ptChar">
    <w:name w:val="Style Style4 + Arial Narrow 9 pt Char"/>
    <w:link w:val="StyleStyle4ArialNarrow9pt"/>
    <w:rsid w:val="00C305D8"/>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C305D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305D8"/>
    <w:rPr>
      <w:rFonts w:ascii="Georgia" w:eastAsia="Times New Roman" w:hAnsi="Georgia" w:cs="Calibri"/>
      <w:b/>
      <w:bCs/>
      <w:sz w:val="22"/>
      <w:u w:val="single"/>
    </w:rPr>
  </w:style>
  <w:style w:type="character" w:customStyle="1" w:styleId="StyleBoldandUnderlineCharChar29pt">
    <w:name w:val="Style Bold and Underline Char Char2 + 9 pt"/>
    <w:rsid w:val="00C305D8"/>
    <w:rPr>
      <w:rFonts w:ascii="Times New Roman" w:hAnsi="Times New Roman"/>
      <w:b/>
      <w:bCs/>
      <w:noProof w:val="0"/>
      <w:sz w:val="20"/>
      <w:u w:val="single"/>
    </w:rPr>
  </w:style>
  <w:style w:type="character" w:customStyle="1" w:styleId="StyleUnderlineCharChar19pt">
    <w:name w:val="Style Underline Char Char1 + 9 pt"/>
    <w:rsid w:val="00C305D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305D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305D8"/>
    <w:rPr>
      <w:rFonts w:ascii="Georgia" w:eastAsia="Times New Roman" w:hAnsi="Georgia"/>
      <w:b/>
      <w:smallCaps/>
      <w:sz w:val="24"/>
      <w:szCs w:val="24"/>
      <w:u w:val="single"/>
    </w:rPr>
  </w:style>
  <w:style w:type="character" w:customStyle="1" w:styleId="CardTextCharChar">
    <w:name w:val="Card Text Char Char"/>
    <w:rsid w:val="00C305D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305D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305D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305D8"/>
    <w:rPr>
      <w:rFonts w:ascii="Times New Roman" w:hAnsi="Times New Roman"/>
      <w:sz w:val="24"/>
      <w:u w:val="single"/>
      <w:bdr w:val="none" w:sz="0" w:space="0" w:color="auto"/>
      <w:shd w:val="clear" w:color="auto" w:fill="auto"/>
    </w:rPr>
  </w:style>
  <w:style w:type="character" w:customStyle="1" w:styleId="FifthChar">
    <w:name w:val="Fifth Char"/>
    <w:link w:val="Fifth"/>
    <w:rsid w:val="00C305D8"/>
    <w:rPr>
      <w:rFonts w:ascii="Arial" w:eastAsia="Calibri" w:hAnsi="Arial" w:cs="Calibri"/>
      <w:sz w:val="22"/>
    </w:rPr>
  </w:style>
  <w:style w:type="paragraph" w:customStyle="1" w:styleId="Third">
    <w:name w:val="Third"/>
    <w:basedOn w:val="Normal"/>
    <w:link w:val="ThirdChar"/>
    <w:rsid w:val="00C305D8"/>
    <w:rPr>
      <w:rFonts w:ascii="Georgia" w:eastAsia="Times New Roman" w:hAnsi="Georgia"/>
      <w:b/>
      <w:u w:val="single"/>
      <w:lang w:val="x-none" w:eastAsia="x-none"/>
    </w:rPr>
  </w:style>
  <w:style w:type="character" w:customStyle="1" w:styleId="ThirdChar">
    <w:name w:val="Third Char"/>
    <w:link w:val="Third"/>
    <w:rsid w:val="00C305D8"/>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next w:val="Normal"/>
    <w:rsid w:val="00C305D8"/>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C305D8"/>
  </w:style>
  <w:style w:type="paragraph" w:customStyle="1" w:styleId="DebateUnderlineBoldChar">
    <w:name w:val="Debate Underline Bold Char"/>
    <w:basedOn w:val="Normal"/>
    <w:link w:val="DebateUnderlineBoldCharChar"/>
    <w:rsid w:val="00C305D8"/>
    <w:pPr>
      <w:jc w:val="both"/>
    </w:pPr>
    <w:rPr>
      <w:rFonts w:ascii="Georgia" w:eastAsia="Times New Roman" w:hAnsi="Georgia"/>
      <w:b/>
      <w:u w:val="thick"/>
    </w:rPr>
  </w:style>
  <w:style w:type="character" w:customStyle="1" w:styleId="DebateUnderlineBoldCharChar">
    <w:name w:val="Debate Underline Bold Char Char"/>
    <w:link w:val="DebateUnderlineBoldChar"/>
    <w:rsid w:val="00C305D8"/>
    <w:rPr>
      <w:rFonts w:ascii="Georgia" w:eastAsia="Times New Roman" w:hAnsi="Georgia" w:cs="Calibri"/>
      <w:b/>
      <w:sz w:val="22"/>
      <w:u w:val="thick"/>
    </w:rPr>
  </w:style>
  <w:style w:type="character" w:customStyle="1" w:styleId="bloctitlesChar">
    <w:name w:val="bloc titles Char"/>
    <w:link w:val="bloctitles"/>
    <w:rsid w:val="00C305D8"/>
    <w:rPr>
      <w:rFonts w:ascii="Calibri" w:eastAsia="Malgun Gothic" w:hAnsi="Calibri" w:cs="Arial"/>
      <w:b/>
      <w:kern w:val="32"/>
      <w:sz w:val="32"/>
      <w:szCs w:val="32"/>
      <w:u w:val="single"/>
    </w:rPr>
  </w:style>
  <w:style w:type="paragraph" w:customStyle="1" w:styleId="CiteSmallText">
    <w:name w:val="Cite Small Text"/>
    <w:basedOn w:val="Normal"/>
    <w:uiPriority w:val="99"/>
    <w:rsid w:val="00C305D8"/>
    <w:pPr>
      <w:widowControl w:val="0"/>
      <w:spacing w:after="200"/>
    </w:pPr>
    <w:rPr>
      <w:rFonts w:ascii="Helvetica Neue" w:hAnsi="Helvetica Neue"/>
      <w:b/>
      <w:sz w:val="18"/>
    </w:rPr>
  </w:style>
  <w:style w:type="character" w:customStyle="1" w:styleId="3TagCite">
    <w:name w:val="3 Tag/Cite"/>
    <w:rsid w:val="00C305D8"/>
    <w:rPr>
      <w:rFonts w:ascii="Times New Roman" w:hAnsi="Times New Roman"/>
      <w:b/>
    </w:rPr>
  </w:style>
  <w:style w:type="character" w:customStyle="1" w:styleId="4Qualifications">
    <w:name w:val="4 Qualifications"/>
    <w:rsid w:val="00C305D8"/>
    <w:rPr>
      <w:rFonts w:ascii="Times New Roman" w:hAnsi="Times New Roman"/>
      <w:sz w:val="19"/>
    </w:rPr>
  </w:style>
  <w:style w:type="character" w:customStyle="1" w:styleId="6Underlined">
    <w:name w:val="6 Underlined"/>
    <w:rsid w:val="00C305D8"/>
    <w:rPr>
      <w:rFonts w:ascii="Times New Roman" w:hAnsi="Times New Roman"/>
      <w:b/>
      <w:sz w:val="21"/>
      <w:u w:val="single"/>
    </w:rPr>
  </w:style>
  <w:style w:type="paragraph" w:customStyle="1" w:styleId="Cards1CharChar">
    <w:name w:val="Cards1 Char Char"/>
    <w:basedOn w:val="Normal"/>
    <w:link w:val="Cards1CharCharChar"/>
    <w:rsid w:val="00C305D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305D8"/>
    <w:rPr>
      <w:rFonts w:ascii="Georgia" w:hAnsi="Georgia" w:cs="Calibri"/>
      <w:sz w:val="22"/>
      <w:lang w:val="x-none"/>
    </w:rPr>
  </w:style>
  <w:style w:type="paragraph" w:customStyle="1" w:styleId="UnderlineCharCharCharCharCharCharChar">
    <w:name w:val="Underline Char Char Char Char Char Char Char"/>
    <w:basedOn w:val="Normal"/>
    <w:link w:val="UnderlineCharCharCharCharCharCharCharChar"/>
    <w:rsid w:val="00C305D8"/>
    <w:rPr>
      <w:rFonts w:asciiTheme="minorHAnsi" w:hAnsiTheme="minorHAnsi" w:cstheme="minorBidi"/>
      <w:sz w:val="24"/>
      <w:u w:val="single"/>
    </w:rPr>
  </w:style>
  <w:style w:type="character" w:customStyle="1" w:styleId="CitesCharCharChar">
    <w:name w:val="Cites Char Char Char"/>
    <w:rsid w:val="00C305D8"/>
    <w:rPr>
      <w:rFonts w:ascii="Times New Roman" w:eastAsia="Times New Roman" w:hAnsi="Times New Roman" w:cs="Times New Roman"/>
      <w:sz w:val="20"/>
      <w:szCs w:val="24"/>
    </w:rPr>
  </w:style>
  <w:style w:type="character" w:customStyle="1" w:styleId="nohighlighting">
    <w:name w:val="no highlighting"/>
    <w:rsid w:val="00C305D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305D8"/>
    <w:rPr>
      <w:rFonts w:ascii="Cambria" w:hAnsi="Cambria" w:hint="default"/>
      <w:sz w:val="21"/>
      <w:u w:val="single"/>
    </w:rPr>
  </w:style>
  <w:style w:type="paragraph" w:customStyle="1" w:styleId="Swag">
    <w:name w:val="Swag"/>
    <w:basedOn w:val="Normal"/>
    <w:link w:val="SwagChar"/>
    <w:qFormat/>
    <w:rsid w:val="00C305D8"/>
    <w:rPr>
      <w:rFonts w:ascii="Georgia" w:hAnsi="Georgia"/>
      <w:color w:val="0000FF"/>
      <w:sz w:val="12"/>
      <w:u w:val="single"/>
    </w:rPr>
  </w:style>
  <w:style w:type="character" w:customStyle="1" w:styleId="SwagChar">
    <w:name w:val="Swag Char"/>
    <w:link w:val="Swag"/>
    <w:rsid w:val="00C305D8"/>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C305D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305D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305D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305D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305D8"/>
    <w:rPr>
      <w:rFonts w:eastAsia="MS Mincho"/>
    </w:rPr>
  </w:style>
  <w:style w:type="character" w:customStyle="1" w:styleId="StyleStyleCardTextLeft-075Right0Char">
    <w:name w:val="Style Style Card Text + Left:  -0.75&quot; + Right:  0&quot; Char"/>
    <w:link w:val="StyleStyleCardTextLeft-075Right0"/>
    <w:rsid w:val="00C305D8"/>
    <w:rPr>
      <w:rFonts w:ascii="Calibri" w:eastAsia="MS Mincho" w:hAnsi="Calibri" w:cs="Calibri"/>
      <w:sz w:val="22"/>
    </w:rPr>
  </w:style>
  <w:style w:type="character" w:customStyle="1" w:styleId="CharChar61">
    <w:name w:val="Char Char61"/>
    <w:rsid w:val="00C305D8"/>
    <w:rPr>
      <w:rFonts w:cs="Arial"/>
      <w:bCs/>
      <w:sz w:val="16"/>
      <w:szCs w:val="26"/>
      <w:lang w:val="en-US" w:eastAsia="en-US" w:bidi="ar-SA"/>
    </w:rPr>
  </w:style>
  <w:style w:type="character" w:customStyle="1" w:styleId="ListBulletChar">
    <w:name w:val="List Bullet Char"/>
    <w:link w:val="ListBullet"/>
    <w:uiPriority w:val="99"/>
    <w:rsid w:val="00C305D8"/>
    <w:rPr>
      <w:rFonts w:ascii="Calibri" w:eastAsia="Calibri" w:hAnsi="Calibri" w:cs="Calibri"/>
      <w:sz w:val="22"/>
    </w:rPr>
  </w:style>
  <w:style w:type="paragraph" w:customStyle="1" w:styleId="subhead10">
    <w:name w:val="subhead1"/>
    <w:basedOn w:val="Normal"/>
    <w:uiPriority w:val="99"/>
    <w:rsid w:val="00C305D8"/>
    <w:pPr>
      <w:spacing w:before="100" w:beforeAutospacing="1" w:after="100" w:afterAutospacing="1"/>
    </w:pPr>
    <w:rPr>
      <w:rFonts w:ascii="Georgia" w:eastAsia="Times New Roman" w:hAnsi="Georgia"/>
      <w:sz w:val="24"/>
    </w:rPr>
  </w:style>
  <w:style w:type="character" w:customStyle="1" w:styleId="styledate0">
    <w:name w:val="styledate"/>
    <w:rsid w:val="00C305D8"/>
  </w:style>
  <w:style w:type="character" w:customStyle="1" w:styleId="BoldandUnderlineChar1">
    <w:name w:val="Bold and Underline Char1"/>
    <w:rsid w:val="00C305D8"/>
    <w:rPr>
      <w:b/>
      <w:szCs w:val="24"/>
      <w:u w:val="single"/>
      <w:lang w:val="en-US" w:eastAsia="en-US" w:bidi="ar-SA"/>
    </w:rPr>
  </w:style>
  <w:style w:type="character" w:customStyle="1" w:styleId="BoldandUnderlineChar1Char2">
    <w:name w:val="Bold and Underline Char1 Char2"/>
    <w:rsid w:val="00C305D8"/>
    <w:rPr>
      <w:b/>
      <w:szCs w:val="24"/>
      <w:u w:val="single"/>
      <w:lang w:val="en-US" w:eastAsia="en-US" w:bidi="ar-SA"/>
    </w:rPr>
  </w:style>
  <w:style w:type="character" w:customStyle="1" w:styleId="BoldandUnderlineCharChar1">
    <w:name w:val="Bold and Underline Char Char1"/>
    <w:rsid w:val="00C305D8"/>
    <w:rPr>
      <w:b/>
      <w:szCs w:val="24"/>
      <w:u w:val="single"/>
      <w:lang w:val="en-US" w:eastAsia="en-US" w:bidi="ar-SA"/>
    </w:rPr>
  </w:style>
  <w:style w:type="character" w:customStyle="1" w:styleId="BoldandUnderlineChar6">
    <w:name w:val="Bold and Underline Char6"/>
    <w:rsid w:val="00C305D8"/>
    <w:rPr>
      <w:b/>
      <w:szCs w:val="24"/>
      <w:u w:val="single"/>
      <w:lang w:val="en-US" w:eastAsia="en-US" w:bidi="ar-SA"/>
    </w:rPr>
  </w:style>
  <w:style w:type="paragraph" w:customStyle="1" w:styleId="abstract">
    <w:name w:val="abstract"/>
    <w:basedOn w:val="Normal"/>
    <w:uiPriority w:val="99"/>
    <w:rsid w:val="00C305D8"/>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305D8"/>
    <w:rPr>
      <w:rFonts w:ascii="Georgia" w:eastAsia="Times New Roman" w:hAnsi="Georgia"/>
      <w:b/>
      <w:bCs/>
      <w:u w:val="single"/>
    </w:rPr>
  </w:style>
  <w:style w:type="character" w:customStyle="1" w:styleId="StyleUnderlineChar11ptBold2Char">
    <w:name w:val="Style Underline Char + 11 pt Bold2 Char"/>
    <w:link w:val="StyleUnderlineChar11ptBold2"/>
    <w:rsid w:val="00C305D8"/>
    <w:rPr>
      <w:rFonts w:ascii="Georgia" w:eastAsia="Times New Roman" w:hAnsi="Georgia" w:cs="Calibri"/>
      <w:b/>
      <w:bCs/>
      <w:sz w:val="22"/>
      <w:u w:val="single"/>
    </w:rPr>
  </w:style>
  <w:style w:type="paragraph" w:customStyle="1" w:styleId="StyleStyleUnderlineTimesNewRoman11pt">
    <w:name w:val="Style Style Underline + Times New Roman + 11 pt"/>
    <w:basedOn w:val="Normal"/>
    <w:link w:val="StyleStyleUnderlineTimesNewRoman11ptChar"/>
    <w:rsid w:val="00C305D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305D8"/>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305D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305D8"/>
    <w:rPr>
      <w:rFonts w:ascii="Georgia" w:eastAsia="Times New Roman" w:hAnsi="Georgia" w:cs="Calibri"/>
      <w:sz w:val="22"/>
      <w:u w:val="single"/>
    </w:rPr>
  </w:style>
  <w:style w:type="character" w:customStyle="1" w:styleId="style13">
    <w:name w:val="style1"/>
    <w:rsid w:val="00C305D8"/>
  </w:style>
  <w:style w:type="character" w:customStyle="1" w:styleId="pmtermsel">
    <w:name w:val="pmtermsel"/>
    <w:rsid w:val="00C305D8"/>
  </w:style>
  <w:style w:type="character" w:customStyle="1" w:styleId="showipapr">
    <w:name w:val="show_ipapr"/>
    <w:rsid w:val="00C305D8"/>
  </w:style>
  <w:style w:type="character" w:customStyle="1" w:styleId="dnindex">
    <w:name w:val="dnindex"/>
    <w:rsid w:val="00C305D8"/>
  </w:style>
  <w:style w:type="character" w:customStyle="1" w:styleId="23">
    <w:name w:val="23"/>
    <w:rsid w:val="00C305D8"/>
    <w:rPr>
      <w:rFonts w:ascii="Times New Roman" w:hAnsi="Times New Roman" w:cs="Arial"/>
      <w:bCs/>
      <w:sz w:val="20"/>
      <w:u w:val="single"/>
      <w:lang w:val="en-US" w:eastAsia="en-US" w:bidi="ar-SA"/>
    </w:rPr>
  </w:style>
  <w:style w:type="character" w:customStyle="1" w:styleId="33">
    <w:name w:val="33"/>
    <w:rsid w:val="00C305D8"/>
    <w:rPr>
      <w:rFonts w:ascii="Times New Roman" w:hAnsi="Times New Roman" w:cs="Arial"/>
      <w:b/>
      <w:bCs/>
      <w:sz w:val="20"/>
      <w:u w:val="single"/>
      <w:lang w:val="en-US" w:eastAsia="en-US" w:bidi="ar-SA"/>
    </w:rPr>
  </w:style>
  <w:style w:type="character" w:customStyle="1" w:styleId="55">
    <w:name w:val="55"/>
    <w:rsid w:val="00C305D8"/>
    <w:rPr>
      <w:rFonts w:cs="Arial"/>
      <w:bCs/>
      <w:sz w:val="20"/>
      <w:u w:val="single"/>
      <w:lang w:val="en-US" w:eastAsia="en-US" w:bidi="ar-SA"/>
    </w:rPr>
  </w:style>
  <w:style w:type="character" w:customStyle="1" w:styleId="authoraffil">
    <w:name w:val="authoraffil"/>
    <w:rsid w:val="00C305D8"/>
  </w:style>
  <w:style w:type="character" w:customStyle="1" w:styleId="CharChar8">
    <w:name w:val="Char Char8"/>
    <w:rsid w:val="00C305D8"/>
    <w:rPr>
      <w:rFonts w:ascii="Georgia" w:eastAsia="Times New Roman" w:hAnsi="Georgia"/>
      <w:b/>
      <w:bCs/>
      <w:sz w:val="30"/>
      <w:szCs w:val="28"/>
      <w:u w:val="single"/>
    </w:rPr>
  </w:style>
  <w:style w:type="character" w:customStyle="1" w:styleId="FontStyle13">
    <w:name w:val="Font Style13"/>
    <w:uiPriority w:val="99"/>
    <w:rsid w:val="00C305D8"/>
    <w:rPr>
      <w:rFonts w:ascii="Constantia" w:hAnsi="Constantia" w:cs="Constantia"/>
      <w:sz w:val="18"/>
      <w:szCs w:val="18"/>
    </w:rPr>
  </w:style>
  <w:style w:type="character" w:customStyle="1" w:styleId="TagsCharCharCharChar">
    <w:name w:val="Tags Char Char Char Char"/>
    <w:rsid w:val="00C305D8"/>
    <w:rPr>
      <w:rFonts w:ascii="Times New Roman" w:eastAsia="Times New Roman" w:hAnsi="Times New Roman" w:cs="Times New Roman"/>
      <w:b/>
      <w:sz w:val="24"/>
      <w:szCs w:val="24"/>
    </w:rPr>
  </w:style>
  <w:style w:type="character" w:customStyle="1" w:styleId="Citation1Char">
    <w:name w:val="Citation1 Char"/>
    <w:link w:val="Citation10"/>
    <w:locked/>
    <w:rsid w:val="00C305D8"/>
    <w:rPr>
      <w:rFonts w:ascii="Georgia" w:hAnsi="Georgia"/>
      <w:b/>
      <w:u w:val="single"/>
    </w:rPr>
  </w:style>
  <w:style w:type="paragraph" w:customStyle="1" w:styleId="Citation10">
    <w:name w:val="Citation1"/>
    <w:basedOn w:val="Normal"/>
    <w:link w:val="Citation1Char"/>
    <w:qFormat/>
    <w:rsid w:val="00C305D8"/>
    <w:rPr>
      <w:rFonts w:ascii="Georgia" w:hAnsi="Georgia" w:cstheme="minorBidi"/>
      <w:b/>
      <w:sz w:val="24"/>
      <w:u w:val="single"/>
    </w:rPr>
  </w:style>
  <w:style w:type="character" w:customStyle="1" w:styleId="TaglineChar">
    <w:name w:val="Tagline Char"/>
    <w:link w:val="Tagline2"/>
    <w:locked/>
    <w:rsid w:val="00C305D8"/>
    <w:rPr>
      <w:rFonts w:ascii="Georgia" w:hAnsi="Georgia"/>
      <w:b/>
    </w:rPr>
  </w:style>
  <w:style w:type="paragraph" w:customStyle="1" w:styleId="Tagline2">
    <w:name w:val="Tagline"/>
    <w:basedOn w:val="Normal"/>
    <w:link w:val="TaglineChar"/>
    <w:qFormat/>
    <w:rsid w:val="00C305D8"/>
    <w:rPr>
      <w:rFonts w:ascii="Georgia" w:hAnsi="Georgia" w:cstheme="minorBidi"/>
      <w:b/>
      <w:sz w:val="24"/>
    </w:rPr>
  </w:style>
  <w:style w:type="paragraph" w:customStyle="1" w:styleId="StyleLeft021">
    <w:name w:val="Style Left:  0.2&quot;1"/>
    <w:basedOn w:val="Normal"/>
    <w:uiPriority w:val="99"/>
    <w:rsid w:val="00C305D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305D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305D8"/>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305D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305D8"/>
    <w:rPr>
      <w:rFonts w:ascii="Georgia" w:eastAsia="Times New Roman" w:hAnsi="Georgia" w:cs="Calibri"/>
      <w:sz w:val="22"/>
      <w:u w:val="single"/>
      <w:bdr w:val="single" w:sz="4" w:space="0" w:color="auto"/>
    </w:rPr>
  </w:style>
  <w:style w:type="character" w:customStyle="1" w:styleId="boldcitationChar">
    <w:name w:val="bold citation Char"/>
    <w:rsid w:val="00C305D8"/>
    <w:rPr>
      <w:rFonts w:ascii="Arial" w:hAnsi="Arial"/>
      <w:b/>
      <w:sz w:val="28"/>
      <w:szCs w:val="24"/>
      <w:u w:val="thick"/>
      <w:lang w:val="en-US" w:eastAsia="en-US" w:bidi="ar-SA"/>
    </w:rPr>
  </w:style>
  <w:style w:type="paragraph" w:customStyle="1" w:styleId="BlockTitle20">
    <w:name w:val="Block Title #2"/>
    <w:basedOn w:val="Normal"/>
    <w:uiPriority w:val="99"/>
    <w:rsid w:val="00C305D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305D8"/>
    <w:rPr>
      <w:rFonts w:ascii="Georgia" w:hAnsi="Georgia"/>
      <w:b/>
    </w:rPr>
  </w:style>
  <w:style w:type="character" w:customStyle="1" w:styleId="BoldunderlineChar3">
    <w:name w:val="Bold/underline Char"/>
    <w:rsid w:val="00C305D8"/>
    <w:rPr>
      <w:rFonts w:eastAsia="SimSun"/>
      <w:b/>
      <w:noProof w:val="0"/>
      <w:sz w:val="24"/>
      <w:szCs w:val="24"/>
      <w:u w:val="single"/>
      <w:lang w:val="en-US" w:eastAsia="zh-CN" w:bidi="ar-SA"/>
    </w:rPr>
  </w:style>
  <w:style w:type="character" w:customStyle="1" w:styleId="underlinetextchar0">
    <w:name w:val="underlinetextchar"/>
    <w:rsid w:val="00C305D8"/>
  </w:style>
  <w:style w:type="character" w:customStyle="1" w:styleId="boldciteChar1">
    <w:name w:val="bold cite Char1"/>
    <w:rsid w:val="00C305D8"/>
    <w:rPr>
      <w:b/>
      <w:sz w:val="28"/>
      <w:u w:val="thick" w:color="000000"/>
    </w:rPr>
  </w:style>
  <w:style w:type="character" w:customStyle="1" w:styleId="tagCharCharChar1">
    <w:name w:val="tag Char Char Char1"/>
    <w:rsid w:val="00C305D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305D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305D8"/>
    <w:rPr>
      <w:rFonts w:ascii="Times New Roman" w:hAnsi="Times New Roman" w:cs="Times New Roman"/>
      <w:sz w:val="18"/>
      <w:szCs w:val="18"/>
    </w:rPr>
  </w:style>
  <w:style w:type="character" w:customStyle="1" w:styleId="bylines">
    <w:name w:val="bylines"/>
    <w:basedOn w:val="DefaultParagraphFont"/>
    <w:rsid w:val="00C305D8"/>
  </w:style>
  <w:style w:type="character" w:customStyle="1" w:styleId="StyleStyleBoldUnderlineUnderlineIntenseEmphasis1apple-style-2">
    <w:name w:val="Style Style Bold UnderlineUnderlineIntense Emphasis1apple-style-...2"/>
    <w:basedOn w:val="DefaultParagraphFont"/>
    <w:rsid w:val="00C305D8"/>
    <w:rPr>
      <w:b w:val="0"/>
      <w:bCs/>
      <w:sz w:val="22"/>
      <w:u w:val="single"/>
    </w:rPr>
  </w:style>
  <w:style w:type="character" w:customStyle="1" w:styleId="FontStyle57">
    <w:name w:val="Font Style57"/>
    <w:rsid w:val="00C305D8"/>
    <w:rPr>
      <w:rFonts w:ascii="Georgia" w:hAnsi="Georgia" w:cs="Georgia"/>
      <w:b/>
      <w:bCs/>
      <w:sz w:val="14"/>
      <w:szCs w:val="14"/>
    </w:rPr>
  </w:style>
  <w:style w:type="character" w:customStyle="1" w:styleId="FontStyle89">
    <w:name w:val="Font Style89"/>
    <w:rsid w:val="00C305D8"/>
    <w:rPr>
      <w:rFonts w:ascii="Times New Roman" w:hAnsi="Times New Roman" w:cs="Times New Roman"/>
      <w:b/>
      <w:bCs/>
      <w:smallCaps/>
      <w:spacing w:val="40"/>
      <w:sz w:val="16"/>
      <w:szCs w:val="16"/>
    </w:rPr>
  </w:style>
  <w:style w:type="character" w:customStyle="1" w:styleId="style3Char0">
    <w:name w:val="style 3 Char"/>
    <w:rsid w:val="00C305D8"/>
    <w:rPr>
      <w:sz w:val="18"/>
      <w:szCs w:val="24"/>
      <w:lang w:val="en-US" w:eastAsia="en-US" w:bidi="ar-SA"/>
    </w:rPr>
  </w:style>
  <w:style w:type="paragraph" w:customStyle="1" w:styleId="003Cite">
    <w:name w:val="003Cite"/>
    <w:basedOn w:val="Normal"/>
    <w:qFormat/>
    <w:rsid w:val="00C305D8"/>
    <w:rPr>
      <w:rFonts w:eastAsia="Calibri"/>
      <w:sz w:val="16"/>
      <w:szCs w:val="16"/>
    </w:rPr>
  </w:style>
  <w:style w:type="paragraph" w:customStyle="1" w:styleId="NormalBold">
    <w:name w:val="Normal + Bold"/>
    <w:aliases w:val="Double Underline"/>
    <w:basedOn w:val="Normal"/>
    <w:link w:val="NormalBoldChar"/>
    <w:rsid w:val="00C305D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305D8"/>
    <w:rPr>
      <w:rFonts w:ascii="Georgia" w:hAnsi="Georgia" w:cs="Calibri"/>
      <w:b/>
      <w:color w:val="000000"/>
      <w:sz w:val="22"/>
      <w:u w:val="single"/>
    </w:rPr>
  </w:style>
  <w:style w:type="character" w:customStyle="1" w:styleId="BlockHeadingsChar1">
    <w:name w:val="Block Headings Char1"/>
    <w:rsid w:val="00C305D8"/>
    <w:rPr>
      <w:b/>
      <w:caps/>
    </w:rPr>
  </w:style>
  <w:style w:type="character" w:customStyle="1" w:styleId="FontStyle170">
    <w:name w:val="Font Style170"/>
    <w:uiPriority w:val="99"/>
    <w:rsid w:val="00C305D8"/>
    <w:rPr>
      <w:rFonts w:ascii="Bookman Old Style" w:hAnsi="Bookman Old Style" w:cs="Bookman Old Style"/>
      <w:sz w:val="16"/>
      <w:szCs w:val="16"/>
    </w:rPr>
  </w:style>
  <w:style w:type="character" w:customStyle="1" w:styleId="FontStyle17">
    <w:name w:val="Font Style17"/>
    <w:uiPriority w:val="99"/>
    <w:rsid w:val="00C305D8"/>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s://www.gwern.net/docs/philosophy/ethics/2007-greene.pdf"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9755</Words>
  <Characters>55606</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1</cp:revision>
  <dcterms:created xsi:type="dcterms:W3CDTF">2022-01-15T18:43:00Z</dcterms:created>
  <dcterms:modified xsi:type="dcterms:W3CDTF">2022-01-15T18:44:00Z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