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91378" w14:textId="1D29B1EA" w:rsidR="007244BD" w:rsidRDefault="007244BD" w:rsidP="007244BD">
      <w:pPr>
        <w:pStyle w:val="Heading1"/>
      </w:pPr>
      <w:r>
        <w:t>Nov/Dec 2021 1AC – Harker NA</w:t>
      </w:r>
    </w:p>
    <w:p w14:paraId="1060C7BD" w14:textId="7C1BE7BD" w:rsidR="007244BD" w:rsidRPr="009C7A92" w:rsidRDefault="00C85EDD" w:rsidP="007244BD">
      <w:pPr>
        <w:pStyle w:val="Heading4"/>
      </w:pPr>
      <w:r>
        <w:t xml:space="preserve">Plan: </w:t>
      </w:r>
      <w:r w:rsidR="007244BD">
        <w:t xml:space="preserve">The member nations of the European Union ought to recognize an unconditional right of workers to strike. </w:t>
      </w:r>
    </w:p>
    <w:p w14:paraId="6BDB4778" w14:textId="77777777" w:rsidR="007244BD" w:rsidRPr="00C06347" w:rsidRDefault="007244BD" w:rsidP="007244BD"/>
    <w:p w14:paraId="5651AE12" w14:textId="77777777" w:rsidR="007244BD" w:rsidRPr="00DE376C" w:rsidRDefault="007244BD" w:rsidP="007244BD">
      <w:pPr>
        <w:pStyle w:val="Heading4"/>
      </w:pPr>
      <w:r>
        <w:t xml:space="preserve">Strike rights are </w:t>
      </w:r>
      <w:r>
        <w:rPr>
          <w:u w:val="single"/>
        </w:rPr>
        <w:t>backsliding</w:t>
      </w:r>
      <w:r>
        <w:t xml:space="preserve"> in Eastern Europe – </w:t>
      </w:r>
      <w:r>
        <w:rPr>
          <w:u w:val="single"/>
        </w:rPr>
        <w:t>especially</w:t>
      </w:r>
      <w:r>
        <w:t xml:space="preserve"> after COVID</w:t>
      </w:r>
    </w:p>
    <w:p w14:paraId="168FBC89" w14:textId="77777777" w:rsidR="007244BD" w:rsidRPr="00267FDE" w:rsidRDefault="007244BD" w:rsidP="007244BD">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23409F00" w14:textId="77777777" w:rsidR="007244BD" w:rsidRPr="00DE376C" w:rsidRDefault="007244BD" w:rsidP="007244BD">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01208491" w14:textId="77777777" w:rsidR="007244BD" w:rsidRPr="00DE376C" w:rsidRDefault="007244BD" w:rsidP="007244BD">
      <w:pPr>
        <w:rPr>
          <w:sz w:val="16"/>
        </w:rPr>
      </w:pPr>
      <w:r w:rsidRPr="00DE376C">
        <w:rPr>
          <w:sz w:val="16"/>
        </w:rPr>
        <w:t xml:space="preserve">Over the last year, the European Trade Union Confederation has been receiving alarming reports of union rights violations—of obstacles, </w:t>
      </w:r>
      <w:proofErr w:type="spellStart"/>
      <w:r w:rsidRPr="00DE376C">
        <w:rPr>
          <w:sz w:val="16"/>
        </w:rPr>
        <w:t>victimisation</w:t>
      </w:r>
      <w:proofErr w:type="spell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578A5FAE" w14:textId="77777777" w:rsidR="007244BD" w:rsidRPr="00DE376C" w:rsidRDefault="007244BD" w:rsidP="007244BD">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285681B" w14:textId="77777777" w:rsidR="007244BD" w:rsidRPr="00DE376C" w:rsidRDefault="007244BD" w:rsidP="007244BD">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02F7CD92" w14:textId="77777777" w:rsidR="007244BD" w:rsidRPr="00DE376C" w:rsidRDefault="007244BD" w:rsidP="007244BD">
      <w:pPr>
        <w:rPr>
          <w:sz w:val="16"/>
        </w:rPr>
      </w:pPr>
      <w:r w:rsidRPr="00DE376C">
        <w:rPr>
          <w:sz w:val="16"/>
        </w:rPr>
        <w:t>Legally binding</w:t>
      </w:r>
    </w:p>
    <w:p w14:paraId="779613F5" w14:textId="77777777" w:rsidR="007244BD" w:rsidRPr="00DE376C" w:rsidRDefault="007244BD" w:rsidP="007244BD">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53888781" w14:textId="77777777" w:rsidR="007244BD" w:rsidRPr="00DE376C" w:rsidRDefault="007244BD" w:rsidP="007244BD">
      <w:pPr>
        <w:rPr>
          <w:sz w:val="16"/>
        </w:rPr>
      </w:pPr>
      <w:r w:rsidRPr="00DE376C">
        <w:rPr>
          <w:sz w:val="16"/>
        </w:rPr>
        <w:t>The ILO Committee on Freedom of Association Digest of Case Law affirms:</w:t>
      </w:r>
    </w:p>
    <w:p w14:paraId="37C34731" w14:textId="77777777" w:rsidR="007244BD" w:rsidRPr="00DE376C" w:rsidRDefault="007244BD" w:rsidP="007244BD">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598EE8C8" w14:textId="77777777" w:rsidR="007244BD" w:rsidRPr="00DE376C" w:rsidRDefault="007244BD" w:rsidP="007244BD">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detained or denied the right to communicate with the workers they represent.</w:t>
      </w:r>
    </w:p>
    <w:p w14:paraId="5A853385" w14:textId="77777777" w:rsidR="007244BD" w:rsidRPr="00DE376C" w:rsidRDefault="007244BD" w:rsidP="007244BD">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4316609D" w14:textId="77777777" w:rsidR="007244BD" w:rsidRPr="00DE376C" w:rsidRDefault="007244BD" w:rsidP="007244BD">
      <w:pPr>
        <w:rPr>
          <w:sz w:val="16"/>
        </w:rPr>
      </w:pPr>
      <w:r w:rsidRPr="00DE376C">
        <w:rPr>
          <w:sz w:val="16"/>
        </w:rPr>
        <w:t>Growing evidence</w:t>
      </w:r>
    </w:p>
    <w:p w14:paraId="4C854512" w14:textId="77777777" w:rsidR="007244BD" w:rsidRPr="00DE376C" w:rsidRDefault="007244BD" w:rsidP="007244BD">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2FB79BCE" w14:textId="77777777" w:rsidR="007244BD" w:rsidRPr="00DE376C" w:rsidRDefault="007244BD" w:rsidP="007244BD">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1E106A1" w14:textId="77777777" w:rsidR="007244BD" w:rsidRPr="00DE376C" w:rsidRDefault="007244BD" w:rsidP="007244BD">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20C80B55" w14:textId="77777777" w:rsidR="007244BD" w:rsidRPr="00DE376C" w:rsidRDefault="007244BD" w:rsidP="007244BD">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3567823D" w14:textId="77777777" w:rsidR="007244BD" w:rsidRPr="00DE376C" w:rsidRDefault="007244BD" w:rsidP="007244BD">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5EFC2724" w14:textId="77777777" w:rsidR="007244BD" w:rsidRPr="001D4DEF" w:rsidRDefault="007244BD" w:rsidP="007244BD">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0A7666C6" w14:textId="77777777" w:rsidR="007244BD" w:rsidRPr="006861E1" w:rsidRDefault="007244BD" w:rsidP="007244BD">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7B517379" w14:textId="77777777" w:rsidR="007244BD" w:rsidRPr="006861E1" w:rsidRDefault="007244BD" w:rsidP="007244BD">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EC7D5F9" w14:textId="77777777" w:rsidR="007244BD" w:rsidRPr="001D4DEF" w:rsidRDefault="007244BD" w:rsidP="007244BD">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5368BCBF" w14:textId="77777777" w:rsidR="007244BD" w:rsidRPr="001D4DEF" w:rsidRDefault="007244BD" w:rsidP="007244BD">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41DDF00" w14:textId="77777777" w:rsidR="007244BD" w:rsidRPr="00FB670C" w:rsidRDefault="007244BD" w:rsidP="007244BD">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3900E741" w14:textId="77777777" w:rsidR="007244BD" w:rsidRPr="00FB670C" w:rsidRDefault="007244BD" w:rsidP="007244BD">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72B483F3" w14:textId="77777777" w:rsidR="007244BD" w:rsidRPr="001D4DEF" w:rsidRDefault="007244BD" w:rsidP="007244BD">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236EB3B" w14:textId="77777777" w:rsidR="007244BD" w:rsidRPr="001D4DEF" w:rsidRDefault="007244BD" w:rsidP="007244BD">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FEAE3EA" w14:textId="77777777" w:rsidR="007244BD" w:rsidRPr="001D4DEF" w:rsidRDefault="007244BD" w:rsidP="007244BD">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51366BA9" w14:textId="77777777" w:rsidR="007244BD" w:rsidRPr="001D4DEF" w:rsidRDefault="007244BD" w:rsidP="007244BD">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FCD2290" w14:textId="77777777" w:rsidR="007244BD" w:rsidRPr="001D4DEF" w:rsidRDefault="007244BD" w:rsidP="007244BD">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BB3C4ED" w14:textId="77777777" w:rsidR="007244BD" w:rsidRPr="001D4DEF" w:rsidRDefault="007244BD" w:rsidP="007244BD">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6A96B766" w14:textId="77777777" w:rsidR="007244BD" w:rsidRPr="001D4DEF" w:rsidRDefault="007244BD" w:rsidP="007244BD">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306B546" w14:textId="77777777" w:rsidR="007244BD" w:rsidRPr="006109DE" w:rsidRDefault="007244BD" w:rsidP="007244BD">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23650384" w14:textId="77777777" w:rsidR="007244BD" w:rsidRPr="00471777" w:rsidRDefault="007244BD" w:rsidP="007244BD">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544A48F" w14:textId="77777777" w:rsidR="007244BD" w:rsidRPr="00E03BEC" w:rsidRDefault="007244BD" w:rsidP="007244BD">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6569F855" w14:textId="77777777" w:rsidR="007244BD" w:rsidRPr="00E03BEC" w:rsidRDefault="007244BD" w:rsidP="007244BD">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2D68D4C8" w14:textId="77777777" w:rsidR="007244BD" w:rsidRPr="00E03BEC" w:rsidRDefault="007244BD" w:rsidP="007244BD">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29B7D8D2" w14:textId="77777777" w:rsidR="007244BD" w:rsidRPr="00E03BEC" w:rsidRDefault="007244BD" w:rsidP="007244BD">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D05B3CE" w14:textId="77777777" w:rsidR="007244BD" w:rsidRPr="00E03BEC" w:rsidRDefault="007244BD" w:rsidP="007244BD">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2ECF8C33" w14:textId="77777777" w:rsidR="007244BD" w:rsidRPr="004214F7" w:rsidRDefault="007244BD" w:rsidP="007244BD">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6B425A5D" w14:textId="77777777" w:rsidR="007244BD" w:rsidRPr="004214F7" w:rsidRDefault="007244BD" w:rsidP="007244BD">
      <w:pPr>
        <w:rPr>
          <w:sz w:val="16"/>
          <w:szCs w:val="16"/>
        </w:rPr>
      </w:pPr>
      <w:r w:rsidRPr="004214F7">
        <w:rPr>
          <w:sz w:val="16"/>
          <w:szCs w:val="16"/>
        </w:rPr>
        <w:t>A WAY FORWARD</w:t>
      </w:r>
    </w:p>
    <w:p w14:paraId="6B9199D1" w14:textId="77777777" w:rsidR="007244BD" w:rsidRPr="00E03BEC" w:rsidRDefault="007244BD" w:rsidP="007244BD">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4BC6E6D4" w14:textId="77777777" w:rsidR="007244BD" w:rsidRPr="0054373B" w:rsidRDefault="007244BD" w:rsidP="007244BD">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28922F41" w14:textId="77777777" w:rsidR="007244BD" w:rsidRPr="0054373B" w:rsidRDefault="007244BD" w:rsidP="007244BD">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0B2B9B18" w14:textId="77777777" w:rsidR="007244BD" w:rsidRPr="0054373B" w:rsidRDefault="007244BD" w:rsidP="007244BD">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22E9B054" w14:textId="77777777" w:rsidR="007244BD" w:rsidRPr="0054373B" w:rsidRDefault="007244BD" w:rsidP="007244BD">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7A1E3A5D" w14:textId="77777777" w:rsidR="007244BD" w:rsidRPr="0054373B" w:rsidRDefault="007244BD" w:rsidP="007244BD">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4B1F64C" w14:textId="77777777" w:rsidR="007244BD" w:rsidRPr="0054373B" w:rsidRDefault="007244BD" w:rsidP="007244BD">
      <w:pPr>
        <w:rPr>
          <w:rStyle w:val="Emphasis"/>
        </w:rPr>
      </w:pPr>
      <w:r w:rsidRPr="00D267C2">
        <w:rPr>
          <w:rStyle w:val="Emphasis"/>
          <w:highlight w:val="cyan"/>
        </w:rPr>
        <w:t>Democracy starts at work</w:t>
      </w:r>
    </w:p>
    <w:p w14:paraId="6A42ACD4" w14:textId="77777777" w:rsidR="007244BD" w:rsidRPr="0054373B" w:rsidRDefault="007244BD" w:rsidP="007244BD">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1AED3E86" w14:textId="77777777" w:rsidR="007244BD" w:rsidRPr="0054373B" w:rsidRDefault="007244BD" w:rsidP="007244BD">
      <w:pPr>
        <w:rPr>
          <w:rStyle w:val="StyleUnderline"/>
        </w:rPr>
      </w:pPr>
      <w:proofErr w:type="gramStart"/>
      <w:r w:rsidRPr="00D267C2">
        <w:rPr>
          <w:rStyle w:val="Emphasis"/>
          <w:highlight w:val="cya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A8457AD" w14:textId="77777777" w:rsidR="007244BD" w:rsidRPr="0054373B" w:rsidRDefault="007244BD" w:rsidP="007244BD">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622435C7" w14:textId="77777777" w:rsidR="007244BD" w:rsidRPr="0054373B" w:rsidRDefault="007244BD" w:rsidP="007244BD">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222FFA65" w14:textId="77777777" w:rsidR="007244BD" w:rsidRPr="0054373B" w:rsidRDefault="007244BD" w:rsidP="007244BD">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25A5CC22" w14:textId="77777777" w:rsidR="007244BD" w:rsidRPr="0054373B" w:rsidRDefault="007244BD" w:rsidP="007244BD">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64950D37" w14:textId="77777777" w:rsidR="007244BD" w:rsidRPr="0054373B" w:rsidRDefault="007244BD" w:rsidP="007244BD">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4528E127" w14:textId="77777777" w:rsidR="007244BD" w:rsidRPr="009174B5" w:rsidRDefault="007244BD" w:rsidP="007244B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4C527DC4" w14:textId="77777777" w:rsidR="007244BD" w:rsidRPr="00A06588" w:rsidRDefault="007244BD" w:rsidP="007244BD">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13AFB7ED" w14:textId="77777777" w:rsidR="007244BD" w:rsidRPr="00A06588" w:rsidRDefault="007244BD" w:rsidP="007244B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572FABE7" w14:textId="77777777" w:rsidR="007244BD" w:rsidRPr="009174B5" w:rsidRDefault="007244BD" w:rsidP="007244B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5AE2AE95" w14:textId="77777777" w:rsidR="007244BD" w:rsidRPr="009174B5" w:rsidRDefault="007244BD" w:rsidP="007244B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45507906" w14:textId="77777777" w:rsidR="007244BD" w:rsidRPr="00A06588" w:rsidRDefault="007244BD" w:rsidP="007244B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3B3FAE6D" w14:textId="77777777" w:rsidR="007244BD" w:rsidRPr="00A06588" w:rsidRDefault="007244BD" w:rsidP="007244B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15135DDF" w14:textId="77777777" w:rsidR="007244BD" w:rsidRPr="009174B5" w:rsidRDefault="007244BD" w:rsidP="007244B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2304F86C" w14:textId="77777777" w:rsidR="007244BD" w:rsidRPr="009174B5" w:rsidRDefault="007244BD" w:rsidP="007244BD">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10BB1ADC" w14:textId="77777777" w:rsidR="007244BD" w:rsidRPr="009174B5" w:rsidRDefault="007244BD" w:rsidP="007244B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7502124E" w14:textId="77777777" w:rsidR="007244BD" w:rsidRPr="009174B5" w:rsidRDefault="007244BD" w:rsidP="007244B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6B8536DD" w14:textId="77777777" w:rsidR="007244BD" w:rsidRPr="009174B5" w:rsidRDefault="007244BD" w:rsidP="007244BD">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7096B84A" w14:textId="77777777" w:rsidR="007244BD" w:rsidRPr="00A06588" w:rsidRDefault="007244BD" w:rsidP="007244BD">
      <w:pPr>
        <w:pStyle w:val="Heading4"/>
        <w:rPr>
          <w:rFonts w:cs="Arial"/>
          <w:u w:val="single"/>
        </w:rPr>
      </w:pPr>
      <w:r w:rsidRPr="00A06588">
        <w:rPr>
          <w:rFonts w:cs="Arial"/>
        </w:rPr>
        <w:t xml:space="preserve">European populism causes </w:t>
      </w:r>
      <w:r w:rsidRPr="00A06588">
        <w:rPr>
          <w:rFonts w:cs="Arial"/>
          <w:u w:val="single"/>
        </w:rPr>
        <w:t>nuke war</w:t>
      </w:r>
    </w:p>
    <w:p w14:paraId="6128E066" w14:textId="77777777" w:rsidR="007244BD" w:rsidRPr="00A06588" w:rsidRDefault="007244BD" w:rsidP="007244BD">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78358A15" w14:textId="77777777" w:rsidR="007244BD" w:rsidRPr="00A06588" w:rsidRDefault="007244BD" w:rsidP="007244BD">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38FF5073" w14:textId="77777777" w:rsidR="007244BD" w:rsidRPr="00362596" w:rsidRDefault="007244BD" w:rsidP="007244BD">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35BE1954" w14:textId="77777777" w:rsidR="007244BD" w:rsidRPr="00362596" w:rsidRDefault="007244BD" w:rsidP="007244BD">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58DE8547" w14:textId="77777777" w:rsidR="007244BD" w:rsidRPr="00362596" w:rsidRDefault="007244BD" w:rsidP="007244BD">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6BABE5DB" w14:textId="77777777" w:rsidR="007244BD" w:rsidRPr="00A06588" w:rsidRDefault="007244BD" w:rsidP="007244BD">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3C9E066F" w14:textId="77777777" w:rsidR="007244BD" w:rsidRPr="00362596" w:rsidRDefault="007244BD" w:rsidP="007244BD">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15699E2D" w14:textId="77777777" w:rsidR="007244BD" w:rsidRPr="00362596" w:rsidRDefault="007244BD" w:rsidP="007244BD">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0FE5F3A0" w14:textId="77777777" w:rsidR="007244BD" w:rsidRPr="00A06588" w:rsidRDefault="007244BD" w:rsidP="007244BD">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03BFFB59" w14:textId="77777777" w:rsidR="007244BD" w:rsidRPr="00A06588" w:rsidRDefault="007244BD" w:rsidP="007244BD">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771A3DFA" w14:textId="77777777" w:rsidR="007244BD" w:rsidRPr="009174B5" w:rsidRDefault="007244BD" w:rsidP="007244BD">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44C885F3" w14:textId="77777777" w:rsidR="007244BD" w:rsidRPr="00A06588" w:rsidRDefault="007244BD" w:rsidP="007244BD">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5BC784EE" w14:textId="77777777" w:rsidR="007244BD" w:rsidRPr="00A06588" w:rsidRDefault="007244BD" w:rsidP="007244BD">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10438D82" w14:textId="77777777" w:rsidR="007244BD" w:rsidRPr="009174B5" w:rsidRDefault="007244BD" w:rsidP="007244BD">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0A986F0D" w14:textId="77777777" w:rsidR="007244BD" w:rsidRPr="009174B5" w:rsidRDefault="007244BD" w:rsidP="007244BD">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14E8E964" w14:textId="77777777" w:rsidR="007244BD" w:rsidRPr="00A06588" w:rsidRDefault="007244BD" w:rsidP="007244BD">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464E667D" w14:textId="77777777" w:rsidR="007244BD" w:rsidRPr="00A06588" w:rsidRDefault="007244BD" w:rsidP="007244BD">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8BE95FD" w14:textId="77777777" w:rsidR="007244BD" w:rsidRPr="00A06588" w:rsidRDefault="007244BD" w:rsidP="007244BD">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528CD6D0" w14:textId="77777777" w:rsidR="007244BD" w:rsidRPr="00A06588" w:rsidRDefault="007244BD" w:rsidP="007244BD">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0019C37B" w14:textId="77777777" w:rsidR="007244BD" w:rsidRPr="009174B5" w:rsidRDefault="007244BD" w:rsidP="007244BD">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776CF7F5" w14:textId="77777777" w:rsidR="007244BD" w:rsidRPr="009174B5" w:rsidRDefault="007244BD" w:rsidP="007244BD">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 xml:space="preserve">permanent collapse of </w:t>
      </w:r>
      <w:proofErr w:type="spellStart"/>
      <w:r w:rsidRPr="00A06588">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2A716DA3" w14:textId="77777777" w:rsidR="007244BD" w:rsidRPr="009174B5" w:rsidRDefault="007244BD" w:rsidP="007244BD">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C87E29A" w14:textId="77777777" w:rsidR="007244BD" w:rsidRPr="009174B5" w:rsidRDefault="007244BD" w:rsidP="007244BD">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640D065C" w14:textId="77777777" w:rsidR="007244BD" w:rsidRPr="009174B5" w:rsidRDefault="007244BD" w:rsidP="007244BD">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62B9DE26" w14:textId="77777777" w:rsidR="007244BD" w:rsidRPr="009174B5" w:rsidRDefault="007244BD" w:rsidP="007244BD">
      <w:pPr>
        <w:rPr>
          <w:sz w:val="16"/>
        </w:rPr>
      </w:pPr>
      <w:r w:rsidRPr="009174B5">
        <w:rPr>
          <w:sz w:val="16"/>
        </w:rPr>
        <w:t>Singleton hypothesis</w:t>
      </w:r>
    </w:p>
    <w:p w14:paraId="0F8C32C5" w14:textId="77777777" w:rsidR="007244BD" w:rsidRPr="009174B5" w:rsidRDefault="007244BD" w:rsidP="007244BD">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108476AD" w14:textId="77777777" w:rsidR="007244BD" w:rsidRPr="009174B5" w:rsidRDefault="007244BD" w:rsidP="007244BD">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44C98CC9" w14:textId="77777777" w:rsidR="007244BD" w:rsidRPr="00A06588" w:rsidRDefault="007244BD" w:rsidP="007244BD">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032ACEDE" w14:textId="77777777" w:rsidR="007244BD" w:rsidRPr="009174B5" w:rsidRDefault="007244BD" w:rsidP="007244BD">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proofErr w:type="spellStart"/>
      <w:r w:rsidRPr="00A06588">
        <w:rPr>
          <w:rStyle w:val="StyleUnderline"/>
          <w:highlight w:val="cyan"/>
        </w:rPr>
        <w:t>analysed</w:t>
      </w:r>
      <w:proofErr w:type="spellEnd"/>
      <w:r w:rsidRPr="009174B5">
        <w:rPr>
          <w:sz w:val="16"/>
        </w:rPr>
        <w:t>.”</w:t>
      </w:r>
    </w:p>
    <w:p w14:paraId="1C4ED7F1" w14:textId="77777777" w:rsidR="007244BD" w:rsidRPr="00835B9A" w:rsidRDefault="007244BD" w:rsidP="007244BD">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17BF025C" w14:textId="77777777" w:rsidR="007244BD" w:rsidRPr="00A06588" w:rsidRDefault="007244BD" w:rsidP="007244BD">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15CA4AAE" w14:textId="77777777" w:rsidR="007244BD" w:rsidRPr="00A06588" w:rsidRDefault="007244BD" w:rsidP="007244BD">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0C9FC517" w14:textId="77777777" w:rsidR="007244BD" w:rsidRPr="00A06588" w:rsidRDefault="007244BD" w:rsidP="007244BD">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6858A898" w14:textId="77777777" w:rsidR="007244BD" w:rsidRPr="009174B5" w:rsidRDefault="007244BD" w:rsidP="007244BD">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2C48B3A0" w14:textId="77777777" w:rsidR="007244BD" w:rsidRPr="009174B5" w:rsidRDefault="007244BD" w:rsidP="007244BD">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7C1FC3E2" w14:textId="77777777" w:rsidR="007244BD" w:rsidRPr="009174B5" w:rsidRDefault="007244BD" w:rsidP="007244BD">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69AAAF3C" w14:textId="77777777" w:rsidR="007244BD" w:rsidRPr="009174B5" w:rsidRDefault="007244BD" w:rsidP="007244BD">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54116DA2" w14:textId="77777777" w:rsidR="007244BD" w:rsidRPr="009174B5" w:rsidRDefault="007244BD" w:rsidP="007244BD">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3BA7BBB7" w14:textId="77777777" w:rsidR="007244BD" w:rsidRPr="009174B5" w:rsidRDefault="007244BD" w:rsidP="007244BD">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2CD9297B" w14:textId="77777777" w:rsidR="007244BD" w:rsidRPr="009174B5" w:rsidRDefault="007244BD" w:rsidP="007244BD">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221930E6" w14:textId="77777777" w:rsidR="007244BD" w:rsidRPr="009174B5" w:rsidRDefault="007244BD" w:rsidP="007244BD">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3B759988" w14:textId="77777777" w:rsidR="007244BD" w:rsidRPr="00A06588" w:rsidRDefault="007244BD" w:rsidP="007244BD">
      <w:pPr>
        <w:pStyle w:val="Heading4"/>
        <w:rPr>
          <w:rFonts w:cs="Arial"/>
        </w:rPr>
      </w:pPr>
      <w:r w:rsidRPr="00A06588">
        <w:rPr>
          <w:rFonts w:cs="Arial"/>
        </w:rPr>
        <w:t xml:space="preserve">European authoritarianism breaks the EU </w:t>
      </w:r>
    </w:p>
    <w:p w14:paraId="298FD62B" w14:textId="77777777" w:rsidR="007244BD" w:rsidRPr="00A06588" w:rsidRDefault="007244BD" w:rsidP="007244BD">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0E17E858" w14:textId="77777777" w:rsidR="007244BD" w:rsidRPr="00A06588" w:rsidRDefault="007244BD" w:rsidP="007244BD">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46393EB3" w14:textId="77777777" w:rsidR="007244BD" w:rsidRPr="00A06588" w:rsidRDefault="007244BD" w:rsidP="007244BD">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proofErr w:type="spellStart"/>
      <w:r w:rsidRPr="00A06588">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1D2744DA" w14:textId="77777777" w:rsidR="007244BD" w:rsidRPr="00A06588" w:rsidRDefault="007244BD" w:rsidP="007244BD">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proofErr w:type="spellStart"/>
      <w:r w:rsidRPr="00A06588">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06892149" w14:textId="77777777" w:rsidR="007244BD" w:rsidRPr="00A06588" w:rsidRDefault="007244BD" w:rsidP="007244BD">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55CEA8F0" w14:textId="77777777" w:rsidR="007244BD" w:rsidRPr="00A06588" w:rsidRDefault="007244BD" w:rsidP="007244BD">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7433DA99" w14:textId="77777777" w:rsidR="007244BD" w:rsidRPr="00A06588" w:rsidRDefault="007244BD" w:rsidP="007244BD">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04561081" w14:textId="77777777" w:rsidR="007244BD" w:rsidRPr="00A06588" w:rsidRDefault="007244BD" w:rsidP="007244BD">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74C3CE25" w14:textId="77777777" w:rsidR="007244BD" w:rsidRPr="00A06588" w:rsidRDefault="007244BD" w:rsidP="007244BD">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16C864DE" w14:textId="77777777" w:rsidR="007244BD" w:rsidRPr="00A06588" w:rsidRDefault="007244BD" w:rsidP="007244BD">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20D26334" w14:textId="77777777" w:rsidR="007244BD" w:rsidRPr="00336AF5" w:rsidRDefault="007244BD" w:rsidP="007244BD">
      <w:pPr>
        <w:pStyle w:val="Heading4"/>
      </w:pPr>
      <w:r>
        <w:t xml:space="preserve">Ensuring the </w:t>
      </w:r>
      <w:r>
        <w:rPr>
          <w:u w:val="single"/>
        </w:rPr>
        <w:t>right to strike</w:t>
      </w:r>
      <w:r>
        <w:t xml:space="preserve"> solves democracy and </w:t>
      </w:r>
      <w:r>
        <w:rPr>
          <w:u w:val="single"/>
        </w:rPr>
        <w:t>inequality</w:t>
      </w:r>
      <w:r>
        <w:t xml:space="preserve"> </w:t>
      </w:r>
    </w:p>
    <w:p w14:paraId="42349177" w14:textId="77777777" w:rsidR="007244BD" w:rsidRPr="001D4DEF" w:rsidRDefault="007244BD" w:rsidP="007244BD">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75BD5852" w14:textId="77777777" w:rsidR="007244BD" w:rsidRPr="00336AF5" w:rsidRDefault="007244BD" w:rsidP="007244BD">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7BF236AD" w14:textId="77777777" w:rsidR="007244BD" w:rsidRPr="00336AF5" w:rsidRDefault="007244BD" w:rsidP="007244BD">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1628727A" w14:textId="77777777" w:rsidR="007244BD" w:rsidRPr="00336AF5" w:rsidRDefault="007244BD" w:rsidP="007244BD">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28BC6DE4" w14:textId="77777777" w:rsidR="007244BD" w:rsidRPr="00336AF5" w:rsidRDefault="007244BD" w:rsidP="007244BD">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5FD086D0" w14:textId="77777777" w:rsidR="007244BD" w:rsidRPr="00A509A5" w:rsidRDefault="007244BD" w:rsidP="007244BD">
      <w:pPr>
        <w:pStyle w:val="Heading4"/>
      </w:pPr>
      <w:r>
        <w:t xml:space="preserve">[[If time]] 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5DD0C23C" w14:textId="77777777" w:rsidR="007244BD" w:rsidRPr="00EC3BE0" w:rsidRDefault="007244BD" w:rsidP="007244BD">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2CB86E7C" w14:textId="77777777" w:rsidR="007244BD" w:rsidRPr="00A509A5" w:rsidRDefault="007244BD" w:rsidP="007244BD">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proofErr w:type="gramStart"/>
      <w:r w:rsidRPr="00A509A5">
        <w:rPr>
          <w:rStyle w:val="Emphasis"/>
        </w:rPr>
        <w:t>effective</w:t>
      </w:r>
      <w:proofErr w:type="gramEnd"/>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3A735A19" w14:textId="77777777" w:rsidR="007244BD" w:rsidRPr="00A509A5" w:rsidRDefault="007244BD" w:rsidP="007244BD">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 xml:space="preserve">Strikes are “[t]he </w:t>
      </w:r>
      <w:proofErr w:type="gramStart"/>
      <w:r w:rsidRPr="00A509A5">
        <w:rPr>
          <w:rStyle w:val="StyleUnderline"/>
        </w:rPr>
        <w:t>power</w:t>
      </w:r>
      <w:proofErr w:type="gramEnd"/>
      <w:r w:rsidRPr="00A509A5">
        <w:rPr>
          <w:rStyle w:val="StyleUnderline"/>
        </w:rPr>
        <w:t xml:space="preserve">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76543CC2" w14:textId="77777777" w:rsidR="007244BD" w:rsidRPr="00A509A5" w:rsidRDefault="007244BD" w:rsidP="007244BD">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18ABC9DA" w14:textId="77777777" w:rsidR="007244BD" w:rsidRPr="00A509A5" w:rsidRDefault="007244BD" w:rsidP="007244BD">
      <w:pPr>
        <w:rPr>
          <w:sz w:val="16"/>
        </w:rPr>
      </w:pPr>
      <w:r w:rsidRPr="00A509A5">
        <w:rPr>
          <w:sz w:val="16"/>
        </w:rPr>
        <w:t>The term political, of course, has many meanings—engendered by law, culture, and the relationship between the two. Building on the work of other scholars, I have argued that neo-</w:t>
      </w:r>
      <w:proofErr w:type="spellStart"/>
      <w:r w:rsidRPr="00A509A5">
        <w:rPr>
          <w:sz w:val="16"/>
        </w:rPr>
        <w:t>Lochnerian</w:t>
      </w:r>
      <w:proofErr w:type="spellEnd"/>
      <w:r w:rsidRPr="00A509A5">
        <w:rPr>
          <w:sz w:val="16"/>
        </w:rPr>
        <w:t xml:space="preserve">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NLRA’s construction of unions as economic entities, strikes which are solely “political” and without sufficient nexus to the employment relationship, are deemed unlawful secondary boycotts.166</w:t>
      </w:r>
    </w:p>
    <w:p w14:paraId="116B6EEA" w14:textId="77777777" w:rsidR="007244BD" w:rsidRPr="00A509A5" w:rsidRDefault="007244BD" w:rsidP="007244BD">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To use political science terminology, strikes are contentious politics: “[E]</w:t>
      </w:r>
      <w:proofErr w:type="spellStart"/>
      <w:r w:rsidRPr="00A509A5">
        <w:rPr>
          <w:sz w:val="16"/>
        </w:rPr>
        <w:t>pisodic</w:t>
      </w:r>
      <w:proofErr w:type="spellEnd"/>
      <w:r w:rsidRPr="00A509A5">
        <w:rPr>
          <w:sz w:val="16"/>
        </w:rPr>
        <w:t xml:space="preserve">,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59EC6967"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
    <w:panose1 w:val="0200050000000000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notTrueType/>
    <w:pitch w:val="variable"/>
    <w:sig w:usb0="E00002FF" w:usb1="5000785B" w:usb2="00000000" w:usb3="00000000" w:csb0="0000019F" w:csb1="00000000"/>
  </w:font>
  <w:font w:name="Trebuchet MS">
    <w:altName w:val="﷽﷽﷽﷽﷽﷽﷽﷽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31244A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44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FF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4BD"/>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EDD"/>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2610C"/>
  <w14:defaultImageDpi w14:val="300"/>
  <w15:docId w15:val="{CC2057B5-30BE-FD4C-87FE-CEA990FC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244B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244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244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7244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7244B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7244BD"/>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244B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244B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244B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244B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244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4B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7244BD"/>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244BD"/>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7244B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7244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44B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7244B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7244B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244BD"/>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7244BD"/>
    <w:rPr>
      <w:color w:val="auto"/>
      <w:u w:val="none"/>
    </w:rPr>
  </w:style>
  <w:style w:type="paragraph" w:styleId="DocumentMap">
    <w:name w:val="Document Map"/>
    <w:basedOn w:val="Normal"/>
    <w:link w:val="DocumentMapChar"/>
    <w:uiPriority w:val="99"/>
    <w:unhideWhenUsed/>
    <w:rsid w:val="007244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244BD"/>
    <w:rPr>
      <w:rFonts w:ascii="Lucida Grande" w:hAnsi="Lucida Grande" w:cs="Lucida Grande"/>
    </w:rPr>
  </w:style>
  <w:style w:type="character" w:customStyle="1" w:styleId="Heading5Char">
    <w:name w:val="Heading 5 Char"/>
    <w:aliases w:val="Text Char"/>
    <w:basedOn w:val="DefaultParagraphFont"/>
    <w:link w:val="Heading5"/>
    <w:uiPriority w:val="99"/>
    <w:rsid w:val="007244BD"/>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244BD"/>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244BD"/>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244BD"/>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244BD"/>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7244B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7244B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7244BD"/>
    <w:rPr>
      <w:color w:val="605E5C"/>
      <w:shd w:val="clear" w:color="auto" w:fill="E1DFDD"/>
    </w:rPr>
  </w:style>
  <w:style w:type="paragraph" w:customStyle="1" w:styleId="textbold">
    <w:name w:val="text bold"/>
    <w:basedOn w:val="Normal"/>
    <w:uiPriority w:val="7"/>
    <w:qFormat/>
    <w:rsid w:val="007244B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7244BD"/>
    <w:rPr>
      <w:u w:val="single"/>
    </w:rPr>
  </w:style>
  <w:style w:type="paragraph" w:styleId="ListParagraph">
    <w:name w:val="List Paragraph"/>
    <w:aliases w:val="6 font"/>
    <w:basedOn w:val="Normal"/>
    <w:uiPriority w:val="99"/>
    <w:unhideWhenUsed/>
    <w:qFormat/>
    <w:rsid w:val="007244BD"/>
    <w:pPr>
      <w:ind w:left="720"/>
      <w:contextualSpacing/>
    </w:pPr>
  </w:style>
  <w:style w:type="paragraph" w:customStyle="1" w:styleId="Emphasize">
    <w:name w:val="Emphasize"/>
    <w:basedOn w:val="Normal"/>
    <w:uiPriority w:val="7"/>
    <w:qFormat/>
    <w:rsid w:val="007244B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7244BD"/>
    <w:pPr>
      <w:spacing w:before="60" w:after="60"/>
      <w:contextualSpacing/>
    </w:pPr>
    <w:rPr>
      <w:rFonts w:ascii="Arial Narrow" w:hAnsi="Arial Narrow"/>
    </w:rPr>
  </w:style>
  <w:style w:type="character" w:styleId="PlaceholderText">
    <w:name w:val="Placeholder Text"/>
    <w:basedOn w:val="DefaultParagraphFont"/>
    <w:uiPriority w:val="99"/>
    <w:unhideWhenUsed/>
    <w:rsid w:val="007244BD"/>
    <w:rPr>
      <w:color w:val="808080"/>
    </w:rPr>
  </w:style>
  <w:style w:type="paragraph" w:styleId="BalloonText">
    <w:name w:val="Balloon Text"/>
    <w:basedOn w:val="Normal"/>
    <w:link w:val="BalloonTextChar"/>
    <w:uiPriority w:val="99"/>
    <w:unhideWhenUsed/>
    <w:rsid w:val="007244BD"/>
    <w:rPr>
      <w:rFonts w:ascii="Segoe UI" w:hAnsi="Segoe UI" w:cs="Segoe UI"/>
      <w:sz w:val="18"/>
      <w:szCs w:val="18"/>
    </w:rPr>
  </w:style>
  <w:style w:type="character" w:customStyle="1" w:styleId="BalloonTextChar">
    <w:name w:val="Balloon Text Char"/>
    <w:basedOn w:val="DefaultParagraphFont"/>
    <w:link w:val="BalloonText"/>
    <w:uiPriority w:val="99"/>
    <w:rsid w:val="007244BD"/>
    <w:rPr>
      <w:rFonts w:ascii="Segoe UI" w:hAnsi="Segoe UI" w:cs="Segoe UI"/>
      <w:sz w:val="18"/>
      <w:szCs w:val="18"/>
    </w:rPr>
  </w:style>
  <w:style w:type="character" w:styleId="CommentReference">
    <w:name w:val="annotation reference"/>
    <w:basedOn w:val="DefaultParagraphFont"/>
    <w:uiPriority w:val="99"/>
    <w:unhideWhenUsed/>
    <w:rsid w:val="007244BD"/>
    <w:rPr>
      <w:sz w:val="16"/>
      <w:szCs w:val="16"/>
    </w:rPr>
  </w:style>
  <w:style w:type="paragraph" w:styleId="CommentText">
    <w:name w:val="annotation text"/>
    <w:basedOn w:val="Normal"/>
    <w:link w:val="CommentTextChar"/>
    <w:uiPriority w:val="99"/>
    <w:unhideWhenUsed/>
    <w:rsid w:val="007244BD"/>
    <w:rPr>
      <w:sz w:val="20"/>
      <w:szCs w:val="20"/>
    </w:rPr>
  </w:style>
  <w:style w:type="character" w:customStyle="1" w:styleId="CommentTextChar">
    <w:name w:val="Comment Text Char"/>
    <w:basedOn w:val="DefaultParagraphFont"/>
    <w:link w:val="CommentText"/>
    <w:uiPriority w:val="99"/>
    <w:rsid w:val="007244BD"/>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7244BD"/>
    <w:rPr>
      <w:b/>
      <w:bCs/>
    </w:rPr>
  </w:style>
  <w:style w:type="character" w:customStyle="1" w:styleId="CommentSubjectChar">
    <w:name w:val="Comment Subject Char"/>
    <w:basedOn w:val="CommentTextChar"/>
    <w:link w:val="CommentSubject"/>
    <w:uiPriority w:val="99"/>
    <w:rsid w:val="007244BD"/>
    <w:rPr>
      <w:rFonts w:ascii="Calibri" w:hAnsi="Calibri" w:cs="Calibri"/>
      <w:b/>
      <w:bCs/>
      <w:sz w:val="20"/>
      <w:szCs w:val="20"/>
    </w:rPr>
  </w:style>
  <w:style w:type="character" w:customStyle="1" w:styleId="Style11pt">
    <w:name w:val="Style 11 pt"/>
    <w:rsid w:val="007244BD"/>
    <w:rPr>
      <w:sz w:val="20"/>
    </w:rPr>
  </w:style>
  <w:style w:type="character" w:customStyle="1" w:styleId="Style11ptUnderline">
    <w:name w:val="Style 11 pt Underline"/>
    <w:rsid w:val="007244BD"/>
    <w:rPr>
      <w:sz w:val="20"/>
      <w:u w:val="single"/>
    </w:rPr>
  </w:style>
  <w:style w:type="paragraph" w:customStyle="1" w:styleId="StyleStyle411pt">
    <w:name w:val="Style Style4 + 11 pt"/>
    <w:basedOn w:val="Normal"/>
    <w:link w:val="StyleStyle411ptChar"/>
    <w:qFormat/>
    <w:rsid w:val="007244BD"/>
    <w:rPr>
      <w:rFonts w:eastAsia="Times New Roman" w:cs="Times New Roman"/>
      <w:u w:val="single"/>
    </w:rPr>
  </w:style>
  <w:style w:type="character" w:customStyle="1" w:styleId="StyleStyle411ptChar">
    <w:name w:val="Style Style4 + 11 pt Char"/>
    <w:link w:val="StyleStyle411pt"/>
    <w:rsid w:val="007244BD"/>
    <w:rPr>
      <w:rFonts w:ascii="Calibri" w:eastAsia="Times New Roman" w:hAnsi="Calibri" w:cs="Times New Roman"/>
      <w:sz w:val="22"/>
      <w:u w:val="single"/>
    </w:rPr>
  </w:style>
  <w:style w:type="character" w:customStyle="1" w:styleId="Style11ptItalicUnderline">
    <w:name w:val="Style 11 pt Italic Underline"/>
    <w:rsid w:val="007244BD"/>
    <w:rPr>
      <w:i/>
      <w:iCs/>
      <w:sz w:val="20"/>
      <w:u w:val="single"/>
    </w:rPr>
  </w:style>
  <w:style w:type="character" w:customStyle="1" w:styleId="Style11ptItalic">
    <w:name w:val="Style 11 pt Italic"/>
    <w:rsid w:val="007244BD"/>
    <w:rPr>
      <w:rFonts w:ascii="Times New Roman" w:hAnsi="Times New Roman" w:cs="Times New Roman" w:hint="default"/>
      <w:i/>
      <w:iCs/>
      <w:sz w:val="20"/>
    </w:rPr>
  </w:style>
  <w:style w:type="paragraph" w:customStyle="1" w:styleId="UnderlinePara">
    <w:name w:val="Underline Para"/>
    <w:basedOn w:val="Normal"/>
    <w:uiPriority w:val="6"/>
    <w:qFormat/>
    <w:rsid w:val="007244BD"/>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7244BD"/>
    <w:pPr>
      <w:ind w:left="288" w:right="288"/>
    </w:pPr>
  </w:style>
  <w:style w:type="character" w:customStyle="1" w:styleId="cardtextChar">
    <w:name w:val="card text Char"/>
    <w:basedOn w:val="DefaultParagraphFont"/>
    <w:link w:val="cardtext"/>
    <w:uiPriority w:val="99"/>
    <w:rsid w:val="007244BD"/>
    <w:rPr>
      <w:rFonts w:ascii="Calibri" w:hAnsi="Calibri" w:cs="Calibri"/>
      <w:sz w:val="22"/>
    </w:rPr>
  </w:style>
  <w:style w:type="character" w:customStyle="1" w:styleId="m4841727538114946087gmail-styleunderline">
    <w:name w:val="m_4841727538114946087gmail-styleunderline"/>
    <w:basedOn w:val="DefaultParagraphFont"/>
    <w:rsid w:val="007244BD"/>
  </w:style>
  <w:style w:type="paragraph" w:customStyle="1" w:styleId="BreakTag">
    <w:name w:val="Break Tag"/>
    <w:basedOn w:val="Normal"/>
    <w:autoRedefine/>
    <w:uiPriority w:val="4"/>
    <w:qFormat/>
    <w:rsid w:val="007244BD"/>
    <w:pPr>
      <w:spacing w:before="240"/>
    </w:pPr>
    <w:rPr>
      <w:b/>
      <w:sz w:val="26"/>
    </w:rPr>
  </w:style>
  <w:style w:type="paragraph" w:customStyle="1" w:styleId="BreakBlock">
    <w:name w:val="Break Block"/>
    <w:basedOn w:val="Normal"/>
    <w:link w:val="BreakBlockChar"/>
    <w:autoRedefine/>
    <w:qFormat/>
    <w:rsid w:val="007244B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244BD"/>
    <w:rPr>
      <w:rFonts w:ascii="Arial Bold" w:hAnsi="Arial Bold" w:cs="Calibri"/>
      <w:b/>
      <w:caps/>
      <w:sz w:val="32"/>
      <w:u w:val="single"/>
    </w:rPr>
  </w:style>
  <w:style w:type="character" w:customStyle="1" w:styleId="Mention1">
    <w:name w:val="Mention1"/>
    <w:basedOn w:val="DefaultParagraphFont"/>
    <w:uiPriority w:val="99"/>
    <w:semiHidden/>
    <w:unhideWhenUsed/>
    <w:rsid w:val="007244BD"/>
    <w:rPr>
      <w:color w:val="2B579A"/>
      <w:shd w:val="clear" w:color="auto" w:fill="E6E6E6"/>
    </w:rPr>
  </w:style>
  <w:style w:type="character" w:customStyle="1" w:styleId="UnresolvedMention1">
    <w:name w:val="Unresolved Mention1"/>
    <w:basedOn w:val="DefaultParagraphFont"/>
    <w:uiPriority w:val="99"/>
    <w:unhideWhenUsed/>
    <w:rsid w:val="007244BD"/>
    <w:rPr>
      <w:color w:val="808080"/>
      <w:shd w:val="clear" w:color="auto" w:fill="E6E6E6"/>
    </w:rPr>
  </w:style>
  <w:style w:type="paragraph" w:customStyle="1" w:styleId="evidencetext">
    <w:name w:val="evidence text"/>
    <w:basedOn w:val="Normal"/>
    <w:link w:val="evidencetextChar1"/>
    <w:qFormat/>
    <w:rsid w:val="007244BD"/>
    <w:pPr>
      <w:ind w:left="432" w:right="432"/>
    </w:pPr>
    <w:rPr>
      <w:color w:val="000000"/>
      <w:lang w:val="x-none" w:eastAsia="x-none"/>
    </w:rPr>
  </w:style>
  <w:style w:type="character" w:customStyle="1" w:styleId="evidencetextChar1">
    <w:name w:val="evidence text Char1"/>
    <w:link w:val="evidencetext"/>
    <w:rsid w:val="007244BD"/>
    <w:rPr>
      <w:rFonts w:ascii="Calibri" w:hAnsi="Calibri" w:cs="Calibri"/>
      <w:color w:val="000000"/>
      <w:sz w:val="22"/>
      <w:lang w:val="x-none" w:eastAsia="x-none"/>
    </w:rPr>
  </w:style>
  <w:style w:type="character" w:customStyle="1" w:styleId="Author-Date">
    <w:name w:val="Author-Date"/>
    <w:qFormat/>
    <w:rsid w:val="007244BD"/>
    <w:rPr>
      <w:b/>
      <w:sz w:val="24"/>
    </w:rPr>
  </w:style>
  <w:style w:type="paragraph" w:customStyle="1" w:styleId="Nothing">
    <w:name w:val="Nothing"/>
    <w:link w:val="NothingChar"/>
    <w:qFormat/>
    <w:rsid w:val="007244BD"/>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7244BD"/>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7244BD"/>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7244BD"/>
    <w:rPr>
      <w:rFonts w:ascii="Calibri" w:hAnsi="Calibri" w:cs="Calibri"/>
      <w:u w:val="single"/>
    </w:rPr>
  </w:style>
  <w:style w:type="paragraph" w:customStyle="1" w:styleId="Style4">
    <w:name w:val="Style4"/>
    <w:basedOn w:val="Normal"/>
    <w:link w:val="Style4Char"/>
    <w:qFormat/>
    <w:rsid w:val="007244BD"/>
    <w:rPr>
      <w:rFonts w:eastAsia="Times New Roman"/>
      <w:u w:val="single"/>
    </w:rPr>
  </w:style>
  <w:style w:type="character" w:customStyle="1" w:styleId="Style4Char">
    <w:name w:val="Style4 Char"/>
    <w:link w:val="Style4"/>
    <w:rsid w:val="007244BD"/>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7244BD"/>
    <w:rPr>
      <w:rFonts w:ascii="Georgia" w:hAnsi="Georgia" w:cs="Calibri"/>
    </w:rPr>
  </w:style>
  <w:style w:type="character" w:customStyle="1" w:styleId="term">
    <w:name w:val="term"/>
    <w:basedOn w:val="DefaultParagraphFont"/>
    <w:rsid w:val="007244BD"/>
  </w:style>
  <w:style w:type="character" w:customStyle="1" w:styleId="Style1Char">
    <w:name w:val="Style1 Char"/>
    <w:rsid w:val="007244BD"/>
    <w:rPr>
      <w:rFonts w:ascii="Times New Roman" w:eastAsia="SimSun" w:hAnsi="Times New Roman" w:cs="Times New Roman"/>
      <w:sz w:val="20"/>
      <w:szCs w:val="24"/>
      <w:u w:val="single"/>
      <w:lang w:eastAsia="zh-CN"/>
    </w:rPr>
  </w:style>
  <w:style w:type="character" w:customStyle="1" w:styleId="Styleunderline11pt">
    <w:name w:val="Style underline + 11 pt"/>
    <w:rsid w:val="007244BD"/>
    <w:rPr>
      <w:rFonts w:ascii="Times New Roman" w:hAnsi="Times New Roman"/>
      <w:sz w:val="20"/>
      <w:u w:val="single"/>
    </w:rPr>
  </w:style>
  <w:style w:type="paragraph" w:customStyle="1" w:styleId="Stylecard11pt">
    <w:name w:val="Style card + 11 pt"/>
    <w:basedOn w:val="Normal"/>
    <w:link w:val="Stylecard11ptChar"/>
    <w:qFormat/>
    <w:rsid w:val="007244BD"/>
    <w:pPr>
      <w:ind w:left="288" w:right="288"/>
    </w:pPr>
    <w:rPr>
      <w:rFonts w:ascii="Georgia" w:eastAsia="SimSun" w:hAnsi="Georgia"/>
      <w:lang w:eastAsia="zh-CN"/>
    </w:rPr>
  </w:style>
  <w:style w:type="character" w:customStyle="1" w:styleId="Stylecard11ptChar">
    <w:name w:val="Style card + 11 pt Char"/>
    <w:link w:val="Stylecard11pt"/>
    <w:rsid w:val="007244BD"/>
    <w:rPr>
      <w:rFonts w:ascii="Georgia" w:eastAsia="SimSun" w:hAnsi="Georgia" w:cs="Calibri"/>
      <w:sz w:val="22"/>
      <w:lang w:eastAsia="zh-CN"/>
    </w:rPr>
  </w:style>
  <w:style w:type="paragraph" w:customStyle="1" w:styleId="Minimize">
    <w:name w:val="Minimize"/>
    <w:basedOn w:val="Normal"/>
    <w:next w:val="Normal"/>
    <w:link w:val="MinimizeChar"/>
    <w:qFormat/>
    <w:rsid w:val="007244BD"/>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7244BD"/>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244BD"/>
    <w:rPr>
      <w:rFonts w:ascii="Arial" w:eastAsiaTheme="minorHAnsi" w:hAnsi="Arial" w:cs="Arial"/>
      <w:sz w:val="22"/>
      <w:szCs w:val="22"/>
      <w:u w:val="single"/>
    </w:rPr>
  </w:style>
  <w:style w:type="character" w:customStyle="1" w:styleId="byline">
    <w:name w:val="byline"/>
    <w:basedOn w:val="DefaultParagraphFont"/>
    <w:rsid w:val="007244B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7244BD"/>
    <w:rPr>
      <w:rFonts w:ascii="Arial" w:hAnsi="Arial"/>
      <w:b/>
      <w:sz w:val="24"/>
      <w:szCs w:val="22"/>
      <w:u w:val="single"/>
    </w:rPr>
  </w:style>
  <w:style w:type="character" w:customStyle="1" w:styleId="Style11ptBoldUnderline">
    <w:name w:val="Style 11 pt Bold Underline"/>
    <w:rsid w:val="007244BD"/>
    <w:rPr>
      <w:b/>
      <w:bCs/>
      <w:sz w:val="20"/>
      <w:u w:val="single"/>
    </w:rPr>
  </w:style>
  <w:style w:type="paragraph" w:customStyle="1" w:styleId="StyleStyle411ptBold">
    <w:name w:val="Style Style4 + 11 pt Bold"/>
    <w:basedOn w:val="Normal"/>
    <w:link w:val="StyleStyle411ptBoldChar"/>
    <w:qFormat/>
    <w:rsid w:val="007244BD"/>
    <w:rPr>
      <w:rFonts w:eastAsia="Times New Roman"/>
      <w:b/>
      <w:bCs/>
      <w:u w:val="single"/>
    </w:rPr>
  </w:style>
  <w:style w:type="character" w:customStyle="1" w:styleId="StyleStyle411ptBoldChar">
    <w:name w:val="Style Style4 + 11 pt Bold Char"/>
    <w:basedOn w:val="DefaultParagraphFont"/>
    <w:link w:val="StyleStyle411ptBold"/>
    <w:rsid w:val="007244BD"/>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7244BD"/>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7244BD"/>
    <w:rPr>
      <w:rFonts w:ascii="Calibri" w:eastAsia="Times New Roman" w:hAnsi="Calibri" w:cs="Calibri"/>
      <w:b/>
      <w:sz w:val="32"/>
      <w:szCs w:val="20"/>
      <w:u w:val="single"/>
    </w:rPr>
  </w:style>
  <w:style w:type="character" w:customStyle="1" w:styleId="Emphasis2">
    <w:name w:val="Emphasis2"/>
    <w:basedOn w:val="DefaultParagraphFont"/>
    <w:rsid w:val="007244BD"/>
    <w:rPr>
      <w:rFonts w:ascii="Franklin Gothic Heavy" w:hAnsi="Franklin Gothic Heavy"/>
      <w:iCs/>
      <w:u w:val="single"/>
    </w:rPr>
  </w:style>
  <w:style w:type="paragraph" w:customStyle="1" w:styleId="Cards">
    <w:name w:val="Cards"/>
    <w:basedOn w:val="Normal"/>
    <w:link w:val="CardsChar1"/>
    <w:qFormat/>
    <w:rsid w:val="007244BD"/>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244BD"/>
    <w:rPr>
      <w:rFonts w:ascii="Times New Roman" w:eastAsia="Times New Roman" w:hAnsi="Times New Roman" w:cs="Times New Roman"/>
      <w:sz w:val="20"/>
      <w:szCs w:val="24"/>
    </w:rPr>
  </w:style>
  <w:style w:type="paragraph" w:styleId="Header">
    <w:name w:val="header"/>
    <w:basedOn w:val="Normal"/>
    <w:link w:val="HeaderChar"/>
    <w:uiPriority w:val="99"/>
    <w:qFormat/>
    <w:rsid w:val="007244BD"/>
    <w:pPr>
      <w:tabs>
        <w:tab w:val="center" w:pos="4680"/>
        <w:tab w:val="right" w:pos="9360"/>
      </w:tabs>
    </w:pPr>
  </w:style>
  <w:style w:type="character" w:customStyle="1" w:styleId="HeaderChar">
    <w:name w:val="Header Char"/>
    <w:basedOn w:val="DefaultParagraphFont"/>
    <w:link w:val="Header"/>
    <w:uiPriority w:val="99"/>
    <w:rsid w:val="007244BD"/>
    <w:rPr>
      <w:rFonts w:ascii="Calibri" w:hAnsi="Calibri" w:cs="Calibri"/>
      <w:sz w:val="22"/>
    </w:rPr>
  </w:style>
  <w:style w:type="character" w:customStyle="1" w:styleId="pmterms1">
    <w:name w:val="pmterms1"/>
    <w:basedOn w:val="DefaultParagraphFont"/>
    <w:rsid w:val="007244BD"/>
  </w:style>
  <w:style w:type="character" w:customStyle="1" w:styleId="hilite1">
    <w:name w:val="hilite1"/>
    <w:basedOn w:val="DefaultParagraphFont"/>
    <w:rsid w:val="007244B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244BD"/>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7244BD"/>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7244BD"/>
    <w:rPr>
      <w:rFonts w:eastAsia="Times New Roman"/>
      <w:b/>
      <w:szCs w:val="20"/>
    </w:rPr>
  </w:style>
  <w:style w:type="character" w:customStyle="1" w:styleId="NormaltagChar">
    <w:name w:val="Normal tag Char"/>
    <w:basedOn w:val="DefaultParagraphFont"/>
    <w:link w:val="Normaltag"/>
    <w:uiPriority w:val="99"/>
    <w:locked/>
    <w:rsid w:val="007244BD"/>
    <w:rPr>
      <w:rFonts w:ascii="Calibri" w:eastAsia="Times New Roman" w:hAnsi="Calibri" w:cs="Calibri"/>
      <w:b/>
      <w:sz w:val="22"/>
      <w:szCs w:val="20"/>
    </w:rPr>
  </w:style>
  <w:style w:type="character" w:customStyle="1" w:styleId="DebateUnderline">
    <w:name w:val="Debate Underline"/>
    <w:qFormat/>
    <w:rsid w:val="007244BD"/>
    <w:rPr>
      <w:rFonts w:ascii="Times New Roman" w:hAnsi="Times New Roman"/>
      <w:sz w:val="20"/>
      <w:szCs w:val="24"/>
      <w:u w:val="thick"/>
    </w:rPr>
  </w:style>
  <w:style w:type="character" w:customStyle="1" w:styleId="blue">
    <w:name w:val="blue"/>
    <w:basedOn w:val="DefaultParagraphFont"/>
    <w:rsid w:val="007244BD"/>
    <w:rPr>
      <w:rFonts w:cs="Times New Roman"/>
    </w:rPr>
  </w:style>
  <w:style w:type="paragraph" w:customStyle="1" w:styleId="cites">
    <w:name w:val="cites"/>
    <w:link w:val="Heading1Char3"/>
    <w:autoRedefine/>
    <w:qFormat/>
    <w:rsid w:val="007244BD"/>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7244BD"/>
    <w:rPr>
      <w:rFonts w:ascii="Times New Roman" w:eastAsia="Malgun Gothic" w:hAnsi="Times New Roman" w:cs="Times New Roman"/>
      <w:b/>
      <w:u w:val="single"/>
    </w:rPr>
  </w:style>
  <w:style w:type="paragraph" w:customStyle="1" w:styleId="tiny">
    <w:name w:val="tiny"/>
    <w:next w:val="Normal"/>
    <w:link w:val="tinyChar"/>
    <w:autoRedefine/>
    <w:qFormat/>
    <w:rsid w:val="007244BD"/>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7244BD"/>
    <w:rPr>
      <w:rFonts w:ascii="Times New Roman" w:eastAsia="Malgun Gothic" w:hAnsi="Times New Roman" w:cs="Times New Roman"/>
      <w:sz w:val="12"/>
    </w:rPr>
  </w:style>
  <w:style w:type="character" w:customStyle="1" w:styleId="CitesChar2">
    <w:name w:val="Cites Char2"/>
    <w:link w:val="Cites0"/>
    <w:rsid w:val="007244BD"/>
    <w:rPr>
      <w:rFonts w:eastAsia="Times New Roman" w:cs="Times New Roman"/>
      <w:b/>
      <w:bCs/>
      <w:sz w:val="20"/>
      <w:szCs w:val="20"/>
    </w:rPr>
  </w:style>
  <w:style w:type="paragraph" w:styleId="Footer">
    <w:name w:val="footer"/>
    <w:basedOn w:val="Normal"/>
    <w:link w:val="FooterChar"/>
    <w:uiPriority w:val="99"/>
    <w:rsid w:val="007244BD"/>
    <w:pPr>
      <w:tabs>
        <w:tab w:val="center" w:pos="4680"/>
        <w:tab w:val="right" w:pos="9360"/>
      </w:tabs>
    </w:pPr>
  </w:style>
  <w:style w:type="character" w:customStyle="1" w:styleId="FooterChar">
    <w:name w:val="Footer Char"/>
    <w:basedOn w:val="DefaultParagraphFont"/>
    <w:link w:val="Footer"/>
    <w:uiPriority w:val="99"/>
    <w:rsid w:val="007244BD"/>
    <w:rPr>
      <w:rFonts w:ascii="Calibri" w:hAnsi="Calibri" w:cs="Calibri"/>
      <w:sz w:val="22"/>
    </w:rPr>
  </w:style>
  <w:style w:type="character" w:styleId="PageNumber">
    <w:name w:val="page number"/>
    <w:aliases w:val="card ununderlined"/>
    <w:basedOn w:val="DefaultParagraphFont"/>
    <w:uiPriority w:val="99"/>
    <w:rsid w:val="007244BD"/>
  </w:style>
  <w:style w:type="paragraph" w:customStyle="1" w:styleId="BlockTitle2">
    <w:name w:val="Block Title2"/>
    <w:basedOn w:val="Normal"/>
    <w:next w:val="Normal"/>
    <w:qFormat/>
    <w:rsid w:val="007244BD"/>
    <w:pPr>
      <w:spacing w:after="240"/>
      <w:jc w:val="center"/>
    </w:pPr>
    <w:rPr>
      <w:rFonts w:eastAsia="Times New Roman"/>
      <w:b/>
      <w:sz w:val="32"/>
      <w:u w:val="single"/>
      <w:lang w:bidi="en-US"/>
    </w:rPr>
  </w:style>
  <w:style w:type="paragraph" w:styleId="TOC1">
    <w:name w:val="toc 1"/>
    <w:basedOn w:val="Normal"/>
    <w:next w:val="Normal"/>
    <w:autoRedefine/>
    <w:uiPriority w:val="39"/>
    <w:rsid w:val="007244BD"/>
    <w:pPr>
      <w:spacing w:before="120" w:after="120"/>
    </w:pPr>
    <w:rPr>
      <w:rFonts w:eastAsia="Times New Roman"/>
      <w:b/>
      <w:u w:val="single"/>
      <w:lang w:bidi="en-US"/>
    </w:rPr>
  </w:style>
  <w:style w:type="paragraph" w:styleId="TOC9">
    <w:name w:val="toc 9"/>
    <w:basedOn w:val="Normal"/>
    <w:next w:val="Normal"/>
    <w:autoRedefine/>
    <w:rsid w:val="007244BD"/>
    <w:pPr>
      <w:ind w:left="1600"/>
    </w:pPr>
    <w:rPr>
      <w:rFonts w:eastAsia="Times New Roman"/>
      <w:sz w:val="20"/>
      <w:lang w:bidi="en-US"/>
    </w:rPr>
  </w:style>
  <w:style w:type="paragraph" w:customStyle="1" w:styleId="TxBrp1">
    <w:name w:val="TxBr_p1"/>
    <w:basedOn w:val="Normal"/>
    <w:qFormat/>
    <w:rsid w:val="007244BD"/>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244BD"/>
    <w:pPr>
      <w:spacing w:before="100" w:beforeAutospacing="1" w:after="100" w:afterAutospacing="1"/>
    </w:pPr>
    <w:rPr>
      <w:rFonts w:eastAsia="Times New Roman"/>
      <w:lang w:bidi="en-US"/>
    </w:rPr>
  </w:style>
  <w:style w:type="paragraph" w:customStyle="1" w:styleId="fullstory">
    <w:name w:val="fullstory"/>
    <w:basedOn w:val="Normal"/>
    <w:qFormat/>
    <w:rsid w:val="007244BD"/>
    <w:pPr>
      <w:spacing w:before="100" w:beforeAutospacing="1" w:after="100" w:afterAutospacing="1"/>
    </w:pPr>
    <w:rPr>
      <w:rFonts w:eastAsia="Times New Roman"/>
      <w:lang w:bidi="en-US"/>
    </w:rPr>
  </w:style>
  <w:style w:type="character" w:customStyle="1" w:styleId="standardcontent">
    <w:name w:val="standardcontent"/>
    <w:basedOn w:val="DefaultParagraphFont"/>
    <w:rsid w:val="007244BD"/>
  </w:style>
  <w:style w:type="paragraph" w:customStyle="1" w:styleId="hat">
    <w:name w:val="hat"/>
    <w:basedOn w:val="Normal"/>
    <w:next w:val="Normal"/>
    <w:link w:val="hatChar"/>
    <w:qFormat/>
    <w:rsid w:val="007244B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244BD"/>
  </w:style>
  <w:style w:type="paragraph" w:customStyle="1" w:styleId="HotRouteChar">
    <w:name w:val="Hot Route! Char"/>
    <w:basedOn w:val="Normal"/>
    <w:qFormat/>
    <w:rsid w:val="007244BD"/>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244BD"/>
    <w:rPr>
      <w:rFonts w:cs="Times New Roman"/>
      <w:b/>
      <w:bCs/>
    </w:rPr>
  </w:style>
  <w:style w:type="paragraph" w:customStyle="1" w:styleId="Default">
    <w:name w:val="Default"/>
    <w:qFormat/>
    <w:rsid w:val="007244B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244BD"/>
    <w:rPr>
      <w:rFonts w:ascii="Cambria" w:hAnsi="Cambria" w:cs="Times New Roman"/>
      <w:b/>
      <w:bCs/>
      <w:sz w:val="26"/>
      <w:szCs w:val="26"/>
    </w:rPr>
  </w:style>
  <w:style w:type="character" w:customStyle="1" w:styleId="UnderliningChar">
    <w:name w:val="Underlining Char"/>
    <w:basedOn w:val="DefaultParagraphFont"/>
    <w:link w:val="Underlining"/>
    <w:rsid w:val="007244BD"/>
    <w:rPr>
      <w:rFonts w:ascii="Arial Narrow" w:hAnsi="Arial Narrow" w:cs="Times New Roman"/>
      <w:u w:val="single"/>
    </w:rPr>
  </w:style>
  <w:style w:type="character" w:customStyle="1" w:styleId="CardCharChar1">
    <w:name w:val="Card Char Char1"/>
    <w:basedOn w:val="DefaultParagraphFont"/>
    <w:rsid w:val="007244BD"/>
    <w:rPr>
      <w:rFonts w:cs="Times New Roman"/>
      <w:b/>
      <w:bCs/>
      <w:sz w:val="28"/>
      <w:szCs w:val="28"/>
    </w:rPr>
  </w:style>
  <w:style w:type="paragraph" w:customStyle="1" w:styleId="Cites0">
    <w:name w:val="Cites"/>
    <w:basedOn w:val="Normal"/>
    <w:link w:val="CitesChar2"/>
    <w:qFormat/>
    <w:rsid w:val="007244BD"/>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244BD"/>
    <w:rPr>
      <w:rFonts w:ascii="Times New Roman" w:eastAsia="Calibri" w:hAnsi="Times New Roman" w:cs="Times New Roman"/>
      <w:sz w:val="24"/>
      <w:szCs w:val="24"/>
    </w:rPr>
  </w:style>
  <w:style w:type="character" w:customStyle="1" w:styleId="apple-converted-space">
    <w:name w:val="apple-converted-space"/>
    <w:basedOn w:val="DefaultParagraphFont"/>
    <w:rsid w:val="007244BD"/>
  </w:style>
  <w:style w:type="character" w:customStyle="1" w:styleId="hit">
    <w:name w:val="hit"/>
    <w:basedOn w:val="DefaultParagraphFont"/>
    <w:rsid w:val="007244BD"/>
    <w:rPr>
      <w:rFonts w:cs="Times New Roman"/>
    </w:rPr>
  </w:style>
  <w:style w:type="paragraph" w:customStyle="1" w:styleId="SmallFont">
    <w:name w:val="Small Font"/>
    <w:basedOn w:val="Normal"/>
    <w:link w:val="SmallFontChar"/>
    <w:qFormat/>
    <w:rsid w:val="007244BD"/>
    <w:pPr>
      <w:spacing w:after="200"/>
      <w:jc w:val="both"/>
    </w:pPr>
    <w:rPr>
      <w:rFonts w:eastAsia="Calibri"/>
      <w:szCs w:val="18"/>
    </w:rPr>
  </w:style>
  <w:style w:type="character" w:customStyle="1" w:styleId="SmallFontChar">
    <w:name w:val="Small Font Char"/>
    <w:basedOn w:val="DefaultParagraphFont"/>
    <w:link w:val="SmallFont"/>
    <w:locked/>
    <w:rsid w:val="007244BD"/>
    <w:rPr>
      <w:rFonts w:ascii="Calibri" w:eastAsia="Calibri" w:hAnsi="Calibri" w:cs="Calibri"/>
      <w:sz w:val="22"/>
      <w:szCs w:val="18"/>
    </w:rPr>
  </w:style>
  <w:style w:type="character" w:customStyle="1" w:styleId="CircleChar1">
    <w:name w:val="Circle Char1"/>
    <w:basedOn w:val="DefaultParagraphFont"/>
    <w:rsid w:val="007244BD"/>
    <w:rPr>
      <w:rFonts w:cs="Times New Roman"/>
      <w:b/>
      <w:i/>
      <w:sz w:val="18"/>
      <w:szCs w:val="18"/>
      <w:u w:val="single"/>
      <w:lang w:val="en-US" w:eastAsia="en-US" w:bidi="ar-SA"/>
    </w:rPr>
  </w:style>
  <w:style w:type="paragraph" w:styleId="BodyText">
    <w:name w:val="Body Text"/>
    <w:basedOn w:val="Normal"/>
    <w:link w:val="BodyTextChar"/>
    <w:qFormat/>
    <w:rsid w:val="007244BD"/>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7244BD"/>
    <w:rPr>
      <w:rFonts w:ascii="Calibri" w:eastAsia="Times New Roman" w:hAnsi="Calibri" w:cs="Calibri"/>
      <w:sz w:val="20"/>
      <w:szCs w:val="20"/>
      <w:lang w:eastAsia="ar-SA"/>
    </w:rPr>
  </w:style>
  <w:style w:type="character" w:customStyle="1" w:styleId="verdana">
    <w:name w:val="verdana"/>
    <w:basedOn w:val="DefaultParagraphFont"/>
    <w:rsid w:val="007244BD"/>
  </w:style>
  <w:style w:type="character" w:customStyle="1" w:styleId="CardsChar1">
    <w:name w:val="Cards Char1"/>
    <w:link w:val="Cards"/>
    <w:rsid w:val="007244BD"/>
    <w:rPr>
      <w:rFonts w:ascii="Calibri" w:eastAsia="Times New Roman" w:hAnsi="Calibri" w:cs="Times New Roman"/>
      <w:sz w:val="20"/>
      <w:szCs w:val="20"/>
    </w:rPr>
  </w:style>
  <w:style w:type="paragraph" w:customStyle="1" w:styleId="BlockHeadings">
    <w:name w:val="Block Headings"/>
    <w:basedOn w:val="Normal"/>
    <w:link w:val="BlockHeadingsChar"/>
    <w:qFormat/>
    <w:rsid w:val="007244B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244BD"/>
    <w:rPr>
      <w:rFonts w:ascii="Calibri" w:eastAsia="Times New Roman" w:hAnsi="Calibri" w:cs="Times New Roman"/>
      <w:b/>
      <w:sz w:val="20"/>
      <w:szCs w:val="20"/>
    </w:rPr>
  </w:style>
  <w:style w:type="paragraph" w:customStyle="1" w:styleId="loose">
    <w:name w:val="loose"/>
    <w:basedOn w:val="Normal"/>
    <w:qFormat/>
    <w:rsid w:val="007244BD"/>
    <w:pPr>
      <w:spacing w:before="210"/>
    </w:pPr>
    <w:rPr>
      <w:rFonts w:eastAsia="Times New Roman"/>
      <w:lang w:eastAsia="zh-CN" w:bidi="he-IL"/>
    </w:rPr>
  </w:style>
  <w:style w:type="character" w:customStyle="1" w:styleId="hit1">
    <w:name w:val="hit1"/>
    <w:basedOn w:val="DefaultParagraphFont"/>
    <w:rsid w:val="007244BD"/>
    <w:rPr>
      <w:b/>
      <w:bCs/>
      <w:color w:val="CC0033"/>
    </w:rPr>
  </w:style>
  <w:style w:type="character" w:customStyle="1" w:styleId="upper">
    <w:name w:val="upper"/>
    <w:basedOn w:val="DefaultParagraphFont"/>
    <w:rsid w:val="007244BD"/>
  </w:style>
  <w:style w:type="character" w:customStyle="1" w:styleId="Author">
    <w:name w:val="Author"/>
    <w:aliases w:val="Style Date"/>
    <w:basedOn w:val="DefaultParagraphFont"/>
    <w:qFormat/>
    <w:rsid w:val="007244BD"/>
    <w:rPr>
      <w:b/>
      <w:sz w:val="24"/>
    </w:rPr>
  </w:style>
  <w:style w:type="character" w:customStyle="1" w:styleId="SmallFont7pt">
    <w:name w:val="Small Font (7 pt)"/>
    <w:basedOn w:val="DefaultParagraphFont"/>
    <w:rsid w:val="007244BD"/>
    <w:rPr>
      <w:sz w:val="14"/>
    </w:rPr>
  </w:style>
  <w:style w:type="paragraph" w:customStyle="1" w:styleId="UnderlinedText">
    <w:name w:val="Underlined Text"/>
    <w:basedOn w:val="Normal"/>
    <w:qFormat/>
    <w:rsid w:val="007244BD"/>
    <w:rPr>
      <w:rFonts w:eastAsia="Times New Roman"/>
      <w:b/>
      <w:szCs w:val="20"/>
    </w:rPr>
  </w:style>
  <w:style w:type="character" w:customStyle="1" w:styleId="SmallText-New">
    <w:name w:val="Small Text - New"/>
    <w:basedOn w:val="DefaultParagraphFont"/>
    <w:rsid w:val="007244BD"/>
    <w:rPr>
      <w:rFonts w:ascii="Arial Narrow" w:hAnsi="Arial Narrow"/>
      <w:sz w:val="14"/>
    </w:rPr>
  </w:style>
  <w:style w:type="paragraph" w:customStyle="1" w:styleId="Smalltext">
    <w:name w:val="Small text"/>
    <w:aliases w:val="Quote1,Quote11"/>
    <w:basedOn w:val="Normal"/>
    <w:link w:val="SmalltextChar"/>
    <w:qFormat/>
    <w:rsid w:val="007244BD"/>
    <w:rPr>
      <w:rFonts w:ascii="Arial Narrow" w:eastAsia="Times New Roman" w:hAnsi="Arial Narrow"/>
    </w:rPr>
  </w:style>
  <w:style w:type="character" w:customStyle="1" w:styleId="Underlined-New">
    <w:name w:val="Underlined - New"/>
    <w:basedOn w:val="DefaultParagraphFont"/>
    <w:rsid w:val="007244BD"/>
    <w:rPr>
      <w:rFonts w:ascii="Arial Narrow" w:hAnsi="Arial Narrow"/>
      <w:sz w:val="16"/>
      <w:u w:val="single"/>
    </w:rPr>
  </w:style>
  <w:style w:type="paragraph" w:styleId="TOC2">
    <w:name w:val="toc 2"/>
    <w:basedOn w:val="Normal"/>
    <w:next w:val="Normal"/>
    <w:autoRedefine/>
    <w:uiPriority w:val="39"/>
    <w:rsid w:val="007244BD"/>
    <w:pPr>
      <w:ind w:left="200"/>
    </w:pPr>
    <w:rPr>
      <w:rFonts w:eastAsia="Times New Roman"/>
      <w:sz w:val="20"/>
      <w:lang w:bidi="en-US"/>
    </w:rPr>
  </w:style>
  <w:style w:type="paragraph" w:styleId="Caption">
    <w:name w:val="caption"/>
    <w:basedOn w:val="Normal"/>
    <w:next w:val="Normal"/>
    <w:qFormat/>
    <w:rsid w:val="007244BD"/>
    <w:rPr>
      <w:rFonts w:eastAsia="Times New Roman"/>
      <w:b/>
      <w:bCs/>
      <w:sz w:val="18"/>
      <w:szCs w:val="18"/>
      <w:lang w:bidi="en-US"/>
    </w:rPr>
  </w:style>
  <w:style w:type="paragraph" w:styleId="TOCHeading">
    <w:name w:val="TOC Heading"/>
    <w:basedOn w:val="Heading1"/>
    <w:next w:val="Normal"/>
    <w:uiPriority w:val="39"/>
    <w:qFormat/>
    <w:rsid w:val="007244B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244BD"/>
    <w:rPr>
      <w:rFonts w:ascii="Arial Narrow" w:hAnsi="Arial Narrow"/>
      <w:dstrike w:val="0"/>
      <w:sz w:val="20"/>
      <w:bdr w:val="single" w:sz="2" w:space="0" w:color="auto"/>
      <w:vertAlign w:val="baseline"/>
    </w:rPr>
  </w:style>
  <w:style w:type="character" w:customStyle="1" w:styleId="style65">
    <w:name w:val="style65"/>
    <w:basedOn w:val="DefaultParagraphFont"/>
    <w:rsid w:val="007244B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244BD"/>
    <w:rPr>
      <w:rFonts w:cs="Arial"/>
      <w:bCs/>
      <w:szCs w:val="26"/>
      <w:u w:val="single"/>
      <w:lang w:val="en-US" w:eastAsia="en-US" w:bidi="ar-SA"/>
    </w:rPr>
  </w:style>
  <w:style w:type="character" w:customStyle="1" w:styleId="qlabel">
    <w:name w:val="q_label"/>
    <w:basedOn w:val="DefaultParagraphFont"/>
    <w:rsid w:val="007244BD"/>
  </w:style>
  <w:style w:type="character" w:customStyle="1" w:styleId="alabel">
    <w:name w:val="a_label"/>
    <w:basedOn w:val="DefaultParagraphFont"/>
    <w:rsid w:val="007244BD"/>
  </w:style>
  <w:style w:type="character" w:customStyle="1" w:styleId="Style1Char1">
    <w:name w:val="Style1 Char1"/>
    <w:basedOn w:val="DefaultParagraphFont"/>
    <w:rsid w:val="007244BD"/>
    <w:rPr>
      <w:rFonts w:eastAsia="SimSun"/>
      <w:sz w:val="20"/>
      <w:szCs w:val="24"/>
      <w:u w:val="single"/>
      <w:lang w:val="en-US" w:eastAsia="zh-CN" w:bidi="ar-SA"/>
    </w:rPr>
  </w:style>
  <w:style w:type="character" w:customStyle="1" w:styleId="UnderlineCharChar">
    <w:name w:val="Underline Char Char"/>
    <w:basedOn w:val="DefaultParagraphFont"/>
    <w:rsid w:val="007244B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244BD"/>
    <w:rPr>
      <w:rFonts w:eastAsia="MS Mincho"/>
      <w:b/>
      <w:u w:val="single"/>
      <w:lang w:val="en-US" w:eastAsia="en-US" w:bidi="ar-SA"/>
    </w:rPr>
  </w:style>
  <w:style w:type="character" w:customStyle="1" w:styleId="CardTextChar0">
    <w:name w:val="Card Text Char"/>
    <w:basedOn w:val="DefaultParagraphFont"/>
    <w:rsid w:val="007244BD"/>
    <w:rPr>
      <w:rFonts w:ascii="Times New Roman" w:eastAsia="Times New Roman" w:hAnsi="Times New Roman" w:cs="Times New Roman"/>
      <w:szCs w:val="24"/>
    </w:rPr>
  </w:style>
  <w:style w:type="character" w:customStyle="1" w:styleId="reduce2">
    <w:name w:val="reduce2"/>
    <w:basedOn w:val="DefaultParagraphFont"/>
    <w:rsid w:val="007244BD"/>
    <w:rPr>
      <w:rFonts w:ascii="Arial" w:hAnsi="Arial" w:cs="Arial"/>
      <w:color w:val="000000"/>
      <w:sz w:val="10"/>
      <w:szCs w:val="22"/>
    </w:rPr>
  </w:style>
  <w:style w:type="paragraph" w:customStyle="1" w:styleId="BoldUnderline">
    <w:name w:val="BoldUnderline"/>
    <w:link w:val="BoldUnderlineChar"/>
    <w:uiPriority w:val="99"/>
    <w:qFormat/>
    <w:rsid w:val="007244BD"/>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7244B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244BD"/>
    <w:rPr>
      <w:rFonts w:cs="Arial"/>
      <w:bCs/>
      <w:szCs w:val="26"/>
      <w:u w:val="single"/>
      <w:lang w:val="en-US" w:eastAsia="en-US" w:bidi="ar-SA"/>
    </w:rPr>
  </w:style>
  <w:style w:type="paragraph" w:customStyle="1" w:styleId="evidencetextChar">
    <w:name w:val="evidence text Char"/>
    <w:basedOn w:val="Normal"/>
    <w:qFormat/>
    <w:rsid w:val="007244BD"/>
    <w:pPr>
      <w:ind w:left="1728" w:right="1008"/>
    </w:pPr>
    <w:rPr>
      <w:rFonts w:eastAsia="Times New Roman"/>
      <w:color w:val="000000"/>
      <w:sz w:val="18"/>
    </w:rPr>
  </w:style>
  <w:style w:type="character" w:customStyle="1" w:styleId="underline2">
    <w:name w:val="underline2"/>
    <w:basedOn w:val="DefaultParagraphFont"/>
    <w:rsid w:val="007244BD"/>
    <w:rPr>
      <w:u w:val="single"/>
    </w:rPr>
  </w:style>
  <w:style w:type="character" w:customStyle="1" w:styleId="Style11ptUnderlineBorderSinglesolidlineAuto05pt">
    <w:name w:val="Style 11 pt Underline Border: : (Single solid line Auto  0.5 pt..."/>
    <w:rsid w:val="007244B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244BD"/>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244BD"/>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7244BD"/>
    <w:rPr>
      <w:u w:val="single"/>
    </w:rPr>
  </w:style>
  <w:style w:type="paragraph" w:customStyle="1" w:styleId="UnderlineChar4">
    <w:name w:val="Underline Char4"/>
    <w:basedOn w:val="Normal"/>
    <w:link w:val="UnderlineChar4Char"/>
    <w:qFormat/>
    <w:rsid w:val="007244BD"/>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7244BD"/>
    <w:rPr>
      <w:b/>
      <w:u w:val="single"/>
    </w:rPr>
  </w:style>
  <w:style w:type="paragraph" w:customStyle="1" w:styleId="BoldandUnderlineChar3">
    <w:name w:val="Bold and Underline Char3"/>
    <w:basedOn w:val="Normal"/>
    <w:link w:val="BoldandUnderlineChar3Char2"/>
    <w:qFormat/>
    <w:rsid w:val="007244BD"/>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7244BD"/>
    <w:rPr>
      <w:rFonts w:eastAsia="Times New Roman"/>
      <w:u w:val="single"/>
    </w:rPr>
  </w:style>
  <w:style w:type="character" w:customStyle="1" w:styleId="StyleUnderlineChar11ptChar">
    <w:name w:val="Style Underline Char + 11 pt Char"/>
    <w:basedOn w:val="DefaultParagraphFont"/>
    <w:link w:val="StyleUnderlineChar11pt"/>
    <w:rsid w:val="007244BD"/>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7244BD"/>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244BD"/>
    <w:rPr>
      <w:rFonts w:ascii="Calibri" w:eastAsia="Times New Roman" w:hAnsi="Calibri" w:cs="Calibri"/>
      <w:b/>
      <w:bCs/>
      <w:sz w:val="22"/>
      <w:u w:val="single"/>
    </w:rPr>
  </w:style>
  <w:style w:type="character" w:customStyle="1" w:styleId="inside-head">
    <w:name w:val="inside-head"/>
    <w:basedOn w:val="DefaultParagraphFont"/>
    <w:rsid w:val="007244BD"/>
  </w:style>
  <w:style w:type="paragraph" w:customStyle="1" w:styleId="Style3">
    <w:name w:val="Style3"/>
    <w:basedOn w:val="Normal"/>
    <w:link w:val="Style3Char"/>
    <w:qFormat/>
    <w:rsid w:val="007244BD"/>
    <w:rPr>
      <w:rFonts w:ascii="Arial Narrow" w:eastAsia="Times New Roman" w:hAnsi="Arial Narrow"/>
      <w:b/>
    </w:rPr>
  </w:style>
  <w:style w:type="character" w:customStyle="1" w:styleId="Style3Char">
    <w:name w:val="Style3 Char"/>
    <w:basedOn w:val="DefaultParagraphFont"/>
    <w:link w:val="Style3"/>
    <w:rsid w:val="007244BD"/>
    <w:rPr>
      <w:rFonts w:ascii="Arial Narrow" w:eastAsia="Times New Roman" w:hAnsi="Arial Narrow" w:cs="Calibri"/>
      <w:b/>
      <w:sz w:val="22"/>
    </w:rPr>
  </w:style>
  <w:style w:type="character" w:customStyle="1" w:styleId="7TimesNewRoman">
    <w:name w:val="7 Times New Roman"/>
    <w:rsid w:val="007244B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244BD"/>
  </w:style>
  <w:style w:type="character" w:customStyle="1" w:styleId="officialsbureau">
    <w:name w:val="official_s_bureau"/>
    <w:basedOn w:val="DefaultParagraphFont"/>
    <w:rsid w:val="007244BD"/>
  </w:style>
  <w:style w:type="paragraph" w:customStyle="1" w:styleId="Stylecard11ptUnderline">
    <w:name w:val="Style card + 11 pt Underline"/>
    <w:basedOn w:val="Normal"/>
    <w:link w:val="Stylecard11ptUnderlineChar"/>
    <w:qFormat/>
    <w:rsid w:val="007244BD"/>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7244BD"/>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7244BD"/>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7244BD"/>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7244B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244BD"/>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7244BD"/>
    <w:rPr>
      <w:rFonts w:ascii="Georgia" w:eastAsia="SimSun" w:hAnsi="Georgia" w:cs="Calibri"/>
      <w:sz w:val="22"/>
      <w:u w:val="single"/>
      <w:lang w:eastAsia="zh-CN"/>
    </w:rPr>
  </w:style>
  <w:style w:type="paragraph" w:styleId="HTMLPreformatted">
    <w:name w:val="HTML Preformatted"/>
    <w:basedOn w:val="Normal"/>
    <w:link w:val="HTMLPreformattedChar"/>
    <w:rsid w:val="0072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244B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244BD"/>
    <w:rPr>
      <w:u w:val="single"/>
    </w:rPr>
  </w:style>
  <w:style w:type="character" w:customStyle="1" w:styleId="StyleUnderlining11ptChar">
    <w:name w:val="Style Underlining + 11 pt Char"/>
    <w:basedOn w:val="DefaultParagraphFont"/>
    <w:link w:val="StyleUnderlining11pt"/>
    <w:rsid w:val="007244BD"/>
    <w:rPr>
      <w:rFonts w:ascii="Calibri" w:hAnsi="Calibri" w:cs="Calibri"/>
      <w:sz w:val="22"/>
      <w:u w:val="single"/>
    </w:rPr>
  </w:style>
  <w:style w:type="paragraph" w:customStyle="1" w:styleId="StyleCardText9pt">
    <w:name w:val="Style Card Text + 9 pt"/>
    <w:basedOn w:val="Normal"/>
    <w:link w:val="StyleCardText9ptChar"/>
    <w:qFormat/>
    <w:rsid w:val="007244BD"/>
    <w:pPr>
      <w:spacing w:after="200"/>
      <w:contextualSpacing/>
    </w:pPr>
    <w:rPr>
      <w:rFonts w:eastAsia="Calibri"/>
    </w:rPr>
  </w:style>
  <w:style w:type="character" w:customStyle="1" w:styleId="StyleCardText9ptChar">
    <w:name w:val="Style Card Text + 9 pt Char"/>
    <w:basedOn w:val="DefaultParagraphFont"/>
    <w:link w:val="StyleCardText9pt"/>
    <w:rsid w:val="007244BD"/>
    <w:rPr>
      <w:rFonts w:ascii="Calibri" w:eastAsia="Calibri" w:hAnsi="Calibri" w:cs="Calibri"/>
      <w:sz w:val="22"/>
    </w:rPr>
  </w:style>
  <w:style w:type="paragraph" w:styleId="Quote">
    <w:name w:val="Quote"/>
    <w:basedOn w:val="Normal"/>
    <w:next w:val="Normal"/>
    <w:link w:val="QuoteChar"/>
    <w:uiPriority w:val="29"/>
    <w:qFormat/>
    <w:rsid w:val="007244BD"/>
    <w:pPr>
      <w:widowControl w:val="0"/>
    </w:pPr>
    <w:rPr>
      <w:rFonts w:eastAsia="Times New Roman"/>
      <w:iCs/>
      <w:color w:val="000000"/>
      <w:lang w:bidi="en-US"/>
    </w:rPr>
  </w:style>
  <w:style w:type="character" w:customStyle="1" w:styleId="QuoteChar">
    <w:name w:val="Quote Char"/>
    <w:basedOn w:val="DefaultParagraphFont"/>
    <w:link w:val="Quote"/>
    <w:uiPriority w:val="29"/>
    <w:rsid w:val="007244BD"/>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7244BD"/>
    <w:rPr>
      <w:rFonts w:ascii="Arial Narrow" w:hAnsi="Arial Narrow" w:cs="Times New Roman"/>
      <w:sz w:val="24"/>
      <w:u w:val="single"/>
    </w:rPr>
  </w:style>
  <w:style w:type="character" w:customStyle="1" w:styleId="ital-inline">
    <w:name w:val="ital-inline"/>
    <w:basedOn w:val="DefaultParagraphFont"/>
    <w:rsid w:val="007244BD"/>
  </w:style>
  <w:style w:type="character" w:customStyle="1" w:styleId="underlineChar">
    <w:name w:val="underline Char"/>
    <w:basedOn w:val="DefaultParagraphFont"/>
    <w:rsid w:val="007244B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244B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244BD"/>
    <w:rPr>
      <w:sz w:val="20"/>
      <w:u w:val="single"/>
    </w:rPr>
  </w:style>
  <w:style w:type="paragraph" w:styleId="BodyTextIndent2">
    <w:name w:val="Body Text Indent 2"/>
    <w:basedOn w:val="Normal"/>
    <w:link w:val="BodyTextIndent2Char"/>
    <w:unhideWhenUsed/>
    <w:rsid w:val="007244BD"/>
    <w:pPr>
      <w:spacing w:after="120" w:line="480" w:lineRule="auto"/>
      <w:ind w:left="360"/>
    </w:pPr>
  </w:style>
  <w:style w:type="character" w:customStyle="1" w:styleId="BodyTextIndent2Char">
    <w:name w:val="Body Text Indent 2 Char"/>
    <w:basedOn w:val="DefaultParagraphFont"/>
    <w:link w:val="BodyTextIndent2"/>
    <w:rsid w:val="007244BD"/>
    <w:rPr>
      <w:rFonts w:ascii="Calibri" w:hAnsi="Calibri" w:cs="Calibri"/>
      <w:sz w:val="22"/>
    </w:rPr>
  </w:style>
  <w:style w:type="paragraph" w:styleId="BodyTextIndent3">
    <w:name w:val="Body Text Indent 3"/>
    <w:basedOn w:val="Normal"/>
    <w:link w:val="BodyTextIndent3Char"/>
    <w:uiPriority w:val="99"/>
    <w:semiHidden/>
    <w:unhideWhenUsed/>
    <w:rsid w:val="007244BD"/>
    <w:pPr>
      <w:spacing w:after="120"/>
      <w:ind w:left="360"/>
    </w:pPr>
    <w:rPr>
      <w:szCs w:val="16"/>
    </w:rPr>
  </w:style>
  <w:style w:type="character" w:customStyle="1" w:styleId="BodyTextIndent3Char">
    <w:name w:val="Body Text Indent 3 Char"/>
    <w:basedOn w:val="DefaultParagraphFont"/>
    <w:link w:val="BodyTextIndent3"/>
    <w:uiPriority w:val="99"/>
    <w:semiHidden/>
    <w:rsid w:val="007244BD"/>
    <w:rPr>
      <w:rFonts w:ascii="Calibri" w:hAnsi="Calibri" w:cs="Calibri"/>
      <w:sz w:val="22"/>
      <w:szCs w:val="16"/>
    </w:rPr>
  </w:style>
  <w:style w:type="paragraph" w:styleId="BodyText2">
    <w:name w:val="Body Text 2"/>
    <w:basedOn w:val="Normal"/>
    <w:link w:val="BodyText2Char"/>
    <w:unhideWhenUsed/>
    <w:rsid w:val="007244BD"/>
    <w:pPr>
      <w:spacing w:after="120" w:line="480" w:lineRule="auto"/>
    </w:pPr>
  </w:style>
  <w:style w:type="character" w:customStyle="1" w:styleId="BodyText2Char">
    <w:name w:val="Body Text 2 Char"/>
    <w:basedOn w:val="DefaultParagraphFont"/>
    <w:link w:val="BodyText2"/>
    <w:rsid w:val="007244BD"/>
    <w:rPr>
      <w:rFonts w:ascii="Calibri" w:hAnsi="Calibri" w:cs="Calibri"/>
      <w:sz w:val="22"/>
    </w:rPr>
  </w:style>
  <w:style w:type="paragraph" w:styleId="BodyTextIndent">
    <w:name w:val="Body Text Indent"/>
    <w:basedOn w:val="Normal"/>
    <w:link w:val="BodyTextIndentChar"/>
    <w:uiPriority w:val="99"/>
    <w:unhideWhenUsed/>
    <w:rsid w:val="007244BD"/>
    <w:pPr>
      <w:spacing w:after="120"/>
      <w:ind w:left="360"/>
    </w:pPr>
  </w:style>
  <w:style w:type="character" w:customStyle="1" w:styleId="BodyTextIndentChar">
    <w:name w:val="Body Text Indent Char"/>
    <w:basedOn w:val="DefaultParagraphFont"/>
    <w:link w:val="BodyTextIndent"/>
    <w:uiPriority w:val="99"/>
    <w:rsid w:val="007244BD"/>
    <w:rPr>
      <w:rFonts w:ascii="Calibri" w:hAnsi="Calibri" w:cs="Calibri"/>
      <w:sz w:val="22"/>
    </w:rPr>
  </w:style>
  <w:style w:type="paragraph" w:styleId="BodyText3">
    <w:name w:val="Body Text 3"/>
    <w:basedOn w:val="Normal"/>
    <w:link w:val="BodyText3Char"/>
    <w:unhideWhenUsed/>
    <w:rsid w:val="007244BD"/>
    <w:pPr>
      <w:spacing w:after="120"/>
    </w:pPr>
    <w:rPr>
      <w:szCs w:val="16"/>
    </w:rPr>
  </w:style>
  <w:style w:type="character" w:customStyle="1" w:styleId="BodyText3Char">
    <w:name w:val="Body Text 3 Char"/>
    <w:basedOn w:val="DefaultParagraphFont"/>
    <w:link w:val="BodyText3"/>
    <w:rsid w:val="007244BD"/>
    <w:rPr>
      <w:rFonts w:ascii="Calibri" w:hAnsi="Calibri" w:cs="Calibri"/>
      <w:sz w:val="22"/>
      <w:szCs w:val="16"/>
    </w:rPr>
  </w:style>
  <w:style w:type="character" w:customStyle="1" w:styleId="StyleBold">
    <w:name w:val="Style Bold"/>
    <w:basedOn w:val="DefaultParagraphFont"/>
    <w:uiPriority w:val="9"/>
    <w:semiHidden/>
    <w:rsid w:val="007244BD"/>
    <w:rPr>
      <w:b/>
      <w:bCs/>
    </w:rPr>
  </w:style>
  <w:style w:type="character" w:customStyle="1" w:styleId="body-text">
    <w:name w:val="body-text"/>
    <w:basedOn w:val="DefaultParagraphFont"/>
    <w:rsid w:val="007244BD"/>
  </w:style>
  <w:style w:type="paragraph" w:customStyle="1" w:styleId="StyleStyle411ptBoldBorderSinglesolidlineAuto0">
    <w:name w:val="Style Style4 + 11 pt Bold Border: : (Single solid line Auto  0...."/>
    <w:basedOn w:val="Normal"/>
    <w:link w:val="StyleStyle411ptBoldBorderSinglesolidlineAuto0Char"/>
    <w:qFormat/>
    <w:rsid w:val="007244B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244BD"/>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7244BD"/>
    <w:rPr>
      <w:rFonts w:ascii="Segoe UI" w:eastAsiaTheme="minorHAnsi" w:hAnsi="Segoe UI" w:cs="Segoe UI"/>
      <w:sz w:val="18"/>
      <w:szCs w:val="18"/>
    </w:rPr>
  </w:style>
  <w:style w:type="character" w:customStyle="1" w:styleId="globalcontentbody">
    <w:name w:val="globalcontentbody"/>
    <w:basedOn w:val="DefaultParagraphFont"/>
    <w:rsid w:val="007244BD"/>
  </w:style>
  <w:style w:type="paragraph" w:customStyle="1" w:styleId="StyleStyle112pt">
    <w:name w:val="Style Style1 + 12 pt"/>
    <w:basedOn w:val="Normal"/>
    <w:link w:val="StyleStyle112ptChar"/>
    <w:qFormat/>
    <w:rsid w:val="007244BD"/>
    <w:rPr>
      <w:rFonts w:eastAsia="SimSun"/>
      <w:u w:val="single"/>
      <w:lang w:eastAsia="zh-CN"/>
    </w:rPr>
  </w:style>
  <w:style w:type="character" w:customStyle="1" w:styleId="StyleStyle112ptChar">
    <w:name w:val="Style Style1 + 12 pt Char"/>
    <w:basedOn w:val="DefaultParagraphFont"/>
    <w:link w:val="StyleStyle112pt"/>
    <w:rsid w:val="007244BD"/>
    <w:rPr>
      <w:rFonts w:ascii="Calibri" w:eastAsia="SimSun" w:hAnsi="Calibri" w:cs="Calibri"/>
      <w:sz w:val="22"/>
      <w:u w:val="single"/>
      <w:lang w:eastAsia="zh-CN"/>
    </w:rPr>
  </w:style>
  <w:style w:type="paragraph" w:customStyle="1" w:styleId="MinimizedText">
    <w:name w:val="Minimized Text"/>
    <w:basedOn w:val="Normal"/>
    <w:link w:val="MinimizedTextChar"/>
    <w:qFormat/>
    <w:rsid w:val="007244BD"/>
    <w:rPr>
      <w:rFonts w:eastAsia="Times New Roman"/>
    </w:rPr>
  </w:style>
  <w:style w:type="character" w:customStyle="1" w:styleId="MinimizedTextChar">
    <w:name w:val="Minimized Text Char"/>
    <w:basedOn w:val="DefaultParagraphFont"/>
    <w:link w:val="MinimizedText"/>
    <w:rsid w:val="007244BD"/>
    <w:rPr>
      <w:rFonts w:ascii="Calibri" w:eastAsia="Times New Roman" w:hAnsi="Calibri" w:cs="Calibri"/>
      <w:sz w:val="22"/>
    </w:rPr>
  </w:style>
  <w:style w:type="character" w:customStyle="1" w:styleId="term1">
    <w:name w:val="term1"/>
    <w:basedOn w:val="DefaultParagraphFont"/>
    <w:rsid w:val="007244BD"/>
    <w:rPr>
      <w:b/>
      <w:bCs/>
    </w:rPr>
  </w:style>
  <w:style w:type="character" w:customStyle="1" w:styleId="Styleterm111ptUnderline">
    <w:name w:val="Style term1 + 11 pt Underline"/>
    <w:basedOn w:val="term1"/>
    <w:rsid w:val="007244BD"/>
    <w:rPr>
      <w:b/>
      <w:bCs/>
      <w:sz w:val="20"/>
      <w:u w:val="single"/>
    </w:rPr>
  </w:style>
  <w:style w:type="paragraph" w:customStyle="1" w:styleId="StyleMinimizedTextArialNarrow10pt">
    <w:name w:val="Style Minimized Text + Arial Narrow 10 pt"/>
    <w:basedOn w:val="MinimizedText"/>
    <w:link w:val="StyleMinimizedTextArialNarrow10ptChar"/>
    <w:qFormat/>
    <w:rsid w:val="007244BD"/>
    <w:rPr>
      <w:sz w:val="20"/>
    </w:rPr>
  </w:style>
  <w:style w:type="character" w:customStyle="1" w:styleId="StyleMinimizedTextArialNarrow10ptChar">
    <w:name w:val="Style Minimized Text + Arial Narrow 10 pt Char"/>
    <w:basedOn w:val="MinimizedTextChar"/>
    <w:link w:val="StyleMinimizedTextArialNarrow10pt"/>
    <w:rsid w:val="007244BD"/>
    <w:rPr>
      <w:rFonts w:ascii="Calibri" w:eastAsia="Times New Roman" w:hAnsi="Calibri" w:cs="Calibri"/>
      <w:sz w:val="20"/>
    </w:rPr>
  </w:style>
  <w:style w:type="character" w:customStyle="1" w:styleId="Styleunderline11ptBold">
    <w:name w:val="Style underline + 11 pt Bold"/>
    <w:basedOn w:val="underline"/>
    <w:rsid w:val="007244B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244B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244BD"/>
    <w:rPr>
      <w:rFonts w:ascii="Calibri" w:eastAsia="Times New Roman" w:hAnsi="Calibri" w:cs="Calibri"/>
      <w:sz w:val="22"/>
      <w:u w:val="single"/>
      <w:bdr w:val="single" w:sz="4" w:space="0" w:color="auto"/>
    </w:rPr>
  </w:style>
  <w:style w:type="character" w:customStyle="1" w:styleId="Style9pt">
    <w:name w:val="Style 9 pt"/>
    <w:basedOn w:val="DefaultParagraphFont"/>
    <w:rsid w:val="007244BD"/>
    <w:rPr>
      <w:rFonts w:ascii="Times New Roman" w:hAnsi="Times New Roman"/>
      <w:sz w:val="20"/>
    </w:rPr>
  </w:style>
  <w:style w:type="paragraph" w:customStyle="1" w:styleId="StyleStyle49pt3">
    <w:name w:val="Style Style4 + 9 pt3"/>
    <w:basedOn w:val="Style4"/>
    <w:link w:val="StyleStyle49pt3Char"/>
    <w:qFormat/>
    <w:rsid w:val="007244BD"/>
    <w:rPr>
      <w:rFonts w:cs="Times New Roman"/>
    </w:rPr>
  </w:style>
  <w:style w:type="character" w:customStyle="1" w:styleId="StyleStyle49pt3Char">
    <w:name w:val="Style Style4 + 9 pt3 Char"/>
    <w:basedOn w:val="Style4Char"/>
    <w:link w:val="StyleStyle49pt3"/>
    <w:rsid w:val="007244BD"/>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7244BD"/>
    <w:rPr>
      <w:rFonts w:cs="Times New Roman"/>
      <w:b/>
      <w:bCs/>
    </w:rPr>
  </w:style>
  <w:style w:type="character" w:customStyle="1" w:styleId="StyleStyle4BoldChar">
    <w:name w:val="Style Style4 + Bold Char"/>
    <w:basedOn w:val="Style4Char"/>
    <w:link w:val="StyleStyle4Bold"/>
    <w:rsid w:val="007244BD"/>
    <w:rPr>
      <w:rFonts w:ascii="Calibri" w:eastAsia="Times New Roman" w:hAnsi="Calibri" w:cs="Times New Roman"/>
      <w:b/>
      <w:bCs/>
      <w:sz w:val="22"/>
      <w:u w:val="single"/>
    </w:rPr>
  </w:style>
  <w:style w:type="character" w:customStyle="1" w:styleId="CharChar11">
    <w:name w:val="Char Char11"/>
    <w:basedOn w:val="DefaultParagraphFont"/>
    <w:rsid w:val="007244BD"/>
    <w:rPr>
      <w:rFonts w:cs="Arial"/>
      <w:bCs/>
      <w:szCs w:val="26"/>
      <w:u w:val="single"/>
      <w:lang w:val="en-US" w:eastAsia="en-US" w:bidi="ar-SA"/>
    </w:rPr>
  </w:style>
  <w:style w:type="character" w:customStyle="1" w:styleId="authorbio">
    <w:name w:val="authorbio"/>
    <w:basedOn w:val="DefaultParagraphFont"/>
    <w:rsid w:val="007244BD"/>
  </w:style>
  <w:style w:type="character" w:customStyle="1" w:styleId="a">
    <w:name w:val="a"/>
    <w:basedOn w:val="DefaultParagraphFont"/>
    <w:rsid w:val="007244BD"/>
  </w:style>
  <w:style w:type="character" w:customStyle="1" w:styleId="StyleStyleUnderline411pt">
    <w:name w:val="Style Style Underline4 + 11 pt"/>
    <w:basedOn w:val="DefaultParagraphFont"/>
    <w:rsid w:val="007244BD"/>
    <w:rPr>
      <w:sz w:val="20"/>
      <w:u w:val="single"/>
    </w:rPr>
  </w:style>
  <w:style w:type="character" w:customStyle="1" w:styleId="StyleStyleUnderline411ptBold">
    <w:name w:val="Style Style Underline4 + 11 pt Bold"/>
    <w:basedOn w:val="DefaultParagraphFont"/>
    <w:rsid w:val="007244BD"/>
    <w:rPr>
      <w:b/>
      <w:bCs/>
      <w:sz w:val="20"/>
      <w:u w:val="single"/>
    </w:rPr>
  </w:style>
  <w:style w:type="character" w:customStyle="1" w:styleId="StyleStyleUnderline311pt">
    <w:name w:val="Style Style Underline3 + 11 pt"/>
    <w:basedOn w:val="DefaultParagraphFont"/>
    <w:rsid w:val="007244BD"/>
    <w:rPr>
      <w:sz w:val="20"/>
      <w:u w:val="single"/>
    </w:rPr>
  </w:style>
  <w:style w:type="character" w:customStyle="1" w:styleId="StyleStyleUnderline311ptBold">
    <w:name w:val="Style Style Underline3 + 11 pt Bold"/>
    <w:basedOn w:val="DefaultParagraphFont"/>
    <w:rsid w:val="007244BD"/>
    <w:rPr>
      <w:b/>
      <w:bCs/>
      <w:sz w:val="20"/>
      <w:u w:val="single"/>
    </w:rPr>
  </w:style>
  <w:style w:type="character" w:customStyle="1" w:styleId="StyleUnderline3">
    <w:name w:val="Style Underline3"/>
    <w:basedOn w:val="DefaultParagraphFont"/>
    <w:rsid w:val="007244BD"/>
    <w:rPr>
      <w:u w:val="single"/>
    </w:rPr>
  </w:style>
  <w:style w:type="paragraph" w:customStyle="1" w:styleId="StyleStyle111ptBorderSinglesolidlineAuto05ptL">
    <w:name w:val="Style Style1 + 11 pt Border: : (Single solid line Auto  0.5 pt L..."/>
    <w:link w:val="StyleStyle111ptBorderSinglesolidlineAuto05ptLChar"/>
    <w:qFormat/>
    <w:rsid w:val="007244B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244B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244BD"/>
    <w:rPr>
      <w:u w:val="single"/>
    </w:rPr>
  </w:style>
  <w:style w:type="character" w:customStyle="1" w:styleId="NothingChar">
    <w:name w:val="Nothing Char"/>
    <w:basedOn w:val="DefaultParagraphFont"/>
    <w:link w:val="Nothing"/>
    <w:rsid w:val="007244BD"/>
    <w:rPr>
      <w:rFonts w:ascii="Times New Roman" w:eastAsia="Times New Roman" w:hAnsi="Times New Roman" w:cs="Times New Roman"/>
      <w:sz w:val="20"/>
    </w:rPr>
  </w:style>
  <w:style w:type="character" w:customStyle="1" w:styleId="CardsFont12pt0">
    <w:name w:val="Cards + Font 12pt"/>
    <w:basedOn w:val="DefaultParagraphFont"/>
    <w:rsid w:val="007244BD"/>
    <w:rPr>
      <w:rFonts w:ascii="Times New Roman" w:eastAsia="Calibri" w:hAnsi="Times New Roman" w:cs="Times New Roman"/>
      <w:sz w:val="24"/>
      <w:szCs w:val="20"/>
      <w:u w:val="single"/>
    </w:rPr>
  </w:style>
  <w:style w:type="character" w:customStyle="1" w:styleId="SmallTextChar0">
    <w:name w:val="Small Text Char"/>
    <w:basedOn w:val="CardTextChar0"/>
    <w:rsid w:val="007244BD"/>
    <w:rPr>
      <w:rFonts w:ascii="Times New Roman" w:eastAsia="MS Mincho" w:hAnsi="Times New Roman" w:cs="Times New Roman"/>
      <w:sz w:val="15"/>
      <w:szCs w:val="24"/>
      <w:lang w:eastAsia="ja-JP"/>
    </w:rPr>
  </w:style>
  <w:style w:type="paragraph" w:customStyle="1" w:styleId="Circled">
    <w:name w:val="Circled"/>
    <w:link w:val="CircledChar"/>
    <w:qFormat/>
    <w:rsid w:val="007244B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7244BD"/>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7244B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244BD"/>
  </w:style>
  <w:style w:type="character" w:customStyle="1" w:styleId="part-of-speech">
    <w:name w:val="part-of-speech"/>
    <w:basedOn w:val="DefaultParagraphFont"/>
    <w:rsid w:val="007244BD"/>
  </w:style>
  <w:style w:type="character" w:customStyle="1" w:styleId="sep">
    <w:name w:val="sep"/>
    <w:basedOn w:val="DefaultParagraphFont"/>
    <w:rsid w:val="007244BD"/>
  </w:style>
  <w:style w:type="character" w:customStyle="1" w:styleId="pron">
    <w:name w:val="pron"/>
    <w:basedOn w:val="DefaultParagraphFont"/>
    <w:rsid w:val="007244BD"/>
  </w:style>
  <w:style w:type="paragraph" w:customStyle="1" w:styleId="StyleStyle4LatinTimesNewRomanAsianSimSun">
    <w:name w:val="Style Style4 + (Latin) Times New Roman (Asian) SimSun"/>
    <w:basedOn w:val="Normal"/>
    <w:link w:val="StyleStyle4LatinTimesNewRomanAsianSimSunChar"/>
    <w:qFormat/>
    <w:rsid w:val="007244B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244BD"/>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244B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244BD"/>
    <w:rPr>
      <w:rFonts w:ascii="Calibri" w:eastAsia="SimSun" w:hAnsi="Calibri" w:cs="Calibri"/>
      <w:b/>
      <w:bCs/>
      <w:sz w:val="22"/>
      <w:u w:val="single"/>
    </w:rPr>
  </w:style>
  <w:style w:type="character" w:customStyle="1" w:styleId="CharChar3">
    <w:name w:val="Char Char3"/>
    <w:basedOn w:val="DefaultParagraphFont"/>
    <w:rsid w:val="007244B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244BD"/>
    <w:rPr>
      <w:bCs/>
      <w:szCs w:val="26"/>
      <w:u w:val="single"/>
    </w:rPr>
  </w:style>
  <w:style w:type="paragraph" w:styleId="Subtitle">
    <w:name w:val="Subtitle"/>
    <w:aliases w:val="Underlined card text"/>
    <w:basedOn w:val="Normal"/>
    <w:next w:val="Normal"/>
    <w:link w:val="SubtitleChar"/>
    <w:uiPriority w:val="99"/>
    <w:qFormat/>
    <w:rsid w:val="007244BD"/>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7244BD"/>
    <w:rPr>
      <w:color w:val="5A5A5A" w:themeColor="text1" w:themeTint="A5"/>
      <w:spacing w:val="15"/>
      <w:sz w:val="22"/>
      <w:szCs w:val="22"/>
    </w:rPr>
  </w:style>
  <w:style w:type="paragraph" w:customStyle="1" w:styleId="StyleStyle411pt1">
    <w:name w:val="Style Style4 + 11 pt1"/>
    <w:basedOn w:val="Style4"/>
    <w:link w:val="StyleStyle411pt1Char"/>
    <w:qFormat/>
    <w:rsid w:val="007244BD"/>
    <w:rPr>
      <w:rFonts w:cs="Times New Roman"/>
    </w:rPr>
  </w:style>
  <w:style w:type="character" w:customStyle="1" w:styleId="StyleStyle411pt1Char">
    <w:name w:val="Style Style4 + 11 pt1 Char"/>
    <w:basedOn w:val="Style4Char"/>
    <w:link w:val="StyleStyle411pt1"/>
    <w:rsid w:val="007244BD"/>
    <w:rPr>
      <w:rFonts w:ascii="Calibri" w:eastAsia="Times New Roman" w:hAnsi="Calibri" w:cs="Times New Roman"/>
      <w:sz w:val="22"/>
      <w:u w:val="single"/>
    </w:rPr>
  </w:style>
  <w:style w:type="character" w:customStyle="1" w:styleId="BoldandUnderlineCharChar2">
    <w:name w:val="Bold and Underline Char Char2"/>
    <w:basedOn w:val="DefaultParagraphFont"/>
    <w:rsid w:val="007244BD"/>
    <w:rPr>
      <w:b/>
      <w:u w:val="single"/>
      <w:lang w:val="en-US" w:eastAsia="en-US" w:bidi="ar-SA"/>
    </w:rPr>
  </w:style>
  <w:style w:type="character" w:customStyle="1" w:styleId="StyleUnderlineCharChar111pt">
    <w:name w:val="Style Underline Char Char1 + 11 pt"/>
    <w:basedOn w:val="DefaultParagraphFont"/>
    <w:rsid w:val="007244B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244B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244B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244BD"/>
    <w:rPr>
      <w:sz w:val="22"/>
      <w:u w:val="single"/>
    </w:rPr>
  </w:style>
  <w:style w:type="paragraph" w:customStyle="1" w:styleId="StyleMinimizedTextArialNarrow9pt">
    <w:name w:val="Style Minimized Text + Arial Narrow 9 pt"/>
    <w:basedOn w:val="Normal"/>
    <w:link w:val="StyleMinimizedTextArialNarrow9ptChar"/>
    <w:qFormat/>
    <w:rsid w:val="007244BD"/>
    <w:rPr>
      <w:rFonts w:eastAsia="Times New Roman"/>
    </w:rPr>
  </w:style>
  <w:style w:type="character" w:customStyle="1" w:styleId="StyleMinimizedTextArialNarrow9ptChar">
    <w:name w:val="Style Minimized Text + Arial Narrow 9 pt Char"/>
    <w:basedOn w:val="DefaultParagraphFont"/>
    <w:link w:val="StyleMinimizedTextArialNarrow9pt"/>
    <w:rsid w:val="007244BD"/>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244B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244B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244B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244B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244B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244BD"/>
    <w:rPr>
      <w:b w:val="0"/>
      <w:bCs/>
      <w:sz w:val="20"/>
      <w:u w:val="single"/>
      <w:lang w:val="en-US" w:eastAsia="en-US" w:bidi="ar-SA"/>
    </w:rPr>
  </w:style>
  <w:style w:type="character" w:customStyle="1" w:styleId="Styleunderline9pt">
    <w:name w:val="Style underline + 9 pt"/>
    <w:basedOn w:val="underline"/>
    <w:rsid w:val="007244BD"/>
    <w:rPr>
      <w:rFonts w:ascii="Times New Roman" w:hAnsi="Times New Roman" w:cs="Times New Roman"/>
      <w:b/>
      <w:sz w:val="20"/>
      <w:u w:val="single"/>
    </w:rPr>
  </w:style>
  <w:style w:type="character" w:customStyle="1" w:styleId="StyleTimesNewRoman9pt">
    <w:name w:val="Style Times New Roman 9 pt"/>
    <w:basedOn w:val="DefaultParagraphFont"/>
    <w:rsid w:val="007244BD"/>
    <w:rPr>
      <w:rFonts w:ascii="Times New Roman" w:hAnsi="Times New Roman"/>
      <w:sz w:val="20"/>
    </w:rPr>
  </w:style>
  <w:style w:type="character" w:customStyle="1" w:styleId="Styleunderline9pt1">
    <w:name w:val="Style underline + 9 pt1"/>
    <w:basedOn w:val="underline"/>
    <w:rsid w:val="007244B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244B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244B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244BD"/>
    <w:rPr>
      <w:b/>
      <w:bCs/>
      <w:noProof w:val="0"/>
      <w:sz w:val="20"/>
      <w:u w:val="single"/>
      <w:lang w:val="en-US" w:eastAsia="en-US" w:bidi="ar-SA"/>
    </w:rPr>
  </w:style>
  <w:style w:type="character" w:customStyle="1" w:styleId="Hyperlink23">
    <w:name w:val="Hyperlink23"/>
    <w:basedOn w:val="DefaultParagraphFont"/>
    <w:rsid w:val="007244BD"/>
    <w:rPr>
      <w:color w:val="3300CC"/>
      <w:u w:val="single"/>
    </w:rPr>
  </w:style>
  <w:style w:type="paragraph" w:customStyle="1" w:styleId="cardCharChar">
    <w:name w:val="card Char Char"/>
    <w:basedOn w:val="Normal"/>
    <w:link w:val="cardCharCharChar"/>
    <w:qFormat/>
    <w:rsid w:val="007244BD"/>
    <w:pPr>
      <w:ind w:left="288" w:right="288"/>
    </w:pPr>
    <w:rPr>
      <w:rFonts w:eastAsia="Times New Roman"/>
      <w:szCs w:val="20"/>
    </w:rPr>
  </w:style>
  <w:style w:type="character" w:customStyle="1" w:styleId="cardCharCharChar">
    <w:name w:val="card Char Char Char"/>
    <w:basedOn w:val="DefaultParagraphFont"/>
    <w:link w:val="cardCharChar"/>
    <w:rsid w:val="007244BD"/>
    <w:rPr>
      <w:rFonts w:ascii="Calibri" w:eastAsia="Times New Roman" w:hAnsi="Calibri" w:cs="Calibri"/>
      <w:sz w:val="22"/>
      <w:szCs w:val="20"/>
    </w:rPr>
  </w:style>
  <w:style w:type="character" w:customStyle="1" w:styleId="StyleunderlineArialNarrow9ptBold">
    <w:name w:val="Style underline + Arial Narrow 9 pt Bold"/>
    <w:basedOn w:val="underline"/>
    <w:rsid w:val="007244B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244BD"/>
  </w:style>
  <w:style w:type="character" w:customStyle="1" w:styleId="StylecardCharCharArialNarrow9ptChar">
    <w:name w:val="Style card Char Char + Arial Narrow 9 pt Char"/>
    <w:basedOn w:val="cardCharCharChar"/>
    <w:link w:val="StylecardCharCharArialNarrow9pt"/>
    <w:rsid w:val="007244BD"/>
    <w:rPr>
      <w:rFonts w:ascii="Calibri" w:eastAsia="Times New Roman" w:hAnsi="Calibri" w:cs="Calibri"/>
      <w:sz w:val="22"/>
      <w:szCs w:val="20"/>
    </w:rPr>
  </w:style>
  <w:style w:type="character" w:customStyle="1" w:styleId="UnderlineCharCharChar">
    <w:name w:val="Underline Char Char Char"/>
    <w:basedOn w:val="DefaultParagraphFont"/>
    <w:rsid w:val="007244BD"/>
    <w:rPr>
      <w:noProof w:val="0"/>
      <w:u w:val="single"/>
      <w:lang w:val="en-US" w:eastAsia="en-US" w:bidi="ar-SA"/>
    </w:rPr>
  </w:style>
  <w:style w:type="character" w:customStyle="1" w:styleId="CardTextChar1">
    <w:name w:val="Card Text Char1"/>
    <w:basedOn w:val="DefaultParagraphFont"/>
    <w:rsid w:val="007244B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244B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7244B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244B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244B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244B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244B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7244B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244BD"/>
    <w:rPr>
      <w:rFonts w:eastAsia="Times New Roman"/>
    </w:rPr>
  </w:style>
  <w:style w:type="character" w:customStyle="1" w:styleId="TextsmallChar">
    <w:name w:val="Textsmall Char"/>
    <w:basedOn w:val="DefaultParagraphFont"/>
    <w:link w:val="Textsmall"/>
    <w:rsid w:val="007244BD"/>
    <w:rPr>
      <w:rFonts w:ascii="Calibri" w:eastAsia="Times New Roman" w:hAnsi="Calibri" w:cs="Calibri"/>
      <w:sz w:val="22"/>
    </w:rPr>
  </w:style>
  <w:style w:type="character" w:customStyle="1" w:styleId="CharChar111">
    <w:name w:val="Char Char111"/>
    <w:basedOn w:val="DefaultParagraphFont"/>
    <w:rsid w:val="007244BD"/>
    <w:rPr>
      <w:rFonts w:cs="Arial"/>
      <w:bCs/>
      <w:szCs w:val="26"/>
      <w:u w:val="single"/>
      <w:lang w:val="en-US" w:eastAsia="en-US" w:bidi="ar-SA"/>
    </w:rPr>
  </w:style>
  <w:style w:type="character" w:customStyle="1" w:styleId="UnderlineBold">
    <w:name w:val="Underline + Bold"/>
    <w:uiPriority w:val="1"/>
    <w:qFormat/>
    <w:rsid w:val="007244BD"/>
    <w:rPr>
      <w:b/>
      <w:sz w:val="20"/>
      <w:u w:val="single"/>
    </w:rPr>
  </w:style>
  <w:style w:type="paragraph" w:customStyle="1" w:styleId="cardtextsmall">
    <w:name w:val="card text small"/>
    <w:basedOn w:val="Normal"/>
    <w:qFormat/>
    <w:rsid w:val="007244BD"/>
    <w:rPr>
      <w:rFonts w:ascii="Arial Narrow" w:eastAsia="Times New Roman" w:hAnsi="Arial Narrow"/>
    </w:rPr>
  </w:style>
  <w:style w:type="character" w:customStyle="1" w:styleId="AUnterdline">
    <w:name w:val="AUnterdline"/>
    <w:qFormat/>
    <w:rsid w:val="007244B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244BD"/>
    <w:rPr>
      <w:rFonts w:ascii="Times New Roman" w:hAnsi="Times New Roman"/>
      <w:b/>
      <w:bCs/>
      <w:sz w:val="20"/>
      <w:u w:val="single"/>
      <w:bdr w:val="single" w:sz="4" w:space="0" w:color="auto"/>
    </w:rPr>
  </w:style>
  <w:style w:type="character" w:customStyle="1" w:styleId="highlightedsearchterm">
    <w:name w:val="highlightedsearchterm"/>
    <w:rsid w:val="007244BD"/>
  </w:style>
  <w:style w:type="character" w:customStyle="1" w:styleId="StyleUnderline1">
    <w:name w:val="Style Underline1"/>
    <w:basedOn w:val="DefaultParagraphFont"/>
    <w:rsid w:val="007244BD"/>
    <w:rPr>
      <w:rFonts w:ascii="Times New Roman" w:hAnsi="Times New Roman"/>
      <w:sz w:val="20"/>
      <w:u w:val="single"/>
    </w:rPr>
  </w:style>
  <w:style w:type="paragraph" w:customStyle="1" w:styleId="CardIndented">
    <w:name w:val="Card (Indented)"/>
    <w:basedOn w:val="Normal"/>
    <w:link w:val="CardIndentedChar"/>
    <w:qFormat/>
    <w:rsid w:val="007244BD"/>
    <w:pPr>
      <w:ind w:left="288"/>
    </w:pPr>
  </w:style>
  <w:style w:type="paragraph" w:customStyle="1" w:styleId="StyleStyle49pt10">
    <w:name w:val="Style Style4 + 9 pt10"/>
    <w:basedOn w:val="Style4"/>
    <w:link w:val="StyleStyle49pt10Char"/>
    <w:qFormat/>
    <w:rsid w:val="007244BD"/>
    <w:rPr>
      <w:rFonts w:cs="Times New Roman"/>
    </w:rPr>
  </w:style>
  <w:style w:type="character" w:customStyle="1" w:styleId="StyleStyle49pt10Char">
    <w:name w:val="Style Style4 + 9 pt10 Char"/>
    <w:basedOn w:val="Style4Char"/>
    <w:link w:val="StyleStyle49pt10"/>
    <w:rsid w:val="007244BD"/>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7244BD"/>
    <w:rPr>
      <w:rFonts w:cs="Times New Roman"/>
      <w:b/>
      <w:bCs/>
    </w:rPr>
  </w:style>
  <w:style w:type="character" w:customStyle="1" w:styleId="StyleStyle49ptBold7Char">
    <w:name w:val="Style Style4 + 9 pt Bold7 Char"/>
    <w:link w:val="StyleStyle49ptBold7"/>
    <w:rsid w:val="007244B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244BD"/>
    <w:pPr>
      <w:ind w:left="288"/>
    </w:pPr>
    <w:rPr>
      <w:rFonts w:eastAsia="Times New Roman"/>
      <w:u w:val="single"/>
    </w:rPr>
  </w:style>
  <w:style w:type="character" w:customStyle="1" w:styleId="NormalUnderlineChar">
    <w:name w:val="Normal Underline Char"/>
    <w:link w:val="NormalUnderline"/>
    <w:rsid w:val="007244BD"/>
    <w:rPr>
      <w:rFonts w:ascii="Calibri" w:eastAsia="Times New Roman" w:hAnsi="Calibri" w:cs="Calibri"/>
      <w:sz w:val="22"/>
      <w:u w:val="single"/>
    </w:rPr>
  </w:style>
  <w:style w:type="character" w:customStyle="1" w:styleId="DontRead">
    <w:name w:val="Don't Read"/>
    <w:qFormat/>
    <w:rsid w:val="007244BD"/>
    <w:rPr>
      <w:rFonts w:ascii="Times New Roman" w:hAnsi="Times New Roman"/>
      <w:sz w:val="16"/>
    </w:rPr>
  </w:style>
  <w:style w:type="paragraph" w:customStyle="1" w:styleId="Underlinestyle">
    <w:name w:val="Underline style"/>
    <w:basedOn w:val="Normal"/>
    <w:qFormat/>
    <w:rsid w:val="007244BD"/>
    <w:rPr>
      <w:rFonts w:eastAsia="Times New Roman"/>
      <w:u w:val="single"/>
    </w:rPr>
  </w:style>
  <w:style w:type="character" w:customStyle="1" w:styleId="Style11ptUnderline3">
    <w:name w:val="Style 11 pt Underline3"/>
    <w:rsid w:val="007244BD"/>
    <w:rPr>
      <w:sz w:val="20"/>
      <w:u w:val="single"/>
    </w:rPr>
  </w:style>
  <w:style w:type="character" w:customStyle="1" w:styleId="27">
    <w:name w:val="27"/>
    <w:rsid w:val="007244BD"/>
    <w:rPr>
      <w:rFonts w:cs="Arial"/>
      <w:bCs/>
      <w:sz w:val="20"/>
      <w:u w:val="single"/>
      <w:lang w:val="en-US" w:eastAsia="en-US" w:bidi="ar-SA"/>
    </w:rPr>
  </w:style>
  <w:style w:type="character" w:customStyle="1" w:styleId="2">
    <w:name w:val="2"/>
    <w:rsid w:val="007244BD"/>
    <w:rPr>
      <w:rFonts w:cs="Arial"/>
      <w:bCs/>
      <w:sz w:val="20"/>
      <w:u w:val="single"/>
      <w:lang w:val="en-US" w:eastAsia="en-US" w:bidi="ar-SA"/>
    </w:rPr>
  </w:style>
  <w:style w:type="character" w:customStyle="1" w:styleId="Style9ptUnderline11">
    <w:name w:val="Style 9 pt Underline11"/>
    <w:basedOn w:val="DefaultParagraphFont"/>
    <w:rsid w:val="007244BD"/>
    <w:rPr>
      <w:sz w:val="20"/>
      <w:u w:val="single"/>
    </w:rPr>
  </w:style>
  <w:style w:type="character" w:customStyle="1" w:styleId="Style9ptBoldUnderline5">
    <w:name w:val="Style 9 pt Bold Underline5"/>
    <w:basedOn w:val="DefaultParagraphFont"/>
    <w:rsid w:val="007244BD"/>
    <w:rPr>
      <w:b/>
      <w:bCs/>
      <w:sz w:val="20"/>
      <w:u w:val="single"/>
    </w:rPr>
  </w:style>
  <w:style w:type="character" w:customStyle="1" w:styleId="CharChar114">
    <w:name w:val="Char Char114"/>
    <w:basedOn w:val="DefaultParagraphFont"/>
    <w:rsid w:val="007244BD"/>
    <w:rPr>
      <w:rFonts w:cs="Arial"/>
      <w:bCs/>
      <w:szCs w:val="26"/>
      <w:u w:val="single"/>
      <w:lang w:val="en-US" w:eastAsia="en-US" w:bidi="ar-SA"/>
    </w:rPr>
  </w:style>
  <w:style w:type="character" w:customStyle="1" w:styleId="CharChar113">
    <w:name w:val="Char Char113"/>
    <w:basedOn w:val="DefaultParagraphFont"/>
    <w:rsid w:val="007244BD"/>
    <w:rPr>
      <w:rFonts w:cs="Arial"/>
      <w:bCs/>
      <w:szCs w:val="26"/>
      <w:u w:val="single"/>
      <w:lang w:val="en-US" w:eastAsia="en-US" w:bidi="ar-SA"/>
    </w:rPr>
  </w:style>
  <w:style w:type="character" w:customStyle="1" w:styleId="CharChar112">
    <w:name w:val="Char Char112"/>
    <w:basedOn w:val="DefaultParagraphFont"/>
    <w:rsid w:val="007244BD"/>
    <w:rPr>
      <w:rFonts w:cs="Arial"/>
      <w:bCs/>
      <w:szCs w:val="26"/>
      <w:u w:val="single"/>
      <w:lang w:val="en-US" w:eastAsia="en-US" w:bidi="ar-SA"/>
    </w:rPr>
  </w:style>
  <w:style w:type="character" w:customStyle="1" w:styleId="ssl0">
    <w:name w:val="ss_l0"/>
    <w:basedOn w:val="DefaultParagraphFont"/>
    <w:rsid w:val="007244BD"/>
  </w:style>
  <w:style w:type="character" w:customStyle="1" w:styleId="CommentSubjectChar1">
    <w:name w:val="Comment Subject Char1"/>
    <w:basedOn w:val="CommentTextChar"/>
    <w:uiPriority w:val="99"/>
    <w:semiHidden/>
    <w:rsid w:val="007244BD"/>
    <w:rPr>
      <w:rFonts w:ascii="Calibri" w:eastAsiaTheme="minorHAnsi" w:hAnsi="Calibri" w:cs="Calibri"/>
      <w:b/>
      <w:bCs/>
      <w:sz w:val="22"/>
      <w:szCs w:val="20"/>
    </w:rPr>
  </w:style>
  <w:style w:type="paragraph" w:customStyle="1" w:styleId="WW-Default1">
    <w:name w:val="WW-Default1"/>
    <w:basedOn w:val="Normal"/>
    <w:qFormat/>
    <w:rsid w:val="007244BD"/>
    <w:pPr>
      <w:suppressAutoHyphens/>
    </w:pPr>
    <w:rPr>
      <w:rFonts w:eastAsia="Times New Roman"/>
      <w:b/>
      <w:bCs/>
      <w:szCs w:val="20"/>
      <w:lang w:eastAsia="ar-SA"/>
    </w:rPr>
  </w:style>
  <w:style w:type="paragraph" w:customStyle="1" w:styleId="Normal1">
    <w:name w:val="Normal1"/>
    <w:basedOn w:val="BodyText"/>
    <w:qFormat/>
    <w:rsid w:val="007244BD"/>
    <w:pPr>
      <w:widowControl/>
    </w:pPr>
    <w:rPr>
      <w:sz w:val="22"/>
    </w:rPr>
  </w:style>
  <w:style w:type="character" w:customStyle="1" w:styleId="zoomme">
    <w:name w:val="zoomme"/>
    <w:basedOn w:val="DefaultParagraphFont"/>
    <w:rsid w:val="007244BD"/>
  </w:style>
  <w:style w:type="character" w:customStyle="1" w:styleId="Date1">
    <w:name w:val="Date1"/>
    <w:basedOn w:val="DefaultParagraphFont"/>
    <w:rsid w:val="007244BD"/>
  </w:style>
  <w:style w:type="character" w:customStyle="1" w:styleId="classauthor">
    <w:name w:val="class=&quot;author&quot;"/>
    <w:basedOn w:val="DefaultParagraphFont"/>
    <w:rsid w:val="007244BD"/>
  </w:style>
  <w:style w:type="paragraph" w:customStyle="1" w:styleId="CardStyle">
    <w:name w:val="Card Style"/>
    <w:basedOn w:val="Normal"/>
    <w:link w:val="CardStyleChar"/>
    <w:qFormat/>
    <w:rsid w:val="007244BD"/>
    <w:rPr>
      <w:rFonts w:eastAsia="Times New Roman"/>
    </w:rPr>
  </w:style>
  <w:style w:type="character" w:customStyle="1" w:styleId="CharCharChar">
    <w:name w:val="Char Char Char"/>
    <w:basedOn w:val="DefaultParagraphFont"/>
    <w:rsid w:val="007244BD"/>
    <w:rPr>
      <w:rFonts w:cs="Arial"/>
      <w:bCs/>
      <w:szCs w:val="26"/>
      <w:u w:val="single"/>
      <w:lang w:val="en-US" w:eastAsia="en-US" w:bidi="ar-SA"/>
    </w:rPr>
  </w:style>
  <w:style w:type="character" w:customStyle="1" w:styleId="BoldUnderlineChar0">
    <w:name w:val="Bold Underline Char"/>
    <w:rsid w:val="007244BD"/>
    <w:rPr>
      <w:rFonts w:ascii="Times New Roman" w:eastAsia="Times New Roman" w:hAnsi="Times New Roman"/>
      <w:b/>
      <w:bCs/>
      <w:szCs w:val="24"/>
      <w:u w:val="single"/>
    </w:rPr>
  </w:style>
  <w:style w:type="character" w:customStyle="1" w:styleId="texto1">
    <w:name w:val="texto1"/>
    <w:rsid w:val="007244BD"/>
  </w:style>
  <w:style w:type="character" w:customStyle="1" w:styleId="apple-style-span">
    <w:name w:val="apple-style-span"/>
    <w:rsid w:val="007244BD"/>
  </w:style>
  <w:style w:type="paragraph" w:customStyle="1" w:styleId="citenon-bold">
    <w:name w:val="cite non-bold"/>
    <w:basedOn w:val="Normal"/>
    <w:link w:val="citenon-boldChar"/>
    <w:qFormat/>
    <w:rsid w:val="007244BD"/>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244B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244BD"/>
    <w:rPr>
      <w:rFonts w:ascii="Calibri" w:eastAsia="Times New Roman" w:hAnsi="Calibri" w:cs="Arial"/>
      <w:b/>
      <w:szCs w:val="28"/>
    </w:rPr>
  </w:style>
  <w:style w:type="paragraph" w:customStyle="1" w:styleId="Style23">
    <w:name w:val="Style23"/>
    <w:basedOn w:val="Normal"/>
    <w:uiPriority w:val="99"/>
    <w:qFormat/>
    <w:rsid w:val="007244BD"/>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244BD"/>
    <w:rPr>
      <w:rFonts w:ascii="Calibri" w:eastAsia="Times New Roman" w:hAnsi="Calibri" w:cs="Calibri"/>
      <w:sz w:val="22"/>
      <w:lang w:bidi="en-US"/>
    </w:rPr>
  </w:style>
  <w:style w:type="character" w:customStyle="1" w:styleId="gray">
    <w:name w:val="gray"/>
    <w:basedOn w:val="DefaultParagraphFont"/>
    <w:rsid w:val="007244BD"/>
  </w:style>
  <w:style w:type="paragraph" w:customStyle="1" w:styleId="Tagtemplate">
    <w:name w:val="Tagtemplate"/>
    <w:basedOn w:val="Normal"/>
    <w:link w:val="TagtemplateChar"/>
    <w:autoRedefine/>
    <w:qFormat/>
    <w:rsid w:val="007244BD"/>
    <w:pPr>
      <w:keepNext/>
      <w:keepLines/>
    </w:pPr>
    <w:rPr>
      <w:rFonts w:eastAsia="Calibri"/>
      <w:b/>
    </w:rPr>
  </w:style>
  <w:style w:type="character" w:customStyle="1" w:styleId="TagtemplateChar">
    <w:name w:val="Tagtemplate Char"/>
    <w:basedOn w:val="DefaultParagraphFont"/>
    <w:link w:val="Tagtemplate"/>
    <w:rsid w:val="007244BD"/>
    <w:rPr>
      <w:rFonts w:ascii="Calibri" w:eastAsia="Calibri" w:hAnsi="Calibri" w:cs="Calibri"/>
      <w:b/>
      <w:sz w:val="22"/>
    </w:rPr>
  </w:style>
  <w:style w:type="character" w:customStyle="1" w:styleId="Styleunderline11ptBorderSinglesolidlineAuto05p">
    <w:name w:val="Style underline + 11 pt Border: : (Single solid line Auto  0.5 p..."/>
    <w:rsid w:val="007244BD"/>
    <w:rPr>
      <w:sz w:val="20"/>
      <w:u w:val="single"/>
      <w:bdr w:val="single" w:sz="4" w:space="0" w:color="auto"/>
    </w:rPr>
  </w:style>
  <w:style w:type="paragraph" w:customStyle="1" w:styleId="Citation-FirstLine">
    <w:name w:val="Citation - First Line"/>
    <w:basedOn w:val="Normal"/>
    <w:next w:val="Normal"/>
    <w:autoRedefine/>
    <w:qFormat/>
    <w:rsid w:val="007244BD"/>
    <w:pPr>
      <w:spacing w:line="240" w:lineRule="atLeast"/>
      <w:jc w:val="both"/>
    </w:pPr>
    <w:rPr>
      <w:rFonts w:ascii="Book Antiqua" w:eastAsia="Times New Roman" w:hAnsi="Book Antiqua"/>
    </w:rPr>
  </w:style>
  <w:style w:type="character" w:customStyle="1" w:styleId="CardText-Underlined">
    <w:name w:val="Card Text - Underlined"/>
    <w:rsid w:val="007244BD"/>
    <w:rPr>
      <w:b/>
      <w:sz w:val="20"/>
      <w:u w:val="single"/>
    </w:rPr>
  </w:style>
  <w:style w:type="paragraph" w:customStyle="1" w:styleId="Citation-Complete">
    <w:name w:val="Citation - Complete"/>
    <w:basedOn w:val="Normal"/>
    <w:next w:val="Normal"/>
    <w:link w:val="Citation-CompleteChar"/>
    <w:autoRedefine/>
    <w:qFormat/>
    <w:rsid w:val="007244B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244BD"/>
    <w:rPr>
      <w:rFonts w:ascii="Book Antiqua" w:eastAsia="Times New Roman" w:hAnsi="Book Antiqua" w:cs="Calibri"/>
      <w:sz w:val="22"/>
    </w:rPr>
  </w:style>
  <w:style w:type="character" w:customStyle="1" w:styleId="MicroTextChar">
    <w:name w:val="MicroText Char"/>
    <w:link w:val="MicroText"/>
    <w:rsid w:val="007244BD"/>
    <w:rPr>
      <w:rFonts w:ascii="Arial Narrow" w:hAnsi="Arial Narrow"/>
      <w:sz w:val="12"/>
    </w:rPr>
  </w:style>
  <w:style w:type="paragraph" w:customStyle="1" w:styleId="TagCite">
    <w:name w:val="Tag/Cite"/>
    <w:basedOn w:val="Normal"/>
    <w:qFormat/>
    <w:rsid w:val="007244BD"/>
    <w:rPr>
      <w:rFonts w:eastAsia="Times New Roman"/>
      <w:b/>
    </w:rPr>
  </w:style>
  <w:style w:type="character" w:customStyle="1" w:styleId="BoldandUnderlineChar">
    <w:name w:val="Bold and Underline Char"/>
    <w:basedOn w:val="DefaultParagraphFont"/>
    <w:link w:val="BoldandUnderline"/>
    <w:locked/>
    <w:rsid w:val="007244BD"/>
    <w:rPr>
      <w:b/>
      <w:u w:val="single"/>
    </w:rPr>
  </w:style>
  <w:style w:type="paragraph" w:customStyle="1" w:styleId="BoldandUnderline">
    <w:name w:val="Bold and Underline"/>
    <w:basedOn w:val="Normal"/>
    <w:link w:val="BoldandUnderlineChar"/>
    <w:qFormat/>
    <w:rsid w:val="007244BD"/>
    <w:rPr>
      <w:rFonts w:asciiTheme="minorHAnsi" w:hAnsiTheme="minorHAnsi" w:cstheme="minorBidi"/>
      <w:b/>
      <w:sz w:val="24"/>
      <w:u w:val="single"/>
    </w:rPr>
  </w:style>
  <w:style w:type="character" w:customStyle="1" w:styleId="hdr">
    <w:name w:val="hdr"/>
    <w:basedOn w:val="DefaultParagraphFont"/>
    <w:rsid w:val="007244BD"/>
  </w:style>
  <w:style w:type="paragraph" w:customStyle="1" w:styleId="StyleStyle49ptBold3">
    <w:name w:val="Style Style4 + 9 pt Bold3"/>
    <w:basedOn w:val="Style4"/>
    <w:link w:val="StyleStyle49ptBold3Char"/>
    <w:qFormat/>
    <w:rsid w:val="007244BD"/>
    <w:rPr>
      <w:rFonts w:cs="Times New Roman"/>
      <w:b/>
      <w:bCs/>
    </w:rPr>
  </w:style>
  <w:style w:type="character" w:customStyle="1" w:styleId="StyleStyle49ptBold3Char">
    <w:name w:val="Style Style4 + 9 pt Bold3 Char"/>
    <w:basedOn w:val="Style4Char"/>
    <w:link w:val="StyleStyle49ptBold3"/>
    <w:rsid w:val="007244BD"/>
    <w:rPr>
      <w:rFonts w:ascii="Calibri" w:eastAsia="Times New Roman" w:hAnsi="Calibri" w:cs="Times New Roman"/>
      <w:b/>
      <w:bCs/>
      <w:sz w:val="22"/>
      <w:u w:val="single"/>
    </w:rPr>
  </w:style>
  <w:style w:type="character" w:customStyle="1" w:styleId="Style9ptUnderline6">
    <w:name w:val="Style 9 pt Underline6"/>
    <w:basedOn w:val="DefaultParagraphFont"/>
    <w:rsid w:val="007244BD"/>
    <w:rPr>
      <w:sz w:val="20"/>
      <w:u w:val="single"/>
    </w:rPr>
  </w:style>
  <w:style w:type="character" w:customStyle="1" w:styleId="ct-with-fmlt">
    <w:name w:val="ct-with-fmlt"/>
    <w:basedOn w:val="DefaultParagraphFont"/>
    <w:rsid w:val="007244BD"/>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7244BD"/>
    <w:rPr>
      <w:rFonts w:ascii="Arial" w:hAnsi="Arial" w:cs="Arial" w:hint="default"/>
      <w:b w:val="0"/>
      <w:bCs w:val="0"/>
      <w:sz w:val="20"/>
      <w:u w:val="single"/>
    </w:rPr>
  </w:style>
  <w:style w:type="paragraph" w:customStyle="1" w:styleId="TagText">
    <w:name w:val="TagText"/>
    <w:basedOn w:val="Normal"/>
    <w:uiPriority w:val="99"/>
    <w:qFormat/>
    <w:rsid w:val="007244BD"/>
    <w:rPr>
      <w:b/>
    </w:rPr>
  </w:style>
  <w:style w:type="paragraph" w:customStyle="1" w:styleId="StyleStyle49pt">
    <w:name w:val="Style Style4 + 9 pt"/>
    <w:basedOn w:val="Normal"/>
    <w:link w:val="StyleStyle49ptChar"/>
    <w:qFormat/>
    <w:rsid w:val="007244BD"/>
    <w:rPr>
      <w:rFonts w:eastAsia="Times New Roman"/>
      <w:u w:val="single"/>
    </w:rPr>
  </w:style>
  <w:style w:type="character" w:customStyle="1" w:styleId="StyleStyle49ptChar">
    <w:name w:val="Style Style4 + 9 pt Char"/>
    <w:basedOn w:val="DefaultParagraphFont"/>
    <w:link w:val="StyleStyle49pt"/>
    <w:rsid w:val="007244BD"/>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7244BD"/>
    <w:rPr>
      <w:rFonts w:eastAsia="Times New Roman"/>
      <w:b/>
      <w:bCs/>
      <w:u w:val="single"/>
    </w:rPr>
  </w:style>
  <w:style w:type="character" w:customStyle="1" w:styleId="StyleStyle49ptBoldChar">
    <w:name w:val="Style Style4 + 9 pt Bold Char"/>
    <w:basedOn w:val="DefaultParagraphFont"/>
    <w:link w:val="StyleStyle49ptBold"/>
    <w:rsid w:val="007244BD"/>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7244B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244BD"/>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7244B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244BD"/>
    <w:rPr>
      <w:rFonts w:ascii="Arial" w:eastAsia="Times New Roman" w:hAnsi="Arial" w:cs="Arial"/>
      <w:b/>
      <w:bCs/>
      <w:sz w:val="22"/>
      <w:u w:val="single"/>
    </w:rPr>
  </w:style>
  <w:style w:type="paragraph" w:customStyle="1" w:styleId="StyleUnderlined11pt">
    <w:name w:val="Style Underlined + 11 pt"/>
    <w:link w:val="StyleUnderlined11ptChar"/>
    <w:qFormat/>
    <w:rsid w:val="007244B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244BD"/>
    <w:rPr>
      <w:rFonts w:ascii="Arial" w:eastAsia="Times New Roman" w:hAnsi="Arial" w:cs="Arial"/>
      <w:sz w:val="22"/>
      <w:u w:val="single"/>
    </w:rPr>
  </w:style>
  <w:style w:type="character" w:customStyle="1" w:styleId="newscontent">
    <w:name w:val="newscontent"/>
    <w:rsid w:val="007244BD"/>
  </w:style>
  <w:style w:type="character" w:customStyle="1" w:styleId="StyleUnderlinePatternClearYellow">
    <w:name w:val="Style Underline Pattern: Clear (Yellow)"/>
    <w:basedOn w:val="DefaultParagraphFont"/>
    <w:rsid w:val="007244BD"/>
    <w:rPr>
      <w:u w:val="single"/>
      <w:shd w:val="clear" w:color="auto" w:fill="00FF00"/>
    </w:rPr>
  </w:style>
  <w:style w:type="paragraph" w:customStyle="1" w:styleId="StyleUnderlineChar11pt3">
    <w:name w:val="Style Underline Char + 11 pt3"/>
    <w:link w:val="StyleUnderlineChar11pt3Char"/>
    <w:qFormat/>
    <w:rsid w:val="007244B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244BD"/>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7244BD"/>
    <w:rPr>
      <w:b w:val="0"/>
      <w:bCs/>
      <w:u w:val="single"/>
    </w:rPr>
  </w:style>
  <w:style w:type="character" w:customStyle="1" w:styleId="date-display-single">
    <w:name w:val="date-display-single"/>
    <w:basedOn w:val="DefaultParagraphFont"/>
    <w:rsid w:val="007244BD"/>
  </w:style>
  <w:style w:type="character" w:customStyle="1" w:styleId="CommentTextChar1">
    <w:name w:val="Comment Text Char1"/>
    <w:basedOn w:val="DefaultParagraphFont"/>
    <w:uiPriority w:val="99"/>
    <w:rsid w:val="007244B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244BD"/>
    <w:rPr>
      <w:rFonts w:ascii="Times New Roman" w:hAnsi="Times New Roman" w:cs="Times New Roman"/>
      <w:sz w:val="20"/>
    </w:rPr>
  </w:style>
  <w:style w:type="paragraph" w:customStyle="1" w:styleId="Cite2">
    <w:name w:val="Cite 2"/>
    <w:basedOn w:val="Normal"/>
    <w:qFormat/>
    <w:rsid w:val="007244BD"/>
    <w:rPr>
      <w:rFonts w:eastAsia="MS Mincho"/>
      <w:b/>
      <w:u w:val="single"/>
    </w:rPr>
  </w:style>
  <w:style w:type="character" w:customStyle="1" w:styleId="StyleunderlineBold">
    <w:name w:val="Style underline + Bold"/>
    <w:basedOn w:val="underline"/>
    <w:rsid w:val="007244BD"/>
    <w:rPr>
      <w:rFonts w:ascii="Times New Roman" w:hAnsi="Times New Roman" w:cs="Times New Roman"/>
      <w:bCs/>
      <w:sz w:val="20"/>
      <w:u w:val="single"/>
    </w:rPr>
  </w:style>
  <w:style w:type="paragraph" w:customStyle="1" w:styleId="cards0">
    <w:name w:val="cards"/>
    <w:basedOn w:val="Cites0"/>
    <w:qFormat/>
    <w:rsid w:val="007244BD"/>
    <w:pPr>
      <w:widowControl/>
      <w:jc w:val="left"/>
    </w:pPr>
    <w:rPr>
      <w:szCs w:val="22"/>
    </w:rPr>
  </w:style>
  <w:style w:type="character" w:customStyle="1" w:styleId="Style10ptUnderline">
    <w:name w:val="Style 10 pt Underline"/>
    <w:basedOn w:val="DefaultParagraphFont"/>
    <w:rsid w:val="007244BD"/>
    <w:rPr>
      <w:sz w:val="20"/>
      <w:u w:val="single"/>
    </w:rPr>
  </w:style>
  <w:style w:type="character" w:styleId="HTMLCite">
    <w:name w:val="HTML Cite"/>
    <w:uiPriority w:val="99"/>
    <w:rsid w:val="007244BD"/>
    <w:rPr>
      <w:i/>
      <w:iCs/>
    </w:rPr>
  </w:style>
  <w:style w:type="character" w:customStyle="1" w:styleId="slug-pub-date">
    <w:name w:val="slug-pub-date"/>
    <w:basedOn w:val="DefaultParagraphFont"/>
    <w:rsid w:val="007244BD"/>
  </w:style>
  <w:style w:type="character" w:customStyle="1" w:styleId="slug-vol">
    <w:name w:val="slug-vol"/>
    <w:basedOn w:val="DefaultParagraphFont"/>
    <w:rsid w:val="007244BD"/>
  </w:style>
  <w:style w:type="character" w:customStyle="1" w:styleId="slug-issue">
    <w:name w:val="slug-issue"/>
    <w:basedOn w:val="DefaultParagraphFont"/>
    <w:rsid w:val="007244BD"/>
  </w:style>
  <w:style w:type="character" w:customStyle="1" w:styleId="slug-pages">
    <w:name w:val="slug-pages"/>
    <w:basedOn w:val="DefaultParagraphFont"/>
    <w:rsid w:val="007244B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244BD"/>
    <w:rPr>
      <w:b/>
      <w:bCs/>
      <w:strike w:val="0"/>
      <w:dstrike w:val="0"/>
      <w:sz w:val="24"/>
      <w:u w:val="none"/>
      <w:effect w:val="none"/>
    </w:rPr>
  </w:style>
  <w:style w:type="paragraph" w:customStyle="1" w:styleId="Tag2">
    <w:name w:val="Tag2"/>
    <w:basedOn w:val="Normal"/>
    <w:autoRedefine/>
    <w:qFormat/>
    <w:rsid w:val="007244BD"/>
    <w:pPr>
      <w:spacing w:before="120"/>
    </w:pPr>
    <w:rPr>
      <w:b/>
      <w:sz w:val="26"/>
    </w:rPr>
  </w:style>
  <w:style w:type="character" w:customStyle="1" w:styleId="tagchar">
    <w:name w:val="tagchar"/>
    <w:basedOn w:val="DefaultParagraphFont"/>
    <w:rsid w:val="007244BD"/>
  </w:style>
  <w:style w:type="paragraph" w:customStyle="1" w:styleId="NormalText">
    <w:name w:val="Normal Text"/>
    <w:basedOn w:val="Normal"/>
    <w:link w:val="NormalTextChar"/>
    <w:autoRedefine/>
    <w:qFormat/>
    <w:rsid w:val="007244BD"/>
    <w:pPr>
      <w:jc w:val="both"/>
    </w:pPr>
    <w:rPr>
      <w:rFonts w:eastAsia="Times New Roman"/>
      <w:szCs w:val="26"/>
    </w:rPr>
  </w:style>
  <w:style w:type="character" w:customStyle="1" w:styleId="pmterms11">
    <w:name w:val="pmterms11"/>
    <w:basedOn w:val="DefaultParagraphFont"/>
    <w:rsid w:val="007244BD"/>
    <w:rPr>
      <w:b/>
      <w:bCs/>
      <w:i w:val="0"/>
      <w:iCs w:val="0"/>
      <w:color w:val="000000"/>
    </w:rPr>
  </w:style>
  <w:style w:type="character" w:customStyle="1" w:styleId="StyleUnderlineChar9ptBold">
    <w:name w:val="Style Underline Char + 9 pt Bold"/>
    <w:basedOn w:val="DefaultParagraphFont"/>
    <w:rsid w:val="007244BD"/>
    <w:rPr>
      <w:rFonts w:ascii="Times New Roman" w:hAnsi="Times New Roman"/>
      <w:b/>
      <w:bCs/>
      <w:sz w:val="20"/>
      <w:u w:val="single"/>
      <w:lang w:val="en-US" w:eastAsia="en-US" w:bidi="ar-SA"/>
    </w:rPr>
  </w:style>
  <w:style w:type="character" w:customStyle="1" w:styleId="Style8pt">
    <w:name w:val="Style 8 pt"/>
    <w:basedOn w:val="DefaultParagraphFont"/>
    <w:rsid w:val="007244BD"/>
    <w:rPr>
      <w:sz w:val="20"/>
    </w:rPr>
  </w:style>
  <w:style w:type="character" w:customStyle="1" w:styleId="UnderlineChar5Char">
    <w:name w:val="Underline Char5 Char"/>
    <w:basedOn w:val="DefaultParagraphFont"/>
    <w:rsid w:val="007244BD"/>
    <w:rPr>
      <w:szCs w:val="24"/>
      <w:u w:val="single"/>
      <w:lang w:val="en-US" w:eastAsia="en-US" w:bidi="ar-SA"/>
    </w:rPr>
  </w:style>
  <w:style w:type="character" w:customStyle="1" w:styleId="BoldandUnderlineChar2Char1">
    <w:name w:val="Bold and Underline Char2 Char1"/>
    <w:basedOn w:val="DefaultParagraphFont"/>
    <w:rsid w:val="007244B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244B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244BD"/>
    <w:rPr>
      <w:szCs w:val="24"/>
      <w:u w:val="single"/>
      <w:lang w:val="en-US" w:eastAsia="en-US" w:bidi="ar-SA"/>
    </w:rPr>
  </w:style>
  <w:style w:type="paragraph" w:customStyle="1" w:styleId="Language">
    <w:name w:val="Language"/>
    <w:basedOn w:val="Normal"/>
    <w:link w:val="LanguageChar"/>
    <w:qFormat/>
    <w:rsid w:val="007244BD"/>
    <w:rPr>
      <w:rFonts w:eastAsia="Times New Roman"/>
      <w:strike/>
      <w:szCs w:val="20"/>
    </w:rPr>
  </w:style>
  <w:style w:type="character" w:customStyle="1" w:styleId="LanguageChar">
    <w:name w:val="Language Char"/>
    <w:basedOn w:val="DefaultParagraphFont"/>
    <w:link w:val="Language"/>
    <w:rsid w:val="007244BD"/>
    <w:rPr>
      <w:rFonts w:ascii="Calibri" w:eastAsia="Times New Roman" w:hAnsi="Calibri" w:cs="Calibri"/>
      <w:strike/>
      <w:sz w:val="22"/>
      <w:szCs w:val="20"/>
    </w:rPr>
  </w:style>
  <w:style w:type="paragraph" w:customStyle="1" w:styleId="UnderlineChar3">
    <w:name w:val="Underline Char3"/>
    <w:basedOn w:val="Normal"/>
    <w:link w:val="UnderlineChar3Char"/>
    <w:qFormat/>
    <w:rsid w:val="007244BD"/>
    <w:rPr>
      <w:rFonts w:eastAsia="Times New Roman"/>
      <w:u w:val="single"/>
    </w:rPr>
  </w:style>
  <w:style w:type="character" w:customStyle="1" w:styleId="UnderlineChar3Char">
    <w:name w:val="Underline Char3 Char"/>
    <w:basedOn w:val="DefaultParagraphFont"/>
    <w:link w:val="UnderlineChar3"/>
    <w:rsid w:val="007244BD"/>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244BD"/>
    <w:rPr>
      <w:rFonts w:eastAsia="Times New Roman"/>
      <w:b/>
      <w:u w:val="single"/>
    </w:rPr>
  </w:style>
  <w:style w:type="character" w:customStyle="1" w:styleId="BoldandUnderlineChar3CharChar">
    <w:name w:val="Bold and Underline Char3 Char Char"/>
    <w:basedOn w:val="DefaultParagraphFont"/>
    <w:link w:val="BoldandUnderlineChar3Char"/>
    <w:rsid w:val="007244BD"/>
    <w:rPr>
      <w:rFonts w:ascii="Calibri" w:eastAsia="Times New Roman" w:hAnsi="Calibri" w:cs="Calibri"/>
      <w:b/>
      <w:sz w:val="22"/>
      <w:u w:val="single"/>
    </w:rPr>
  </w:style>
  <w:style w:type="character" w:customStyle="1" w:styleId="UnderlineChar1">
    <w:name w:val="Underline Char1"/>
    <w:basedOn w:val="DefaultParagraphFont"/>
    <w:rsid w:val="007244BD"/>
    <w:rPr>
      <w:szCs w:val="24"/>
      <w:u w:val="single"/>
      <w:lang w:val="en-US" w:eastAsia="en-US" w:bidi="ar-SA"/>
    </w:rPr>
  </w:style>
  <w:style w:type="character" w:customStyle="1" w:styleId="BoldandUnderlineChar1Char2Char">
    <w:name w:val="Bold and Underline Char1 Char2 Char"/>
    <w:basedOn w:val="DefaultParagraphFont"/>
    <w:rsid w:val="007244BD"/>
    <w:rPr>
      <w:b/>
      <w:szCs w:val="24"/>
      <w:u w:val="single"/>
      <w:lang w:val="en-US" w:eastAsia="en-US" w:bidi="ar-SA"/>
    </w:rPr>
  </w:style>
  <w:style w:type="character" w:customStyle="1" w:styleId="SmalltextChar">
    <w:name w:val="Small text Char"/>
    <w:aliases w:val="Quote1 Char1"/>
    <w:link w:val="Smalltext"/>
    <w:rsid w:val="007244BD"/>
    <w:rPr>
      <w:rFonts w:ascii="Arial Narrow" w:eastAsia="Times New Roman" w:hAnsi="Arial Narrow" w:cs="Calibri"/>
      <w:sz w:val="22"/>
    </w:rPr>
  </w:style>
  <w:style w:type="paragraph" w:customStyle="1" w:styleId="HotRoute">
    <w:name w:val="Hot Route"/>
    <w:basedOn w:val="Normal"/>
    <w:link w:val="HotRouteChar0"/>
    <w:qFormat/>
    <w:rsid w:val="007244BD"/>
    <w:pPr>
      <w:ind w:left="144"/>
    </w:pPr>
    <w:rPr>
      <w:rFonts w:eastAsia="Times New Roman"/>
    </w:rPr>
  </w:style>
  <w:style w:type="paragraph" w:customStyle="1" w:styleId="Cardstyle0">
    <w:name w:val="Cardstyle"/>
    <w:basedOn w:val="Normal"/>
    <w:next w:val="Normal"/>
    <w:qFormat/>
    <w:rsid w:val="007244BD"/>
    <w:rPr>
      <w:rFonts w:eastAsia="Times New Roman"/>
    </w:rPr>
  </w:style>
  <w:style w:type="character" w:customStyle="1" w:styleId="Style12ptBoldUnderline1">
    <w:name w:val="Style 12 pt Bold Underline1"/>
    <w:basedOn w:val="DefaultParagraphFont"/>
    <w:rsid w:val="007244BD"/>
    <w:rPr>
      <w:b/>
      <w:bCs/>
      <w:sz w:val="24"/>
      <w:u w:val="single"/>
    </w:rPr>
  </w:style>
  <w:style w:type="character" w:customStyle="1" w:styleId="StyleEmphasisArial12ptBoldNotItalic">
    <w:name w:val="Style Emphasis + Arial 12 pt Bold Not Italic"/>
    <w:basedOn w:val="Emphasis"/>
    <w:rsid w:val="007244BD"/>
    <w:rPr>
      <w:rFonts w:ascii="Arial" w:hAnsi="Arial" w:cs="Times New Roman"/>
      <w:b w:val="0"/>
      <w:bCs/>
      <w:i/>
      <w:iCs/>
      <w:sz w:val="24"/>
      <w:u w:val="single"/>
      <w:bdr w:val="single" w:sz="8" w:space="0" w:color="auto"/>
    </w:rPr>
  </w:style>
  <w:style w:type="character" w:customStyle="1" w:styleId="DebateHighlighted">
    <w:name w:val="Debate Highlighted"/>
    <w:qFormat/>
    <w:rsid w:val="007244B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244BD"/>
    <w:rPr>
      <w:rFonts w:ascii="SimSun" w:eastAsia="SimSun" w:hAnsi="SimSun"/>
      <w:sz w:val="15"/>
      <w:lang w:eastAsia="zh-CN"/>
    </w:rPr>
  </w:style>
  <w:style w:type="paragraph" w:customStyle="1" w:styleId="UnreadText">
    <w:name w:val="Unread Text"/>
    <w:basedOn w:val="Normal"/>
    <w:next w:val="Normal"/>
    <w:link w:val="UnreadTextChar"/>
    <w:autoRedefine/>
    <w:qFormat/>
    <w:rsid w:val="007244BD"/>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7244B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244BD"/>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7244B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244BD"/>
    <w:rPr>
      <w:rFonts w:ascii="Times New Roman" w:hAnsi="Times New Roman"/>
      <w:sz w:val="20"/>
      <w:u w:val="single"/>
      <w:bdr w:val="none" w:sz="0" w:space="0" w:color="auto"/>
      <w:shd w:val="clear" w:color="auto" w:fill="C0C0C0"/>
    </w:rPr>
  </w:style>
  <w:style w:type="character" w:customStyle="1" w:styleId="smallChar">
    <w:name w:val="small Char"/>
    <w:rsid w:val="007244BD"/>
    <w:rPr>
      <w:rFonts w:ascii="Calibri" w:eastAsia="Calibri" w:hAnsi="Calibri" w:cs="Calibri"/>
      <w:sz w:val="16"/>
      <w:szCs w:val="20"/>
      <w:lang w:val="x-none" w:eastAsia="x-none"/>
    </w:rPr>
  </w:style>
  <w:style w:type="paragraph" w:customStyle="1" w:styleId="HotRoute0">
    <w:name w:val="Hot Route!"/>
    <w:basedOn w:val="Normal"/>
    <w:qFormat/>
    <w:rsid w:val="007244B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244BD"/>
    <w:rPr>
      <w:rFonts w:ascii="Times New Roman" w:hAnsi="Times New Roman" w:cs="Times New Roman"/>
      <w:sz w:val="16"/>
      <w:szCs w:val="16"/>
    </w:rPr>
  </w:style>
  <w:style w:type="character" w:customStyle="1" w:styleId="BodyText2Char1">
    <w:name w:val="Body Text 2 Char1"/>
    <w:basedOn w:val="DefaultParagraphFont"/>
    <w:semiHidden/>
    <w:rsid w:val="007244BD"/>
    <w:rPr>
      <w:rFonts w:ascii="Times New Roman" w:hAnsi="Times New Roman" w:cs="Times New Roman"/>
      <w:sz w:val="20"/>
    </w:rPr>
  </w:style>
  <w:style w:type="character" w:customStyle="1" w:styleId="Heading2Char1CharCharCharCharCharC">
    <w:name w:val="Heading 2 Char1 Char Char Char Char Char C"/>
    <w:rsid w:val="007244BD"/>
    <w:rPr>
      <w:rFonts w:cs="Arial"/>
      <w:b/>
      <w:bCs/>
      <w:iCs/>
      <w:sz w:val="24"/>
      <w:szCs w:val="28"/>
      <w:lang w:val="en-US" w:eastAsia="en-US" w:bidi="ar-SA"/>
    </w:rPr>
  </w:style>
  <w:style w:type="character" w:customStyle="1" w:styleId="underline1">
    <w:name w:val="underline1"/>
    <w:basedOn w:val="DefaultParagraphFont"/>
    <w:rsid w:val="007244BD"/>
    <w:rPr>
      <w:u w:val="single"/>
    </w:rPr>
  </w:style>
  <w:style w:type="character" w:customStyle="1" w:styleId="author0">
    <w:name w:val="author"/>
    <w:basedOn w:val="DefaultParagraphFont"/>
    <w:rsid w:val="007244BD"/>
    <w:rPr>
      <w:rFonts w:ascii="Times New Roman" w:hAnsi="Times New Roman"/>
      <w:b/>
      <w:sz w:val="24"/>
    </w:rPr>
  </w:style>
  <w:style w:type="character" w:customStyle="1" w:styleId="FontStyle291">
    <w:name w:val="Font Style291"/>
    <w:basedOn w:val="DefaultParagraphFont"/>
    <w:uiPriority w:val="99"/>
    <w:rsid w:val="007244B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244B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244B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244BD"/>
    <w:rPr>
      <w:rFonts w:ascii="Calibri" w:eastAsia="Times New Roman" w:hAnsi="Calibri" w:cs="Calibri"/>
      <w:sz w:val="22"/>
    </w:rPr>
  </w:style>
  <w:style w:type="paragraph" w:customStyle="1" w:styleId="Cards1">
    <w:name w:val="Cards1"/>
    <w:basedOn w:val="Normal"/>
    <w:link w:val="Cards1Char"/>
    <w:qFormat/>
    <w:rsid w:val="007244BD"/>
    <w:pPr>
      <w:ind w:left="288"/>
    </w:pPr>
    <w:rPr>
      <w:rFonts w:eastAsia="Times New Roman"/>
      <w:u w:val="single"/>
    </w:rPr>
  </w:style>
  <w:style w:type="character" w:customStyle="1" w:styleId="Cards1Char">
    <w:name w:val="Cards1 Char"/>
    <w:basedOn w:val="DefaultParagraphFont"/>
    <w:link w:val="Cards1"/>
    <w:rsid w:val="007244BD"/>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7244B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244BD"/>
    <w:rPr>
      <w:rFonts w:ascii="Arial" w:eastAsia="Calibri" w:hAnsi="Arial" w:cs="Arial"/>
      <w:sz w:val="22"/>
      <w:szCs w:val="22"/>
      <w:u w:val="single"/>
    </w:rPr>
  </w:style>
  <w:style w:type="character" w:customStyle="1" w:styleId="EmphasizeThis">
    <w:name w:val="EmphasizeThis"/>
    <w:rsid w:val="007244BD"/>
    <w:rPr>
      <w:rFonts w:ascii="Georgia" w:hAnsi="Georgia"/>
      <w:b/>
      <w:iCs/>
      <w:sz w:val="24"/>
      <w:u w:val="thick"/>
    </w:rPr>
  </w:style>
  <w:style w:type="paragraph" w:customStyle="1" w:styleId="Stylecard8pt">
    <w:name w:val="Style card + 8 pt"/>
    <w:basedOn w:val="Normal"/>
    <w:link w:val="Stylecard8ptChar"/>
    <w:qFormat/>
    <w:rsid w:val="007244BD"/>
    <w:pPr>
      <w:ind w:left="288" w:right="288"/>
    </w:pPr>
    <w:rPr>
      <w:rFonts w:ascii="Georgia" w:hAnsi="Georgia"/>
      <w:color w:val="000000"/>
      <w:lang w:eastAsia="ar-SA"/>
    </w:rPr>
  </w:style>
  <w:style w:type="character" w:customStyle="1" w:styleId="Stylecard8ptChar">
    <w:name w:val="Style card + 8 pt Char"/>
    <w:basedOn w:val="cardChar"/>
    <w:link w:val="Stylecard8pt"/>
    <w:rsid w:val="007244BD"/>
    <w:rPr>
      <w:rFonts w:ascii="Georgia" w:hAnsi="Georgia" w:cs="Calibri"/>
      <w:color w:val="000000"/>
      <w:sz w:val="22"/>
      <w:lang w:eastAsia="ar-SA"/>
    </w:rPr>
  </w:style>
  <w:style w:type="character" w:customStyle="1" w:styleId="bhl">
    <w:name w:val="bhl"/>
    <w:basedOn w:val="DefaultParagraphFont"/>
    <w:rsid w:val="007244BD"/>
  </w:style>
  <w:style w:type="paragraph" w:customStyle="1" w:styleId="TagGA11">
    <w:name w:val="Tag GA 11"/>
    <w:basedOn w:val="TOC1"/>
    <w:qFormat/>
    <w:rsid w:val="007244BD"/>
    <w:pPr>
      <w:spacing w:before="0" w:after="160"/>
    </w:pPr>
    <w:rPr>
      <w:rFonts w:ascii="Georgia" w:eastAsia="Calibri" w:hAnsi="Georgia"/>
      <w:u w:val="none"/>
      <w:lang w:bidi="ar-SA"/>
    </w:rPr>
  </w:style>
  <w:style w:type="paragraph" w:customStyle="1" w:styleId="CiteCard">
    <w:name w:val="Cite/Card"/>
    <w:basedOn w:val="TOC2"/>
    <w:qFormat/>
    <w:rsid w:val="007244B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244BD"/>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7244BD"/>
    <w:rPr>
      <w:rFonts w:ascii="Tahoma" w:hAnsi="Tahoma" w:cs="Tahoma"/>
      <w:sz w:val="16"/>
      <w:szCs w:val="16"/>
    </w:rPr>
  </w:style>
  <w:style w:type="character" w:customStyle="1" w:styleId="addmd">
    <w:name w:val="addmd"/>
    <w:basedOn w:val="DefaultParagraphFont"/>
    <w:rsid w:val="007244B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244BD"/>
    <w:rPr>
      <w:rFonts w:ascii="Arial" w:hAnsi="Arial"/>
      <w:b/>
      <w:sz w:val="26"/>
    </w:rPr>
  </w:style>
  <w:style w:type="paragraph" w:styleId="FootnoteText">
    <w:name w:val="footnote text"/>
    <w:basedOn w:val="Normal"/>
    <w:link w:val="FootnoteTextChar"/>
    <w:unhideWhenUsed/>
    <w:rsid w:val="007244BD"/>
    <w:rPr>
      <w:rFonts w:ascii="Georgia" w:eastAsia="Calibri" w:hAnsi="Georgia"/>
      <w:szCs w:val="20"/>
      <w:lang w:eastAsia="zh-CN"/>
    </w:rPr>
  </w:style>
  <w:style w:type="character" w:customStyle="1" w:styleId="FootnoteTextChar">
    <w:name w:val="Footnote Text Char"/>
    <w:basedOn w:val="DefaultParagraphFont"/>
    <w:link w:val="FootnoteText"/>
    <w:rsid w:val="007244BD"/>
    <w:rPr>
      <w:rFonts w:ascii="Georgia" w:eastAsia="Calibri" w:hAnsi="Georgia" w:cs="Calibri"/>
      <w:sz w:val="22"/>
      <w:szCs w:val="20"/>
      <w:lang w:eastAsia="zh-CN"/>
    </w:rPr>
  </w:style>
  <w:style w:type="character" w:customStyle="1" w:styleId="UnderlinedTextCharChar">
    <w:name w:val="Underlined Text Char Char"/>
    <w:basedOn w:val="DefaultParagraphFont"/>
    <w:rsid w:val="007244BD"/>
    <w:rPr>
      <w:rFonts w:cs="Arial"/>
      <w:bCs/>
      <w:noProof w:val="0"/>
      <w:szCs w:val="26"/>
      <w:u w:val="single"/>
      <w:lang w:val="en-US" w:eastAsia="en-US" w:bidi="ar-SA"/>
    </w:rPr>
  </w:style>
  <w:style w:type="character" w:customStyle="1" w:styleId="StyleTimesNewRoman12ptBold">
    <w:name w:val="Style Times New Roman 12 pt Bold"/>
    <w:rsid w:val="007244BD"/>
    <w:rPr>
      <w:b/>
      <w:bCs/>
      <w:sz w:val="24"/>
    </w:rPr>
  </w:style>
  <w:style w:type="character" w:customStyle="1" w:styleId="CardText1Char">
    <w:name w:val="Card Text 1 Char"/>
    <w:rsid w:val="007244BD"/>
    <w:rPr>
      <w:rFonts w:ascii="Georgia" w:hAnsi="Georgia"/>
      <w:color w:val="000000"/>
      <w:sz w:val="22"/>
      <w:szCs w:val="22"/>
      <w:u w:val="single"/>
    </w:rPr>
  </w:style>
  <w:style w:type="character" w:customStyle="1" w:styleId="BoldUnderlining">
    <w:name w:val="Bold Underlining"/>
    <w:rsid w:val="007244BD"/>
    <w:rPr>
      <w:u w:val="single"/>
    </w:rPr>
  </w:style>
  <w:style w:type="character" w:customStyle="1" w:styleId="Intemphasis">
    <w:name w:val="Intemphasis"/>
    <w:uiPriority w:val="1"/>
    <w:qFormat/>
    <w:rsid w:val="007244B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244BD"/>
    <w:pPr>
      <w:ind w:left="288" w:right="288"/>
    </w:pPr>
    <w:rPr>
      <w:szCs w:val="16"/>
    </w:rPr>
  </w:style>
  <w:style w:type="character" w:customStyle="1" w:styleId="cardtextChar2">
    <w:name w:val="cardtext Char"/>
    <w:basedOn w:val="DefaultParagraphFont"/>
    <w:link w:val="cardtext0"/>
    <w:rsid w:val="007244BD"/>
    <w:rPr>
      <w:rFonts w:ascii="Calibri" w:hAnsi="Calibri" w:cs="Calibri"/>
      <w:sz w:val="22"/>
      <w:szCs w:val="16"/>
    </w:rPr>
  </w:style>
  <w:style w:type="character" w:customStyle="1" w:styleId="BoldUnderlineChar1">
    <w:name w:val="BoldUnderline Char1"/>
    <w:rsid w:val="007244B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244BD"/>
    <w:pPr>
      <w:spacing w:after="200"/>
      <w:contextualSpacing/>
    </w:pPr>
    <w:rPr>
      <w:rFonts w:eastAsia="Calibri"/>
      <w:u w:val="single"/>
    </w:rPr>
  </w:style>
  <w:style w:type="character" w:customStyle="1" w:styleId="UnderlinedCardTextChar">
    <w:name w:val="Underlined Card Text Char"/>
    <w:link w:val="UnderlinedCardText"/>
    <w:rsid w:val="007244BD"/>
    <w:rPr>
      <w:rFonts w:ascii="Calibri" w:eastAsia="Calibri" w:hAnsi="Calibri" w:cs="Calibri"/>
      <w:sz w:val="22"/>
      <w:u w:val="single"/>
    </w:rPr>
  </w:style>
  <w:style w:type="character" w:customStyle="1" w:styleId="Hyperlink6">
    <w:name w:val="Hyperlink6"/>
    <w:basedOn w:val="DefaultParagraphFont"/>
    <w:rsid w:val="007244BD"/>
    <w:rPr>
      <w:color w:val="3300CC"/>
      <w:u w:val="single"/>
    </w:rPr>
  </w:style>
  <w:style w:type="paragraph" w:customStyle="1" w:styleId="Tag12">
    <w:name w:val="Tag12"/>
    <w:basedOn w:val="Normal"/>
    <w:qFormat/>
    <w:rsid w:val="007244BD"/>
    <w:pPr>
      <w:contextualSpacing/>
    </w:pPr>
    <w:rPr>
      <w:rFonts w:eastAsia="Cambria"/>
      <w:b/>
    </w:rPr>
  </w:style>
  <w:style w:type="paragraph" w:customStyle="1" w:styleId="Shrink8">
    <w:name w:val="Shrink8"/>
    <w:basedOn w:val="Normal"/>
    <w:qFormat/>
    <w:rsid w:val="007244BD"/>
    <w:rPr>
      <w:rFonts w:eastAsia="Cambria"/>
    </w:rPr>
  </w:style>
  <w:style w:type="character" w:customStyle="1" w:styleId="highlight2">
    <w:name w:val="highlight2"/>
    <w:rsid w:val="007244BD"/>
    <w:rPr>
      <w:rFonts w:ascii="Arial" w:hAnsi="Arial"/>
      <w:b/>
      <w:sz w:val="19"/>
      <w:u w:val="thick"/>
      <w:bdr w:val="none" w:sz="0" w:space="0" w:color="auto"/>
      <w:shd w:val="clear" w:color="auto" w:fill="auto"/>
    </w:rPr>
  </w:style>
  <w:style w:type="character" w:customStyle="1" w:styleId="citation">
    <w:name w:val="citation"/>
    <w:basedOn w:val="DefaultParagraphFont"/>
    <w:rsid w:val="007244BD"/>
  </w:style>
  <w:style w:type="paragraph" w:customStyle="1" w:styleId="UnderlineText">
    <w:name w:val="Underline Text"/>
    <w:basedOn w:val="Normal"/>
    <w:link w:val="UnderlineTextChar"/>
    <w:qFormat/>
    <w:rsid w:val="007244BD"/>
    <w:pPr>
      <w:ind w:left="288"/>
    </w:pPr>
    <w:rPr>
      <w:rFonts w:eastAsia="Times New Roman"/>
      <w:u w:val="single"/>
    </w:rPr>
  </w:style>
  <w:style w:type="character" w:customStyle="1" w:styleId="UnderlineTextChar">
    <w:name w:val="Underline Text Char"/>
    <w:basedOn w:val="DefaultParagraphFont"/>
    <w:link w:val="UnderlineText"/>
    <w:rsid w:val="007244BD"/>
    <w:rPr>
      <w:rFonts w:ascii="Calibri" w:eastAsia="Times New Roman" w:hAnsi="Calibri" w:cs="Calibri"/>
      <w:sz w:val="22"/>
      <w:u w:val="single"/>
    </w:rPr>
  </w:style>
  <w:style w:type="character" w:customStyle="1" w:styleId="il">
    <w:name w:val="il"/>
    <w:basedOn w:val="DefaultParagraphFont"/>
    <w:rsid w:val="007244BD"/>
  </w:style>
  <w:style w:type="character" w:customStyle="1" w:styleId="commentstext">
    <w:name w:val="comments_text"/>
    <w:uiPriority w:val="99"/>
    <w:rsid w:val="007244BD"/>
    <w:rPr>
      <w:rFonts w:cs="Times New Roman"/>
    </w:rPr>
  </w:style>
  <w:style w:type="paragraph" w:customStyle="1" w:styleId="Heading42">
    <w:name w:val="Heading 42"/>
    <w:basedOn w:val="Normal"/>
    <w:qFormat/>
    <w:rsid w:val="007244BD"/>
    <w:rPr>
      <w:rFonts w:eastAsia="Times New Roman"/>
    </w:rPr>
  </w:style>
  <w:style w:type="paragraph" w:customStyle="1" w:styleId="DebateNormal">
    <w:name w:val="DebateNormal"/>
    <w:basedOn w:val="Normal"/>
    <w:link w:val="DebateNormalChar"/>
    <w:qFormat/>
    <w:rsid w:val="007244BD"/>
    <w:pPr>
      <w:spacing w:line="276" w:lineRule="auto"/>
    </w:pPr>
    <w:rPr>
      <w:rFonts w:eastAsia="Calibri"/>
      <w:szCs w:val="20"/>
    </w:rPr>
  </w:style>
  <w:style w:type="character" w:customStyle="1" w:styleId="DebateNormalChar">
    <w:name w:val="DebateNormal Char"/>
    <w:basedOn w:val="DefaultParagraphFont"/>
    <w:link w:val="DebateNormal"/>
    <w:rsid w:val="007244BD"/>
    <w:rPr>
      <w:rFonts w:ascii="Calibri" w:eastAsia="Calibri" w:hAnsi="Calibri" w:cs="Calibri"/>
      <w:sz w:val="22"/>
      <w:szCs w:val="20"/>
    </w:rPr>
  </w:style>
  <w:style w:type="paragraph" w:customStyle="1" w:styleId="DebateEmphasis">
    <w:name w:val="DebateEmphasis"/>
    <w:basedOn w:val="Normal"/>
    <w:link w:val="DebateEmphasisChar"/>
    <w:qFormat/>
    <w:rsid w:val="007244B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244BD"/>
    <w:rPr>
      <w:rFonts w:ascii="Calibri" w:eastAsia="Calibri" w:hAnsi="Calibri" w:cs="Calibri"/>
      <w:b/>
      <w:sz w:val="22"/>
      <w:szCs w:val="20"/>
      <w:u w:val="single"/>
    </w:rPr>
  </w:style>
  <w:style w:type="paragraph" w:customStyle="1" w:styleId="NormalCite">
    <w:name w:val="NormalCite"/>
    <w:link w:val="NormalCiteChar"/>
    <w:qFormat/>
    <w:rsid w:val="007244B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244BD"/>
    <w:rPr>
      <w:rFonts w:ascii="Times New Roman" w:eastAsiaTheme="minorHAnsi" w:hAnsi="Times New Roman" w:cs="Times New Roman"/>
      <w:sz w:val="18"/>
      <w:szCs w:val="22"/>
    </w:rPr>
  </w:style>
  <w:style w:type="character" w:customStyle="1" w:styleId="articletext">
    <w:name w:val="articletext"/>
    <w:basedOn w:val="DefaultParagraphFont"/>
    <w:rsid w:val="007244BD"/>
  </w:style>
  <w:style w:type="character" w:customStyle="1" w:styleId="grey10">
    <w:name w:val="grey10"/>
    <w:basedOn w:val="DefaultParagraphFont"/>
    <w:rsid w:val="007244BD"/>
  </w:style>
  <w:style w:type="character" w:customStyle="1" w:styleId="navy13bd">
    <w:name w:val="navy13bd"/>
    <w:basedOn w:val="DefaultParagraphFont"/>
    <w:rsid w:val="007244BD"/>
  </w:style>
  <w:style w:type="character" w:customStyle="1" w:styleId="Style9ptUnderline2">
    <w:name w:val="Style 9 pt Underline2"/>
    <w:basedOn w:val="DefaultParagraphFont"/>
    <w:rsid w:val="007244BD"/>
    <w:rPr>
      <w:sz w:val="20"/>
      <w:u w:val="single"/>
    </w:rPr>
  </w:style>
  <w:style w:type="character" w:customStyle="1" w:styleId="Style9ptBoldUnderline1">
    <w:name w:val="Style 9 pt Bold Underline1"/>
    <w:basedOn w:val="DefaultParagraphFont"/>
    <w:rsid w:val="007244BD"/>
    <w:rPr>
      <w:b/>
      <w:bCs/>
      <w:sz w:val="20"/>
      <w:u w:val="single"/>
    </w:rPr>
  </w:style>
  <w:style w:type="character" w:customStyle="1" w:styleId="TagsCharChar">
    <w:name w:val="Tags Char Char"/>
    <w:basedOn w:val="DefaultParagraphFont"/>
    <w:rsid w:val="007244BD"/>
    <w:rPr>
      <w:rFonts w:eastAsia="SimSun"/>
      <w:b/>
      <w:sz w:val="24"/>
      <w:lang w:val="en-US" w:eastAsia="zh-CN" w:bidi="ar-SA"/>
    </w:rPr>
  </w:style>
  <w:style w:type="paragraph" w:customStyle="1" w:styleId="cardCharCharCharChar">
    <w:name w:val="card Char Char Char Char"/>
    <w:basedOn w:val="Normal"/>
    <w:qFormat/>
    <w:rsid w:val="007244BD"/>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244BD"/>
    <w:rPr>
      <w:rFonts w:ascii="Times" w:eastAsia="Times New Roman" w:hAnsi="Times"/>
    </w:rPr>
  </w:style>
  <w:style w:type="paragraph" w:customStyle="1" w:styleId="CARD">
    <w:name w:val="CARD"/>
    <w:basedOn w:val="Normal"/>
    <w:link w:val="CARDChar0"/>
    <w:qFormat/>
    <w:rsid w:val="007244BD"/>
    <w:rPr>
      <w:rFonts w:eastAsia="Times New Roman"/>
      <w:u w:val="single"/>
    </w:rPr>
  </w:style>
  <w:style w:type="character" w:customStyle="1" w:styleId="CARDChar0">
    <w:name w:val="CARD Char"/>
    <w:basedOn w:val="DefaultParagraphFont"/>
    <w:link w:val="CARD"/>
    <w:rsid w:val="007244BD"/>
    <w:rPr>
      <w:rFonts w:ascii="Calibri" w:eastAsia="Times New Roman" w:hAnsi="Calibri" w:cs="Calibri"/>
      <w:sz w:val="22"/>
      <w:u w:val="single"/>
    </w:rPr>
  </w:style>
  <w:style w:type="paragraph" w:customStyle="1" w:styleId="Normal2">
    <w:name w:val="Normal2"/>
    <w:basedOn w:val="Normal"/>
    <w:qFormat/>
    <w:rsid w:val="007244BD"/>
    <w:rPr>
      <w:rFonts w:eastAsia="Times New Roman"/>
    </w:rPr>
  </w:style>
  <w:style w:type="character" w:customStyle="1" w:styleId="Style11ptThickunderline">
    <w:name w:val="Style 11 pt Thick underline"/>
    <w:rsid w:val="007244BD"/>
    <w:rPr>
      <w:rFonts w:ascii="Times New Roman" w:hAnsi="Times New Roman"/>
      <w:sz w:val="20"/>
      <w:u w:val="single"/>
    </w:rPr>
  </w:style>
  <w:style w:type="character" w:customStyle="1" w:styleId="Style11ptBoldThickunderline">
    <w:name w:val="Style 11 pt Bold Thick underline"/>
    <w:rsid w:val="007244BD"/>
    <w:rPr>
      <w:rFonts w:ascii="Times New Roman" w:hAnsi="Times New Roman"/>
      <w:b/>
      <w:bCs/>
      <w:sz w:val="20"/>
      <w:u w:val="single"/>
    </w:rPr>
  </w:style>
  <w:style w:type="character" w:styleId="FootnoteReference">
    <w:name w:val="footnote reference"/>
    <w:unhideWhenUsed/>
    <w:rsid w:val="007244BD"/>
    <w:rPr>
      <w:vertAlign w:val="superscript"/>
    </w:rPr>
  </w:style>
  <w:style w:type="character" w:customStyle="1" w:styleId="CharChar5">
    <w:name w:val="Char Char5"/>
    <w:rsid w:val="007244B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244B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244BD"/>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244BD"/>
    <w:rPr>
      <w:u w:val="single"/>
    </w:rPr>
  </w:style>
  <w:style w:type="character" w:customStyle="1" w:styleId="StyleUnderlineBoldIndent11ptChar">
    <w:name w:val="Style Underline + Bold Indent + 11 pt Char"/>
    <w:link w:val="StyleUnderlineBoldIndent11pt"/>
    <w:rsid w:val="007244BD"/>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244BD"/>
    <w:rPr>
      <w:b/>
      <w:bCs/>
      <w:u w:val="single"/>
    </w:rPr>
  </w:style>
  <w:style w:type="character" w:customStyle="1" w:styleId="StyleUnderlineBoldIndent11ptBoldChar">
    <w:name w:val="Style Underline + Bold Indent + 11 pt Bold Char"/>
    <w:link w:val="StyleUnderlineBoldIndent11ptBold"/>
    <w:rsid w:val="007244BD"/>
    <w:rPr>
      <w:rFonts w:ascii="Calibri" w:eastAsia="Times New Roman" w:hAnsi="Calibri" w:cs="Calibri"/>
      <w:b/>
      <w:bCs/>
      <w:sz w:val="22"/>
      <w:szCs w:val="20"/>
      <w:u w:val="single"/>
    </w:rPr>
  </w:style>
  <w:style w:type="paragraph" w:customStyle="1" w:styleId="Normal20pt">
    <w:name w:val="Normal  + 20 pt"/>
    <w:basedOn w:val="Normal"/>
    <w:uiPriority w:val="6"/>
    <w:qFormat/>
    <w:rsid w:val="007244BD"/>
    <w:rPr>
      <w:bCs/>
      <w:u w:val="single"/>
    </w:rPr>
  </w:style>
  <w:style w:type="character" w:customStyle="1" w:styleId="StyleStyle4CharTimesNewRoman11pt">
    <w:name w:val="Style Style4 Char + Times New Roman 11 pt"/>
    <w:basedOn w:val="DefaultParagraphFont"/>
    <w:rsid w:val="007244BD"/>
    <w:rPr>
      <w:rFonts w:ascii="Times New Roman" w:hAnsi="Times New Roman"/>
      <w:sz w:val="20"/>
      <w:szCs w:val="24"/>
      <w:u w:val="single"/>
      <w:lang w:val="en-US" w:eastAsia="en-US" w:bidi="ar-SA"/>
    </w:rPr>
  </w:style>
  <w:style w:type="paragraph" w:customStyle="1" w:styleId="author-name">
    <w:name w:val="author-name"/>
    <w:basedOn w:val="Normal"/>
    <w:qFormat/>
    <w:rsid w:val="007244BD"/>
    <w:pPr>
      <w:spacing w:before="100" w:beforeAutospacing="1" w:after="100" w:afterAutospacing="1"/>
    </w:pPr>
    <w:rPr>
      <w:rFonts w:eastAsia="Times New Roman"/>
    </w:rPr>
  </w:style>
  <w:style w:type="paragraph" w:customStyle="1" w:styleId="author-credentials">
    <w:name w:val="author-credentials"/>
    <w:basedOn w:val="Normal"/>
    <w:qFormat/>
    <w:rsid w:val="007244B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244BD"/>
    <w:rPr>
      <w:rFonts w:ascii="Consolas" w:hAnsi="Consolas" w:cs="Consolas"/>
      <w:sz w:val="20"/>
      <w:szCs w:val="20"/>
    </w:rPr>
  </w:style>
  <w:style w:type="character" w:customStyle="1" w:styleId="StyleStyle4CharTimesNewRoman11ptBold">
    <w:name w:val="Style Style4 Char + Times New Roman 11 pt Bold"/>
    <w:basedOn w:val="DefaultParagraphFont"/>
    <w:rsid w:val="007244B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244BD"/>
    <w:rPr>
      <w:rFonts w:ascii="Times New Roman" w:hAnsi="Times New Roman"/>
      <w:i/>
      <w:iCs/>
      <w:sz w:val="20"/>
      <w:szCs w:val="24"/>
      <w:u w:val="single"/>
      <w:lang w:val="en-US" w:eastAsia="en-US" w:bidi="ar-SA"/>
    </w:rPr>
  </w:style>
  <w:style w:type="character" w:customStyle="1" w:styleId="headline">
    <w:name w:val="headline"/>
    <w:basedOn w:val="DefaultParagraphFont"/>
    <w:rsid w:val="007244BD"/>
  </w:style>
  <w:style w:type="character" w:customStyle="1" w:styleId="CharChar4">
    <w:name w:val="Char Char4"/>
    <w:basedOn w:val="DefaultParagraphFont"/>
    <w:rsid w:val="007244BD"/>
    <w:rPr>
      <w:rFonts w:cs="Arial"/>
      <w:b/>
      <w:bCs/>
      <w:iCs/>
      <w:szCs w:val="28"/>
      <w:lang w:val="en-US" w:eastAsia="en-US" w:bidi="ar-SA"/>
    </w:rPr>
  </w:style>
  <w:style w:type="character" w:customStyle="1" w:styleId="yshortcuts">
    <w:name w:val="yshortcuts"/>
    <w:basedOn w:val="DefaultParagraphFont"/>
    <w:rsid w:val="007244BD"/>
  </w:style>
  <w:style w:type="character" w:customStyle="1" w:styleId="HotRouteChar0">
    <w:name w:val="Hot Route Char"/>
    <w:link w:val="HotRoute"/>
    <w:rsid w:val="007244BD"/>
    <w:rPr>
      <w:rFonts w:ascii="Calibri" w:eastAsia="Times New Roman" w:hAnsi="Calibri" w:cs="Calibri"/>
      <w:sz w:val="22"/>
    </w:rPr>
  </w:style>
  <w:style w:type="paragraph" w:styleId="PlainText">
    <w:name w:val="Plain Text"/>
    <w:basedOn w:val="Normal"/>
    <w:link w:val="PlainTextChar"/>
    <w:rsid w:val="007244BD"/>
    <w:rPr>
      <w:rFonts w:ascii="Courier New" w:eastAsia="Times New Roman" w:hAnsi="Courier New" w:cs="Courier New"/>
      <w:szCs w:val="20"/>
    </w:rPr>
  </w:style>
  <w:style w:type="character" w:customStyle="1" w:styleId="PlainTextChar">
    <w:name w:val="Plain Text Char"/>
    <w:basedOn w:val="DefaultParagraphFont"/>
    <w:link w:val="PlainText"/>
    <w:rsid w:val="007244BD"/>
    <w:rPr>
      <w:rFonts w:ascii="Courier New" w:eastAsia="Times New Roman" w:hAnsi="Courier New" w:cs="Courier New"/>
      <w:sz w:val="22"/>
      <w:szCs w:val="20"/>
    </w:rPr>
  </w:style>
  <w:style w:type="character" w:customStyle="1" w:styleId="senselabelstart">
    <w:name w:val="sense_label start"/>
    <w:basedOn w:val="DefaultParagraphFont"/>
    <w:rsid w:val="007244BD"/>
  </w:style>
  <w:style w:type="character" w:customStyle="1" w:styleId="sensecontent">
    <w:name w:val="sense_content"/>
    <w:basedOn w:val="DefaultParagraphFont"/>
    <w:rsid w:val="007244BD"/>
  </w:style>
  <w:style w:type="character" w:customStyle="1" w:styleId="vi">
    <w:name w:val="vi"/>
    <w:basedOn w:val="DefaultParagraphFont"/>
    <w:rsid w:val="007244BD"/>
  </w:style>
  <w:style w:type="character" w:customStyle="1" w:styleId="italic">
    <w:name w:val="italic"/>
    <w:basedOn w:val="DefaultParagraphFont"/>
    <w:rsid w:val="007244BD"/>
  </w:style>
  <w:style w:type="paragraph" w:customStyle="1" w:styleId="Microtext0">
    <w:name w:val="Microtext"/>
    <w:basedOn w:val="Normal"/>
    <w:next w:val="Normal"/>
    <w:link w:val="MicrotextChar0"/>
    <w:qFormat/>
    <w:rsid w:val="007244BD"/>
    <w:rPr>
      <w:sz w:val="12"/>
    </w:rPr>
  </w:style>
  <w:style w:type="character" w:customStyle="1" w:styleId="MicrotextChar0">
    <w:name w:val="Microtext Char"/>
    <w:link w:val="Microtext0"/>
    <w:rsid w:val="007244BD"/>
    <w:rPr>
      <w:rFonts w:ascii="Calibri" w:hAnsi="Calibri" w:cs="Calibri"/>
      <w:sz w:val="12"/>
    </w:rPr>
  </w:style>
  <w:style w:type="character" w:customStyle="1" w:styleId="st">
    <w:name w:val="st"/>
    <w:basedOn w:val="DefaultParagraphFont"/>
    <w:rsid w:val="007244BD"/>
  </w:style>
  <w:style w:type="paragraph" w:customStyle="1" w:styleId="Style6">
    <w:name w:val="Style6"/>
    <w:basedOn w:val="Normal"/>
    <w:link w:val="Style6Char"/>
    <w:autoRedefine/>
    <w:qFormat/>
    <w:rsid w:val="007244BD"/>
    <w:rPr>
      <w:b/>
    </w:rPr>
  </w:style>
  <w:style w:type="character" w:customStyle="1" w:styleId="Style6Char">
    <w:name w:val="Style6 Char"/>
    <w:basedOn w:val="DefaultParagraphFont"/>
    <w:link w:val="Style6"/>
    <w:rsid w:val="007244BD"/>
    <w:rPr>
      <w:rFonts w:ascii="Calibri" w:hAnsi="Calibri" w:cs="Calibri"/>
      <w:b/>
      <w:sz w:val="22"/>
    </w:rPr>
  </w:style>
  <w:style w:type="paragraph" w:customStyle="1" w:styleId="Style11">
    <w:name w:val="Style11"/>
    <w:basedOn w:val="Normal"/>
    <w:link w:val="Style11Char"/>
    <w:qFormat/>
    <w:rsid w:val="007244BD"/>
    <w:rPr>
      <w:rFonts w:eastAsia="Times New Roman"/>
      <w:b/>
      <w:szCs w:val="20"/>
      <w:u w:val="thick"/>
    </w:rPr>
  </w:style>
  <w:style w:type="paragraph" w:customStyle="1" w:styleId="Style12">
    <w:name w:val="Style12"/>
    <w:basedOn w:val="Normal"/>
    <w:link w:val="Style12Char"/>
    <w:qFormat/>
    <w:rsid w:val="007244BD"/>
    <w:rPr>
      <w:rFonts w:eastAsia="Times New Roman"/>
      <w:b/>
      <w:u w:val="thick"/>
    </w:rPr>
  </w:style>
  <w:style w:type="character" w:customStyle="1" w:styleId="Style11Char">
    <w:name w:val="Style11 Char"/>
    <w:basedOn w:val="DefaultParagraphFont"/>
    <w:link w:val="Style11"/>
    <w:rsid w:val="007244BD"/>
    <w:rPr>
      <w:rFonts w:ascii="Calibri" w:eastAsia="Times New Roman" w:hAnsi="Calibri" w:cs="Calibri"/>
      <w:b/>
      <w:sz w:val="22"/>
      <w:szCs w:val="20"/>
      <w:u w:val="thick"/>
    </w:rPr>
  </w:style>
  <w:style w:type="character" w:customStyle="1" w:styleId="Style12Char">
    <w:name w:val="Style12 Char"/>
    <w:basedOn w:val="DefaultParagraphFont"/>
    <w:link w:val="Style12"/>
    <w:rsid w:val="007244BD"/>
    <w:rPr>
      <w:rFonts w:ascii="Calibri" w:eastAsia="Times New Roman" w:hAnsi="Calibri" w:cs="Calibri"/>
      <w:b/>
      <w:sz w:val="22"/>
      <w:u w:val="thick"/>
    </w:rPr>
  </w:style>
  <w:style w:type="character" w:customStyle="1" w:styleId="caps-label">
    <w:name w:val="caps-label"/>
    <w:basedOn w:val="DefaultParagraphFont"/>
    <w:rsid w:val="007244BD"/>
  </w:style>
  <w:style w:type="character" w:customStyle="1" w:styleId="wikiexternallink">
    <w:name w:val="wikiexternallink"/>
    <w:basedOn w:val="DefaultParagraphFont"/>
    <w:rsid w:val="007244BD"/>
  </w:style>
  <w:style w:type="character" w:customStyle="1" w:styleId="wikigeneratedlinkcontent">
    <w:name w:val="wikigeneratedlinkcontent"/>
    <w:basedOn w:val="DefaultParagraphFont"/>
    <w:rsid w:val="007244BD"/>
  </w:style>
  <w:style w:type="character" w:customStyle="1" w:styleId="ShrinkChar">
    <w:name w:val="Shrink Char"/>
    <w:link w:val="Shrink"/>
    <w:locked/>
    <w:rsid w:val="007244BD"/>
    <w:rPr>
      <w:rFonts w:ascii="Garamond" w:eastAsia="Times New Roman" w:hAnsi="Garamond"/>
      <w:sz w:val="12"/>
    </w:rPr>
  </w:style>
  <w:style w:type="paragraph" w:customStyle="1" w:styleId="Shrink">
    <w:name w:val="Shrink"/>
    <w:link w:val="ShrinkChar"/>
    <w:qFormat/>
    <w:rsid w:val="007244BD"/>
    <w:pPr>
      <w:ind w:left="288" w:right="288"/>
    </w:pPr>
    <w:rPr>
      <w:rFonts w:ascii="Garamond" w:eastAsia="Times New Roman" w:hAnsi="Garamond"/>
      <w:sz w:val="12"/>
    </w:rPr>
  </w:style>
  <w:style w:type="character" w:customStyle="1" w:styleId="aqj">
    <w:name w:val="aqj"/>
    <w:basedOn w:val="DefaultParagraphFont"/>
    <w:rsid w:val="007244BD"/>
  </w:style>
  <w:style w:type="character" w:customStyle="1" w:styleId="StyleStyleBoldUnderlineIntenseEmphasisUnderlineapple-style-s">
    <w:name w:val="Style Style Bold UnderlineIntense EmphasisUnderlineapple-style-s..."/>
    <w:basedOn w:val="DefaultParagraphFont"/>
    <w:rsid w:val="007244BD"/>
    <w:rPr>
      <w:b w:val="0"/>
      <w:bCs w:val="0"/>
      <w:sz w:val="22"/>
      <w:u w:val="single"/>
      <w:bdr w:val="none" w:sz="0" w:space="0" w:color="auto"/>
    </w:rPr>
  </w:style>
  <w:style w:type="paragraph" w:customStyle="1" w:styleId="blocktitle0">
    <w:name w:val="block title"/>
    <w:basedOn w:val="Normal"/>
    <w:link w:val="blocktitleChar0"/>
    <w:autoRedefine/>
    <w:qFormat/>
    <w:rsid w:val="007244BD"/>
    <w:pPr>
      <w:spacing w:after="240"/>
      <w:jc w:val="center"/>
      <w:outlineLvl w:val="0"/>
    </w:pPr>
    <w:rPr>
      <w:rFonts w:eastAsia="Calibri"/>
      <w:b/>
      <w:caps/>
      <w:sz w:val="28"/>
      <w:szCs w:val="28"/>
      <w:lang w:val="es-ES"/>
    </w:rPr>
  </w:style>
  <w:style w:type="character" w:customStyle="1" w:styleId="Boxed">
    <w:name w:val="Boxed"/>
    <w:qFormat/>
    <w:rsid w:val="007244BD"/>
    <w:rPr>
      <w:rFonts w:ascii="Times New Roman" w:hAnsi="Times New Roman"/>
      <w:sz w:val="20"/>
      <w:bdr w:val="single" w:sz="6" w:space="0" w:color="auto"/>
    </w:rPr>
  </w:style>
  <w:style w:type="character" w:customStyle="1" w:styleId="UnderlineCard">
    <w:name w:val="Underline Card"/>
    <w:uiPriority w:val="6"/>
    <w:qFormat/>
    <w:rsid w:val="007244BD"/>
    <w:rPr>
      <w:rFonts w:ascii="Arial" w:hAnsi="Arial"/>
      <w:b w:val="0"/>
      <w:bCs/>
      <w:sz w:val="20"/>
      <w:u w:val="single"/>
    </w:rPr>
  </w:style>
  <w:style w:type="character" w:customStyle="1" w:styleId="story-author">
    <w:name w:val="story-author"/>
    <w:basedOn w:val="DefaultParagraphFont"/>
    <w:rsid w:val="007244BD"/>
  </w:style>
  <w:style w:type="paragraph" w:customStyle="1" w:styleId="type">
    <w:name w:val="type"/>
    <w:basedOn w:val="Normal"/>
    <w:qFormat/>
    <w:rsid w:val="007244BD"/>
    <w:pPr>
      <w:spacing w:before="100" w:beforeAutospacing="1" w:after="100" w:afterAutospacing="1"/>
    </w:pPr>
    <w:rPr>
      <w:rFonts w:eastAsia="Times New Roman"/>
    </w:rPr>
  </w:style>
  <w:style w:type="character" w:customStyle="1" w:styleId="institution">
    <w:name w:val="institution"/>
    <w:basedOn w:val="DefaultParagraphFont"/>
    <w:rsid w:val="007244BD"/>
  </w:style>
  <w:style w:type="character" w:customStyle="1" w:styleId="abodyblack3">
    <w:name w:val="abodyblack3"/>
    <w:basedOn w:val="DefaultParagraphFont"/>
    <w:rsid w:val="007244BD"/>
  </w:style>
  <w:style w:type="paragraph" w:customStyle="1" w:styleId="UnderlineChar2CharChar">
    <w:name w:val="Underline Char2 Char Char"/>
    <w:basedOn w:val="Normal"/>
    <w:link w:val="UnderlineChar2CharCharChar"/>
    <w:qFormat/>
    <w:rsid w:val="007244BD"/>
    <w:rPr>
      <w:rFonts w:eastAsia="MS Mincho"/>
      <w:szCs w:val="20"/>
      <w:u w:val="single"/>
    </w:rPr>
  </w:style>
  <w:style w:type="character" w:customStyle="1" w:styleId="UnderlineChar2CharCharChar">
    <w:name w:val="Underline Char2 Char Char Char"/>
    <w:link w:val="UnderlineChar2CharChar"/>
    <w:rsid w:val="007244BD"/>
    <w:rPr>
      <w:rFonts w:ascii="Calibri" w:eastAsia="MS Mincho" w:hAnsi="Calibri" w:cs="Calibri"/>
      <w:sz w:val="22"/>
      <w:szCs w:val="20"/>
      <w:u w:val="single"/>
    </w:rPr>
  </w:style>
  <w:style w:type="character" w:customStyle="1" w:styleId="CharacterStyle1">
    <w:name w:val="Character Style 1"/>
    <w:rsid w:val="007244BD"/>
    <w:rPr>
      <w:sz w:val="20"/>
      <w:szCs w:val="20"/>
    </w:rPr>
  </w:style>
  <w:style w:type="character" w:customStyle="1" w:styleId="FontStyle177">
    <w:name w:val="Font Style177"/>
    <w:basedOn w:val="DefaultParagraphFont"/>
    <w:uiPriority w:val="99"/>
    <w:rsid w:val="007244BD"/>
    <w:rPr>
      <w:rFonts w:ascii="Times New Roman" w:hAnsi="Times New Roman" w:cs="Times New Roman"/>
      <w:sz w:val="20"/>
      <w:szCs w:val="20"/>
    </w:rPr>
  </w:style>
  <w:style w:type="character" w:customStyle="1" w:styleId="FontStyle173">
    <w:name w:val="Font Style173"/>
    <w:basedOn w:val="DefaultParagraphFont"/>
    <w:uiPriority w:val="99"/>
    <w:rsid w:val="007244BD"/>
    <w:rPr>
      <w:rFonts w:ascii="Times New Roman" w:hAnsi="Times New Roman" w:cs="Times New Roman"/>
      <w:sz w:val="14"/>
      <w:szCs w:val="14"/>
    </w:rPr>
  </w:style>
  <w:style w:type="character" w:customStyle="1" w:styleId="FontStyle151">
    <w:name w:val="Font Style151"/>
    <w:basedOn w:val="DefaultParagraphFont"/>
    <w:uiPriority w:val="99"/>
    <w:rsid w:val="007244BD"/>
    <w:rPr>
      <w:rFonts w:ascii="Arial Narrow" w:hAnsi="Arial Narrow" w:cs="Arial Narrow"/>
      <w:b/>
      <w:bCs/>
      <w:sz w:val="12"/>
      <w:szCs w:val="12"/>
    </w:rPr>
  </w:style>
  <w:style w:type="character" w:customStyle="1" w:styleId="FontStyle156">
    <w:name w:val="Font Style156"/>
    <w:basedOn w:val="DefaultParagraphFont"/>
    <w:uiPriority w:val="99"/>
    <w:rsid w:val="007244BD"/>
    <w:rPr>
      <w:rFonts w:ascii="Arial Narrow" w:hAnsi="Arial Narrow" w:cs="Arial Narrow"/>
      <w:sz w:val="8"/>
      <w:szCs w:val="8"/>
    </w:rPr>
  </w:style>
  <w:style w:type="character" w:customStyle="1" w:styleId="FontStyle160">
    <w:name w:val="Font Style160"/>
    <w:basedOn w:val="DefaultParagraphFont"/>
    <w:uiPriority w:val="99"/>
    <w:rsid w:val="007244BD"/>
    <w:rPr>
      <w:rFonts w:ascii="Times New Roman" w:hAnsi="Times New Roman" w:cs="Times New Roman"/>
      <w:b/>
      <w:bCs/>
      <w:sz w:val="20"/>
      <w:szCs w:val="20"/>
    </w:rPr>
  </w:style>
  <w:style w:type="character" w:customStyle="1" w:styleId="FontStyle178">
    <w:name w:val="Font Style178"/>
    <w:basedOn w:val="DefaultParagraphFont"/>
    <w:uiPriority w:val="99"/>
    <w:rsid w:val="007244BD"/>
    <w:rPr>
      <w:rFonts w:ascii="Times New Roman" w:hAnsi="Times New Roman" w:cs="Times New Roman"/>
      <w:sz w:val="18"/>
      <w:szCs w:val="18"/>
    </w:rPr>
  </w:style>
  <w:style w:type="paragraph" w:customStyle="1" w:styleId="Style14">
    <w:name w:val="Style14"/>
    <w:basedOn w:val="Normal"/>
    <w:uiPriority w:val="99"/>
    <w:qFormat/>
    <w:rsid w:val="007244B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244B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244BD"/>
    <w:rPr>
      <w:rFonts w:ascii="Times New Roman" w:hAnsi="Times New Roman" w:cs="Times New Roman"/>
      <w:sz w:val="12"/>
      <w:szCs w:val="12"/>
    </w:rPr>
  </w:style>
  <w:style w:type="paragraph" w:customStyle="1" w:styleId="Style9">
    <w:name w:val="Style9"/>
    <w:basedOn w:val="Normal"/>
    <w:uiPriority w:val="99"/>
    <w:qFormat/>
    <w:rsid w:val="007244B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244B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244B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244BD"/>
    <w:rPr>
      <w:rFonts w:ascii="Times New Roman" w:hAnsi="Times New Roman" w:cs="Times New Roman"/>
      <w:sz w:val="16"/>
      <w:szCs w:val="16"/>
    </w:rPr>
  </w:style>
  <w:style w:type="character" w:customStyle="1" w:styleId="f">
    <w:name w:val="f"/>
    <w:basedOn w:val="DefaultParagraphFont"/>
    <w:rsid w:val="007244BD"/>
  </w:style>
  <w:style w:type="character" w:customStyle="1" w:styleId="TagsChar2">
    <w:name w:val="Tags Char2"/>
    <w:rsid w:val="007244BD"/>
    <w:rPr>
      <w:b/>
      <w:sz w:val="24"/>
    </w:rPr>
  </w:style>
  <w:style w:type="paragraph" w:customStyle="1" w:styleId="CardsFont6ptChar">
    <w:name w:val="Cards + Font: 6 pt Char"/>
    <w:basedOn w:val="Normal"/>
    <w:link w:val="CardsFont6ptCharChar"/>
    <w:qFormat/>
    <w:rsid w:val="007244B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244BD"/>
    <w:rPr>
      <w:rFonts w:ascii="Calibri" w:eastAsia="Times New Roman" w:hAnsi="Calibri" w:cs="Calibri"/>
      <w:sz w:val="12"/>
    </w:rPr>
  </w:style>
  <w:style w:type="character" w:customStyle="1" w:styleId="FontStyle172">
    <w:name w:val="Font Style172"/>
    <w:basedOn w:val="DefaultParagraphFont"/>
    <w:uiPriority w:val="99"/>
    <w:rsid w:val="007244BD"/>
    <w:rPr>
      <w:rFonts w:ascii="Times New Roman" w:hAnsi="Times New Roman" w:cs="Times New Roman"/>
      <w:b/>
      <w:bCs/>
      <w:sz w:val="16"/>
      <w:szCs w:val="16"/>
    </w:rPr>
  </w:style>
  <w:style w:type="paragraph" w:customStyle="1" w:styleId="Style18">
    <w:name w:val="Style18"/>
    <w:basedOn w:val="Normal"/>
    <w:uiPriority w:val="99"/>
    <w:qFormat/>
    <w:rsid w:val="007244B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244BD"/>
    <w:rPr>
      <w:rFonts w:ascii="Times New Roman" w:hAnsi="Times New Roman" w:cs="Times New Roman"/>
      <w:i/>
      <w:iCs/>
      <w:sz w:val="16"/>
      <w:szCs w:val="16"/>
    </w:rPr>
  </w:style>
  <w:style w:type="character" w:customStyle="1" w:styleId="FontStyle162">
    <w:name w:val="Font Style162"/>
    <w:basedOn w:val="DefaultParagraphFont"/>
    <w:uiPriority w:val="99"/>
    <w:rsid w:val="007244BD"/>
    <w:rPr>
      <w:rFonts w:ascii="Times New Roman" w:hAnsi="Times New Roman" w:cs="Times New Roman"/>
      <w:b/>
      <w:bCs/>
      <w:sz w:val="18"/>
      <w:szCs w:val="18"/>
    </w:rPr>
  </w:style>
  <w:style w:type="character" w:customStyle="1" w:styleId="FontStyle167">
    <w:name w:val="Font Style167"/>
    <w:basedOn w:val="DefaultParagraphFont"/>
    <w:uiPriority w:val="99"/>
    <w:rsid w:val="007244BD"/>
    <w:rPr>
      <w:rFonts w:ascii="Times New Roman" w:hAnsi="Times New Roman" w:cs="Times New Roman"/>
      <w:sz w:val="10"/>
      <w:szCs w:val="10"/>
    </w:rPr>
  </w:style>
  <w:style w:type="character" w:customStyle="1" w:styleId="FontStyle174">
    <w:name w:val="Font Style174"/>
    <w:basedOn w:val="DefaultParagraphFont"/>
    <w:uiPriority w:val="99"/>
    <w:rsid w:val="007244BD"/>
    <w:rPr>
      <w:rFonts w:ascii="Arial Narrow" w:hAnsi="Arial Narrow" w:cs="Arial Narrow"/>
      <w:b/>
      <w:bCs/>
      <w:sz w:val="18"/>
      <w:szCs w:val="18"/>
    </w:rPr>
  </w:style>
  <w:style w:type="paragraph" w:customStyle="1" w:styleId="Style47">
    <w:name w:val="Style47"/>
    <w:basedOn w:val="Normal"/>
    <w:uiPriority w:val="99"/>
    <w:qFormat/>
    <w:rsid w:val="007244B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244BD"/>
    <w:rPr>
      <w:rFonts w:ascii="Times New Roman" w:hAnsi="Times New Roman" w:cs="Times New Roman"/>
      <w:sz w:val="12"/>
      <w:szCs w:val="12"/>
    </w:rPr>
  </w:style>
  <w:style w:type="paragraph" w:customStyle="1" w:styleId="Style24">
    <w:name w:val="Style24"/>
    <w:basedOn w:val="Normal"/>
    <w:uiPriority w:val="99"/>
    <w:qFormat/>
    <w:rsid w:val="007244B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244B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244B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244BD"/>
    <w:rPr>
      <w:rFonts w:ascii="Times New Roman" w:hAnsi="Times New Roman" w:cs="Times New Roman"/>
      <w:b/>
      <w:bCs/>
      <w:sz w:val="18"/>
      <w:szCs w:val="18"/>
    </w:rPr>
  </w:style>
  <w:style w:type="paragraph" w:customStyle="1" w:styleId="Style21">
    <w:name w:val="Style21"/>
    <w:basedOn w:val="Normal"/>
    <w:uiPriority w:val="99"/>
    <w:qFormat/>
    <w:rsid w:val="007244B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244BD"/>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244BD"/>
    <w:rPr>
      <w:rFonts w:ascii="Calibri" w:hAnsi="Calibri"/>
      <w:sz w:val="20"/>
      <w:szCs w:val="20"/>
    </w:rPr>
  </w:style>
  <w:style w:type="paragraph" w:customStyle="1" w:styleId="Standard">
    <w:name w:val="Standard"/>
    <w:qFormat/>
    <w:rsid w:val="007244B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244BD"/>
    <w:rPr>
      <w:color w:val="000000"/>
      <w:sz w:val="32"/>
      <w:szCs w:val="32"/>
    </w:rPr>
  </w:style>
  <w:style w:type="paragraph" w:customStyle="1" w:styleId="Cardnon-underlined">
    <w:name w:val="Card non-underlined"/>
    <w:basedOn w:val="Normal"/>
    <w:link w:val="Cardnon-underlinedChar"/>
    <w:autoRedefine/>
    <w:uiPriority w:val="99"/>
    <w:qFormat/>
    <w:rsid w:val="007244BD"/>
    <w:rPr>
      <w:rFonts w:eastAsia="Times New Roman"/>
      <w:szCs w:val="20"/>
    </w:rPr>
  </w:style>
  <w:style w:type="character" w:customStyle="1" w:styleId="Cardnon-underlinedChar">
    <w:name w:val="Card non-underlined Char"/>
    <w:basedOn w:val="DefaultParagraphFont"/>
    <w:link w:val="Cardnon-underlined"/>
    <w:uiPriority w:val="99"/>
    <w:rsid w:val="007244BD"/>
    <w:rPr>
      <w:rFonts w:ascii="Calibri" w:eastAsia="Times New Roman" w:hAnsi="Calibri" w:cs="Calibri"/>
      <w:sz w:val="22"/>
      <w:szCs w:val="20"/>
    </w:rPr>
  </w:style>
  <w:style w:type="numbering" w:customStyle="1" w:styleId="NoList1">
    <w:name w:val="No List1"/>
    <w:next w:val="NoList"/>
    <w:semiHidden/>
    <w:unhideWhenUsed/>
    <w:rsid w:val="007244BD"/>
  </w:style>
  <w:style w:type="character" w:customStyle="1" w:styleId="TitleChar2">
    <w:name w:val="Title Char2"/>
    <w:basedOn w:val="DefaultParagraphFont"/>
    <w:uiPriority w:val="10"/>
    <w:qFormat/>
    <w:locked/>
    <w:rsid w:val="007244BD"/>
    <w:rPr>
      <w:b/>
      <w:bCs/>
      <w:u w:val="single"/>
    </w:rPr>
  </w:style>
  <w:style w:type="paragraph" w:styleId="TOC3">
    <w:name w:val="toc 3"/>
    <w:basedOn w:val="Normal"/>
    <w:next w:val="Normal"/>
    <w:autoRedefine/>
    <w:rsid w:val="007244BD"/>
    <w:pPr>
      <w:ind w:left="400"/>
    </w:pPr>
    <w:rPr>
      <w:rFonts w:eastAsia="Times New Roman"/>
      <w:szCs w:val="20"/>
    </w:rPr>
  </w:style>
  <w:style w:type="paragraph" w:styleId="TOC4">
    <w:name w:val="toc 4"/>
    <w:basedOn w:val="Normal"/>
    <w:next w:val="Normal"/>
    <w:autoRedefine/>
    <w:rsid w:val="007244BD"/>
    <w:pPr>
      <w:ind w:left="600"/>
    </w:pPr>
    <w:rPr>
      <w:rFonts w:eastAsia="Times New Roman"/>
      <w:szCs w:val="20"/>
    </w:rPr>
  </w:style>
  <w:style w:type="paragraph" w:styleId="TOC5">
    <w:name w:val="toc 5"/>
    <w:basedOn w:val="Normal"/>
    <w:next w:val="Normal"/>
    <w:autoRedefine/>
    <w:rsid w:val="007244BD"/>
    <w:pPr>
      <w:ind w:left="800"/>
    </w:pPr>
    <w:rPr>
      <w:rFonts w:eastAsia="Times New Roman"/>
      <w:szCs w:val="20"/>
    </w:rPr>
  </w:style>
  <w:style w:type="paragraph" w:styleId="TOC6">
    <w:name w:val="toc 6"/>
    <w:basedOn w:val="Normal"/>
    <w:next w:val="Normal"/>
    <w:autoRedefine/>
    <w:rsid w:val="007244BD"/>
    <w:pPr>
      <w:ind w:left="1000"/>
    </w:pPr>
    <w:rPr>
      <w:rFonts w:eastAsia="Times New Roman"/>
      <w:szCs w:val="20"/>
    </w:rPr>
  </w:style>
  <w:style w:type="paragraph" w:styleId="TOC7">
    <w:name w:val="toc 7"/>
    <w:basedOn w:val="Normal"/>
    <w:next w:val="Normal"/>
    <w:autoRedefine/>
    <w:rsid w:val="007244BD"/>
    <w:pPr>
      <w:ind w:left="1200"/>
    </w:pPr>
    <w:rPr>
      <w:rFonts w:eastAsia="Times New Roman"/>
      <w:szCs w:val="20"/>
    </w:rPr>
  </w:style>
  <w:style w:type="paragraph" w:styleId="TOC8">
    <w:name w:val="toc 8"/>
    <w:basedOn w:val="Normal"/>
    <w:next w:val="Normal"/>
    <w:autoRedefine/>
    <w:rsid w:val="007244BD"/>
    <w:pPr>
      <w:ind w:left="1400"/>
    </w:pPr>
    <w:rPr>
      <w:rFonts w:eastAsia="Times New Roman"/>
      <w:szCs w:val="20"/>
    </w:rPr>
  </w:style>
  <w:style w:type="character" w:customStyle="1" w:styleId="allocatoragentsleft">
    <w:name w:val="al_locatoragentsleft"/>
    <w:basedOn w:val="DefaultParagraphFont"/>
    <w:rsid w:val="007244BD"/>
  </w:style>
  <w:style w:type="character" w:styleId="HTMLTypewriter">
    <w:name w:val="HTML Typewriter"/>
    <w:basedOn w:val="DefaultParagraphFont"/>
    <w:unhideWhenUsed/>
    <w:rsid w:val="007244BD"/>
    <w:rPr>
      <w:rFonts w:ascii="Courier New" w:eastAsia="Times New Roman" w:hAnsi="Courier New" w:cs="Courier New"/>
      <w:sz w:val="20"/>
      <w:szCs w:val="20"/>
    </w:rPr>
  </w:style>
  <w:style w:type="character" w:customStyle="1" w:styleId="caps">
    <w:name w:val="caps"/>
    <w:basedOn w:val="DefaultParagraphFont"/>
    <w:rsid w:val="007244BD"/>
  </w:style>
  <w:style w:type="character" w:customStyle="1" w:styleId="UnderlinesCharChar">
    <w:name w:val="Underlines Char Char"/>
    <w:basedOn w:val="DefaultParagraphFont"/>
    <w:rsid w:val="007244BD"/>
    <w:rPr>
      <w:rFonts w:cs="Arial"/>
      <w:b/>
      <w:bCs/>
      <w:noProof w:val="0"/>
      <w:sz w:val="22"/>
      <w:szCs w:val="26"/>
      <w:u w:val="single"/>
      <w:lang w:val="en-US" w:eastAsia="en-US" w:bidi="ar-SA"/>
    </w:rPr>
  </w:style>
  <w:style w:type="paragraph" w:customStyle="1" w:styleId="Carding">
    <w:name w:val="Carding"/>
    <w:basedOn w:val="Normal"/>
    <w:uiPriority w:val="99"/>
    <w:qFormat/>
    <w:rsid w:val="007244BD"/>
    <w:rPr>
      <w:rFonts w:eastAsia="Times New Roman"/>
      <w:sz w:val="18"/>
    </w:rPr>
  </w:style>
  <w:style w:type="character" w:customStyle="1" w:styleId="TagsChar1">
    <w:name w:val="Tags Char1"/>
    <w:aliases w:val="Super Script Char1,TagStyle Char1"/>
    <w:basedOn w:val="DefaultParagraphFont"/>
    <w:rsid w:val="007244BD"/>
    <w:rPr>
      <w:rFonts w:ascii="Arial Narrow" w:hAnsi="Arial Narrow"/>
      <w:b/>
      <w:noProof w:val="0"/>
      <w:sz w:val="22"/>
      <w:szCs w:val="60"/>
      <w:lang w:val="en-US" w:eastAsia="en-US" w:bidi="ar-SA"/>
    </w:rPr>
  </w:style>
  <w:style w:type="character" w:customStyle="1" w:styleId="aunderline">
    <w:name w:val="aunderline"/>
    <w:basedOn w:val="DefaultParagraphFont"/>
    <w:qFormat/>
    <w:rsid w:val="007244BD"/>
    <w:rPr>
      <w:rFonts w:ascii="Times New Roman" w:hAnsi="Times New Roman"/>
      <w:sz w:val="20"/>
      <w:szCs w:val="24"/>
      <w:u w:val="thick"/>
    </w:rPr>
  </w:style>
  <w:style w:type="character" w:customStyle="1" w:styleId="tagChar1">
    <w:name w:val="tag Char1"/>
    <w:basedOn w:val="DefaultParagraphFont"/>
    <w:rsid w:val="007244BD"/>
    <w:rPr>
      <w:b/>
      <w:noProof w:val="0"/>
      <w:sz w:val="24"/>
      <w:lang w:val="en-US" w:eastAsia="en-US" w:bidi="ar-SA"/>
    </w:rPr>
  </w:style>
  <w:style w:type="character" w:customStyle="1" w:styleId="tagChar2">
    <w:name w:val="tag Char2"/>
    <w:basedOn w:val="DefaultParagraphFont"/>
    <w:qFormat/>
    <w:rsid w:val="007244BD"/>
    <w:rPr>
      <w:b/>
      <w:noProof w:val="0"/>
      <w:sz w:val="24"/>
      <w:lang w:val="en-US" w:eastAsia="en-US" w:bidi="ar-SA"/>
    </w:rPr>
  </w:style>
  <w:style w:type="character" w:customStyle="1" w:styleId="Taggin-New">
    <w:name w:val="Taggin - New"/>
    <w:basedOn w:val="DefaultParagraphFont"/>
    <w:rsid w:val="007244BD"/>
    <w:rPr>
      <w:rFonts w:ascii="Arial Narrow" w:hAnsi="Arial Narrow"/>
      <w:b/>
      <w:sz w:val="22"/>
    </w:rPr>
  </w:style>
  <w:style w:type="character" w:customStyle="1" w:styleId="Boxing-New">
    <w:name w:val="Boxing - New"/>
    <w:basedOn w:val="DefaultParagraphFont"/>
    <w:rsid w:val="007244BD"/>
    <w:rPr>
      <w:rFonts w:ascii="Arial Narrow" w:hAnsi="Arial Narrow"/>
      <w:sz w:val="16"/>
      <w:u w:val="none"/>
      <w:bdr w:val="single" w:sz="4" w:space="0" w:color="auto"/>
    </w:rPr>
  </w:style>
  <w:style w:type="character" w:customStyle="1" w:styleId="ilad">
    <w:name w:val="il_ad"/>
    <w:rsid w:val="007244BD"/>
  </w:style>
  <w:style w:type="paragraph" w:customStyle="1" w:styleId="CardsHighlighted">
    <w:name w:val="Cards Highlighted"/>
    <w:next w:val="Normal"/>
    <w:link w:val="CardsHighlightedChar"/>
    <w:qFormat/>
    <w:rsid w:val="007244B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244B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244BD"/>
    <w:rPr>
      <w:rFonts w:ascii="Garamond" w:hAnsi="Garamond"/>
      <w:sz w:val="22"/>
      <w:szCs w:val="24"/>
      <w:u w:val="single"/>
      <w:lang w:val="en-US" w:eastAsia="en-US" w:bidi="ar-SA"/>
    </w:rPr>
  </w:style>
  <w:style w:type="paragraph" w:customStyle="1" w:styleId="Style2">
    <w:name w:val="Style2"/>
    <w:basedOn w:val="Heading4"/>
    <w:qFormat/>
    <w:rsid w:val="007244BD"/>
    <w:pPr>
      <w:spacing w:before="0"/>
    </w:pPr>
    <w:rPr>
      <w:rFonts w:eastAsia="Times New Roman" w:cs="Times New Roman"/>
      <w:iCs/>
      <w:caps/>
      <w:szCs w:val="20"/>
    </w:rPr>
  </w:style>
  <w:style w:type="character" w:customStyle="1" w:styleId="pagetitle">
    <w:name w:val="pagetitle"/>
    <w:basedOn w:val="DefaultParagraphFont"/>
    <w:rsid w:val="007244BD"/>
  </w:style>
  <w:style w:type="paragraph" w:customStyle="1" w:styleId="text">
    <w:name w:val="text"/>
    <w:basedOn w:val="Normal"/>
    <w:uiPriority w:val="99"/>
    <w:qFormat/>
    <w:rsid w:val="007244BD"/>
    <w:pPr>
      <w:spacing w:before="100" w:beforeAutospacing="1" w:after="100" w:afterAutospacing="1"/>
    </w:pPr>
    <w:rPr>
      <w:rFonts w:eastAsia="Times New Roman"/>
    </w:rPr>
  </w:style>
  <w:style w:type="character" w:customStyle="1" w:styleId="StyleUnderlineCharChar9ptBold1">
    <w:name w:val="Style Underline Char Char + 9 pt Bold1"/>
    <w:rsid w:val="007244B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244BD"/>
    <w:rPr>
      <w:rFonts w:ascii="Times New Roman" w:hAnsi="Times New Roman"/>
      <w:sz w:val="20"/>
      <w:szCs w:val="24"/>
      <w:u w:val="single"/>
      <w:lang w:val="en-US" w:eastAsia="en-US" w:bidi="ar-SA"/>
    </w:rPr>
  </w:style>
  <w:style w:type="character" w:customStyle="1" w:styleId="Style9ptBoldUnderline">
    <w:name w:val="Style 9 pt Bold Underline"/>
    <w:rsid w:val="007244BD"/>
    <w:rPr>
      <w:b/>
      <w:bCs/>
      <w:sz w:val="20"/>
      <w:u w:val="single"/>
    </w:rPr>
  </w:style>
  <w:style w:type="paragraph" w:customStyle="1" w:styleId="StyleUnderline9pt0">
    <w:name w:val="Style Underline + 9 pt"/>
    <w:link w:val="StyleUnderline9ptChar"/>
    <w:qFormat/>
    <w:rsid w:val="007244B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244BD"/>
    <w:rPr>
      <w:rFonts w:ascii="Arial" w:eastAsia="Times New Roman" w:hAnsi="Arial" w:cs="Times New Roman"/>
      <w:sz w:val="22"/>
      <w:szCs w:val="20"/>
      <w:u w:val="single"/>
    </w:rPr>
  </w:style>
  <w:style w:type="character" w:customStyle="1" w:styleId="StyleUnderlineChar1Bold">
    <w:name w:val="Style Underline Char1 + Bold"/>
    <w:rsid w:val="007244B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244BD"/>
    <w:pPr>
      <w:widowControl w:val="0"/>
      <w:ind w:left="288" w:right="288"/>
    </w:pPr>
    <w:rPr>
      <w:kern w:val="32"/>
      <w:szCs w:val="20"/>
      <w:lang w:eastAsia="ar-SA"/>
    </w:rPr>
  </w:style>
  <w:style w:type="character" w:customStyle="1" w:styleId="Stylecard9ptChar">
    <w:name w:val="Style card + 9 pt Char"/>
    <w:basedOn w:val="cardChar"/>
    <w:link w:val="Stylecard9pt"/>
    <w:rsid w:val="007244BD"/>
    <w:rPr>
      <w:rFonts w:ascii="Calibri" w:hAnsi="Calibri" w:cs="Calibri"/>
      <w:kern w:val="32"/>
      <w:sz w:val="22"/>
      <w:szCs w:val="20"/>
      <w:lang w:eastAsia="ar-SA"/>
    </w:rPr>
  </w:style>
  <w:style w:type="character" w:customStyle="1" w:styleId="TagsCharCharChar">
    <w:name w:val="Tags Char Char Char"/>
    <w:basedOn w:val="DefaultParagraphFont"/>
    <w:rsid w:val="007244B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244BD"/>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244BD"/>
    <w:rPr>
      <w:color w:val="000000"/>
      <w:sz w:val="20"/>
      <w:u w:val="single"/>
    </w:rPr>
  </w:style>
  <w:style w:type="character" w:customStyle="1" w:styleId="Style11ptBlack">
    <w:name w:val="Style 11 pt Black"/>
    <w:basedOn w:val="DefaultParagraphFont"/>
    <w:rsid w:val="007244BD"/>
    <w:rPr>
      <w:color w:val="000000"/>
      <w:sz w:val="20"/>
    </w:rPr>
  </w:style>
  <w:style w:type="character" w:customStyle="1" w:styleId="StyleUnderlineCharTimesBold">
    <w:name w:val="Style Underline Char + Times Bold"/>
    <w:basedOn w:val="DefaultParagraphFont"/>
    <w:rsid w:val="007244BD"/>
    <w:rPr>
      <w:rFonts w:ascii="Times" w:hAnsi="Times"/>
      <w:b w:val="0"/>
      <w:bCs/>
      <w:sz w:val="20"/>
      <w:u w:val="single"/>
    </w:rPr>
  </w:style>
  <w:style w:type="character" w:customStyle="1" w:styleId="blubigktbiz">
    <w:name w:val="blubigktbiz"/>
    <w:rsid w:val="007244B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244BD"/>
  </w:style>
  <w:style w:type="character" w:customStyle="1" w:styleId="StyleevidencetextBorderSinglesolidlineAuto05ptLChar">
    <w:name w:val="Style evidence text + Border: : (Single solid line Auto  0.5 pt L... Char"/>
    <w:link w:val="StyleevidencetextBorderSinglesolidlineAuto05ptL"/>
    <w:rsid w:val="007244BD"/>
    <w:rPr>
      <w:rFonts w:ascii="Calibri" w:hAnsi="Calibri" w:cs="Calibri"/>
      <w:color w:val="000000"/>
      <w:sz w:val="22"/>
      <w:lang w:val="x-none" w:eastAsia="x-none"/>
    </w:rPr>
  </w:style>
  <w:style w:type="character" w:customStyle="1" w:styleId="Style4CharChar">
    <w:name w:val="Style4 Char Char"/>
    <w:basedOn w:val="DefaultParagraphFont"/>
    <w:rsid w:val="007244B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244BD"/>
    <w:rPr>
      <w:rFonts w:ascii="Times New Roman" w:hAnsi="Times New Roman" w:cs="Times New Roman"/>
      <w:sz w:val="16"/>
      <w:szCs w:val="16"/>
    </w:rPr>
  </w:style>
  <w:style w:type="character" w:customStyle="1" w:styleId="StyleEmphasisArial12ptBold">
    <w:name w:val="Style Emphasis + Arial 12 pt Bold"/>
    <w:rsid w:val="007244BD"/>
    <w:rPr>
      <w:rFonts w:ascii="Arial" w:hAnsi="Arial"/>
      <w:b/>
      <w:bCs/>
      <w:i/>
      <w:iCs/>
      <w:sz w:val="24"/>
    </w:rPr>
  </w:style>
  <w:style w:type="character" w:customStyle="1" w:styleId="super">
    <w:name w:val="super"/>
    <w:rsid w:val="007244BD"/>
  </w:style>
  <w:style w:type="character" w:customStyle="1" w:styleId="text30">
    <w:name w:val="text30"/>
    <w:rsid w:val="007244BD"/>
  </w:style>
  <w:style w:type="character" w:customStyle="1" w:styleId="uppercase">
    <w:name w:val="uppercase"/>
    <w:rsid w:val="007244BD"/>
  </w:style>
  <w:style w:type="character" w:customStyle="1" w:styleId="bodytext0">
    <w:name w:val="bodytext"/>
    <w:rsid w:val="007244BD"/>
  </w:style>
  <w:style w:type="character" w:customStyle="1" w:styleId="entry-title">
    <w:name w:val="entry-title"/>
    <w:rsid w:val="007244BD"/>
  </w:style>
  <w:style w:type="character" w:customStyle="1" w:styleId="BodyTextIndentChar1">
    <w:name w:val="Body Text Indent Char1"/>
    <w:basedOn w:val="DefaultParagraphFont"/>
    <w:uiPriority w:val="99"/>
    <w:semiHidden/>
    <w:rsid w:val="007244BD"/>
    <w:rPr>
      <w:rFonts w:ascii="Times New Roman" w:hAnsi="Times New Roman" w:cs="Times New Roman"/>
      <w:sz w:val="20"/>
    </w:rPr>
  </w:style>
  <w:style w:type="character" w:customStyle="1" w:styleId="Style6pt">
    <w:name w:val="Style 6 pt"/>
    <w:basedOn w:val="DefaultParagraphFont"/>
    <w:qFormat/>
    <w:rsid w:val="007244BD"/>
    <w:rPr>
      <w:sz w:val="12"/>
    </w:rPr>
  </w:style>
  <w:style w:type="character" w:customStyle="1" w:styleId="CiteCharCharCharCharCharChar">
    <w:name w:val="Cite Char Char Char Char Char Char"/>
    <w:basedOn w:val="DefaultParagraphFont"/>
    <w:rsid w:val="007244BD"/>
    <w:rPr>
      <w:b/>
      <w:noProof w:val="0"/>
      <w:sz w:val="22"/>
      <w:szCs w:val="24"/>
      <w:u w:val="single"/>
      <w:lang w:val="en-US" w:eastAsia="en-US" w:bidi="ar-SA"/>
    </w:rPr>
  </w:style>
  <w:style w:type="character" w:customStyle="1" w:styleId="mainbody1">
    <w:name w:val="mainbody1"/>
    <w:basedOn w:val="DefaultParagraphFont"/>
    <w:rsid w:val="007244BD"/>
    <w:rPr>
      <w:rFonts w:ascii="Verdana" w:hAnsi="Verdana" w:hint="default"/>
      <w:color w:val="000000"/>
      <w:sz w:val="22"/>
      <w:szCs w:val="22"/>
    </w:rPr>
  </w:style>
  <w:style w:type="character" w:customStyle="1" w:styleId="ssl4">
    <w:name w:val="ss_l4"/>
    <w:basedOn w:val="DefaultParagraphFont"/>
    <w:rsid w:val="007244BD"/>
  </w:style>
  <w:style w:type="paragraph" w:customStyle="1" w:styleId="StyleNormalWeb11ptUnderline">
    <w:name w:val="Style Normal (Web) + 11 pt Underline"/>
    <w:basedOn w:val="NormalWeb"/>
    <w:link w:val="StyleNormalWeb11ptUnderlineChar"/>
    <w:qFormat/>
    <w:rsid w:val="007244B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244BD"/>
    <w:rPr>
      <w:rFonts w:ascii="Calibri" w:eastAsia="Calibri" w:hAnsi="Calibri" w:cs="Calibri"/>
      <w:sz w:val="22"/>
      <w:u w:val="single"/>
    </w:rPr>
  </w:style>
  <w:style w:type="character" w:customStyle="1" w:styleId="cit-first-element">
    <w:name w:val="cit-first-element"/>
    <w:basedOn w:val="DefaultParagraphFont"/>
    <w:rsid w:val="007244BD"/>
  </w:style>
  <w:style w:type="character" w:customStyle="1" w:styleId="title1">
    <w:name w:val="title1"/>
    <w:basedOn w:val="DefaultParagraphFont"/>
    <w:rsid w:val="007244BD"/>
  </w:style>
  <w:style w:type="character" w:customStyle="1" w:styleId="StyleThickunderline1">
    <w:name w:val="Style Thick underline1"/>
    <w:basedOn w:val="DefaultParagraphFont"/>
    <w:rsid w:val="007244B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244BD"/>
    <w:rPr>
      <w:rFonts w:ascii="Georgia" w:hAnsi="Georgia"/>
    </w:rPr>
  </w:style>
  <w:style w:type="character" w:customStyle="1" w:styleId="FooterChar1">
    <w:name w:val="Footer Char1"/>
    <w:basedOn w:val="DefaultParagraphFont"/>
    <w:uiPriority w:val="99"/>
    <w:semiHidden/>
    <w:rsid w:val="007244BD"/>
    <w:rPr>
      <w:rFonts w:ascii="Georgia" w:hAnsi="Georgia"/>
    </w:rPr>
  </w:style>
  <w:style w:type="character" w:customStyle="1" w:styleId="UnderlineBold0">
    <w:name w:val="Underline Bold"/>
    <w:uiPriority w:val="6"/>
    <w:qFormat/>
    <w:rsid w:val="007244BD"/>
    <w:rPr>
      <w:b/>
      <w:sz w:val="20"/>
      <w:u w:val="single"/>
    </w:rPr>
  </w:style>
  <w:style w:type="paragraph" w:customStyle="1" w:styleId="Underline20">
    <w:name w:val="Underline2"/>
    <w:basedOn w:val="Normal"/>
    <w:link w:val="Underline2Char"/>
    <w:autoRedefine/>
    <w:uiPriority w:val="4"/>
    <w:qFormat/>
    <w:rsid w:val="007244BD"/>
    <w:rPr>
      <w:b/>
      <w:u w:val="single"/>
    </w:rPr>
  </w:style>
  <w:style w:type="character" w:customStyle="1" w:styleId="Underline2Char">
    <w:name w:val="Underline2 Char"/>
    <w:basedOn w:val="DefaultParagraphFont"/>
    <w:link w:val="Underline20"/>
    <w:uiPriority w:val="4"/>
    <w:rsid w:val="007244BD"/>
    <w:rPr>
      <w:rFonts w:ascii="Calibri" w:hAnsi="Calibri" w:cs="Calibri"/>
      <w:b/>
      <w:sz w:val="22"/>
      <w:u w:val="single"/>
    </w:rPr>
  </w:style>
  <w:style w:type="character" w:customStyle="1" w:styleId="NormalTextChar">
    <w:name w:val="Normal Text Char"/>
    <w:link w:val="NormalText"/>
    <w:rsid w:val="007244BD"/>
    <w:rPr>
      <w:rFonts w:ascii="Calibri" w:eastAsia="Times New Roman" w:hAnsi="Calibri" w:cs="Calibri"/>
      <w:sz w:val="22"/>
      <w:szCs w:val="26"/>
    </w:rPr>
  </w:style>
  <w:style w:type="paragraph" w:customStyle="1" w:styleId="TableParagraph">
    <w:name w:val="Table Paragraph"/>
    <w:basedOn w:val="Normal"/>
    <w:uiPriority w:val="1"/>
    <w:qFormat/>
    <w:rsid w:val="007244BD"/>
    <w:pPr>
      <w:widowControl w:val="0"/>
    </w:pPr>
  </w:style>
  <w:style w:type="character" w:customStyle="1" w:styleId="UnderlineChar0">
    <w:name w:val="UnderlineChar"/>
    <w:rsid w:val="007244BD"/>
    <w:rPr>
      <w:sz w:val="24"/>
      <w:u w:val="single"/>
      <w:shd w:val="clear" w:color="auto" w:fill="auto"/>
    </w:rPr>
  </w:style>
  <w:style w:type="character" w:customStyle="1" w:styleId="foreground">
    <w:name w:val="foreground"/>
    <w:basedOn w:val="DefaultParagraphFont"/>
    <w:rsid w:val="007244BD"/>
  </w:style>
  <w:style w:type="paragraph" w:customStyle="1" w:styleId="StyleCircled11pt">
    <w:name w:val="Style Circled + 11 pt"/>
    <w:basedOn w:val="Normal"/>
    <w:link w:val="StyleCircled11ptChar"/>
    <w:qFormat/>
    <w:rsid w:val="007244BD"/>
    <w:rPr>
      <w:rFonts w:eastAsia="Times New Roman"/>
      <w:b/>
      <w:bCs/>
      <w:sz w:val="20"/>
      <w:u w:val="single"/>
    </w:rPr>
  </w:style>
  <w:style w:type="character" w:customStyle="1" w:styleId="StyleCircled11ptChar">
    <w:name w:val="Style Circled + 11 pt Char"/>
    <w:link w:val="StyleCircled11pt"/>
    <w:rsid w:val="007244BD"/>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244B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244BD"/>
    <w:rPr>
      <w:rFonts w:ascii="Times" w:eastAsia="Times New Roman" w:hAnsi="Times" w:cs="Calibri"/>
      <w:sz w:val="20"/>
      <w:szCs w:val="28"/>
      <w:u w:val="single"/>
    </w:rPr>
  </w:style>
  <w:style w:type="paragraph" w:customStyle="1" w:styleId="cite20">
    <w:name w:val="cite2"/>
    <w:basedOn w:val="Normal"/>
    <w:uiPriority w:val="99"/>
    <w:qFormat/>
    <w:rsid w:val="007244BD"/>
    <w:rPr>
      <w:rFonts w:eastAsia="Times New Roman"/>
      <w:color w:val="000000"/>
      <w:sz w:val="20"/>
      <w:szCs w:val="20"/>
    </w:rPr>
  </w:style>
  <w:style w:type="character" w:customStyle="1" w:styleId="postby">
    <w:name w:val="post_by"/>
    <w:basedOn w:val="DefaultParagraphFont"/>
    <w:rsid w:val="007244BD"/>
  </w:style>
  <w:style w:type="character" w:customStyle="1" w:styleId="Style11ptBorderSinglesolidlineAuto05ptLinewidth">
    <w:name w:val="Style 11 pt Border: : (Single solid line Auto  0.5 pt Line width)"/>
    <w:rsid w:val="007244BD"/>
    <w:rPr>
      <w:sz w:val="20"/>
      <w:bdr w:val="single" w:sz="4" w:space="0" w:color="auto" w:frame="1"/>
    </w:rPr>
  </w:style>
  <w:style w:type="character" w:customStyle="1" w:styleId="StyleUnderlineChar9ptBorderSinglesolidlineAuto0">
    <w:name w:val="Style Underline Char + 9 pt Border: : (Single solid line Auto  0..."/>
    <w:rsid w:val="007244B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244B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244B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244B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244BD"/>
    <w:rPr>
      <w:sz w:val="20"/>
      <w:szCs w:val="24"/>
      <w:u w:val="single"/>
      <w:bdr w:val="single" w:sz="4" w:space="0" w:color="auto"/>
      <w:lang w:val="en-US" w:eastAsia="en-US" w:bidi="ar-SA"/>
    </w:rPr>
  </w:style>
  <w:style w:type="character" w:customStyle="1" w:styleId="StyleLatinGaramondUnderline">
    <w:name w:val="Style (Latin) Garamond Underline"/>
    <w:rsid w:val="007244BD"/>
    <w:rPr>
      <w:rFonts w:ascii="Times New Roman" w:hAnsi="Times New Roman"/>
      <w:sz w:val="20"/>
      <w:u w:val="single"/>
    </w:rPr>
  </w:style>
  <w:style w:type="character" w:customStyle="1" w:styleId="StyleLatinGaramond">
    <w:name w:val="Style (Latin) Garamond"/>
    <w:rsid w:val="007244BD"/>
    <w:rPr>
      <w:rFonts w:ascii="Times New Roman" w:hAnsi="Times New Roman"/>
      <w:sz w:val="20"/>
    </w:rPr>
  </w:style>
  <w:style w:type="character" w:customStyle="1" w:styleId="styletimesnewroman12ptbold0">
    <w:name w:val="styletimesnewroman12ptbold"/>
    <w:basedOn w:val="DefaultParagraphFont"/>
    <w:rsid w:val="007244BD"/>
  </w:style>
  <w:style w:type="character" w:customStyle="1" w:styleId="CharCharCharCharChar">
    <w:name w:val="Char Char Char Char Char"/>
    <w:aliases w:val="Char Char Char Char,Char Char Char Char Char Char Char1,Heading 2 Char1 Char Char Char Char Char Char"/>
    <w:basedOn w:val="DefaultParagraphFont"/>
    <w:rsid w:val="007244BD"/>
    <w:rPr>
      <w:rFonts w:cs="Arial"/>
      <w:b/>
      <w:bCs/>
      <w:iCs/>
      <w:sz w:val="24"/>
      <w:szCs w:val="28"/>
      <w:lang w:val="en-US" w:eastAsia="en-US" w:bidi="ar-SA"/>
    </w:rPr>
  </w:style>
  <w:style w:type="character" w:customStyle="1" w:styleId="mainheading">
    <w:name w:val="mainheading"/>
    <w:basedOn w:val="DefaultParagraphFont"/>
    <w:rsid w:val="007244BD"/>
  </w:style>
  <w:style w:type="paragraph" w:customStyle="1" w:styleId="BoldandUnderlineChar2CharChar">
    <w:name w:val="Bold and Underline Char2 Char Char"/>
    <w:basedOn w:val="Normal"/>
    <w:link w:val="BoldandUnderlineChar2CharCharChar"/>
    <w:qFormat/>
    <w:rsid w:val="007244B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244BD"/>
    <w:rPr>
      <w:rFonts w:ascii="Calibri" w:eastAsia="Times New Roman" w:hAnsi="Calibri" w:cs="Calibri"/>
      <w:b/>
      <w:sz w:val="22"/>
      <w:u w:val="single"/>
    </w:rPr>
  </w:style>
  <w:style w:type="character" w:customStyle="1" w:styleId="StyleUnderlineChar9ptChar">
    <w:name w:val="Style Underline Char + 9 pt Char"/>
    <w:basedOn w:val="UnderlineCharChar"/>
    <w:rsid w:val="007244B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244B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244BD"/>
    <w:rPr>
      <w:sz w:val="16"/>
    </w:rPr>
  </w:style>
  <w:style w:type="paragraph" w:customStyle="1" w:styleId="Reduce8pt">
    <w:name w:val="Reduce 8pt"/>
    <w:basedOn w:val="Normal"/>
    <w:link w:val="Reduce8ptCharChar"/>
    <w:qFormat/>
    <w:rsid w:val="007244BD"/>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244BD"/>
    <w:pPr>
      <w:contextualSpacing/>
    </w:pPr>
    <w:rPr>
      <w:rFonts w:eastAsia="Calibri"/>
    </w:rPr>
  </w:style>
  <w:style w:type="character" w:customStyle="1" w:styleId="CardIndentedChar">
    <w:name w:val="Card (Indented) Char"/>
    <w:link w:val="CardIndented"/>
    <w:locked/>
    <w:rsid w:val="007244BD"/>
    <w:rPr>
      <w:rFonts w:ascii="Calibri" w:hAnsi="Calibri" w:cs="Calibri"/>
      <w:sz w:val="22"/>
    </w:rPr>
  </w:style>
  <w:style w:type="character" w:customStyle="1" w:styleId="citenon-boldChar">
    <w:name w:val="cite non-bold Char"/>
    <w:basedOn w:val="DefaultParagraphFont"/>
    <w:link w:val="citenon-bold"/>
    <w:locked/>
    <w:rsid w:val="007244BD"/>
    <w:rPr>
      <w:rFonts w:ascii="Garamond" w:eastAsia="Times New Roman" w:hAnsi="Garamond" w:cs="Calibri"/>
      <w:sz w:val="22"/>
      <w:szCs w:val="20"/>
    </w:rPr>
  </w:style>
  <w:style w:type="character" w:customStyle="1" w:styleId="boldciteChar4">
    <w:name w:val="bold cite Char4"/>
    <w:link w:val="boldcite"/>
    <w:locked/>
    <w:rsid w:val="007244BD"/>
    <w:rPr>
      <w:rFonts w:eastAsia="Times New Roman" w:cs="Times New Roman"/>
      <w:b/>
      <w:color w:val="000000"/>
      <w:sz w:val="20"/>
      <w:u w:val="thick" w:color="000000"/>
    </w:rPr>
  </w:style>
  <w:style w:type="paragraph" w:customStyle="1" w:styleId="boldcite">
    <w:name w:val="bold cite"/>
    <w:basedOn w:val="Normal"/>
    <w:link w:val="boldciteChar4"/>
    <w:qFormat/>
    <w:rsid w:val="007244B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244BD"/>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244BD"/>
    <w:rPr>
      <w:rFonts w:eastAsia="Calibri"/>
      <w:b/>
    </w:rPr>
  </w:style>
  <w:style w:type="character" w:customStyle="1" w:styleId="HeadingsBaseChar">
    <w:name w:val="Headings Base Char"/>
    <w:basedOn w:val="DefaultParagraphFont"/>
    <w:link w:val="HeadingsBase"/>
    <w:locked/>
    <w:rsid w:val="007244BD"/>
    <w:rPr>
      <w:rFonts w:ascii="Times New Roman" w:hAnsi="Times New Roman" w:cs="Times New Roman"/>
      <w:b/>
      <w:sz w:val="32"/>
    </w:rPr>
  </w:style>
  <w:style w:type="paragraph" w:customStyle="1" w:styleId="HeadingsBase">
    <w:name w:val="Headings Base"/>
    <w:basedOn w:val="Normal"/>
    <w:link w:val="HeadingsBaseChar"/>
    <w:qFormat/>
    <w:rsid w:val="007244B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244B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244BD"/>
    <w:pPr>
      <w:spacing w:line="480" w:lineRule="auto"/>
      <w:ind w:firstLine="720"/>
    </w:pPr>
    <w:rPr>
      <w:rFonts w:eastAsia="Calibri"/>
    </w:rPr>
  </w:style>
  <w:style w:type="paragraph" w:customStyle="1" w:styleId="SchoolBlockQuote">
    <w:name w:val="School Block Quote"/>
    <w:basedOn w:val="SchoolPaper"/>
    <w:qFormat/>
    <w:rsid w:val="007244BD"/>
  </w:style>
  <w:style w:type="paragraph" w:customStyle="1" w:styleId="SchoolWorksCited">
    <w:name w:val="School Works Cited"/>
    <w:basedOn w:val="SchoolPaper"/>
    <w:qFormat/>
    <w:rsid w:val="007244BD"/>
  </w:style>
  <w:style w:type="paragraph" w:customStyle="1" w:styleId="BlockQuote">
    <w:name w:val="Block Quote"/>
    <w:basedOn w:val="Normal"/>
    <w:qFormat/>
    <w:rsid w:val="007244BD"/>
    <w:pPr>
      <w:ind w:left="720" w:right="720"/>
    </w:pPr>
    <w:rPr>
      <w:rFonts w:eastAsia="Calibri"/>
    </w:rPr>
  </w:style>
  <w:style w:type="paragraph" w:customStyle="1" w:styleId="PaperBody">
    <w:name w:val="Paper Body"/>
    <w:basedOn w:val="Normal"/>
    <w:qFormat/>
    <w:rsid w:val="007244BD"/>
    <w:pPr>
      <w:spacing w:line="480" w:lineRule="auto"/>
      <w:ind w:firstLine="720"/>
    </w:pPr>
    <w:rPr>
      <w:rFonts w:eastAsia="Calibri"/>
    </w:rPr>
  </w:style>
  <w:style w:type="paragraph" w:customStyle="1" w:styleId="PaperCitation">
    <w:name w:val="Paper Citation"/>
    <w:basedOn w:val="Normal"/>
    <w:qFormat/>
    <w:rsid w:val="007244BD"/>
    <w:pPr>
      <w:spacing w:line="480" w:lineRule="auto"/>
      <w:ind w:left="720" w:hanging="720"/>
    </w:pPr>
    <w:rPr>
      <w:rFonts w:eastAsia="Calibri"/>
    </w:rPr>
  </w:style>
  <w:style w:type="character" w:customStyle="1" w:styleId="hatChar">
    <w:name w:val="hat Char"/>
    <w:basedOn w:val="DefaultParagraphFont"/>
    <w:link w:val="hat"/>
    <w:locked/>
    <w:rsid w:val="007244BD"/>
    <w:rPr>
      <w:rFonts w:ascii="Calibri" w:eastAsia="Times New Roman" w:hAnsi="Calibri" w:cs="Calibri"/>
      <w:b/>
      <w:bCs/>
      <w:sz w:val="32"/>
      <w:u w:val="single"/>
      <w:lang w:bidi="en-US"/>
    </w:rPr>
  </w:style>
  <w:style w:type="paragraph" w:customStyle="1" w:styleId="WW-Default">
    <w:name w:val="WW-Default"/>
    <w:qFormat/>
    <w:rsid w:val="007244BD"/>
    <w:pPr>
      <w:suppressAutoHyphens/>
    </w:pPr>
    <w:rPr>
      <w:rFonts w:ascii="Georgia" w:eastAsia="Calibri" w:hAnsi="Georgia" w:cs="Calibri"/>
      <w:sz w:val="22"/>
      <w:szCs w:val="22"/>
      <w:lang w:eastAsia="ar-SA"/>
    </w:rPr>
  </w:style>
  <w:style w:type="paragraph" w:customStyle="1" w:styleId="B-TagCite">
    <w:name w:val="B-TagCite"/>
    <w:qFormat/>
    <w:rsid w:val="007244B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244BD"/>
    <w:rPr>
      <w:rFonts w:ascii="Times New Roman" w:hAnsi="Times New Roman" w:cs="Times New Roman"/>
      <w:b/>
      <w:sz w:val="20"/>
    </w:rPr>
  </w:style>
  <w:style w:type="paragraph" w:customStyle="1" w:styleId="MicroText">
    <w:name w:val="MicroText"/>
    <w:basedOn w:val="Normal"/>
    <w:next w:val="Normal"/>
    <w:link w:val="MicroTextChar"/>
    <w:qFormat/>
    <w:rsid w:val="007244BD"/>
    <w:rPr>
      <w:rFonts w:ascii="Arial Narrow" w:hAnsi="Arial Narrow" w:cstheme="minorBidi"/>
      <w:sz w:val="12"/>
    </w:rPr>
  </w:style>
  <w:style w:type="character" w:customStyle="1" w:styleId="Footnote2Char">
    <w:name w:val="Footnote2 Char"/>
    <w:link w:val="Footnote2"/>
    <w:locked/>
    <w:rsid w:val="007244BD"/>
  </w:style>
  <w:style w:type="paragraph" w:customStyle="1" w:styleId="Footnote2">
    <w:name w:val="Footnote2"/>
    <w:basedOn w:val="Normal"/>
    <w:next w:val="Normal"/>
    <w:link w:val="Footnote2Char"/>
    <w:autoRedefine/>
    <w:qFormat/>
    <w:rsid w:val="007244BD"/>
    <w:pPr>
      <w:spacing w:after="120" w:line="480" w:lineRule="auto"/>
    </w:pPr>
    <w:rPr>
      <w:rFonts w:asciiTheme="minorHAnsi" w:hAnsiTheme="minorHAnsi" w:cstheme="minorBidi"/>
      <w:sz w:val="24"/>
    </w:rPr>
  </w:style>
  <w:style w:type="paragraph" w:customStyle="1" w:styleId="indent">
    <w:name w:val="indent"/>
    <w:basedOn w:val="Normal"/>
    <w:qFormat/>
    <w:rsid w:val="007244BD"/>
    <w:pPr>
      <w:spacing w:before="100" w:beforeAutospacing="1" w:after="100" w:afterAutospacing="1"/>
    </w:pPr>
    <w:rPr>
      <w:rFonts w:eastAsia="Times New Roman"/>
    </w:rPr>
  </w:style>
  <w:style w:type="paragraph" w:customStyle="1" w:styleId="PageHeaderLine1">
    <w:name w:val="PageHeaderLine1"/>
    <w:basedOn w:val="Normal"/>
    <w:qFormat/>
    <w:rsid w:val="007244BD"/>
    <w:pPr>
      <w:tabs>
        <w:tab w:val="right" w:pos="10800"/>
      </w:tabs>
    </w:pPr>
    <w:rPr>
      <w:rFonts w:eastAsia="Calibri"/>
      <w:b/>
    </w:rPr>
  </w:style>
  <w:style w:type="paragraph" w:customStyle="1" w:styleId="PageHeaderLine2">
    <w:name w:val="PageHeaderLine2"/>
    <w:basedOn w:val="Normal"/>
    <w:next w:val="Normal"/>
    <w:link w:val="PageHeaderLine2Char"/>
    <w:qFormat/>
    <w:rsid w:val="007244B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244BD"/>
    <w:rPr>
      <w:rFonts w:ascii="Times New Roman" w:hAnsi="Times New Roman" w:cs="Times New Roman"/>
      <w:sz w:val="20"/>
    </w:rPr>
  </w:style>
  <w:style w:type="paragraph" w:customStyle="1" w:styleId="CardText1">
    <w:name w:val="CardText"/>
    <w:basedOn w:val="Normal"/>
    <w:link w:val="CardTextChar3"/>
    <w:qFormat/>
    <w:rsid w:val="007244BD"/>
    <w:pPr>
      <w:ind w:left="288"/>
    </w:pPr>
    <w:rPr>
      <w:rFonts w:ascii="Times New Roman" w:hAnsi="Times New Roman" w:cs="Times New Roman"/>
      <w:sz w:val="20"/>
    </w:rPr>
  </w:style>
  <w:style w:type="character" w:customStyle="1" w:styleId="stylestylebold12pt">
    <w:name w:val="stylestylebold12pt"/>
    <w:basedOn w:val="DefaultParagraphFont"/>
    <w:rsid w:val="007244BD"/>
  </w:style>
  <w:style w:type="character" w:customStyle="1" w:styleId="styleboldunderline">
    <w:name w:val="styleboldunderline"/>
    <w:basedOn w:val="DefaultParagraphFont"/>
    <w:rsid w:val="007244BD"/>
  </w:style>
  <w:style w:type="character" w:customStyle="1" w:styleId="box">
    <w:name w:val="box"/>
    <w:basedOn w:val="DefaultParagraphFont"/>
    <w:rsid w:val="007244B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244BD"/>
    <w:rPr>
      <w:rFonts w:ascii="Arial Narrow" w:hAnsi="Arial Narrow" w:cs="Arial Narrow" w:hint="default"/>
      <w:sz w:val="18"/>
      <w:szCs w:val="18"/>
    </w:rPr>
  </w:style>
  <w:style w:type="character" w:customStyle="1" w:styleId="FontStyle14">
    <w:name w:val="Font Style14"/>
    <w:basedOn w:val="DefaultParagraphFont"/>
    <w:uiPriority w:val="99"/>
    <w:rsid w:val="007244B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244BD"/>
    <w:rPr>
      <w:rFonts w:ascii="Arial Narrow" w:hAnsi="Arial Narrow" w:cs="Arial Narrow" w:hint="default"/>
      <w:b/>
      <w:bCs/>
      <w:sz w:val="10"/>
      <w:szCs w:val="10"/>
    </w:rPr>
  </w:style>
  <w:style w:type="character" w:customStyle="1" w:styleId="CardTagandCiteChar">
    <w:name w:val="Card Tag and Cite Char"/>
    <w:basedOn w:val="DefaultParagraphFont"/>
    <w:rsid w:val="007244B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244BD"/>
    <w:rPr>
      <w:rFonts w:ascii="Arial Narrow" w:hAnsi="Arial Narrow"/>
      <w:b/>
      <w:color w:val="000000"/>
      <w:sz w:val="22"/>
      <w:szCs w:val="22"/>
      <w:u w:val="single"/>
    </w:rPr>
  </w:style>
  <w:style w:type="character" w:customStyle="1" w:styleId="SmallText0">
    <w:name w:val="SmallText"/>
    <w:rsid w:val="007244BD"/>
    <w:rPr>
      <w:color w:val="000000"/>
    </w:rPr>
  </w:style>
  <w:style w:type="character" w:customStyle="1" w:styleId="CitesChar1">
    <w:name w:val="Cites Char1"/>
    <w:basedOn w:val="DefaultParagraphFont"/>
    <w:rsid w:val="007244BD"/>
    <w:rPr>
      <w:b/>
      <w:bCs w:val="0"/>
      <w:szCs w:val="24"/>
      <w:u w:val="single"/>
      <w:lang w:val="en-US" w:eastAsia="en-US" w:bidi="ar-SA"/>
    </w:rPr>
  </w:style>
  <w:style w:type="character" w:customStyle="1" w:styleId="CardUnderlinedChar">
    <w:name w:val="Card Underlined Char"/>
    <w:basedOn w:val="DefaultParagraphFont"/>
    <w:rsid w:val="007244BD"/>
    <w:rPr>
      <w:rFonts w:ascii="Arial Narrow" w:hAnsi="Arial Narrow" w:hint="default"/>
      <w:sz w:val="22"/>
      <w:szCs w:val="24"/>
      <w:u w:val="single"/>
      <w:lang w:val="en-US" w:eastAsia="en-US" w:bidi="ar-SA"/>
    </w:rPr>
  </w:style>
  <w:style w:type="character" w:customStyle="1" w:styleId="underline3">
    <w:name w:val="underline3"/>
    <w:basedOn w:val="underline2"/>
    <w:rsid w:val="007244BD"/>
    <w:rPr>
      <w:rFonts w:ascii="Arial" w:hAnsi="Arial"/>
      <w:sz w:val="18"/>
      <w:u w:val="single"/>
      <w:bdr w:val="none" w:sz="0" w:space="0" w:color="auto" w:frame="1"/>
      <w:shd w:val="clear" w:color="auto" w:fill="FFFF00"/>
    </w:rPr>
  </w:style>
  <w:style w:type="character" w:customStyle="1" w:styleId="menu">
    <w:name w:val="menu"/>
    <w:basedOn w:val="DefaultParagraphFont"/>
    <w:rsid w:val="007244BD"/>
  </w:style>
  <w:style w:type="character" w:customStyle="1" w:styleId="itxtrst">
    <w:name w:val="itxtrst"/>
    <w:rsid w:val="007244BD"/>
  </w:style>
  <w:style w:type="character" w:customStyle="1" w:styleId="A-Underlining">
    <w:name w:val="A-Underlining"/>
    <w:basedOn w:val="DefaultParagraphFont"/>
    <w:rsid w:val="007244BD"/>
    <w:rPr>
      <w:rFonts w:ascii="Garamond" w:hAnsi="Garamond" w:hint="default"/>
      <w:color w:val="auto"/>
      <w:sz w:val="24"/>
      <w:u w:val="single"/>
    </w:rPr>
  </w:style>
  <w:style w:type="character" w:customStyle="1" w:styleId="StyleUnderlineBold0">
    <w:name w:val="Style Underline + Bold"/>
    <w:rsid w:val="007244BD"/>
    <w:rPr>
      <w:b/>
      <w:bCs/>
      <w:u w:val="single"/>
    </w:rPr>
  </w:style>
  <w:style w:type="character" w:customStyle="1" w:styleId="Underline-Highlighted">
    <w:name w:val="Underline-Highlighted"/>
    <w:uiPriority w:val="1"/>
    <w:qFormat/>
    <w:rsid w:val="007244B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244BD"/>
  </w:style>
  <w:style w:type="character" w:customStyle="1" w:styleId="newsmain">
    <w:name w:val="news_main"/>
    <w:basedOn w:val="DefaultParagraphFont"/>
    <w:rsid w:val="007244BD"/>
  </w:style>
  <w:style w:type="character" w:customStyle="1" w:styleId="vitstoryheadline">
    <w:name w:val="vitstoryheadline"/>
    <w:rsid w:val="007244BD"/>
  </w:style>
  <w:style w:type="character" w:customStyle="1" w:styleId="AuthorDate0">
    <w:name w:val="Author Date"/>
    <w:rsid w:val="007244BD"/>
    <w:rPr>
      <w:b/>
      <w:bCs w:val="0"/>
      <w:sz w:val="24"/>
      <w:u w:val="thick"/>
    </w:rPr>
  </w:style>
  <w:style w:type="character" w:customStyle="1" w:styleId="red">
    <w:name w:val="red"/>
    <w:basedOn w:val="DefaultParagraphFont"/>
    <w:rsid w:val="007244BD"/>
  </w:style>
  <w:style w:type="character" w:customStyle="1" w:styleId="at">
    <w:name w:val="at"/>
    <w:rsid w:val="007244BD"/>
  </w:style>
  <w:style w:type="character" w:customStyle="1" w:styleId="org">
    <w:name w:val="org"/>
    <w:rsid w:val="007244BD"/>
  </w:style>
  <w:style w:type="character" w:customStyle="1" w:styleId="pnumber">
    <w:name w:val="pnumber"/>
    <w:rsid w:val="007244BD"/>
  </w:style>
  <w:style w:type="character" w:customStyle="1" w:styleId="ital">
    <w:name w:val="ital"/>
    <w:rsid w:val="007244BD"/>
  </w:style>
  <w:style w:type="character" w:customStyle="1" w:styleId="orgdiv">
    <w:name w:val="orgdiv"/>
    <w:rsid w:val="007244BD"/>
  </w:style>
  <w:style w:type="character" w:customStyle="1" w:styleId="orgname">
    <w:name w:val="orgname"/>
    <w:rsid w:val="007244BD"/>
  </w:style>
  <w:style w:type="character" w:customStyle="1" w:styleId="city">
    <w:name w:val="city"/>
    <w:rsid w:val="007244BD"/>
  </w:style>
  <w:style w:type="character" w:customStyle="1" w:styleId="state">
    <w:name w:val="state"/>
    <w:rsid w:val="007244BD"/>
  </w:style>
  <w:style w:type="character" w:customStyle="1" w:styleId="country">
    <w:name w:val="country"/>
    <w:rsid w:val="007244BD"/>
  </w:style>
  <w:style w:type="character" w:customStyle="1" w:styleId="articletitle">
    <w:name w:val="articletitle"/>
    <w:rsid w:val="007244BD"/>
    <w:rPr>
      <w:rFonts w:ascii="Times New Roman" w:hAnsi="Times New Roman" w:cs="Times New Roman" w:hint="default"/>
    </w:rPr>
  </w:style>
  <w:style w:type="character" w:customStyle="1" w:styleId="6pointChar">
    <w:name w:val="6 point Char"/>
    <w:rsid w:val="007244BD"/>
    <w:rPr>
      <w:rFonts w:ascii="Times New Roman" w:hAnsi="Times New Roman" w:cs="Times New Roman" w:hint="default"/>
      <w:sz w:val="12"/>
      <w:lang w:val="en-US" w:eastAsia="en-US"/>
    </w:rPr>
  </w:style>
  <w:style w:type="character" w:customStyle="1" w:styleId="StyleThickunderline">
    <w:name w:val="Style Thick underline"/>
    <w:qFormat/>
    <w:rsid w:val="007244BD"/>
    <w:rPr>
      <w:u w:val="thick"/>
    </w:rPr>
  </w:style>
  <w:style w:type="character" w:customStyle="1" w:styleId="Box0">
    <w:name w:val="Box!"/>
    <w:rsid w:val="007244BD"/>
    <w:rPr>
      <w:rFonts w:ascii="Garamond" w:hAnsi="Garamond" w:hint="default"/>
      <w:sz w:val="24"/>
      <w:u w:val="single"/>
      <w:bdr w:val="single" w:sz="4" w:space="0" w:color="auto" w:frame="1"/>
    </w:rPr>
  </w:style>
  <w:style w:type="character" w:customStyle="1" w:styleId="citechar">
    <w:name w:val="citechar"/>
    <w:basedOn w:val="DefaultParagraphFont"/>
    <w:rsid w:val="007244BD"/>
  </w:style>
  <w:style w:type="character" w:customStyle="1" w:styleId="underlinechar2">
    <w:name w:val="underlinechar"/>
    <w:basedOn w:val="DefaultParagraphFont"/>
    <w:rsid w:val="007244BD"/>
  </w:style>
  <w:style w:type="character" w:customStyle="1" w:styleId="CardUnderlineChar">
    <w:name w:val="Card Underline Char"/>
    <w:rsid w:val="007244BD"/>
    <w:rPr>
      <w:szCs w:val="24"/>
      <w:u w:val="single"/>
      <w:lang w:val="en-US" w:eastAsia="en-US" w:bidi="ar-SA"/>
    </w:rPr>
  </w:style>
  <w:style w:type="character" w:customStyle="1" w:styleId="tagciteChar">
    <w:name w:val="tag/cite Char"/>
    <w:basedOn w:val="DefaultParagraphFont"/>
    <w:rsid w:val="007244BD"/>
    <w:rPr>
      <w:b/>
      <w:bCs w:val="0"/>
      <w:sz w:val="24"/>
      <w:lang w:val="en-US" w:eastAsia="en-US" w:bidi="ar-SA"/>
    </w:rPr>
  </w:style>
  <w:style w:type="character" w:customStyle="1" w:styleId="8pointChar">
    <w:name w:val="8 point Char"/>
    <w:basedOn w:val="DefaultParagraphFont"/>
    <w:rsid w:val="007244BD"/>
    <w:rPr>
      <w:sz w:val="16"/>
      <w:lang w:val="en-US" w:eastAsia="en-US" w:bidi="ar-SA"/>
    </w:rPr>
  </w:style>
  <w:style w:type="character" w:customStyle="1" w:styleId="BoldText12pt">
    <w:name w:val="Bold Text 12 pt"/>
    <w:rsid w:val="007244B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244BD"/>
  </w:style>
  <w:style w:type="table" w:styleId="TableGrid">
    <w:name w:val="Table Grid"/>
    <w:basedOn w:val="TableNormal"/>
    <w:rsid w:val="007244B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244BD"/>
    <w:rPr>
      <w:b/>
      <w:bCs w:val="0"/>
      <w:sz w:val="24"/>
      <w:lang w:val="en-US" w:eastAsia="en-US" w:bidi="ar-SA"/>
    </w:rPr>
  </w:style>
  <w:style w:type="character" w:customStyle="1" w:styleId="Mention11">
    <w:name w:val="Mention11"/>
    <w:basedOn w:val="DefaultParagraphFont"/>
    <w:uiPriority w:val="99"/>
    <w:semiHidden/>
    <w:unhideWhenUsed/>
    <w:rsid w:val="007244BD"/>
    <w:rPr>
      <w:color w:val="2B579A"/>
      <w:shd w:val="clear" w:color="auto" w:fill="E6E6E6"/>
    </w:rPr>
  </w:style>
  <w:style w:type="character" w:customStyle="1" w:styleId="Emph">
    <w:name w:val="Emph"/>
    <w:basedOn w:val="DefaultParagraphFont"/>
    <w:uiPriority w:val="1"/>
    <w:qFormat/>
    <w:rsid w:val="007244B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244BD"/>
  </w:style>
  <w:style w:type="character" w:customStyle="1" w:styleId="Mention2">
    <w:name w:val="Mention2"/>
    <w:basedOn w:val="DefaultParagraphFont"/>
    <w:uiPriority w:val="99"/>
    <w:semiHidden/>
    <w:unhideWhenUsed/>
    <w:rsid w:val="007244BD"/>
    <w:rPr>
      <w:color w:val="2B579A"/>
      <w:shd w:val="clear" w:color="auto" w:fill="E6E6E6"/>
    </w:rPr>
  </w:style>
  <w:style w:type="paragraph" w:customStyle="1" w:styleId="FlashTag">
    <w:name w:val="FlashTag"/>
    <w:basedOn w:val="Normal"/>
    <w:link w:val="FlashTagChar"/>
    <w:autoRedefine/>
    <w:uiPriority w:val="4"/>
    <w:qFormat/>
    <w:rsid w:val="007244BD"/>
    <w:rPr>
      <w:rFonts w:asciiTheme="majorHAnsi" w:hAnsiTheme="majorHAnsi"/>
      <w:b/>
      <w:sz w:val="28"/>
    </w:rPr>
  </w:style>
  <w:style w:type="character" w:customStyle="1" w:styleId="FlashTagChar">
    <w:name w:val="FlashTag Char"/>
    <w:basedOn w:val="DefaultParagraphFont"/>
    <w:link w:val="FlashTag"/>
    <w:uiPriority w:val="4"/>
    <w:rsid w:val="007244BD"/>
    <w:rPr>
      <w:rFonts w:asciiTheme="majorHAnsi" w:hAnsiTheme="majorHAnsi" w:cs="Calibri"/>
      <w:b/>
      <w:sz w:val="28"/>
    </w:rPr>
  </w:style>
  <w:style w:type="paragraph" w:customStyle="1" w:styleId="Warrant">
    <w:name w:val="Warrant"/>
    <w:autoRedefine/>
    <w:uiPriority w:val="4"/>
    <w:qFormat/>
    <w:rsid w:val="007244BD"/>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244BD"/>
  </w:style>
  <w:style w:type="character" w:customStyle="1" w:styleId="m3965771245576658108gmail-styleunderline">
    <w:name w:val="m_3965771245576658108gmail-styleunderline"/>
    <w:basedOn w:val="DefaultParagraphFont"/>
    <w:rsid w:val="007244BD"/>
  </w:style>
  <w:style w:type="paragraph" w:customStyle="1" w:styleId="Header1">
    <w:name w:val="Header1"/>
    <w:aliases w:val="Header Char Char,Header Char Char Char Char Char Char Char Cha,Header Char2,Header Char1 Char,Char Char Char Cha"/>
    <w:basedOn w:val="Normal"/>
    <w:qFormat/>
    <w:rsid w:val="007244BD"/>
    <w:pPr>
      <w:tabs>
        <w:tab w:val="center" w:pos="4680"/>
        <w:tab w:val="right" w:pos="9360"/>
      </w:tabs>
    </w:pPr>
  </w:style>
  <w:style w:type="character" w:customStyle="1" w:styleId="EndnoteTextChar">
    <w:name w:val="Endnote Text Char"/>
    <w:basedOn w:val="DefaultParagraphFont"/>
    <w:link w:val="EndnoteText"/>
    <w:locked/>
    <w:rsid w:val="007244BD"/>
    <w:rPr>
      <w:rFonts w:ascii="Georgia" w:eastAsia="Times New Roman" w:hAnsi="Georgia"/>
      <w:szCs w:val="20"/>
    </w:rPr>
  </w:style>
  <w:style w:type="paragraph" w:styleId="EndnoteText">
    <w:name w:val="endnote text"/>
    <w:basedOn w:val="Normal"/>
    <w:link w:val="EndnoteTextChar"/>
    <w:unhideWhenUsed/>
    <w:rsid w:val="007244BD"/>
    <w:rPr>
      <w:rFonts w:ascii="Georgia" w:eastAsia="Times New Roman" w:hAnsi="Georgia" w:cstheme="minorBidi"/>
      <w:sz w:val="24"/>
      <w:szCs w:val="20"/>
    </w:rPr>
  </w:style>
  <w:style w:type="character" w:customStyle="1" w:styleId="EndnoteTextChar1">
    <w:name w:val="Endnote Text Char1"/>
    <w:basedOn w:val="DefaultParagraphFont"/>
    <w:semiHidden/>
    <w:rsid w:val="007244BD"/>
    <w:rPr>
      <w:rFonts w:ascii="Calibri" w:hAnsi="Calibri" w:cs="Calibri"/>
      <w:sz w:val="20"/>
      <w:szCs w:val="20"/>
    </w:rPr>
  </w:style>
  <w:style w:type="character" w:customStyle="1" w:styleId="DateChar">
    <w:name w:val="Date Char"/>
    <w:aliases w:val="date Char"/>
    <w:basedOn w:val="DefaultParagraphFont"/>
    <w:link w:val="Date"/>
    <w:uiPriority w:val="99"/>
    <w:locked/>
    <w:rsid w:val="007244BD"/>
    <w:rPr>
      <w:rFonts w:ascii="Georgia" w:eastAsia="Times New Roman" w:hAnsi="Georgia"/>
    </w:rPr>
  </w:style>
  <w:style w:type="paragraph" w:styleId="Date">
    <w:name w:val="Date"/>
    <w:aliases w:val="date"/>
    <w:basedOn w:val="Normal"/>
    <w:next w:val="Normal"/>
    <w:link w:val="DateChar"/>
    <w:uiPriority w:val="99"/>
    <w:unhideWhenUsed/>
    <w:rsid w:val="007244BD"/>
    <w:rPr>
      <w:rFonts w:ascii="Georgia" w:eastAsia="Times New Roman" w:hAnsi="Georgia" w:cstheme="minorBidi"/>
      <w:sz w:val="24"/>
    </w:rPr>
  </w:style>
  <w:style w:type="character" w:customStyle="1" w:styleId="DateChar1">
    <w:name w:val="Date Char1"/>
    <w:basedOn w:val="DefaultParagraphFont"/>
    <w:uiPriority w:val="99"/>
    <w:semiHidden/>
    <w:rsid w:val="007244BD"/>
    <w:rPr>
      <w:rFonts w:ascii="Calibri" w:hAnsi="Calibri" w:cs="Calibri"/>
      <w:sz w:val="22"/>
    </w:rPr>
  </w:style>
  <w:style w:type="character" w:customStyle="1" w:styleId="BodyTextFirstIndentChar">
    <w:name w:val="Body Text First Indent Char"/>
    <w:basedOn w:val="BodyTextChar"/>
    <w:link w:val="BodyTextFirstIndent"/>
    <w:locked/>
    <w:rsid w:val="007244B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244BD"/>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7244BD"/>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7244BD"/>
    <w:rPr>
      <w:rFonts w:ascii="Calibri" w:hAnsi="Calibri" w:cs="Calibri"/>
    </w:rPr>
  </w:style>
  <w:style w:type="character" w:customStyle="1" w:styleId="PlainTextChar1">
    <w:name w:val="Plain Text Char1"/>
    <w:basedOn w:val="DefaultParagraphFont"/>
    <w:semiHidden/>
    <w:rsid w:val="007244BD"/>
    <w:rPr>
      <w:rFonts w:ascii="Consolas" w:hAnsi="Consolas" w:cs="Calibri"/>
      <w:sz w:val="21"/>
      <w:szCs w:val="21"/>
    </w:rPr>
  </w:style>
  <w:style w:type="paragraph" w:customStyle="1" w:styleId="msolistparagraphcxspfirst">
    <w:name w:val="msolistparagraphcxspfirst"/>
    <w:basedOn w:val="Normal"/>
    <w:uiPriority w:val="99"/>
    <w:qFormat/>
    <w:rsid w:val="007244B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244B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244BD"/>
    <w:rPr>
      <w:rFonts w:ascii="Calibri" w:hAnsi="Calibri" w:cs="Calibri"/>
      <w:i/>
      <w:iCs/>
      <w:color w:val="000000" w:themeColor="text1"/>
    </w:rPr>
  </w:style>
  <w:style w:type="paragraph" w:customStyle="1" w:styleId="Heading2-NotBold">
    <w:name w:val="Heading 2 - Not Bold"/>
    <w:basedOn w:val="Heading2"/>
    <w:autoRedefine/>
    <w:uiPriority w:val="99"/>
    <w:qFormat/>
    <w:rsid w:val="007244BD"/>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244BD"/>
    <w:rPr>
      <w:rFonts w:ascii="Calibri" w:eastAsia="Calibri" w:hAnsi="Calibri" w:cs="Calibri"/>
      <w:b/>
      <w:sz w:val="22"/>
    </w:rPr>
  </w:style>
  <w:style w:type="paragraph" w:customStyle="1" w:styleId="Heading2-Bold">
    <w:name w:val="Heading 2 - Bold"/>
    <w:basedOn w:val="Normal"/>
    <w:autoRedefine/>
    <w:uiPriority w:val="99"/>
    <w:qFormat/>
    <w:rsid w:val="007244BD"/>
    <w:rPr>
      <w:rFonts w:ascii="Garamond" w:eastAsia="Calibri" w:hAnsi="Garamond"/>
      <w:b/>
    </w:rPr>
  </w:style>
  <w:style w:type="paragraph" w:customStyle="1" w:styleId="tag">
    <w:name w:val="%tag"/>
    <w:basedOn w:val="Normal"/>
    <w:next w:val="Normal"/>
    <w:uiPriority w:val="99"/>
    <w:qFormat/>
    <w:rsid w:val="007244BD"/>
    <w:rPr>
      <w:rFonts w:ascii="Garamond" w:eastAsia="Calibri" w:hAnsi="Garamond"/>
      <w:bCs/>
      <w:sz w:val="18"/>
    </w:rPr>
  </w:style>
  <w:style w:type="character" w:customStyle="1" w:styleId="Style2Char">
    <w:name w:val="Style 2 Char"/>
    <w:link w:val="Style20"/>
    <w:uiPriority w:val="99"/>
    <w:locked/>
    <w:rsid w:val="007244B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244BD"/>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7244B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244BD"/>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7244BD"/>
    <w:rPr>
      <w:rFonts w:ascii="Georgia" w:eastAsia="Times New Roman" w:hAnsi="Georgia"/>
      <w:sz w:val="18"/>
      <w:szCs w:val="20"/>
      <w:lang w:val="x-none" w:eastAsia="x-none"/>
    </w:rPr>
  </w:style>
  <w:style w:type="paragraph" w:customStyle="1" w:styleId="textsmall0">
    <w:name w:val="textsmall"/>
    <w:basedOn w:val="Normal"/>
    <w:link w:val="textsmallChar0"/>
    <w:qFormat/>
    <w:rsid w:val="007244BD"/>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244B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244BD"/>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244BD"/>
    <w:rPr>
      <w:rFonts w:ascii="Arial" w:eastAsia="Times New Roman" w:hAnsi="Arial" w:cs="Arial"/>
      <w:sz w:val="12"/>
    </w:rPr>
  </w:style>
  <w:style w:type="paragraph" w:customStyle="1" w:styleId="Micro">
    <w:name w:val="Micro"/>
    <w:basedOn w:val="Normal"/>
    <w:next w:val="Normal"/>
    <w:link w:val="MicroChar"/>
    <w:qFormat/>
    <w:rsid w:val="007244BD"/>
    <w:rPr>
      <w:rFonts w:ascii="Arial" w:eastAsia="Times New Roman" w:hAnsi="Arial" w:cs="Arial"/>
      <w:sz w:val="12"/>
    </w:rPr>
  </w:style>
  <w:style w:type="character" w:customStyle="1" w:styleId="CardNotUnderlinedChar1">
    <w:name w:val="Card Not Underlined Char1"/>
    <w:link w:val="CardNotUnderlined"/>
    <w:locked/>
    <w:rsid w:val="007244BD"/>
    <w:rPr>
      <w:rFonts w:ascii="Bell MT" w:eastAsia="Calibri" w:hAnsi="Bell MT"/>
      <w:szCs w:val="20"/>
    </w:rPr>
  </w:style>
  <w:style w:type="paragraph" w:customStyle="1" w:styleId="CardNotUnderlined">
    <w:name w:val="Card Not Underlined"/>
    <w:basedOn w:val="Normal"/>
    <w:link w:val="CardNotUnderlinedChar1"/>
    <w:autoRedefine/>
    <w:qFormat/>
    <w:rsid w:val="007244BD"/>
    <w:rPr>
      <w:rFonts w:ascii="Bell MT" w:eastAsia="Calibri" w:hAnsi="Bell MT" w:cstheme="minorBidi"/>
      <w:sz w:val="24"/>
      <w:szCs w:val="20"/>
    </w:rPr>
  </w:style>
  <w:style w:type="paragraph" w:customStyle="1" w:styleId="h-lead">
    <w:name w:val="h-lead"/>
    <w:basedOn w:val="Normal"/>
    <w:uiPriority w:val="99"/>
    <w:qFormat/>
    <w:rsid w:val="007244BD"/>
    <w:pPr>
      <w:spacing w:before="100" w:beforeAutospacing="1" w:after="100" w:afterAutospacing="1"/>
    </w:pPr>
    <w:rPr>
      <w:rFonts w:eastAsia="Times New Roman"/>
      <w:sz w:val="24"/>
    </w:rPr>
  </w:style>
  <w:style w:type="paragraph" w:customStyle="1" w:styleId="intro">
    <w:name w:val="intro"/>
    <w:basedOn w:val="Normal"/>
    <w:uiPriority w:val="99"/>
    <w:qFormat/>
    <w:rsid w:val="007244B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244B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244B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244B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244BD"/>
    <w:rPr>
      <w:rFonts w:eastAsia="Calibri"/>
    </w:rPr>
  </w:style>
  <w:style w:type="paragraph" w:customStyle="1" w:styleId="F3-TagAuthor">
    <w:name w:val="F3 - Tag/Author"/>
    <w:basedOn w:val="Normal"/>
    <w:uiPriority w:val="99"/>
    <w:qFormat/>
    <w:rsid w:val="007244BD"/>
    <w:rPr>
      <w:rFonts w:eastAsia="Times New Roman"/>
      <w:b/>
    </w:rPr>
  </w:style>
  <w:style w:type="paragraph" w:customStyle="1" w:styleId="F5-UnderlineNormal">
    <w:name w:val="F5 - Underline Normal"/>
    <w:basedOn w:val="Normal"/>
    <w:uiPriority w:val="99"/>
    <w:qFormat/>
    <w:rsid w:val="007244BD"/>
    <w:rPr>
      <w:rFonts w:eastAsia="Calibri"/>
      <w:u w:val="single"/>
    </w:rPr>
  </w:style>
  <w:style w:type="paragraph" w:customStyle="1" w:styleId="Brief-PrimarySource">
    <w:name w:val="Brief - Primary Source"/>
    <w:basedOn w:val="Normal"/>
    <w:uiPriority w:val="99"/>
    <w:qFormat/>
    <w:rsid w:val="007244BD"/>
    <w:rPr>
      <w:rFonts w:eastAsia="Times New Roman"/>
      <w:b/>
      <w:sz w:val="24"/>
      <w:u w:val="single"/>
    </w:rPr>
  </w:style>
  <w:style w:type="paragraph" w:customStyle="1" w:styleId="Brief-Underline">
    <w:name w:val="Brief - Underline"/>
    <w:basedOn w:val="Normal"/>
    <w:uiPriority w:val="99"/>
    <w:qFormat/>
    <w:rsid w:val="007244BD"/>
    <w:rPr>
      <w:rFonts w:eastAsia="Times New Roman"/>
      <w:u w:val="single"/>
    </w:rPr>
  </w:style>
  <w:style w:type="paragraph" w:customStyle="1" w:styleId="Brief">
    <w:name w:val="Brief"/>
    <w:basedOn w:val="Brief-PrimarySource"/>
    <w:uiPriority w:val="99"/>
    <w:qFormat/>
    <w:rsid w:val="007244BD"/>
    <w:rPr>
      <w:b w:val="0"/>
    </w:rPr>
  </w:style>
  <w:style w:type="paragraph" w:customStyle="1" w:styleId="CM2">
    <w:name w:val="CM2"/>
    <w:basedOn w:val="Normal"/>
    <w:next w:val="Normal"/>
    <w:uiPriority w:val="99"/>
    <w:qFormat/>
    <w:rsid w:val="007244B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244B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244B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244B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244B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244BD"/>
    <w:pPr>
      <w:widowControl w:val="0"/>
      <w:spacing w:line="276" w:lineRule="atLeast"/>
    </w:pPr>
    <w:rPr>
      <w:color w:val="auto"/>
    </w:rPr>
  </w:style>
  <w:style w:type="paragraph" w:customStyle="1" w:styleId="CM34">
    <w:name w:val="CM34"/>
    <w:basedOn w:val="Default"/>
    <w:next w:val="Default"/>
    <w:uiPriority w:val="99"/>
    <w:qFormat/>
    <w:rsid w:val="007244BD"/>
    <w:pPr>
      <w:widowControl w:val="0"/>
    </w:pPr>
    <w:rPr>
      <w:color w:val="auto"/>
    </w:rPr>
  </w:style>
  <w:style w:type="paragraph" w:customStyle="1" w:styleId="CM56">
    <w:name w:val="CM56"/>
    <w:basedOn w:val="Default"/>
    <w:next w:val="Default"/>
    <w:uiPriority w:val="99"/>
    <w:qFormat/>
    <w:rsid w:val="007244BD"/>
    <w:pPr>
      <w:widowControl w:val="0"/>
    </w:pPr>
    <w:rPr>
      <w:rFonts w:eastAsia="Calibri"/>
      <w:color w:val="auto"/>
    </w:rPr>
  </w:style>
  <w:style w:type="paragraph" w:customStyle="1" w:styleId="CM58">
    <w:name w:val="CM58"/>
    <w:basedOn w:val="Default"/>
    <w:next w:val="Default"/>
    <w:uiPriority w:val="99"/>
    <w:qFormat/>
    <w:rsid w:val="007244BD"/>
    <w:pPr>
      <w:widowControl w:val="0"/>
    </w:pPr>
    <w:rPr>
      <w:rFonts w:eastAsia="Calibri"/>
      <w:color w:val="auto"/>
    </w:rPr>
  </w:style>
  <w:style w:type="paragraph" w:customStyle="1" w:styleId="CM57">
    <w:name w:val="CM57"/>
    <w:basedOn w:val="Default"/>
    <w:next w:val="Default"/>
    <w:uiPriority w:val="99"/>
    <w:qFormat/>
    <w:rsid w:val="007244BD"/>
    <w:pPr>
      <w:widowControl w:val="0"/>
    </w:pPr>
    <w:rPr>
      <w:rFonts w:eastAsia="Calibri"/>
      <w:color w:val="auto"/>
    </w:rPr>
  </w:style>
  <w:style w:type="paragraph" w:customStyle="1" w:styleId="CM1">
    <w:name w:val="CM1"/>
    <w:basedOn w:val="Default"/>
    <w:next w:val="Default"/>
    <w:uiPriority w:val="99"/>
    <w:qFormat/>
    <w:rsid w:val="007244BD"/>
    <w:pPr>
      <w:widowControl w:val="0"/>
    </w:pPr>
    <w:rPr>
      <w:rFonts w:eastAsia="Calibri"/>
      <w:color w:val="auto"/>
    </w:rPr>
  </w:style>
  <w:style w:type="paragraph" w:customStyle="1" w:styleId="CM49">
    <w:name w:val="CM49"/>
    <w:basedOn w:val="Default"/>
    <w:next w:val="Default"/>
    <w:uiPriority w:val="99"/>
    <w:qFormat/>
    <w:rsid w:val="007244BD"/>
    <w:pPr>
      <w:widowControl w:val="0"/>
    </w:pPr>
    <w:rPr>
      <w:rFonts w:eastAsia="Calibri"/>
      <w:color w:val="auto"/>
    </w:rPr>
  </w:style>
  <w:style w:type="paragraph" w:customStyle="1" w:styleId="CM41">
    <w:name w:val="CM41"/>
    <w:basedOn w:val="Default"/>
    <w:next w:val="Default"/>
    <w:uiPriority w:val="99"/>
    <w:qFormat/>
    <w:rsid w:val="007244BD"/>
    <w:pPr>
      <w:widowControl w:val="0"/>
    </w:pPr>
    <w:rPr>
      <w:rFonts w:eastAsia="Calibri"/>
      <w:color w:val="auto"/>
    </w:rPr>
  </w:style>
  <w:style w:type="paragraph" w:customStyle="1" w:styleId="3rdOrderPara">
    <w:name w:val="3rd Order Para"/>
    <w:basedOn w:val="Default"/>
    <w:next w:val="Default"/>
    <w:qFormat/>
    <w:rsid w:val="007244BD"/>
    <w:pPr>
      <w:widowControl w:val="0"/>
    </w:pPr>
    <w:rPr>
      <w:rFonts w:eastAsia="Calibri"/>
      <w:color w:val="auto"/>
    </w:rPr>
  </w:style>
  <w:style w:type="paragraph" w:customStyle="1" w:styleId="2ndOrderPara">
    <w:name w:val="2nd Order Para"/>
    <w:basedOn w:val="Default"/>
    <w:next w:val="Default"/>
    <w:qFormat/>
    <w:rsid w:val="007244BD"/>
    <w:pPr>
      <w:widowControl w:val="0"/>
    </w:pPr>
    <w:rPr>
      <w:rFonts w:eastAsia="Calibri"/>
      <w:color w:val="auto"/>
    </w:rPr>
  </w:style>
  <w:style w:type="paragraph" w:customStyle="1" w:styleId="Normal-SIGN2">
    <w:name w:val="Normal-SIGN2"/>
    <w:basedOn w:val="Default"/>
    <w:next w:val="Default"/>
    <w:qFormat/>
    <w:rsid w:val="007244BD"/>
    <w:pPr>
      <w:widowControl w:val="0"/>
    </w:pPr>
    <w:rPr>
      <w:rFonts w:eastAsia="Calibri"/>
      <w:color w:val="auto"/>
    </w:rPr>
  </w:style>
  <w:style w:type="paragraph" w:customStyle="1" w:styleId="Normal-SIGN1">
    <w:name w:val="Normal-SIGN1"/>
    <w:basedOn w:val="Default"/>
    <w:next w:val="Default"/>
    <w:uiPriority w:val="99"/>
    <w:qFormat/>
    <w:rsid w:val="007244BD"/>
    <w:pPr>
      <w:widowControl w:val="0"/>
    </w:pPr>
    <w:rPr>
      <w:rFonts w:eastAsia="Calibri"/>
      <w:color w:val="auto"/>
    </w:rPr>
  </w:style>
  <w:style w:type="paragraph" w:customStyle="1" w:styleId="CM3">
    <w:name w:val="CM3"/>
    <w:basedOn w:val="Default"/>
    <w:next w:val="Default"/>
    <w:uiPriority w:val="99"/>
    <w:qFormat/>
    <w:rsid w:val="007244BD"/>
    <w:pPr>
      <w:widowControl w:val="0"/>
      <w:spacing w:line="553" w:lineRule="atLeast"/>
    </w:pPr>
    <w:rPr>
      <w:rFonts w:eastAsia="Calibri"/>
      <w:color w:val="auto"/>
    </w:rPr>
  </w:style>
  <w:style w:type="paragraph" w:customStyle="1" w:styleId="CM33">
    <w:name w:val="CM33"/>
    <w:basedOn w:val="Default"/>
    <w:next w:val="Default"/>
    <w:uiPriority w:val="99"/>
    <w:qFormat/>
    <w:rsid w:val="007244BD"/>
    <w:pPr>
      <w:widowControl w:val="0"/>
    </w:pPr>
    <w:rPr>
      <w:rFonts w:eastAsia="Calibri"/>
      <w:color w:val="auto"/>
    </w:rPr>
  </w:style>
  <w:style w:type="paragraph" w:customStyle="1" w:styleId="CM37">
    <w:name w:val="CM37"/>
    <w:basedOn w:val="Default"/>
    <w:next w:val="Default"/>
    <w:uiPriority w:val="99"/>
    <w:qFormat/>
    <w:rsid w:val="007244BD"/>
    <w:pPr>
      <w:widowControl w:val="0"/>
    </w:pPr>
    <w:rPr>
      <w:rFonts w:eastAsia="Calibri"/>
      <w:color w:val="auto"/>
    </w:rPr>
  </w:style>
  <w:style w:type="paragraph" w:customStyle="1" w:styleId="CM7">
    <w:name w:val="CM7"/>
    <w:basedOn w:val="Default"/>
    <w:next w:val="Default"/>
    <w:uiPriority w:val="99"/>
    <w:qFormat/>
    <w:rsid w:val="007244BD"/>
    <w:pPr>
      <w:widowControl w:val="0"/>
      <w:spacing w:line="553" w:lineRule="atLeast"/>
    </w:pPr>
    <w:rPr>
      <w:rFonts w:eastAsia="Calibri"/>
      <w:color w:val="auto"/>
    </w:rPr>
  </w:style>
  <w:style w:type="paragraph" w:customStyle="1" w:styleId="Brief-SecondarySource">
    <w:name w:val="Brief - Secondary Source"/>
    <w:basedOn w:val="Normal"/>
    <w:qFormat/>
    <w:rsid w:val="007244BD"/>
    <w:rPr>
      <w:rFonts w:eastAsia="Times New Roman"/>
      <w:sz w:val="14"/>
      <w:szCs w:val="20"/>
    </w:rPr>
  </w:style>
  <w:style w:type="paragraph" w:customStyle="1" w:styleId="Brief-Card">
    <w:name w:val="Brief - Card"/>
    <w:basedOn w:val="Normal"/>
    <w:uiPriority w:val="99"/>
    <w:qFormat/>
    <w:rsid w:val="007244BD"/>
    <w:rPr>
      <w:rFonts w:eastAsia="Times New Roman"/>
    </w:rPr>
  </w:style>
  <w:style w:type="paragraph" w:customStyle="1" w:styleId="Pa2">
    <w:name w:val="Pa2"/>
    <w:basedOn w:val="Default"/>
    <w:next w:val="Default"/>
    <w:uiPriority w:val="99"/>
    <w:qFormat/>
    <w:rsid w:val="007244B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244B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244B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244B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244BD"/>
    <w:pPr>
      <w:widowControl w:val="0"/>
    </w:pPr>
    <w:rPr>
      <w:rFonts w:ascii="Arial Black" w:hAnsi="Arial Black"/>
      <w:color w:val="auto"/>
    </w:rPr>
  </w:style>
  <w:style w:type="paragraph" w:customStyle="1" w:styleId="Cover1">
    <w:name w:val="Cover 1"/>
    <w:basedOn w:val="Normal"/>
    <w:next w:val="Normal"/>
    <w:uiPriority w:val="99"/>
    <w:qFormat/>
    <w:rsid w:val="007244BD"/>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244BD"/>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244BD"/>
    <w:pPr>
      <w:widowControl w:val="0"/>
    </w:pPr>
    <w:rPr>
      <w:color w:val="auto"/>
    </w:rPr>
  </w:style>
  <w:style w:type="paragraph" w:customStyle="1" w:styleId="Pa11">
    <w:name w:val="Pa11"/>
    <w:basedOn w:val="Normal"/>
    <w:next w:val="Normal"/>
    <w:uiPriority w:val="99"/>
    <w:qFormat/>
    <w:rsid w:val="007244B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244B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244B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244BD"/>
    <w:pPr>
      <w:widowControl w:val="0"/>
    </w:pPr>
    <w:rPr>
      <w:rFonts w:eastAsia="Calibri"/>
      <w:color w:val="auto"/>
    </w:rPr>
  </w:style>
  <w:style w:type="paragraph" w:customStyle="1" w:styleId="CM5">
    <w:name w:val="CM5"/>
    <w:basedOn w:val="Default"/>
    <w:next w:val="Default"/>
    <w:qFormat/>
    <w:rsid w:val="007244BD"/>
    <w:pPr>
      <w:widowControl w:val="0"/>
      <w:spacing w:line="553" w:lineRule="atLeast"/>
    </w:pPr>
    <w:rPr>
      <w:rFonts w:eastAsia="Calibri"/>
      <w:color w:val="auto"/>
    </w:rPr>
  </w:style>
  <w:style w:type="paragraph" w:customStyle="1" w:styleId="CM28">
    <w:name w:val="CM28"/>
    <w:basedOn w:val="Default"/>
    <w:next w:val="Default"/>
    <w:uiPriority w:val="99"/>
    <w:qFormat/>
    <w:rsid w:val="007244BD"/>
    <w:pPr>
      <w:widowControl w:val="0"/>
    </w:pPr>
    <w:rPr>
      <w:rFonts w:eastAsia="Calibri"/>
      <w:color w:val="auto"/>
    </w:rPr>
  </w:style>
  <w:style w:type="paragraph" w:customStyle="1" w:styleId="CM8">
    <w:name w:val="CM8"/>
    <w:basedOn w:val="Default"/>
    <w:next w:val="Default"/>
    <w:uiPriority w:val="99"/>
    <w:qFormat/>
    <w:rsid w:val="007244BD"/>
    <w:pPr>
      <w:widowControl w:val="0"/>
    </w:pPr>
    <w:rPr>
      <w:rFonts w:eastAsia="Calibri"/>
      <w:color w:val="auto"/>
    </w:rPr>
  </w:style>
  <w:style w:type="paragraph" w:customStyle="1" w:styleId="CM6">
    <w:name w:val="CM6"/>
    <w:basedOn w:val="Default"/>
    <w:next w:val="Default"/>
    <w:uiPriority w:val="99"/>
    <w:qFormat/>
    <w:rsid w:val="007244BD"/>
    <w:pPr>
      <w:widowControl w:val="0"/>
      <w:spacing w:line="553" w:lineRule="atLeast"/>
    </w:pPr>
    <w:rPr>
      <w:rFonts w:eastAsia="Calibri"/>
      <w:color w:val="auto"/>
    </w:rPr>
  </w:style>
  <w:style w:type="paragraph" w:customStyle="1" w:styleId="CM22">
    <w:name w:val="CM22"/>
    <w:basedOn w:val="Default"/>
    <w:next w:val="Default"/>
    <w:uiPriority w:val="99"/>
    <w:qFormat/>
    <w:rsid w:val="007244BD"/>
    <w:pPr>
      <w:widowControl w:val="0"/>
    </w:pPr>
    <w:rPr>
      <w:rFonts w:eastAsia="Calibri"/>
      <w:color w:val="auto"/>
    </w:rPr>
  </w:style>
  <w:style w:type="paragraph" w:customStyle="1" w:styleId="DoubleUnderlined">
    <w:name w:val="Double Underlined"/>
    <w:basedOn w:val="Heading2"/>
    <w:autoRedefine/>
    <w:uiPriority w:val="99"/>
    <w:qFormat/>
    <w:rsid w:val="007244BD"/>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244B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244BD"/>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244B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244B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244B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244BD"/>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244B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244B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244BD"/>
  </w:style>
  <w:style w:type="paragraph" w:customStyle="1" w:styleId="StyleUnderliningTimesNewRomanBoldNounderlineKernat16">
    <w:name w:val="Style Underlining + Times New Roman Bold No underline Kern at 16..."/>
    <w:basedOn w:val="Normal"/>
    <w:uiPriority w:val="99"/>
    <w:qFormat/>
    <w:rsid w:val="007244B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244BD"/>
    <w:rPr>
      <w:rFonts w:eastAsia="Times New Roman"/>
      <w:b/>
      <w:bCs/>
      <w:kern w:val="32"/>
      <w:sz w:val="32"/>
      <w:szCs w:val="32"/>
    </w:rPr>
  </w:style>
  <w:style w:type="paragraph" w:customStyle="1" w:styleId="StyleBoldUnderliningKernat16pt">
    <w:name w:val="Style Bold Underlining + Kern at 16 pt"/>
    <w:uiPriority w:val="99"/>
    <w:qFormat/>
    <w:rsid w:val="007244B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244BD"/>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244BD"/>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244B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244BD"/>
    <w:pPr>
      <w:ind w:left="400"/>
    </w:pPr>
    <w:rPr>
      <w:rFonts w:eastAsia="Times New Roman"/>
      <w:szCs w:val="20"/>
    </w:rPr>
  </w:style>
  <w:style w:type="paragraph" w:customStyle="1" w:styleId="Paste">
    <w:name w:val="Paste"/>
    <w:basedOn w:val="Normal"/>
    <w:qFormat/>
    <w:rsid w:val="007244BD"/>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7244BD"/>
    <w:rPr>
      <w:rFonts w:ascii="Georgia" w:eastAsia="Times New Roman" w:hAnsi="Georgia"/>
      <w:b/>
      <w:u w:val="single"/>
    </w:rPr>
  </w:style>
  <w:style w:type="paragraph" w:customStyle="1" w:styleId="UnderlineStyle0">
    <w:name w:val="Underline Style"/>
    <w:basedOn w:val="Normal"/>
    <w:link w:val="UnderlineStyleChar"/>
    <w:qFormat/>
    <w:rsid w:val="007244BD"/>
    <w:rPr>
      <w:rFonts w:ascii="Georgia" w:eastAsia="Times New Roman" w:hAnsi="Georgia" w:cstheme="minorBidi"/>
      <w:b/>
      <w:sz w:val="24"/>
      <w:u w:val="single"/>
    </w:rPr>
  </w:style>
  <w:style w:type="paragraph" w:customStyle="1" w:styleId="Normalization">
    <w:name w:val="Normalization"/>
    <w:basedOn w:val="Normal"/>
    <w:uiPriority w:val="99"/>
    <w:qFormat/>
    <w:rsid w:val="007244BD"/>
    <w:rPr>
      <w:rFonts w:eastAsia="Times New Roman"/>
      <w:sz w:val="18"/>
    </w:rPr>
  </w:style>
  <w:style w:type="paragraph" w:customStyle="1" w:styleId="BreifTitle">
    <w:name w:val="Breif Title"/>
    <w:basedOn w:val="Normal"/>
    <w:autoRedefine/>
    <w:uiPriority w:val="99"/>
    <w:qFormat/>
    <w:rsid w:val="007244B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244B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244B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244BD"/>
    <w:rPr>
      <w:rFonts w:eastAsia="Times New Roman"/>
      <w:color w:val="333333"/>
    </w:rPr>
  </w:style>
  <w:style w:type="paragraph" w:customStyle="1" w:styleId="StyleTagandCiteFranklinGothicDemi">
    <w:name w:val="Style Tag and Cite + Franklin Gothic Demi"/>
    <w:basedOn w:val="Normal"/>
    <w:autoRedefine/>
    <w:uiPriority w:val="99"/>
    <w:qFormat/>
    <w:rsid w:val="007244B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244BD"/>
    <w:rPr>
      <w:bCs/>
    </w:rPr>
  </w:style>
  <w:style w:type="paragraph" w:customStyle="1" w:styleId="tagCharCharCharCharCharCharChar">
    <w:name w:val="tag Char Char Char Char Char Char Char"/>
    <w:basedOn w:val="Normal"/>
    <w:uiPriority w:val="99"/>
    <w:qFormat/>
    <w:rsid w:val="007244BD"/>
    <w:rPr>
      <w:rFonts w:eastAsia="Times New Roman"/>
      <w:b/>
      <w:sz w:val="24"/>
      <w:szCs w:val="20"/>
    </w:rPr>
  </w:style>
  <w:style w:type="paragraph" w:customStyle="1" w:styleId="title-bold-medium">
    <w:name w:val="title-bold-medium"/>
    <w:basedOn w:val="Normal"/>
    <w:uiPriority w:val="99"/>
    <w:qFormat/>
    <w:rsid w:val="007244BD"/>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244BD"/>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244BD"/>
    <w:rPr>
      <w:rFonts w:ascii="Arial Narrow" w:eastAsia="Times New Roman" w:hAnsi="Arial Narrow"/>
      <w:b/>
      <w:sz w:val="24"/>
    </w:rPr>
  </w:style>
  <w:style w:type="paragraph" w:customStyle="1" w:styleId="BLOCKTITLE1">
    <w:name w:val="BLOCK TITLE"/>
    <w:basedOn w:val="Heading1"/>
    <w:uiPriority w:val="99"/>
    <w:qFormat/>
    <w:rsid w:val="007244B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244BD"/>
    <w:pPr>
      <w:widowControl w:val="0"/>
      <w:autoSpaceDE w:val="0"/>
      <w:autoSpaceDN w:val="0"/>
      <w:adjustRightInd w:val="0"/>
    </w:pPr>
    <w:rPr>
      <w:sz w:val="24"/>
      <w:szCs w:val="20"/>
    </w:rPr>
  </w:style>
  <w:style w:type="paragraph" w:customStyle="1" w:styleId="BriefTitle1">
    <w:name w:val="Brief Title 1"/>
    <w:basedOn w:val="Normal"/>
    <w:uiPriority w:val="99"/>
    <w:qFormat/>
    <w:rsid w:val="007244B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244B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244B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244B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244BD"/>
    <w:pPr>
      <w:spacing w:before="100" w:beforeAutospacing="1" w:after="100" w:afterAutospacing="1"/>
    </w:pPr>
    <w:rPr>
      <w:rFonts w:eastAsia="Times New Roman"/>
    </w:rPr>
  </w:style>
  <w:style w:type="paragraph" w:customStyle="1" w:styleId="ToRead">
    <w:name w:val="To Read"/>
    <w:basedOn w:val="Normal"/>
    <w:uiPriority w:val="99"/>
    <w:qFormat/>
    <w:rsid w:val="007244BD"/>
    <w:pPr>
      <w:ind w:left="720"/>
    </w:pPr>
    <w:rPr>
      <w:rFonts w:ascii="Verdana" w:eastAsia="Times New Roman" w:hAnsi="Verdana"/>
      <w:b/>
      <w:u w:val="single"/>
    </w:rPr>
  </w:style>
  <w:style w:type="paragraph" w:customStyle="1" w:styleId="Style1">
    <w:name w:val="Style 1"/>
    <w:basedOn w:val="Normal"/>
    <w:uiPriority w:val="99"/>
    <w:qFormat/>
    <w:rsid w:val="007244BD"/>
    <w:pPr>
      <w:widowControl w:val="0"/>
      <w:ind w:firstLine="216"/>
    </w:pPr>
    <w:rPr>
      <w:rFonts w:eastAsia="Times New Roman"/>
      <w:noProof/>
      <w:color w:val="000000"/>
      <w:szCs w:val="20"/>
    </w:rPr>
  </w:style>
  <w:style w:type="paragraph" w:customStyle="1" w:styleId="Style40">
    <w:name w:val="Style 4"/>
    <w:basedOn w:val="Normal"/>
    <w:uiPriority w:val="99"/>
    <w:qFormat/>
    <w:rsid w:val="007244B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244B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244B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244BD"/>
    <w:pPr>
      <w:ind w:left="1660"/>
    </w:pPr>
  </w:style>
  <w:style w:type="paragraph" w:customStyle="1" w:styleId="PageNumber1">
    <w:name w:val="Page Number1"/>
    <w:basedOn w:val="Normal"/>
    <w:next w:val="Normal"/>
    <w:uiPriority w:val="99"/>
    <w:qFormat/>
    <w:rsid w:val="007244BD"/>
    <w:rPr>
      <w:rFonts w:eastAsia="Times New Roman"/>
    </w:rPr>
  </w:style>
  <w:style w:type="paragraph" w:customStyle="1" w:styleId="Card1">
    <w:name w:val="Card1"/>
    <w:uiPriority w:val="99"/>
    <w:qFormat/>
    <w:rsid w:val="007244B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244B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244BD"/>
    <w:pPr>
      <w:ind w:left="288" w:right="288"/>
    </w:pPr>
    <w:rPr>
      <w:rFonts w:eastAsia="Times New Roman"/>
    </w:rPr>
  </w:style>
  <w:style w:type="paragraph" w:customStyle="1" w:styleId="CaseListNormal">
    <w:name w:val="Case List Normal"/>
    <w:basedOn w:val="Normal"/>
    <w:uiPriority w:val="99"/>
    <w:qFormat/>
    <w:rsid w:val="007244BD"/>
    <w:rPr>
      <w:rFonts w:ascii="Times" w:eastAsia="Times New Roman" w:hAnsi="Times"/>
      <w:szCs w:val="26"/>
    </w:rPr>
  </w:style>
  <w:style w:type="paragraph" w:customStyle="1" w:styleId="Body">
    <w:name w:val="Body"/>
    <w:basedOn w:val="Normal"/>
    <w:uiPriority w:val="99"/>
    <w:qFormat/>
    <w:rsid w:val="007244BD"/>
    <w:pPr>
      <w:outlineLvl w:val="3"/>
    </w:pPr>
    <w:rPr>
      <w:rFonts w:eastAsia="Times New Roman"/>
      <w:szCs w:val="20"/>
    </w:rPr>
  </w:style>
  <w:style w:type="paragraph" w:customStyle="1" w:styleId="3text">
    <w:name w:val="3text"/>
    <w:basedOn w:val="Normal"/>
    <w:uiPriority w:val="99"/>
    <w:qFormat/>
    <w:rsid w:val="007244BD"/>
    <w:pPr>
      <w:spacing w:before="100" w:beforeAutospacing="1" w:after="100" w:afterAutospacing="1"/>
    </w:pPr>
    <w:rPr>
      <w:rFonts w:eastAsia="Times New Roman"/>
      <w:sz w:val="24"/>
    </w:rPr>
  </w:style>
  <w:style w:type="paragraph" w:customStyle="1" w:styleId="TimesNewRoman12">
    <w:name w:val="TimesNewRoman12"/>
    <w:uiPriority w:val="99"/>
    <w:qFormat/>
    <w:rsid w:val="007244B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244B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244B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244BD"/>
    <w:rPr>
      <w:rFonts w:eastAsia="Times New Roman"/>
      <w:color w:val="000000"/>
      <w:sz w:val="18"/>
    </w:rPr>
  </w:style>
  <w:style w:type="paragraph" w:customStyle="1" w:styleId="text1">
    <w:name w:val="text1"/>
    <w:basedOn w:val="Normal"/>
    <w:autoRedefine/>
    <w:uiPriority w:val="99"/>
    <w:qFormat/>
    <w:rsid w:val="007244BD"/>
    <w:rPr>
      <w:rFonts w:eastAsia="Times New Roman"/>
      <w:szCs w:val="20"/>
    </w:rPr>
  </w:style>
  <w:style w:type="paragraph" w:customStyle="1" w:styleId="RepeatBlockHeading">
    <w:name w:val="Repeat Block Heading"/>
    <w:basedOn w:val="Normal"/>
    <w:autoRedefine/>
    <w:uiPriority w:val="99"/>
    <w:qFormat/>
    <w:rsid w:val="007244BD"/>
    <w:pPr>
      <w:jc w:val="center"/>
    </w:pPr>
    <w:rPr>
      <w:rFonts w:eastAsia="Times New Roman"/>
      <w:b/>
      <w:smallCaps/>
      <w:color w:val="000000"/>
      <w:sz w:val="24"/>
      <w:u w:val="thick"/>
    </w:rPr>
  </w:style>
  <w:style w:type="paragraph" w:customStyle="1" w:styleId="story-headline">
    <w:name w:val="story-headline"/>
    <w:basedOn w:val="Normal"/>
    <w:uiPriority w:val="99"/>
    <w:qFormat/>
    <w:rsid w:val="007244BD"/>
    <w:pPr>
      <w:spacing w:before="72" w:after="72"/>
    </w:pPr>
    <w:rPr>
      <w:rFonts w:eastAsia="Times New Roman"/>
      <w:b/>
      <w:bCs/>
      <w:sz w:val="26"/>
      <w:szCs w:val="26"/>
    </w:rPr>
  </w:style>
  <w:style w:type="paragraph" w:customStyle="1" w:styleId="story-body">
    <w:name w:val="story-body"/>
    <w:basedOn w:val="Normal"/>
    <w:uiPriority w:val="99"/>
    <w:qFormat/>
    <w:rsid w:val="007244BD"/>
    <w:pPr>
      <w:spacing w:before="100" w:beforeAutospacing="1" w:after="100" w:afterAutospacing="1"/>
    </w:pPr>
    <w:rPr>
      <w:rFonts w:eastAsia="Times New Roman"/>
    </w:rPr>
  </w:style>
  <w:style w:type="paragraph" w:customStyle="1" w:styleId="story-dateline">
    <w:name w:val="story-dateline"/>
    <w:basedOn w:val="Normal"/>
    <w:uiPriority w:val="99"/>
    <w:qFormat/>
    <w:rsid w:val="007244BD"/>
    <w:rPr>
      <w:rFonts w:eastAsia="Times New Roman"/>
      <w:b/>
      <w:bCs/>
    </w:rPr>
  </w:style>
  <w:style w:type="paragraph" w:customStyle="1" w:styleId="TextofCards">
    <w:name w:val="Text of Cards"/>
    <w:basedOn w:val="Normal"/>
    <w:uiPriority w:val="99"/>
    <w:qFormat/>
    <w:rsid w:val="007244BD"/>
    <w:rPr>
      <w:rFonts w:eastAsia="Times New Roman"/>
      <w:color w:val="000000"/>
      <w:spacing w:val="6"/>
      <w:szCs w:val="23"/>
    </w:rPr>
  </w:style>
  <w:style w:type="paragraph" w:customStyle="1" w:styleId="Corpotesto">
    <w:name w:val="Corpo testo"/>
    <w:basedOn w:val="Normal"/>
    <w:uiPriority w:val="99"/>
    <w:qFormat/>
    <w:rsid w:val="007244BD"/>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244BD"/>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244BD"/>
    <w:rPr>
      <w:rFonts w:eastAsia="Times New Roman" w:cs="Calibri"/>
      <w:b/>
      <w:bCs/>
    </w:rPr>
  </w:style>
  <w:style w:type="paragraph" w:customStyle="1" w:styleId="inside-copy">
    <w:name w:val="inside-copy"/>
    <w:basedOn w:val="Normal"/>
    <w:uiPriority w:val="99"/>
    <w:qFormat/>
    <w:rsid w:val="007244BD"/>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244B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244B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244BD"/>
    <w:rPr>
      <w:rFonts w:ascii="Arial" w:hAnsi="Arial"/>
      <w:b w:val="0"/>
      <w:caps w:val="0"/>
      <w:sz w:val="20"/>
    </w:rPr>
  </w:style>
  <w:style w:type="paragraph" w:customStyle="1" w:styleId="ProjectTitleLine">
    <w:name w:val="Project Title Line"/>
    <w:basedOn w:val="Normal"/>
    <w:next w:val="Normal"/>
    <w:autoRedefine/>
    <w:uiPriority w:val="99"/>
    <w:qFormat/>
    <w:rsid w:val="007244BD"/>
    <w:pPr>
      <w:jc w:val="center"/>
    </w:pPr>
    <w:rPr>
      <w:rFonts w:eastAsia="Times New Roman"/>
      <w:caps/>
      <w:szCs w:val="20"/>
    </w:rPr>
  </w:style>
  <w:style w:type="paragraph" w:customStyle="1" w:styleId="LanguageStrike">
    <w:name w:val="Language Strike"/>
    <w:basedOn w:val="Normal"/>
    <w:next w:val="Normal"/>
    <w:uiPriority w:val="99"/>
    <w:qFormat/>
    <w:rsid w:val="007244BD"/>
    <w:rPr>
      <w:rFonts w:ascii="Arial Narrow" w:eastAsia="Times New Roman" w:hAnsi="Arial Narrow"/>
      <w:strike/>
    </w:rPr>
  </w:style>
  <w:style w:type="paragraph" w:customStyle="1" w:styleId="NormalVerdana">
    <w:name w:val="Normal + Verdana"/>
    <w:aliases w:val="10 pt,White,Normal + Arial"/>
    <w:basedOn w:val="Normal"/>
    <w:uiPriority w:val="99"/>
    <w:qFormat/>
    <w:rsid w:val="007244BD"/>
    <w:rPr>
      <w:rFonts w:eastAsia="Times New Roman"/>
      <w:szCs w:val="20"/>
      <w:u w:val="single"/>
    </w:rPr>
  </w:style>
  <w:style w:type="paragraph" w:customStyle="1" w:styleId="Normal10pt">
    <w:name w:val="Normal + 10 pt"/>
    <w:basedOn w:val="Normal"/>
    <w:uiPriority w:val="99"/>
    <w:qFormat/>
    <w:rsid w:val="007244BD"/>
    <w:rPr>
      <w:rFonts w:eastAsia="Times New Roman"/>
      <w:szCs w:val="20"/>
    </w:rPr>
  </w:style>
  <w:style w:type="paragraph" w:customStyle="1" w:styleId="cardChar1Char">
    <w:name w:val="card Char1 Char"/>
    <w:basedOn w:val="Normal"/>
    <w:uiPriority w:val="99"/>
    <w:qFormat/>
    <w:rsid w:val="007244BD"/>
    <w:pPr>
      <w:ind w:left="288" w:right="288"/>
    </w:pPr>
    <w:rPr>
      <w:rFonts w:eastAsia="Times New Roman"/>
      <w:szCs w:val="20"/>
    </w:rPr>
  </w:style>
  <w:style w:type="paragraph" w:customStyle="1" w:styleId="CM12">
    <w:name w:val="CM12"/>
    <w:basedOn w:val="Default"/>
    <w:next w:val="Default"/>
    <w:uiPriority w:val="99"/>
    <w:qFormat/>
    <w:rsid w:val="007244B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244BD"/>
    <w:pPr>
      <w:widowControl w:val="0"/>
      <w:spacing w:after="480"/>
    </w:pPr>
    <w:rPr>
      <w:rFonts w:ascii="Granjon LT Std" w:hAnsi="Granjon LT Std"/>
      <w:color w:val="auto"/>
    </w:rPr>
  </w:style>
  <w:style w:type="paragraph" w:customStyle="1" w:styleId="CM10">
    <w:name w:val="CM10"/>
    <w:basedOn w:val="Default"/>
    <w:next w:val="Default"/>
    <w:uiPriority w:val="99"/>
    <w:qFormat/>
    <w:rsid w:val="007244BD"/>
    <w:pPr>
      <w:widowControl w:val="0"/>
      <w:spacing w:line="320" w:lineRule="atLeast"/>
    </w:pPr>
    <w:rPr>
      <w:rFonts w:ascii="Granjon LT Std" w:hAnsi="Granjon LT Std"/>
      <w:color w:val="auto"/>
    </w:rPr>
  </w:style>
  <w:style w:type="paragraph" w:customStyle="1" w:styleId="bold">
    <w:name w:val="bold"/>
    <w:basedOn w:val="Normal"/>
    <w:uiPriority w:val="99"/>
    <w:qFormat/>
    <w:rsid w:val="007244B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244BD"/>
    <w:rPr>
      <w:rFonts w:ascii="Arial Narrow" w:eastAsia="Times New Roman" w:hAnsi="Arial Narrow"/>
      <w:strike/>
      <w:szCs w:val="20"/>
    </w:rPr>
  </w:style>
  <w:style w:type="paragraph" w:customStyle="1" w:styleId="textbodyblack">
    <w:name w:val="textbodyblack"/>
    <w:basedOn w:val="Normal"/>
    <w:uiPriority w:val="99"/>
    <w:qFormat/>
    <w:rsid w:val="007244B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244B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244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244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244B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244BD"/>
    <w:rPr>
      <w:rFonts w:ascii="Georgia" w:eastAsia="Times New Roman" w:hAnsi="Georgia"/>
      <w:b/>
      <w:bCs/>
      <w:szCs w:val="16"/>
      <w:u w:val="single"/>
    </w:rPr>
  </w:style>
  <w:style w:type="paragraph" w:customStyle="1" w:styleId="CiteCorrected">
    <w:name w:val="Cite Corrected"/>
    <w:basedOn w:val="Normal"/>
    <w:link w:val="CiteCorrectedChar"/>
    <w:qFormat/>
    <w:rsid w:val="007244BD"/>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7244B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7244BD"/>
    <w:pPr>
      <w:ind w:left="288"/>
    </w:pPr>
    <w:rPr>
      <w:rFonts w:eastAsia="SimSun"/>
      <w:szCs w:val="20"/>
      <w:lang w:eastAsia="zh-CN"/>
    </w:rPr>
  </w:style>
  <w:style w:type="paragraph" w:customStyle="1" w:styleId="story-body-text">
    <w:name w:val="story-body-text"/>
    <w:basedOn w:val="Normal"/>
    <w:uiPriority w:val="99"/>
    <w:qFormat/>
    <w:rsid w:val="007244BD"/>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244BD"/>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244BD"/>
    <w:rPr>
      <w:u w:val="single"/>
    </w:rPr>
  </w:style>
  <w:style w:type="paragraph" w:customStyle="1" w:styleId="StyleCardText11ptUnderline">
    <w:name w:val="Style Card Text + 11 pt Underline"/>
    <w:link w:val="StyleCardText11ptUnderlineChar"/>
    <w:qFormat/>
    <w:rsid w:val="007244B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244BD"/>
    <w:rPr>
      <w:rFonts w:ascii="Georgia" w:hAnsi="Georgia"/>
      <w:sz w:val="16"/>
    </w:rPr>
  </w:style>
  <w:style w:type="paragraph" w:customStyle="1" w:styleId="StyleMinimizedText11pt">
    <w:name w:val="Style Minimized Text + 11 pt"/>
    <w:basedOn w:val="Normal"/>
    <w:link w:val="StyleMinimizedText11ptChar"/>
    <w:qFormat/>
    <w:rsid w:val="007244B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244BD"/>
    <w:rPr>
      <w:rFonts w:ascii="Georgia" w:hAnsi="Georgia"/>
      <w:sz w:val="16"/>
    </w:rPr>
  </w:style>
  <w:style w:type="paragraph" w:customStyle="1" w:styleId="StyleMinimizedText11pt1">
    <w:name w:val="Style Minimized Text + 11 pt1"/>
    <w:basedOn w:val="Normal"/>
    <w:link w:val="StyleMinimizedText11pt1Char"/>
    <w:qFormat/>
    <w:rsid w:val="007244BD"/>
    <w:rPr>
      <w:rFonts w:ascii="Georgia" w:hAnsi="Georgia" w:cstheme="minorBidi"/>
      <w:sz w:val="16"/>
    </w:rPr>
  </w:style>
  <w:style w:type="character" w:customStyle="1" w:styleId="Debate-CardSmalltextF2Char">
    <w:name w:val="Debate- Card Small text F2 Char"/>
    <w:link w:val="Debate-CardSmalltextF2"/>
    <w:locked/>
    <w:rsid w:val="007244BD"/>
    <w:rPr>
      <w:rFonts w:ascii="Arial Narrow" w:hAnsi="Arial Narrow"/>
      <w:sz w:val="16"/>
    </w:rPr>
  </w:style>
  <w:style w:type="paragraph" w:customStyle="1" w:styleId="Debate-CardSmalltextF2">
    <w:name w:val="Debate- Card Small text F2"/>
    <w:basedOn w:val="Normal"/>
    <w:next w:val="Normal"/>
    <w:link w:val="Debate-CardSmalltextF2Char"/>
    <w:qFormat/>
    <w:rsid w:val="007244BD"/>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244BD"/>
    <w:rPr>
      <w:rFonts w:ascii="Arial Narrow" w:hAnsi="Arial Narrow"/>
      <w:b/>
      <w:sz w:val="18"/>
      <w:u w:val="single"/>
    </w:rPr>
  </w:style>
  <w:style w:type="paragraph" w:customStyle="1" w:styleId="Debate-EmphasizedText-F5">
    <w:name w:val="Debate- Emphasized Text- F5"/>
    <w:basedOn w:val="Normal"/>
    <w:link w:val="Debate-EmphasizedText-F5Char"/>
    <w:qFormat/>
    <w:rsid w:val="007244BD"/>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244B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244BD"/>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244B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244BD"/>
    <w:rPr>
      <w:rFonts w:ascii="Times New Roman" w:eastAsia="Times New Roman" w:hAnsi="Times New Roman"/>
      <w:sz w:val="16"/>
    </w:rPr>
  </w:style>
  <w:style w:type="character" w:customStyle="1" w:styleId="CardStyleChar">
    <w:name w:val="Card Style Char"/>
    <w:link w:val="CardStyle"/>
    <w:locked/>
    <w:rsid w:val="007244BD"/>
    <w:rPr>
      <w:rFonts w:ascii="Calibri" w:eastAsia="Times New Roman" w:hAnsi="Calibri" w:cs="Calibri"/>
      <w:sz w:val="22"/>
    </w:rPr>
  </w:style>
  <w:style w:type="paragraph" w:customStyle="1" w:styleId="emactive">
    <w:name w:val="emactive"/>
    <w:basedOn w:val="Normal"/>
    <w:uiPriority w:val="99"/>
    <w:qFormat/>
    <w:rsid w:val="007244BD"/>
    <w:pPr>
      <w:spacing w:before="100" w:beforeAutospacing="1" w:after="100" w:afterAutospacing="1"/>
    </w:pPr>
    <w:rPr>
      <w:rFonts w:eastAsia="Times New Roman"/>
      <w:sz w:val="24"/>
    </w:rPr>
  </w:style>
  <w:style w:type="paragraph" w:customStyle="1" w:styleId="emready">
    <w:name w:val="emready"/>
    <w:basedOn w:val="Normal"/>
    <w:uiPriority w:val="99"/>
    <w:qFormat/>
    <w:rsid w:val="007244B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244B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244BD"/>
    <w:rPr>
      <w:rFonts w:ascii="Georgia" w:eastAsia="Times New Roman" w:hAnsi="Georgia" w:cs="Times New Roman"/>
      <w:b/>
      <w:sz w:val="24"/>
      <w:u w:val="single"/>
    </w:rPr>
  </w:style>
  <w:style w:type="character" w:customStyle="1" w:styleId="CardHighlightChar">
    <w:name w:val="Card Highlight Char"/>
    <w:link w:val="CardHighlight"/>
    <w:locked/>
    <w:rsid w:val="007244B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244BD"/>
    <w:pPr>
      <w:shd w:val="clear" w:color="auto" w:fill="66FFFF"/>
    </w:pPr>
    <w:rPr>
      <w:rFonts w:eastAsia="Calibri"/>
      <w:sz w:val="24"/>
      <w:u w:val="single"/>
    </w:rPr>
  </w:style>
  <w:style w:type="character" w:customStyle="1" w:styleId="BlockHeaderHiddenChar">
    <w:name w:val="Block Header Hidden Char"/>
    <w:link w:val="BlockHeaderHidden"/>
    <w:locked/>
    <w:rsid w:val="007244B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244B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244BD"/>
    <w:pPr>
      <w:spacing w:before="100" w:beforeAutospacing="1" w:after="100" w:afterAutospacing="1"/>
    </w:pPr>
    <w:rPr>
      <w:rFonts w:eastAsia="Times New Roman"/>
      <w:sz w:val="24"/>
    </w:rPr>
  </w:style>
  <w:style w:type="paragraph" w:customStyle="1" w:styleId="norma">
    <w:name w:val="norma"/>
    <w:basedOn w:val="Heading3"/>
    <w:uiPriority w:val="99"/>
    <w:qFormat/>
    <w:rsid w:val="007244BD"/>
    <w:rPr>
      <w:rFonts w:eastAsia="MS Gothic" w:cs="Arial"/>
      <w:sz w:val="24"/>
    </w:rPr>
  </w:style>
  <w:style w:type="paragraph" w:customStyle="1" w:styleId="nromal">
    <w:name w:val="nromal"/>
    <w:basedOn w:val="Normal"/>
    <w:uiPriority w:val="99"/>
    <w:qFormat/>
    <w:rsid w:val="007244BD"/>
    <w:pPr>
      <w:keepNext/>
      <w:keepLines/>
      <w:spacing w:before="200"/>
      <w:outlineLvl w:val="3"/>
    </w:pPr>
    <w:rPr>
      <w:rFonts w:eastAsia="Times New Roman" w:cs="Cambria"/>
      <w:b/>
      <w:iCs/>
    </w:rPr>
  </w:style>
  <w:style w:type="paragraph" w:customStyle="1" w:styleId="natural">
    <w:name w:val="natural"/>
    <w:basedOn w:val="Normal"/>
    <w:uiPriority w:val="99"/>
    <w:qFormat/>
    <w:rsid w:val="007244BD"/>
    <w:pPr>
      <w:keepNext/>
      <w:keepLines/>
      <w:spacing w:before="200"/>
      <w:outlineLvl w:val="3"/>
    </w:pPr>
    <w:rPr>
      <w:rFonts w:eastAsia="Times New Roman"/>
      <w:b/>
      <w:iCs/>
    </w:rPr>
  </w:style>
  <w:style w:type="paragraph" w:customStyle="1" w:styleId="nroaml">
    <w:name w:val="nroaml"/>
    <w:basedOn w:val="Normal"/>
    <w:uiPriority w:val="99"/>
    <w:qFormat/>
    <w:rsid w:val="007244BD"/>
    <w:pPr>
      <w:keepNext/>
      <w:keepLines/>
      <w:spacing w:before="200"/>
      <w:outlineLvl w:val="3"/>
    </w:pPr>
    <w:rPr>
      <w:rFonts w:eastAsia="Times New Roman"/>
      <w:b/>
      <w:iCs/>
    </w:rPr>
  </w:style>
  <w:style w:type="paragraph" w:customStyle="1" w:styleId="noraml">
    <w:name w:val="noraml"/>
    <w:basedOn w:val="Normal"/>
    <w:uiPriority w:val="99"/>
    <w:qFormat/>
    <w:rsid w:val="007244B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244BD"/>
    <w:rPr>
      <w:rFonts w:ascii="Georgia" w:eastAsia="Calibri" w:hAnsi="Georgia"/>
      <w:sz w:val="16"/>
      <w:szCs w:val="16"/>
    </w:rPr>
  </w:style>
  <w:style w:type="paragraph" w:customStyle="1" w:styleId="SmallSizeParagraph">
    <w:name w:val="Small Size Paragraph"/>
    <w:basedOn w:val="Normal"/>
    <w:link w:val="SmallSizeParagraphChar"/>
    <w:qFormat/>
    <w:rsid w:val="007244BD"/>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244B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244BD"/>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7244B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244BD"/>
    <w:rPr>
      <w:rFonts w:ascii="Times New Roman" w:eastAsia="Times New Roman" w:hAnsi="Times New Roman" w:cs="Times New Roman"/>
      <w:strike/>
      <w:sz w:val="20"/>
    </w:rPr>
  </w:style>
  <w:style w:type="character" w:customStyle="1" w:styleId="CardT1Char">
    <w:name w:val="CardT1 Char"/>
    <w:link w:val="CardT1"/>
    <w:locked/>
    <w:rsid w:val="007244BD"/>
    <w:rPr>
      <w:rFonts w:ascii="Arial" w:eastAsia="Calibri" w:hAnsi="Arial" w:cs="Arial"/>
      <w:kern w:val="2"/>
      <w:sz w:val="14"/>
      <w:szCs w:val="14"/>
      <w:lang w:eastAsia="zh-TW"/>
    </w:rPr>
  </w:style>
  <w:style w:type="paragraph" w:customStyle="1" w:styleId="CardT1">
    <w:name w:val="CardT1"/>
    <w:basedOn w:val="Normal"/>
    <w:link w:val="CardT1Char"/>
    <w:qFormat/>
    <w:rsid w:val="007244B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244B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244B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244BD"/>
    <w:pPr>
      <w:spacing w:before="100" w:beforeAutospacing="1" w:after="100" w:afterAutospacing="1"/>
    </w:pPr>
    <w:rPr>
      <w:rFonts w:eastAsia="Times New Roman"/>
      <w:sz w:val="24"/>
    </w:rPr>
  </w:style>
  <w:style w:type="paragraph" w:customStyle="1" w:styleId="CiteReal">
    <w:name w:val="Cite Real"/>
    <w:basedOn w:val="Normal"/>
    <w:next w:val="Normal"/>
    <w:qFormat/>
    <w:rsid w:val="007244BD"/>
    <w:rPr>
      <w:rFonts w:eastAsia="MS Mincho"/>
      <w:b/>
      <w:sz w:val="24"/>
      <w:u w:val="single"/>
    </w:rPr>
  </w:style>
  <w:style w:type="paragraph" w:customStyle="1" w:styleId="2909F619802848F09E01365C32F34654">
    <w:name w:val="2909F619802848F09E01365C32F34654"/>
    <w:uiPriority w:val="99"/>
    <w:qFormat/>
    <w:rsid w:val="007244B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244BD"/>
    <w:rPr>
      <w:rFonts w:ascii="Georgia" w:eastAsia="Calibri" w:hAnsi="Georgia"/>
      <w:u w:val="single"/>
      <w:lang w:val="x-none" w:eastAsia="zh-CN"/>
    </w:rPr>
  </w:style>
  <w:style w:type="paragraph" w:customStyle="1" w:styleId="UnderlineS">
    <w:name w:val="Underline S"/>
    <w:basedOn w:val="Normal"/>
    <w:link w:val="UnderlineSChar"/>
    <w:qFormat/>
    <w:rsid w:val="007244BD"/>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7244BD"/>
    <w:rPr>
      <w:rFonts w:ascii="Georgia" w:eastAsia="SimSun" w:hAnsi="Georgia"/>
      <w:sz w:val="12"/>
    </w:rPr>
  </w:style>
  <w:style w:type="paragraph" w:customStyle="1" w:styleId="Ununderlined">
    <w:name w:val="Ununderlined"/>
    <w:basedOn w:val="Normal"/>
    <w:link w:val="UnunderlinedChar"/>
    <w:qFormat/>
    <w:rsid w:val="007244BD"/>
    <w:rPr>
      <w:rFonts w:ascii="Georgia" w:eastAsia="SimSun" w:hAnsi="Georgia" w:cstheme="minorBidi"/>
      <w:sz w:val="12"/>
    </w:rPr>
  </w:style>
  <w:style w:type="character" w:customStyle="1" w:styleId="HighlightingChar">
    <w:name w:val="Highlighting Char"/>
    <w:link w:val="Highlighting"/>
    <w:locked/>
    <w:rsid w:val="007244BD"/>
    <w:rPr>
      <w:rFonts w:ascii="Georgia" w:eastAsia="SimSun" w:hAnsi="Georgia"/>
      <w:u w:val="thick"/>
    </w:rPr>
  </w:style>
  <w:style w:type="paragraph" w:customStyle="1" w:styleId="Highlighting">
    <w:name w:val="Highlighting"/>
    <w:basedOn w:val="Normal"/>
    <w:link w:val="HighlightingChar"/>
    <w:autoRedefine/>
    <w:qFormat/>
    <w:rsid w:val="007244BD"/>
    <w:rPr>
      <w:rFonts w:ascii="Georgia" w:eastAsia="SimSun" w:hAnsi="Georgia" w:cstheme="minorBidi"/>
      <w:sz w:val="24"/>
      <w:u w:val="thick"/>
    </w:rPr>
  </w:style>
  <w:style w:type="character" w:customStyle="1" w:styleId="CITEChar0">
    <w:name w:val="CITE Char"/>
    <w:link w:val="CITE"/>
    <w:locked/>
    <w:rsid w:val="007244B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244B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244BD"/>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7244BD"/>
    <w:rPr>
      <w:rFonts w:eastAsia="Calibri"/>
      <w:b/>
      <w:sz w:val="24"/>
    </w:rPr>
  </w:style>
  <w:style w:type="paragraph" w:customStyle="1" w:styleId="D345FF3D873148C5AE3FBF3267827368">
    <w:name w:val="D345FF3D873148C5AE3FBF3267827368"/>
    <w:uiPriority w:val="99"/>
    <w:qFormat/>
    <w:rsid w:val="007244B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244B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244B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244B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244BD"/>
    <w:rPr>
      <w:b/>
      <w:sz w:val="28"/>
    </w:rPr>
  </w:style>
  <w:style w:type="character" w:customStyle="1" w:styleId="SourcenameChar">
    <w:name w:val="Source name Char"/>
    <w:link w:val="Sourcename"/>
    <w:locked/>
    <w:rsid w:val="007244B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244BD"/>
    <w:rPr>
      <w:b/>
      <w:bCs/>
      <w:sz w:val="20"/>
    </w:rPr>
  </w:style>
  <w:style w:type="character" w:customStyle="1" w:styleId="underlinedcardChar">
    <w:name w:val="underlined card Char"/>
    <w:link w:val="underlinedcard0"/>
    <w:locked/>
    <w:rsid w:val="007244B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244BD"/>
    <w:rPr>
      <w:sz w:val="24"/>
      <w:u w:val="single"/>
    </w:rPr>
  </w:style>
  <w:style w:type="paragraph" w:customStyle="1" w:styleId="FullText">
    <w:name w:val="Full Text"/>
    <w:basedOn w:val="Normal"/>
    <w:uiPriority w:val="99"/>
    <w:qFormat/>
    <w:rsid w:val="007244BD"/>
    <w:rPr>
      <w:rFonts w:eastAsia="Times New Roman"/>
      <w:sz w:val="16"/>
    </w:rPr>
  </w:style>
  <w:style w:type="character" w:customStyle="1" w:styleId="TextUnderlineChar">
    <w:name w:val="Text Underline Char"/>
    <w:link w:val="TextUnderline"/>
    <w:locked/>
    <w:rsid w:val="007244B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244BD"/>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7244B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244B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244B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244BD"/>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7244BD"/>
    <w:pPr>
      <w:spacing w:before="240"/>
      <w:outlineLvl w:val="2"/>
    </w:pPr>
    <w:rPr>
      <w:rFonts w:eastAsia="Times New Roman"/>
      <w:b/>
    </w:rPr>
  </w:style>
  <w:style w:type="character" w:customStyle="1" w:styleId="CiteCardChar">
    <w:name w:val="Cite_Card Char"/>
    <w:link w:val="CiteCard0"/>
    <w:locked/>
    <w:rsid w:val="007244BD"/>
    <w:rPr>
      <w:rFonts w:ascii="Times New Roman" w:eastAsia="Times New Roman" w:hAnsi="Times New Roman" w:cs="Arial"/>
      <w:bCs/>
      <w:sz w:val="20"/>
      <w:szCs w:val="20"/>
    </w:rPr>
  </w:style>
  <w:style w:type="paragraph" w:customStyle="1" w:styleId="CiteCard0">
    <w:name w:val="Cite_Card"/>
    <w:link w:val="CiteCardChar"/>
    <w:qFormat/>
    <w:rsid w:val="007244B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244BD"/>
    <w:pPr>
      <w:widowControl w:val="0"/>
    </w:pPr>
    <w:rPr>
      <w:rFonts w:eastAsia="MS Mincho"/>
      <w:color w:val="auto"/>
    </w:rPr>
  </w:style>
  <w:style w:type="paragraph" w:customStyle="1" w:styleId="dropcap">
    <w:name w:val="dropcap"/>
    <w:basedOn w:val="Normal"/>
    <w:uiPriority w:val="99"/>
    <w:qFormat/>
    <w:rsid w:val="007244BD"/>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244BD"/>
    <w:rPr>
      <w:rFonts w:ascii="Georgia" w:eastAsia="Times New Roman" w:hAnsi="Georgia" w:cs="Calibri"/>
      <w:sz w:val="22"/>
      <w:u w:val="single"/>
    </w:rPr>
  </w:style>
  <w:style w:type="paragraph" w:customStyle="1" w:styleId="StyleStyle49pt6">
    <w:name w:val="Style Style4 + 9 pt6"/>
    <w:basedOn w:val="Style4"/>
    <w:link w:val="StyleStyle49pt6Char"/>
    <w:qFormat/>
    <w:rsid w:val="007244BD"/>
    <w:rPr>
      <w:rFonts w:ascii="Georgia" w:hAnsi="Georgia"/>
    </w:rPr>
  </w:style>
  <w:style w:type="character" w:customStyle="1" w:styleId="UnderlineCharCharCharCharChar">
    <w:name w:val="Underline Char Char Char Char Char"/>
    <w:link w:val="UnderlineCharCharCharChar"/>
    <w:locked/>
    <w:rsid w:val="007244B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244B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244B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244BD"/>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244B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244BD"/>
    <w:rPr>
      <w:rFonts w:ascii="Georgia" w:hAnsi="Georgia"/>
      <w:b/>
      <w:bCs/>
      <w:sz w:val="24"/>
      <w:u w:val="single"/>
    </w:rPr>
  </w:style>
  <w:style w:type="character" w:customStyle="1" w:styleId="DebatenoramlChar">
    <w:name w:val="Debatenoraml Char"/>
    <w:link w:val="Debatenoraml"/>
    <w:locked/>
    <w:rsid w:val="007244BD"/>
    <w:rPr>
      <w:rFonts w:ascii="Times New Roman" w:hAnsi="Times New Roman" w:cs="Times New Roman"/>
    </w:rPr>
  </w:style>
  <w:style w:type="paragraph" w:customStyle="1" w:styleId="Debatenoraml">
    <w:name w:val="Debatenoraml"/>
    <w:basedOn w:val="NoSpacing"/>
    <w:link w:val="DebatenoramlChar"/>
    <w:qFormat/>
    <w:rsid w:val="007244BD"/>
    <w:pPr>
      <w:spacing w:before="0" w:line="240" w:lineRule="auto"/>
    </w:pPr>
    <w:rPr>
      <w:rFonts w:ascii="Times New Roman" w:hAnsi="Times New Roman" w:cs="Times New Roman"/>
    </w:rPr>
  </w:style>
  <w:style w:type="paragraph" w:customStyle="1" w:styleId="SynergyTag">
    <w:name w:val="SynergyTag"/>
    <w:basedOn w:val="Normal"/>
    <w:uiPriority w:val="99"/>
    <w:qFormat/>
    <w:rsid w:val="007244BD"/>
    <w:rPr>
      <w:rFonts w:eastAsia="Calibri"/>
      <w:b/>
    </w:rPr>
  </w:style>
  <w:style w:type="character" w:customStyle="1" w:styleId="QualsChar">
    <w:name w:val="Quals Char"/>
    <w:link w:val="Quals"/>
    <w:locked/>
    <w:rsid w:val="007244BD"/>
    <w:rPr>
      <w:rFonts w:ascii="Georgia" w:eastAsia="Calibri" w:hAnsi="Georgia"/>
      <w:sz w:val="18"/>
    </w:rPr>
  </w:style>
  <w:style w:type="paragraph" w:customStyle="1" w:styleId="Quals">
    <w:name w:val="Quals"/>
    <w:basedOn w:val="Normal"/>
    <w:link w:val="QualsChar"/>
    <w:qFormat/>
    <w:rsid w:val="007244BD"/>
    <w:rPr>
      <w:rFonts w:ascii="Georgia" w:eastAsia="Calibri" w:hAnsi="Georgia" w:cstheme="minorBidi"/>
      <w:sz w:val="18"/>
    </w:rPr>
  </w:style>
  <w:style w:type="paragraph" w:customStyle="1" w:styleId="times">
    <w:name w:val="times"/>
    <w:basedOn w:val="Normal"/>
    <w:qFormat/>
    <w:rsid w:val="007244BD"/>
    <w:pPr>
      <w:spacing w:before="100" w:beforeAutospacing="1" w:after="100" w:afterAutospacing="1"/>
    </w:pPr>
    <w:rPr>
      <w:rFonts w:eastAsia="Times New Roman"/>
      <w:sz w:val="24"/>
    </w:rPr>
  </w:style>
  <w:style w:type="paragraph" w:customStyle="1" w:styleId="BodyA">
    <w:name w:val="Body A"/>
    <w:uiPriority w:val="99"/>
    <w:qFormat/>
    <w:rsid w:val="007244BD"/>
    <w:rPr>
      <w:rFonts w:ascii="Helvetica" w:eastAsia="ヒラギノ角ゴ Pro W3" w:hAnsi="Helvetica" w:cs="Times New Roman"/>
      <w:color w:val="000000"/>
      <w:szCs w:val="20"/>
    </w:rPr>
  </w:style>
  <w:style w:type="character" w:customStyle="1" w:styleId="StarredChar">
    <w:name w:val="Starred Char"/>
    <w:link w:val="Starred"/>
    <w:locked/>
    <w:rsid w:val="007244BD"/>
    <w:rPr>
      <w:rFonts w:ascii="Georgia" w:eastAsia="Times New Roman" w:hAnsi="Georgia"/>
      <w:b/>
      <w:caps/>
      <w:szCs w:val="28"/>
      <w:u w:val="single"/>
    </w:rPr>
  </w:style>
  <w:style w:type="paragraph" w:customStyle="1" w:styleId="Starred">
    <w:name w:val="Starred"/>
    <w:basedOn w:val="Normal"/>
    <w:link w:val="StarredChar"/>
    <w:qFormat/>
    <w:rsid w:val="007244BD"/>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7244BD"/>
    <w:rPr>
      <w:rFonts w:ascii="Georgia" w:eastAsia="Times New Roman" w:hAnsi="Georgia"/>
      <w:b/>
      <w:caps/>
      <w:szCs w:val="28"/>
      <w:u w:val="single"/>
    </w:rPr>
  </w:style>
  <w:style w:type="paragraph" w:customStyle="1" w:styleId="NotStarred">
    <w:name w:val="NotStarred"/>
    <w:basedOn w:val="Normal"/>
    <w:link w:val="NotStarredChar"/>
    <w:qFormat/>
    <w:rsid w:val="007244BD"/>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7244B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244B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244BD"/>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7244BD"/>
    <w:rPr>
      <w:rFonts w:ascii="Georgia" w:eastAsia="Calibri" w:hAnsi="Georgia"/>
      <w:b/>
    </w:rPr>
  </w:style>
  <w:style w:type="paragraph" w:customStyle="1" w:styleId="H4Tag">
    <w:name w:val="H4 (Tag)"/>
    <w:basedOn w:val="Normal"/>
    <w:link w:val="H4TagChar1"/>
    <w:qFormat/>
    <w:rsid w:val="007244BD"/>
    <w:rPr>
      <w:rFonts w:ascii="Georgia" w:eastAsia="Calibri" w:hAnsi="Georgia" w:cstheme="minorBidi"/>
      <w:b/>
      <w:sz w:val="24"/>
    </w:rPr>
  </w:style>
  <w:style w:type="paragraph" w:customStyle="1" w:styleId="CM25">
    <w:name w:val="CM25"/>
    <w:basedOn w:val="Default"/>
    <w:next w:val="Default"/>
    <w:qFormat/>
    <w:rsid w:val="007244B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244BD"/>
    <w:rPr>
      <w:rFonts w:ascii="Georgia" w:hAnsi="Georgia"/>
      <w:b/>
    </w:rPr>
  </w:style>
  <w:style w:type="paragraph" w:customStyle="1" w:styleId="Debate-CardTagandCite-F6">
    <w:name w:val="Debate- Card Tag and Cite- F6"/>
    <w:basedOn w:val="Normal"/>
    <w:link w:val="Debate-CardTagandCite-F6Char"/>
    <w:qFormat/>
    <w:rsid w:val="007244BD"/>
    <w:pPr>
      <w:contextualSpacing/>
    </w:pPr>
    <w:rPr>
      <w:rFonts w:ascii="Georgia" w:hAnsi="Georgia" w:cstheme="minorBidi"/>
      <w:b/>
      <w:sz w:val="24"/>
    </w:rPr>
  </w:style>
  <w:style w:type="character" w:customStyle="1" w:styleId="CardtextChar4">
    <w:name w:val="Card text Char"/>
    <w:link w:val="Cardtext3"/>
    <w:locked/>
    <w:rsid w:val="007244BD"/>
    <w:rPr>
      <w:rFonts w:ascii="Arial Narrow" w:hAnsi="Arial Narrow"/>
      <w:u w:val="single"/>
    </w:rPr>
  </w:style>
  <w:style w:type="paragraph" w:customStyle="1" w:styleId="Cardtext3">
    <w:name w:val="Card text"/>
    <w:link w:val="CardtextChar4"/>
    <w:qFormat/>
    <w:rsid w:val="007244B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244BD"/>
    <w:rPr>
      <w:rFonts w:ascii="Georgia" w:eastAsia="Times New Roman" w:hAnsi="Georgia"/>
      <w:b/>
      <w:szCs w:val="28"/>
      <w:u w:val="single"/>
    </w:rPr>
  </w:style>
  <w:style w:type="paragraph" w:customStyle="1" w:styleId="NewHeading2">
    <w:name w:val="NewHeading2"/>
    <w:basedOn w:val="Normal"/>
    <w:link w:val="NewHeading2Char"/>
    <w:qFormat/>
    <w:rsid w:val="007244BD"/>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7244B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244BD"/>
    <w:rPr>
      <w:rFonts w:eastAsia="Calibri"/>
    </w:rPr>
  </w:style>
  <w:style w:type="paragraph" w:customStyle="1" w:styleId="TagLine">
    <w:name w:val="Tag Line"/>
    <w:basedOn w:val="Normal"/>
    <w:next w:val="FullText"/>
    <w:uiPriority w:val="99"/>
    <w:qFormat/>
    <w:rsid w:val="007244BD"/>
    <w:rPr>
      <w:rFonts w:ascii="Arial Narrow" w:eastAsia="Times New Roman" w:hAnsi="Arial Narrow"/>
      <w:b/>
      <w:sz w:val="28"/>
    </w:rPr>
  </w:style>
  <w:style w:type="paragraph" w:customStyle="1" w:styleId="Card6pt">
    <w:name w:val="Card 6pt"/>
    <w:basedOn w:val="Normal"/>
    <w:uiPriority w:val="99"/>
    <w:qFormat/>
    <w:rsid w:val="007244BD"/>
    <w:pPr>
      <w:ind w:left="288" w:right="288"/>
    </w:pPr>
    <w:rPr>
      <w:rFonts w:ascii="Georgia" w:eastAsia="Calibri" w:hAnsi="Georgia"/>
      <w:color w:val="000000"/>
      <w:sz w:val="12"/>
      <w:szCs w:val="20"/>
    </w:rPr>
  </w:style>
  <w:style w:type="character" w:customStyle="1" w:styleId="FullCiteChar">
    <w:name w:val="Full Cite Char"/>
    <w:link w:val="FullCite"/>
    <w:locked/>
    <w:rsid w:val="007244BD"/>
    <w:rPr>
      <w:rFonts w:ascii="Garamond" w:eastAsia="Calibri" w:hAnsi="Garamond"/>
    </w:rPr>
  </w:style>
  <w:style w:type="paragraph" w:customStyle="1" w:styleId="FullCite">
    <w:name w:val="Full Cite"/>
    <w:basedOn w:val="Normal"/>
    <w:next w:val="Normal"/>
    <w:link w:val="FullCiteChar"/>
    <w:qFormat/>
    <w:rsid w:val="007244BD"/>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7244B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244BD"/>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7244BD"/>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244BD"/>
    <w:rPr>
      <w:rFonts w:ascii="Century Gothic" w:eastAsia="Times New Roman" w:hAnsi="Century Gothic"/>
      <w:sz w:val="16"/>
    </w:rPr>
  </w:style>
  <w:style w:type="character" w:customStyle="1" w:styleId="StylecardThickunderlineChar">
    <w:name w:val="Style card + Thick underline Char"/>
    <w:link w:val="StylecardThickunderline"/>
    <w:locked/>
    <w:rsid w:val="007244B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244BD"/>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7244B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244BD"/>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7244BD"/>
    <w:pPr>
      <w:spacing w:after="200" w:line="276" w:lineRule="auto"/>
    </w:pPr>
    <w:rPr>
      <w:rFonts w:eastAsia="Calibri"/>
      <w:color w:val="auto"/>
      <w:sz w:val="22"/>
    </w:rPr>
  </w:style>
  <w:style w:type="paragraph" w:customStyle="1" w:styleId="font-null">
    <w:name w:val="font-null"/>
    <w:basedOn w:val="Normal"/>
    <w:uiPriority w:val="99"/>
    <w:qFormat/>
    <w:rsid w:val="007244BD"/>
    <w:pPr>
      <w:spacing w:before="100" w:beforeAutospacing="1" w:after="100" w:afterAutospacing="1"/>
    </w:pPr>
    <w:rPr>
      <w:rFonts w:eastAsia="Times New Roman"/>
      <w:sz w:val="24"/>
    </w:rPr>
  </w:style>
  <w:style w:type="paragraph" w:customStyle="1" w:styleId="rteindent1">
    <w:name w:val="rteindent1"/>
    <w:basedOn w:val="Normal"/>
    <w:uiPriority w:val="99"/>
    <w:qFormat/>
    <w:rsid w:val="007244B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244B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244B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244B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244B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244BD"/>
    <w:pPr>
      <w:spacing w:before="100" w:beforeAutospacing="1" w:after="100" w:afterAutospacing="1"/>
    </w:pPr>
    <w:rPr>
      <w:rFonts w:eastAsia="Times New Roman"/>
      <w:sz w:val="24"/>
    </w:rPr>
  </w:style>
  <w:style w:type="paragraph" w:customStyle="1" w:styleId="class">
    <w:name w:val="class"/>
    <w:basedOn w:val="Normal"/>
    <w:uiPriority w:val="99"/>
    <w:qFormat/>
    <w:rsid w:val="007244BD"/>
    <w:pPr>
      <w:spacing w:before="100" w:beforeAutospacing="1" w:after="100" w:afterAutospacing="1"/>
    </w:pPr>
    <w:rPr>
      <w:rFonts w:eastAsia="Times New Roman"/>
      <w:sz w:val="24"/>
    </w:rPr>
  </w:style>
  <w:style w:type="character" w:customStyle="1" w:styleId="blocktitleChar0">
    <w:name w:val="block title Char"/>
    <w:link w:val="blocktitle0"/>
    <w:locked/>
    <w:rsid w:val="007244BD"/>
    <w:rPr>
      <w:rFonts w:ascii="Calibri" w:eastAsia="Calibri" w:hAnsi="Calibri" w:cs="Calibri"/>
      <w:b/>
      <w:caps/>
      <w:sz w:val="28"/>
      <w:szCs w:val="28"/>
      <w:lang w:val="es-ES"/>
    </w:rPr>
  </w:style>
  <w:style w:type="paragraph" w:customStyle="1" w:styleId="Pa6">
    <w:name w:val="Pa6"/>
    <w:basedOn w:val="Normal"/>
    <w:next w:val="Normal"/>
    <w:uiPriority w:val="99"/>
    <w:qFormat/>
    <w:rsid w:val="007244B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244B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244B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244B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244B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244B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244B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244BD"/>
    <w:rPr>
      <w:rFonts w:ascii="Georgia" w:eastAsia="SimSun" w:hAnsi="Georgia" w:cstheme="minorBidi"/>
      <w:b/>
      <w:bCs/>
      <w:sz w:val="24"/>
    </w:rPr>
  </w:style>
  <w:style w:type="paragraph" w:customStyle="1" w:styleId="summary">
    <w:name w:val="summary"/>
    <w:basedOn w:val="Normal"/>
    <w:uiPriority w:val="99"/>
    <w:qFormat/>
    <w:rsid w:val="007244BD"/>
    <w:pPr>
      <w:spacing w:before="100" w:beforeAutospacing="1" w:after="100" w:afterAutospacing="1"/>
    </w:pPr>
    <w:rPr>
      <w:rFonts w:eastAsia="Times New Roman"/>
      <w:sz w:val="24"/>
    </w:rPr>
  </w:style>
  <w:style w:type="paragraph" w:customStyle="1" w:styleId="Caption2">
    <w:name w:val="Caption2"/>
    <w:basedOn w:val="Normal"/>
    <w:uiPriority w:val="99"/>
    <w:qFormat/>
    <w:rsid w:val="007244B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244B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244BD"/>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7244BD"/>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7244BD"/>
    <w:pPr>
      <w:keepNext/>
      <w:ind w:left="288" w:right="288"/>
    </w:pPr>
    <w:rPr>
      <w:rFonts w:ascii="Georgia" w:eastAsia="MS Gothic" w:hAnsi="Georgia"/>
      <w:szCs w:val="20"/>
    </w:rPr>
  </w:style>
  <w:style w:type="paragraph" w:customStyle="1" w:styleId="Little">
    <w:name w:val="Little"/>
    <w:basedOn w:val="Normal"/>
    <w:next w:val="Normal"/>
    <w:link w:val="LittleChar"/>
    <w:qFormat/>
    <w:rsid w:val="007244BD"/>
    <w:pPr>
      <w:ind w:left="288"/>
    </w:pPr>
    <w:rPr>
      <w:rFonts w:ascii="Garamond" w:eastAsia="Times New Roman" w:hAnsi="Garamond"/>
      <w:sz w:val="16"/>
    </w:rPr>
  </w:style>
  <w:style w:type="paragraph" w:customStyle="1" w:styleId="AAAcard">
    <w:name w:val="AAAcard"/>
    <w:basedOn w:val="Normal"/>
    <w:uiPriority w:val="99"/>
    <w:qFormat/>
    <w:rsid w:val="007244BD"/>
    <w:pPr>
      <w:ind w:left="288" w:right="288"/>
    </w:pPr>
    <w:rPr>
      <w:rFonts w:eastAsia="Times New Roman"/>
    </w:rPr>
  </w:style>
  <w:style w:type="paragraph" w:customStyle="1" w:styleId="Caption3">
    <w:name w:val="Caption3"/>
    <w:basedOn w:val="Normal"/>
    <w:uiPriority w:val="99"/>
    <w:qFormat/>
    <w:rsid w:val="007244BD"/>
    <w:pPr>
      <w:spacing w:before="100" w:beforeAutospacing="1" w:after="100" w:afterAutospacing="1"/>
    </w:pPr>
    <w:rPr>
      <w:rFonts w:eastAsia="Times New Roman"/>
      <w:sz w:val="24"/>
    </w:rPr>
  </w:style>
  <w:style w:type="paragraph" w:customStyle="1" w:styleId="body-12-5">
    <w:name w:val="body-12-5"/>
    <w:basedOn w:val="Normal"/>
    <w:uiPriority w:val="99"/>
    <w:qFormat/>
    <w:rsid w:val="007244BD"/>
    <w:pPr>
      <w:spacing w:before="100" w:beforeAutospacing="1" w:after="100" w:afterAutospacing="1"/>
    </w:pPr>
    <w:rPr>
      <w:rFonts w:eastAsia="Times New Roman"/>
      <w:sz w:val="24"/>
    </w:rPr>
  </w:style>
  <w:style w:type="paragraph" w:customStyle="1" w:styleId="infuse">
    <w:name w:val="infuse"/>
    <w:basedOn w:val="Normal"/>
    <w:uiPriority w:val="99"/>
    <w:qFormat/>
    <w:rsid w:val="007244BD"/>
    <w:pPr>
      <w:spacing w:before="100" w:beforeAutospacing="1" w:after="100" w:afterAutospacing="1"/>
    </w:pPr>
    <w:rPr>
      <w:rFonts w:eastAsia="Times New Roman"/>
      <w:sz w:val="24"/>
    </w:rPr>
  </w:style>
  <w:style w:type="paragraph" w:customStyle="1" w:styleId="fontreg">
    <w:name w:val="font_reg"/>
    <w:basedOn w:val="Normal"/>
    <w:uiPriority w:val="99"/>
    <w:qFormat/>
    <w:rsid w:val="007244BD"/>
    <w:pPr>
      <w:spacing w:before="100" w:beforeAutospacing="1" w:after="100" w:afterAutospacing="1"/>
    </w:pPr>
    <w:rPr>
      <w:rFonts w:eastAsia="Times New Roman"/>
      <w:sz w:val="24"/>
    </w:rPr>
  </w:style>
  <w:style w:type="paragraph" w:customStyle="1" w:styleId="CITEF3">
    <w:name w:val="CITE F3"/>
    <w:uiPriority w:val="99"/>
    <w:qFormat/>
    <w:rsid w:val="007244B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244B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244B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244B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244BD"/>
    <w:pPr>
      <w:spacing w:after="200"/>
    </w:pPr>
    <w:rPr>
      <w:rFonts w:ascii="Calibri" w:eastAsia="Calibri" w:hAnsi="Calibri" w:cs="Times New Roman"/>
      <w:sz w:val="20"/>
      <w:szCs w:val="20"/>
      <w:u w:val="single"/>
    </w:rPr>
  </w:style>
  <w:style w:type="paragraph" w:customStyle="1" w:styleId="hotroute1">
    <w:name w:val="hot route!"/>
    <w:basedOn w:val="Normal"/>
    <w:qFormat/>
    <w:rsid w:val="007244BD"/>
    <w:pPr>
      <w:ind w:left="144"/>
    </w:pPr>
    <w:rPr>
      <w:rFonts w:ascii="Cambria" w:eastAsia="Calibri" w:hAnsi="Cambria"/>
      <w:sz w:val="24"/>
    </w:rPr>
  </w:style>
  <w:style w:type="paragraph" w:customStyle="1" w:styleId="FreeFormA">
    <w:name w:val="Free Form A"/>
    <w:autoRedefine/>
    <w:uiPriority w:val="99"/>
    <w:qFormat/>
    <w:rsid w:val="007244B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244BD"/>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244B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244BD"/>
    <w:rPr>
      <w:rFonts w:ascii="Times New Roman" w:eastAsia="Times New Roman" w:hAnsi="Times New Roman" w:cs="Times New Roman"/>
      <w:sz w:val="10"/>
    </w:rPr>
  </w:style>
  <w:style w:type="paragraph" w:customStyle="1" w:styleId="subheader">
    <w:name w:val="subheader"/>
    <w:basedOn w:val="Normal"/>
    <w:uiPriority w:val="99"/>
    <w:qFormat/>
    <w:rsid w:val="007244B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244BD"/>
    <w:pPr>
      <w:spacing w:before="100" w:beforeAutospacing="1" w:after="100" w:afterAutospacing="1"/>
    </w:pPr>
    <w:rPr>
      <w:rFonts w:eastAsia="Times New Roman"/>
      <w:sz w:val="24"/>
    </w:rPr>
  </w:style>
  <w:style w:type="paragraph" w:customStyle="1" w:styleId="more">
    <w:name w:val="more"/>
    <w:basedOn w:val="Normal"/>
    <w:uiPriority w:val="99"/>
    <w:qFormat/>
    <w:rsid w:val="007244BD"/>
    <w:pPr>
      <w:spacing w:before="100" w:beforeAutospacing="1" w:after="100" w:afterAutospacing="1"/>
    </w:pPr>
    <w:rPr>
      <w:rFonts w:eastAsia="Times New Roman"/>
      <w:sz w:val="24"/>
    </w:rPr>
  </w:style>
  <w:style w:type="paragraph" w:customStyle="1" w:styleId="story">
    <w:name w:val="story"/>
    <w:basedOn w:val="Normal"/>
    <w:uiPriority w:val="99"/>
    <w:qFormat/>
    <w:rsid w:val="007244BD"/>
    <w:pPr>
      <w:spacing w:before="100" w:beforeAutospacing="1" w:after="100" w:afterAutospacing="1"/>
    </w:pPr>
    <w:rPr>
      <w:rFonts w:eastAsia="Times New Roman"/>
      <w:sz w:val="24"/>
    </w:rPr>
  </w:style>
  <w:style w:type="paragraph" w:customStyle="1" w:styleId="H1numbered">
    <w:name w:val="H1 numbered"/>
    <w:basedOn w:val="Normal"/>
    <w:uiPriority w:val="99"/>
    <w:qFormat/>
    <w:rsid w:val="007244BD"/>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244BD"/>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244B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244B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244B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244B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244B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244BD"/>
    <w:pPr>
      <w:widowControl w:val="0"/>
      <w:spacing w:after="63"/>
    </w:pPr>
    <w:rPr>
      <w:rFonts w:ascii="Arial" w:hAnsi="Arial"/>
      <w:color w:val="auto"/>
    </w:rPr>
  </w:style>
  <w:style w:type="paragraph" w:customStyle="1" w:styleId="CM35">
    <w:name w:val="CM35"/>
    <w:basedOn w:val="Default"/>
    <w:next w:val="Default"/>
    <w:uiPriority w:val="99"/>
    <w:qFormat/>
    <w:rsid w:val="007244B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244B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244B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244B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244B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244BD"/>
    <w:rPr>
      <w:rFonts w:ascii="Georgia" w:hAnsi="Georgia"/>
      <w:sz w:val="24"/>
      <w:szCs w:val="24"/>
      <w:lang w:val="x-none" w:eastAsia="x-none"/>
    </w:rPr>
  </w:style>
  <w:style w:type="character" w:customStyle="1" w:styleId="StyleCards11ptUnderlineChar">
    <w:name w:val="Style Cards + 11 pt Underline Char"/>
    <w:link w:val="StyleCards11ptUnderline"/>
    <w:locked/>
    <w:rsid w:val="007244B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244BD"/>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7244B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244BD"/>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244B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244BD"/>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244B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244BD"/>
    <w:rPr>
      <w:rFonts w:ascii="Georgia" w:hAnsi="Georgia" w:cstheme="minorBidi"/>
      <w:sz w:val="24"/>
      <w:lang w:val="x-none" w:eastAsia="x-none"/>
    </w:rPr>
  </w:style>
  <w:style w:type="character" w:customStyle="1" w:styleId="NormalFontChar">
    <w:name w:val="Normal Font Char"/>
    <w:link w:val="NormalFont"/>
    <w:locked/>
    <w:rsid w:val="007244BD"/>
    <w:rPr>
      <w:rFonts w:ascii="Times New Roman" w:eastAsia="Times New Roman" w:hAnsi="Times New Roman" w:cs="Times New Roman"/>
      <w:sz w:val="20"/>
      <w:szCs w:val="20"/>
    </w:rPr>
  </w:style>
  <w:style w:type="paragraph" w:customStyle="1" w:styleId="NormalFont">
    <w:name w:val="Normal Font"/>
    <w:link w:val="NormalFontChar"/>
    <w:qFormat/>
    <w:rsid w:val="007244BD"/>
    <w:rPr>
      <w:rFonts w:ascii="Times New Roman" w:eastAsia="Times New Roman" w:hAnsi="Times New Roman" w:cs="Times New Roman"/>
      <w:sz w:val="20"/>
      <w:szCs w:val="20"/>
    </w:rPr>
  </w:style>
  <w:style w:type="paragraph" w:customStyle="1" w:styleId="StyleSmall11pt">
    <w:name w:val="Style Small + 11 pt"/>
    <w:uiPriority w:val="99"/>
    <w:qFormat/>
    <w:rsid w:val="007244B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244B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244BD"/>
    <w:rPr>
      <w:u w:val="single"/>
      <w:lang w:val="x-none" w:eastAsia="x-none"/>
    </w:rPr>
  </w:style>
  <w:style w:type="character" w:customStyle="1" w:styleId="StyleNormalFont11ptBoldUnderlineChar">
    <w:name w:val="Style Normal Font + 11 pt Bold Underline Char"/>
    <w:link w:val="StyleNormalFont11ptBoldUnderline"/>
    <w:locked/>
    <w:rsid w:val="007244B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244BD"/>
    <w:rPr>
      <w:b/>
      <w:bCs/>
      <w:u w:val="single"/>
      <w:lang w:val="x-none" w:eastAsia="x-none"/>
    </w:rPr>
  </w:style>
  <w:style w:type="paragraph" w:customStyle="1" w:styleId="Smallfont0">
    <w:name w:val="Smallfont"/>
    <w:basedOn w:val="Normal"/>
    <w:uiPriority w:val="99"/>
    <w:qFormat/>
    <w:rsid w:val="007244BD"/>
    <w:rPr>
      <w:rFonts w:eastAsia="Times New Roman"/>
      <w:sz w:val="15"/>
    </w:rPr>
  </w:style>
  <w:style w:type="paragraph" w:customStyle="1" w:styleId="formatvorlage2">
    <w:name w:val="formatvorlage2"/>
    <w:basedOn w:val="Normal"/>
    <w:uiPriority w:val="99"/>
    <w:qFormat/>
    <w:rsid w:val="007244B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244B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244BD"/>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7244B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244BD"/>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7244B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244BD"/>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7244BD"/>
    <w:pPr>
      <w:spacing w:before="100" w:beforeAutospacing="1" w:after="100" w:afterAutospacing="1"/>
    </w:pPr>
    <w:rPr>
      <w:rFonts w:eastAsia="Times New Roman"/>
      <w:sz w:val="24"/>
    </w:rPr>
  </w:style>
  <w:style w:type="paragraph" w:customStyle="1" w:styleId="i1">
    <w:name w:val="i1"/>
    <w:basedOn w:val="Normal"/>
    <w:uiPriority w:val="99"/>
    <w:qFormat/>
    <w:rsid w:val="007244BD"/>
    <w:pPr>
      <w:spacing w:before="100" w:beforeAutospacing="1" w:after="100" w:afterAutospacing="1"/>
    </w:pPr>
    <w:rPr>
      <w:rFonts w:eastAsia="Times New Roman"/>
      <w:sz w:val="24"/>
    </w:rPr>
  </w:style>
  <w:style w:type="paragraph" w:customStyle="1" w:styleId="question">
    <w:name w:val="question"/>
    <w:basedOn w:val="Normal"/>
    <w:uiPriority w:val="99"/>
    <w:qFormat/>
    <w:rsid w:val="007244BD"/>
    <w:pPr>
      <w:spacing w:before="100" w:beforeAutospacing="1" w:after="100" w:afterAutospacing="1"/>
    </w:pPr>
    <w:rPr>
      <w:rFonts w:eastAsia="Times New Roman"/>
      <w:sz w:val="24"/>
    </w:rPr>
  </w:style>
  <w:style w:type="paragraph" w:customStyle="1" w:styleId="bodycopy">
    <w:name w:val="bodycopy"/>
    <w:basedOn w:val="Normal"/>
    <w:uiPriority w:val="99"/>
    <w:qFormat/>
    <w:rsid w:val="007244BD"/>
    <w:pPr>
      <w:spacing w:before="100" w:beforeAutospacing="1" w:after="100" w:afterAutospacing="1"/>
    </w:pPr>
    <w:rPr>
      <w:rFonts w:eastAsia="Times New Roman"/>
      <w:sz w:val="24"/>
    </w:rPr>
  </w:style>
  <w:style w:type="paragraph" w:customStyle="1" w:styleId="Fifth">
    <w:name w:val="Fifth"/>
    <w:basedOn w:val="Normal"/>
    <w:link w:val="FifthChar"/>
    <w:qFormat/>
    <w:rsid w:val="007244BD"/>
    <w:rPr>
      <w:rFonts w:eastAsia="Calibri"/>
    </w:rPr>
  </w:style>
  <w:style w:type="paragraph" w:customStyle="1" w:styleId="NoteLevel22">
    <w:name w:val="Note Level 22"/>
    <w:basedOn w:val="Normal"/>
    <w:next w:val="Normal"/>
    <w:uiPriority w:val="99"/>
    <w:qFormat/>
    <w:rsid w:val="007244BD"/>
    <w:pPr>
      <w:keepNext/>
      <w:ind w:left="288" w:right="288"/>
    </w:pPr>
    <w:rPr>
      <w:rFonts w:ascii="Georgia" w:eastAsia="MS Gothic" w:hAnsi="Georgia"/>
      <w:szCs w:val="20"/>
    </w:rPr>
  </w:style>
  <w:style w:type="paragraph" w:customStyle="1" w:styleId="wp-caption-text">
    <w:name w:val="wp-caption-text"/>
    <w:basedOn w:val="Normal"/>
    <w:qFormat/>
    <w:rsid w:val="007244BD"/>
    <w:pPr>
      <w:spacing w:before="100" w:beforeAutospacing="1" w:after="100" w:afterAutospacing="1"/>
    </w:pPr>
    <w:rPr>
      <w:rFonts w:eastAsia="Times New Roman"/>
      <w:sz w:val="24"/>
    </w:rPr>
  </w:style>
  <w:style w:type="paragraph" w:customStyle="1" w:styleId="svarticle">
    <w:name w:val="svarticle"/>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244B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244BD"/>
    <w:pPr>
      <w:spacing w:before="100" w:beforeAutospacing="1" w:after="100" w:afterAutospacing="1"/>
    </w:pPr>
  </w:style>
  <w:style w:type="paragraph" w:customStyle="1" w:styleId="description">
    <w:name w:val="description"/>
    <w:basedOn w:val="Normal"/>
    <w:uiPriority w:val="99"/>
    <w:qFormat/>
    <w:rsid w:val="007244BD"/>
    <w:pPr>
      <w:spacing w:before="100" w:beforeAutospacing="1" w:after="100" w:afterAutospacing="1"/>
    </w:pPr>
  </w:style>
  <w:style w:type="paragraph" w:customStyle="1" w:styleId="graf">
    <w:name w:val="graf"/>
    <w:basedOn w:val="Normal"/>
    <w:uiPriority w:val="99"/>
    <w:qFormat/>
    <w:rsid w:val="007244BD"/>
    <w:pPr>
      <w:spacing w:before="100" w:beforeAutospacing="1" w:after="100" w:afterAutospacing="1"/>
    </w:pPr>
  </w:style>
  <w:style w:type="paragraph" w:customStyle="1" w:styleId="column">
    <w:name w:val="column"/>
    <w:basedOn w:val="Normal"/>
    <w:uiPriority w:val="99"/>
    <w:qFormat/>
    <w:rsid w:val="007244BD"/>
    <w:pPr>
      <w:spacing w:before="100" w:beforeAutospacing="1" w:after="100" w:afterAutospacing="1"/>
    </w:pPr>
  </w:style>
  <w:style w:type="paragraph" w:customStyle="1" w:styleId="recirc-container">
    <w:name w:val="recirc-container"/>
    <w:basedOn w:val="Normal"/>
    <w:uiPriority w:val="99"/>
    <w:qFormat/>
    <w:rsid w:val="007244B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244B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244B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244B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244BD"/>
    <w:rPr>
      <w:rFonts w:ascii="Georgia" w:hAnsi="Georgia" w:hint="default"/>
      <w:i/>
      <w:iCs/>
      <w:color w:val="808080"/>
    </w:rPr>
  </w:style>
  <w:style w:type="character" w:customStyle="1" w:styleId="cardchar00">
    <w:name w:val="cardchar0"/>
    <w:basedOn w:val="DefaultParagraphFont"/>
    <w:rsid w:val="007244BD"/>
  </w:style>
  <w:style w:type="character" w:customStyle="1" w:styleId="UnderlineNon-bold">
    <w:name w:val="Underline Non - bold"/>
    <w:rsid w:val="007244B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244BD"/>
  </w:style>
  <w:style w:type="character" w:customStyle="1" w:styleId="StyleHeading4UnderlinedsmalltextGaramondChar">
    <w:name w:val="Style Heading 4Underlinedsmall text + Garamond Char"/>
    <w:link w:val="StyleHeading4UnderlinedsmalltextGaramond"/>
    <w:locked/>
    <w:rsid w:val="007244BD"/>
    <w:rPr>
      <w:rFonts w:ascii="Calibri" w:hAnsi="Calibri" w:cs="Calibri"/>
      <w:sz w:val="22"/>
    </w:rPr>
  </w:style>
  <w:style w:type="character" w:customStyle="1" w:styleId="Heading5Char2">
    <w:name w:val="Heading 5 Char2"/>
    <w:rsid w:val="007244B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244BD"/>
    <w:rPr>
      <w:rFonts w:ascii="Arial" w:hAnsi="Arial" w:cs="Arial"/>
      <w:vanish/>
      <w:sz w:val="16"/>
      <w:szCs w:val="16"/>
    </w:rPr>
  </w:style>
  <w:style w:type="paragraph" w:styleId="z-TopofForm">
    <w:name w:val="HTML Top of Form"/>
    <w:basedOn w:val="Normal"/>
    <w:next w:val="Normal"/>
    <w:link w:val="z-TopofFormChar"/>
    <w:hidden/>
    <w:uiPriority w:val="99"/>
    <w:unhideWhenUsed/>
    <w:rsid w:val="007244B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244BD"/>
    <w:rPr>
      <w:rFonts w:ascii="Arial" w:hAnsi="Arial" w:cs="Arial"/>
      <w:vanish/>
      <w:sz w:val="16"/>
      <w:szCs w:val="16"/>
    </w:rPr>
  </w:style>
  <w:style w:type="character" w:customStyle="1" w:styleId="z-BottomofFormChar">
    <w:name w:val="z-Bottom of Form Char"/>
    <w:basedOn w:val="DefaultParagraphFont"/>
    <w:link w:val="z-BottomofForm"/>
    <w:uiPriority w:val="99"/>
    <w:rsid w:val="007244B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244B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244BD"/>
    <w:rPr>
      <w:rFonts w:ascii="Arial" w:hAnsi="Arial" w:cs="Arial"/>
      <w:vanish/>
      <w:sz w:val="16"/>
      <w:szCs w:val="16"/>
    </w:rPr>
  </w:style>
  <w:style w:type="character" w:customStyle="1" w:styleId="Style2CharChar">
    <w:name w:val="Style2 Char Char"/>
    <w:rsid w:val="007244BD"/>
    <w:rPr>
      <w:u w:val="thick"/>
      <w:lang w:val="en-US" w:eastAsia="en-US" w:bidi="ar-SA"/>
    </w:rPr>
  </w:style>
  <w:style w:type="character" w:customStyle="1" w:styleId="authordate1">
    <w:name w:val="authordate"/>
    <w:rsid w:val="007244BD"/>
  </w:style>
  <w:style w:type="character" w:customStyle="1" w:styleId="underline0">
    <w:name w:val="%underline"/>
    <w:qFormat/>
    <w:rsid w:val="007244BD"/>
    <w:rPr>
      <w:rFonts w:ascii="Times New Roman" w:hAnsi="Times New Roman" w:cs="Times New Roman" w:hint="default"/>
      <w:strike w:val="0"/>
      <w:dstrike w:val="0"/>
      <w:sz w:val="16"/>
      <w:u w:val="none"/>
      <w:effect w:val="none"/>
    </w:rPr>
  </w:style>
  <w:style w:type="character" w:customStyle="1" w:styleId="AUNDERLINE0">
    <w:name w:val="AUNDERLINE"/>
    <w:qFormat/>
    <w:rsid w:val="007244BD"/>
    <w:rPr>
      <w:rFonts w:ascii="Times New Roman" w:hAnsi="Times New Roman" w:cs="Times New Roman" w:hint="default"/>
      <w:sz w:val="20"/>
      <w:u w:val="single"/>
    </w:rPr>
  </w:style>
  <w:style w:type="character" w:customStyle="1" w:styleId="UnderlinedCharChar">
    <w:name w:val="Underlined Char Char"/>
    <w:rsid w:val="007244BD"/>
    <w:rPr>
      <w:rFonts w:ascii="Garamond" w:hAnsi="Garamond" w:hint="default"/>
      <w:szCs w:val="28"/>
      <w:u w:val="single"/>
      <w:lang w:val="en-US" w:eastAsia="en-US" w:bidi="ar-SA"/>
    </w:rPr>
  </w:style>
  <w:style w:type="character" w:customStyle="1" w:styleId="slug-doi">
    <w:name w:val="slug-doi"/>
    <w:basedOn w:val="DefaultParagraphFont"/>
    <w:rsid w:val="007244BD"/>
  </w:style>
  <w:style w:type="character" w:customStyle="1" w:styleId="af">
    <w:name w:val="af"/>
    <w:basedOn w:val="DefaultParagraphFont"/>
    <w:rsid w:val="007244BD"/>
  </w:style>
  <w:style w:type="character" w:customStyle="1" w:styleId="ab">
    <w:name w:val="ab"/>
    <w:basedOn w:val="DefaultParagraphFont"/>
    <w:rsid w:val="007244BD"/>
  </w:style>
  <w:style w:type="character" w:customStyle="1" w:styleId="em">
    <w:name w:val="em"/>
    <w:basedOn w:val="DefaultParagraphFont"/>
    <w:rsid w:val="007244BD"/>
  </w:style>
  <w:style w:type="character" w:customStyle="1" w:styleId="au">
    <w:name w:val="au"/>
    <w:basedOn w:val="DefaultParagraphFont"/>
    <w:rsid w:val="007244BD"/>
  </w:style>
  <w:style w:type="character" w:customStyle="1" w:styleId="ti">
    <w:name w:val="ti"/>
    <w:basedOn w:val="DefaultParagraphFont"/>
    <w:rsid w:val="007244BD"/>
  </w:style>
  <w:style w:type="character" w:customStyle="1" w:styleId="subheadblue">
    <w:name w:val="subhead_blue"/>
    <w:basedOn w:val="DefaultParagraphFont"/>
    <w:rsid w:val="007244BD"/>
  </w:style>
  <w:style w:type="character" w:customStyle="1" w:styleId="affiliation">
    <w:name w:val="affiliation"/>
    <w:basedOn w:val="DefaultParagraphFont"/>
    <w:rsid w:val="007244BD"/>
  </w:style>
  <w:style w:type="character" w:customStyle="1" w:styleId="slug-doi-wrapper">
    <w:name w:val="slug-doi-wrapper"/>
    <w:basedOn w:val="DefaultParagraphFont"/>
    <w:rsid w:val="007244BD"/>
  </w:style>
  <w:style w:type="character" w:customStyle="1" w:styleId="slug-metadata-noteahead-of-print">
    <w:name w:val="slug-metadata-note ahead-of-print"/>
    <w:basedOn w:val="DefaultParagraphFont"/>
    <w:rsid w:val="007244BD"/>
  </w:style>
  <w:style w:type="character" w:customStyle="1" w:styleId="slug-ahead-of-print-date">
    <w:name w:val="slug-ahead-of-print-date"/>
    <w:basedOn w:val="DefaultParagraphFont"/>
    <w:rsid w:val="007244BD"/>
  </w:style>
  <w:style w:type="character" w:customStyle="1" w:styleId="medium-bold">
    <w:name w:val="medium-bold"/>
    <w:basedOn w:val="DefaultParagraphFont"/>
    <w:rsid w:val="007244BD"/>
  </w:style>
  <w:style w:type="character" w:customStyle="1" w:styleId="updated-short-citation">
    <w:name w:val="updated-short-citation"/>
    <w:basedOn w:val="DefaultParagraphFont"/>
    <w:rsid w:val="007244BD"/>
  </w:style>
  <w:style w:type="character" w:customStyle="1" w:styleId="goohl0">
    <w:name w:val="goohl0"/>
    <w:basedOn w:val="DefaultParagraphFont"/>
    <w:rsid w:val="007244BD"/>
  </w:style>
  <w:style w:type="character" w:customStyle="1" w:styleId="CharChar6">
    <w:name w:val="Char Char6"/>
    <w:rsid w:val="007244BD"/>
    <w:rPr>
      <w:rFonts w:ascii="Arial" w:hAnsi="Arial" w:cs="Arial" w:hint="default"/>
      <w:bCs/>
      <w:sz w:val="16"/>
      <w:szCs w:val="26"/>
      <w:lang w:val="en-US" w:eastAsia="en-US" w:bidi="ar-SA"/>
    </w:rPr>
  </w:style>
  <w:style w:type="character" w:customStyle="1" w:styleId="TagCharChar1">
    <w:name w:val="Tag Char Char1"/>
    <w:rsid w:val="007244BD"/>
    <w:rPr>
      <w:b/>
      <w:bCs w:val="0"/>
      <w:sz w:val="24"/>
      <w:szCs w:val="24"/>
      <w:lang w:val="en-US" w:eastAsia="en-US" w:bidi="ar-SA"/>
    </w:rPr>
  </w:style>
  <w:style w:type="character" w:customStyle="1" w:styleId="12TimesNewRoman">
    <w:name w:val="12 Times New Roman"/>
    <w:rsid w:val="007244B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244B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244BD"/>
    <w:rPr>
      <w:rFonts w:ascii="Times New Roman" w:hAnsi="Times New Roman" w:cs="Times New Roman" w:hint="default"/>
      <w:strike w:val="0"/>
      <w:dstrike w:val="0"/>
      <w:sz w:val="14"/>
      <w:u w:val="none"/>
      <w:effect w:val="none"/>
    </w:rPr>
  </w:style>
  <w:style w:type="character" w:customStyle="1" w:styleId="F8-UnderlineBold">
    <w:name w:val="F8 - Underline/Bold"/>
    <w:rsid w:val="007244BD"/>
    <w:rPr>
      <w:rFonts w:ascii="Times New Roman" w:hAnsi="Times New Roman" w:cs="Times New Roman" w:hint="default"/>
      <w:b/>
      <w:bCs w:val="0"/>
      <w:sz w:val="20"/>
      <w:u w:val="single"/>
    </w:rPr>
  </w:style>
  <w:style w:type="character" w:customStyle="1" w:styleId="F7-SmallFont">
    <w:name w:val="F7 - Small Font"/>
    <w:rsid w:val="007244BD"/>
    <w:rPr>
      <w:rFonts w:ascii="Times New Roman" w:hAnsi="Times New Roman" w:cs="Times New Roman" w:hint="default"/>
      <w:sz w:val="14"/>
    </w:rPr>
  </w:style>
  <w:style w:type="character" w:customStyle="1" w:styleId="Brief-Bold">
    <w:name w:val="Brief - Bold"/>
    <w:rsid w:val="007244BD"/>
    <w:rPr>
      <w:rFonts w:ascii="Times New Roman" w:hAnsi="Times New Roman" w:cs="Times New Roman" w:hint="default"/>
      <w:b/>
      <w:bCs w:val="0"/>
    </w:rPr>
  </w:style>
  <w:style w:type="character" w:customStyle="1" w:styleId="Card-Underline">
    <w:name w:val="Card - Underline"/>
    <w:rsid w:val="007244BD"/>
    <w:rPr>
      <w:rFonts w:ascii="Times New Roman" w:hAnsi="Times New Roman" w:cs="Times New Roman" w:hint="default"/>
      <w:u w:val="single"/>
    </w:rPr>
  </w:style>
  <w:style w:type="character" w:customStyle="1" w:styleId="beriefunderline">
    <w:name w:val="berief = underline"/>
    <w:rsid w:val="007244BD"/>
    <w:rPr>
      <w:rFonts w:ascii="Times New Roman" w:eastAsia="Times New Roman" w:hAnsi="Times New Roman" w:cs="Times New Roman" w:hint="default"/>
      <w:sz w:val="20"/>
      <w:u w:val="single"/>
    </w:rPr>
  </w:style>
  <w:style w:type="character" w:customStyle="1" w:styleId="BoldText10pt">
    <w:name w:val="Bold Text 10 pt"/>
    <w:rsid w:val="007244B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244BD"/>
    <w:rPr>
      <w:i/>
      <w:iCs w:val="0"/>
    </w:rPr>
  </w:style>
  <w:style w:type="character" w:customStyle="1" w:styleId="eoeaheader">
    <w:name w:val="eoea_header"/>
    <w:basedOn w:val="DefaultParagraphFont"/>
    <w:rsid w:val="007244BD"/>
  </w:style>
  <w:style w:type="character" w:customStyle="1" w:styleId="SC4208902">
    <w:name w:val="SC.4.208902"/>
    <w:rsid w:val="007244BD"/>
    <w:rPr>
      <w:rFonts w:ascii="Century" w:hAnsi="Century" w:cs="Century" w:hint="default"/>
      <w:color w:val="000000"/>
      <w:sz w:val="22"/>
      <w:szCs w:val="22"/>
    </w:rPr>
  </w:style>
  <w:style w:type="character" w:customStyle="1" w:styleId="SC4208915">
    <w:name w:val="SC.4.208915"/>
    <w:rsid w:val="007244BD"/>
    <w:rPr>
      <w:rFonts w:ascii="Century" w:hAnsi="Century" w:cs="Century" w:hint="default"/>
      <w:color w:val="000000"/>
      <w:sz w:val="13"/>
      <w:szCs w:val="13"/>
    </w:rPr>
  </w:style>
  <w:style w:type="character" w:customStyle="1" w:styleId="SC273764">
    <w:name w:val="SC.2.73764"/>
    <w:rsid w:val="007244BD"/>
    <w:rPr>
      <w:rFonts w:ascii="Century" w:hAnsi="Century" w:cs="Century" w:hint="default"/>
      <w:color w:val="000000"/>
      <w:sz w:val="72"/>
      <w:szCs w:val="72"/>
    </w:rPr>
  </w:style>
  <w:style w:type="character" w:customStyle="1" w:styleId="SC273779">
    <w:name w:val="SC.2.73779"/>
    <w:rsid w:val="007244BD"/>
    <w:rPr>
      <w:rFonts w:ascii="Century" w:hAnsi="Century" w:cs="Century" w:hint="default"/>
      <w:color w:val="000000"/>
      <w:sz w:val="40"/>
      <w:szCs w:val="40"/>
    </w:rPr>
  </w:style>
  <w:style w:type="character" w:customStyle="1" w:styleId="SC273763">
    <w:name w:val="SC.2.73763"/>
    <w:rsid w:val="007244BD"/>
    <w:rPr>
      <w:rFonts w:ascii="Century" w:hAnsi="Century" w:cs="Century" w:hint="default"/>
      <w:b/>
      <w:bCs/>
      <w:color w:val="000000"/>
    </w:rPr>
  </w:style>
  <w:style w:type="character" w:customStyle="1" w:styleId="SC4208910">
    <w:name w:val="SC.4.208910"/>
    <w:rsid w:val="007244BD"/>
    <w:rPr>
      <w:rFonts w:ascii="Century" w:hAnsi="Century" w:cs="Century" w:hint="default"/>
      <w:color w:val="000000"/>
      <w:sz w:val="28"/>
      <w:szCs w:val="28"/>
    </w:rPr>
  </w:style>
  <w:style w:type="character" w:customStyle="1" w:styleId="SC4208911">
    <w:name w:val="SC.4.208911"/>
    <w:rsid w:val="007244BD"/>
    <w:rPr>
      <w:rFonts w:ascii="Century" w:hAnsi="Century" w:cs="Century" w:hint="default"/>
      <w:color w:val="000000"/>
    </w:rPr>
  </w:style>
  <w:style w:type="character" w:customStyle="1" w:styleId="articlesubtitle">
    <w:name w:val="article_sub_title"/>
    <w:basedOn w:val="DefaultParagraphFont"/>
    <w:rsid w:val="007244BD"/>
  </w:style>
  <w:style w:type="character" w:customStyle="1" w:styleId="newsdate2">
    <w:name w:val="news_date2"/>
    <w:basedOn w:val="DefaultParagraphFont"/>
    <w:rsid w:val="007244BD"/>
  </w:style>
  <w:style w:type="character" w:customStyle="1" w:styleId="readarticleheader">
    <w:name w:val="readarticleheader"/>
    <w:basedOn w:val="DefaultParagraphFont"/>
    <w:rsid w:val="007244BD"/>
  </w:style>
  <w:style w:type="character" w:customStyle="1" w:styleId="UnderlineChar20">
    <w:name w:val="Underline Char2"/>
    <w:rsid w:val="007244BD"/>
    <w:rPr>
      <w:rFonts w:ascii="Trebuchet MS" w:hAnsi="Trebuchet MS" w:hint="default"/>
      <w:u w:val="thick"/>
      <w:lang w:val="en-US" w:eastAsia="zh-CN" w:bidi="ar-SA"/>
    </w:rPr>
  </w:style>
  <w:style w:type="character" w:customStyle="1" w:styleId="BoldUnderliningChar">
    <w:name w:val="Bold Underlining Char"/>
    <w:rsid w:val="007244BD"/>
    <w:rPr>
      <w:rFonts w:ascii="Arial Narrow" w:eastAsia="Times New Roman" w:hAnsi="Arial Narrow" w:hint="default"/>
      <w:b/>
      <w:bCs w:val="0"/>
      <w:szCs w:val="24"/>
      <w:u w:val="single"/>
      <w:lang w:val="en-GB" w:eastAsia="en-US" w:bidi="ar-SA"/>
    </w:rPr>
  </w:style>
  <w:style w:type="character" w:customStyle="1" w:styleId="medium-normal1">
    <w:name w:val="medium-normal1"/>
    <w:rsid w:val="007244BD"/>
    <w:rPr>
      <w:rFonts w:ascii="Arial" w:hAnsi="Arial" w:cs="Arial" w:hint="default"/>
      <w:b w:val="0"/>
      <w:bCs w:val="0"/>
      <w:i w:val="0"/>
      <w:iCs w:val="0"/>
      <w:sz w:val="20"/>
      <w:szCs w:val="20"/>
    </w:rPr>
  </w:style>
  <w:style w:type="character" w:customStyle="1" w:styleId="UnderlinedCardChar0">
    <w:name w:val="Underlined Card Char"/>
    <w:rsid w:val="007244BD"/>
    <w:rPr>
      <w:rFonts w:ascii="Palatino Linotype" w:hAnsi="Palatino Linotype" w:hint="default"/>
      <w:u w:val="single"/>
      <w:lang w:val="en-US" w:eastAsia="en-US" w:bidi="ar-SA"/>
    </w:rPr>
  </w:style>
  <w:style w:type="character" w:customStyle="1" w:styleId="char">
    <w:name w:val="char"/>
    <w:basedOn w:val="DefaultParagraphFont"/>
    <w:rsid w:val="007244BD"/>
  </w:style>
  <w:style w:type="character" w:customStyle="1" w:styleId="UnderlineCharCharCharCharCharChar">
    <w:name w:val="Underline Char Char Char Char Char Char"/>
    <w:rsid w:val="007244BD"/>
    <w:rPr>
      <w:rFonts w:ascii="Arial Narrow" w:hAnsi="Arial Narrow" w:hint="default"/>
      <w:szCs w:val="24"/>
      <w:u w:val="single"/>
      <w:lang w:val="en-US" w:eastAsia="en-US" w:bidi="ar-SA"/>
    </w:rPr>
  </w:style>
  <w:style w:type="character" w:customStyle="1" w:styleId="klink">
    <w:name w:val="klink"/>
    <w:basedOn w:val="DefaultParagraphFont"/>
    <w:rsid w:val="007244BD"/>
  </w:style>
  <w:style w:type="character" w:customStyle="1" w:styleId="date10">
    <w:name w:val="date1"/>
    <w:basedOn w:val="DefaultParagraphFont"/>
    <w:rsid w:val="007244BD"/>
  </w:style>
  <w:style w:type="character" w:customStyle="1" w:styleId="bolding1">
    <w:name w:val="bolding1"/>
    <w:rsid w:val="007244BD"/>
    <w:rPr>
      <w:b/>
      <w:bCs/>
    </w:rPr>
  </w:style>
  <w:style w:type="character" w:customStyle="1" w:styleId="bookoptions1">
    <w:name w:val="book_options1"/>
    <w:rsid w:val="007244BD"/>
    <w:rPr>
      <w:b/>
      <w:bCs/>
      <w:color w:val="333366"/>
    </w:rPr>
  </w:style>
  <w:style w:type="character" w:customStyle="1" w:styleId="descriptionblock">
    <w:name w:val="description block"/>
    <w:basedOn w:val="DefaultParagraphFont"/>
    <w:rsid w:val="007244BD"/>
  </w:style>
  <w:style w:type="character" w:customStyle="1" w:styleId="detailsboxblock">
    <w:name w:val="detailsbox block"/>
    <w:basedOn w:val="DefaultParagraphFont"/>
    <w:rsid w:val="007244BD"/>
  </w:style>
  <w:style w:type="character" w:customStyle="1" w:styleId="Char3">
    <w:name w:val="Char3"/>
    <w:rsid w:val="007244BD"/>
    <w:rPr>
      <w:rFonts w:ascii="Arial" w:hAnsi="Arial" w:cs="Arial" w:hint="default"/>
      <w:bCs/>
      <w:u w:val="thick"/>
      <w:lang w:val="en-US" w:eastAsia="en-US" w:bidi="ar-SA"/>
    </w:rPr>
  </w:style>
  <w:style w:type="character" w:customStyle="1" w:styleId="texto11">
    <w:name w:val="texto11"/>
    <w:rsid w:val="007244BD"/>
    <w:rPr>
      <w:rFonts w:ascii="Arial" w:hAnsi="Arial" w:cs="Arial" w:hint="default"/>
      <w:b w:val="0"/>
      <w:bCs w:val="0"/>
      <w:i w:val="0"/>
      <w:iCs w:val="0"/>
      <w:caps w:val="0"/>
      <w:color w:val="000000"/>
      <w:sz w:val="26"/>
      <w:szCs w:val="26"/>
    </w:rPr>
  </w:style>
  <w:style w:type="character" w:customStyle="1" w:styleId="CardTagChar">
    <w:name w:val="Card Tag Char"/>
    <w:rsid w:val="007244BD"/>
    <w:rPr>
      <w:rFonts w:ascii="Arial Narrow" w:hAnsi="Arial Narrow" w:hint="default"/>
      <w:b/>
      <w:bCs w:val="0"/>
      <w:sz w:val="24"/>
      <w:szCs w:val="24"/>
      <w:lang w:val="en-US" w:eastAsia="en-US" w:bidi="ar-SA"/>
    </w:rPr>
  </w:style>
  <w:style w:type="character" w:customStyle="1" w:styleId="DebateCiteCharCharChar">
    <w:name w:val="Debate Cite Char Char Char"/>
    <w:rsid w:val="007244BD"/>
    <w:rPr>
      <w:b/>
      <w:bCs w:val="0"/>
      <w:sz w:val="32"/>
      <w:szCs w:val="32"/>
      <w:lang w:val="en-US" w:eastAsia="en-US" w:bidi="ar-SA"/>
    </w:rPr>
  </w:style>
  <w:style w:type="character" w:customStyle="1" w:styleId="TagChar3">
    <w:name w:val="Tag Char3"/>
    <w:rsid w:val="007244BD"/>
    <w:rPr>
      <w:rFonts w:ascii="Palatino Linotype" w:hAnsi="Palatino Linotype" w:hint="default"/>
      <w:b/>
      <w:bCs w:val="0"/>
      <w:sz w:val="24"/>
      <w:szCs w:val="24"/>
      <w:lang w:val="en-US" w:eastAsia="en-US" w:bidi="ar-SA"/>
    </w:rPr>
  </w:style>
  <w:style w:type="character" w:customStyle="1" w:styleId="TagandCiteChar">
    <w:name w:val="Tag and Cite Char"/>
    <w:rsid w:val="007244BD"/>
    <w:rPr>
      <w:color w:val="333333"/>
      <w:sz w:val="22"/>
      <w:szCs w:val="22"/>
      <w:lang w:val="en-US" w:eastAsia="en-US" w:bidi="ar-SA"/>
    </w:rPr>
  </w:style>
  <w:style w:type="character" w:customStyle="1" w:styleId="Style10ptBold">
    <w:name w:val="Style 10 pt Bold"/>
    <w:rsid w:val="007244BD"/>
    <w:rPr>
      <w:b/>
      <w:bCs/>
      <w:sz w:val="20"/>
    </w:rPr>
  </w:style>
  <w:style w:type="character" w:customStyle="1" w:styleId="text9">
    <w:name w:val="text9"/>
    <w:basedOn w:val="DefaultParagraphFont"/>
    <w:rsid w:val="007244BD"/>
  </w:style>
  <w:style w:type="character" w:customStyle="1" w:styleId="text21">
    <w:name w:val="text21"/>
    <w:basedOn w:val="DefaultParagraphFont"/>
    <w:rsid w:val="007244BD"/>
  </w:style>
  <w:style w:type="character" w:customStyle="1" w:styleId="text19">
    <w:name w:val="text19"/>
    <w:basedOn w:val="DefaultParagraphFont"/>
    <w:rsid w:val="007244BD"/>
  </w:style>
  <w:style w:type="character" w:customStyle="1" w:styleId="term2">
    <w:name w:val="term2"/>
    <w:rsid w:val="007244BD"/>
    <w:rPr>
      <w:b/>
      <w:bCs/>
    </w:rPr>
  </w:style>
  <w:style w:type="character" w:customStyle="1" w:styleId="pmterms12">
    <w:name w:val="pmterms12"/>
    <w:rsid w:val="007244BD"/>
    <w:rPr>
      <w:b/>
      <w:bCs/>
      <w:i w:val="0"/>
      <w:iCs w:val="0"/>
      <w:color w:val="000000"/>
    </w:rPr>
  </w:style>
  <w:style w:type="character" w:customStyle="1" w:styleId="ToReadChar">
    <w:name w:val="To Read Char"/>
    <w:rsid w:val="007244BD"/>
    <w:rPr>
      <w:rFonts w:ascii="Verdana" w:hAnsi="Verdana" w:hint="default"/>
      <w:b/>
      <w:bCs w:val="0"/>
      <w:szCs w:val="24"/>
      <w:u w:val="single"/>
      <w:lang w:val="en-US" w:eastAsia="en-US" w:bidi="ar-SA"/>
    </w:rPr>
  </w:style>
  <w:style w:type="character" w:customStyle="1" w:styleId="ToReadCharChar">
    <w:name w:val="To Read Char Char"/>
    <w:rsid w:val="007244BD"/>
    <w:rPr>
      <w:rFonts w:ascii="Verdana" w:hAnsi="Verdana" w:hint="default"/>
      <w:b/>
      <w:bCs w:val="0"/>
      <w:szCs w:val="24"/>
      <w:u w:val="single"/>
      <w:lang w:val="en-US" w:eastAsia="en-US" w:bidi="ar-SA"/>
    </w:rPr>
  </w:style>
  <w:style w:type="character" w:customStyle="1" w:styleId="bio">
    <w:name w:val="bio"/>
    <w:basedOn w:val="DefaultParagraphFont"/>
    <w:rsid w:val="007244BD"/>
  </w:style>
  <w:style w:type="character" w:customStyle="1" w:styleId="storytextstyle">
    <w:name w:val="storytextstyle"/>
    <w:basedOn w:val="DefaultParagraphFont"/>
    <w:rsid w:val="007244BD"/>
  </w:style>
  <w:style w:type="character" w:customStyle="1" w:styleId="cardunderlinedCharChar">
    <w:name w:val="card underlined Char Char"/>
    <w:rsid w:val="007244BD"/>
    <w:rPr>
      <w:rFonts w:ascii="Arial" w:hAnsi="Arial" w:cs="Arial" w:hint="default"/>
      <w:sz w:val="22"/>
      <w:szCs w:val="24"/>
      <w:u w:val="single"/>
      <w:lang w:val="en-US" w:eastAsia="en-US" w:bidi="ar-SA"/>
    </w:rPr>
  </w:style>
  <w:style w:type="character" w:customStyle="1" w:styleId="Style2Char0">
    <w:name w:val="Style2 Char"/>
    <w:rsid w:val="007244BD"/>
    <w:rPr>
      <w:rFonts w:ascii="Book Antiqua" w:hAnsi="Book Antiqua" w:hint="default"/>
      <w:u w:val="thick"/>
      <w:lang w:val="en-US" w:eastAsia="en-US" w:bidi="ar-SA"/>
    </w:rPr>
  </w:style>
  <w:style w:type="character" w:customStyle="1" w:styleId="Style2Char1">
    <w:name w:val="Style2 Char1"/>
    <w:rsid w:val="007244BD"/>
    <w:rPr>
      <w:rFonts w:ascii="Book Antiqua" w:hAnsi="Book Antiqua" w:hint="default"/>
      <w:szCs w:val="24"/>
      <w:u w:val="thick"/>
      <w:lang w:val="en-US" w:eastAsia="en-US" w:bidi="ar-SA"/>
    </w:rPr>
  </w:style>
  <w:style w:type="character" w:customStyle="1" w:styleId="articlehead21">
    <w:name w:val="articlehead21"/>
    <w:rsid w:val="007244BD"/>
    <w:rPr>
      <w:rFonts w:ascii="Arial" w:hAnsi="Arial" w:cs="Arial" w:hint="default"/>
      <w:b/>
      <w:bCs/>
      <w:color w:val="660000"/>
      <w:sz w:val="20"/>
      <w:szCs w:val="20"/>
    </w:rPr>
  </w:style>
  <w:style w:type="character" w:customStyle="1" w:styleId="TagCiteChar1">
    <w:name w:val="Tag/Cite Char1"/>
    <w:rsid w:val="007244BD"/>
    <w:rPr>
      <w:b/>
      <w:bCs w:val="0"/>
      <w:lang w:val="en-US" w:eastAsia="en-US" w:bidi="ar-SA"/>
    </w:rPr>
  </w:style>
  <w:style w:type="character" w:customStyle="1" w:styleId="goohl2">
    <w:name w:val="goohl2"/>
    <w:basedOn w:val="DefaultParagraphFont"/>
    <w:rsid w:val="007244BD"/>
  </w:style>
  <w:style w:type="character" w:customStyle="1" w:styleId="CardCharChar0">
    <w:name w:val="Card Char Char"/>
    <w:rsid w:val="007244BD"/>
    <w:rPr>
      <w:lang w:val="en-US" w:eastAsia="en-US" w:bidi="ar-SA"/>
    </w:rPr>
  </w:style>
  <w:style w:type="character" w:customStyle="1" w:styleId="BriefTitle1Char">
    <w:name w:val="Brief Title 1 Char"/>
    <w:rsid w:val="007244BD"/>
    <w:rPr>
      <w:b/>
      <w:bCs w:val="0"/>
      <w:u w:val="single"/>
      <w:lang w:val="en-US" w:eastAsia="en-US" w:bidi="ar-SA"/>
    </w:rPr>
  </w:style>
  <w:style w:type="character" w:customStyle="1" w:styleId="TagCiteCharChar">
    <w:name w:val="Tag/Cite Char Char"/>
    <w:rsid w:val="007244BD"/>
    <w:rPr>
      <w:b/>
      <w:bCs w:val="0"/>
      <w:lang w:val="en-US" w:eastAsia="en-US" w:bidi="ar-SA"/>
    </w:rPr>
  </w:style>
  <w:style w:type="character" w:customStyle="1" w:styleId="btx">
    <w:name w:val="btx"/>
    <w:basedOn w:val="DefaultParagraphFont"/>
    <w:rsid w:val="007244BD"/>
  </w:style>
  <w:style w:type="character" w:customStyle="1" w:styleId="CardChar1">
    <w:name w:val="Card Char1"/>
    <w:rsid w:val="007244BD"/>
    <w:rPr>
      <w:lang w:val="en-US" w:eastAsia="en-US" w:bidi="ar-SA"/>
    </w:rPr>
  </w:style>
  <w:style w:type="character" w:customStyle="1" w:styleId="prodgeneral1">
    <w:name w:val="prodgeneral1"/>
    <w:rsid w:val="007244BD"/>
    <w:rPr>
      <w:rFonts w:ascii="Verdana" w:hAnsi="Verdana" w:hint="default"/>
      <w:b w:val="0"/>
      <w:bCs w:val="0"/>
      <w:caps w:val="0"/>
      <w:color w:val="000000"/>
      <w:spacing w:val="0"/>
      <w:sz w:val="16"/>
      <w:szCs w:val="16"/>
    </w:rPr>
  </w:style>
  <w:style w:type="character" w:customStyle="1" w:styleId="summary1">
    <w:name w:val="summary1"/>
    <w:rsid w:val="007244BD"/>
    <w:rPr>
      <w:rFonts w:ascii="Arial" w:hAnsi="Arial" w:cs="Arial" w:hint="default"/>
      <w:sz w:val="18"/>
      <w:szCs w:val="18"/>
    </w:rPr>
  </w:style>
  <w:style w:type="character" w:customStyle="1" w:styleId="text3">
    <w:name w:val="text3"/>
    <w:basedOn w:val="DefaultParagraphFont"/>
    <w:rsid w:val="007244BD"/>
  </w:style>
  <w:style w:type="character" w:customStyle="1" w:styleId="cardtextsmallChar">
    <w:name w:val="card text small Char"/>
    <w:rsid w:val="007244BD"/>
    <w:rPr>
      <w:rFonts w:ascii="Arial Narrow" w:hAnsi="Arial Narrow" w:hint="default"/>
      <w:sz w:val="16"/>
      <w:szCs w:val="24"/>
      <w:lang w:val="en-US" w:eastAsia="en-US" w:bidi="ar-SA"/>
    </w:rPr>
  </w:style>
  <w:style w:type="character" w:customStyle="1" w:styleId="countrytitle1">
    <w:name w:val="countrytitle1"/>
    <w:rsid w:val="007244BD"/>
    <w:rPr>
      <w:rFonts w:ascii="Verdana" w:hAnsi="Verdana" w:hint="default"/>
      <w:b/>
      <w:bCs/>
      <w:color w:val="293643"/>
      <w:sz w:val="24"/>
      <w:szCs w:val="24"/>
    </w:rPr>
  </w:style>
  <w:style w:type="character" w:customStyle="1" w:styleId="storyheader1">
    <w:name w:val="storyheader1"/>
    <w:rsid w:val="007244BD"/>
    <w:rPr>
      <w:rFonts w:ascii="Verdana" w:hAnsi="Verdana" w:hint="default"/>
      <w:b/>
      <w:bCs/>
      <w:color w:val="000000"/>
      <w:sz w:val="21"/>
      <w:szCs w:val="21"/>
    </w:rPr>
  </w:style>
  <w:style w:type="character" w:customStyle="1" w:styleId="cardunderlinedChar0">
    <w:name w:val="card underlined Char"/>
    <w:rsid w:val="007244BD"/>
    <w:rPr>
      <w:rFonts w:ascii="Arial" w:hAnsi="Arial" w:cs="Arial" w:hint="default"/>
      <w:sz w:val="22"/>
      <w:szCs w:val="24"/>
      <w:u w:val="single"/>
      <w:lang w:val="en-US" w:eastAsia="en-US" w:bidi="ar-SA"/>
    </w:rPr>
  </w:style>
  <w:style w:type="character" w:customStyle="1" w:styleId="article1">
    <w:name w:val="article1"/>
    <w:rsid w:val="007244BD"/>
    <w:rPr>
      <w:rFonts w:ascii="Verdana" w:hAnsi="Verdana" w:hint="default"/>
      <w:color w:val="333333"/>
      <w:sz w:val="16"/>
      <w:szCs w:val="16"/>
    </w:rPr>
  </w:style>
  <w:style w:type="character" w:customStyle="1" w:styleId="story-posted-date1">
    <w:name w:val="story-posted-date1"/>
    <w:rsid w:val="007244B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244B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244BD"/>
  </w:style>
  <w:style w:type="character" w:customStyle="1" w:styleId="textmedium">
    <w:name w:val="textmedium"/>
    <w:basedOn w:val="DefaultParagraphFont"/>
    <w:rsid w:val="007244BD"/>
  </w:style>
  <w:style w:type="character" w:customStyle="1" w:styleId="citation1">
    <w:name w:val="citation1"/>
    <w:rsid w:val="007244BD"/>
    <w:rPr>
      <w:rFonts w:ascii="Verdana" w:hAnsi="Verdana" w:hint="default"/>
      <w:sz w:val="17"/>
      <w:szCs w:val="17"/>
    </w:rPr>
  </w:style>
  <w:style w:type="character" w:customStyle="1" w:styleId="hithighlite">
    <w:name w:val="hithighlite"/>
    <w:basedOn w:val="DefaultParagraphFont"/>
    <w:rsid w:val="007244BD"/>
  </w:style>
  <w:style w:type="character" w:customStyle="1" w:styleId="articlecontent">
    <w:name w:val="articlecontent"/>
    <w:basedOn w:val="DefaultParagraphFont"/>
    <w:rsid w:val="007244BD"/>
  </w:style>
  <w:style w:type="character" w:customStyle="1" w:styleId="fource1">
    <w:name w:val="fource1"/>
    <w:rsid w:val="007244BD"/>
    <w:rPr>
      <w:sz w:val="34"/>
      <w:szCs w:val="34"/>
    </w:rPr>
  </w:style>
  <w:style w:type="character" w:customStyle="1" w:styleId="LanguageStrikeChar">
    <w:name w:val="Language Strike Char"/>
    <w:rsid w:val="007244BD"/>
    <w:rPr>
      <w:rFonts w:ascii="Arial Narrow" w:hAnsi="Arial Narrow" w:hint="default"/>
      <w:strike/>
      <w:szCs w:val="24"/>
      <w:lang w:val="en-US" w:eastAsia="en-US" w:bidi="ar-SA"/>
    </w:rPr>
  </w:style>
  <w:style w:type="character" w:customStyle="1" w:styleId="normal11">
    <w:name w:val="normal1"/>
    <w:basedOn w:val="DefaultParagraphFont"/>
    <w:rsid w:val="007244BD"/>
  </w:style>
  <w:style w:type="character" w:customStyle="1" w:styleId="ds">
    <w:name w:val="ds"/>
    <w:basedOn w:val="DefaultParagraphFont"/>
    <w:rsid w:val="007244BD"/>
  </w:style>
  <w:style w:type="character" w:customStyle="1" w:styleId="UnderliningChar1">
    <w:name w:val="Underlining Char1"/>
    <w:rsid w:val="007244BD"/>
    <w:rPr>
      <w:rFonts w:ascii="Arial Narrow" w:hAnsi="Arial Narrow" w:hint="default"/>
      <w:szCs w:val="24"/>
      <w:u w:val="single"/>
      <w:lang w:val="en-US" w:eastAsia="en-US" w:bidi="ar-SA"/>
    </w:rPr>
  </w:style>
  <w:style w:type="character" w:customStyle="1" w:styleId="UnderliningChar2">
    <w:name w:val="Underlining Char2"/>
    <w:rsid w:val="007244BD"/>
    <w:rPr>
      <w:rFonts w:ascii="Arial Narrow" w:hAnsi="Arial Narrow" w:hint="default"/>
      <w:szCs w:val="24"/>
      <w:u w:val="single"/>
      <w:lang w:val="en-US" w:eastAsia="en-US" w:bidi="ar-SA"/>
    </w:rPr>
  </w:style>
  <w:style w:type="character" w:customStyle="1" w:styleId="MicroTextChar1">
    <w:name w:val="MicroText Char1"/>
    <w:rsid w:val="007244BD"/>
    <w:rPr>
      <w:rFonts w:ascii="Arial Narrow" w:hAnsi="Arial Narrow" w:hint="default"/>
      <w:sz w:val="12"/>
      <w:szCs w:val="24"/>
      <w:lang w:val="en-US" w:eastAsia="en-US" w:bidi="ar-SA"/>
    </w:rPr>
  </w:style>
  <w:style w:type="character" w:customStyle="1" w:styleId="DefaultPara">
    <w:name w:val="Default Para"/>
    <w:rsid w:val="007244BD"/>
    <w:rPr>
      <w:sz w:val="20"/>
    </w:rPr>
  </w:style>
  <w:style w:type="character" w:customStyle="1" w:styleId="SYSHYPERTEXT">
    <w:name w:val="SYS_HYPERTEXT"/>
    <w:rsid w:val="007244BD"/>
    <w:rPr>
      <w:color w:val="0000FF"/>
      <w:u w:val="single"/>
    </w:rPr>
  </w:style>
  <w:style w:type="character" w:customStyle="1" w:styleId="Hyperlink1">
    <w:name w:val="Hyperlink1"/>
    <w:rsid w:val="007244B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244B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244BD"/>
    <w:rPr>
      <w:rFonts w:ascii="Arial Narrow" w:hAnsi="Arial Narrow" w:hint="default"/>
      <w:noProof w:val="0"/>
      <w:szCs w:val="24"/>
      <w:u w:val="single"/>
      <w:lang w:val="en-US" w:eastAsia="en-US" w:bidi="ar-SA"/>
    </w:rPr>
  </w:style>
  <w:style w:type="character" w:customStyle="1" w:styleId="BlockHeading1Char">
    <w:name w:val="Block Heading 1 Char"/>
    <w:rsid w:val="007244B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244BD"/>
    <w:rPr>
      <w:b/>
      <w:bCs w:val="0"/>
      <w:sz w:val="24"/>
      <w:szCs w:val="24"/>
      <w:u w:val="single"/>
      <w:lang w:val="en-US" w:eastAsia="en-US" w:bidi="ar-SA"/>
    </w:rPr>
  </w:style>
  <w:style w:type="character" w:customStyle="1" w:styleId="StyleTagTimesNewRomanChar">
    <w:name w:val="Style Tag + Times New Roman Char"/>
    <w:rsid w:val="007244B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244BD"/>
    <w:rPr>
      <w:rFonts w:ascii="Arial Narrow" w:hAnsi="Arial Narrow" w:cs="Arial" w:hint="default"/>
      <w:b/>
      <w:bCs/>
      <w:iCs/>
      <w:sz w:val="24"/>
      <w:szCs w:val="28"/>
      <w:lang w:val="en-US" w:eastAsia="en-US" w:bidi="ar-SA"/>
    </w:rPr>
  </w:style>
  <w:style w:type="character" w:customStyle="1" w:styleId="UnderliningCharChar">
    <w:name w:val="Underlining Char Char"/>
    <w:rsid w:val="007244BD"/>
    <w:rPr>
      <w:rFonts w:ascii="Arial Narrow" w:hAnsi="Arial Narrow" w:hint="default"/>
      <w:szCs w:val="24"/>
      <w:u w:val="single"/>
      <w:lang w:val="en-US" w:eastAsia="en-US" w:bidi="ar-SA"/>
    </w:rPr>
  </w:style>
  <w:style w:type="character" w:customStyle="1" w:styleId="StyleArialNarrow12ptBold">
    <w:name w:val="Style Arial Narrow 12 pt Bold"/>
    <w:rsid w:val="007244BD"/>
    <w:rPr>
      <w:rFonts w:ascii="Arial Narrow" w:hAnsi="Arial Narrow" w:hint="default"/>
      <w:b/>
      <w:bCs/>
      <w:sz w:val="24"/>
    </w:rPr>
  </w:style>
  <w:style w:type="character" w:customStyle="1" w:styleId="Style1CharChar">
    <w:name w:val="Style1 Char Char"/>
    <w:rsid w:val="007244B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244B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244BD"/>
    <w:rPr>
      <w:noProof w:val="0"/>
      <w:u w:val="single"/>
      <w:lang w:val="en-US" w:eastAsia="en-US" w:bidi="ar-SA"/>
    </w:rPr>
  </w:style>
  <w:style w:type="character" w:customStyle="1" w:styleId="UnderlinedCharChar1">
    <w:name w:val="Underlined Char Char1"/>
    <w:rsid w:val="007244BD"/>
    <w:rPr>
      <w:rFonts w:ascii="Bell MT" w:eastAsia="Times New Roman" w:hAnsi="Bell MT" w:hint="default"/>
      <w:bCs/>
      <w:iCs/>
      <w:sz w:val="22"/>
      <w:u w:val="single"/>
    </w:rPr>
  </w:style>
  <w:style w:type="character" w:customStyle="1" w:styleId="Heading2CharChar2">
    <w:name w:val="Heading 2 Char Char2"/>
    <w:rsid w:val="007244BD"/>
    <w:rPr>
      <w:rFonts w:ascii="Arial" w:hAnsi="Arial" w:cs="Arial" w:hint="default"/>
      <w:b/>
      <w:bCs/>
      <w:iCs/>
      <w:sz w:val="22"/>
      <w:szCs w:val="28"/>
      <w:lang w:val="en-US" w:eastAsia="en-US" w:bidi="ar-SA"/>
    </w:rPr>
  </w:style>
  <w:style w:type="character" w:customStyle="1" w:styleId="doctitle">
    <w:name w:val="doctitle"/>
    <w:rsid w:val="007244BD"/>
  </w:style>
  <w:style w:type="character" w:customStyle="1" w:styleId="cardtext-underlined0">
    <w:name w:val="card text- underlined"/>
    <w:rsid w:val="007244BD"/>
    <w:rPr>
      <w:rFonts w:ascii="Garamond" w:hAnsi="Garamond" w:hint="default"/>
      <w:u w:val="single"/>
    </w:rPr>
  </w:style>
  <w:style w:type="character" w:customStyle="1" w:styleId="BodyText1">
    <w:name w:val="Body Text1"/>
    <w:basedOn w:val="DefaultParagraphFont"/>
    <w:rsid w:val="007244B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244BD"/>
  </w:style>
  <w:style w:type="character" w:customStyle="1" w:styleId="BriefTitleChar">
    <w:name w:val="Brief Title Char"/>
    <w:basedOn w:val="DefaultParagraphFont"/>
    <w:rsid w:val="007244BD"/>
    <w:rPr>
      <w:b/>
      <w:bCs w:val="0"/>
      <w:sz w:val="24"/>
      <w:szCs w:val="24"/>
      <w:u w:val="single"/>
      <w:lang w:val="en-US" w:eastAsia="en-US" w:bidi="ar-SA"/>
    </w:rPr>
  </w:style>
  <w:style w:type="character" w:customStyle="1" w:styleId="BriefTitle2Char">
    <w:name w:val="Brief Title 2 Char"/>
    <w:basedOn w:val="BriefTitleChar"/>
    <w:rsid w:val="007244B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244B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244BD"/>
    <w:rPr>
      <w:rFonts w:ascii="Georgia" w:hAnsi="Georgia" w:hint="default"/>
      <w:b/>
      <w:bCs w:val="0"/>
      <w:sz w:val="24"/>
    </w:rPr>
  </w:style>
  <w:style w:type="character" w:customStyle="1" w:styleId="Emphasis20">
    <w:name w:val="Emphasis 2"/>
    <w:uiPriority w:val="1"/>
    <w:qFormat/>
    <w:rsid w:val="007244B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244BD"/>
    <w:rPr>
      <w:rFonts w:ascii="AGaramond" w:hAnsi="AGaramond" w:cs="AGaramond" w:hint="default"/>
      <w:color w:val="211D1E"/>
      <w:sz w:val="14"/>
      <w:szCs w:val="14"/>
    </w:rPr>
  </w:style>
  <w:style w:type="character" w:customStyle="1" w:styleId="CharacterStyle2">
    <w:name w:val="Character Style 2"/>
    <w:uiPriority w:val="99"/>
    <w:rsid w:val="007244BD"/>
    <w:rPr>
      <w:sz w:val="20"/>
      <w:szCs w:val="20"/>
    </w:rPr>
  </w:style>
  <w:style w:type="character" w:customStyle="1" w:styleId="cross-head">
    <w:name w:val="cross-head"/>
    <w:rsid w:val="007244BD"/>
  </w:style>
  <w:style w:type="character" w:customStyle="1" w:styleId="dateline">
    <w:name w:val="dateline"/>
    <w:rsid w:val="007244BD"/>
  </w:style>
  <w:style w:type="character" w:customStyle="1" w:styleId="Subtitle1">
    <w:name w:val="Subtitle1"/>
    <w:rsid w:val="007244BD"/>
  </w:style>
  <w:style w:type="character" w:customStyle="1" w:styleId="metaorigin">
    <w:name w:val="meta_origin"/>
    <w:rsid w:val="007244BD"/>
  </w:style>
  <w:style w:type="character" w:customStyle="1" w:styleId="mandelbrotrefrag">
    <w:name w:val="mandelbrot_refrag"/>
    <w:rsid w:val="007244BD"/>
  </w:style>
  <w:style w:type="character" w:customStyle="1" w:styleId="eminfo">
    <w:name w:val="eminfo"/>
    <w:rsid w:val="007244BD"/>
  </w:style>
  <w:style w:type="character" w:customStyle="1" w:styleId="emhighlight">
    <w:name w:val="emhighlight"/>
    <w:rsid w:val="007244BD"/>
  </w:style>
  <w:style w:type="character" w:customStyle="1" w:styleId="name">
    <w:name w:val="name"/>
    <w:rsid w:val="007244BD"/>
  </w:style>
  <w:style w:type="character" w:customStyle="1" w:styleId="tkrname">
    <w:name w:val="tkrname"/>
    <w:rsid w:val="007244BD"/>
  </w:style>
  <w:style w:type="character" w:customStyle="1" w:styleId="tkrchange">
    <w:name w:val="tkrchange"/>
    <w:rsid w:val="007244BD"/>
  </w:style>
  <w:style w:type="character" w:customStyle="1" w:styleId="source-org">
    <w:name w:val="source-org"/>
    <w:rsid w:val="007244BD"/>
  </w:style>
  <w:style w:type="character" w:customStyle="1" w:styleId="updated">
    <w:name w:val="updated"/>
    <w:rsid w:val="007244BD"/>
  </w:style>
  <w:style w:type="character" w:customStyle="1" w:styleId="last">
    <w:name w:val="last"/>
    <w:rsid w:val="007244BD"/>
  </w:style>
  <w:style w:type="character" w:customStyle="1" w:styleId="Style11ptBoldUnderline1">
    <w:name w:val="Style 11 pt Bold Underline1"/>
    <w:rsid w:val="007244BD"/>
    <w:rPr>
      <w:b/>
      <w:bCs/>
      <w:sz w:val="20"/>
      <w:u w:val="single"/>
    </w:rPr>
  </w:style>
  <w:style w:type="character" w:customStyle="1" w:styleId="StyleStyleunderlineBold11pt">
    <w:name w:val="Style Style underline + Bold + 11 pt"/>
    <w:rsid w:val="007244BD"/>
    <w:rPr>
      <w:bCs/>
      <w:sz w:val="20"/>
      <w:u w:val="single"/>
    </w:rPr>
  </w:style>
  <w:style w:type="character" w:customStyle="1" w:styleId="StyleunderlineAsianTimesNewRomanBold">
    <w:name w:val="Style underline + (Asian) Times New Roman Bold"/>
    <w:rsid w:val="007244B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244BD"/>
    <w:rPr>
      <w:b/>
      <w:bCs/>
      <w:sz w:val="20"/>
      <w:u w:val="single"/>
      <w:bdr w:val="single" w:sz="4" w:space="0" w:color="auto" w:frame="1"/>
    </w:rPr>
  </w:style>
  <w:style w:type="character" w:customStyle="1" w:styleId="A5">
    <w:name w:val="A5"/>
    <w:uiPriority w:val="99"/>
    <w:rsid w:val="007244BD"/>
    <w:rPr>
      <w:rFonts w:ascii="Times New Roman" w:hAnsi="Times New Roman" w:cs="Times New Roman" w:hint="default"/>
      <w:color w:val="000000"/>
      <w:sz w:val="13"/>
      <w:szCs w:val="13"/>
    </w:rPr>
  </w:style>
  <w:style w:type="character" w:customStyle="1" w:styleId="quotepeekbase">
    <w:name w:val="quotepeekbase"/>
    <w:rsid w:val="007244BD"/>
  </w:style>
  <w:style w:type="character" w:customStyle="1" w:styleId="cardChar10">
    <w:name w:val="card Char1"/>
    <w:rsid w:val="007244BD"/>
    <w:rPr>
      <w:rFonts w:ascii="Calibri" w:eastAsia="Calibri" w:hAnsi="Calibri" w:cs="Calibri" w:hint="default"/>
      <w:sz w:val="24"/>
      <w:szCs w:val="22"/>
      <w:lang w:val="x-none" w:eastAsia="x-none"/>
    </w:rPr>
  </w:style>
  <w:style w:type="character" w:customStyle="1" w:styleId="NormalCard">
    <w:name w:val="Normal Card"/>
    <w:uiPriority w:val="1"/>
    <w:qFormat/>
    <w:rsid w:val="007244BD"/>
    <w:rPr>
      <w:rFonts w:ascii="Times New Roman" w:hAnsi="Times New Roman" w:cs="Times New Roman" w:hint="default"/>
      <w:sz w:val="24"/>
    </w:rPr>
  </w:style>
  <w:style w:type="character" w:customStyle="1" w:styleId="HighlightedUnderline0">
    <w:name w:val="Highlighted Underline"/>
    <w:uiPriority w:val="1"/>
    <w:qFormat/>
    <w:rsid w:val="007244B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244BD"/>
    <w:rPr>
      <w:rFonts w:ascii="Times New Roman" w:hAnsi="Times New Roman" w:cs="Times New Roman" w:hint="default"/>
      <w:sz w:val="16"/>
      <w:szCs w:val="16"/>
    </w:rPr>
  </w:style>
  <w:style w:type="character" w:customStyle="1" w:styleId="timebox">
    <w:name w:val="timebox"/>
    <w:rsid w:val="007244BD"/>
  </w:style>
  <w:style w:type="character" w:customStyle="1" w:styleId="Heading2Subtext">
    <w:name w:val="Heading 2 Subtext"/>
    <w:rsid w:val="007244BD"/>
    <w:rPr>
      <w:rFonts w:ascii="Times New Roman" w:hAnsi="Times New Roman" w:cs="Times New Roman" w:hint="default"/>
      <w:sz w:val="16"/>
    </w:rPr>
  </w:style>
  <w:style w:type="character" w:customStyle="1" w:styleId="-SmallText-">
    <w:name w:val="-Small Text-"/>
    <w:rsid w:val="007244BD"/>
    <w:rPr>
      <w:rFonts w:ascii="Garamond" w:hAnsi="Garamond" w:hint="default"/>
      <w:sz w:val="16"/>
    </w:rPr>
  </w:style>
  <w:style w:type="character" w:customStyle="1" w:styleId="label">
    <w:name w:val="label"/>
    <w:rsid w:val="007244BD"/>
  </w:style>
  <w:style w:type="character" w:customStyle="1" w:styleId="BoldUnderlineCharChar">
    <w:name w:val="BoldUnderline Char Char"/>
    <w:rsid w:val="007244B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244BD"/>
  </w:style>
  <w:style w:type="character" w:customStyle="1" w:styleId="FontStyle477">
    <w:name w:val="Font Style477"/>
    <w:basedOn w:val="DefaultParagraphFont"/>
    <w:uiPriority w:val="99"/>
    <w:rsid w:val="007244BD"/>
    <w:rPr>
      <w:rFonts w:ascii="Times New Roman" w:hAnsi="Times New Roman" w:cs="Times New Roman" w:hint="default"/>
      <w:sz w:val="18"/>
      <w:szCs w:val="18"/>
    </w:rPr>
  </w:style>
  <w:style w:type="character" w:customStyle="1" w:styleId="FontStyle505">
    <w:name w:val="Font Style505"/>
    <w:basedOn w:val="DefaultParagraphFont"/>
    <w:uiPriority w:val="99"/>
    <w:rsid w:val="007244BD"/>
    <w:rPr>
      <w:rFonts w:ascii="Times New Roman" w:hAnsi="Times New Roman" w:cs="Times New Roman" w:hint="default"/>
      <w:sz w:val="18"/>
      <w:szCs w:val="18"/>
    </w:rPr>
  </w:style>
  <w:style w:type="character" w:customStyle="1" w:styleId="FontStyle514">
    <w:name w:val="Font Style514"/>
    <w:basedOn w:val="DefaultParagraphFont"/>
    <w:uiPriority w:val="99"/>
    <w:rsid w:val="007244BD"/>
    <w:rPr>
      <w:rFonts w:ascii="Times New Roman" w:hAnsi="Times New Roman" w:cs="Times New Roman" w:hint="default"/>
      <w:sz w:val="14"/>
      <w:szCs w:val="14"/>
    </w:rPr>
  </w:style>
  <w:style w:type="character" w:customStyle="1" w:styleId="FontStyle500">
    <w:name w:val="Font Style500"/>
    <w:basedOn w:val="DefaultParagraphFont"/>
    <w:uiPriority w:val="99"/>
    <w:rsid w:val="007244BD"/>
    <w:rPr>
      <w:rFonts w:ascii="Times New Roman" w:hAnsi="Times New Roman" w:cs="Times New Roman" w:hint="default"/>
      <w:b/>
      <w:bCs/>
      <w:sz w:val="16"/>
      <w:szCs w:val="16"/>
    </w:rPr>
  </w:style>
  <w:style w:type="character" w:customStyle="1" w:styleId="CardCite1">
    <w:name w:val="CardCite1"/>
    <w:qFormat/>
    <w:rsid w:val="007244B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244B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244BD"/>
    <w:rPr>
      <w:rFonts w:ascii="Times New Roman" w:hAnsi="Times New Roman" w:cs="Times New Roman" w:hint="default"/>
      <w:b/>
      <w:bCs/>
      <w:sz w:val="22"/>
      <w:szCs w:val="22"/>
    </w:rPr>
  </w:style>
  <w:style w:type="character" w:customStyle="1" w:styleId="CharacterStyle3">
    <w:name w:val="Character Style 3"/>
    <w:uiPriority w:val="99"/>
    <w:rsid w:val="007244BD"/>
    <w:rPr>
      <w:rFonts w:ascii="Bookman Old Style" w:hAnsi="Bookman Old Style" w:cs="Bookman Old Style" w:hint="default"/>
      <w:spacing w:val="-5"/>
      <w:sz w:val="18"/>
      <w:szCs w:val="18"/>
    </w:rPr>
  </w:style>
  <w:style w:type="character" w:customStyle="1" w:styleId="Style8pt1">
    <w:name w:val="Style 8 pt1"/>
    <w:rsid w:val="007244BD"/>
    <w:rPr>
      <w:rFonts w:ascii="Georgia" w:hAnsi="Georgia" w:hint="default"/>
      <w:sz w:val="16"/>
    </w:rPr>
  </w:style>
  <w:style w:type="character" w:customStyle="1" w:styleId="UnderlineStyleChar7">
    <w:name w:val="Underline Style Char7"/>
    <w:rsid w:val="007244BD"/>
    <w:rPr>
      <w:rFonts w:ascii="Garamond" w:hAnsi="Garamond" w:hint="default"/>
      <w:sz w:val="22"/>
      <w:szCs w:val="24"/>
      <w:u w:val="single"/>
      <w:lang w:val="en-US" w:eastAsia="en-US" w:bidi="ar-SA"/>
    </w:rPr>
  </w:style>
  <w:style w:type="character" w:customStyle="1" w:styleId="StyleArial6ptBold">
    <w:name w:val="Style Arial 6 pt Bold"/>
    <w:rsid w:val="007244BD"/>
    <w:rPr>
      <w:rFonts w:ascii="Arial" w:hAnsi="Arial" w:cs="Arial" w:hint="default"/>
      <w:bCs/>
      <w:sz w:val="12"/>
    </w:rPr>
  </w:style>
  <w:style w:type="character" w:customStyle="1" w:styleId="Heading2Char5">
    <w:name w:val="Heading 2 Char5"/>
    <w:rsid w:val="007244BD"/>
    <w:rPr>
      <w:rFonts w:ascii="Garamond" w:hAnsi="Garamond" w:cs="Arial" w:hint="default"/>
      <w:b/>
      <w:bCs/>
      <w:iCs/>
      <w:sz w:val="24"/>
      <w:szCs w:val="28"/>
      <w:lang w:val="en-US" w:eastAsia="en-US" w:bidi="ar-SA"/>
    </w:rPr>
  </w:style>
  <w:style w:type="character" w:customStyle="1" w:styleId="TagGreg">
    <w:name w:val="TagGreg"/>
    <w:uiPriority w:val="1"/>
    <w:qFormat/>
    <w:rsid w:val="007244BD"/>
    <w:rPr>
      <w:b/>
      <w:bCs w:val="0"/>
      <w:sz w:val="24"/>
    </w:rPr>
  </w:style>
  <w:style w:type="character" w:customStyle="1" w:styleId="StyleDebateUnderline10pt">
    <w:name w:val="Style Debate Underline + 10 pt"/>
    <w:rsid w:val="007244BD"/>
    <w:rPr>
      <w:rFonts w:ascii="Times New Roman" w:hAnsi="Times New Roman" w:cs="Times New Roman" w:hint="default"/>
      <w:sz w:val="20"/>
      <w:szCs w:val="20"/>
      <w:u w:val="single"/>
    </w:rPr>
  </w:style>
  <w:style w:type="character" w:customStyle="1" w:styleId="underlinedCharChar0">
    <w:name w:val="underlined Char Char"/>
    <w:locked/>
    <w:rsid w:val="007244BD"/>
    <w:rPr>
      <w:u w:val="single"/>
    </w:rPr>
  </w:style>
  <w:style w:type="character" w:customStyle="1" w:styleId="SourceBold">
    <w:name w:val="Source Bold"/>
    <w:rsid w:val="007244BD"/>
    <w:rPr>
      <w:rFonts w:ascii="Arial Narrow" w:hAnsi="Arial Narrow" w:hint="default"/>
      <w:b/>
      <w:bCs w:val="0"/>
      <w:strike w:val="0"/>
      <w:dstrike w:val="0"/>
      <w:sz w:val="24"/>
      <w:u w:val="none"/>
      <w:effect w:val="none"/>
    </w:rPr>
  </w:style>
  <w:style w:type="character" w:customStyle="1" w:styleId="2xBoldUnderline">
    <w:name w:val="2x_Bold_Underline"/>
    <w:rsid w:val="007244BD"/>
    <w:rPr>
      <w:b/>
      <w:bCs/>
      <w:sz w:val="24"/>
      <w:u w:val="thick"/>
    </w:rPr>
  </w:style>
  <w:style w:type="character" w:customStyle="1" w:styleId="Dottedunderline">
    <w:name w:val="Dotted underline"/>
    <w:rsid w:val="007244BD"/>
    <w:rPr>
      <w:u w:val="dotted"/>
    </w:rPr>
  </w:style>
  <w:style w:type="character" w:customStyle="1" w:styleId="readChar">
    <w:name w:val="read Char"/>
    <w:rsid w:val="007244BD"/>
    <w:rPr>
      <w:szCs w:val="22"/>
      <w:u w:val="single"/>
      <w:lang w:val="en-US" w:eastAsia="en-US" w:bidi="ar-SA"/>
    </w:rPr>
  </w:style>
  <w:style w:type="character" w:customStyle="1" w:styleId="underlining0">
    <w:name w:val="underlining"/>
    <w:rsid w:val="007244BD"/>
    <w:rPr>
      <w:u w:val="single"/>
    </w:rPr>
  </w:style>
  <w:style w:type="character" w:customStyle="1" w:styleId="btitle">
    <w:name w:val="btitle"/>
    <w:rsid w:val="007244BD"/>
  </w:style>
  <w:style w:type="character" w:customStyle="1" w:styleId="green">
    <w:name w:val="green"/>
    <w:rsid w:val="007244BD"/>
  </w:style>
  <w:style w:type="character" w:customStyle="1" w:styleId="BodyText20">
    <w:name w:val="Body Text2"/>
    <w:rsid w:val="007244B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244B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244B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244B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244B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244B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244B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244BD"/>
    <w:rPr>
      <w:rFonts w:ascii="Sylfaen" w:hAnsi="Sylfaen" w:cs="Sylfaen" w:hint="default"/>
      <w:i/>
      <w:iCs/>
      <w:strike w:val="0"/>
      <w:dstrike w:val="0"/>
      <w:sz w:val="19"/>
      <w:szCs w:val="19"/>
      <w:u w:val="none"/>
      <w:effect w:val="none"/>
      <w:shd w:val="clear" w:color="auto" w:fill="FFFFFF"/>
    </w:rPr>
  </w:style>
  <w:style w:type="character" w:customStyle="1" w:styleId="1">
    <w:name w:val="1"/>
    <w:rsid w:val="007244BD"/>
    <w:rPr>
      <w:rFonts w:ascii="Arial" w:hAnsi="Arial" w:cs="Arial" w:hint="default"/>
      <w:bCs/>
      <w:sz w:val="20"/>
      <w:u w:val="single"/>
      <w:lang w:val="en-US" w:eastAsia="en-US" w:bidi="ar-SA"/>
    </w:rPr>
  </w:style>
  <w:style w:type="character" w:customStyle="1" w:styleId="CharChar31">
    <w:name w:val="Char Char31"/>
    <w:rsid w:val="007244BD"/>
    <w:rPr>
      <w:rFonts w:ascii="Arial" w:hAnsi="Arial" w:cs="Arial" w:hint="default"/>
      <w:b/>
      <w:bCs/>
      <w:iCs/>
      <w:lang w:val="en-US" w:eastAsia="en-US" w:bidi="ar-SA"/>
    </w:rPr>
  </w:style>
  <w:style w:type="character" w:customStyle="1" w:styleId="Subtitle2">
    <w:name w:val="Subtitle2"/>
    <w:rsid w:val="007244BD"/>
  </w:style>
  <w:style w:type="character" w:customStyle="1" w:styleId="drop">
    <w:name w:val="drop"/>
    <w:rsid w:val="007244BD"/>
  </w:style>
  <w:style w:type="character" w:customStyle="1" w:styleId="bioline">
    <w:name w:val="bioline"/>
    <w:rsid w:val="007244BD"/>
  </w:style>
  <w:style w:type="character" w:customStyle="1" w:styleId="articletitle0">
    <w:name w:val="article_title"/>
    <w:rsid w:val="007244BD"/>
  </w:style>
  <w:style w:type="character" w:customStyle="1" w:styleId="A4">
    <w:name w:val="A4"/>
    <w:uiPriority w:val="99"/>
    <w:rsid w:val="007244BD"/>
    <w:rPr>
      <w:color w:val="000000"/>
    </w:rPr>
  </w:style>
  <w:style w:type="character" w:customStyle="1" w:styleId="s2">
    <w:name w:val="s2"/>
    <w:rsid w:val="007244BD"/>
  </w:style>
  <w:style w:type="character" w:customStyle="1" w:styleId="s4">
    <w:name w:val="s4"/>
    <w:rsid w:val="007244BD"/>
  </w:style>
  <w:style w:type="character" w:customStyle="1" w:styleId="s5">
    <w:name w:val="s5"/>
    <w:rsid w:val="007244BD"/>
  </w:style>
  <w:style w:type="character" w:customStyle="1" w:styleId="cap">
    <w:name w:val="cap"/>
    <w:rsid w:val="007244BD"/>
  </w:style>
  <w:style w:type="character" w:customStyle="1" w:styleId="rightsnotice">
    <w:name w:val="rightsnotice"/>
    <w:rsid w:val="007244BD"/>
  </w:style>
  <w:style w:type="character" w:customStyle="1" w:styleId="Caption1">
    <w:name w:val="Caption1"/>
    <w:rsid w:val="007244BD"/>
  </w:style>
  <w:style w:type="character" w:customStyle="1" w:styleId="credit">
    <w:name w:val="credit"/>
    <w:rsid w:val="007244BD"/>
  </w:style>
  <w:style w:type="character" w:customStyle="1" w:styleId="scaps">
    <w:name w:val="scaps"/>
    <w:rsid w:val="007244BD"/>
  </w:style>
  <w:style w:type="character" w:customStyle="1" w:styleId="current-article">
    <w:name w:val="current-article"/>
    <w:rsid w:val="007244BD"/>
  </w:style>
  <w:style w:type="character" w:customStyle="1" w:styleId="related-current-indicator">
    <w:name w:val="related-current-indicator"/>
    <w:rsid w:val="007244BD"/>
  </w:style>
  <w:style w:type="character" w:customStyle="1" w:styleId="bylclear">
    <w:name w:val="bylclear"/>
    <w:rsid w:val="007244BD"/>
  </w:style>
  <w:style w:type="character" w:customStyle="1" w:styleId="timestamp">
    <w:name w:val="timestamp"/>
    <w:rsid w:val="007244BD"/>
  </w:style>
  <w:style w:type="character" w:customStyle="1" w:styleId="comments">
    <w:name w:val="comments"/>
    <w:rsid w:val="007244BD"/>
  </w:style>
  <w:style w:type="character" w:customStyle="1" w:styleId="essaytext">
    <w:name w:val="essaytext"/>
    <w:rsid w:val="007244BD"/>
  </w:style>
  <w:style w:type="character" w:customStyle="1" w:styleId="username">
    <w:name w:val="username"/>
    <w:rsid w:val="007244BD"/>
  </w:style>
  <w:style w:type="character" w:customStyle="1" w:styleId="toplinks">
    <w:name w:val="toplinks"/>
    <w:rsid w:val="007244BD"/>
  </w:style>
  <w:style w:type="character" w:customStyle="1" w:styleId="A3">
    <w:name w:val="A3"/>
    <w:uiPriority w:val="99"/>
    <w:rsid w:val="007244BD"/>
    <w:rPr>
      <w:rFonts w:ascii="Perpetua" w:hAnsi="Perpetua" w:cs="Perpetua" w:hint="default"/>
      <w:color w:val="000000"/>
      <w:sz w:val="15"/>
      <w:szCs w:val="15"/>
    </w:rPr>
  </w:style>
  <w:style w:type="character" w:customStyle="1" w:styleId="see">
    <w:name w:val="see"/>
    <w:rsid w:val="007244BD"/>
  </w:style>
  <w:style w:type="character" w:customStyle="1" w:styleId="first-letter">
    <w:name w:val="first-letter"/>
    <w:rsid w:val="007244BD"/>
  </w:style>
  <w:style w:type="character" w:customStyle="1" w:styleId="focusparagraph">
    <w:name w:val="focusparagraph"/>
    <w:rsid w:val="007244BD"/>
  </w:style>
  <w:style w:type="character" w:customStyle="1" w:styleId="lightblue">
    <w:name w:val="lightblue"/>
    <w:rsid w:val="007244BD"/>
  </w:style>
  <w:style w:type="character" w:customStyle="1" w:styleId="StyleUnderlineCharChar9pt">
    <w:name w:val="Style Underline Char Char + 9 pt"/>
    <w:rsid w:val="007244B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244BD"/>
  </w:style>
  <w:style w:type="character" w:customStyle="1" w:styleId="Title10">
    <w:name w:val="Title1"/>
    <w:rsid w:val="007244BD"/>
  </w:style>
  <w:style w:type="character" w:customStyle="1" w:styleId="BoldandUnderlineCharCharCharChar">
    <w:name w:val="Bold and Underline Char Char Char Char"/>
    <w:rsid w:val="007244BD"/>
    <w:rPr>
      <w:b/>
      <w:bCs w:val="0"/>
      <w:noProof w:val="0"/>
      <w:u w:val="single"/>
      <w:lang w:val="en-US" w:eastAsia="en-US" w:bidi="ar-SA"/>
    </w:rPr>
  </w:style>
  <w:style w:type="character" w:customStyle="1" w:styleId="FontStyle29">
    <w:name w:val="Font Style29"/>
    <w:uiPriority w:val="99"/>
    <w:rsid w:val="007244BD"/>
    <w:rPr>
      <w:rFonts w:ascii="Arial" w:hAnsi="Arial" w:cs="Arial" w:hint="default"/>
      <w:sz w:val="14"/>
      <w:szCs w:val="14"/>
    </w:rPr>
  </w:style>
  <w:style w:type="character" w:customStyle="1" w:styleId="CardsUnderlined">
    <w:name w:val="Cards Underlined"/>
    <w:rsid w:val="007244BD"/>
    <w:rPr>
      <w:rFonts w:ascii="Helvetica" w:hAnsi="Helvetica" w:cs="Helvetica" w:hint="default"/>
      <w:sz w:val="22"/>
      <w:szCs w:val="24"/>
      <w:u w:val="thick"/>
    </w:rPr>
  </w:style>
  <w:style w:type="character" w:customStyle="1" w:styleId="titles">
    <w:name w:val="titles"/>
    <w:rsid w:val="007244BD"/>
  </w:style>
  <w:style w:type="character" w:customStyle="1" w:styleId="articletext0">
    <w:name w:val="article_text"/>
    <w:rsid w:val="007244BD"/>
  </w:style>
  <w:style w:type="character" w:customStyle="1" w:styleId="contentauthor">
    <w:name w:val="contentauthor"/>
    <w:rsid w:val="007244BD"/>
  </w:style>
  <w:style w:type="character" w:customStyle="1" w:styleId="subarticleheader">
    <w:name w:val="subarticleheader"/>
    <w:rsid w:val="007244BD"/>
  </w:style>
  <w:style w:type="character" w:customStyle="1" w:styleId="spelle">
    <w:name w:val="spelle"/>
    <w:rsid w:val="007244BD"/>
  </w:style>
  <w:style w:type="character" w:customStyle="1" w:styleId="grame">
    <w:name w:val="grame"/>
    <w:rsid w:val="007244BD"/>
  </w:style>
  <w:style w:type="character" w:customStyle="1" w:styleId="newstitle1">
    <w:name w:val="newstitle1"/>
    <w:rsid w:val="007244BD"/>
  </w:style>
  <w:style w:type="character" w:customStyle="1" w:styleId="copy">
    <w:name w:val="copy"/>
    <w:rsid w:val="007244BD"/>
  </w:style>
  <w:style w:type="character" w:customStyle="1" w:styleId="topheadline">
    <w:name w:val="topheadline"/>
    <w:rsid w:val="007244BD"/>
  </w:style>
  <w:style w:type="character" w:customStyle="1" w:styleId="Stylereduce27pt">
    <w:name w:val="Style reduce2 + 7 pt"/>
    <w:rsid w:val="007244BD"/>
    <w:rPr>
      <w:rFonts w:ascii="Times New Roman" w:hAnsi="Times New Roman" w:cs="Arial" w:hint="default"/>
      <w:color w:val="000000"/>
      <w:sz w:val="14"/>
      <w:szCs w:val="22"/>
    </w:rPr>
  </w:style>
  <w:style w:type="character" w:customStyle="1" w:styleId="srtitle">
    <w:name w:val="srtitle"/>
    <w:rsid w:val="007244BD"/>
  </w:style>
  <w:style w:type="character" w:customStyle="1" w:styleId="st1">
    <w:name w:val="st1"/>
    <w:rsid w:val="007244BD"/>
  </w:style>
  <w:style w:type="character" w:customStyle="1" w:styleId="StyleStyleGaramond">
    <w:name w:val="Style Style Garamond +"/>
    <w:rsid w:val="007244BD"/>
    <w:rPr>
      <w:rFonts w:ascii="Garamond" w:hAnsi="Garamond" w:cs="Times New Roman" w:hint="default"/>
      <w:sz w:val="20"/>
    </w:rPr>
  </w:style>
  <w:style w:type="character" w:customStyle="1" w:styleId="quotechar0">
    <w:name w:val="quotechar"/>
    <w:rsid w:val="007244BD"/>
  </w:style>
  <w:style w:type="character" w:customStyle="1" w:styleId="boldunderline0">
    <w:name w:val="boldunderline"/>
    <w:rsid w:val="007244BD"/>
  </w:style>
  <w:style w:type="character" w:customStyle="1" w:styleId="A8">
    <w:name w:val="A8"/>
    <w:rsid w:val="007244BD"/>
    <w:rPr>
      <w:rFonts w:ascii="Scala" w:hAnsi="Scala" w:cs="Scala" w:hint="default"/>
      <w:color w:val="000000"/>
      <w:sz w:val="15"/>
      <w:szCs w:val="15"/>
    </w:rPr>
  </w:style>
  <w:style w:type="character" w:customStyle="1" w:styleId="A0">
    <w:name w:val="A0"/>
    <w:uiPriority w:val="99"/>
    <w:rsid w:val="007244BD"/>
    <w:rPr>
      <w:rFonts w:ascii="Scala" w:hAnsi="Scala" w:cs="Scala" w:hint="default"/>
      <w:color w:val="000000"/>
      <w:sz w:val="16"/>
      <w:szCs w:val="16"/>
    </w:rPr>
  </w:style>
  <w:style w:type="character" w:customStyle="1" w:styleId="Date11">
    <w:name w:val="Date11"/>
    <w:rsid w:val="007244BD"/>
  </w:style>
  <w:style w:type="character" w:customStyle="1" w:styleId="Boxout">
    <w:name w:val="Box out"/>
    <w:uiPriority w:val="1"/>
    <w:qFormat/>
    <w:rsid w:val="007244BD"/>
    <w:rPr>
      <w:rFonts w:ascii="Tahoma" w:hAnsi="Tahoma" w:cs="Tahoma" w:hint="default"/>
      <w:b/>
      <w:bCs w:val="0"/>
      <w:sz w:val="20"/>
      <w:u w:val="single"/>
      <w:bdr w:val="none" w:sz="0" w:space="0" w:color="auto" w:frame="1"/>
      <w:shd w:val="clear" w:color="auto" w:fill="A9E8F5"/>
    </w:rPr>
  </w:style>
  <w:style w:type="character" w:customStyle="1" w:styleId="metad">
    <w:name w:val="metad"/>
    <w:rsid w:val="007244BD"/>
  </w:style>
  <w:style w:type="character" w:customStyle="1" w:styleId="sifr-alternate">
    <w:name w:val="sifr-alternate"/>
    <w:rsid w:val="007244BD"/>
  </w:style>
  <w:style w:type="character" w:customStyle="1" w:styleId="justify1">
    <w:name w:val="justify1"/>
    <w:rsid w:val="007244BD"/>
  </w:style>
  <w:style w:type="character" w:customStyle="1" w:styleId="artbody1">
    <w:name w:val="art_body1"/>
    <w:rsid w:val="007244BD"/>
    <w:rPr>
      <w:rFonts w:ascii="Arial" w:hAnsi="Arial" w:cs="Arial" w:hint="default"/>
    </w:rPr>
  </w:style>
  <w:style w:type="character" w:customStyle="1" w:styleId="A1">
    <w:name w:val="A1"/>
    <w:uiPriority w:val="99"/>
    <w:rsid w:val="007244BD"/>
    <w:rPr>
      <w:rFonts w:ascii="Book Antiqua" w:hAnsi="Book Antiqua" w:cs="Book Antiqua" w:hint="default"/>
      <w:color w:val="221E1F"/>
      <w:sz w:val="22"/>
      <w:szCs w:val="22"/>
    </w:rPr>
  </w:style>
  <w:style w:type="character" w:customStyle="1" w:styleId="reality">
    <w:name w:val="reality"/>
    <w:rsid w:val="007244BD"/>
  </w:style>
  <w:style w:type="character" w:customStyle="1" w:styleId="text2">
    <w:name w:val="text2"/>
    <w:rsid w:val="007244BD"/>
  </w:style>
  <w:style w:type="character" w:customStyle="1" w:styleId="StyleUnderlineChar2CharChar11pt">
    <w:name w:val="Style Underline Char2 Char Char + 11 pt"/>
    <w:rsid w:val="007244BD"/>
    <w:rPr>
      <w:rFonts w:ascii="Times New Roman" w:hAnsi="Times New Roman" w:cs="Times New Roman" w:hint="default"/>
      <w:sz w:val="20"/>
      <w:u w:val="single"/>
    </w:rPr>
  </w:style>
  <w:style w:type="character" w:customStyle="1" w:styleId="StyleStyleBoldUnderline11pt">
    <w:name w:val="Style Style Bold Underline + 11 pt"/>
    <w:rsid w:val="007244BD"/>
    <w:rPr>
      <w:b/>
      <w:bCs/>
      <w:sz w:val="20"/>
      <w:u w:val="single"/>
    </w:rPr>
  </w:style>
  <w:style w:type="character" w:customStyle="1" w:styleId="articlehead2">
    <w:name w:val="articlehead2"/>
    <w:rsid w:val="007244BD"/>
  </w:style>
  <w:style w:type="character" w:customStyle="1" w:styleId="pronset">
    <w:name w:val="pronset"/>
    <w:rsid w:val="007244BD"/>
  </w:style>
  <w:style w:type="character" w:customStyle="1" w:styleId="prondelim">
    <w:name w:val="prondelim"/>
    <w:rsid w:val="007244BD"/>
  </w:style>
  <w:style w:type="character" w:customStyle="1" w:styleId="prontoggle">
    <w:name w:val="pron_toggle"/>
    <w:rsid w:val="007244BD"/>
  </w:style>
  <w:style w:type="character" w:customStyle="1" w:styleId="boldface">
    <w:name w:val="boldface"/>
    <w:rsid w:val="007244BD"/>
  </w:style>
  <w:style w:type="character" w:customStyle="1" w:styleId="secondary-bf">
    <w:name w:val="secondary-bf"/>
    <w:rsid w:val="007244BD"/>
  </w:style>
  <w:style w:type="table" w:styleId="ColorfulGrid-Accent1">
    <w:name w:val="Colorful Grid Accent 1"/>
    <w:basedOn w:val="TableNormal"/>
    <w:link w:val="ColorfulGrid-Accent1Char"/>
    <w:uiPriority w:val="29"/>
    <w:unhideWhenUsed/>
    <w:rsid w:val="007244B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244BD"/>
    <w:rPr>
      <w:rFonts w:ascii="Times New Roman" w:hAnsi="Times New Roman" w:cs="Times New Roman" w:hint="default"/>
      <w:iCs/>
      <w:color w:val="000000"/>
      <w:sz w:val="16"/>
    </w:rPr>
  </w:style>
  <w:style w:type="character" w:customStyle="1" w:styleId="Boxout0">
    <w:name w:val="Boxout"/>
    <w:uiPriority w:val="1"/>
    <w:qFormat/>
    <w:rsid w:val="007244B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244BD"/>
  </w:style>
  <w:style w:type="character" w:customStyle="1" w:styleId="pg">
    <w:name w:val="pg"/>
    <w:rsid w:val="007244BD"/>
  </w:style>
  <w:style w:type="character" w:customStyle="1" w:styleId="detailtitle">
    <w:name w:val="detailtitle"/>
    <w:rsid w:val="007244BD"/>
  </w:style>
  <w:style w:type="character" w:customStyle="1" w:styleId="storydate">
    <w:name w:val="storydate"/>
    <w:rsid w:val="007244BD"/>
  </w:style>
  <w:style w:type="character" w:customStyle="1" w:styleId="preloadwrap">
    <w:name w:val="preloadwrap"/>
    <w:rsid w:val="007244BD"/>
  </w:style>
  <w:style w:type="character" w:customStyle="1" w:styleId="creditwrap">
    <w:name w:val="creditwrap"/>
    <w:rsid w:val="007244BD"/>
  </w:style>
  <w:style w:type="character" w:customStyle="1" w:styleId="DefaultChar1">
    <w:name w:val="Default Char1"/>
    <w:rsid w:val="007244BD"/>
    <w:rPr>
      <w:noProof w:val="0"/>
      <w:color w:val="000000"/>
      <w:lang w:val="en-US" w:eastAsia="en-US" w:bidi="ar-SA"/>
    </w:rPr>
  </w:style>
  <w:style w:type="character" w:customStyle="1" w:styleId="textunderlineChar0">
    <w:name w:val="text underline Char"/>
    <w:rsid w:val="007244BD"/>
    <w:rPr>
      <w:sz w:val="24"/>
      <w:szCs w:val="22"/>
      <w:u w:val="thick"/>
      <w:lang w:val="en-US" w:eastAsia="en-US" w:bidi="ar-SA"/>
    </w:rPr>
  </w:style>
  <w:style w:type="character" w:customStyle="1" w:styleId="BoldChar">
    <w:name w:val="Bold Char"/>
    <w:rsid w:val="007244BD"/>
    <w:rPr>
      <w:rFonts w:ascii="Times New Roman" w:eastAsia="Times New Roman" w:hAnsi="Times New Roman" w:cs="Times New Roman" w:hint="default"/>
      <w:b/>
      <w:bCs w:val="0"/>
      <w:szCs w:val="24"/>
    </w:rPr>
  </w:style>
  <w:style w:type="character" w:customStyle="1" w:styleId="pmterms31">
    <w:name w:val="pmterms31"/>
    <w:rsid w:val="007244BD"/>
    <w:rPr>
      <w:b/>
      <w:bCs/>
      <w:i w:val="0"/>
      <w:iCs w:val="0"/>
      <w:color w:val="000000"/>
    </w:rPr>
  </w:style>
  <w:style w:type="character" w:customStyle="1" w:styleId="copyrightdescription">
    <w:name w:val="copyrightdescription"/>
    <w:rsid w:val="007244BD"/>
  </w:style>
  <w:style w:type="character" w:customStyle="1" w:styleId="ft01">
    <w:name w:val="ft01"/>
    <w:rsid w:val="007244BD"/>
    <w:rPr>
      <w:rFonts w:ascii="Times" w:hAnsi="Times" w:cs="Times" w:hint="default"/>
      <w:color w:val="000000"/>
      <w:sz w:val="14"/>
      <w:szCs w:val="14"/>
    </w:rPr>
  </w:style>
  <w:style w:type="character" w:customStyle="1" w:styleId="ft11">
    <w:name w:val="ft11"/>
    <w:rsid w:val="007244BD"/>
    <w:rPr>
      <w:rFonts w:ascii="Times" w:hAnsi="Times" w:cs="Times" w:hint="default"/>
      <w:color w:val="000000"/>
      <w:sz w:val="17"/>
      <w:szCs w:val="17"/>
    </w:rPr>
  </w:style>
  <w:style w:type="character" w:customStyle="1" w:styleId="ft21">
    <w:name w:val="ft21"/>
    <w:rsid w:val="007244BD"/>
    <w:rPr>
      <w:rFonts w:ascii="Times" w:hAnsi="Times" w:cs="Times" w:hint="default"/>
      <w:color w:val="000000"/>
      <w:sz w:val="15"/>
      <w:szCs w:val="15"/>
    </w:rPr>
  </w:style>
  <w:style w:type="character" w:customStyle="1" w:styleId="ft31">
    <w:name w:val="ft31"/>
    <w:rsid w:val="007244BD"/>
    <w:rPr>
      <w:rFonts w:ascii="Times" w:hAnsi="Times" w:cs="Times" w:hint="default"/>
      <w:color w:val="000000"/>
      <w:sz w:val="15"/>
      <w:szCs w:val="15"/>
    </w:rPr>
  </w:style>
  <w:style w:type="character" w:customStyle="1" w:styleId="dquo">
    <w:name w:val="dquo"/>
    <w:rsid w:val="007244BD"/>
  </w:style>
  <w:style w:type="character" w:customStyle="1" w:styleId="caps2">
    <w:name w:val="caps2"/>
    <w:rsid w:val="007244BD"/>
  </w:style>
  <w:style w:type="character" w:customStyle="1" w:styleId="CardsFont12ptCharCharCharChar">
    <w:name w:val="Cards + Font: 12 pt Char Char Char Char"/>
    <w:rsid w:val="007244BD"/>
    <w:rPr>
      <w:sz w:val="24"/>
      <w:szCs w:val="24"/>
      <w:u w:val="thick"/>
      <w:lang w:val="en-US" w:eastAsia="en-US" w:bidi="ar-SA"/>
    </w:rPr>
  </w:style>
  <w:style w:type="character" w:customStyle="1" w:styleId="ccs">
    <w:name w:val="c cs"/>
    <w:rsid w:val="007244BD"/>
  </w:style>
  <w:style w:type="character" w:customStyle="1" w:styleId="UnderlinedEvChar">
    <w:name w:val="Underlined Ev Char"/>
    <w:rsid w:val="007244BD"/>
    <w:rPr>
      <w:rFonts w:ascii="Times New Roman" w:eastAsia="Times New Roman" w:hAnsi="Times New Roman" w:cs="Times New Roman" w:hint="default"/>
      <w:szCs w:val="24"/>
      <w:u w:val="single"/>
    </w:rPr>
  </w:style>
  <w:style w:type="character" w:customStyle="1" w:styleId="dropshadow">
    <w:name w:val="dropshadow"/>
    <w:rsid w:val="007244BD"/>
  </w:style>
  <w:style w:type="character" w:customStyle="1" w:styleId="d05ws">
    <w:name w:val="d05ws"/>
    <w:rsid w:val="007244BD"/>
  </w:style>
  <w:style w:type="character" w:customStyle="1" w:styleId="rzibod">
    <w:name w:val="rzibod"/>
    <w:rsid w:val="007244BD"/>
  </w:style>
  <w:style w:type="character" w:customStyle="1" w:styleId="StyleBold1">
    <w:name w:val="Style Bold1"/>
    <w:rsid w:val="007244BD"/>
    <w:rPr>
      <w:rFonts w:ascii="Georgia" w:hAnsi="Georgia" w:hint="default"/>
      <w:b/>
      <w:bCs/>
      <w:sz w:val="22"/>
    </w:rPr>
  </w:style>
  <w:style w:type="character" w:customStyle="1" w:styleId="headertext">
    <w:name w:val="headertext"/>
    <w:rsid w:val="007244BD"/>
  </w:style>
  <w:style w:type="character" w:customStyle="1" w:styleId="endnote-reference">
    <w:name w:val="endnote-reference"/>
    <w:rsid w:val="007244BD"/>
  </w:style>
  <w:style w:type="character" w:customStyle="1" w:styleId="officialsname">
    <w:name w:val="official_s_name"/>
    <w:rsid w:val="007244BD"/>
  </w:style>
  <w:style w:type="character" w:customStyle="1" w:styleId="audience">
    <w:name w:val="audience"/>
    <w:rsid w:val="007244BD"/>
  </w:style>
  <w:style w:type="character" w:customStyle="1" w:styleId="A7">
    <w:name w:val="A7"/>
    <w:uiPriority w:val="99"/>
    <w:rsid w:val="007244BD"/>
    <w:rPr>
      <w:rFonts w:ascii="Myriad Pro" w:hAnsi="Myriad Pro" w:cs="Myriad Pro" w:hint="default"/>
      <w:color w:val="0066B1"/>
      <w:sz w:val="22"/>
      <w:szCs w:val="22"/>
    </w:rPr>
  </w:style>
  <w:style w:type="character" w:customStyle="1" w:styleId="normalchar">
    <w:name w:val="normal__char"/>
    <w:rsid w:val="007244BD"/>
  </w:style>
  <w:style w:type="character" w:customStyle="1" w:styleId="hyperlink002cheading0020100200028block0020title0029char">
    <w:name w:val="hyperlink_002cheading_00201_0020_0028block_0020title_0029__char"/>
    <w:rsid w:val="007244BD"/>
  </w:style>
  <w:style w:type="character" w:customStyle="1" w:styleId="underline002cstyle0020bold0020underlinechar">
    <w:name w:val="underline_002cstyle_0020bold_0020underline__char"/>
    <w:rsid w:val="007244BD"/>
  </w:style>
  <w:style w:type="character" w:customStyle="1" w:styleId="copyboldblack">
    <w:name w:val="copyboldblack"/>
    <w:rsid w:val="007244BD"/>
  </w:style>
  <w:style w:type="character" w:customStyle="1" w:styleId="copybold">
    <w:name w:val="copybold"/>
    <w:rsid w:val="007244BD"/>
  </w:style>
  <w:style w:type="character" w:customStyle="1" w:styleId="author-date0">
    <w:name w:val="author-date"/>
    <w:rsid w:val="007244BD"/>
  </w:style>
  <w:style w:type="character" w:customStyle="1" w:styleId="hidden">
    <w:name w:val="hidden"/>
    <w:rsid w:val="007244BD"/>
  </w:style>
  <w:style w:type="character" w:customStyle="1" w:styleId="articlebegin">
    <w:name w:val="articlebegin"/>
    <w:rsid w:val="007244BD"/>
  </w:style>
  <w:style w:type="character" w:customStyle="1" w:styleId="mediaoverlay">
    <w:name w:val="mediaoverlay"/>
    <w:rsid w:val="007244BD"/>
  </w:style>
  <w:style w:type="character" w:customStyle="1" w:styleId="blogcaption">
    <w:name w:val="blog_caption"/>
    <w:rsid w:val="007244BD"/>
  </w:style>
  <w:style w:type="character" w:customStyle="1" w:styleId="commnet-abuzz">
    <w:name w:val="commnet-abuzz"/>
    <w:rsid w:val="007244BD"/>
  </w:style>
  <w:style w:type="character" w:customStyle="1" w:styleId="fbconnectbuttontext">
    <w:name w:val="fbconnectbutton_text"/>
    <w:rsid w:val="007244BD"/>
  </w:style>
  <w:style w:type="character" w:customStyle="1" w:styleId="fbsharecountinner">
    <w:name w:val="fb_share_count_inner"/>
    <w:rsid w:val="007244BD"/>
  </w:style>
  <w:style w:type="character" w:customStyle="1" w:styleId="stbuttontext">
    <w:name w:val="stbuttontext"/>
    <w:rsid w:val="007244BD"/>
  </w:style>
  <w:style w:type="character" w:customStyle="1" w:styleId="source">
    <w:name w:val="source"/>
    <w:rsid w:val="007244BD"/>
  </w:style>
  <w:style w:type="character" w:customStyle="1" w:styleId="pubdate">
    <w:name w:val="pubdate"/>
    <w:rsid w:val="007244BD"/>
  </w:style>
  <w:style w:type="character" w:customStyle="1" w:styleId="grey">
    <w:name w:val="grey"/>
    <w:rsid w:val="007244BD"/>
  </w:style>
  <w:style w:type="character" w:customStyle="1" w:styleId="postdate">
    <w:name w:val="post_date"/>
    <w:rsid w:val="007244BD"/>
  </w:style>
  <w:style w:type="character" w:customStyle="1" w:styleId="bdx">
    <w:name w:val="bdx"/>
    <w:rsid w:val="007244BD"/>
  </w:style>
  <w:style w:type="character" w:customStyle="1" w:styleId="bdl">
    <w:name w:val="bdl"/>
    <w:rsid w:val="007244BD"/>
  </w:style>
  <w:style w:type="character" w:customStyle="1" w:styleId="breadcrumbitemcurrent">
    <w:name w:val="breadcrumbitemcurrent"/>
    <w:rsid w:val="007244BD"/>
  </w:style>
  <w:style w:type="character" w:customStyle="1" w:styleId="bbl">
    <w:name w:val="bbl"/>
    <w:rsid w:val="007244BD"/>
  </w:style>
  <w:style w:type="character" w:customStyle="1" w:styleId="Date2">
    <w:name w:val="Date2"/>
    <w:rsid w:val="007244BD"/>
  </w:style>
  <w:style w:type="character" w:customStyle="1" w:styleId="company">
    <w:name w:val="company"/>
    <w:rsid w:val="007244BD"/>
  </w:style>
  <w:style w:type="character" w:customStyle="1" w:styleId="itxtnewhookspan">
    <w:name w:val="itxtnewhookspan"/>
    <w:rsid w:val="007244BD"/>
  </w:style>
  <w:style w:type="character" w:customStyle="1" w:styleId="gstxthlt">
    <w:name w:val="gstxt_hlt"/>
    <w:rsid w:val="007244BD"/>
  </w:style>
  <w:style w:type="character" w:customStyle="1" w:styleId="SubtleEmphasis1">
    <w:name w:val="Subtle Emphasis1"/>
    <w:uiPriority w:val="19"/>
    <w:qFormat/>
    <w:rsid w:val="007244BD"/>
    <w:rPr>
      <w:rFonts w:ascii="Times New Roman" w:hAnsi="Times New Roman" w:cs="Times New Roman" w:hint="default"/>
      <w:b/>
      <w:bCs w:val="0"/>
      <w:iCs/>
      <w:color w:val="auto"/>
      <w:sz w:val="22"/>
    </w:rPr>
  </w:style>
  <w:style w:type="character" w:customStyle="1" w:styleId="StyleBoldRed">
    <w:name w:val="Style Bold Red"/>
    <w:rsid w:val="007244BD"/>
    <w:rPr>
      <w:b/>
      <w:bCs/>
      <w:color w:val="auto"/>
    </w:rPr>
  </w:style>
  <w:style w:type="character" w:customStyle="1" w:styleId="StyleTimesNewRoman8pt">
    <w:name w:val="Style Times New Roman 8 pt"/>
    <w:rsid w:val="007244BD"/>
    <w:rPr>
      <w:rFonts w:ascii="Georgia" w:hAnsi="Georgia" w:hint="default"/>
      <w:sz w:val="16"/>
    </w:rPr>
  </w:style>
  <w:style w:type="character" w:customStyle="1" w:styleId="StyleStyle7pt8pt">
    <w:name w:val="Style Style 7 pt + 8 pt"/>
    <w:rsid w:val="007244BD"/>
    <w:rPr>
      <w:sz w:val="16"/>
    </w:rPr>
  </w:style>
  <w:style w:type="character" w:customStyle="1" w:styleId="StyleStyleThickunderlineBold1">
    <w:name w:val="Style Style Thick underline + Bold1"/>
    <w:rsid w:val="007244BD"/>
    <w:rPr>
      <w:b/>
      <w:bCs/>
      <w:u w:val="thick"/>
    </w:rPr>
  </w:style>
  <w:style w:type="character" w:customStyle="1" w:styleId="StyleUnderline2">
    <w:name w:val="Style Underline2"/>
    <w:rsid w:val="007244BD"/>
    <w:rPr>
      <w:u w:val="single"/>
    </w:rPr>
  </w:style>
  <w:style w:type="character" w:customStyle="1" w:styleId="ShrinkText">
    <w:name w:val="Shrink Text"/>
    <w:rsid w:val="007244BD"/>
    <w:rPr>
      <w:sz w:val="16"/>
    </w:rPr>
  </w:style>
  <w:style w:type="character" w:customStyle="1" w:styleId="smallcaps">
    <w:name w:val="smallcaps"/>
    <w:rsid w:val="007244BD"/>
  </w:style>
  <w:style w:type="character" w:customStyle="1" w:styleId="goldbldtext">
    <w:name w:val="goldbldtext"/>
    <w:rsid w:val="007244BD"/>
  </w:style>
  <w:style w:type="character" w:customStyle="1" w:styleId="cardshighlight0">
    <w:name w:val="cardshighlight"/>
    <w:rsid w:val="007244BD"/>
  </w:style>
  <w:style w:type="character" w:customStyle="1" w:styleId="cardsfont12pt1">
    <w:name w:val="cardsfont12pt"/>
    <w:rsid w:val="007244BD"/>
  </w:style>
  <w:style w:type="character" w:customStyle="1" w:styleId="ft1">
    <w:name w:val="ft1"/>
    <w:rsid w:val="007244BD"/>
  </w:style>
  <w:style w:type="character" w:customStyle="1" w:styleId="ft6">
    <w:name w:val="ft6"/>
    <w:rsid w:val="007244BD"/>
  </w:style>
  <w:style w:type="character" w:customStyle="1" w:styleId="kicker">
    <w:name w:val="kicker"/>
    <w:rsid w:val="007244BD"/>
  </w:style>
  <w:style w:type="character" w:customStyle="1" w:styleId="backcontent">
    <w:name w:val="backcontent"/>
    <w:rsid w:val="007244BD"/>
  </w:style>
  <w:style w:type="character" w:customStyle="1" w:styleId="daystmp">
    <w:name w:val="daystmp"/>
    <w:rsid w:val="007244BD"/>
  </w:style>
  <w:style w:type="character" w:customStyle="1" w:styleId="cardsfont12ptchar">
    <w:name w:val="cardsfont12ptchar"/>
    <w:rsid w:val="007244BD"/>
  </w:style>
  <w:style w:type="character" w:customStyle="1" w:styleId="gal">
    <w:name w:val="gal"/>
    <w:rsid w:val="007244BD"/>
  </w:style>
  <w:style w:type="character" w:customStyle="1" w:styleId="submitted">
    <w:name w:val="submitted"/>
    <w:rsid w:val="007244BD"/>
  </w:style>
  <w:style w:type="character" w:customStyle="1" w:styleId="imagedateline">
    <w:name w:val="image_dateline"/>
    <w:rsid w:val="007244BD"/>
  </w:style>
  <w:style w:type="character" w:customStyle="1" w:styleId="authordatecharchar">
    <w:name w:val="authordatecharchar"/>
    <w:rsid w:val="007244BD"/>
  </w:style>
  <w:style w:type="character" w:customStyle="1" w:styleId="style1char0">
    <w:name w:val="style1char"/>
    <w:rsid w:val="007244BD"/>
  </w:style>
  <w:style w:type="character" w:customStyle="1" w:styleId="tagcharchar0">
    <w:name w:val="tagcharchar"/>
    <w:rsid w:val="007244BD"/>
  </w:style>
  <w:style w:type="character" w:customStyle="1" w:styleId="underlinedcharchar2">
    <w:name w:val="underlinedcharchar"/>
    <w:rsid w:val="007244BD"/>
  </w:style>
  <w:style w:type="character" w:customStyle="1" w:styleId="BoxedChar">
    <w:name w:val="Boxed Char"/>
    <w:rsid w:val="007244BD"/>
    <w:rPr>
      <w:rFonts w:ascii="Arial Narrow" w:hAnsi="Arial Narrow" w:hint="default"/>
      <w:b/>
      <w:bCs w:val="0"/>
      <w:sz w:val="18"/>
      <w:bdr w:val="single" w:sz="6" w:space="0" w:color="auto" w:frame="1"/>
    </w:rPr>
  </w:style>
  <w:style w:type="character" w:customStyle="1" w:styleId="Style11ptUnderline2">
    <w:name w:val="Style 11 pt Underline2"/>
    <w:rsid w:val="007244BD"/>
    <w:rPr>
      <w:sz w:val="20"/>
      <w:u w:val="single"/>
    </w:rPr>
  </w:style>
  <w:style w:type="character" w:customStyle="1" w:styleId="Style11ptBoldUnderline2">
    <w:name w:val="Style 11 pt Bold Underline2"/>
    <w:rsid w:val="007244BD"/>
    <w:rPr>
      <w:b/>
      <w:bCs/>
      <w:sz w:val="20"/>
      <w:u w:val="single"/>
    </w:rPr>
  </w:style>
  <w:style w:type="character" w:customStyle="1" w:styleId="nw">
    <w:name w:val="nw"/>
    <w:rsid w:val="007244BD"/>
  </w:style>
  <w:style w:type="character" w:customStyle="1" w:styleId="Styleunderline11ptBoldBorderSinglesolidlineAuto">
    <w:name w:val="Style underline + 11 pt Bold Border: : (Single solid line Auto ..."/>
    <w:rsid w:val="007244BD"/>
    <w:rPr>
      <w:b/>
      <w:bCs/>
      <w:sz w:val="20"/>
      <w:u w:val="single"/>
      <w:bdr w:val="single" w:sz="4" w:space="0" w:color="auto" w:frame="1"/>
    </w:rPr>
  </w:style>
  <w:style w:type="character" w:customStyle="1" w:styleId="cardCharCharChar1">
    <w:name w:val="card Char Char Char1"/>
    <w:rsid w:val="007244BD"/>
    <w:rPr>
      <w:lang w:val="en-US" w:eastAsia="en-US" w:bidi="ar-SA"/>
    </w:rPr>
  </w:style>
  <w:style w:type="character" w:customStyle="1" w:styleId="authors1">
    <w:name w:val="authors1"/>
    <w:rsid w:val="007244BD"/>
    <w:rPr>
      <w:rFonts w:ascii="Verdana" w:hAnsi="Verdana" w:hint="default"/>
      <w:b/>
      <w:bCs/>
      <w:color w:val="006699"/>
      <w:sz w:val="20"/>
      <w:szCs w:val="20"/>
    </w:rPr>
  </w:style>
  <w:style w:type="character" w:customStyle="1" w:styleId="headlinesectionlarge">
    <w:name w:val="headline_section_large"/>
    <w:rsid w:val="007244BD"/>
  </w:style>
  <w:style w:type="character" w:customStyle="1" w:styleId="Styleunderline11ptBlack">
    <w:name w:val="Style underline + 11 pt Black"/>
    <w:rsid w:val="007244BD"/>
    <w:rPr>
      <w:color w:val="000000"/>
      <w:sz w:val="20"/>
      <w:u w:val="single"/>
    </w:rPr>
  </w:style>
  <w:style w:type="character" w:customStyle="1" w:styleId="Styleunderline11ptBoldBlack">
    <w:name w:val="Style underline + 11 pt Bold Black"/>
    <w:rsid w:val="007244BD"/>
    <w:rPr>
      <w:b/>
      <w:bCs/>
      <w:color w:val="000000"/>
      <w:sz w:val="20"/>
      <w:u w:val="single"/>
    </w:rPr>
  </w:style>
  <w:style w:type="character" w:customStyle="1" w:styleId="Style11ptBoldBlackUnderline">
    <w:name w:val="Style 11 pt Bold Black Underline"/>
    <w:rsid w:val="007244BD"/>
    <w:rPr>
      <w:b/>
      <w:bCs/>
      <w:color w:val="000000"/>
      <w:sz w:val="20"/>
      <w:u w:val="single"/>
    </w:rPr>
  </w:style>
  <w:style w:type="character" w:customStyle="1" w:styleId="Style11ptBoldBlackUnderlineBorderSinglesolidline">
    <w:name w:val="Style 11 pt Bold Black Underline Border: : (Single solid line ..."/>
    <w:rsid w:val="007244BD"/>
    <w:rPr>
      <w:b/>
      <w:bCs/>
      <w:color w:val="000000"/>
      <w:sz w:val="20"/>
      <w:u w:val="single"/>
      <w:bdr w:val="single" w:sz="4" w:space="0" w:color="auto" w:frame="1"/>
    </w:rPr>
  </w:style>
  <w:style w:type="character" w:customStyle="1" w:styleId="StyleLatinMeridien-Italic11ptItalicUnderline">
    <w:name w:val="Style (Latin) Meridien-Italic 11 pt Italic Underline"/>
    <w:rsid w:val="007244BD"/>
    <w:rPr>
      <w:rFonts w:ascii="Meridien-Italic" w:hAnsi="Meridien-Italic" w:hint="default"/>
      <w:i/>
      <w:iCs/>
      <w:sz w:val="20"/>
      <w:u w:val="single"/>
    </w:rPr>
  </w:style>
  <w:style w:type="character" w:customStyle="1" w:styleId="Citation-AuthorDate">
    <w:name w:val="Citation - Author/Date"/>
    <w:rsid w:val="007244BD"/>
    <w:rPr>
      <w:b/>
      <w:bCs w:val="0"/>
      <w:smallCaps/>
      <w:sz w:val="24"/>
      <w:u w:val="single"/>
    </w:rPr>
  </w:style>
  <w:style w:type="character" w:customStyle="1" w:styleId="underlinestylechar0">
    <w:name w:val="underlinestylechar"/>
    <w:rsid w:val="007244BD"/>
  </w:style>
  <w:style w:type="character" w:customStyle="1" w:styleId="highlight">
    <w:name w:val="highlight"/>
    <w:rsid w:val="007244BD"/>
  </w:style>
  <w:style w:type="character" w:customStyle="1" w:styleId="DottedUnderline0">
    <w:name w:val="Dotted Underline"/>
    <w:rsid w:val="007244BD"/>
    <w:rPr>
      <w:rFonts w:ascii="Times New Roman" w:hAnsi="Times New Roman" w:cs="Times New Roman" w:hint="default"/>
      <w:sz w:val="20"/>
      <w:u w:val="dottedHeavy"/>
    </w:rPr>
  </w:style>
  <w:style w:type="character" w:customStyle="1" w:styleId="titleauthoretc">
    <w:name w:val="titleauthoretc"/>
    <w:rsid w:val="007244BD"/>
  </w:style>
  <w:style w:type="character" w:customStyle="1" w:styleId="labeltext">
    <w:name w:val="labeltext"/>
    <w:rsid w:val="007244BD"/>
  </w:style>
  <w:style w:type="character" w:customStyle="1" w:styleId="viewlink">
    <w:name w:val="viewlink"/>
    <w:rsid w:val="007244BD"/>
  </w:style>
  <w:style w:type="character" w:customStyle="1" w:styleId="share">
    <w:name w:val="share"/>
    <w:rsid w:val="007244BD"/>
  </w:style>
  <w:style w:type="character" w:customStyle="1" w:styleId="inlinkchart">
    <w:name w:val="inlink_chart"/>
    <w:rsid w:val="007244BD"/>
  </w:style>
  <w:style w:type="character" w:customStyle="1" w:styleId="underLight">
    <w:name w:val="underLight"/>
    <w:uiPriority w:val="1"/>
    <w:qFormat/>
    <w:rsid w:val="007244B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244BD"/>
  </w:style>
  <w:style w:type="character" w:customStyle="1" w:styleId="author-rss">
    <w:name w:val="author-rss"/>
    <w:rsid w:val="007244BD"/>
  </w:style>
  <w:style w:type="character" w:customStyle="1" w:styleId="fbsharecountwrapper">
    <w:name w:val="fb_share_count_wrapper"/>
    <w:rsid w:val="007244BD"/>
  </w:style>
  <w:style w:type="character" w:customStyle="1" w:styleId="fbbuttontext">
    <w:name w:val="fb_button_text"/>
    <w:rsid w:val="007244BD"/>
  </w:style>
  <w:style w:type="character" w:customStyle="1" w:styleId="hw">
    <w:name w:val="hw"/>
    <w:rsid w:val="007244BD"/>
  </w:style>
  <w:style w:type="character" w:customStyle="1" w:styleId="linktotop">
    <w:name w:val="linktotop"/>
    <w:rsid w:val="007244BD"/>
  </w:style>
  <w:style w:type="character" w:customStyle="1" w:styleId="maintextbldleft">
    <w:name w:val="maintextbldleft"/>
    <w:rsid w:val="007244BD"/>
  </w:style>
  <w:style w:type="character" w:customStyle="1" w:styleId="maintextleft">
    <w:name w:val="maintextleft"/>
    <w:rsid w:val="007244BD"/>
  </w:style>
  <w:style w:type="character" w:customStyle="1" w:styleId="descriptionstyle1block">
    <w:name w:val="description style1 block"/>
    <w:rsid w:val="007244BD"/>
  </w:style>
  <w:style w:type="character" w:customStyle="1" w:styleId="gutter-right-1">
    <w:name w:val="gutter-right-1"/>
    <w:basedOn w:val="DefaultParagraphFont"/>
    <w:rsid w:val="007244BD"/>
  </w:style>
  <w:style w:type="character" w:customStyle="1" w:styleId="ssl3">
    <w:name w:val="ss_l3"/>
    <w:rsid w:val="007244BD"/>
  </w:style>
  <w:style w:type="character" w:customStyle="1" w:styleId="FontStyle39">
    <w:name w:val="Font Style39"/>
    <w:uiPriority w:val="99"/>
    <w:rsid w:val="007244BD"/>
    <w:rPr>
      <w:rFonts w:ascii="Constantia" w:hAnsi="Constantia" w:cs="Constantia" w:hint="default"/>
      <w:b/>
      <w:bCs/>
      <w:sz w:val="18"/>
      <w:szCs w:val="18"/>
    </w:rPr>
  </w:style>
  <w:style w:type="character" w:customStyle="1" w:styleId="6">
    <w:name w:val="6"/>
    <w:rsid w:val="007244BD"/>
    <w:rPr>
      <w:rFonts w:ascii="Arial" w:hAnsi="Arial" w:cs="Arial" w:hint="default"/>
      <w:bCs/>
      <w:sz w:val="20"/>
      <w:u w:val="single"/>
      <w:lang w:val="en-US" w:eastAsia="en-US" w:bidi="ar-SA"/>
    </w:rPr>
  </w:style>
  <w:style w:type="character" w:customStyle="1" w:styleId="Header11">
    <w:name w:val="Header11"/>
    <w:rsid w:val="007244BD"/>
  </w:style>
  <w:style w:type="character" w:customStyle="1" w:styleId="posa">
    <w:name w:val="pos(a)"/>
    <w:basedOn w:val="DefaultParagraphFont"/>
    <w:rsid w:val="007244BD"/>
  </w:style>
  <w:style w:type="character" w:customStyle="1" w:styleId="u-hiddeninnarrowenv">
    <w:name w:val="u-hiddeninnarrowenv"/>
    <w:basedOn w:val="DefaultParagraphFont"/>
    <w:rsid w:val="007244BD"/>
  </w:style>
  <w:style w:type="character" w:customStyle="1" w:styleId="followbutton-bird">
    <w:name w:val="followbutton-bird"/>
    <w:basedOn w:val="DefaultParagraphFont"/>
    <w:rsid w:val="007244BD"/>
  </w:style>
  <w:style w:type="character" w:customStyle="1" w:styleId="tweetauthor-name">
    <w:name w:val="tweetauthor-name"/>
    <w:basedOn w:val="DefaultParagraphFont"/>
    <w:rsid w:val="007244BD"/>
  </w:style>
  <w:style w:type="character" w:customStyle="1" w:styleId="tweetauthor-verifiedbadge">
    <w:name w:val="tweetauthor-verifiedbadge"/>
    <w:basedOn w:val="DefaultParagraphFont"/>
    <w:rsid w:val="007244BD"/>
  </w:style>
  <w:style w:type="character" w:customStyle="1" w:styleId="tweetauthor-screenname">
    <w:name w:val="tweetauthor-screenname"/>
    <w:basedOn w:val="DefaultParagraphFont"/>
    <w:rsid w:val="007244BD"/>
  </w:style>
  <w:style w:type="character" w:customStyle="1" w:styleId="u-hiddenvisually">
    <w:name w:val="u-hiddenvisually"/>
    <w:basedOn w:val="DefaultParagraphFont"/>
    <w:rsid w:val="007244BD"/>
  </w:style>
  <w:style w:type="character" w:customStyle="1" w:styleId="tweetaction-stat">
    <w:name w:val="tweetaction-stat"/>
    <w:basedOn w:val="DefaultParagraphFont"/>
    <w:rsid w:val="007244BD"/>
  </w:style>
  <w:style w:type="character" w:customStyle="1" w:styleId="related">
    <w:name w:val="related"/>
    <w:basedOn w:val="DefaultParagraphFont"/>
    <w:rsid w:val="007244BD"/>
  </w:style>
  <w:style w:type="character" w:customStyle="1" w:styleId="related-content">
    <w:name w:val="related-content"/>
    <w:basedOn w:val="DefaultParagraphFont"/>
    <w:rsid w:val="007244BD"/>
  </w:style>
  <w:style w:type="character" w:customStyle="1" w:styleId="name-of-author">
    <w:name w:val="name-of-author"/>
    <w:basedOn w:val="DefaultParagraphFont"/>
    <w:rsid w:val="007244BD"/>
  </w:style>
  <w:style w:type="character" w:customStyle="1" w:styleId="first-name">
    <w:name w:val="first-name"/>
    <w:basedOn w:val="DefaultParagraphFont"/>
    <w:rsid w:val="007244BD"/>
  </w:style>
  <w:style w:type="character" w:customStyle="1" w:styleId="last-name">
    <w:name w:val="last-name"/>
    <w:basedOn w:val="DefaultParagraphFont"/>
    <w:rsid w:val="007244BD"/>
  </w:style>
  <w:style w:type="character" w:customStyle="1" w:styleId="caption10">
    <w:name w:val="caption1"/>
    <w:basedOn w:val="DefaultParagraphFont"/>
    <w:rsid w:val="007244BD"/>
  </w:style>
  <w:style w:type="character" w:customStyle="1" w:styleId="recirc-text">
    <w:name w:val="&quot;recirc-text”"/>
    <w:basedOn w:val="DefaultParagraphFont"/>
    <w:rsid w:val="007244BD"/>
  </w:style>
  <w:style w:type="character" w:customStyle="1" w:styleId="video-icon">
    <w:name w:val="video-icon"/>
    <w:basedOn w:val="DefaultParagraphFont"/>
    <w:rsid w:val="007244BD"/>
  </w:style>
  <w:style w:type="character" w:customStyle="1" w:styleId="powa-shot-play-btn-text">
    <w:name w:val="powa-shot-play-btn-text"/>
    <w:basedOn w:val="DefaultParagraphFont"/>
    <w:rsid w:val="007244BD"/>
  </w:style>
  <w:style w:type="character" w:customStyle="1" w:styleId="powa-shot-click">
    <w:name w:val="powa-shot-click"/>
    <w:basedOn w:val="DefaultParagraphFont"/>
    <w:rsid w:val="007244BD"/>
  </w:style>
  <w:style w:type="character" w:customStyle="1" w:styleId="wpv-blurb">
    <w:name w:val="wpv-blurb"/>
    <w:basedOn w:val="DefaultParagraphFont"/>
    <w:rsid w:val="007244BD"/>
  </w:style>
  <w:style w:type="character" w:customStyle="1" w:styleId="pb-caption">
    <w:name w:val="pb-caption"/>
    <w:basedOn w:val="DefaultParagraphFont"/>
    <w:rsid w:val="007244BD"/>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7244B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244BD"/>
    <w:rPr>
      <w:vertAlign w:val="baseline"/>
    </w:rPr>
  </w:style>
  <w:style w:type="character" w:customStyle="1" w:styleId="Heading7Char1">
    <w:name w:val="Heading 7 Char1"/>
    <w:basedOn w:val="DefaultParagraphFont"/>
    <w:semiHidden/>
    <w:rsid w:val="007244B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244B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244B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244BD"/>
    <w:rPr>
      <w:rFonts w:ascii="Calibri" w:hAnsi="Calibri" w:cs="Calibri"/>
    </w:rPr>
  </w:style>
  <w:style w:type="numbering" w:customStyle="1" w:styleId="NoList2">
    <w:name w:val="No List2"/>
    <w:next w:val="NoList"/>
    <w:uiPriority w:val="99"/>
    <w:semiHidden/>
    <w:unhideWhenUsed/>
    <w:rsid w:val="007244BD"/>
  </w:style>
  <w:style w:type="numbering" w:customStyle="1" w:styleId="NoList3">
    <w:name w:val="No List3"/>
    <w:next w:val="NoList"/>
    <w:uiPriority w:val="99"/>
    <w:semiHidden/>
    <w:unhideWhenUsed/>
    <w:rsid w:val="007244BD"/>
  </w:style>
  <w:style w:type="numbering" w:customStyle="1" w:styleId="NoList4">
    <w:name w:val="No List4"/>
    <w:next w:val="NoList"/>
    <w:uiPriority w:val="99"/>
    <w:semiHidden/>
    <w:unhideWhenUsed/>
    <w:rsid w:val="007244BD"/>
  </w:style>
  <w:style w:type="numbering" w:customStyle="1" w:styleId="NoList5">
    <w:name w:val="No List5"/>
    <w:next w:val="NoList"/>
    <w:semiHidden/>
    <w:unhideWhenUsed/>
    <w:rsid w:val="007244BD"/>
  </w:style>
  <w:style w:type="paragraph" w:styleId="BlockText">
    <w:name w:val="Block Text"/>
    <w:basedOn w:val="Normal"/>
    <w:rsid w:val="007244BD"/>
    <w:pPr>
      <w:ind w:left="229" w:right="229"/>
    </w:pPr>
    <w:rPr>
      <w:rFonts w:ascii="Verdana" w:eastAsia="Times New Roman" w:hAnsi="Verdana"/>
      <w:sz w:val="16"/>
      <w:szCs w:val="20"/>
    </w:rPr>
  </w:style>
  <w:style w:type="paragraph" w:styleId="NormalIndent">
    <w:name w:val="Normal Indent"/>
    <w:basedOn w:val="Normal"/>
    <w:rsid w:val="007244BD"/>
    <w:pPr>
      <w:ind w:left="720"/>
    </w:pPr>
    <w:rPr>
      <w:rFonts w:eastAsia="Times New Roman"/>
      <w:szCs w:val="20"/>
    </w:rPr>
  </w:style>
  <w:style w:type="paragraph" w:styleId="EnvelopeReturn">
    <w:name w:val="envelope return"/>
    <w:basedOn w:val="Normal"/>
    <w:rsid w:val="007244BD"/>
    <w:rPr>
      <w:rFonts w:eastAsia="Times New Roman"/>
      <w:sz w:val="24"/>
      <w:szCs w:val="20"/>
    </w:rPr>
  </w:style>
  <w:style w:type="paragraph" w:styleId="EnvelopeAddress">
    <w:name w:val="envelope address"/>
    <w:basedOn w:val="Normal"/>
    <w:rsid w:val="007244BD"/>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244BD"/>
  </w:style>
  <w:style w:type="numbering" w:customStyle="1" w:styleId="NoList7">
    <w:name w:val="No List7"/>
    <w:next w:val="NoList"/>
    <w:semiHidden/>
    <w:unhideWhenUsed/>
    <w:rsid w:val="007244BD"/>
  </w:style>
  <w:style w:type="paragraph" w:styleId="ListBullet">
    <w:name w:val="List Bullet"/>
    <w:basedOn w:val="Normal"/>
    <w:link w:val="ListBulletChar"/>
    <w:uiPriority w:val="99"/>
    <w:unhideWhenUsed/>
    <w:rsid w:val="007244BD"/>
    <w:pPr>
      <w:tabs>
        <w:tab w:val="num" w:pos="360"/>
      </w:tabs>
      <w:ind w:left="360" w:hanging="360"/>
      <w:contextualSpacing/>
    </w:pPr>
    <w:rPr>
      <w:rFonts w:eastAsia="Calibri"/>
    </w:rPr>
  </w:style>
  <w:style w:type="table" w:styleId="MediumGrid1">
    <w:name w:val="Medium Grid 1"/>
    <w:basedOn w:val="TableNormal"/>
    <w:uiPriority w:val="67"/>
    <w:rsid w:val="007244B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244BD"/>
    <w:rPr>
      <w:rFonts w:ascii="Arial Narrow" w:eastAsia="SimSun" w:hAnsi="Arial Narrow" w:cs="Calibri"/>
      <w:sz w:val="20"/>
      <w:szCs w:val="22"/>
    </w:rPr>
  </w:style>
  <w:style w:type="numbering" w:customStyle="1" w:styleId="NoList11">
    <w:name w:val="No List11"/>
    <w:next w:val="NoList"/>
    <w:uiPriority w:val="99"/>
    <w:semiHidden/>
    <w:unhideWhenUsed/>
    <w:rsid w:val="007244BD"/>
  </w:style>
  <w:style w:type="numbering" w:customStyle="1" w:styleId="NoList111">
    <w:name w:val="No List111"/>
    <w:next w:val="NoList"/>
    <w:uiPriority w:val="99"/>
    <w:semiHidden/>
    <w:unhideWhenUsed/>
    <w:rsid w:val="007244BD"/>
  </w:style>
  <w:style w:type="numbering" w:customStyle="1" w:styleId="NoList1111">
    <w:name w:val="No List1111"/>
    <w:next w:val="NoList"/>
    <w:uiPriority w:val="99"/>
    <w:semiHidden/>
    <w:unhideWhenUsed/>
    <w:rsid w:val="007244BD"/>
  </w:style>
  <w:style w:type="numbering" w:customStyle="1" w:styleId="NoList11111">
    <w:name w:val="No List11111"/>
    <w:next w:val="NoList"/>
    <w:uiPriority w:val="99"/>
    <w:semiHidden/>
    <w:unhideWhenUsed/>
    <w:rsid w:val="007244BD"/>
  </w:style>
  <w:style w:type="numbering" w:customStyle="1" w:styleId="NoList111111">
    <w:name w:val="No List111111"/>
    <w:next w:val="NoList"/>
    <w:uiPriority w:val="99"/>
    <w:semiHidden/>
    <w:unhideWhenUsed/>
    <w:rsid w:val="007244BD"/>
  </w:style>
  <w:style w:type="numbering" w:customStyle="1" w:styleId="NoList1111111">
    <w:name w:val="No List1111111"/>
    <w:next w:val="NoList"/>
    <w:uiPriority w:val="99"/>
    <w:semiHidden/>
    <w:unhideWhenUsed/>
    <w:rsid w:val="007244BD"/>
  </w:style>
  <w:style w:type="numbering" w:customStyle="1" w:styleId="NoList11111111">
    <w:name w:val="No List11111111"/>
    <w:next w:val="NoList"/>
    <w:uiPriority w:val="99"/>
    <w:semiHidden/>
    <w:unhideWhenUsed/>
    <w:rsid w:val="007244BD"/>
  </w:style>
  <w:style w:type="numbering" w:customStyle="1" w:styleId="NoList111111111">
    <w:name w:val="No List111111111"/>
    <w:next w:val="NoList"/>
    <w:uiPriority w:val="99"/>
    <w:semiHidden/>
    <w:unhideWhenUsed/>
    <w:rsid w:val="007244BD"/>
  </w:style>
  <w:style w:type="numbering" w:customStyle="1" w:styleId="NoList1111111111">
    <w:name w:val="No List1111111111"/>
    <w:next w:val="NoList"/>
    <w:uiPriority w:val="99"/>
    <w:semiHidden/>
    <w:unhideWhenUsed/>
    <w:rsid w:val="007244BD"/>
  </w:style>
  <w:style w:type="numbering" w:customStyle="1" w:styleId="NoList11111111111">
    <w:name w:val="No List11111111111"/>
    <w:next w:val="NoList"/>
    <w:uiPriority w:val="99"/>
    <w:semiHidden/>
    <w:unhideWhenUsed/>
    <w:rsid w:val="007244BD"/>
  </w:style>
  <w:style w:type="numbering" w:customStyle="1" w:styleId="NoList111111111111">
    <w:name w:val="No List111111111111"/>
    <w:next w:val="NoList"/>
    <w:uiPriority w:val="99"/>
    <w:semiHidden/>
    <w:unhideWhenUsed/>
    <w:rsid w:val="007244BD"/>
  </w:style>
  <w:style w:type="numbering" w:customStyle="1" w:styleId="NoList1111111111111">
    <w:name w:val="No List1111111111111"/>
    <w:next w:val="NoList"/>
    <w:uiPriority w:val="99"/>
    <w:semiHidden/>
    <w:unhideWhenUsed/>
    <w:rsid w:val="007244BD"/>
  </w:style>
  <w:style w:type="numbering" w:customStyle="1" w:styleId="NoList11111111111111">
    <w:name w:val="No List11111111111111"/>
    <w:next w:val="NoList"/>
    <w:uiPriority w:val="99"/>
    <w:semiHidden/>
    <w:unhideWhenUsed/>
    <w:rsid w:val="007244BD"/>
  </w:style>
  <w:style w:type="numbering" w:customStyle="1" w:styleId="NoList111111111111111">
    <w:name w:val="No List111111111111111"/>
    <w:next w:val="NoList"/>
    <w:uiPriority w:val="99"/>
    <w:semiHidden/>
    <w:unhideWhenUsed/>
    <w:rsid w:val="007244BD"/>
  </w:style>
  <w:style w:type="numbering" w:customStyle="1" w:styleId="NoList1111111111111111">
    <w:name w:val="No List1111111111111111"/>
    <w:next w:val="NoList"/>
    <w:uiPriority w:val="99"/>
    <w:semiHidden/>
    <w:unhideWhenUsed/>
    <w:rsid w:val="007244BD"/>
  </w:style>
  <w:style w:type="numbering" w:customStyle="1" w:styleId="NoList11111111111111111">
    <w:name w:val="No List11111111111111111"/>
    <w:next w:val="NoList"/>
    <w:uiPriority w:val="99"/>
    <w:semiHidden/>
    <w:unhideWhenUsed/>
    <w:rsid w:val="007244BD"/>
  </w:style>
  <w:style w:type="character" w:customStyle="1" w:styleId="FontStyle220">
    <w:name w:val="Font Style220"/>
    <w:basedOn w:val="DefaultParagraphFont"/>
    <w:uiPriority w:val="99"/>
    <w:rsid w:val="007244BD"/>
    <w:rPr>
      <w:rFonts w:ascii="Candara" w:hAnsi="Candara" w:cs="Candara" w:hint="default"/>
      <w:i/>
      <w:iCs/>
      <w:sz w:val="18"/>
      <w:szCs w:val="18"/>
    </w:rPr>
  </w:style>
  <w:style w:type="character" w:customStyle="1" w:styleId="FontStyle290">
    <w:name w:val="Font Style290"/>
    <w:basedOn w:val="DefaultParagraphFont"/>
    <w:uiPriority w:val="99"/>
    <w:rsid w:val="007244B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244BD"/>
    <w:rPr>
      <w:rFonts w:ascii="Arial" w:hAnsi="Arial" w:cs="Arial"/>
      <w:b/>
      <w:bCs/>
      <w:sz w:val="16"/>
      <w:szCs w:val="16"/>
    </w:rPr>
  </w:style>
  <w:style w:type="paragraph" w:customStyle="1" w:styleId="analytic">
    <w:name w:val="analytic"/>
    <w:basedOn w:val="Normal"/>
    <w:link w:val="analyticChar"/>
    <w:uiPriority w:val="4"/>
    <w:qFormat/>
    <w:rsid w:val="007244BD"/>
    <w:pPr>
      <w:spacing w:before="120"/>
    </w:pPr>
    <w:rPr>
      <w:b/>
      <w:sz w:val="20"/>
    </w:rPr>
  </w:style>
  <w:style w:type="character" w:customStyle="1" w:styleId="analyticChar">
    <w:name w:val="analytic Char"/>
    <w:basedOn w:val="DefaultParagraphFont"/>
    <w:link w:val="analytic"/>
    <w:uiPriority w:val="4"/>
    <w:rsid w:val="007244BD"/>
    <w:rPr>
      <w:rFonts w:ascii="Calibri" w:hAnsi="Calibri" w:cs="Calibri"/>
      <w:b/>
      <w:sz w:val="20"/>
    </w:rPr>
  </w:style>
  <w:style w:type="character" w:customStyle="1" w:styleId="m-5498913268213319940gmail-styleunderline">
    <w:name w:val="m_-5498913268213319940gmail-styleunderline"/>
    <w:basedOn w:val="DefaultParagraphFont"/>
    <w:rsid w:val="007244BD"/>
  </w:style>
  <w:style w:type="paragraph" w:customStyle="1" w:styleId="speakable">
    <w:name w:val="speakable"/>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244BD"/>
  </w:style>
  <w:style w:type="character" w:customStyle="1" w:styleId="copyright">
    <w:name w:val="copyright"/>
    <w:basedOn w:val="DefaultParagraphFont"/>
    <w:rsid w:val="007244BD"/>
  </w:style>
  <w:style w:type="character" w:customStyle="1" w:styleId="TagCharCharCharChar">
    <w:name w:val="Tag Char Char Char Char"/>
    <w:basedOn w:val="DefaultParagraphFont"/>
    <w:rsid w:val="007244BD"/>
    <w:rPr>
      <w:rFonts w:ascii="Calibri" w:hAnsi="Calibri" w:cs="Calibri"/>
      <w:b/>
      <w:sz w:val="24"/>
    </w:rPr>
  </w:style>
  <w:style w:type="paragraph" w:customStyle="1" w:styleId="g-body">
    <w:name w:val="g-body"/>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244BD"/>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244BD"/>
    <w:pPr>
      <w:spacing w:before="100" w:beforeAutospacing="1" w:after="100" w:afterAutospacing="1"/>
    </w:pPr>
    <w:rPr>
      <w:sz w:val="24"/>
    </w:rPr>
  </w:style>
  <w:style w:type="paragraph" w:customStyle="1" w:styleId="style41">
    <w:name w:val="style4"/>
    <w:basedOn w:val="Normal"/>
    <w:uiPriority w:val="99"/>
    <w:qFormat/>
    <w:rsid w:val="007244BD"/>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244BD"/>
    <w:pPr>
      <w:spacing w:before="100" w:beforeAutospacing="1" w:after="100" w:afterAutospacing="1"/>
    </w:pPr>
    <w:rPr>
      <w:rFonts w:ascii="Times New Roman" w:hAnsi="Times New Roman"/>
      <w:sz w:val="24"/>
    </w:rPr>
  </w:style>
  <w:style w:type="character" w:customStyle="1" w:styleId="adtext">
    <w:name w:val="adtext"/>
    <w:basedOn w:val="DefaultParagraphFont"/>
    <w:rsid w:val="007244BD"/>
  </w:style>
  <w:style w:type="character" w:customStyle="1" w:styleId="UL-Bold">
    <w:name w:val="UL-Bold"/>
    <w:basedOn w:val="DefaultParagraphFont"/>
    <w:rsid w:val="007244BD"/>
    <w:rPr>
      <w:u w:val="thick"/>
    </w:rPr>
  </w:style>
  <w:style w:type="character" w:customStyle="1" w:styleId="UL-None">
    <w:name w:val="UL-None"/>
    <w:basedOn w:val="DefaultParagraphFont"/>
    <w:rsid w:val="007244BD"/>
    <w:rPr>
      <w:strike w:val="0"/>
      <w:dstrike w:val="0"/>
      <w:u w:val="none"/>
      <w:effect w:val="none"/>
    </w:rPr>
  </w:style>
  <w:style w:type="character" w:customStyle="1" w:styleId="gl">
    <w:name w:val="gl"/>
    <w:basedOn w:val="DefaultParagraphFont"/>
    <w:rsid w:val="007244BD"/>
  </w:style>
  <w:style w:type="character" w:customStyle="1" w:styleId="qu730rj69h">
    <w:name w:val="qu730rj69h"/>
    <w:basedOn w:val="DefaultParagraphFont"/>
    <w:rsid w:val="007244BD"/>
  </w:style>
  <w:style w:type="paragraph" w:customStyle="1" w:styleId="optext">
    <w:name w:val="optext"/>
    <w:basedOn w:val="Normal"/>
    <w:uiPriority w:val="99"/>
    <w:qFormat/>
    <w:rsid w:val="007244BD"/>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244BD"/>
  </w:style>
  <w:style w:type="character" w:customStyle="1" w:styleId="icr880">
    <w:name w:val="icr880"/>
    <w:basedOn w:val="DefaultParagraphFont"/>
    <w:rsid w:val="007244BD"/>
  </w:style>
  <w:style w:type="character" w:customStyle="1" w:styleId="hx23q54">
    <w:name w:val="hx23q54"/>
    <w:basedOn w:val="DefaultParagraphFont"/>
    <w:rsid w:val="007244BD"/>
  </w:style>
  <w:style w:type="character" w:customStyle="1" w:styleId="m-5348258726587825636gmail-style13ptbold">
    <w:name w:val="m_-5348258726587825636gmail-style13ptbold"/>
    <w:basedOn w:val="DefaultParagraphFont"/>
    <w:rsid w:val="007244BD"/>
  </w:style>
  <w:style w:type="character" w:customStyle="1" w:styleId="m-5348258726587825636gmail-styleunderline">
    <w:name w:val="m_-5348258726587825636gmail-styleunderline"/>
    <w:basedOn w:val="DefaultParagraphFont"/>
    <w:rsid w:val="007244BD"/>
  </w:style>
  <w:style w:type="character" w:customStyle="1" w:styleId="UnderlineCharChar1">
    <w:name w:val="Underline Char Char1"/>
    <w:basedOn w:val="DefaultParagraphFont"/>
    <w:rsid w:val="007244BD"/>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7244BD"/>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7244BD"/>
  </w:style>
  <w:style w:type="character" w:customStyle="1" w:styleId="CardsFont12ptCharChar">
    <w:name w:val="Cards + Font: 12 pt Char Char"/>
    <w:basedOn w:val="DefaultParagraphFont"/>
    <w:rsid w:val="007244BD"/>
    <w:rPr>
      <w:sz w:val="24"/>
      <w:szCs w:val="24"/>
      <w:u w:val="thick"/>
      <w:lang w:val="en-US" w:eastAsia="en-US" w:bidi="ar-SA"/>
    </w:rPr>
  </w:style>
  <w:style w:type="character" w:customStyle="1" w:styleId="NothingChar1">
    <w:name w:val="Nothing Char1"/>
    <w:basedOn w:val="DefaultParagraphFont"/>
    <w:rsid w:val="007244BD"/>
    <w:rPr>
      <w:lang w:val="en-US" w:eastAsia="en-US" w:bidi="ar-SA"/>
    </w:rPr>
  </w:style>
  <w:style w:type="paragraph" w:customStyle="1" w:styleId="useless">
    <w:name w:val="useless"/>
    <w:basedOn w:val="Normal"/>
    <w:uiPriority w:val="99"/>
    <w:qFormat/>
    <w:rsid w:val="007244BD"/>
    <w:rPr>
      <w:rFonts w:ascii="Times New Roman" w:eastAsia="Times New Roman" w:hAnsi="Times New Roman"/>
      <w:sz w:val="12"/>
    </w:rPr>
  </w:style>
  <w:style w:type="character" w:customStyle="1" w:styleId="DDIUnderline">
    <w:name w:val="DDI Underline"/>
    <w:qFormat/>
    <w:rsid w:val="007244BD"/>
    <w:rPr>
      <w:rFonts w:ascii="Times New Roman" w:hAnsi="Times New Roman"/>
      <w:sz w:val="24"/>
      <w:u w:val="single"/>
    </w:rPr>
  </w:style>
  <w:style w:type="character" w:customStyle="1" w:styleId="Char1">
    <w:name w:val="Char1"/>
    <w:basedOn w:val="DefaultParagraphFont"/>
    <w:rsid w:val="007244BD"/>
    <w:rPr>
      <w:rFonts w:cs="Arial"/>
      <w:b/>
      <w:bCs/>
      <w:iCs/>
      <w:sz w:val="24"/>
      <w:szCs w:val="28"/>
      <w:lang w:val="en-US" w:eastAsia="en-US" w:bidi="ar-SA"/>
    </w:rPr>
  </w:style>
  <w:style w:type="paragraph" w:customStyle="1" w:styleId="ALLCAPS">
    <w:name w:val="ALL CAPS"/>
    <w:basedOn w:val="Normal"/>
    <w:link w:val="ALLCAPSChar"/>
    <w:qFormat/>
    <w:rsid w:val="007244BD"/>
    <w:rPr>
      <w:rFonts w:ascii="Times New Roman" w:eastAsia="Times New Roman" w:hAnsi="Times New Roman"/>
      <w:b/>
      <w:caps/>
    </w:rPr>
  </w:style>
  <w:style w:type="character" w:customStyle="1" w:styleId="ALLCAPSChar">
    <w:name w:val="ALL CAPS Char"/>
    <w:basedOn w:val="DefaultParagraphFont"/>
    <w:link w:val="ALLCAPS"/>
    <w:rsid w:val="007244BD"/>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7244BD"/>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244BD"/>
    <w:rPr>
      <w:rFonts w:ascii="Times New Roman" w:eastAsia="Times New Roman" w:hAnsi="Times New Roman" w:cs="Calibri"/>
      <w:b/>
    </w:rPr>
  </w:style>
  <w:style w:type="character" w:customStyle="1" w:styleId="10ptnotbold">
    <w:name w:val="10ptnotbold"/>
    <w:basedOn w:val="DefaultParagraphFont"/>
    <w:rsid w:val="007244BD"/>
    <w:rPr>
      <w:sz w:val="20"/>
    </w:rPr>
  </w:style>
  <w:style w:type="character" w:customStyle="1" w:styleId="Cites-AuthorDate">
    <w:name w:val="Cites-Author/Date"/>
    <w:rsid w:val="007244BD"/>
    <w:rPr>
      <w:rFonts w:ascii="Helvetica" w:hAnsi="Helvetica"/>
      <w:b/>
      <w:sz w:val="22"/>
      <w:szCs w:val="24"/>
      <w:u w:val="thick"/>
    </w:rPr>
  </w:style>
  <w:style w:type="paragraph" w:customStyle="1" w:styleId="CiteTag">
    <w:name w:val="Cite/Tag"/>
    <w:basedOn w:val="Normal"/>
    <w:uiPriority w:val="99"/>
    <w:qFormat/>
    <w:rsid w:val="007244BD"/>
    <w:rPr>
      <w:rFonts w:ascii="Times New Roman" w:eastAsia="Cambria" w:hAnsi="Times New Roman"/>
      <w:b/>
    </w:rPr>
  </w:style>
  <w:style w:type="character" w:customStyle="1" w:styleId="CardsFont6ptChar1">
    <w:name w:val="Cards + Font: 6 pt Char1"/>
    <w:basedOn w:val="CardsChar"/>
    <w:link w:val="CardsFont6pt"/>
    <w:rsid w:val="007244BD"/>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244BD"/>
  </w:style>
  <w:style w:type="character" w:customStyle="1" w:styleId="m489902567989944824gmail-styleunderline">
    <w:name w:val="m_489902567989944824gmail-styleunderline"/>
    <w:basedOn w:val="DefaultParagraphFont"/>
    <w:rsid w:val="007244BD"/>
  </w:style>
  <w:style w:type="paragraph" w:customStyle="1" w:styleId="Analytic0">
    <w:name w:val="Analytic"/>
    <w:basedOn w:val="Normal"/>
    <w:link w:val="AnalyticChar0"/>
    <w:autoRedefine/>
    <w:uiPriority w:val="4"/>
    <w:qFormat/>
    <w:rsid w:val="007244BD"/>
    <w:rPr>
      <w:rFonts w:cstheme="minorBidi"/>
      <w:b/>
      <w:sz w:val="26"/>
    </w:rPr>
  </w:style>
  <w:style w:type="character" w:customStyle="1" w:styleId="AnalyticChar0">
    <w:name w:val="Analytic Char"/>
    <w:basedOn w:val="DefaultParagraphFont"/>
    <w:link w:val="Analytic0"/>
    <w:uiPriority w:val="4"/>
    <w:rsid w:val="007244BD"/>
    <w:rPr>
      <w:rFonts w:ascii="Calibri" w:hAnsi="Calibri"/>
      <w:b/>
      <w:sz w:val="26"/>
    </w:rPr>
  </w:style>
  <w:style w:type="character" w:customStyle="1" w:styleId="UnresolvedMention2">
    <w:name w:val="Unresolved Mention2"/>
    <w:basedOn w:val="DefaultParagraphFont"/>
    <w:uiPriority w:val="99"/>
    <w:rsid w:val="007244BD"/>
    <w:rPr>
      <w:color w:val="808080"/>
      <w:shd w:val="clear" w:color="auto" w:fill="E6E6E6"/>
    </w:rPr>
  </w:style>
  <w:style w:type="character" w:customStyle="1" w:styleId="swauthor">
    <w:name w:val="sw_author"/>
    <w:rsid w:val="007244BD"/>
  </w:style>
  <w:style w:type="character" w:customStyle="1" w:styleId="UnderlineCharChar3">
    <w:name w:val="Underline Char Char3"/>
    <w:rsid w:val="007244BD"/>
    <w:rPr>
      <w:szCs w:val="24"/>
      <w:u w:val="single"/>
      <w:lang w:val="en-US" w:eastAsia="en-US" w:bidi="ar-SA"/>
    </w:rPr>
  </w:style>
  <w:style w:type="character" w:customStyle="1" w:styleId="tl8wme">
    <w:name w:val="tl8wme"/>
    <w:basedOn w:val="DefaultParagraphFont"/>
    <w:rsid w:val="007244BD"/>
  </w:style>
  <w:style w:type="character" w:customStyle="1" w:styleId="Mention3">
    <w:name w:val="Mention3"/>
    <w:basedOn w:val="DefaultParagraphFont"/>
    <w:uiPriority w:val="99"/>
    <w:semiHidden/>
    <w:unhideWhenUsed/>
    <w:rsid w:val="007244BD"/>
    <w:rPr>
      <w:color w:val="2B579A"/>
      <w:shd w:val="clear" w:color="auto" w:fill="E6E6E6"/>
    </w:rPr>
  </w:style>
  <w:style w:type="character" w:customStyle="1" w:styleId="m-5251091010484660064gmail-style13ptbold">
    <w:name w:val="m_-5251091010484660064gmail-style13ptbold"/>
    <w:basedOn w:val="DefaultParagraphFont"/>
    <w:rsid w:val="007244BD"/>
  </w:style>
  <w:style w:type="character" w:customStyle="1" w:styleId="m-5251091010484660064gmail-styleunderline">
    <w:name w:val="m_-5251091010484660064gmail-styleunderline"/>
    <w:basedOn w:val="DefaultParagraphFont"/>
    <w:rsid w:val="007244BD"/>
  </w:style>
  <w:style w:type="character" w:customStyle="1" w:styleId="tablecaption">
    <w:name w:val="tablecaption"/>
    <w:basedOn w:val="DefaultParagraphFont"/>
    <w:rsid w:val="007244BD"/>
  </w:style>
  <w:style w:type="character" w:customStyle="1" w:styleId="StyleLatinHelvetica105ptBlack">
    <w:name w:val="Style (Latin) Helvetica 10.5 pt Black"/>
    <w:basedOn w:val="DefaultParagraphFont"/>
    <w:rsid w:val="007244BD"/>
    <w:rPr>
      <w:rFonts w:ascii="Times New Roman" w:hAnsi="Times New Roman"/>
      <w:color w:val="000000"/>
      <w:sz w:val="21"/>
    </w:rPr>
  </w:style>
  <w:style w:type="character" w:customStyle="1" w:styleId="m-413333960618644972gmail-style13ptbold">
    <w:name w:val="m_-413333960618644972gmail-style13ptbold"/>
    <w:basedOn w:val="DefaultParagraphFont"/>
    <w:rsid w:val="007244BD"/>
  </w:style>
  <w:style w:type="character" w:customStyle="1" w:styleId="m-413333960618644972gmail-styleunderline">
    <w:name w:val="m_-413333960618644972gmail-styleunderline"/>
    <w:basedOn w:val="DefaultParagraphFont"/>
    <w:rsid w:val="007244BD"/>
  </w:style>
  <w:style w:type="character" w:customStyle="1" w:styleId="m8314098763611656848gmail-stylestylebold12pt">
    <w:name w:val="m_8314098763611656848gmail-stylestylebold12pt"/>
    <w:basedOn w:val="DefaultParagraphFont"/>
    <w:rsid w:val="007244BD"/>
  </w:style>
  <w:style w:type="character" w:customStyle="1" w:styleId="m8314098763611656848gmail-styleboldunderline">
    <w:name w:val="m_8314098763611656848gmail-styleboldunderline"/>
    <w:basedOn w:val="DefaultParagraphFont"/>
    <w:rsid w:val="007244BD"/>
  </w:style>
  <w:style w:type="paragraph" w:customStyle="1" w:styleId="Spacer">
    <w:name w:val="Spacer"/>
    <w:basedOn w:val="Heading1"/>
    <w:link w:val="SpacerChar"/>
    <w:autoRedefine/>
    <w:uiPriority w:val="4"/>
    <w:qFormat/>
    <w:rsid w:val="007244B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244BD"/>
    <w:rPr>
      <w:rFonts w:ascii="Georgia" w:eastAsiaTheme="majorEastAsia" w:hAnsi="Georgia" w:cstheme="majorBidi"/>
      <w:b/>
      <w:bCs/>
      <w:szCs w:val="32"/>
    </w:rPr>
  </w:style>
  <w:style w:type="paragraph" w:customStyle="1" w:styleId="msonormal0">
    <w:name w:val="msonormal"/>
    <w:basedOn w:val="Normal"/>
    <w:rsid w:val="007244BD"/>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244BD"/>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7244BD"/>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7244BD"/>
    <w:rPr>
      <w:rFonts w:ascii="Arial Narrow" w:hAnsi="Arial Narrow" w:cs="Times New Roman"/>
      <w:color w:val="000000"/>
      <w:sz w:val="16"/>
    </w:rPr>
  </w:style>
  <w:style w:type="character" w:customStyle="1" w:styleId="CiteReal0">
    <w:name w:val="CiteReal"/>
    <w:uiPriority w:val="1"/>
    <w:qFormat/>
    <w:rsid w:val="007244BD"/>
    <w:rPr>
      <w:rFonts w:ascii="Arial" w:hAnsi="Arial"/>
      <w:b/>
      <w:sz w:val="24"/>
      <w:u w:val="single"/>
    </w:rPr>
  </w:style>
  <w:style w:type="character" w:customStyle="1" w:styleId="dropcap1">
    <w:name w:val="dropcap1"/>
    <w:rsid w:val="007244BD"/>
  </w:style>
  <w:style w:type="paragraph" w:customStyle="1" w:styleId="Style31">
    <w:name w:val="Style31"/>
    <w:basedOn w:val="Normal"/>
    <w:uiPriority w:val="99"/>
    <w:rsid w:val="007244BD"/>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7244BD"/>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7244BD"/>
    <w:pPr>
      <w:spacing w:line="200" w:lineRule="exact"/>
      <w:jc w:val="both"/>
    </w:pPr>
    <w:rPr>
      <w:rFonts w:ascii="Palatino Linotype" w:hAnsi="Palatino Linotype" w:cs="Palatino Linotype"/>
      <w:sz w:val="16"/>
    </w:rPr>
  </w:style>
  <w:style w:type="character" w:customStyle="1" w:styleId="FontStyle72">
    <w:name w:val="Font Style72"/>
    <w:uiPriority w:val="99"/>
    <w:rsid w:val="007244BD"/>
    <w:rPr>
      <w:rFonts w:ascii="Cambria" w:hAnsi="Cambria" w:cs="Cambria" w:hint="default"/>
      <w:sz w:val="16"/>
      <w:szCs w:val="16"/>
    </w:rPr>
  </w:style>
  <w:style w:type="character" w:customStyle="1" w:styleId="FontStyle73">
    <w:name w:val="Font Style73"/>
    <w:uiPriority w:val="99"/>
    <w:rsid w:val="007244BD"/>
    <w:rPr>
      <w:rFonts w:ascii="Cambria" w:hAnsi="Cambria" w:cs="Cambria" w:hint="default"/>
      <w:i/>
      <w:iCs/>
      <w:sz w:val="16"/>
      <w:szCs w:val="16"/>
    </w:rPr>
  </w:style>
  <w:style w:type="character" w:customStyle="1" w:styleId="UnderlinestyleChar2">
    <w:name w:val="Underline style Char2"/>
    <w:rsid w:val="007244BD"/>
    <w:rPr>
      <w:sz w:val="22"/>
      <w:szCs w:val="24"/>
      <w:u w:val="single"/>
      <w:lang w:val="en-US" w:eastAsia="en-US" w:bidi="ar-SA"/>
    </w:rPr>
  </w:style>
  <w:style w:type="character" w:customStyle="1" w:styleId="FontStyle49">
    <w:name w:val="Font Style49"/>
    <w:uiPriority w:val="99"/>
    <w:rsid w:val="007244BD"/>
    <w:rPr>
      <w:rFonts w:ascii="Cambria" w:hAnsi="Cambria" w:cs="Cambria"/>
      <w:sz w:val="20"/>
      <w:szCs w:val="20"/>
    </w:rPr>
  </w:style>
  <w:style w:type="character" w:customStyle="1" w:styleId="FontStyle50">
    <w:name w:val="Font Style50"/>
    <w:uiPriority w:val="99"/>
    <w:rsid w:val="007244B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244BD"/>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7244BD"/>
    <w:rPr>
      <w:rFonts w:ascii="Cambria" w:eastAsia="Cambria" w:hAnsi="Cambria" w:cs="Cambria"/>
      <w:spacing w:val="-3"/>
      <w:sz w:val="16"/>
      <w:szCs w:val="20"/>
    </w:rPr>
  </w:style>
  <w:style w:type="character" w:customStyle="1" w:styleId="kn">
    <w:name w:val="kn"/>
    <w:basedOn w:val="DefaultParagraphFont"/>
    <w:rsid w:val="007244BD"/>
  </w:style>
  <w:style w:type="character" w:customStyle="1" w:styleId="StyleStyleUnderlineUnderlineStyleBoldUnderlineIntenseEmphas">
    <w:name w:val="Style Style UnderlineUnderlineStyle Bold UnderlineIntense Emphas..."/>
    <w:basedOn w:val="DefaultParagraphFont"/>
    <w:rsid w:val="007244BD"/>
    <w:rPr>
      <w:b/>
      <w:bCs/>
      <w:sz w:val="26"/>
      <w:u w:val="single"/>
    </w:rPr>
  </w:style>
  <w:style w:type="character" w:customStyle="1" w:styleId="articoloinside">
    <w:name w:val="articolo_inside"/>
    <w:rsid w:val="007244BD"/>
  </w:style>
  <w:style w:type="paragraph" w:customStyle="1" w:styleId="pagetools">
    <w:name w:val="pagetools"/>
    <w:basedOn w:val="Normal"/>
    <w:rsid w:val="007244BD"/>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7244BD"/>
  </w:style>
  <w:style w:type="character" w:customStyle="1" w:styleId="job">
    <w:name w:val="job"/>
    <w:basedOn w:val="DefaultParagraphFont"/>
    <w:rsid w:val="007244BD"/>
  </w:style>
  <w:style w:type="character" w:customStyle="1" w:styleId="publisher">
    <w:name w:val="publisher"/>
    <w:basedOn w:val="DefaultParagraphFont"/>
    <w:rsid w:val="007244BD"/>
  </w:style>
  <w:style w:type="character" w:customStyle="1" w:styleId="pubyear">
    <w:name w:val="pubyear"/>
    <w:basedOn w:val="DefaultParagraphFont"/>
    <w:rsid w:val="007244BD"/>
  </w:style>
  <w:style w:type="character" w:customStyle="1" w:styleId="pubcity">
    <w:name w:val="pubcity"/>
    <w:basedOn w:val="DefaultParagraphFont"/>
    <w:rsid w:val="007244BD"/>
  </w:style>
  <w:style w:type="character" w:customStyle="1" w:styleId="bodycontentlink">
    <w:name w:val="bodycontentlink"/>
    <w:basedOn w:val="DefaultParagraphFont"/>
    <w:rsid w:val="007244BD"/>
  </w:style>
  <w:style w:type="paragraph" w:customStyle="1" w:styleId="C-Text">
    <w:name w:val="C-Text"/>
    <w:basedOn w:val="Normal"/>
    <w:rsid w:val="007244BD"/>
    <w:pPr>
      <w:tabs>
        <w:tab w:val="num" w:pos="720"/>
      </w:tabs>
      <w:ind w:left="720" w:hanging="360"/>
    </w:pPr>
    <w:rPr>
      <w:rFonts w:ascii="Book Antiqua" w:hAnsi="Book Antiqua" w:cstheme="minorBidi"/>
      <w:sz w:val="24"/>
    </w:rPr>
  </w:style>
  <w:style w:type="character" w:customStyle="1" w:styleId="ecdate">
    <w:name w:val="ec_date"/>
    <w:basedOn w:val="DefaultParagraphFont"/>
    <w:rsid w:val="007244BD"/>
    <w:rPr>
      <w:rFonts w:ascii="Symbol" w:hAnsi="Symbol" w:hint="default"/>
      <w:sz w:val="20"/>
      <w:szCs w:val="20"/>
      <w:shd w:val="clear" w:color="auto" w:fill="FFFFFF"/>
    </w:rPr>
  </w:style>
  <w:style w:type="paragraph" w:customStyle="1" w:styleId="ecmsonormal">
    <w:name w:val="ec_msonormal"/>
    <w:basedOn w:val="Normal"/>
    <w:rsid w:val="007244BD"/>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7244BD"/>
  </w:style>
  <w:style w:type="character" w:customStyle="1" w:styleId="articleheadline">
    <w:name w:val="articleheadline"/>
    <w:basedOn w:val="DefaultParagraphFont"/>
    <w:rsid w:val="007244BD"/>
  </w:style>
  <w:style w:type="paragraph" w:customStyle="1" w:styleId="u-intro">
    <w:name w:val="u-intro"/>
    <w:basedOn w:val="Normal"/>
    <w:rsid w:val="007244BD"/>
    <w:pPr>
      <w:spacing w:before="100" w:beforeAutospacing="1" w:after="100" w:afterAutospacing="1"/>
    </w:pPr>
    <w:rPr>
      <w:rFonts w:ascii="Georgia" w:hAnsi="Georgia" w:cstheme="minorBidi"/>
      <w:sz w:val="24"/>
    </w:rPr>
  </w:style>
  <w:style w:type="character" w:customStyle="1" w:styleId="u-byline">
    <w:name w:val="u-byline"/>
    <w:basedOn w:val="DefaultParagraphFont"/>
    <w:rsid w:val="007244BD"/>
  </w:style>
  <w:style w:type="character" w:customStyle="1" w:styleId="articlebya">
    <w:name w:val="articleby_a"/>
    <w:basedOn w:val="DefaultParagraphFont"/>
    <w:rsid w:val="007244BD"/>
  </w:style>
  <w:style w:type="character" w:customStyle="1" w:styleId="popupwinby">
    <w:name w:val="popupwinby"/>
    <w:basedOn w:val="DefaultParagraphFont"/>
    <w:rsid w:val="007244BD"/>
  </w:style>
  <w:style w:type="character" w:customStyle="1" w:styleId="storyheader">
    <w:name w:val="storyheader"/>
    <w:basedOn w:val="DefaultParagraphFont"/>
    <w:rsid w:val="007244BD"/>
  </w:style>
  <w:style w:type="character" w:customStyle="1" w:styleId="marron">
    <w:name w:val="marron"/>
    <w:basedOn w:val="DefaultParagraphFont"/>
    <w:rsid w:val="007244BD"/>
  </w:style>
  <w:style w:type="paragraph" w:customStyle="1" w:styleId="StyleNormalWeb10pt">
    <w:name w:val="Style Normal (Web) + 10 pt"/>
    <w:basedOn w:val="NormalWeb"/>
    <w:next w:val="Normal"/>
    <w:rsid w:val="007244BD"/>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7244BD"/>
    <w:rPr>
      <w:szCs w:val="24"/>
      <w:lang w:val="en-US" w:eastAsia="en-US" w:bidi="ar-SA"/>
    </w:rPr>
  </w:style>
  <w:style w:type="paragraph" w:customStyle="1" w:styleId="TagCiteShells">
    <w:name w:val="Tag/Cite/Shells"/>
    <w:basedOn w:val="Normal"/>
    <w:rsid w:val="007244BD"/>
    <w:rPr>
      <w:rFonts w:ascii="Georgia" w:hAnsi="Georgia" w:cstheme="minorBidi"/>
      <w:b/>
      <w:sz w:val="16"/>
    </w:rPr>
  </w:style>
  <w:style w:type="paragraph" w:customStyle="1" w:styleId="DefinitionTerm">
    <w:name w:val="Definition Term"/>
    <w:basedOn w:val="Normal"/>
    <w:next w:val="Normal"/>
    <w:rsid w:val="007244BD"/>
    <w:rPr>
      <w:rFonts w:ascii="Georgia" w:hAnsi="Georgia" w:cstheme="minorBidi"/>
      <w:snapToGrid w:val="0"/>
      <w:sz w:val="24"/>
    </w:rPr>
  </w:style>
  <w:style w:type="character" w:customStyle="1" w:styleId="Style3CharChar">
    <w:name w:val="Style3 Char Char"/>
    <w:basedOn w:val="DefaultParagraphFont"/>
    <w:rsid w:val="007244B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244BD"/>
    <w:pPr>
      <w:spacing w:after="60"/>
    </w:pPr>
    <w:rPr>
      <w:rFonts w:ascii="Georgia" w:eastAsia="Segoe UI" w:hAnsi="Georgia" w:cs="Cambria"/>
      <w:caps/>
      <w:sz w:val="20"/>
      <w:lang w:eastAsia="zh-CN"/>
    </w:rPr>
  </w:style>
  <w:style w:type="character" w:customStyle="1" w:styleId="NormalChar0">
    <w:name w:val="Normal Char"/>
    <w:basedOn w:val="DefaultParagraphFont"/>
    <w:rsid w:val="007244BD"/>
    <w:rPr>
      <w:lang w:eastAsia="en-US"/>
    </w:rPr>
  </w:style>
  <w:style w:type="character" w:customStyle="1" w:styleId="BoldUnderlineChar2">
    <w:name w:val="Bold + Underline Char"/>
    <w:basedOn w:val="DefaultParagraphFont"/>
    <w:rsid w:val="007244B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244BD"/>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7244BD"/>
  </w:style>
  <w:style w:type="character" w:customStyle="1" w:styleId="CharacterStyle7">
    <w:name w:val="Character Style 7"/>
    <w:rsid w:val="007244BD"/>
    <w:rPr>
      <w:rFonts w:ascii="Trebuchet MS" w:hAnsi="Trebuchet MS" w:cs="Trebuchet MS"/>
      <w:sz w:val="20"/>
      <w:szCs w:val="20"/>
      <w:u w:val="single"/>
    </w:rPr>
  </w:style>
  <w:style w:type="character" w:customStyle="1" w:styleId="StyleStyle4Char">
    <w:name w:val="Style Style4 + Char"/>
    <w:basedOn w:val="DefaultParagraphFont"/>
    <w:rsid w:val="007244B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244B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244BD"/>
    <w:rPr>
      <w:rFonts w:ascii="Symbol" w:hAnsi="Symbol" w:cstheme="minorBidi"/>
      <w:sz w:val="21"/>
      <w:szCs w:val="21"/>
      <w:u w:val="thick"/>
    </w:rPr>
  </w:style>
  <w:style w:type="character" w:customStyle="1" w:styleId="UnderlinedEvidenceCharChar">
    <w:name w:val="Underlined Evidence Char Char"/>
    <w:basedOn w:val="DefaultParagraphFont"/>
    <w:rsid w:val="007244BD"/>
    <w:rPr>
      <w:rFonts w:ascii="Symbol" w:hAnsi="Symbol"/>
      <w:sz w:val="21"/>
      <w:szCs w:val="21"/>
      <w:u w:val="thick"/>
      <w:lang w:val="en-US" w:eastAsia="en-US" w:bidi="ar-SA"/>
    </w:rPr>
  </w:style>
  <w:style w:type="paragraph" w:customStyle="1" w:styleId="Cite8">
    <w:name w:val="Cite8"/>
    <w:basedOn w:val="Normal"/>
    <w:autoRedefine/>
    <w:qFormat/>
    <w:rsid w:val="007244BD"/>
    <w:rPr>
      <w:rFonts w:ascii="Trebuchet MS" w:eastAsia="Verdana" w:hAnsi="Trebuchet MS" w:cs="Cambria"/>
      <w:sz w:val="16"/>
    </w:rPr>
  </w:style>
  <w:style w:type="paragraph" w:customStyle="1" w:styleId="8font">
    <w:name w:val="8font"/>
    <w:basedOn w:val="Normal"/>
    <w:next w:val="Normal"/>
    <w:autoRedefine/>
    <w:qFormat/>
    <w:rsid w:val="007244BD"/>
    <w:rPr>
      <w:rFonts w:ascii="Georgia" w:eastAsia="Cambria Math" w:hAnsi="Georgia" w:cs="Cambria"/>
      <w:sz w:val="16"/>
      <w:szCs w:val="16"/>
    </w:rPr>
  </w:style>
  <w:style w:type="character" w:customStyle="1" w:styleId="NoterefInText">
    <w:name w:val="_NoterefInText"/>
    <w:uiPriority w:val="99"/>
    <w:rsid w:val="007244BD"/>
    <w:rPr>
      <w:rFonts w:cs="AKDPE C+ Utopia"/>
      <w:color w:val="000000"/>
    </w:rPr>
  </w:style>
  <w:style w:type="character" w:customStyle="1" w:styleId="postauthor">
    <w:name w:val="postauthor"/>
    <w:basedOn w:val="DefaultParagraphFont"/>
    <w:rsid w:val="007244BD"/>
  </w:style>
  <w:style w:type="paragraph" w:customStyle="1" w:styleId="notes-source-hasnotes">
    <w:name w:val="notes-source-hasnotes"/>
    <w:basedOn w:val="Normal"/>
    <w:rsid w:val="007244BD"/>
    <w:pPr>
      <w:spacing w:before="100" w:beforeAutospacing="1" w:after="100" w:afterAutospacing="1"/>
    </w:pPr>
    <w:rPr>
      <w:rFonts w:cstheme="minorBidi"/>
      <w:sz w:val="16"/>
      <w:szCs w:val="20"/>
    </w:rPr>
  </w:style>
  <w:style w:type="character" w:customStyle="1" w:styleId="span">
    <w:name w:val="span"/>
    <w:basedOn w:val="DefaultParagraphFont"/>
    <w:rsid w:val="007244BD"/>
  </w:style>
  <w:style w:type="character" w:customStyle="1" w:styleId="maintitle">
    <w:name w:val="maintitle"/>
    <w:basedOn w:val="DefaultParagraphFont"/>
    <w:rsid w:val="007244BD"/>
  </w:style>
  <w:style w:type="character" w:customStyle="1" w:styleId="thirdparty-logo">
    <w:name w:val="thirdparty-logo"/>
    <w:basedOn w:val="DefaultParagraphFont"/>
    <w:rsid w:val="007244BD"/>
  </w:style>
  <w:style w:type="character" w:customStyle="1" w:styleId="posted">
    <w:name w:val="posted"/>
    <w:basedOn w:val="DefaultParagraphFont"/>
    <w:rsid w:val="007244BD"/>
  </w:style>
  <w:style w:type="character" w:customStyle="1" w:styleId="ticker">
    <w:name w:val="ticker"/>
    <w:basedOn w:val="DefaultParagraphFont"/>
    <w:rsid w:val="007244BD"/>
  </w:style>
  <w:style w:type="paragraph" w:customStyle="1" w:styleId="articlemeta">
    <w:name w:val="articlemeta"/>
    <w:basedOn w:val="Normal"/>
    <w:rsid w:val="007244BD"/>
    <w:pPr>
      <w:spacing w:before="100" w:beforeAutospacing="1" w:after="100" w:afterAutospacing="1"/>
    </w:pPr>
    <w:rPr>
      <w:rFonts w:cstheme="minorBidi"/>
      <w:sz w:val="16"/>
      <w:szCs w:val="20"/>
    </w:rPr>
  </w:style>
  <w:style w:type="character" w:customStyle="1" w:styleId="vcard">
    <w:name w:val="vcard"/>
    <w:basedOn w:val="DefaultParagraphFont"/>
    <w:rsid w:val="007244BD"/>
  </w:style>
  <w:style w:type="character" w:customStyle="1" w:styleId="print-footnote">
    <w:name w:val="print-footnote"/>
    <w:basedOn w:val="DefaultParagraphFont"/>
    <w:rsid w:val="007244BD"/>
  </w:style>
  <w:style w:type="character" w:customStyle="1" w:styleId="datestring">
    <w:name w:val="datestring"/>
    <w:basedOn w:val="DefaultParagraphFont"/>
    <w:rsid w:val="007244BD"/>
  </w:style>
  <w:style w:type="paragraph" w:customStyle="1" w:styleId="noindent0">
    <w:name w:val="no_indent"/>
    <w:basedOn w:val="Normal"/>
    <w:rsid w:val="007244BD"/>
    <w:pPr>
      <w:spacing w:before="100" w:beforeAutospacing="1" w:after="100" w:afterAutospacing="1"/>
    </w:pPr>
    <w:rPr>
      <w:rFonts w:cstheme="minorBidi"/>
      <w:sz w:val="16"/>
      <w:szCs w:val="20"/>
    </w:rPr>
  </w:style>
  <w:style w:type="character" w:customStyle="1" w:styleId="email">
    <w:name w:val="email"/>
    <w:basedOn w:val="DefaultParagraphFont"/>
    <w:rsid w:val="007244BD"/>
  </w:style>
  <w:style w:type="paragraph" w:customStyle="1" w:styleId="left">
    <w:name w:val="left"/>
    <w:basedOn w:val="Normal"/>
    <w:rsid w:val="007244BD"/>
    <w:pPr>
      <w:spacing w:before="100" w:beforeAutospacing="1" w:after="100" w:afterAutospacing="1"/>
    </w:pPr>
    <w:rPr>
      <w:rFonts w:cstheme="minorBidi"/>
      <w:sz w:val="16"/>
      <w:szCs w:val="20"/>
    </w:rPr>
  </w:style>
  <w:style w:type="paragraph" w:customStyle="1" w:styleId="right">
    <w:name w:val="right"/>
    <w:basedOn w:val="Normal"/>
    <w:rsid w:val="007244BD"/>
    <w:pPr>
      <w:spacing w:before="100" w:beforeAutospacing="1" w:after="100" w:afterAutospacing="1"/>
    </w:pPr>
    <w:rPr>
      <w:rFonts w:cstheme="minorBidi"/>
      <w:sz w:val="16"/>
      <w:szCs w:val="20"/>
    </w:rPr>
  </w:style>
  <w:style w:type="character" w:customStyle="1" w:styleId="gptad">
    <w:name w:val="gptad"/>
    <w:basedOn w:val="DefaultParagraphFont"/>
    <w:rsid w:val="007244BD"/>
  </w:style>
  <w:style w:type="paragraph" w:customStyle="1" w:styleId="creditpostedmodified">
    <w:name w:val="credit_posted_modified"/>
    <w:basedOn w:val="Normal"/>
    <w:rsid w:val="007244BD"/>
    <w:pPr>
      <w:spacing w:before="100" w:beforeAutospacing="1" w:after="100" w:afterAutospacing="1"/>
    </w:pPr>
    <w:rPr>
      <w:rFonts w:cstheme="minorBidi"/>
      <w:sz w:val="16"/>
      <w:szCs w:val="20"/>
    </w:rPr>
  </w:style>
  <w:style w:type="character" w:customStyle="1" w:styleId="creditline">
    <w:name w:val="creditline"/>
    <w:basedOn w:val="DefaultParagraphFont"/>
    <w:rsid w:val="007244BD"/>
  </w:style>
  <w:style w:type="character" w:customStyle="1" w:styleId="grd">
    <w:name w:val="grd"/>
    <w:basedOn w:val="DefaultParagraphFont"/>
    <w:rsid w:val="007244BD"/>
  </w:style>
  <w:style w:type="paragraph" w:customStyle="1" w:styleId="hs-text-container">
    <w:name w:val="hs-text-container"/>
    <w:basedOn w:val="Normal"/>
    <w:rsid w:val="007244BD"/>
    <w:pPr>
      <w:spacing w:before="100" w:beforeAutospacing="1" w:after="100" w:afterAutospacing="1"/>
    </w:pPr>
    <w:rPr>
      <w:rFonts w:cstheme="minorBidi"/>
      <w:sz w:val="16"/>
      <w:szCs w:val="20"/>
    </w:rPr>
  </w:style>
  <w:style w:type="character" w:customStyle="1" w:styleId="created">
    <w:name w:val="created"/>
    <w:basedOn w:val="DefaultParagraphFont"/>
    <w:rsid w:val="007244BD"/>
  </w:style>
  <w:style w:type="character" w:customStyle="1" w:styleId="changed">
    <w:name w:val="changed"/>
    <w:basedOn w:val="DefaultParagraphFont"/>
    <w:rsid w:val="007244BD"/>
  </w:style>
  <w:style w:type="character" w:customStyle="1" w:styleId="article-author-name">
    <w:name w:val="article-author-name"/>
    <w:basedOn w:val="DefaultParagraphFont"/>
    <w:rsid w:val="007244BD"/>
  </w:style>
  <w:style w:type="character" w:customStyle="1" w:styleId="bioexcerpt">
    <w:name w:val="bio_excerpt"/>
    <w:basedOn w:val="DefaultParagraphFont"/>
    <w:rsid w:val="007244BD"/>
  </w:style>
  <w:style w:type="character" w:customStyle="1" w:styleId="commentcount">
    <w:name w:val="comment_count"/>
    <w:basedOn w:val="DefaultParagraphFont"/>
    <w:rsid w:val="007244BD"/>
  </w:style>
  <w:style w:type="character" w:customStyle="1" w:styleId="searchtermshighlighted">
    <w:name w:val="searchtermshighlighted"/>
    <w:basedOn w:val="DefaultParagraphFont"/>
    <w:rsid w:val="007244BD"/>
  </w:style>
  <w:style w:type="character" w:customStyle="1" w:styleId="contributornametrigger">
    <w:name w:val="contributornametrigger"/>
    <w:basedOn w:val="DefaultParagraphFont"/>
    <w:rsid w:val="007244BD"/>
  </w:style>
  <w:style w:type="character" w:customStyle="1" w:styleId="bylinepipe">
    <w:name w:val="bylinepipe"/>
    <w:basedOn w:val="DefaultParagraphFont"/>
    <w:rsid w:val="007244BD"/>
  </w:style>
  <w:style w:type="character" w:customStyle="1" w:styleId="lucenesearchresulturlb">
    <w:name w:val="lucene_search_result_url_b"/>
    <w:basedOn w:val="DefaultParagraphFont"/>
    <w:rsid w:val="007244BD"/>
  </w:style>
  <w:style w:type="character" w:customStyle="1" w:styleId="faculty-title">
    <w:name w:val="faculty-title"/>
    <w:basedOn w:val="DefaultParagraphFont"/>
    <w:rsid w:val="007244BD"/>
  </w:style>
  <w:style w:type="character" w:customStyle="1" w:styleId="count">
    <w:name w:val="count"/>
    <w:basedOn w:val="DefaultParagraphFont"/>
    <w:rsid w:val="007244BD"/>
  </w:style>
  <w:style w:type="character" w:customStyle="1" w:styleId="volume">
    <w:name w:val="volume"/>
    <w:basedOn w:val="DefaultParagraphFont"/>
    <w:rsid w:val="007244BD"/>
  </w:style>
  <w:style w:type="character" w:customStyle="1" w:styleId="issue">
    <w:name w:val="issue"/>
    <w:basedOn w:val="DefaultParagraphFont"/>
    <w:rsid w:val="007244BD"/>
  </w:style>
  <w:style w:type="character" w:customStyle="1" w:styleId="pages">
    <w:name w:val="pages"/>
    <w:basedOn w:val="DefaultParagraphFont"/>
    <w:rsid w:val="007244BD"/>
  </w:style>
  <w:style w:type="character" w:customStyle="1" w:styleId="field-content">
    <w:name w:val="field-content"/>
    <w:basedOn w:val="DefaultParagraphFont"/>
    <w:rsid w:val="007244BD"/>
  </w:style>
  <w:style w:type="character" w:customStyle="1" w:styleId="person">
    <w:name w:val="person"/>
    <w:basedOn w:val="DefaultParagraphFont"/>
    <w:rsid w:val="007244BD"/>
  </w:style>
  <w:style w:type="character" w:customStyle="1" w:styleId="corresponding">
    <w:name w:val="corresponding"/>
    <w:basedOn w:val="DefaultParagraphFont"/>
    <w:rsid w:val="007244BD"/>
  </w:style>
  <w:style w:type="character" w:customStyle="1" w:styleId="entry-date">
    <w:name w:val="entry-date"/>
    <w:basedOn w:val="DefaultParagraphFont"/>
    <w:rsid w:val="007244BD"/>
  </w:style>
  <w:style w:type="paragraph" w:customStyle="1" w:styleId="entry-meta">
    <w:name w:val="entry-meta"/>
    <w:basedOn w:val="Normal"/>
    <w:rsid w:val="007244BD"/>
    <w:pPr>
      <w:spacing w:before="100" w:beforeAutospacing="1" w:after="100" w:afterAutospacing="1"/>
    </w:pPr>
    <w:rPr>
      <w:rFonts w:cstheme="minorBidi"/>
      <w:sz w:val="16"/>
      <w:szCs w:val="20"/>
    </w:rPr>
  </w:style>
  <w:style w:type="character" w:customStyle="1" w:styleId="post-time">
    <w:name w:val="post-time"/>
    <w:basedOn w:val="DefaultParagraphFont"/>
    <w:rsid w:val="007244BD"/>
  </w:style>
  <w:style w:type="character" w:customStyle="1" w:styleId="post-category">
    <w:name w:val="post-category"/>
    <w:basedOn w:val="DefaultParagraphFont"/>
    <w:rsid w:val="007244BD"/>
  </w:style>
  <w:style w:type="character" w:customStyle="1" w:styleId="post-author">
    <w:name w:val="post-author"/>
    <w:basedOn w:val="DefaultParagraphFont"/>
    <w:rsid w:val="007244BD"/>
  </w:style>
  <w:style w:type="character" w:customStyle="1" w:styleId="A10">
    <w:name w:val="A10"/>
    <w:uiPriority w:val="99"/>
    <w:rsid w:val="007244BD"/>
    <w:rPr>
      <w:rFonts w:cs="MS Mincho"/>
      <w:color w:val="000000"/>
      <w:sz w:val="11"/>
      <w:szCs w:val="11"/>
    </w:rPr>
  </w:style>
  <w:style w:type="paragraph" w:customStyle="1" w:styleId="Pa10">
    <w:name w:val="Pa10"/>
    <w:basedOn w:val="Default"/>
    <w:next w:val="Default"/>
    <w:uiPriority w:val="99"/>
    <w:rsid w:val="007244B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244BD"/>
    <w:pPr>
      <w:widowControl w:val="0"/>
      <w:spacing w:line="241" w:lineRule="atLeast"/>
    </w:pPr>
    <w:rPr>
      <w:rFonts w:ascii="Verdana" w:eastAsiaTheme="minorEastAsia" w:hAnsi="Verdana" w:cs="Cambria"/>
      <w:color w:val="auto"/>
    </w:rPr>
  </w:style>
  <w:style w:type="character" w:customStyle="1" w:styleId="A9">
    <w:name w:val="A9"/>
    <w:uiPriority w:val="99"/>
    <w:rsid w:val="007244BD"/>
    <w:rPr>
      <w:rFonts w:cs="MS Mincho"/>
      <w:color w:val="000000"/>
      <w:sz w:val="14"/>
      <w:szCs w:val="14"/>
    </w:rPr>
  </w:style>
  <w:style w:type="paragraph" w:customStyle="1" w:styleId="articledetails">
    <w:name w:val="articledetails"/>
    <w:basedOn w:val="Normal"/>
    <w:rsid w:val="007244BD"/>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7244BD"/>
  </w:style>
  <w:style w:type="paragraph" w:customStyle="1" w:styleId="aff">
    <w:name w:val="aff"/>
    <w:basedOn w:val="Normal"/>
    <w:rsid w:val="007244BD"/>
    <w:pPr>
      <w:spacing w:before="100" w:beforeAutospacing="1" w:after="100" w:afterAutospacing="1"/>
    </w:pPr>
    <w:rPr>
      <w:rFonts w:cstheme="minorBidi"/>
      <w:sz w:val="16"/>
      <w:szCs w:val="20"/>
    </w:rPr>
  </w:style>
  <w:style w:type="character" w:customStyle="1" w:styleId="entry-author">
    <w:name w:val="entry-author"/>
    <w:basedOn w:val="DefaultParagraphFont"/>
    <w:rsid w:val="007244BD"/>
  </w:style>
  <w:style w:type="character" w:customStyle="1" w:styleId="entry-author-name">
    <w:name w:val="entry-author-name"/>
    <w:basedOn w:val="DefaultParagraphFont"/>
    <w:rsid w:val="007244BD"/>
  </w:style>
  <w:style w:type="character" w:customStyle="1" w:styleId="arial11">
    <w:name w:val="arial_11"/>
    <w:basedOn w:val="DefaultParagraphFont"/>
    <w:rsid w:val="007244BD"/>
  </w:style>
  <w:style w:type="character" w:customStyle="1" w:styleId="contrib-degrees">
    <w:name w:val="contrib-degrees"/>
    <w:basedOn w:val="DefaultParagraphFont"/>
    <w:rsid w:val="007244BD"/>
  </w:style>
  <w:style w:type="character" w:customStyle="1" w:styleId="contrib-on-behalf-of">
    <w:name w:val="contrib-on-behalf-of"/>
    <w:basedOn w:val="DefaultParagraphFont"/>
    <w:rsid w:val="007244BD"/>
  </w:style>
  <w:style w:type="character" w:customStyle="1" w:styleId="pubtime">
    <w:name w:val="pubtime"/>
    <w:basedOn w:val="DefaultParagraphFont"/>
    <w:rsid w:val="007244BD"/>
  </w:style>
  <w:style w:type="character" w:customStyle="1" w:styleId="time">
    <w:name w:val="time"/>
    <w:basedOn w:val="DefaultParagraphFont"/>
    <w:rsid w:val="007244BD"/>
  </w:style>
  <w:style w:type="character" w:customStyle="1" w:styleId="fbcommentscount">
    <w:name w:val="fb_comments_count"/>
    <w:basedOn w:val="DefaultParagraphFont"/>
    <w:rsid w:val="007244BD"/>
  </w:style>
  <w:style w:type="character" w:customStyle="1" w:styleId="stsharethiscustom">
    <w:name w:val="st_sharethis_custom"/>
    <w:basedOn w:val="DefaultParagraphFont"/>
    <w:rsid w:val="007244BD"/>
  </w:style>
  <w:style w:type="paragraph" w:customStyle="1" w:styleId="permalinkable">
    <w:name w:val="permalinkable"/>
    <w:basedOn w:val="Normal"/>
    <w:rsid w:val="007244BD"/>
    <w:pPr>
      <w:spacing w:before="100" w:beforeAutospacing="1" w:after="100" w:afterAutospacing="1"/>
    </w:pPr>
    <w:rPr>
      <w:rFonts w:cstheme="minorBidi"/>
      <w:sz w:val="16"/>
      <w:szCs w:val="20"/>
    </w:rPr>
  </w:style>
  <w:style w:type="character" w:customStyle="1" w:styleId="post-date">
    <w:name w:val="post-date"/>
    <w:basedOn w:val="DefaultParagraphFont"/>
    <w:rsid w:val="007244BD"/>
  </w:style>
  <w:style w:type="character" w:customStyle="1" w:styleId="link-external">
    <w:name w:val="link-external"/>
    <w:basedOn w:val="DefaultParagraphFont"/>
    <w:rsid w:val="007244BD"/>
  </w:style>
  <w:style w:type="character" w:customStyle="1" w:styleId="articleauthor">
    <w:name w:val="article_author"/>
    <w:basedOn w:val="DefaultParagraphFont"/>
    <w:rsid w:val="007244BD"/>
  </w:style>
  <w:style w:type="character" w:customStyle="1" w:styleId="articleissue">
    <w:name w:val="article_issue"/>
    <w:basedOn w:val="DefaultParagraphFont"/>
    <w:rsid w:val="007244BD"/>
  </w:style>
  <w:style w:type="character" w:customStyle="1" w:styleId="a-size-large">
    <w:name w:val="a-size-large"/>
    <w:basedOn w:val="DefaultParagraphFont"/>
    <w:rsid w:val="007244BD"/>
  </w:style>
  <w:style w:type="character" w:customStyle="1" w:styleId="a-size-medium">
    <w:name w:val="a-size-medium"/>
    <w:basedOn w:val="DefaultParagraphFont"/>
    <w:rsid w:val="007244BD"/>
  </w:style>
  <w:style w:type="character" w:customStyle="1" w:styleId="contribution">
    <w:name w:val="contribution"/>
    <w:basedOn w:val="DefaultParagraphFont"/>
    <w:rsid w:val="007244BD"/>
  </w:style>
  <w:style w:type="character" w:customStyle="1" w:styleId="a-color-secondary">
    <w:name w:val="a-color-secondary"/>
    <w:basedOn w:val="DefaultParagraphFont"/>
    <w:rsid w:val="007244BD"/>
  </w:style>
  <w:style w:type="paragraph" w:customStyle="1" w:styleId="sbyline">
    <w:name w:val="sbyline"/>
    <w:basedOn w:val="Normal"/>
    <w:rsid w:val="007244BD"/>
    <w:pPr>
      <w:spacing w:before="100" w:beforeAutospacing="1" w:after="100" w:afterAutospacing="1"/>
    </w:pPr>
    <w:rPr>
      <w:rFonts w:cstheme="minorBidi"/>
      <w:sz w:val="16"/>
      <w:szCs w:val="20"/>
    </w:rPr>
  </w:style>
  <w:style w:type="character" w:customStyle="1" w:styleId="ui-author">
    <w:name w:val="ui-author"/>
    <w:basedOn w:val="DefaultParagraphFont"/>
    <w:rsid w:val="007244BD"/>
  </w:style>
  <w:style w:type="character" w:customStyle="1" w:styleId="ui-staffline">
    <w:name w:val="ui-staffline"/>
    <w:basedOn w:val="DefaultParagraphFont"/>
    <w:rsid w:val="007244BD"/>
  </w:style>
  <w:style w:type="paragraph" w:customStyle="1" w:styleId="promotion-tag-p">
    <w:name w:val="promotion-tag-p"/>
    <w:basedOn w:val="Normal"/>
    <w:rsid w:val="007244BD"/>
    <w:pPr>
      <w:spacing w:before="100" w:beforeAutospacing="1" w:after="100" w:afterAutospacing="1"/>
    </w:pPr>
    <w:rPr>
      <w:rFonts w:cstheme="minorBidi"/>
      <w:sz w:val="16"/>
      <w:szCs w:val="20"/>
    </w:rPr>
  </w:style>
  <w:style w:type="paragraph" w:customStyle="1" w:styleId="heading">
    <w:name w:val="heading"/>
    <w:basedOn w:val="Normal"/>
    <w:rsid w:val="007244BD"/>
    <w:pPr>
      <w:spacing w:before="100" w:beforeAutospacing="1" w:after="100" w:afterAutospacing="1"/>
    </w:pPr>
    <w:rPr>
      <w:rFonts w:cstheme="minorBidi"/>
      <w:sz w:val="16"/>
      <w:szCs w:val="20"/>
    </w:rPr>
  </w:style>
  <w:style w:type="character" w:customStyle="1" w:styleId="value">
    <w:name w:val="value"/>
    <w:basedOn w:val="DefaultParagraphFont"/>
    <w:rsid w:val="007244BD"/>
  </w:style>
  <w:style w:type="character" w:customStyle="1" w:styleId="specialissuelabel">
    <w:name w:val="specialissuelabel"/>
    <w:basedOn w:val="DefaultParagraphFont"/>
    <w:rsid w:val="007244BD"/>
  </w:style>
  <w:style w:type="character" w:customStyle="1" w:styleId="referencediv">
    <w:name w:val="referencediv"/>
    <w:basedOn w:val="DefaultParagraphFont"/>
    <w:rsid w:val="007244BD"/>
  </w:style>
  <w:style w:type="character" w:customStyle="1" w:styleId="wp-smiley">
    <w:name w:val="wp-smiley"/>
    <w:basedOn w:val="DefaultParagraphFont"/>
    <w:rsid w:val="007244BD"/>
  </w:style>
  <w:style w:type="character" w:customStyle="1" w:styleId="meta-prep">
    <w:name w:val="meta-prep"/>
    <w:basedOn w:val="DefaultParagraphFont"/>
    <w:rsid w:val="007244BD"/>
  </w:style>
  <w:style w:type="character" w:customStyle="1" w:styleId="artjournal">
    <w:name w:val="art_journal"/>
    <w:basedOn w:val="DefaultParagraphFont"/>
    <w:rsid w:val="007244BD"/>
  </w:style>
  <w:style w:type="character" w:customStyle="1" w:styleId="artdatevolumeissuepart">
    <w:name w:val="art_datevolumeissuepart"/>
    <w:basedOn w:val="DefaultParagraphFont"/>
    <w:rsid w:val="007244BD"/>
  </w:style>
  <w:style w:type="character" w:customStyle="1" w:styleId="artpages">
    <w:name w:val="art_pages"/>
    <w:basedOn w:val="DefaultParagraphFont"/>
    <w:rsid w:val="007244BD"/>
  </w:style>
  <w:style w:type="character" w:customStyle="1" w:styleId="singlehighlightclass">
    <w:name w:val="single_highlight_class"/>
    <w:basedOn w:val="DefaultParagraphFont"/>
    <w:rsid w:val="007244BD"/>
  </w:style>
  <w:style w:type="character" w:customStyle="1" w:styleId="degree">
    <w:name w:val="degree"/>
    <w:basedOn w:val="DefaultParagraphFont"/>
    <w:rsid w:val="007244BD"/>
  </w:style>
  <w:style w:type="character" w:customStyle="1" w:styleId="major">
    <w:name w:val="major"/>
    <w:basedOn w:val="DefaultParagraphFont"/>
    <w:rsid w:val="007244BD"/>
  </w:style>
  <w:style w:type="character" w:customStyle="1" w:styleId="authors">
    <w:name w:val="authors"/>
    <w:basedOn w:val="DefaultParagraphFont"/>
    <w:rsid w:val="007244BD"/>
  </w:style>
  <w:style w:type="character" w:customStyle="1" w:styleId="views">
    <w:name w:val="views"/>
    <w:basedOn w:val="DefaultParagraphFont"/>
    <w:rsid w:val="007244BD"/>
  </w:style>
  <w:style w:type="character" w:customStyle="1" w:styleId="stmainservices">
    <w:name w:val="stmainservices"/>
    <w:basedOn w:val="DefaultParagraphFont"/>
    <w:rsid w:val="007244BD"/>
  </w:style>
  <w:style w:type="character" w:customStyle="1" w:styleId="stbubblehcount">
    <w:name w:val="stbubble_hcount"/>
    <w:basedOn w:val="DefaultParagraphFont"/>
    <w:rsid w:val="007244BD"/>
  </w:style>
  <w:style w:type="paragraph" w:customStyle="1" w:styleId="Document">
    <w:name w:val="_Document"/>
    <w:basedOn w:val="Default"/>
    <w:next w:val="Default"/>
    <w:uiPriority w:val="99"/>
    <w:rsid w:val="007244B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244B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244BD"/>
    <w:pPr>
      <w:widowControl w:val="0"/>
    </w:pPr>
    <w:rPr>
      <w:rFonts w:ascii="AKDPE C+ Utopia" w:eastAsiaTheme="minorEastAsia" w:hAnsi="AKDPE C+ Utopia" w:cs="Cambria"/>
      <w:color w:val="auto"/>
    </w:rPr>
  </w:style>
  <w:style w:type="paragraph" w:customStyle="1" w:styleId="collapsed-hide">
    <w:name w:val="collapsed-hide"/>
    <w:basedOn w:val="Normal"/>
    <w:rsid w:val="007244BD"/>
    <w:pPr>
      <w:spacing w:before="100" w:beforeAutospacing="1" w:after="100" w:afterAutospacing="1"/>
    </w:pPr>
    <w:rPr>
      <w:rFonts w:cstheme="minorBidi"/>
      <w:sz w:val="16"/>
      <w:szCs w:val="20"/>
    </w:rPr>
  </w:style>
  <w:style w:type="paragraph" w:customStyle="1" w:styleId="Pa7">
    <w:name w:val="Pa7"/>
    <w:basedOn w:val="Default"/>
    <w:next w:val="Default"/>
    <w:uiPriority w:val="99"/>
    <w:rsid w:val="007244BD"/>
    <w:pPr>
      <w:widowControl w:val="0"/>
      <w:spacing w:line="211" w:lineRule="atLeast"/>
    </w:pPr>
    <w:rPr>
      <w:rFonts w:ascii="Courier New" w:eastAsiaTheme="minorEastAsia" w:hAnsi="Courier New" w:cs="Cambria"/>
      <w:color w:val="auto"/>
    </w:rPr>
  </w:style>
  <w:style w:type="paragraph" w:customStyle="1" w:styleId="odd">
    <w:name w:val="odd"/>
    <w:basedOn w:val="Normal"/>
    <w:rsid w:val="007244BD"/>
    <w:pPr>
      <w:spacing w:before="100" w:beforeAutospacing="1" w:after="100" w:afterAutospacing="1"/>
    </w:pPr>
    <w:rPr>
      <w:rFonts w:cstheme="minorBidi"/>
      <w:sz w:val="16"/>
      <w:szCs w:val="20"/>
    </w:rPr>
  </w:style>
  <w:style w:type="character" w:customStyle="1" w:styleId="article-date">
    <w:name w:val="article-date"/>
    <w:basedOn w:val="DefaultParagraphFont"/>
    <w:rsid w:val="007244BD"/>
  </w:style>
  <w:style w:type="character" w:customStyle="1" w:styleId="article-author">
    <w:name w:val="article-author"/>
    <w:basedOn w:val="DefaultParagraphFont"/>
    <w:rsid w:val="007244BD"/>
  </w:style>
  <w:style w:type="character" w:customStyle="1" w:styleId="tolocaltime">
    <w:name w:val="tolocaltime"/>
    <w:basedOn w:val="DefaultParagraphFont"/>
    <w:rsid w:val="007244BD"/>
  </w:style>
  <w:style w:type="character" w:customStyle="1" w:styleId="pb-byline">
    <w:name w:val="pb-byline"/>
    <w:basedOn w:val="DefaultParagraphFont"/>
    <w:rsid w:val="007244BD"/>
  </w:style>
  <w:style w:type="character" w:customStyle="1" w:styleId="pb-timestamp">
    <w:name w:val="pb-timestamp"/>
    <w:basedOn w:val="DefaultParagraphFont"/>
    <w:rsid w:val="007244BD"/>
  </w:style>
  <w:style w:type="paragraph" w:customStyle="1" w:styleId="Pa8">
    <w:name w:val="Pa8"/>
    <w:basedOn w:val="Default"/>
    <w:next w:val="Default"/>
    <w:uiPriority w:val="99"/>
    <w:rsid w:val="007244B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244B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244BD"/>
  </w:style>
  <w:style w:type="character" w:customStyle="1" w:styleId="even">
    <w:name w:val="even"/>
    <w:basedOn w:val="DefaultParagraphFont"/>
    <w:rsid w:val="007244BD"/>
  </w:style>
  <w:style w:type="paragraph" w:customStyle="1" w:styleId="volissue">
    <w:name w:val="volissue"/>
    <w:basedOn w:val="Normal"/>
    <w:rsid w:val="007244BD"/>
    <w:pPr>
      <w:spacing w:before="100" w:beforeAutospacing="1" w:after="100" w:afterAutospacing="1"/>
    </w:pPr>
    <w:rPr>
      <w:rFonts w:cstheme="minorBidi"/>
      <w:sz w:val="16"/>
      <w:szCs w:val="20"/>
    </w:rPr>
  </w:style>
  <w:style w:type="character" w:customStyle="1" w:styleId="view-count">
    <w:name w:val="view-count"/>
    <w:basedOn w:val="DefaultParagraphFont"/>
    <w:rsid w:val="007244BD"/>
  </w:style>
  <w:style w:type="character" w:customStyle="1" w:styleId="tChar">
    <w:name w:val="t Char"/>
    <w:rsid w:val="007244BD"/>
    <w:rPr>
      <w:rFonts w:ascii="Georgia" w:eastAsia="Times New Roman" w:hAnsi="Georgia" w:cs="Calibri"/>
      <w:b/>
      <w:lang w:val="x-none" w:eastAsia="x-none"/>
    </w:rPr>
  </w:style>
  <w:style w:type="paragraph" w:customStyle="1" w:styleId="BoldUnderlineChar20">
    <w:name w:val="BoldUnderline Char2"/>
    <w:link w:val="BoldUnderlineChar2Char"/>
    <w:rsid w:val="007244B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244BD"/>
    <w:rPr>
      <w:rFonts w:ascii="Times New Roman" w:eastAsia="Times New Roman" w:hAnsi="Times New Roman" w:cs="Times New Roman"/>
      <w:b/>
      <w:sz w:val="20"/>
      <w:u w:val="single"/>
    </w:rPr>
  </w:style>
  <w:style w:type="character" w:customStyle="1" w:styleId="UnderlineCharChar4">
    <w:name w:val="Underline Char Char4"/>
    <w:rsid w:val="007244BD"/>
    <w:rPr>
      <w:szCs w:val="24"/>
      <w:u w:val="single"/>
      <w:lang w:val="en-US" w:eastAsia="en-US" w:bidi="ar-SA"/>
    </w:rPr>
  </w:style>
  <w:style w:type="character" w:customStyle="1" w:styleId="BoldUnderlineCharChar3">
    <w:name w:val="BoldUnderline Char Char3"/>
    <w:rsid w:val="007244BD"/>
    <w:rPr>
      <w:b/>
      <w:szCs w:val="24"/>
      <w:u w:val="single"/>
      <w:lang w:val="en-US" w:eastAsia="en-US" w:bidi="ar-SA"/>
    </w:rPr>
  </w:style>
  <w:style w:type="character" w:customStyle="1" w:styleId="BoldUnderlineCharChar2">
    <w:name w:val="BoldUnderline Char Char2"/>
    <w:rsid w:val="007244BD"/>
    <w:rPr>
      <w:b/>
      <w:szCs w:val="24"/>
      <w:u w:val="single"/>
      <w:lang w:val="en-US" w:eastAsia="en-US" w:bidi="ar-SA"/>
    </w:rPr>
  </w:style>
  <w:style w:type="paragraph" w:customStyle="1" w:styleId="UnderlineCard0">
    <w:name w:val="UnderlineCard"/>
    <w:basedOn w:val="Heading3"/>
    <w:link w:val="UnderlineCardChar"/>
    <w:qFormat/>
    <w:rsid w:val="007244B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7244BD"/>
    <w:rPr>
      <w:rFonts w:ascii="Georgia" w:eastAsia="Calibri" w:hAnsi="Georgia" w:cs="Times New Roman"/>
      <w:sz w:val="20"/>
      <w:szCs w:val="20"/>
      <w:u w:val="single"/>
      <w:lang w:val="x-none" w:eastAsia="x-none"/>
    </w:rPr>
  </w:style>
  <w:style w:type="character" w:customStyle="1" w:styleId="5Notunderlined">
    <w:name w:val="5 Not underlined"/>
    <w:rsid w:val="007244BD"/>
    <w:rPr>
      <w:rFonts w:ascii="Times New Roman" w:hAnsi="Times New Roman"/>
      <w:sz w:val="16"/>
    </w:rPr>
  </w:style>
  <w:style w:type="character" w:customStyle="1" w:styleId="volume-issue">
    <w:name w:val="volume-issue"/>
    <w:rsid w:val="007244BD"/>
    <w:rPr>
      <w:rFonts w:cs="Times New Roman"/>
    </w:rPr>
  </w:style>
  <w:style w:type="character" w:customStyle="1" w:styleId="i">
    <w:name w:val="i"/>
    <w:basedOn w:val="DefaultParagraphFont"/>
    <w:uiPriority w:val="99"/>
    <w:rsid w:val="007244BD"/>
  </w:style>
  <w:style w:type="character" w:customStyle="1" w:styleId="storytext">
    <w:name w:val="storytext"/>
    <w:basedOn w:val="DefaultParagraphFont"/>
    <w:rsid w:val="007244BD"/>
  </w:style>
  <w:style w:type="character" w:customStyle="1" w:styleId="heading3char0">
    <w:name w:val="heading3char"/>
    <w:rsid w:val="007244BD"/>
  </w:style>
  <w:style w:type="character" w:customStyle="1" w:styleId="boldness1">
    <w:name w:val="boldness1"/>
    <w:rsid w:val="007244BD"/>
  </w:style>
  <w:style w:type="paragraph" w:customStyle="1" w:styleId="Cardd">
    <w:name w:val="Cardd"/>
    <w:basedOn w:val="Normal"/>
    <w:uiPriority w:val="4"/>
    <w:qFormat/>
    <w:rsid w:val="007244BD"/>
    <w:pPr>
      <w:ind w:left="288" w:right="288"/>
    </w:pPr>
    <w:rPr>
      <w:rFonts w:ascii="Georgia" w:hAnsi="Georgia" w:cstheme="minorBidi"/>
      <w:sz w:val="16"/>
    </w:rPr>
  </w:style>
  <w:style w:type="paragraph" w:customStyle="1" w:styleId="document0">
    <w:name w:val="document"/>
    <w:basedOn w:val="Normal"/>
    <w:rsid w:val="007244BD"/>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7244BD"/>
  </w:style>
  <w:style w:type="character" w:customStyle="1" w:styleId="a2">
    <w:name w:val="_"/>
    <w:basedOn w:val="DefaultParagraphFont"/>
    <w:rsid w:val="007244BD"/>
  </w:style>
  <w:style w:type="paragraph" w:customStyle="1" w:styleId="Shrink6">
    <w:name w:val="Shrink 6"/>
    <w:basedOn w:val="Normal"/>
    <w:qFormat/>
    <w:rsid w:val="007244BD"/>
    <w:rPr>
      <w:rFonts w:ascii="Georgia" w:eastAsia="Calibri" w:hAnsi="Georgia" w:cs="Times New Roman"/>
      <w:sz w:val="12"/>
    </w:rPr>
  </w:style>
  <w:style w:type="character" w:customStyle="1" w:styleId="messagecontent">
    <w:name w:val="message_content"/>
    <w:rsid w:val="007244BD"/>
  </w:style>
  <w:style w:type="character" w:customStyle="1" w:styleId="StyleUnderlineChar">
    <w:name w:val="Style Underline Char"/>
    <w:basedOn w:val="DefaultParagraphFont"/>
    <w:rsid w:val="007244B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244B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244BD"/>
    <w:rPr>
      <w:rFonts w:ascii="Georgia" w:eastAsia="Times New Roman" w:hAnsi="Georgia" w:cs="Arial"/>
      <w:b/>
      <w:bCs/>
      <w:kern w:val="32"/>
      <w:szCs w:val="32"/>
      <w:u w:val="single"/>
    </w:rPr>
  </w:style>
  <w:style w:type="character" w:customStyle="1" w:styleId="twelptblackblack1">
    <w:name w:val="twelptblackblack1"/>
    <w:basedOn w:val="DefaultParagraphFont"/>
    <w:rsid w:val="007244BD"/>
    <w:rPr>
      <w:rFonts w:ascii="Verdana" w:hAnsi="Verdana" w:hint="default"/>
      <w:color w:val="000000"/>
      <w:sz w:val="16"/>
      <w:szCs w:val="16"/>
    </w:rPr>
  </w:style>
  <w:style w:type="character" w:customStyle="1" w:styleId="Heading3CharCharCharChar1">
    <w:name w:val="Heading 3 Char Char Char Char1"/>
    <w:rsid w:val="007244BD"/>
    <w:rPr>
      <w:rFonts w:cs="Arial"/>
      <w:bCs/>
      <w:szCs w:val="26"/>
      <w:u w:val="single"/>
      <w:lang w:val="en-US" w:eastAsia="en-US" w:bidi="ar-SA"/>
    </w:rPr>
  </w:style>
  <w:style w:type="paragraph" w:customStyle="1" w:styleId="conintrotext">
    <w:name w:val="conintrotext"/>
    <w:basedOn w:val="Normal"/>
    <w:uiPriority w:val="99"/>
    <w:rsid w:val="007244BD"/>
    <w:pPr>
      <w:spacing w:before="100" w:beforeAutospacing="1" w:after="100" w:afterAutospacing="1"/>
    </w:pPr>
    <w:rPr>
      <w:rFonts w:ascii="Georgia" w:eastAsia="Times New Roman" w:hAnsi="Georgia" w:cstheme="minorBidi"/>
      <w:sz w:val="24"/>
    </w:rPr>
  </w:style>
  <w:style w:type="character" w:customStyle="1" w:styleId="comment-body">
    <w:name w:val="comment-body"/>
    <w:rsid w:val="007244BD"/>
  </w:style>
  <w:style w:type="character" w:customStyle="1" w:styleId="UnderlineCharCharChar1">
    <w:name w:val="Underline Char Char Char1"/>
    <w:rsid w:val="007244B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244B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244BD"/>
    <w:rPr>
      <w:rFonts w:asciiTheme="minorHAnsi" w:eastAsia="MS Mincho" w:hAnsiTheme="minorHAnsi" w:cstheme="minorBidi"/>
      <w:b/>
      <w:sz w:val="24"/>
      <w:u w:val="single"/>
    </w:rPr>
  </w:style>
  <w:style w:type="character" w:customStyle="1" w:styleId="mw-headline">
    <w:name w:val="mw-headline"/>
    <w:rsid w:val="007244BD"/>
  </w:style>
  <w:style w:type="character" w:customStyle="1" w:styleId="flagicon">
    <w:name w:val="flagicon"/>
    <w:rsid w:val="007244BD"/>
  </w:style>
  <w:style w:type="paragraph" w:customStyle="1" w:styleId="assert">
    <w:name w:val="assert"/>
    <w:basedOn w:val="Normal"/>
    <w:uiPriority w:val="99"/>
    <w:rsid w:val="007244BD"/>
    <w:pPr>
      <w:spacing w:before="100" w:beforeAutospacing="1" w:after="100" w:afterAutospacing="1"/>
    </w:pPr>
    <w:rPr>
      <w:rFonts w:ascii="Georgia" w:eastAsia="Times New Roman" w:hAnsi="Georgia" w:cstheme="minorBidi"/>
      <w:sz w:val="24"/>
    </w:rPr>
  </w:style>
  <w:style w:type="character" w:customStyle="1" w:styleId="apturelink">
    <w:name w:val="apturelink"/>
    <w:rsid w:val="007244BD"/>
  </w:style>
  <w:style w:type="character" w:customStyle="1" w:styleId="apturelinkicon">
    <w:name w:val="apturelinkicon"/>
    <w:rsid w:val="007244BD"/>
  </w:style>
  <w:style w:type="paragraph" w:customStyle="1" w:styleId="Default1">
    <w:name w:val="Default1"/>
    <w:basedOn w:val="Default"/>
    <w:next w:val="Default"/>
    <w:uiPriority w:val="99"/>
    <w:rsid w:val="007244BD"/>
    <w:rPr>
      <w:color w:val="auto"/>
    </w:rPr>
  </w:style>
  <w:style w:type="paragraph" w:customStyle="1" w:styleId="center">
    <w:name w:val="center"/>
    <w:basedOn w:val="Normal"/>
    <w:uiPriority w:val="99"/>
    <w:rsid w:val="007244BD"/>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7244BD"/>
    <w:rPr>
      <w:rFonts w:ascii="Garamond" w:eastAsia="Times New Roman" w:hAnsi="Garamond" w:cs="Calibri"/>
      <w:sz w:val="16"/>
    </w:rPr>
  </w:style>
  <w:style w:type="character" w:customStyle="1" w:styleId="UnderlineChar1Char">
    <w:name w:val="Underline Char1 Char"/>
    <w:rsid w:val="007244B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244B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244BD"/>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244B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244BD"/>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244B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244BD"/>
    <w:rPr>
      <w:rFonts w:asciiTheme="minorHAnsi" w:eastAsia="MS Mincho" w:hAnsiTheme="minorHAnsi" w:cstheme="minorBidi"/>
      <w:b/>
      <w:sz w:val="24"/>
      <w:u w:val="single"/>
    </w:rPr>
  </w:style>
  <w:style w:type="paragraph" w:customStyle="1" w:styleId="CardBody">
    <w:name w:val="Card Body"/>
    <w:basedOn w:val="Normal"/>
    <w:link w:val="CardBodyChar"/>
    <w:rsid w:val="007244BD"/>
    <w:rPr>
      <w:rFonts w:ascii="Georgia" w:eastAsia="Times New Roman" w:hAnsi="Georgia" w:cstheme="minorBidi"/>
      <w:sz w:val="16"/>
    </w:rPr>
  </w:style>
  <w:style w:type="character" w:customStyle="1" w:styleId="CardBodyChar">
    <w:name w:val="Card Body Char"/>
    <w:link w:val="CardBody"/>
    <w:rsid w:val="007244BD"/>
    <w:rPr>
      <w:rFonts w:ascii="Georgia" w:eastAsia="Times New Roman" w:hAnsi="Georgia"/>
      <w:sz w:val="16"/>
    </w:rPr>
  </w:style>
  <w:style w:type="character" w:customStyle="1" w:styleId="ptitleinside">
    <w:name w:val="p_title_inside"/>
    <w:rsid w:val="007244BD"/>
  </w:style>
  <w:style w:type="paragraph" w:customStyle="1" w:styleId="StyleBoldandUnderlineChar11ptBorderSinglesolidline">
    <w:name w:val="Style Bold and Underline Char + 11 pt Border: : (Single solid line..."/>
    <w:link w:val="StyleBoldandUnderlineChar11ptBorderSinglesolidlineChar"/>
    <w:rsid w:val="007244B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244BD"/>
    <w:rPr>
      <w:rFonts w:eastAsia="Times New Roman"/>
      <w:b/>
      <w:bCs/>
      <w:sz w:val="22"/>
      <w:szCs w:val="20"/>
      <w:u w:val="single"/>
      <w:bdr w:val="single" w:sz="4" w:space="0" w:color="auto"/>
    </w:rPr>
  </w:style>
  <w:style w:type="character" w:customStyle="1" w:styleId="Heading1CharChar1">
    <w:name w:val="Heading 1 Char Char1"/>
    <w:rsid w:val="007244BD"/>
    <w:rPr>
      <w:rFonts w:cs="Arial"/>
      <w:b/>
      <w:bCs/>
      <w:szCs w:val="32"/>
      <w:lang w:val="en-US" w:eastAsia="en-US" w:bidi="ar-SA"/>
    </w:rPr>
  </w:style>
  <w:style w:type="paragraph" w:customStyle="1" w:styleId="Indentation">
    <w:name w:val="Indentation"/>
    <w:basedOn w:val="Normal"/>
    <w:uiPriority w:val="99"/>
    <w:rsid w:val="007244BD"/>
    <w:pPr>
      <w:ind w:left="288" w:right="288"/>
    </w:pPr>
    <w:rPr>
      <w:rFonts w:ascii="Georgia" w:hAnsi="Georgia" w:cstheme="minorBidi"/>
      <w:sz w:val="16"/>
    </w:rPr>
  </w:style>
  <w:style w:type="character" w:customStyle="1" w:styleId="StyleUnderlineCharChar9ptBold">
    <w:name w:val="Style Underline Char Char + 9 pt Bold"/>
    <w:rsid w:val="007244B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244BD"/>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7244BD"/>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7244BD"/>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7244BD"/>
    <w:rPr>
      <w:rFonts w:ascii="Georgia" w:eastAsia="Times New Roman" w:hAnsi="Georgia"/>
      <w:b/>
      <w:bCs/>
      <w:sz w:val="16"/>
      <w:u w:val="single"/>
    </w:rPr>
  </w:style>
  <w:style w:type="character" w:customStyle="1" w:styleId="StyleBoldandUnderlineCharChar29pt">
    <w:name w:val="Style Bold and Underline Char Char2 + 9 pt"/>
    <w:rsid w:val="007244BD"/>
    <w:rPr>
      <w:rFonts w:ascii="Times New Roman" w:hAnsi="Times New Roman"/>
      <w:b/>
      <w:bCs/>
      <w:noProof w:val="0"/>
      <w:sz w:val="20"/>
      <w:u w:val="single"/>
    </w:rPr>
  </w:style>
  <w:style w:type="character" w:customStyle="1" w:styleId="StyleUnderlineCharChar19pt">
    <w:name w:val="Style Underline Char Char1 + 9 pt"/>
    <w:rsid w:val="007244B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244B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244BD"/>
    <w:rPr>
      <w:rFonts w:ascii="Georgia" w:eastAsia="Times New Roman" w:hAnsi="Georgia"/>
      <w:b/>
      <w:smallCaps/>
      <w:sz w:val="24"/>
      <w:szCs w:val="24"/>
      <w:u w:val="single"/>
    </w:rPr>
  </w:style>
  <w:style w:type="character" w:customStyle="1" w:styleId="CardTextCharChar">
    <w:name w:val="Card Text Char Char"/>
    <w:rsid w:val="007244BD"/>
    <w:rPr>
      <w:rFonts w:ascii="Times New Roman" w:eastAsia="Times New Roman" w:hAnsi="Times New Roman" w:cs="Times New Roman"/>
      <w:sz w:val="20"/>
      <w:szCs w:val="20"/>
    </w:rPr>
  </w:style>
  <w:style w:type="character" w:customStyle="1" w:styleId="citeChar1">
    <w:name w:val="cite Char"/>
    <w:locked/>
    <w:rsid w:val="007244B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244B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244B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244BD"/>
    <w:rPr>
      <w:i/>
      <w:iCs/>
      <w:sz w:val="20"/>
      <w:u w:val="single"/>
    </w:rPr>
  </w:style>
  <w:style w:type="character" w:customStyle="1" w:styleId="HIGHLIGHT0">
    <w:name w:val="HIGHLIGHT"/>
    <w:uiPriority w:val="1"/>
    <w:rsid w:val="007244B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244BD"/>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244BD"/>
    <w:rPr>
      <w:rFonts w:ascii="Times New Roman" w:eastAsia="Times New Roman" w:hAnsi="Times New Roman" w:cs="Times New Roman"/>
      <w:b/>
      <w:sz w:val="28"/>
    </w:rPr>
  </w:style>
  <w:style w:type="character" w:customStyle="1" w:styleId="FifthChar">
    <w:name w:val="Fifth Char"/>
    <w:link w:val="Fifth"/>
    <w:rsid w:val="007244BD"/>
    <w:rPr>
      <w:rFonts w:ascii="Calibri" w:eastAsia="Calibri" w:hAnsi="Calibri" w:cs="Calibri"/>
      <w:sz w:val="22"/>
    </w:rPr>
  </w:style>
  <w:style w:type="paragraph" w:customStyle="1" w:styleId="Third">
    <w:name w:val="Third"/>
    <w:basedOn w:val="Normal"/>
    <w:link w:val="ThirdChar"/>
    <w:rsid w:val="007244BD"/>
    <w:rPr>
      <w:rFonts w:ascii="Georgia" w:eastAsia="Times New Roman" w:hAnsi="Georgia" w:cstheme="minorBidi"/>
      <w:b/>
      <w:sz w:val="16"/>
      <w:u w:val="single"/>
      <w:lang w:val="x-none" w:eastAsia="x-none"/>
    </w:rPr>
  </w:style>
  <w:style w:type="character" w:customStyle="1" w:styleId="ThirdChar">
    <w:name w:val="Third Char"/>
    <w:link w:val="Third"/>
    <w:rsid w:val="007244BD"/>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7244BD"/>
    <w:pPr>
      <w:widowControl w:val="0"/>
      <w:jc w:val="both"/>
      <w:outlineLvl w:val="1"/>
    </w:pPr>
    <w:rPr>
      <w:rFonts w:ascii="Times New Roman" w:eastAsia="Times New Roman" w:hAnsi="Times New Roman" w:cs="Times New Roman"/>
      <w:b/>
    </w:rPr>
  </w:style>
  <w:style w:type="character" w:customStyle="1" w:styleId="CardsCharChar">
    <w:name w:val="Cards Char Char"/>
    <w:rsid w:val="007244BD"/>
    <w:rPr>
      <w:rFonts w:ascii="Times New Roman" w:eastAsia="Times New Roman" w:hAnsi="Times New Roman"/>
      <w:szCs w:val="24"/>
    </w:rPr>
  </w:style>
  <w:style w:type="character" w:customStyle="1" w:styleId="article-record-publication-volume-issue">
    <w:name w:val="article-record-publication-volume-issue"/>
    <w:rsid w:val="007244BD"/>
  </w:style>
  <w:style w:type="character" w:customStyle="1" w:styleId="NothingCharChar">
    <w:name w:val="Nothing Char Char"/>
    <w:link w:val="NothingCharCharChar"/>
    <w:rsid w:val="007244BD"/>
  </w:style>
  <w:style w:type="paragraph" w:customStyle="1" w:styleId="DebateUnderlineBoldChar">
    <w:name w:val="Debate Underline Bold Char"/>
    <w:basedOn w:val="Normal"/>
    <w:link w:val="DebateUnderlineBoldCharChar"/>
    <w:rsid w:val="007244BD"/>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7244BD"/>
    <w:rPr>
      <w:rFonts w:ascii="Georgia" w:eastAsia="Times New Roman" w:hAnsi="Georgia"/>
      <w:b/>
      <w:sz w:val="16"/>
      <w:u w:val="thick"/>
    </w:rPr>
  </w:style>
  <w:style w:type="character" w:customStyle="1" w:styleId="resultbodyblack">
    <w:name w:val="resultbodyblack"/>
    <w:rsid w:val="007244BD"/>
    <w:rPr>
      <w:rFonts w:cs="Times New Roman"/>
    </w:rPr>
  </w:style>
  <w:style w:type="paragraph" w:customStyle="1" w:styleId="bloctitles">
    <w:name w:val="bloc titles"/>
    <w:basedOn w:val="Heading1"/>
    <w:next w:val="Normal"/>
    <w:link w:val="bloctitlesChar"/>
    <w:autoRedefine/>
    <w:rsid w:val="007244BD"/>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7244BD"/>
    <w:rPr>
      <w:rFonts w:ascii="Georgia" w:eastAsia="Malgun Gothic" w:hAnsi="Georgia" w:cs="Arial"/>
      <w:b/>
      <w:bCs/>
      <w:sz w:val="28"/>
      <w:szCs w:val="32"/>
      <w:u w:val="single"/>
    </w:rPr>
  </w:style>
  <w:style w:type="paragraph" w:customStyle="1" w:styleId="CiteSmallText">
    <w:name w:val="Cite Small Text"/>
    <w:basedOn w:val="Normal"/>
    <w:uiPriority w:val="99"/>
    <w:rsid w:val="007244BD"/>
    <w:pPr>
      <w:widowControl w:val="0"/>
      <w:spacing w:after="200"/>
    </w:pPr>
    <w:rPr>
      <w:rFonts w:ascii="Helvetica Neue" w:hAnsi="Helvetica Neue" w:cstheme="minorBidi"/>
      <w:b/>
      <w:sz w:val="18"/>
    </w:rPr>
  </w:style>
  <w:style w:type="character" w:customStyle="1" w:styleId="3TagCite">
    <w:name w:val="3 Tag/Cite"/>
    <w:rsid w:val="007244BD"/>
    <w:rPr>
      <w:rFonts w:ascii="Times New Roman" w:hAnsi="Times New Roman"/>
      <w:b/>
    </w:rPr>
  </w:style>
  <w:style w:type="character" w:customStyle="1" w:styleId="4Qualifications">
    <w:name w:val="4 Qualifications"/>
    <w:rsid w:val="007244BD"/>
    <w:rPr>
      <w:rFonts w:ascii="Times New Roman" w:hAnsi="Times New Roman"/>
      <w:sz w:val="19"/>
    </w:rPr>
  </w:style>
  <w:style w:type="character" w:customStyle="1" w:styleId="6Underlined">
    <w:name w:val="6 Underlined"/>
    <w:rsid w:val="007244BD"/>
    <w:rPr>
      <w:rFonts w:ascii="Times New Roman" w:hAnsi="Times New Roman"/>
      <w:b/>
      <w:sz w:val="21"/>
      <w:u w:val="single"/>
    </w:rPr>
  </w:style>
  <w:style w:type="paragraph" w:customStyle="1" w:styleId="Cards1CharChar">
    <w:name w:val="Cards1 Char Char"/>
    <w:basedOn w:val="Normal"/>
    <w:link w:val="Cards1CharCharChar"/>
    <w:rsid w:val="007244BD"/>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7244BD"/>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7244BD"/>
    <w:rPr>
      <w:u w:val="single"/>
    </w:rPr>
  </w:style>
  <w:style w:type="paragraph" w:customStyle="1" w:styleId="UnderlineCharCharCharCharCharCharChar">
    <w:name w:val="Underline Char Char Char Char Char Char Char"/>
    <w:basedOn w:val="Normal"/>
    <w:link w:val="UnderlineCharCharCharCharCharCharCharChar"/>
    <w:rsid w:val="007244BD"/>
    <w:rPr>
      <w:rFonts w:asciiTheme="minorHAnsi" w:hAnsiTheme="minorHAnsi" w:cstheme="minorBidi"/>
      <w:sz w:val="24"/>
      <w:u w:val="single"/>
    </w:rPr>
  </w:style>
  <w:style w:type="paragraph" w:customStyle="1" w:styleId="CitesCharChar">
    <w:name w:val="Cites Char Char"/>
    <w:next w:val="Normal"/>
    <w:link w:val="CitesCharCharChar"/>
    <w:rsid w:val="007244BD"/>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7244BD"/>
    <w:rPr>
      <w:rFonts w:ascii="Times New Roman" w:eastAsia="Times New Roman" w:hAnsi="Times New Roman" w:cs="Times New Roman"/>
      <w:sz w:val="20"/>
    </w:rPr>
  </w:style>
  <w:style w:type="character" w:customStyle="1" w:styleId="nohighlighting">
    <w:name w:val="no highlighting"/>
    <w:rsid w:val="007244B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244BD"/>
    <w:rPr>
      <w:rFonts w:ascii="Cambria" w:hAnsi="Cambria" w:hint="default"/>
      <w:sz w:val="21"/>
      <w:u w:val="single"/>
    </w:rPr>
  </w:style>
  <w:style w:type="paragraph" w:customStyle="1" w:styleId="Swag">
    <w:name w:val="Swag"/>
    <w:basedOn w:val="Normal"/>
    <w:link w:val="SwagChar"/>
    <w:qFormat/>
    <w:rsid w:val="007244BD"/>
    <w:rPr>
      <w:rFonts w:ascii="Georgia" w:hAnsi="Georgia" w:cstheme="minorBidi"/>
      <w:color w:val="0000FF"/>
      <w:sz w:val="12"/>
      <w:u w:val="single"/>
    </w:rPr>
  </w:style>
  <w:style w:type="character" w:customStyle="1" w:styleId="SwagChar">
    <w:name w:val="Swag Char"/>
    <w:link w:val="Swag"/>
    <w:rsid w:val="007244BD"/>
    <w:rPr>
      <w:rFonts w:ascii="Georgia" w:hAnsi="Georgia"/>
      <w:color w:val="0000FF"/>
      <w:sz w:val="12"/>
      <w:u w:val="single"/>
    </w:rPr>
  </w:style>
  <w:style w:type="paragraph" w:customStyle="1" w:styleId="StyleUnderlineTimesNewRoman1">
    <w:name w:val="Style Underline + Times New Roman1"/>
    <w:link w:val="StyleUnderlineTimesNewRoman1Char"/>
    <w:rsid w:val="007244B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244B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244B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244B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244BD"/>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7244BD"/>
    <w:rPr>
      <w:rFonts w:ascii="Garamond" w:eastAsia="MS Mincho" w:hAnsi="Garamond"/>
      <w:sz w:val="16"/>
    </w:rPr>
  </w:style>
  <w:style w:type="character" w:customStyle="1" w:styleId="CharChar61">
    <w:name w:val="Char Char61"/>
    <w:rsid w:val="007244BD"/>
    <w:rPr>
      <w:rFonts w:cs="Arial"/>
      <w:bCs/>
      <w:sz w:val="16"/>
      <w:szCs w:val="26"/>
      <w:lang w:val="en-US" w:eastAsia="en-US" w:bidi="ar-SA"/>
    </w:rPr>
  </w:style>
  <w:style w:type="character" w:customStyle="1" w:styleId="ListBulletChar">
    <w:name w:val="List Bullet Char"/>
    <w:link w:val="ListBullet"/>
    <w:uiPriority w:val="99"/>
    <w:rsid w:val="007244BD"/>
    <w:rPr>
      <w:rFonts w:ascii="Calibri" w:eastAsia="Calibri" w:hAnsi="Calibri" w:cs="Calibri"/>
      <w:sz w:val="22"/>
    </w:rPr>
  </w:style>
  <w:style w:type="paragraph" w:customStyle="1" w:styleId="subhead10">
    <w:name w:val="subhead1"/>
    <w:basedOn w:val="Normal"/>
    <w:uiPriority w:val="99"/>
    <w:rsid w:val="007244BD"/>
    <w:pPr>
      <w:spacing w:before="100" w:beforeAutospacing="1" w:after="100" w:afterAutospacing="1"/>
    </w:pPr>
    <w:rPr>
      <w:rFonts w:ascii="Georgia" w:eastAsia="Times New Roman" w:hAnsi="Georgia" w:cstheme="minorBidi"/>
      <w:sz w:val="24"/>
    </w:rPr>
  </w:style>
  <w:style w:type="character" w:customStyle="1" w:styleId="styledate">
    <w:name w:val="styledate"/>
    <w:rsid w:val="007244BD"/>
  </w:style>
  <w:style w:type="character" w:customStyle="1" w:styleId="BoldandUnderlineChar1">
    <w:name w:val="Bold and Underline Char1"/>
    <w:rsid w:val="007244BD"/>
    <w:rPr>
      <w:b/>
      <w:szCs w:val="24"/>
      <w:u w:val="single"/>
      <w:lang w:val="en-US" w:eastAsia="en-US" w:bidi="ar-SA"/>
    </w:rPr>
  </w:style>
  <w:style w:type="character" w:customStyle="1" w:styleId="BoldandUnderlineChar1Char2">
    <w:name w:val="Bold and Underline Char1 Char2"/>
    <w:rsid w:val="007244BD"/>
    <w:rPr>
      <w:b/>
      <w:szCs w:val="24"/>
      <w:u w:val="single"/>
      <w:lang w:val="en-US" w:eastAsia="en-US" w:bidi="ar-SA"/>
    </w:rPr>
  </w:style>
  <w:style w:type="character" w:customStyle="1" w:styleId="BoldandUnderlineCharChar1">
    <w:name w:val="Bold and Underline Char Char1"/>
    <w:rsid w:val="007244BD"/>
    <w:rPr>
      <w:b/>
      <w:szCs w:val="24"/>
      <w:u w:val="single"/>
      <w:lang w:val="en-US" w:eastAsia="en-US" w:bidi="ar-SA"/>
    </w:rPr>
  </w:style>
  <w:style w:type="character" w:customStyle="1" w:styleId="BoldandUnderlineChar6">
    <w:name w:val="Bold and Underline Char6"/>
    <w:rsid w:val="007244BD"/>
    <w:rPr>
      <w:b/>
      <w:szCs w:val="24"/>
      <w:u w:val="single"/>
      <w:lang w:val="en-US" w:eastAsia="en-US" w:bidi="ar-SA"/>
    </w:rPr>
  </w:style>
  <w:style w:type="character" w:customStyle="1" w:styleId="title-link-wrapper">
    <w:name w:val="title-link-wrapper"/>
    <w:rsid w:val="007244BD"/>
  </w:style>
  <w:style w:type="character" w:customStyle="1" w:styleId="medium-font">
    <w:name w:val="medium-font"/>
    <w:rsid w:val="007244BD"/>
  </w:style>
  <w:style w:type="paragraph" w:customStyle="1" w:styleId="abstract">
    <w:name w:val="abstract"/>
    <w:basedOn w:val="Normal"/>
    <w:uiPriority w:val="99"/>
    <w:rsid w:val="007244BD"/>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7244BD"/>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7244BD"/>
    <w:rPr>
      <w:rFonts w:ascii="Georgia" w:eastAsia="Times New Roman" w:hAnsi="Georgia"/>
      <w:b/>
      <w:bCs/>
      <w:sz w:val="16"/>
      <w:u w:val="single"/>
    </w:rPr>
  </w:style>
  <w:style w:type="character" w:customStyle="1" w:styleId="ReallySamllTextChar">
    <w:name w:val="ReallySamllText Char"/>
    <w:rsid w:val="007244B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244BD"/>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7244BD"/>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244BD"/>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7244BD"/>
    <w:rPr>
      <w:rFonts w:ascii="Georgia" w:eastAsia="Times New Roman" w:hAnsi="Georgia"/>
      <w:sz w:val="16"/>
      <w:u w:val="single"/>
    </w:rPr>
  </w:style>
  <w:style w:type="character" w:customStyle="1" w:styleId="style10">
    <w:name w:val="style1"/>
    <w:rsid w:val="007244BD"/>
  </w:style>
  <w:style w:type="character" w:customStyle="1" w:styleId="pmtermsel">
    <w:name w:val="pmtermsel"/>
    <w:rsid w:val="007244BD"/>
  </w:style>
  <w:style w:type="character" w:customStyle="1" w:styleId="showipapr">
    <w:name w:val="show_ipapr"/>
    <w:rsid w:val="007244BD"/>
  </w:style>
  <w:style w:type="character" w:customStyle="1" w:styleId="dnindex">
    <w:name w:val="dnindex"/>
    <w:rsid w:val="007244BD"/>
  </w:style>
  <w:style w:type="character" w:customStyle="1" w:styleId="23">
    <w:name w:val="23"/>
    <w:rsid w:val="007244BD"/>
    <w:rPr>
      <w:rFonts w:ascii="Times New Roman" w:hAnsi="Times New Roman" w:cs="Arial"/>
      <w:bCs/>
      <w:sz w:val="20"/>
      <w:u w:val="single"/>
      <w:lang w:val="en-US" w:eastAsia="en-US" w:bidi="ar-SA"/>
    </w:rPr>
  </w:style>
  <w:style w:type="character" w:customStyle="1" w:styleId="33">
    <w:name w:val="33"/>
    <w:rsid w:val="007244BD"/>
    <w:rPr>
      <w:rFonts w:ascii="Times New Roman" w:hAnsi="Times New Roman" w:cs="Arial"/>
      <w:b/>
      <w:bCs/>
      <w:sz w:val="20"/>
      <w:u w:val="single"/>
      <w:lang w:val="en-US" w:eastAsia="en-US" w:bidi="ar-SA"/>
    </w:rPr>
  </w:style>
  <w:style w:type="character" w:customStyle="1" w:styleId="55">
    <w:name w:val="55"/>
    <w:rsid w:val="007244BD"/>
    <w:rPr>
      <w:rFonts w:cs="Arial"/>
      <w:bCs/>
      <w:sz w:val="20"/>
      <w:u w:val="single"/>
      <w:lang w:val="en-US" w:eastAsia="en-US" w:bidi="ar-SA"/>
    </w:rPr>
  </w:style>
  <w:style w:type="character" w:customStyle="1" w:styleId="authoraffil">
    <w:name w:val="authoraffil"/>
    <w:rsid w:val="007244BD"/>
  </w:style>
  <w:style w:type="character" w:customStyle="1" w:styleId="CharChar8">
    <w:name w:val="Char Char8"/>
    <w:rsid w:val="007244BD"/>
    <w:rPr>
      <w:rFonts w:ascii="Georgia" w:eastAsia="Times New Roman" w:hAnsi="Georgia"/>
      <w:b/>
      <w:bCs/>
      <w:sz w:val="30"/>
      <w:szCs w:val="28"/>
      <w:u w:val="single"/>
    </w:rPr>
  </w:style>
  <w:style w:type="character" w:customStyle="1" w:styleId="FontStyle13">
    <w:name w:val="Font Style13"/>
    <w:uiPriority w:val="99"/>
    <w:rsid w:val="007244BD"/>
    <w:rPr>
      <w:rFonts w:ascii="Constantia" w:hAnsi="Constantia" w:cs="Constantia"/>
      <w:sz w:val="18"/>
      <w:szCs w:val="18"/>
    </w:rPr>
  </w:style>
  <w:style w:type="character" w:customStyle="1" w:styleId="TagsCharCharCharChar">
    <w:name w:val="Tags Char Char Char Char"/>
    <w:rsid w:val="007244BD"/>
    <w:rPr>
      <w:rFonts w:ascii="Times New Roman" w:eastAsia="Times New Roman" w:hAnsi="Times New Roman" w:cs="Times New Roman"/>
      <w:b/>
      <w:sz w:val="24"/>
      <w:szCs w:val="24"/>
    </w:rPr>
  </w:style>
  <w:style w:type="character" w:customStyle="1" w:styleId="Citation1Char">
    <w:name w:val="Citation1 Char"/>
    <w:link w:val="Citation10"/>
    <w:locked/>
    <w:rsid w:val="007244BD"/>
    <w:rPr>
      <w:rFonts w:ascii="Georgia" w:hAnsi="Georgia"/>
      <w:b/>
      <w:u w:val="single"/>
    </w:rPr>
  </w:style>
  <w:style w:type="paragraph" w:customStyle="1" w:styleId="Citation10">
    <w:name w:val="Citation1"/>
    <w:basedOn w:val="Normal"/>
    <w:link w:val="Citation1Char"/>
    <w:qFormat/>
    <w:rsid w:val="007244BD"/>
    <w:rPr>
      <w:rFonts w:ascii="Georgia" w:hAnsi="Georgia" w:cstheme="minorBidi"/>
      <w:b/>
      <w:sz w:val="24"/>
      <w:u w:val="single"/>
    </w:rPr>
  </w:style>
  <w:style w:type="character" w:customStyle="1" w:styleId="TaglineChar">
    <w:name w:val="Tagline Char"/>
    <w:link w:val="Tagline0"/>
    <w:locked/>
    <w:rsid w:val="007244BD"/>
    <w:rPr>
      <w:rFonts w:ascii="Georgia" w:hAnsi="Georgia"/>
      <w:b/>
    </w:rPr>
  </w:style>
  <w:style w:type="paragraph" w:customStyle="1" w:styleId="Tagline0">
    <w:name w:val="Tagline"/>
    <w:basedOn w:val="Normal"/>
    <w:link w:val="TaglineChar"/>
    <w:qFormat/>
    <w:rsid w:val="007244BD"/>
    <w:rPr>
      <w:rFonts w:ascii="Georgia" w:hAnsi="Georgia" w:cstheme="minorBidi"/>
      <w:b/>
      <w:sz w:val="24"/>
    </w:rPr>
  </w:style>
  <w:style w:type="paragraph" w:customStyle="1" w:styleId="NothingCharCharChar">
    <w:name w:val="Nothing Char Char Char"/>
    <w:link w:val="NothingCharChar"/>
    <w:rsid w:val="007244BD"/>
    <w:pPr>
      <w:jc w:val="both"/>
    </w:pPr>
  </w:style>
  <w:style w:type="paragraph" w:customStyle="1" w:styleId="StyleLeft021">
    <w:name w:val="Style Left:  0.2&quot;1"/>
    <w:basedOn w:val="Normal"/>
    <w:uiPriority w:val="99"/>
    <w:rsid w:val="007244BD"/>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244BD"/>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244BD"/>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244BD"/>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244BD"/>
    <w:rPr>
      <w:rFonts w:ascii="Georgia" w:eastAsia="Times New Roman" w:hAnsi="Georgia"/>
      <w:sz w:val="16"/>
      <w:u w:val="single"/>
      <w:bdr w:val="single" w:sz="4" w:space="0" w:color="auto"/>
    </w:rPr>
  </w:style>
  <w:style w:type="character" w:customStyle="1" w:styleId="boldcitationChar">
    <w:name w:val="bold citation Char"/>
    <w:rsid w:val="007244BD"/>
    <w:rPr>
      <w:rFonts w:ascii="Arial" w:hAnsi="Arial"/>
      <w:b/>
      <w:sz w:val="28"/>
      <w:szCs w:val="24"/>
      <w:u w:val="thick"/>
      <w:lang w:val="en-US" w:eastAsia="en-US" w:bidi="ar-SA"/>
    </w:rPr>
  </w:style>
  <w:style w:type="paragraph" w:customStyle="1" w:styleId="BlockTitle20">
    <w:name w:val="Block Title #2"/>
    <w:basedOn w:val="Normal"/>
    <w:uiPriority w:val="99"/>
    <w:rsid w:val="007244B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7244BD"/>
    <w:rPr>
      <w:rFonts w:ascii="Georgia" w:hAnsi="Georgia" w:cstheme="minorBidi"/>
      <w:b/>
      <w:sz w:val="16"/>
    </w:rPr>
  </w:style>
  <w:style w:type="character" w:customStyle="1" w:styleId="BoldunderlineChar3">
    <w:name w:val="Bold/underline Char"/>
    <w:rsid w:val="007244BD"/>
    <w:rPr>
      <w:rFonts w:eastAsia="SimSun"/>
      <w:b/>
      <w:noProof w:val="0"/>
      <w:sz w:val="24"/>
      <w:szCs w:val="24"/>
      <w:u w:val="single"/>
      <w:lang w:val="en-US" w:eastAsia="zh-CN" w:bidi="ar-SA"/>
    </w:rPr>
  </w:style>
  <w:style w:type="character" w:customStyle="1" w:styleId="underlinetextchar0">
    <w:name w:val="underlinetextchar"/>
    <w:rsid w:val="007244BD"/>
  </w:style>
  <w:style w:type="character" w:customStyle="1" w:styleId="boldciteChar1">
    <w:name w:val="bold cite Char1"/>
    <w:rsid w:val="007244BD"/>
    <w:rPr>
      <w:b/>
      <w:sz w:val="28"/>
      <w:u w:val="thick" w:color="000000"/>
    </w:rPr>
  </w:style>
  <w:style w:type="character" w:customStyle="1" w:styleId="tagCharCharChar1">
    <w:name w:val="tag Char Char Char1"/>
    <w:rsid w:val="007244BD"/>
    <w:rPr>
      <w:b/>
      <w:sz w:val="24"/>
      <w:lang w:val="en-US" w:eastAsia="en-US" w:bidi="ar-SA"/>
    </w:rPr>
  </w:style>
  <w:style w:type="character" w:customStyle="1" w:styleId="underlinecardChar0">
    <w:name w:val="underline card Char"/>
    <w:rsid w:val="007244BD"/>
    <w:rPr>
      <w:rFonts w:ascii="Arial" w:hAnsi="Arial"/>
      <w:sz w:val="18"/>
      <w:szCs w:val="24"/>
      <w:u w:val="single"/>
      <w:lang w:val="en-US" w:eastAsia="en-US" w:bidi="ar-SA"/>
    </w:rPr>
  </w:style>
  <w:style w:type="paragraph" w:customStyle="1" w:styleId="date-comments">
    <w:name w:val="date-comments"/>
    <w:basedOn w:val="Normal"/>
    <w:uiPriority w:val="99"/>
    <w:rsid w:val="007244BD"/>
    <w:pPr>
      <w:spacing w:before="100" w:beforeAutospacing="1" w:after="100" w:afterAutospacing="1"/>
    </w:pPr>
    <w:rPr>
      <w:rFonts w:ascii="Times" w:hAnsi="Times" w:cstheme="minorBidi"/>
      <w:sz w:val="16"/>
      <w:szCs w:val="20"/>
    </w:rPr>
  </w:style>
  <w:style w:type="character" w:customStyle="1" w:styleId="articleauthor0">
    <w:name w:val="articleauthor"/>
    <w:rsid w:val="007244BD"/>
  </w:style>
  <w:style w:type="character" w:customStyle="1" w:styleId="bodysubtoc">
    <w:name w:val="bodysubtoc"/>
    <w:rsid w:val="007244BD"/>
  </w:style>
  <w:style w:type="character" w:customStyle="1" w:styleId="lefttitlesmaller">
    <w:name w:val="lefttitlesmaller"/>
    <w:rsid w:val="007244BD"/>
  </w:style>
  <w:style w:type="character" w:customStyle="1" w:styleId="mb">
    <w:name w:val="mb"/>
    <w:rsid w:val="007244BD"/>
  </w:style>
  <w:style w:type="character" w:customStyle="1" w:styleId="submitted-date">
    <w:name w:val="submitted-date"/>
    <w:rsid w:val="007244BD"/>
  </w:style>
  <w:style w:type="character" w:customStyle="1" w:styleId="submitted-time">
    <w:name w:val="submitted-time"/>
    <w:rsid w:val="007244BD"/>
  </w:style>
  <w:style w:type="character" w:customStyle="1" w:styleId="A20">
    <w:name w:val="A2"/>
    <w:uiPriority w:val="99"/>
    <w:rsid w:val="007244BD"/>
    <w:rPr>
      <w:rFonts w:ascii="Sabon LT Std" w:hAnsi="Sabon LT Std" w:cs="Sabon LT Std" w:hint="default"/>
      <w:color w:val="000000"/>
      <w:sz w:val="15"/>
      <w:szCs w:val="15"/>
    </w:rPr>
  </w:style>
  <w:style w:type="character" w:customStyle="1" w:styleId="searchword">
    <w:name w:val="searchword"/>
    <w:rsid w:val="007244BD"/>
  </w:style>
  <w:style w:type="paragraph" w:customStyle="1" w:styleId="Heading2Char2CharChar12">
    <w:name w:val="Heading 2 Char2 Char Char12"/>
    <w:aliases w:val="Char Char Char Char Char Char1 Char Char Char Char Char1,Char Char22"/>
    <w:next w:val="Normal"/>
    <w:uiPriority w:val="99"/>
    <w:rsid w:val="007244B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244BD"/>
    <w:rPr>
      <w:rFonts w:ascii="Times New Roman" w:hAnsi="Times New Roman" w:cs="Times New Roman"/>
      <w:sz w:val="18"/>
      <w:szCs w:val="18"/>
    </w:rPr>
  </w:style>
  <w:style w:type="character" w:customStyle="1" w:styleId="bylines">
    <w:name w:val="bylines"/>
    <w:basedOn w:val="DefaultParagraphFont"/>
    <w:rsid w:val="007244BD"/>
  </w:style>
  <w:style w:type="character" w:customStyle="1" w:styleId="StyleStyleBoldUnderlineUnderlineIntenseEmphasis1apple-style-2">
    <w:name w:val="Style Style Bold UnderlineUnderlineIntense Emphasis1apple-style-...2"/>
    <w:basedOn w:val="DefaultParagraphFont"/>
    <w:rsid w:val="007244BD"/>
    <w:rPr>
      <w:b w:val="0"/>
      <w:bCs/>
      <w:sz w:val="22"/>
      <w:u w:val="single"/>
    </w:rPr>
  </w:style>
  <w:style w:type="character" w:customStyle="1" w:styleId="FontStyle57">
    <w:name w:val="Font Style57"/>
    <w:rsid w:val="007244BD"/>
    <w:rPr>
      <w:rFonts w:ascii="Georgia" w:hAnsi="Georgia" w:cs="Georgia"/>
      <w:b/>
      <w:bCs/>
      <w:sz w:val="14"/>
      <w:szCs w:val="14"/>
    </w:rPr>
  </w:style>
  <w:style w:type="character" w:customStyle="1" w:styleId="FontStyle89">
    <w:name w:val="Font Style89"/>
    <w:rsid w:val="007244BD"/>
    <w:rPr>
      <w:rFonts w:ascii="Times New Roman" w:hAnsi="Times New Roman" w:cs="Times New Roman"/>
      <w:b/>
      <w:bCs/>
      <w:smallCaps/>
      <w:spacing w:val="40"/>
      <w:sz w:val="16"/>
      <w:szCs w:val="16"/>
    </w:rPr>
  </w:style>
  <w:style w:type="character" w:customStyle="1" w:styleId="style3Char0">
    <w:name w:val="style 3 Char"/>
    <w:rsid w:val="007244BD"/>
    <w:rPr>
      <w:sz w:val="18"/>
      <w:szCs w:val="24"/>
      <w:lang w:val="en-US" w:eastAsia="en-US" w:bidi="ar-SA"/>
    </w:rPr>
  </w:style>
  <w:style w:type="paragraph" w:customStyle="1" w:styleId="003Cite">
    <w:name w:val="003Cite"/>
    <w:basedOn w:val="Normal"/>
    <w:qFormat/>
    <w:rsid w:val="007244BD"/>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7244BD"/>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7244BD"/>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7244BD"/>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244BD"/>
    <w:rPr>
      <w:rFonts w:ascii="Times New Roman" w:eastAsia="Times New Roman" w:hAnsi="Times New Roman" w:cs="Times New Roman"/>
      <w:u w:val="thick"/>
      <w:lang w:val="x-none" w:eastAsia="x-none"/>
    </w:rPr>
  </w:style>
  <w:style w:type="character" w:customStyle="1" w:styleId="BlockHeadingsChar1">
    <w:name w:val="Block Headings Char1"/>
    <w:rsid w:val="007244BD"/>
    <w:rPr>
      <w:b/>
      <w:caps/>
    </w:rPr>
  </w:style>
  <w:style w:type="character" w:customStyle="1" w:styleId="Longcite">
    <w:name w:val="Longcite"/>
    <w:rsid w:val="007244BD"/>
    <w:rPr>
      <w:sz w:val="16"/>
    </w:rPr>
  </w:style>
  <w:style w:type="paragraph" w:customStyle="1" w:styleId="NormalUnderline0">
    <w:name w:val="Normal + Underline"/>
    <w:basedOn w:val="Normal"/>
    <w:link w:val="NormalUnderlineChar0"/>
    <w:rsid w:val="007244BD"/>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244BD"/>
    <w:rPr>
      <w:rFonts w:ascii="Times New Roman" w:eastAsia="Times New Roman" w:hAnsi="Times New Roman" w:cs="Times New Roman"/>
      <w:b/>
      <w:u w:val="single"/>
      <w:lang w:val="x-none" w:eastAsia="x-none"/>
    </w:rPr>
  </w:style>
  <w:style w:type="character" w:customStyle="1" w:styleId="FontStyle170">
    <w:name w:val="Font Style170"/>
    <w:uiPriority w:val="99"/>
    <w:rsid w:val="007244BD"/>
    <w:rPr>
      <w:rFonts w:ascii="Bookman Old Style" w:hAnsi="Bookman Old Style" w:cs="Bookman Old Style"/>
      <w:sz w:val="16"/>
      <w:szCs w:val="16"/>
    </w:rPr>
  </w:style>
  <w:style w:type="character" w:customStyle="1" w:styleId="FontStyle17">
    <w:name w:val="Font Style17"/>
    <w:uiPriority w:val="99"/>
    <w:rsid w:val="007244BD"/>
    <w:rPr>
      <w:rFonts w:ascii="Book Antiqua" w:hAnsi="Book Antiqua" w:cs="Book Antiqua"/>
      <w:i/>
      <w:iCs/>
      <w:spacing w:val="10"/>
      <w:sz w:val="22"/>
      <w:szCs w:val="22"/>
    </w:rPr>
  </w:style>
  <w:style w:type="character" w:customStyle="1" w:styleId="FontStyle329">
    <w:name w:val="Font Style329"/>
    <w:basedOn w:val="DefaultParagraphFont"/>
    <w:uiPriority w:val="99"/>
    <w:rsid w:val="007244BD"/>
    <w:rPr>
      <w:rFonts w:ascii="Times New Roman" w:hAnsi="Times New Roman" w:cs="Times New Roman" w:hint="default"/>
      <w:b/>
      <w:bCs/>
      <w:spacing w:val="-10"/>
      <w:sz w:val="18"/>
      <w:szCs w:val="18"/>
    </w:rPr>
  </w:style>
  <w:style w:type="character" w:customStyle="1" w:styleId="ur">
    <w:name w:val="ur"/>
    <w:basedOn w:val="DefaultParagraphFont"/>
    <w:rsid w:val="007244BD"/>
  </w:style>
  <w:style w:type="character" w:customStyle="1" w:styleId="vpqmgb">
    <w:name w:val="vpqmgb"/>
    <w:basedOn w:val="DefaultParagraphFont"/>
    <w:rsid w:val="007244BD"/>
  </w:style>
  <w:style w:type="character" w:customStyle="1" w:styleId="sv">
    <w:name w:val="sv"/>
    <w:basedOn w:val="DefaultParagraphFont"/>
    <w:rsid w:val="007244BD"/>
  </w:style>
  <w:style w:type="character" w:customStyle="1" w:styleId="m-501118745055256881gmail-style13ptbold">
    <w:name w:val="m_-501118745055256881gmail-style13ptbold"/>
    <w:basedOn w:val="DefaultParagraphFont"/>
    <w:rsid w:val="007244BD"/>
  </w:style>
  <w:style w:type="character" w:customStyle="1" w:styleId="m8134770803914199681gmail-styleunderline">
    <w:name w:val="m_8134770803914199681gmail-styleunderline"/>
    <w:basedOn w:val="DefaultParagraphFont"/>
    <w:rsid w:val="007244BD"/>
  </w:style>
  <w:style w:type="character" w:customStyle="1" w:styleId="hvr">
    <w:name w:val="hvr"/>
    <w:basedOn w:val="DefaultParagraphFont"/>
    <w:rsid w:val="007244BD"/>
  </w:style>
  <w:style w:type="character" w:customStyle="1" w:styleId="AnalyticsChar">
    <w:name w:val="Analytics Char"/>
    <w:basedOn w:val="DefaultParagraphFont"/>
    <w:link w:val="Analytics"/>
    <w:rsid w:val="007244BD"/>
    <w:rPr>
      <w:rFonts w:ascii="Calibri" w:eastAsia="Calibri" w:hAnsi="Calibri" w:cs="Calibri"/>
      <w:b/>
    </w:rPr>
  </w:style>
  <w:style w:type="character" w:customStyle="1" w:styleId="m-3350902899047358468gmail-styleunderline">
    <w:name w:val="m_-3350902899047358468gmail-styleunderline"/>
    <w:basedOn w:val="DefaultParagraphFont"/>
    <w:rsid w:val="007244BD"/>
  </w:style>
  <w:style w:type="paragraph" w:customStyle="1" w:styleId="Style5pt">
    <w:name w:val="Style 5 pt"/>
    <w:basedOn w:val="Normal"/>
    <w:link w:val="Style5ptChar"/>
    <w:rsid w:val="007244BD"/>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244BD"/>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7244BD"/>
  </w:style>
  <w:style w:type="paragraph" w:customStyle="1" w:styleId="m462447500549623171gmail-msonormal">
    <w:name w:val="m_462447500549623171gmail-msonormal"/>
    <w:basedOn w:val="Normal"/>
    <w:uiPriority w:val="99"/>
    <w:rsid w:val="007244BD"/>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7244BD"/>
  </w:style>
  <w:style w:type="character" w:customStyle="1" w:styleId="SmallerReal">
    <w:name w:val="SmallerReal"/>
    <w:basedOn w:val="DefaultParagraphFont"/>
    <w:uiPriority w:val="1"/>
    <w:qFormat/>
    <w:rsid w:val="007244BD"/>
    <w:rPr>
      <w:rFonts w:ascii="Garamond" w:hAnsi="Garamond" w:hint="default"/>
      <w:sz w:val="16"/>
    </w:rPr>
  </w:style>
  <w:style w:type="paragraph" w:styleId="HTMLAddress">
    <w:name w:val="HTML Address"/>
    <w:basedOn w:val="Normal"/>
    <w:link w:val="HTMLAddressChar"/>
    <w:uiPriority w:val="99"/>
    <w:semiHidden/>
    <w:unhideWhenUsed/>
    <w:rsid w:val="007244BD"/>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7244BD"/>
    <w:rPr>
      <w:rFonts w:ascii="Times New Roman" w:eastAsia="Times New Roman" w:hAnsi="Times New Roman" w:cs="Times New Roman"/>
      <w:i/>
      <w:iCs/>
    </w:rPr>
  </w:style>
  <w:style w:type="character" w:customStyle="1" w:styleId="separator">
    <w:name w:val="separator"/>
    <w:basedOn w:val="DefaultParagraphFont"/>
    <w:rsid w:val="007244BD"/>
  </w:style>
  <w:style w:type="paragraph" w:customStyle="1" w:styleId="dek">
    <w:name w:val="dek"/>
    <w:basedOn w:val="Normal"/>
    <w:uiPriority w:val="99"/>
    <w:rsid w:val="007244BD"/>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7244BD"/>
  </w:style>
  <w:style w:type="character" w:customStyle="1" w:styleId="serialtitle">
    <w:name w:val="serial_title"/>
    <w:basedOn w:val="DefaultParagraphFont"/>
    <w:rsid w:val="007244BD"/>
  </w:style>
  <w:style w:type="character" w:customStyle="1" w:styleId="volumeissue">
    <w:name w:val="volume_issue"/>
    <w:basedOn w:val="DefaultParagraphFont"/>
    <w:rsid w:val="007244BD"/>
  </w:style>
  <w:style w:type="character" w:customStyle="1" w:styleId="pagerange">
    <w:name w:val="page_range"/>
    <w:basedOn w:val="DefaultParagraphFont"/>
    <w:rsid w:val="007244BD"/>
  </w:style>
  <w:style w:type="character" w:customStyle="1" w:styleId="doilink">
    <w:name w:val="doi_link"/>
    <w:basedOn w:val="DefaultParagraphFont"/>
    <w:rsid w:val="007244BD"/>
  </w:style>
  <w:style w:type="paragraph" w:customStyle="1" w:styleId="para">
    <w:name w:val="para"/>
    <w:basedOn w:val="Normal"/>
    <w:rsid w:val="007244BD"/>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7244BD"/>
  </w:style>
  <w:style w:type="character" w:customStyle="1" w:styleId="internalref">
    <w:name w:val="internalref"/>
    <w:basedOn w:val="DefaultParagraphFont"/>
    <w:rsid w:val="007244BD"/>
  </w:style>
  <w:style w:type="paragraph" w:customStyle="1" w:styleId="Analyitc">
    <w:name w:val="Analyitc"/>
    <w:basedOn w:val="Normal"/>
    <w:uiPriority w:val="4"/>
    <w:qFormat/>
    <w:rsid w:val="007244BD"/>
    <w:rPr>
      <w:b/>
      <w:color w:val="0070C0"/>
      <w:sz w:val="28"/>
    </w:rPr>
  </w:style>
  <w:style w:type="character" w:customStyle="1" w:styleId="StyleUnderliningChar9ptBold">
    <w:name w:val="Style Underlining Char + 9 pt Bold"/>
    <w:rsid w:val="007244BD"/>
    <w:rPr>
      <w:rFonts w:ascii="Times New Roman" w:hAnsi="Times New Roman"/>
      <w:b/>
      <w:bCs/>
      <w:sz w:val="20"/>
      <w:szCs w:val="24"/>
      <w:u w:val="single"/>
    </w:rPr>
  </w:style>
  <w:style w:type="character" w:customStyle="1" w:styleId="StyleUnderliningChar9pt">
    <w:name w:val="Style Underlining Char + 9 pt"/>
    <w:rsid w:val="007244BD"/>
    <w:rPr>
      <w:rFonts w:ascii="Times New Roman" w:hAnsi="Times New Roman"/>
      <w:sz w:val="20"/>
      <w:szCs w:val="24"/>
      <w:u w:val="single"/>
    </w:rPr>
  </w:style>
  <w:style w:type="paragraph" w:customStyle="1" w:styleId="font--body">
    <w:name w:val="font--body"/>
    <w:basedOn w:val="Normal"/>
    <w:rsid w:val="007244BD"/>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7244BD"/>
  </w:style>
  <w:style w:type="character" w:customStyle="1" w:styleId="tweetinfo-heartstat">
    <w:name w:val="tweetinfo-heartstat"/>
    <w:basedOn w:val="DefaultParagraphFont"/>
    <w:rsid w:val="007244BD"/>
  </w:style>
  <w:style w:type="character" w:customStyle="1" w:styleId="playbutton-flyout">
    <w:name w:val="playbutton-flyout"/>
    <w:basedOn w:val="DefaultParagraphFont"/>
    <w:rsid w:val="007244BD"/>
  </w:style>
  <w:style w:type="character" w:customStyle="1" w:styleId="inlinevideo-videolabel">
    <w:name w:val="inlinevideo-videolabel"/>
    <w:basedOn w:val="DefaultParagraphFont"/>
    <w:rsid w:val="007244BD"/>
  </w:style>
  <w:style w:type="character" w:customStyle="1" w:styleId="inlinevideo-videoduration">
    <w:name w:val="inlinevideo-videoduration"/>
    <w:basedOn w:val="DefaultParagraphFont"/>
    <w:rsid w:val="007244BD"/>
  </w:style>
  <w:style w:type="character" w:customStyle="1" w:styleId="m2037045589135560752gmail-style13ptbold">
    <w:name w:val="m_2037045589135560752gmail-style13ptbold"/>
    <w:basedOn w:val="DefaultParagraphFont"/>
    <w:rsid w:val="007244BD"/>
  </w:style>
  <w:style w:type="paragraph" w:customStyle="1" w:styleId="css-exrw3m">
    <w:name w:val="css-exrw3m"/>
    <w:basedOn w:val="Normal"/>
    <w:rsid w:val="007244BD"/>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7244BD"/>
  </w:style>
  <w:style w:type="character" w:customStyle="1" w:styleId="DateTimeChar">
    <w:name w:val="DateTime Char"/>
    <w:basedOn w:val="DefaultParagraphFont"/>
    <w:link w:val="DateTime"/>
    <w:uiPriority w:val="4"/>
    <w:rsid w:val="007244BD"/>
    <w:rPr>
      <w:rFonts w:ascii="Calibri" w:hAnsi="Calibri" w:cs="Calibri"/>
      <w:sz w:val="22"/>
    </w:rPr>
  </w:style>
  <w:style w:type="paragraph" w:customStyle="1" w:styleId="Lecture">
    <w:name w:val="Lecture"/>
    <w:next w:val="BodyText"/>
    <w:link w:val="LectureChar"/>
    <w:autoRedefine/>
    <w:uiPriority w:val="4"/>
    <w:qFormat/>
    <w:rsid w:val="007244B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244BD"/>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7244BD"/>
    <w:rPr>
      <w:color w:val="2B579A"/>
      <w:shd w:val="clear" w:color="auto" w:fill="E6E6E6"/>
    </w:rPr>
  </w:style>
  <w:style w:type="character" w:customStyle="1" w:styleId="UnresolvedMention3">
    <w:name w:val="Unresolved Mention3"/>
    <w:basedOn w:val="DefaultParagraphFont"/>
    <w:uiPriority w:val="99"/>
    <w:unhideWhenUsed/>
    <w:rsid w:val="007244BD"/>
    <w:rPr>
      <w:color w:val="808080"/>
      <w:shd w:val="clear" w:color="auto" w:fill="E6E6E6"/>
    </w:rPr>
  </w:style>
  <w:style w:type="character" w:customStyle="1" w:styleId="m-895152127622952443gmail-style13ptbold">
    <w:name w:val="m_-895152127622952443gmail-style13ptbold"/>
    <w:basedOn w:val="DefaultParagraphFont"/>
    <w:rsid w:val="007244BD"/>
  </w:style>
  <w:style w:type="character" w:customStyle="1" w:styleId="m4133802843404377303gmail-style13ptbold">
    <w:name w:val="m_4133802843404377303gmail-style13ptbold"/>
    <w:basedOn w:val="DefaultParagraphFont"/>
    <w:rsid w:val="007244BD"/>
  </w:style>
  <w:style w:type="character" w:customStyle="1" w:styleId="m4133802843404377303gmail-styleunderline">
    <w:name w:val="m_4133802843404377303gmail-styleunderline"/>
    <w:basedOn w:val="DefaultParagraphFont"/>
    <w:rsid w:val="007244BD"/>
  </w:style>
  <w:style w:type="character" w:customStyle="1" w:styleId="m1864609289044096952gmail-style13ptbold">
    <w:name w:val="m_1864609289044096952gmail-style13ptbold"/>
    <w:basedOn w:val="DefaultParagraphFont"/>
    <w:rsid w:val="007244BD"/>
  </w:style>
  <w:style w:type="character" w:customStyle="1" w:styleId="m-2434640214339110092gmail-style13ptbold">
    <w:name w:val="m_-2434640214339110092gmail-style13ptbold"/>
    <w:basedOn w:val="DefaultParagraphFont"/>
    <w:rsid w:val="007244BD"/>
  </w:style>
  <w:style w:type="character" w:customStyle="1" w:styleId="m-2434640214339110092gmail-styleunderline">
    <w:name w:val="m_-2434640214339110092gmail-styleunderline"/>
    <w:basedOn w:val="DefaultParagraphFont"/>
    <w:rsid w:val="007244BD"/>
  </w:style>
  <w:style w:type="character" w:customStyle="1" w:styleId="articlepage-articlebody-firstletter">
    <w:name w:val="articlepage-articlebody-firstletter"/>
    <w:basedOn w:val="DefaultParagraphFont"/>
    <w:rsid w:val="007244BD"/>
  </w:style>
  <w:style w:type="character" w:customStyle="1" w:styleId="m-2745674872889869693gmail-style13ptbold">
    <w:name w:val="m_-2745674872889869693gmail-style13ptbold"/>
    <w:basedOn w:val="DefaultParagraphFont"/>
    <w:rsid w:val="007244BD"/>
  </w:style>
  <w:style w:type="character" w:customStyle="1" w:styleId="m-2745674872889869693gmail-styleunderline">
    <w:name w:val="m_-2745674872889869693gmail-styleunderline"/>
    <w:basedOn w:val="DefaultParagraphFont"/>
    <w:rsid w:val="007244BD"/>
  </w:style>
  <w:style w:type="character" w:customStyle="1" w:styleId="UnresolvedMention31">
    <w:name w:val="Unresolved Mention31"/>
    <w:basedOn w:val="DefaultParagraphFont"/>
    <w:uiPriority w:val="99"/>
    <w:semiHidden/>
    <w:unhideWhenUsed/>
    <w:rsid w:val="007244BD"/>
    <w:rPr>
      <w:color w:val="808080"/>
      <w:shd w:val="clear" w:color="auto" w:fill="E6E6E6"/>
    </w:rPr>
  </w:style>
  <w:style w:type="character" w:customStyle="1" w:styleId="UnresolvedMention4">
    <w:name w:val="Unresolved Mention4"/>
    <w:basedOn w:val="DefaultParagraphFont"/>
    <w:uiPriority w:val="99"/>
    <w:semiHidden/>
    <w:unhideWhenUsed/>
    <w:rsid w:val="007244BD"/>
    <w:rPr>
      <w:color w:val="808080"/>
      <w:shd w:val="clear" w:color="auto" w:fill="E6E6E6"/>
    </w:rPr>
  </w:style>
  <w:style w:type="character" w:customStyle="1" w:styleId="m-8082899869479211226gmail-styleunderline">
    <w:name w:val="m_-8082899869479211226gmail-styleunderline"/>
    <w:basedOn w:val="DefaultParagraphFont"/>
    <w:rsid w:val="007244BD"/>
  </w:style>
  <w:style w:type="paragraph" w:customStyle="1" w:styleId="NoteLevel23">
    <w:name w:val="Note Level 23"/>
    <w:basedOn w:val="Normal"/>
    <w:next w:val="Normal"/>
    <w:uiPriority w:val="99"/>
    <w:qFormat/>
    <w:rsid w:val="007244BD"/>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7244BD"/>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7244BD"/>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7244BD"/>
    <w:rPr>
      <w:color w:val="605E5C"/>
      <w:shd w:val="clear" w:color="auto" w:fill="E1DFDD"/>
    </w:rPr>
  </w:style>
  <w:style w:type="character" w:customStyle="1" w:styleId="UnresolvedMention6">
    <w:name w:val="Unresolved Mention6"/>
    <w:basedOn w:val="DefaultParagraphFont"/>
    <w:uiPriority w:val="99"/>
    <w:semiHidden/>
    <w:unhideWhenUsed/>
    <w:rsid w:val="007244BD"/>
    <w:rPr>
      <w:color w:val="605E5C"/>
      <w:shd w:val="clear" w:color="auto" w:fill="E1DFDD"/>
    </w:rPr>
  </w:style>
  <w:style w:type="character" w:customStyle="1" w:styleId="footnote">
    <w:name w:val="footnote"/>
    <w:basedOn w:val="DefaultParagraphFont"/>
    <w:rsid w:val="007244BD"/>
  </w:style>
  <w:style w:type="character" w:customStyle="1" w:styleId="hubidentifier">
    <w:name w:val="hub_identifier"/>
    <w:basedOn w:val="DefaultParagraphFont"/>
    <w:rsid w:val="007244BD"/>
  </w:style>
  <w:style w:type="paragraph" w:customStyle="1" w:styleId="standardeinzug">
    <w:name w:val="standardeinzug"/>
    <w:basedOn w:val="Normal"/>
    <w:rsid w:val="007244BD"/>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7244BD"/>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7244BD"/>
  </w:style>
  <w:style w:type="paragraph" w:customStyle="1" w:styleId="entrefilet">
    <w:name w:val="entrefilet"/>
    <w:basedOn w:val="Normal"/>
    <w:rsid w:val="007244BD"/>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7244BD"/>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7244BD"/>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7244BD"/>
  </w:style>
  <w:style w:type="character" w:customStyle="1" w:styleId="m-268162420547309261gmail-stylestylebold12pt">
    <w:name w:val="m_-268162420547309261gmail-stylestylebold12pt"/>
    <w:basedOn w:val="DefaultParagraphFont"/>
    <w:rsid w:val="007244BD"/>
  </w:style>
  <w:style w:type="character" w:customStyle="1" w:styleId="m-268162420547309261gmail-styleboldunderline">
    <w:name w:val="m_-268162420547309261gmail-styleboldunderline"/>
    <w:basedOn w:val="DefaultParagraphFont"/>
    <w:rsid w:val="007244BD"/>
  </w:style>
  <w:style w:type="character" w:customStyle="1" w:styleId="m-5621139387307470627gmail-style13ptbold">
    <w:name w:val="m_-5621139387307470627gmail-style13ptbold"/>
    <w:basedOn w:val="DefaultParagraphFont"/>
    <w:rsid w:val="007244BD"/>
  </w:style>
  <w:style w:type="character" w:customStyle="1" w:styleId="m-5621139387307470627gmail-styleunderline">
    <w:name w:val="m_-5621139387307470627gmail-styleunderline"/>
    <w:basedOn w:val="DefaultParagraphFont"/>
    <w:rsid w:val="007244BD"/>
  </w:style>
  <w:style w:type="character" w:customStyle="1" w:styleId="m-4930835733434609408gmail-style13ptbold">
    <w:name w:val="m_-4930835733434609408gmail-style13ptbold"/>
    <w:basedOn w:val="DefaultParagraphFont"/>
    <w:rsid w:val="007244BD"/>
  </w:style>
  <w:style w:type="character" w:customStyle="1" w:styleId="m-4930835733434609408gmail-styleunderline">
    <w:name w:val="m_-4930835733434609408gmail-styleunderline"/>
    <w:basedOn w:val="DefaultParagraphFont"/>
    <w:rsid w:val="007244BD"/>
  </w:style>
  <w:style w:type="character" w:customStyle="1" w:styleId="m-2456650549122369157gmail-style13ptbold">
    <w:name w:val="m_-2456650549122369157gmail-style13ptbold"/>
    <w:basedOn w:val="DefaultParagraphFont"/>
    <w:rsid w:val="007244BD"/>
  </w:style>
  <w:style w:type="character" w:customStyle="1" w:styleId="m-2456650549122369157gmail-styleunderline">
    <w:name w:val="m_-2456650549122369157gmail-styleunderline"/>
    <w:basedOn w:val="DefaultParagraphFont"/>
    <w:rsid w:val="007244BD"/>
  </w:style>
  <w:style w:type="character" w:customStyle="1" w:styleId="UnresolvedMention32">
    <w:name w:val="Unresolved Mention32"/>
    <w:basedOn w:val="DefaultParagraphFont"/>
    <w:uiPriority w:val="99"/>
    <w:semiHidden/>
    <w:unhideWhenUsed/>
    <w:rsid w:val="007244BD"/>
    <w:rPr>
      <w:color w:val="605E5C"/>
      <w:shd w:val="clear" w:color="auto" w:fill="E1DFDD"/>
    </w:rPr>
  </w:style>
  <w:style w:type="character" w:customStyle="1" w:styleId="l7">
    <w:name w:val="l7"/>
    <w:basedOn w:val="DefaultParagraphFont"/>
    <w:rsid w:val="007244BD"/>
  </w:style>
  <w:style w:type="character" w:customStyle="1" w:styleId="l6">
    <w:name w:val="l6"/>
    <w:basedOn w:val="DefaultParagraphFont"/>
    <w:rsid w:val="007244BD"/>
  </w:style>
  <w:style w:type="character" w:customStyle="1" w:styleId="l8">
    <w:name w:val="l8"/>
    <w:basedOn w:val="DefaultParagraphFont"/>
    <w:rsid w:val="007244BD"/>
  </w:style>
  <w:style w:type="character" w:customStyle="1" w:styleId="l9">
    <w:name w:val="l9"/>
    <w:basedOn w:val="DefaultParagraphFont"/>
    <w:rsid w:val="007244BD"/>
  </w:style>
  <w:style w:type="character" w:customStyle="1" w:styleId="m-134349766280542120gmail-style13ptbold">
    <w:name w:val="m_-134349766280542120gmail-style13ptbold"/>
    <w:basedOn w:val="DefaultParagraphFont"/>
    <w:rsid w:val="007244BD"/>
  </w:style>
  <w:style w:type="character" w:customStyle="1" w:styleId="m-134349766280542120gmail-msohyperlink">
    <w:name w:val="m_-134349766280542120gmail-msohyperlink"/>
    <w:basedOn w:val="DefaultParagraphFont"/>
    <w:rsid w:val="007244BD"/>
  </w:style>
  <w:style w:type="character" w:customStyle="1" w:styleId="m-134349766280542120gmail-styleunderline">
    <w:name w:val="m_-134349766280542120gmail-styleunderline"/>
    <w:basedOn w:val="DefaultParagraphFont"/>
    <w:rsid w:val="007244BD"/>
  </w:style>
  <w:style w:type="character" w:customStyle="1" w:styleId="m-134349766280542120gmail-cite">
    <w:name w:val="m_-134349766280542120gmail-cite"/>
    <w:basedOn w:val="DefaultParagraphFont"/>
    <w:rsid w:val="007244BD"/>
  </w:style>
  <w:style w:type="character" w:customStyle="1" w:styleId="m-134349766280542120gmail-underline">
    <w:name w:val="m_-134349766280542120gmail-underline"/>
    <w:basedOn w:val="DefaultParagraphFont"/>
    <w:rsid w:val="007244BD"/>
  </w:style>
  <w:style w:type="character" w:customStyle="1" w:styleId="m-134349766280542120gmail-underline0">
    <w:name w:val="m_-134349766280542120gmail-underline0"/>
    <w:basedOn w:val="DefaultParagraphFont"/>
    <w:rsid w:val="007244BD"/>
  </w:style>
  <w:style w:type="paragraph" w:customStyle="1" w:styleId="element">
    <w:name w:val="element"/>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7244BD"/>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7244BD"/>
  </w:style>
  <w:style w:type="character" w:customStyle="1" w:styleId="wsj-article-credit">
    <w:name w:val="wsj-article-credit"/>
    <w:basedOn w:val="DefaultParagraphFont"/>
    <w:rsid w:val="007244BD"/>
  </w:style>
  <w:style w:type="character" w:customStyle="1" w:styleId="wsj-article-credit-tag">
    <w:name w:val="wsj-article-credit-tag"/>
    <w:basedOn w:val="DefaultParagraphFont"/>
    <w:rsid w:val="007244BD"/>
  </w:style>
  <w:style w:type="paragraph" w:customStyle="1" w:styleId="initial">
    <w:name w:val="initial"/>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7244BD"/>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7244BD"/>
    <w:rPr>
      <w:rFonts w:ascii="Arial Narrow" w:hAnsi="Arial Narrow"/>
      <w:sz w:val="22"/>
      <w:szCs w:val="24"/>
      <w:u w:val="single"/>
      <w:lang w:val="en-US" w:eastAsia="en-US" w:bidi="ar-SA"/>
    </w:rPr>
  </w:style>
  <w:style w:type="paragraph" w:customStyle="1" w:styleId="detailsub">
    <w:name w:val="detail__sub"/>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7244BD"/>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7244BD"/>
  </w:style>
  <w:style w:type="character" w:customStyle="1" w:styleId="m-299895914748161361gmail-styleunderline">
    <w:name w:val="m_-299895914748161361gmail-styleunderline"/>
    <w:basedOn w:val="DefaultParagraphFont"/>
    <w:rsid w:val="007244BD"/>
  </w:style>
  <w:style w:type="paragraph" w:customStyle="1" w:styleId="counter-paragraph">
    <w:name w:val="counter-paragraph"/>
    <w:basedOn w:val="Normal"/>
    <w:rsid w:val="007244BD"/>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7244B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7244BD"/>
  </w:style>
  <w:style w:type="paragraph" w:customStyle="1" w:styleId="m-266642551691440061gmail-cards">
    <w:name w:val="m_-266642551691440061gmail-cards"/>
    <w:basedOn w:val="Normal"/>
    <w:rsid w:val="007244B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7244BD"/>
  </w:style>
  <w:style w:type="paragraph" w:customStyle="1" w:styleId="listingexcerpt">
    <w:name w:val="listing__excerpt"/>
    <w:basedOn w:val="Normal"/>
    <w:rsid w:val="007244BD"/>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7244BD"/>
  </w:style>
  <w:style w:type="paragraph" w:customStyle="1" w:styleId="specialbutton">
    <w:name w:val="special__button"/>
    <w:basedOn w:val="Normal"/>
    <w:rsid w:val="007244BD"/>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7244BD"/>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9861</Words>
  <Characters>56214</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3</cp:revision>
  <dcterms:created xsi:type="dcterms:W3CDTF">2021-11-06T15:01:00Z</dcterms:created>
  <dcterms:modified xsi:type="dcterms:W3CDTF">2021-11-06T15:11:00Z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