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AE83C" w14:textId="77777777" w:rsidR="00A95652" w:rsidRDefault="00B224A5" w:rsidP="00B224A5">
      <w:pPr>
        <w:pStyle w:val="Heading1"/>
      </w:pPr>
      <w:r>
        <w:t>1</w:t>
      </w:r>
    </w:p>
    <w:p w14:paraId="457C12C0" w14:textId="77777777" w:rsidR="00B224A5" w:rsidRDefault="00B224A5" w:rsidP="00314110">
      <w:pPr>
        <w:pStyle w:val="Heading4"/>
        <w:ind w:firstLine="720"/>
      </w:pPr>
      <w:r w:rsidRPr="00A353FF">
        <w:t xml:space="preserve">Interpretation: The affirmative may not specify a </w:t>
      </w:r>
      <w:r>
        <w:t>democracy in which a free press ought to prioritize objectivity over advocacy</w:t>
      </w:r>
    </w:p>
    <w:p w14:paraId="43E825F5" w14:textId="77777777" w:rsidR="00B224A5" w:rsidRPr="003E5015" w:rsidRDefault="00B224A5" w:rsidP="00B224A5">
      <w:pPr>
        <w:pStyle w:val="Heading4"/>
      </w:pPr>
      <w:r>
        <w:t>‘</w:t>
      </w:r>
      <w:r w:rsidRPr="003E5015">
        <w:t>A</w:t>
      </w:r>
      <w:r>
        <w:t>’</w:t>
      </w:r>
      <w:r w:rsidRPr="003E5015">
        <w:t xml:space="preserve"> is indefinite</w:t>
      </w:r>
      <w:r>
        <w:t xml:space="preserve"> –</w:t>
      </w:r>
      <w:r w:rsidRPr="003E5015">
        <w:t xml:space="preserve"> means you have to prove the </w:t>
      </w:r>
      <w:r>
        <w:t>rez</w:t>
      </w:r>
      <w:r w:rsidRPr="003E5015">
        <w:t xml:space="preserve"> in a </w:t>
      </w:r>
      <w:r>
        <w:t>vacuum</w:t>
      </w:r>
      <w:r w:rsidRPr="003E5015">
        <w:t>, not a particular instance</w:t>
      </w:r>
    </w:p>
    <w:p w14:paraId="3C04EDD6" w14:textId="77777777" w:rsidR="00B224A5" w:rsidRPr="003E5015" w:rsidRDefault="00B224A5" w:rsidP="00B224A5">
      <w:r w:rsidRPr="003E5015">
        <w:rPr>
          <w:rStyle w:val="Style13ptBold"/>
        </w:rPr>
        <w:t>CCC</w:t>
      </w:r>
      <w:r w:rsidRPr="003E5015">
        <w:t xml:space="preserve"> (“Articles, Determiners, and </w:t>
      </w:r>
      <w:r w:rsidRPr="0067686E">
        <w:t>Quantifiers”, http://grammar.ccc.commnet.edu/grammar/determiners/determiners.htm#articles, Capital</w:t>
      </w:r>
      <w:r w:rsidRPr="003E5015">
        <w:t xml:space="preserve"> Community College Foundation, a nonprofit 501 c-3 organization that supports scholarships, faculty development, and curriculum innovation) </w:t>
      </w:r>
    </w:p>
    <w:p w14:paraId="24250FAC" w14:textId="77777777" w:rsidR="00B224A5" w:rsidRPr="002B3979" w:rsidRDefault="00B224A5" w:rsidP="00B224A5">
      <w:pPr>
        <w:rPr>
          <w:rStyle w:val="Emphasis"/>
        </w:rPr>
      </w:pPr>
      <w:r w:rsidRPr="002B3979">
        <w:rPr>
          <w:rStyle w:val="StyleUnderline"/>
        </w:rPr>
        <w:t>The</w:t>
      </w:r>
      <w:r w:rsidRPr="00DB1C8B">
        <w:rPr>
          <w:sz w:val="16"/>
        </w:rPr>
        <w:t xml:space="preserve"> three </w:t>
      </w:r>
      <w:r w:rsidRPr="002B3979">
        <w:rPr>
          <w:rStyle w:val="StyleUnderline"/>
        </w:rPr>
        <w:t>article</w:t>
      </w:r>
      <w:r w:rsidRPr="00DB1C8B">
        <w:rPr>
          <w:sz w:val="16"/>
        </w:rPr>
        <w:t xml:space="preserve">s — </w:t>
      </w:r>
      <w:r w:rsidRPr="002B3979">
        <w:rPr>
          <w:rStyle w:val="StyleUnderline"/>
        </w:rPr>
        <w:t>a</w:t>
      </w:r>
      <w:r w:rsidRPr="00DB1C8B">
        <w:rPr>
          <w:sz w:val="16"/>
        </w:rPr>
        <w:t xml:space="preserve">, an, the — </w:t>
      </w:r>
      <w:r w:rsidRPr="002B3979">
        <w:rPr>
          <w:rStyle w:val="StyleUnderline"/>
        </w:rPr>
        <w:t>are a</w:t>
      </w:r>
      <w:r w:rsidRPr="00DB1C8B">
        <w:rPr>
          <w:sz w:val="16"/>
        </w:rPr>
        <w:t xml:space="preserve"> kind of </w:t>
      </w:r>
      <w:r w:rsidRPr="002B3979">
        <w:rPr>
          <w:rStyle w:val="StyleUnderline"/>
        </w:rPr>
        <w:t>adjective</w:t>
      </w:r>
      <w:r w:rsidRPr="00DB1C8B">
        <w:rPr>
          <w:sz w:val="16"/>
        </w:rPr>
        <w:t xml:space="preserve">. The is called the definite article because it usually precedes a specific or previously mentioned noun; </w:t>
      </w:r>
      <w:r w:rsidRPr="00E21130">
        <w:rPr>
          <w:rStyle w:val="StyleUnderline"/>
          <w:highlight w:val="green"/>
        </w:rPr>
        <w:t xml:space="preserve">a </w:t>
      </w:r>
      <w:r w:rsidRPr="002B3979">
        <w:rPr>
          <w:rStyle w:val="StyleUnderline"/>
        </w:rPr>
        <w:t>and an are</w:t>
      </w:r>
      <w:r w:rsidRPr="00DB1C8B">
        <w:rPr>
          <w:sz w:val="16"/>
        </w:rPr>
        <w:t xml:space="preserve"> called </w:t>
      </w:r>
      <w:r w:rsidRPr="002B3979">
        <w:rPr>
          <w:rStyle w:val="StyleUnderline"/>
        </w:rPr>
        <w:t>indefinite articles</w:t>
      </w:r>
      <w:r w:rsidRPr="00DB1C8B">
        <w:rPr>
          <w:sz w:val="16"/>
        </w:rPr>
        <w:t xml:space="preserve"> because </w:t>
      </w:r>
      <w:r w:rsidRPr="002B3979">
        <w:rPr>
          <w:rStyle w:val="StyleUnderline"/>
        </w:rPr>
        <w:t xml:space="preserve">they are used to </w:t>
      </w:r>
      <w:r w:rsidRPr="00E21130">
        <w:rPr>
          <w:rStyle w:val="StyleUnderline"/>
          <w:highlight w:val="green"/>
        </w:rPr>
        <w:t xml:space="preserve">refer to something </w:t>
      </w:r>
      <w:r w:rsidRPr="002B3979">
        <w:rPr>
          <w:rStyle w:val="StyleUnderline"/>
        </w:rPr>
        <w:t>in a</w:t>
      </w:r>
      <w:r w:rsidRPr="00E21130">
        <w:rPr>
          <w:rStyle w:val="StyleUnderline"/>
          <w:highlight w:val="green"/>
        </w:rPr>
        <w:t xml:space="preserve"> less specific </w:t>
      </w:r>
      <w:r w:rsidRPr="002B3979">
        <w:rPr>
          <w:rStyle w:val="StyleUnderline"/>
        </w:rPr>
        <w:t>manner</w:t>
      </w:r>
      <w:r w:rsidRPr="00DB1C8B">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E21130">
        <w:rPr>
          <w:highlight w:val="green"/>
          <w:u w:val="single"/>
        </w:rPr>
        <w:t xml:space="preserve">The is </w:t>
      </w:r>
      <w:r w:rsidRPr="002B3979">
        <w:rPr>
          <w:u w:val="single"/>
        </w:rPr>
        <w:t xml:space="preserve">used with </w:t>
      </w:r>
      <w:r w:rsidRPr="00E21130">
        <w:rPr>
          <w:highlight w:val="green"/>
          <w:u w:val="single"/>
        </w:rPr>
        <w:t xml:space="preserve">specific </w:t>
      </w:r>
      <w:r w:rsidRPr="002B3979">
        <w:rPr>
          <w:u w:val="single"/>
        </w:rPr>
        <w:t>nouns.</w:t>
      </w:r>
      <w:r w:rsidRPr="00DB1C8B">
        <w:rPr>
          <w:sz w:val="16"/>
        </w:rPr>
        <w:t xml:space="preserve"> </w:t>
      </w:r>
      <w:r w:rsidRPr="002B3979">
        <w:rPr>
          <w:u w:val="single"/>
        </w:rPr>
        <w:t>The is required when the noun it refers to represents something that is one of a kind</w:t>
      </w:r>
      <w:r w:rsidRPr="00DB1C8B">
        <w:rPr>
          <w:sz w:val="16"/>
        </w:rPr>
        <w:t xml:space="preserve">: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w:t>
      </w:r>
      <w:r w:rsidRPr="002B3979">
        <w:rPr>
          <w:u w:val="single"/>
        </w:rPr>
        <w:t>Generic reference: We can</w:t>
      </w:r>
      <w:r w:rsidRPr="00DB1C8B">
        <w:rPr>
          <w:sz w:val="16"/>
        </w:rPr>
        <w:t xml:space="preserve"> </w:t>
      </w:r>
      <w:r w:rsidRPr="002B3979">
        <w:rPr>
          <w:rStyle w:val="StyleUnderline"/>
        </w:rPr>
        <w:t>refer to something in a generic way</w:t>
      </w:r>
      <w:r w:rsidRPr="00DB1C8B">
        <w:rPr>
          <w:sz w:val="16"/>
        </w:rPr>
        <w:t xml:space="preserve"> </w:t>
      </w:r>
      <w:r w:rsidRPr="002B3979">
        <w:rPr>
          <w:rStyle w:val="StyleUnderline"/>
        </w:rPr>
        <w:t>by</w:t>
      </w:r>
      <w:r w:rsidRPr="00DB1C8B">
        <w:rPr>
          <w:sz w:val="16"/>
        </w:rPr>
        <w:t xml:space="preserve"> </w:t>
      </w:r>
      <w:r w:rsidRPr="002B3979">
        <w:rPr>
          <w:rStyle w:val="StyleUnderline"/>
        </w:rPr>
        <w:t>using any of the</w:t>
      </w:r>
      <w:r w:rsidRPr="00DB1C8B">
        <w:rPr>
          <w:sz w:val="16"/>
        </w:rPr>
        <w:t xml:space="preserve"> three </w:t>
      </w:r>
      <w:r w:rsidRPr="002B3979">
        <w:rPr>
          <w:rStyle w:val="StyleUnderline"/>
        </w:rPr>
        <w:t>articles</w:t>
      </w:r>
      <w:r w:rsidRPr="00DB1C8B">
        <w:rPr>
          <w:sz w:val="16"/>
        </w:rPr>
        <w:t xml:space="preserve">. We can do the same thing by omitting the article altogether. </w:t>
      </w:r>
      <w:r w:rsidRPr="00E21130">
        <w:rPr>
          <w:rStyle w:val="Emphasis"/>
          <w:highlight w:val="green"/>
        </w:rPr>
        <w:t>A beagle</w:t>
      </w:r>
      <w:r w:rsidRPr="00E21130">
        <w:rPr>
          <w:rStyle w:val="StyleUnderline"/>
          <w:highlight w:val="green"/>
        </w:rPr>
        <w:t xml:space="preserve"> makes a great hunting dog</w:t>
      </w:r>
      <w:r w:rsidRPr="00DB1C8B">
        <w:rPr>
          <w:sz w:val="16"/>
        </w:rPr>
        <w:t xml:space="preserve"> and family companion. An airedale is sometimes a rather skittish animal. </w:t>
      </w:r>
      <w:r w:rsidRPr="002B3979">
        <w:rPr>
          <w:u w:val="single"/>
        </w:rPr>
        <w:t>The golden retriever is a marvelous pet for children</w:t>
      </w:r>
      <w:r w:rsidRPr="00DB1C8B">
        <w:rPr>
          <w:sz w:val="16"/>
        </w:rPr>
        <w:t xml:space="preserve">. Irish setters are not the highly intelligent animals they used to be. </w:t>
      </w:r>
      <w:r w:rsidRPr="00E21130">
        <w:rPr>
          <w:rStyle w:val="StyleUnderline"/>
          <w:highlight w:val="green"/>
        </w:rPr>
        <w:t>The</w:t>
      </w:r>
      <w:r w:rsidRPr="00DB1C8B">
        <w:rPr>
          <w:sz w:val="16"/>
        </w:rPr>
        <w:t xml:space="preserve"> difference between the generic indefinite pronoun and the normal </w:t>
      </w:r>
      <w:r w:rsidRPr="00E21130">
        <w:rPr>
          <w:rStyle w:val="StyleUnderline"/>
          <w:highlight w:val="green"/>
        </w:rPr>
        <w:t xml:space="preserve">indefinite </w:t>
      </w:r>
      <w:r w:rsidRPr="002B3979">
        <w:rPr>
          <w:rStyle w:val="StyleUnderline"/>
        </w:rPr>
        <w:t>pronoun</w:t>
      </w:r>
      <w:r w:rsidRPr="00DB1C8B">
        <w:rPr>
          <w:sz w:val="16"/>
        </w:rPr>
        <w:t xml:space="preserve"> is that the latter refers to any of that class ("I want to buy a beagle, and any old beagle will do.") whereas the former (see beagle sentence) </w:t>
      </w:r>
      <w:r w:rsidRPr="00E21130">
        <w:rPr>
          <w:rStyle w:val="Emphasis"/>
          <w:highlight w:val="green"/>
        </w:rPr>
        <w:t xml:space="preserve">refers to all </w:t>
      </w:r>
      <w:r w:rsidRPr="002B3979">
        <w:rPr>
          <w:rStyle w:val="Emphasis"/>
        </w:rPr>
        <w:t>members of that class</w:t>
      </w:r>
    </w:p>
    <w:p w14:paraId="3CD706A9" w14:textId="0DBFC9E4" w:rsidR="00B224A5" w:rsidRDefault="00B224A5" w:rsidP="00B224A5">
      <w:pPr>
        <w:pStyle w:val="Heading4"/>
      </w:pPr>
      <w:r w:rsidRPr="00A353FF">
        <w:lastRenderedPageBreak/>
        <w:t>Violation: they spec</w:t>
      </w:r>
      <w:r>
        <w:t xml:space="preserve"> </w:t>
      </w:r>
      <w:r w:rsidR="00314110">
        <w:t>Inida</w:t>
      </w:r>
    </w:p>
    <w:p w14:paraId="20275EAF" w14:textId="77777777" w:rsidR="00B224A5" w:rsidRPr="00A353FF" w:rsidRDefault="00B224A5" w:rsidP="00B224A5">
      <w:pPr>
        <w:pStyle w:val="Heading4"/>
      </w:pPr>
      <w:r w:rsidRPr="00A353FF">
        <w:t>Standards:</w:t>
      </w:r>
    </w:p>
    <w:p w14:paraId="21681886" w14:textId="77777777" w:rsidR="00B224A5" w:rsidRDefault="00B224A5" w:rsidP="00B224A5">
      <w:pPr>
        <w:pStyle w:val="Heading4"/>
      </w:pPr>
      <w:r>
        <w:t xml:space="preserve">1] Precision – they justify arbitrarily </w:t>
      </w:r>
      <w:r w:rsidRPr="0067686E">
        <w:rPr>
          <w:u w:val="single"/>
        </w:rPr>
        <w:t>doing away with words</w:t>
      </w:r>
      <w:r>
        <w:t xml:space="preserve"> in the rez which </w:t>
      </w:r>
      <w:r w:rsidRPr="005F3BCD">
        <w:t xml:space="preserve">decks ground </w:t>
      </w:r>
      <w:r w:rsidRPr="0067686E">
        <w:rPr>
          <w:u w:val="single"/>
        </w:rPr>
        <w:t>and</w:t>
      </w:r>
      <w:r w:rsidRPr="005F3BCD">
        <w:t xml:space="preserve"> </w:t>
      </w:r>
      <w:r>
        <w:t>prep</w:t>
      </w:r>
      <w:r w:rsidRPr="005F3BCD">
        <w:t>.</w:t>
      </w:r>
      <w:r>
        <w:t xml:space="preserve"> Voter for </w:t>
      </w:r>
      <w:r w:rsidRPr="00C02AA6">
        <w:rPr>
          <w:u w:val="single"/>
        </w:rPr>
        <w:t>jurisdiction</w:t>
      </w:r>
      <w:r>
        <w:t xml:space="preserve"> since the judge can’t vote aff if there </w:t>
      </w:r>
      <w:r w:rsidRPr="00C02AA6">
        <w:rPr>
          <w:u w:val="single"/>
        </w:rPr>
        <w:t>wasn’t</w:t>
      </w:r>
      <w:r>
        <w:t xml:space="preserve"> a legitimate aff. </w:t>
      </w:r>
    </w:p>
    <w:p w14:paraId="318181F4" w14:textId="77777777" w:rsidR="00B224A5" w:rsidRDefault="00B224A5" w:rsidP="00B224A5">
      <w:pPr>
        <w:pStyle w:val="Heading4"/>
      </w:pPr>
      <w:r>
        <w:t xml:space="preserve">2] Limits – there are hundreds of democracies, but other metrics means </w:t>
      </w:r>
      <w:r w:rsidRPr="00C02AA6">
        <w:rPr>
          <w:u w:val="single"/>
        </w:rPr>
        <w:t>even more</w:t>
      </w:r>
      <w:r>
        <w:t xml:space="preserve"> – </w:t>
      </w:r>
      <w:r w:rsidRPr="00C02AA6">
        <w:rPr>
          <w:u w:val="single"/>
        </w:rPr>
        <w:t>explodes</w:t>
      </w:r>
      <w:r>
        <w:t xml:space="preserve"> limits since there are </w:t>
      </w:r>
      <w:r w:rsidRPr="00C02AA6">
        <w:rPr>
          <w:u w:val="single"/>
        </w:rPr>
        <w:t>tons</w:t>
      </w:r>
      <w:r>
        <w:t xml:space="preserve"> of affs and combinations with different situations i.e. inherency in France is different from the US – there are no DAs that apply to every aff. Some examples are UK, Japan, US, India, etc.</w:t>
      </w:r>
    </w:p>
    <w:p w14:paraId="50634D19" w14:textId="77777777" w:rsidR="00B224A5" w:rsidRDefault="00B224A5" w:rsidP="00B224A5">
      <w:pPr>
        <w:pStyle w:val="Heading4"/>
      </w:pPr>
      <w:r>
        <w:t xml:space="preserve">3] TVA – read your advantage under a whole rez aff. Answers PICs – </w:t>
      </w:r>
      <w:r>
        <w:rPr>
          <w:rFonts w:cs="Calibri"/>
        </w:rPr>
        <w:t>p</w:t>
      </w:r>
      <w:r w:rsidRPr="002312CB">
        <w:rPr>
          <w:rFonts w:cs="Calibri"/>
        </w:rPr>
        <w:t xml:space="preserve">otential doesn’t </w:t>
      </w:r>
      <w:r>
        <w:rPr>
          <w:rFonts w:cs="Calibri"/>
        </w:rPr>
        <w:t>justify</w:t>
      </w:r>
      <w:r w:rsidRPr="002312CB">
        <w:rPr>
          <w:rFonts w:cs="Calibri"/>
        </w:rPr>
        <w:t xml:space="preserve"> </w:t>
      </w:r>
      <w:r>
        <w:rPr>
          <w:rFonts w:cs="Calibri"/>
        </w:rPr>
        <w:t>actual</w:t>
      </w:r>
      <w:r w:rsidRPr="002312CB">
        <w:rPr>
          <w:rFonts w:cs="Calibri"/>
        </w:rPr>
        <w:t xml:space="preserve"> abuse </w:t>
      </w:r>
      <w:r>
        <w:rPr>
          <w:rFonts w:cs="Calibri"/>
        </w:rPr>
        <w:t>and lack of prep means cheaty word and process PICs.</w:t>
      </w:r>
    </w:p>
    <w:p w14:paraId="0C91A1A9" w14:textId="77777777" w:rsidR="00B224A5" w:rsidRDefault="00B224A5" w:rsidP="00B224A5">
      <w:pPr>
        <w:pStyle w:val="Heading4"/>
      </w:pPr>
      <w:r>
        <w:t xml:space="preserve">Fairness is a voter and outweighs – debate is a competitive activity that requires objective evaluation. </w:t>
      </w:r>
    </w:p>
    <w:p w14:paraId="49F3813F" w14:textId="77777777" w:rsidR="00B224A5" w:rsidRDefault="00B224A5" w:rsidP="00B224A5">
      <w:pPr>
        <w:pStyle w:val="Heading4"/>
      </w:pPr>
      <w:r>
        <w:t xml:space="preserve">Drop the debater to deter future abuse. </w:t>
      </w:r>
    </w:p>
    <w:p w14:paraId="1DB23836" w14:textId="77777777" w:rsidR="00B224A5" w:rsidRDefault="00B224A5" w:rsidP="00B224A5">
      <w:pPr>
        <w:pStyle w:val="Heading4"/>
      </w:pPr>
      <w:r>
        <w:t xml:space="preserve">Competing interps – reasonability is arbitrary and invites judge intervention while encouraging a race to the bottom. </w:t>
      </w:r>
    </w:p>
    <w:p w14:paraId="59233FCA" w14:textId="77777777" w:rsidR="00B224A5" w:rsidRDefault="00B224A5" w:rsidP="00B224A5">
      <w:pPr>
        <w:pStyle w:val="Heading4"/>
      </w:pPr>
      <w:r>
        <w:t xml:space="preserve">No RVIs – </w:t>
      </w:r>
      <w:r w:rsidRPr="008B50A9">
        <w:t>Logic</w:t>
      </w:r>
      <w:r>
        <w:t xml:space="preserve"> – you don’t win for being fair, outweighs since arguments must be logical</w:t>
      </w:r>
    </w:p>
    <w:p w14:paraId="38530FDC" w14:textId="56B75C16" w:rsidR="00B224A5" w:rsidRDefault="00B224A5" w:rsidP="00B224A5">
      <w:pPr>
        <w:pStyle w:val="Heading1"/>
      </w:pPr>
      <w:r>
        <w:lastRenderedPageBreak/>
        <w:t>2</w:t>
      </w:r>
    </w:p>
    <w:p w14:paraId="6F9C1C57" w14:textId="77777777" w:rsidR="00B224A5" w:rsidRPr="00CD2111" w:rsidRDefault="00B224A5" w:rsidP="00B224A5">
      <w:pPr>
        <w:pStyle w:val="Heading4"/>
      </w:pPr>
      <w:r w:rsidRPr="00D229EA">
        <w:t>Multiple links. Authorship</w:t>
      </w:r>
      <w:r w:rsidRPr="00CD2111">
        <w:rPr>
          <w:sz w:val="32"/>
        </w:rPr>
        <w:t>.</w:t>
      </w:r>
      <w:r w:rsidRPr="00CD2111">
        <w:rPr>
          <w:sz w:val="28"/>
        </w:rPr>
        <w:t xml:space="preserve"> </w:t>
      </w:r>
      <w:r>
        <w:t>Affirmative makes au</w:t>
      </w:r>
      <w:r w:rsidRPr="00CD2111">
        <w:t xml:space="preserve">thorship critical. One must assess quality of the source. </w:t>
      </w:r>
      <w:r w:rsidRPr="00D229EA">
        <w:t>Moral Panics</w:t>
      </w:r>
      <w:r w:rsidRPr="00CD2111">
        <w:rPr>
          <w:sz w:val="28"/>
        </w:rPr>
        <w:t xml:space="preserve">: </w:t>
      </w:r>
      <w:r w:rsidRPr="00CD2111">
        <w:t xml:space="preserve">Aff creates moral panic over the constant question of democracy and the identity of media professionalism. </w:t>
      </w:r>
      <w:r w:rsidRPr="00D229EA">
        <w:t>Regimes of truth</w:t>
      </w:r>
      <w:r w:rsidRPr="00CD2111">
        <w:t>: Aff manufactures frames using SQ as guide. Discourses of power underlie journalism. Without properly addressing them, there is no solution. Biopolitics will undermine any solution.</w:t>
      </w:r>
    </w:p>
    <w:p w14:paraId="52F82686" w14:textId="77777777" w:rsidR="00B224A5" w:rsidRDefault="00B224A5" w:rsidP="00B224A5">
      <w:r w:rsidRPr="00B37138">
        <w:rPr>
          <w:rStyle w:val="Style13ptBold"/>
        </w:rPr>
        <w:t>Mitchelson 2012</w:t>
      </w:r>
      <w:r>
        <w:t xml:space="preserve"> [</w:t>
      </w:r>
      <w:r w:rsidRPr="00B37138">
        <w:t>Alana</w:t>
      </w:r>
      <w:r>
        <w:t xml:space="preserve">, Journalist, </w:t>
      </w:r>
      <w:r w:rsidRPr="00B37138">
        <w:t>October 26</w:t>
      </w:r>
      <w:r>
        <w:t>] “</w:t>
      </w:r>
      <w:r w:rsidRPr="00B37138">
        <w:t>The journalistic relevance of Foucault’s theory</w:t>
      </w:r>
      <w:r>
        <w:t xml:space="preserve">,” </w:t>
      </w:r>
      <w:r>
        <w:rPr>
          <w:b/>
        </w:rPr>
        <w:t>Ink</w:t>
      </w:r>
      <w:r>
        <w:t xml:space="preserve"> </w:t>
      </w:r>
      <w:hyperlink r:id="rId6" w:history="1">
        <w:r w:rsidRPr="00F45EAD">
          <w:rPr>
            <w:rStyle w:val="Hyperlink"/>
          </w:rPr>
          <w:t>https://inkedhistoryofnow.wordpress.com/2012/10/26/the-journalistic-relevance-of-foucaults-theory/EM</w:t>
        </w:r>
      </w:hyperlink>
    </w:p>
    <w:p w14:paraId="14EAB255" w14:textId="77777777" w:rsidR="00B224A5" w:rsidRPr="00C04B98" w:rsidRDefault="00B224A5" w:rsidP="00B224A5">
      <w:pPr>
        <w:rPr>
          <w:rStyle w:val="StyleUnderline"/>
        </w:rPr>
      </w:pPr>
      <w:r w:rsidRPr="00A56444">
        <w:rPr>
          <w:sz w:val="8"/>
        </w:rPr>
        <w:t>While the media as an industry encapsulates a particular discourse, one must also consider the many discourses that constitute an individual journalist;</w:t>
      </w:r>
      <w:r w:rsidRPr="00C27240">
        <w:rPr>
          <w:rStyle w:val="StyleUnderline"/>
          <w:highlight w:val="yellow"/>
        </w:rPr>
        <w:t xml:space="preserve"> Foucault’s </w:t>
      </w:r>
      <w:r w:rsidRPr="00A56444">
        <w:rPr>
          <w:sz w:val="8"/>
        </w:rPr>
        <w:t>concept of the ‘author.’ In addition to this, his</w:t>
      </w:r>
      <w:r w:rsidRPr="00C27240">
        <w:rPr>
          <w:rStyle w:val="StyleUnderline"/>
          <w:highlight w:val="yellow"/>
        </w:rPr>
        <w:t xml:space="preserve"> theories </w:t>
      </w:r>
      <w:r w:rsidRPr="00A56444">
        <w:rPr>
          <w:sz w:val="8"/>
        </w:rPr>
        <w:t xml:space="preserve">more broadly </w:t>
      </w:r>
      <w:r w:rsidRPr="00D229EA">
        <w:rPr>
          <w:rStyle w:val="StyleUnderline"/>
          <w:highlight w:val="yellow"/>
        </w:rPr>
        <w:t>i</w:t>
      </w:r>
      <w:r w:rsidRPr="00C27240">
        <w:rPr>
          <w:rStyle w:val="StyleUnderline"/>
          <w:highlight w:val="yellow"/>
        </w:rPr>
        <w:t xml:space="preserve">ndicate that </w:t>
      </w:r>
      <w:r w:rsidRPr="00A56444">
        <w:rPr>
          <w:sz w:val="8"/>
        </w:rPr>
        <w:t xml:space="preserve">the </w:t>
      </w:r>
      <w:r w:rsidRPr="00C27240">
        <w:rPr>
          <w:rStyle w:val="StyleUnderline"/>
          <w:highlight w:val="yellow"/>
        </w:rPr>
        <w:t xml:space="preserve">power structures </w:t>
      </w:r>
      <w:r w:rsidRPr="00A56444">
        <w:rPr>
          <w:sz w:val="8"/>
        </w:rPr>
        <w:t>in a society</w:t>
      </w:r>
      <w:r w:rsidRPr="00C27240">
        <w:rPr>
          <w:rStyle w:val="StyleUnderline"/>
          <w:highlight w:val="yellow"/>
        </w:rPr>
        <w:t xml:space="preserve"> control </w:t>
      </w:r>
      <w:r w:rsidRPr="00A56444">
        <w:rPr>
          <w:sz w:val="8"/>
        </w:rPr>
        <w:t>all</w:t>
      </w:r>
      <w:r w:rsidRPr="00C27240">
        <w:rPr>
          <w:rStyle w:val="StyleUnderline"/>
          <w:highlight w:val="yellow"/>
        </w:rPr>
        <w:t xml:space="preserve"> knowledge and social control </w:t>
      </w:r>
      <w:r w:rsidRPr="00D229EA">
        <w:rPr>
          <w:rStyle w:val="StyleUnderline"/>
        </w:rPr>
        <w:t>over that</w:t>
      </w:r>
      <w:r w:rsidRPr="00C27240">
        <w:rPr>
          <w:rStyle w:val="StyleUnderline"/>
          <w:highlight w:val="yellow"/>
        </w:rPr>
        <w:t xml:space="preserve"> </w:t>
      </w:r>
      <w:r w:rsidRPr="00A56444">
        <w:rPr>
          <w:sz w:val="8"/>
        </w:rPr>
        <w:t xml:space="preserve">particular </w:t>
      </w:r>
      <w:r w:rsidRPr="00D229EA">
        <w:rPr>
          <w:rStyle w:val="StyleUnderline"/>
        </w:rPr>
        <w:t>group of</w:t>
      </w:r>
      <w:r w:rsidRPr="00C27240">
        <w:rPr>
          <w:rStyle w:val="StyleUnderline"/>
          <w:highlight w:val="yellow"/>
        </w:rPr>
        <w:t xml:space="preserve"> </w:t>
      </w:r>
      <w:r w:rsidRPr="00D229EA">
        <w:rPr>
          <w:rStyle w:val="StyleUnderline"/>
        </w:rPr>
        <w:t>people.</w:t>
      </w:r>
      <w:r w:rsidRPr="00C27240">
        <w:rPr>
          <w:rStyle w:val="StyleUnderline"/>
          <w:highlight w:val="yellow"/>
        </w:rPr>
        <w:t xml:space="preserve"> </w:t>
      </w:r>
      <w:r w:rsidRPr="00A56444">
        <w:rPr>
          <w:sz w:val="8"/>
        </w:rPr>
        <w:t>This not only refers to the government and the way politicians may take advantage of time poor journalists to churn out articles tainted by spin, but also to the concentration of media ownership itself which may prevent the exposure of all aspects of the truth.</w:t>
      </w:r>
      <w:r w:rsidRPr="00C27240">
        <w:rPr>
          <w:rStyle w:val="StyleUnderline"/>
          <w:highlight w:val="yellow"/>
        </w:rPr>
        <w:t xml:space="preserve"> </w:t>
      </w:r>
      <w:r w:rsidRPr="00A56444">
        <w:rPr>
          <w:sz w:val="8"/>
        </w:rPr>
        <w:t xml:space="preserve">Foucault’s ideas may be considered fundamental for one to develop a richer understanding of journalism as information, knowledge, truth and power are elements so deeply engrained in media reporting. A journalist’s role is to mirror society and report the facts however when considering Foucault’s concept of discourses, </w:t>
      </w:r>
      <w:r w:rsidRPr="00D229EA">
        <w:rPr>
          <w:rStyle w:val="StyleUnderline"/>
        </w:rPr>
        <w:t>it is</w:t>
      </w:r>
      <w:r w:rsidRPr="00C27240">
        <w:rPr>
          <w:rStyle w:val="StyleUnderline"/>
          <w:highlight w:val="yellow"/>
        </w:rPr>
        <w:t xml:space="preserve"> difficult to discern </w:t>
      </w:r>
      <w:r w:rsidRPr="00D229EA">
        <w:rPr>
          <w:rStyle w:val="StyleUnderline"/>
        </w:rPr>
        <w:t>the whole</w:t>
      </w:r>
      <w:r w:rsidRPr="00C27240">
        <w:rPr>
          <w:rStyle w:val="StyleUnderline"/>
          <w:highlight w:val="yellow"/>
        </w:rPr>
        <w:t xml:space="preserve"> truth as societies have different versions </w:t>
      </w:r>
      <w:r w:rsidRPr="00D229EA">
        <w:rPr>
          <w:rStyle w:val="StyleUnderline"/>
        </w:rPr>
        <w:t>of the truth</w:t>
      </w:r>
      <w:r w:rsidRPr="00C27240">
        <w:rPr>
          <w:rStyle w:val="StyleUnderline"/>
          <w:highlight w:val="yellow"/>
        </w:rPr>
        <w:t xml:space="preserve"> through </w:t>
      </w:r>
      <w:r w:rsidRPr="00D229EA">
        <w:rPr>
          <w:rStyle w:val="StyleUnderline"/>
        </w:rPr>
        <w:t>the development of</w:t>
      </w:r>
      <w:r w:rsidRPr="00C27240">
        <w:rPr>
          <w:rStyle w:val="StyleUnderline"/>
          <w:highlight w:val="yellow"/>
        </w:rPr>
        <w:t xml:space="preserve"> their </w:t>
      </w:r>
      <w:r w:rsidRPr="00D229EA">
        <w:rPr>
          <w:rStyle w:val="StyleUnderline"/>
        </w:rPr>
        <w:t>own</w:t>
      </w:r>
      <w:r w:rsidRPr="00C27240">
        <w:rPr>
          <w:rStyle w:val="StyleUnderline"/>
          <w:highlight w:val="yellow"/>
        </w:rPr>
        <w:t xml:space="preserve"> discourses</w:t>
      </w:r>
      <w:r w:rsidRPr="00A56444">
        <w:rPr>
          <w:sz w:val="8"/>
        </w:rPr>
        <w:t xml:space="preserve"> over time; in Foucault’s words “</w:t>
      </w:r>
      <w:r w:rsidRPr="00D229EA">
        <w:rPr>
          <w:rStyle w:val="StyleUnderline"/>
        </w:rPr>
        <w:t>each society has</w:t>
      </w:r>
      <w:r w:rsidRPr="00C27240">
        <w:rPr>
          <w:rStyle w:val="StyleUnderline"/>
          <w:highlight w:val="yellow"/>
        </w:rPr>
        <w:t xml:space="preserve"> its own regime of truth”</w:t>
      </w:r>
      <w:r w:rsidRPr="00C27240">
        <w:rPr>
          <w:rStyle w:val="StyleUnderline"/>
        </w:rPr>
        <w:t xml:space="preserve"> </w:t>
      </w:r>
      <w:r w:rsidRPr="00A56444">
        <w:rPr>
          <w:sz w:val="8"/>
        </w:rPr>
        <w:t xml:space="preserve">(Foucault, 2009, pp. 68). Foucault’s notion of historical events influencing that of the future holds especially true when considering the development of technology. Journalists have had to adapt to the changing environment by changing the way in which they communicate news to the masses. </w:t>
      </w:r>
      <w:r w:rsidRPr="00913F84">
        <w:rPr>
          <w:rStyle w:val="StyleUnderline"/>
        </w:rPr>
        <w:t>Before attempting to fully comprehend the current state of the world, one must first look back as to the reasons for these societal advances in relation to journalism.</w:t>
      </w:r>
      <w:r w:rsidRPr="00A56444">
        <w:rPr>
          <w:sz w:val="8"/>
        </w:rPr>
        <w:t xml:space="preserve"> The internet presented people with an avenue whereby one could communicate and absorb information at a faster rate. Society takes preference to the online media platform for their news consumption over the traditional print form for which society’s demand continues to diminish. Therefore </w:t>
      </w:r>
      <w:r w:rsidRPr="00913F84">
        <w:rPr>
          <w:rStyle w:val="StyleUnderline"/>
        </w:rPr>
        <w:t>journalists have had to change the product in order to cater for human needs,</w:t>
      </w:r>
      <w:r w:rsidRPr="00A56444">
        <w:rPr>
          <w:sz w:val="8"/>
        </w:rPr>
        <w:t xml:space="preserve"> where the inverted pyramid is far more appropriate to a narrative structured article that does not reveal the most important points in the first paragraph. A noteworthy aspect of</w:t>
      </w:r>
      <w:r w:rsidRPr="00913F84">
        <w:rPr>
          <w:rStyle w:val="StyleUnderline"/>
        </w:rPr>
        <w:t xml:space="preserve"> Foucault’s</w:t>
      </w:r>
      <w:r w:rsidRPr="00C27240">
        <w:rPr>
          <w:rStyle w:val="StyleUnderline"/>
          <w:highlight w:val="yellow"/>
        </w:rPr>
        <w:t xml:space="preserve"> </w:t>
      </w:r>
      <w:r w:rsidRPr="00A56444">
        <w:rPr>
          <w:sz w:val="8"/>
        </w:rPr>
        <w:t>societal discourses is that of</w:t>
      </w:r>
      <w:r w:rsidRPr="00C27240">
        <w:rPr>
          <w:rStyle w:val="StyleUnderline"/>
          <w:highlight w:val="yellow"/>
        </w:rPr>
        <w:t xml:space="preserve"> moral panics. Stories that hold </w:t>
      </w:r>
      <w:r w:rsidRPr="00A56444">
        <w:rPr>
          <w:sz w:val="8"/>
        </w:rPr>
        <w:t xml:space="preserve">particular </w:t>
      </w:r>
      <w:r w:rsidRPr="00C27240">
        <w:rPr>
          <w:rStyle w:val="StyleUnderline"/>
          <w:highlight w:val="yellow"/>
        </w:rPr>
        <w:t xml:space="preserve">traits of a </w:t>
      </w:r>
      <w:r w:rsidRPr="00A56444">
        <w:rPr>
          <w:sz w:val="8"/>
        </w:rPr>
        <w:t>widely known</w:t>
      </w:r>
      <w:r w:rsidRPr="00C27240">
        <w:rPr>
          <w:rStyle w:val="StyleUnderline"/>
          <w:highlight w:val="yellow"/>
        </w:rPr>
        <w:t xml:space="preserve"> story in the past are more likely to resonate more soundly </w:t>
      </w:r>
      <w:r w:rsidRPr="00A56444">
        <w:rPr>
          <w:sz w:val="8"/>
        </w:rPr>
        <w:t>in a society.</w:t>
      </w:r>
      <w:r w:rsidRPr="00C27240">
        <w:rPr>
          <w:rStyle w:val="StyleUnderline"/>
          <w:highlight w:val="yellow"/>
        </w:rPr>
        <w:t xml:space="preserve"> The ideas of the previous story will inevitably resurface and cause similar upset in society.</w:t>
      </w:r>
      <w:r w:rsidRPr="00A56444">
        <w:rPr>
          <w:sz w:val="8"/>
        </w:rPr>
        <w:t xml:space="preserve"> This was evident in the case of the recent murder of Jill Meagher. While acknowledging the tragedy of this event, there are many similar deaths that occurred around the same time that did not receive anywhere near as much media coverage. This may be considered a result of the moral panic surrounding the issue of a woman, in particular a young, white woman, fearing walking home alone in her own neighbourhood at night. Likewise, the case of Lindy Chamberlain and the death of her baby Azaria gave rise to the moral panic of the ‘mad mother.’ These </w:t>
      </w:r>
      <w:r w:rsidRPr="00C27240">
        <w:rPr>
          <w:rStyle w:val="StyleUnderline"/>
          <w:highlight w:val="yellow"/>
        </w:rPr>
        <w:t xml:space="preserve">‘moral panics’ </w:t>
      </w:r>
      <w:r w:rsidRPr="00A56444">
        <w:rPr>
          <w:sz w:val="8"/>
        </w:rPr>
        <w:t>almost</w:t>
      </w:r>
      <w:r w:rsidRPr="00C27240">
        <w:rPr>
          <w:rStyle w:val="StyleUnderline"/>
          <w:highlight w:val="yellow"/>
        </w:rPr>
        <w:t xml:space="preserve"> hold </w:t>
      </w:r>
      <w:r w:rsidRPr="00A56444">
        <w:rPr>
          <w:sz w:val="8"/>
        </w:rPr>
        <w:t>an element of</w:t>
      </w:r>
      <w:r w:rsidRPr="00C27240">
        <w:rPr>
          <w:rStyle w:val="StyleUnderline"/>
          <w:highlight w:val="yellow"/>
        </w:rPr>
        <w:t xml:space="preserve"> control over </w:t>
      </w:r>
      <w:r w:rsidRPr="00A56444">
        <w:rPr>
          <w:sz w:val="8"/>
        </w:rPr>
        <w:t>people in</w:t>
      </w:r>
      <w:r w:rsidRPr="00C27240">
        <w:rPr>
          <w:rStyle w:val="StyleUnderline"/>
          <w:highlight w:val="yellow"/>
        </w:rPr>
        <w:t xml:space="preserve"> </w:t>
      </w:r>
      <w:r w:rsidRPr="00913F84">
        <w:rPr>
          <w:rStyle w:val="StyleUnderline"/>
        </w:rPr>
        <w:t>society</w:t>
      </w:r>
      <w:r w:rsidRPr="00C27240">
        <w:rPr>
          <w:rStyle w:val="StyleUnderline"/>
          <w:highlight w:val="yellow"/>
        </w:rPr>
        <w:t xml:space="preserve">, </w:t>
      </w:r>
      <w:r w:rsidRPr="007A7D1C">
        <w:rPr>
          <w:rStyle w:val="StyleUnderline"/>
        </w:rPr>
        <w:t>including</w:t>
      </w:r>
      <w:r w:rsidRPr="00C27240">
        <w:rPr>
          <w:rStyle w:val="StyleUnderline"/>
          <w:highlight w:val="yellow"/>
        </w:rPr>
        <w:t xml:space="preserve"> journalists</w:t>
      </w:r>
      <w:r w:rsidRPr="00A56444">
        <w:rPr>
          <w:sz w:val="8"/>
        </w:rPr>
        <w:t>, as</w:t>
      </w:r>
      <w:r w:rsidRPr="00C27240">
        <w:rPr>
          <w:rStyle w:val="StyleUnderline"/>
          <w:highlight w:val="yellow"/>
        </w:rPr>
        <w:t xml:space="preserve"> </w:t>
      </w:r>
      <w:r w:rsidRPr="00913F84">
        <w:rPr>
          <w:rStyle w:val="StyleUnderline"/>
        </w:rPr>
        <w:t>the</w:t>
      </w:r>
      <w:r w:rsidRPr="00C27240">
        <w:rPr>
          <w:rStyle w:val="StyleUnderline"/>
          <w:highlight w:val="yellow"/>
        </w:rPr>
        <w:t xml:space="preserve"> </w:t>
      </w:r>
      <w:r w:rsidRPr="00A56444">
        <w:rPr>
          <w:sz w:val="8"/>
        </w:rPr>
        <w:t>human</w:t>
      </w:r>
      <w:r w:rsidRPr="00C27240">
        <w:rPr>
          <w:rStyle w:val="StyleUnderline"/>
          <w:highlight w:val="yellow"/>
        </w:rPr>
        <w:t xml:space="preserve"> </w:t>
      </w:r>
      <w:r w:rsidRPr="00913F84">
        <w:rPr>
          <w:rStyle w:val="StyleUnderline"/>
        </w:rPr>
        <w:t>mind seems to</w:t>
      </w:r>
      <w:r w:rsidRPr="00C27240">
        <w:rPr>
          <w:rStyle w:val="StyleUnderline"/>
          <w:highlight w:val="yellow"/>
        </w:rPr>
        <w:t xml:space="preserve"> </w:t>
      </w:r>
      <w:r w:rsidRPr="00A56444">
        <w:rPr>
          <w:sz w:val="8"/>
        </w:rPr>
        <w:t xml:space="preserve">inadvertently </w:t>
      </w:r>
      <w:r w:rsidRPr="00C27240">
        <w:rPr>
          <w:rStyle w:val="StyleUnderline"/>
          <w:highlight w:val="yellow"/>
        </w:rPr>
        <w:t xml:space="preserve">categorise stories </w:t>
      </w:r>
      <w:r w:rsidRPr="00913F84">
        <w:rPr>
          <w:rStyle w:val="StyleUnderline"/>
        </w:rPr>
        <w:t>in order</w:t>
      </w:r>
      <w:r w:rsidRPr="00C27240">
        <w:rPr>
          <w:rStyle w:val="StyleUnderline"/>
          <w:highlight w:val="yellow"/>
        </w:rPr>
        <w:t xml:space="preserve"> to </w:t>
      </w:r>
      <w:r w:rsidRPr="00913F84">
        <w:rPr>
          <w:rStyle w:val="StyleUnderline"/>
        </w:rPr>
        <w:t>make sense of them and</w:t>
      </w:r>
      <w:r w:rsidRPr="00C27240">
        <w:rPr>
          <w:rStyle w:val="StyleUnderline"/>
          <w:highlight w:val="yellow"/>
        </w:rPr>
        <w:t xml:space="preserve"> give </w:t>
      </w:r>
      <w:r w:rsidRPr="00913F84">
        <w:rPr>
          <w:rStyle w:val="StyleUnderline"/>
        </w:rPr>
        <w:t>them</w:t>
      </w:r>
      <w:r w:rsidRPr="00C27240">
        <w:rPr>
          <w:rStyle w:val="StyleUnderline"/>
          <w:highlight w:val="yellow"/>
        </w:rPr>
        <w:t xml:space="preserve"> meaning.</w:t>
      </w:r>
      <w:r w:rsidRPr="00A56444">
        <w:rPr>
          <w:sz w:val="8"/>
        </w:rPr>
        <w:t xml:space="preserve"> Journalism is its own discourse within itself. According to Foucault’s theory, </w:t>
      </w:r>
      <w:r w:rsidRPr="00913F84">
        <w:rPr>
          <w:rStyle w:val="StyleUnderline"/>
        </w:rPr>
        <w:t>there is a certain perception</w:t>
      </w:r>
      <w:r w:rsidRPr="00C27240">
        <w:rPr>
          <w:rStyle w:val="StyleUnderline"/>
          <w:highlight w:val="yellow"/>
        </w:rPr>
        <w:t xml:space="preserve"> </w:t>
      </w:r>
      <w:r w:rsidRPr="00A56444">
        <w:rPr>
          <w:sz w:val="8"/>
        </w:rPr>
        <w:t>among members of a society as to</w:t>
      </w:r>
      <w:r w:rsidRPr="00C27240">
        <w:rPr>
          <w:rStyle w:val="StyleUnderline"/>
          <w:highlight w:val="yellow"/>
        </w:rPr>
        <w:t xml:space="preserve"> what a journalist looks </w:t>
      </w:r>
      <w:r w:rsidRPr="00913F84">
        <w:rPr>
          <w:rStyle w:val="StyleUnderline"/>
        </w:rPr>
        <w:t>like, how</w:t>
      </w:r>
      <w:r w:rsidRPr="00C27240">
        <w:rPr>
          <w:rStyle w:val="StyleUnderline"/>
          <w:highlight w:val="yellow"/>
        </w:rPr>
        <w:t xml:space="preserve"> they behave </w:t>
      </w:r>
      <w:r w:rsidRPr="00A56444">
        <w:rPr>
          <w:sz w:val="8"/>
        </w:rPr>
        <w:t xml:space="preserve">and what kind of a person they are. Notably, </w:t>
      </w:r>
      <w:r w:rsidRPr="00913F84">
        <w:rPr>
          <w:rStyle w:val="StyleUnderline"/>
        </w:rPr>
        <w:t>these judgments</w:t>
      </w:r>
      <w:r w:rsidRPr="00A56444">
        <w:rPr>
          <w:sz w:val="8"/>
        </w:rPr>
        <w:t xml:space="preserve"> rather superficially </w:t>
      </w:r>
      <w:r w:rsidRPr="00C27240">
        <w:rPr>
          <w:rStyle w:val="StyleUnderline"/>
          <w:highlight w:val="yellow"/>
        </w:rPr>
        <w:t xml:space="preserve">revolve around </w:t>
      </w:r>
      <w:r w:rsidRPr="00A56444">
        <w:rPr>
          <w:sz w:val="8"/>
        </w:rPr>
        <w:t xml:space="preserve">basic </w:t>
      </w:r>
      <w:r w:rsidRPr="00C27240">
        <w:rPr>
          <w:rStyle w:val="StyleUnderline"/>
          <w:highlight w:val="yellow"/>
        </w:rPr>
        <w:t>stereotypes</w:t>
      </w:r>
      <w:r w:rsidRPr="00C27240">
        <w:rPr>
          <w:rStyle w:val="StyleUnderline"/>
        </w:rPr>
        <w:t xml:space="preserve"> </w:t>
      </w:r>
      <w:r w:rsidRPr="00A56444">
        <w:rPr>
          <w:sz w:val="8"/>
        </w:rPr>
        <w:t xml:space="preserve">that do not take individual differences into account. These are the </w:t>
      </w:r>
      <w:r w:rsidRPr="00913F84">
        <w:rPr>
          <w:rStyle w:val="StyleUnderline"/>
        </w:rPr>
        <w:t>discourses within individual journalists</w:t>
      </w:r>
      <w:r w:rsidRPr="00A56444">
        <w:rPr>
          <w:sz w:val="8"/>
        </w:rPr>
        <w:t>. An example of this may be the ethical choices a journalist makes in their career based on their moral code which is defined by the composition of all the discourses to which they relate. Foucault indicates that</w:t>
      </w:r>
      <w:r w:rsidRPr="00C27240">
        <w:rPr>
          <w:rStyle w:val="StyleUnderline"/>
          <w:highlight w:val="yellow"/>
        </w:rPr>
        <w:t xml:space="preserve"> “journalism </w:t>
      </w:r>
      <w:r w:rsidRPr="00913F84">
        <w:rPr>
          <w:rStyle w:val="StyleUnderline"/>
        </w:rPr>
        <w:t>can be viewed as an</w:t>
      </w:r>
      <w:r w:rsidRPr="00C27240">
        <w:rPr>
          <w:rStyle w:val="StyleUnderline"/>
          <w:highlight w:val="yellow"/>
        </w:rPr>
        <w:t xml:space="preserve"> intersection of </w:t>
      </w:r>
      <w:r w:rsidRPr="00913F84">
        <w:rPr>
          <w:rStyle w:val="StyleUnderline"/>
        </w:rPr>
        <w:t>many conflicting</w:t>
      </w:r>
      <w:r w:rsidRPr="00C27240">
        <w:rPr>
          <w:rStyle w:val="StyleUnderline"/>
          <w:highlight w:val="yellow"/>
        </w:rPr>
        <w:t xml:space="preserve"> interests,</w:t>
      </w:r>
      <w:r w:rsidRPr="00A56444">
        <w:rPr>
          <w:sz w:val="8"/>
        </w:rPr>
        <w:t xml:space="preserve">” meaning that there are many angles to a story and many different, and at times incompatible, interpretations of the facts (Conboy, 2004, pp. 4). It further conveys the way in which </w:t>
      </w:r>
      <w:r w:rsidRPr="00C27240">
        <w:rPr>
          <w:rStyle w:val="StyleUnderline"/>
          <w:highlight w:val="yellow"/>
        </w:rPr>
        <w:t xml:space="preserve">power structures </w:t>
      </w:r>
      <w:r w:rsidRPr="00A56444">
        <w:rPr>
          <w:sz w:val="8"/>
        </w:rPr>
        <w:t>of society</w:t>
      </w:r>
      <w:r w:rsidRPr="00C27240">
        <w:rPr>
          <w:rStyle w:val="StyleUnderline"/>
          <w:highlight w:val="yellow"/>
        </w:rPr>
        <w:t xml:space="preserve"> </w:t>
      </w:r>
      <w:r w:rsidRPr="00913F84">
        <w:rPr>
          <w:rStyle w:val="StyleUnderline"/>
        </w:rPr>
        <w:t>will</w:t>
      </w:r>
      <w:r w:rsidRPr="00C27240">
        <w:rPr>
          <w:rStyle w:val="StyleUnderline"/>
          <w:highlight w:val="yellow"/>
        </w:rPr>
        <w:t xml:space="preserve"> shape </w:t>
      </w:r>
      <w:r w:rsidRPr="00913F84">
        <w:rPr>
          <w:rStyle w:val="StyleUnderline"/>
        </w:rPr>
        <w:t>a</w:t>
      </w:r>
      <w:r w:rsidRPr="00C27240">
        <w:rPr>
          <w:rStyle w:val="StyleUnderline"/>
          <w:highlight w:val="yellow"/>
        </w:rPr>
        <w:t xml:space="preserve"> story </w:t>
      </w:r>
      <w:r w:rsidRPr="00913F84">
        <w:rPr>
          <w:rStyle w:val="StyleUnderline"/>
        </w:rPr>
        <w:t>to suits</w:t>
      </w:r>
      <w:r w:rsidRPr="00A56444">
        <w:rPr>
          <w:sz w:val="8"/>
        </w:rPr>
        <w:t xml:space="preserve"> their own </w:t>
      </w:r>
      <w:r w:rsidRPr="00913F84">
        <w:rPr>
          <w:rStyle w:val="StyleUnderline"/>
        </w:rPr>
        <w:t>ambitious interests</w:t>
      </w:r>
      <w:r w:rsidRPr="00C27240">
        <w:rPr>
          <w:rStyle w:val="StyleUnderline"/>
          <w:highlight w:val="yellow"/>
        </w:rPr>
        <w:t xml:space="preserve"> at </w:t>
      </w:r>
      <w:r w:rsidRPr="00A56444">
        <w:rPr>
          <w:sz w:val="8"/>
        </w:rPr>
        <w:t>the</w:t>
      </w:r>
      <w:r w:rsidRPr="00C27240">
        <w:rPr>
          <w:rStyle w:val="StyleUnderline"/>
          <w:highlight w:val="yellow"/>
        </w:rPr>
        <w:t xml:space="preserve"> expense of </w:t>
      </w:r>
      <w:r w:rsidRPr="00A56444">
        <w:rPr>
          <w:sz w:val="8"/>
        </w:rPr>
        <w:t>the</w:t>
      </w:r>
      <w:r w:rsidRPr="00C27240">
        <w:rPr>
          <w:rStyle w:val="StyleUnderline"/>
          <w:highlight w:val="yellow"/>
        </w:rPr>
        <w:t xml:space="preserve"> truth</w:t>
      </w:r>
      <w:r w:rsidRPr="00A56444">
        <w:rPr>
          <w:sz w:val="8"/>
        </w:rPr>
        <w:t>. Foucault acknowledges that “we must always keep in mind the multiple relationships of journalism with society, with the economy, with politics and also a relatively autonomous cultural practice in its own right with its own traditions” as discourses should be considered in juxtaposition with one another rather than contemplated as single entities (Conboy, 2004, pp. 4). Advertisements REPORT THIS AD In terms of Foucault’s work regarding the ‘death of the author,’ he proposes that</w:t>
      </w:r>
      <w:r w:rsidRPr="00C27240">
        <w:rPr>
          <w:rStyle w:val="StyleUnderline"/>
          <w:highlight w:val="yellow"/>
        </w:rPr>
        <w:t xml:space="preserve"> </w:t>
      </w:r>
      <w:r w:rsidRPr="00913F84">
        <w:rPr>
          <w:rStyle w:val="StyleUnderline"/>
        </w:rPr>
        <w:t>the</w:t>
      </w:r>
      <w:r w:rsidRPr="00C27240">
        <w:rPr>
          <w:rStyle w:val="StyleUnderline"/>
          <w:highlight w:val="yellow"/>
        </w:rPr>
        <w:t xml:space="preserve"> meaning of a ‘work’ </w:t>
      </w:r>
      <w:r w:rsidRPr="00913F84">
        <w:rPr>
          <w:rStyle w:val="StyleUnderline"/>
        </w:rPr>
        <w:t>is</w:t>
      </w:r>
      <w:r w:rsidRPr="00C27240">
        <w:rPr>
          <w:rStyle w:val="StyleUnderline"/>
          <w:highlight w:val="yellow"/>
        </w:rPr>
        <w:t xml:space="preserve"> dependent on the person </w:t>
      </w:r>
      <w:r w:rsidRPr="00913F84">
        <w:rPr>
          <w:rStyle w:val="StyleUnderline"/>
        </w:rPr>
        <w:t>to which the work is</w:t>
      </w:r>
      <w:r w:rsidRPr="00C27240">
        <w:rPr>
          <w:rStyle w:val="StyleUnderline"/>
          <w:highlight w:val="yellow"/>
        </w:rPr>
        <w:t xml:space="preserve"> associated; </w:t>
      </w:r>
      <w:r w:rsidRPr="00A56444">
        <w:rPr>
          <w:sz w:val="8"/>
        </w:rPr>
        <w:t>the ‘author.’ As reasoned by Foucault, “</w:t>
      </w:r>
      <w:r w:rsidRPr="00913F84">
        <w:rPr>
          <w:rStyle w:val="StyleUnderline"/>
        </w:rPr>
        <w:t>an</w:t>
      </w:r>
      <w:r w:rsidRPr="00C27240">
        <w:rPr>
          <w:rStyle w:val="StyleUnderline"/>
          <w:highlight w:val="yellow"/>
        </w:rPr>
        <w:t xml:space="preserve"> author’s name </w:t>
      </w:r>
      <w:r w:rsidRPr="00913F84">
        <w:rPr>
          <w:rStyle w:val="StyleUnderline"/>
        </w:rPr>
        <w:t xml:space="preserve">is not simply an element in a discourse; it </w:t>
      </w:r>
      <w:r w:rsidRPr="00913F84">
        <w:rPr>
          <w:rStyle w:val="StyleUnderline"/>
          <w:highlight w:val="yellow"/>
        </w:rPr>
        <w:t>performs</w:t>
      </w:r>
      <w:r w:rsidRPr="00913F84">
        <w:rPr>
          <w:rStyle w:val="StyleUnderline"/>
        </w:rPr>
        <w:t xml:space="preserve"> a certain role with regard to</w:t>
      </w:r>
      <w:r w:rsidRPr="00C27240">
        <w:rPr>
          <w:rStyle w:val="StyleUnderline"/>
          <w:highlight w:val="yellow"/>
        </w:rPr>
        <w:t xml:space="preserve"> narrative discourse, assuring a classificatory function</w:t>
      </w:r>
      <w:r w:rsidRPr="00A56444">
        <w:rPr>
          <w:sz w:val="8"/>
        </w:rPr>
        <w:t>” (Foucault, 1984, pp. 107). The attribution of a ‘work’ to an author leads to the subconscious grouping of that writer’s other works and hence, the contrasting of that particular collection of pieces with that of other authors. In this way, the ‘work’ almost becomes characterised solely by the author rather than being defined on its own terms. As summarised by Foucault, the ‘</w:t>
      </w:r>
      <w:r w:rsidRPr="007A7D1C">
        <w:rPr>
          <w:rStyle w:val="StyleUnderline"/>
        </w:rPr>
        <w:t>author function’ is the way “the</w:t>
      </w:r>
      <w:r w:rsidRPr="00C27240">
        <w:rPr>
          <w:rStyle w:val="StyleUnderline"/>
          <w:highlight w:val="yellow"/>
        </w:rPr>
        <w:t xml:space="preserve"> author’s </w:t>
      </w:r>
      <w:r w:rsidRPr="007A7D1C">
        <w:rPr>
          <w:rStyle w:val="StyleUnderline"/>
        </w:rPr>
        <w:t>name</w:t>
      </w:r>
      <w:r w:rsidRPr="00C27240">
        <w:rPr>
          <w:rStyle w:val="StyleUnderline"/>
          <w:highlight w:val="yellow"/>
        </w:rPr>
        <w:t xml:space="preserve"> </w:t>
      </w:r>
      <w:r w:rsidRPr="007A7D1C">
        <w:rPr>
          <w:rStyle w:val="StyleUnderline"/>
        </w:rPr>
        <w:t>manifests the appearance of a certain discursive set and</w:t>
      </w:r>
      <w:r w:rsidRPr="00C27240">
        <w:rPr>
          <w:rStyle w:val="StyleUnderline"/>
          <w:highlight w:val="yellow"/>
        </w:rPr>
        <w:t xml:space="preserve"> indicates the status of </w:t>
      </w:r>
      <w:r w:rsidRPr="007A7D1C">
        <w:rPr>
          <w:rStyle w:val="StyleUnderline"/>
        </w:rPr>
        <w:t>this</w:t>
      </w:r>
      <w:r w:rsidRPr="00C27240">
        <w:rPr>
          <w:rStyle w:val="StyleUnderline"/>
          <w:highlight w:val="yellow"/>
        </w:rPr>
        <w:t xml:space="preserve"> discourse </w:t>
      </w:r>
      <w:r w:rsidRPr="007A7D1C">
        <w:rPr>
          <w:rStyle w:val="StyleUnderline"/>
        </w:rPr>
        <w:t>within a society and culture”</w:t>
      </w:r>
      <w:r w:rsidRPr="00A56444">
        <w:rPr>
          <w:sz w:val="8"/>
        </w:rPr>
        <w:t xml:space="preserve"> (Foucault, 1984, pp. 107). He touches on the way in which the attribution of a statement to an author is received as merely a ‘demonstrated truth.” He is referring to </w:t>
      </w:r>
      <w:r w:rsidRPr="007A7D1C">
        <w:rPr>
          <w:rStyle w:val="StyleUnderline"/>
        </w:rPr>
        <w:t>the way attribution to an authoritative source places a sense of confidence in the minds of readers as personal opinions may be conveyed</w:t>
      </w:r>
      <w:r w:rsidRPr="00A56444">
        <w:rPr>
          <w:sz w:val="8"/>
        </w:rPr>
        <w:t xml:space="preserve"> in a statement even though they may be carefully selected and constructed within an article to convey certain meaning out of context from when the statement was originally delivered. According to Foucault’s notion of ‘discursivity,” the author is also not necessarily only the author of their own work, but suggests that they may also hold some relationship to other authors’ pieces of a similar discourse or genre of writing (Foucault, </w:t>
      </w:r>
      <w:r w:rsidRPr="00A56444">
        <w:rPr>
          <w:sz w:val="8"/>
        </w:rPr>
        <w:lastRenderedPageBreak/>
        <w:t xml:space="preserve">1984, pp. 114). </w:t>
      </w:r>
      <w:r w:rsidRPr="007A7D1C">
        <w:rPr>
          <w:rStyle w:val="StyleUnderline"/>
        </w:rPr>
        <w:t>The</w:t>
      </w:r>
      <w:r w:rsidRPr="00C27240">
        <w:rPr>
          <w:rStyle w:val="StyleUnderline"/>
          <w:highlight w:val="yellow"/>
        </w:rPr>
        <w:t xml:space="preserve"> notion of power </w:t>
      </w:r>
      <w:r w:rsidRPr="00A56444">
        <w:rPr>
          <w:sz w:val="8"/>
        </w:rPr>
        <w:t xml:space="preserve">is deeply embedded within Foucault’s theory of discourse as he proposes that knowledge and truth are vital aspects which contribute to power. The discourse of journalism possesses many characteristics such as the way in which an individual journalist structures an article, the effect of a piece of journalism on the composition of society, and the way members of society prioritise stories. It ultimately </w:t>
      </w:r>
      <w:r w:rsidRPr="00C27240">
        <w:rPr>
          <w:rStyle w:val="StyleUnderline"/>
          <w:highlight w:val="yellow"/>
        </w:rPr>
        <w:t xml:space="preserve">defines the way </w:t>
      </w:r>
      <w:r w:rsidRPr="007A7D1C">
        <w:rPr>
          <w:rStyle w:val="StyleUnderline"/>
        </w:rPr>
        <w:t>in which</w:t>
      </w:r>
      <w:r w:rsidRPr="00C27240">
        <w:rPr>
          <w:rStyle w:val="StyleUnderline"/>
          <w:highlight w:val="yellow"/>
        </w:rPr>
        <w:t xml:space="preserve"> people perceive </w:t>
      </w:r>
      <w:r w:rsidRPr="007A7D1C">
        <w:rPr>
          <w:rStyle w:val="StyleUnderline"/>
        </w:rPr>
        <w:t>the concept of</w:t>
      </w:r>
      <w:r w:rsidRPr="00C27240">
        <w:rPr>
          <w:rStyle w:val="StyleUnderline"/>
          <w:highlight w:val="yellow"/>
        </w:rPr>
        <w:t xml:space="preserve"> journalism </w:t>
      </w:r>
      <w:r w:rsidRPr="007A7D1C">
        <w:rPr>
          <w:rStyle w:val="StyleUnderline"/>
        </w:rPr>
        <w:t>and its role in society; the notion of a free press,</w:t>
      </w:r>
      <w:r w:rsidRPr="00C27240">
        <w:rPr>
          <w:rStyle w:val="StyleUnderline"/>
          <w:highlight w:val="yellow"/>
        </w:rPr>
        <w:t xml:space="preserve"> </w:t>
      </w:r>
      <w:r w:rsidRPr="00A56444">
        <w:rPr>
          <w:sz w:val="8"/>
        </w:rPr>
        <w:t>its function as the ‘fourth estate’</w:t>
      </w:r>
      <w:r w:rsidRPr="00C27240">
        <w:rPr>
          <w:rStyle w:val="StyleUnderline"/>
          <w:highlight w:val="yellow"/>
        </w:rPr>
        <w:t xml:space="preserve"> </w:t>
      </w:r>
      <w:r w:rsidRPr="007A7D1C">
        <w:rPr>
          <w:rStyle w:val="StyleUnderline"/>
        </w:rPr>
        <w:t>and</w:t>
      </w:r>
      <w:r w:rsidRPr="00C27240">
        <w:rPr>
          <w:rStyle w:val="StyleUnderline"/>
          <w:highlight w:val="yellow"/>
        </w:rPr>
        <w:t xml:space="preserve"> </w:t>
      </w:r>
      <w:r w:rsidRPr="00A56444">
        <w:rPr>
          <w:sz w:val="8"/>
        </w:rPr>
        <w:t>the</w:t>
      </w:r>
      <w:r w:rsidRPr="00C27240">
        <w:rPr>
          <w:rStyle w:val="StyleUnderline"/>
          <w:highlight w:val="yellow"/>
        </w:rPr>
        <w:t xml:space="preserve"> </w:t>
      </w:r>
      <w:r w:rsidRPr="007A7D1C">
        <w:rPr>
          <w:rStyle w:val="StyleUnderline"/>
        </w:rPr>
        <w:t>provision of objective accounts</w:t>
      </w:r>
      <w:r w:rsidRPr="00C27240">
        <w:rPr>
          <w:rStyle w:val="StyleUnderline"/>
          <w:highlight w:val="yellow"/>
        </w:rPr>
        <w:t xml:space="preserve"> </w:t>
      </w:r>
      <w:r w:rsidRPr="00A56444">
        <w:rPr>
          <w:sz w:val="8"/>
        </w:rPr>
        <w:t>based on evidence and fact. “Journalism can be viewed as an intersection of many conflicting interests” which relates back to the way discourse is inevitably linked to power (Conboy, 2004, pp. 4). This holds particularly true within the discourse of journalism as journalists act to give a voice to the unheard groups in society, giving them a sense of empowerment as they have access to some form of representation. When information and knowledge within societal discourses become widely accepted norms</w:t>
      </w:r>
      <w:r w:rsidRPr="007A7D1C">
        <w:rPr>
          <w:rStyle w:val="StyleUnderline"/>
        </w:rPr>
        <w:t>,</w:t>
      </w:r>
      <w:r w:rsidRPr="007A7D1C">
        <w:rPr>
          <w:rStyle w:val="StyleUnderline"/>
          <w:highlight w:val="yellow"/>
        </w:rPr>
        <w:t xml:space="preserve"> it is difficult for people to objectively challenge their credibility</w:t>
      </w:r>
      <w:r w:rsidRPr="00A56444">
        <w:rPr>
          <w:sz w:val="8"/>
        </w:rPr>
        <w:t>. In this way, one may argue that discourses place restrictions on an individual’s ability to accurately understand the world around them. Foucault however disagrees with this notion. He argues that discourses present people with the desire to conform to social norms in order to succeed in life and that it is rather institutions of power who blur an individual’s ability to see the truth. For example Rupert Murdoch’s near monopoly over the distribution of information through his concentrated ownership over a large scope of media organisations cause his content to provide a remarkably partisan and unbalanced view of the truth. Foucault acknowledges that power cannot solely be defined by repression or else society would arguably fail to obey the rules set out by our leaders. He therefore argues that bodies of power must offer some benefits to society in addition to enforcing such rules. In this way, some media organisations may argue that they offer stories that are likely to entertain over more serious stories in order to cater for the needs of society. This is a trend that one could argue is undermining to the journalism profession.</w:t>
      </w:r>
      <w:r w:rsidRPr="00C04B98">
        <w:rPr>
          <w:rStyle w:val="StyleUnderline"/>
          <w:highlight w:val="yellow"/>
        </w:rPr>
        <w:t xml:space="preserve"> Foucault’s</w:t>
      </w:r>
      <w:r w:rsidRPr="00C04B98">
        <w:rPr>
          <w:rStyle w:val="StyleUnderline"/>
        </w:rPr>
        <w:t xml:space="preserve"> </w:t>
      </w:r>
      <w:r w:rsidRPr="00A56444">
        <w:rPr>
          <w:sz w:val="8"/>
        </w:rPr>
        <w:t xml:space="preserve">theories should not be thought of as research of the past that bears no relationship to today’s society. His concepts of </w:t>
      </w:r>
      <w:r w:rsidRPr="00C04B98">
        <w:rPr>
          <w:rStyle w:val="StyleUnderline"/>
          <w:highlight w:val="yellow"/>
        </w:rPr>
        <w:t xml:space="preserve">discourse, the ‘author’ and </w:t>
      </w:r>
      <w:r w:rsidRPr="00A56444">
        <w:rPr>
          <w:sz w:val="8"/>
        </w:rPr>
        <w:t xml:space="preserve">that of knowledge and </w:t>
      </w:r>
      <w:r w:rsidRPr="00C04B98">
        <w:rPr>
          <w:rStyle w:val="StyleUnderline"/>
          <w:highlight w:val="yellow"/>
        </w:rPr>
        <w:t xml:space="preserve">power </w:t>
      </w:r>
      <w:r w:rsidRPr="00A56444">
        <w:rPr>
          <w:sz w:val="8"/>
        </w:rPr>
        <w:t xml:space="preserve">are still very relevant and </w:t>
      </w:r>
      <w:r w:rsidRPr="007A7D1C">
        <w:rPr>
          <w:rStyle w:val="StyleUnderline"/>
        </w:rPr>
        <w:t>may be</w:t>
      </w:r>
      <w:r w:rsidRPr="00C04B98">
        <w:rPr>
          <w:rStyle w:val="StyleUnderline"/>
          <w:highlight w:val="yellow"/>
        </w:rPr>
        <w:t xml:space="preserve"> applied to journalism </w:t>
      </w:r>
      <w:r w:rsidRPr="00A56444">
        <w:rPr>
          <w:sz w:val="8"/>
        </w:rPr>
        <w:t>in order</w:t>
      </w:r>
      <w:r w:rsidRPr="00C04B98">
        <w:rPr>
          <w:rStyle w:val="StyleUnderline"/>
          <w:highlight w:val="yellow"/>
        </w:rPr>
        <w:t xml:space="preserve"> to </w:t>
      </w:r>
      <w:r w:rsidRPr="00A56444">
        <w:rPr>
          <w:sz w:val="8"/>
        </w:rPr>
        <w:t xml:space="preserve">better </w:t>
      </w:r>
      <w:r w:rsidRPr="00C04B98">
        <w:rPr>
          <w:rStyle w:val="StyleUnderline"/>
          <w:highlight w:val="yellow"/>
        </w:rPr>
        <w:t xml:space="preserve">understand </w:t>
      </w:r>
      <w:r w:rsidRPr="00A56444">
        <w:rPr>
          <w:sz w:val="8"/>
        </w:rPr>
        <w:t>what the future has to hold for</w:t>
      </w:r>
      <w:r w:rsidRPr="00C04B98">
        <w:rPr>
          <w:rStyle w:val="StyleUnderline"/>
          <w:highlight w:val="yellow"/>
        </w:rPr>
        <w:t xml:space="preserve"> </w:t>
      </w:r>
      <w:r w:rsidRPr="007A7D1C">
        <w:rPr>
          <w:rStyle w:val="StyleUnderline"/>
        </w:rPr>
        <w:t>the profession in this</w:t>
      </w:r>
      <w:r w:rsidRPr="00C04B98">
        <w:rPr>
          <w:rStyle w:val="StyleUnderline"/>
          <w:highlight w:val="yellow"/>
        </w:rPr>
        <w:t xml:space="preserve"> digital age. </w:t>
      </w:r>
      <w:r w:rsidRPr="007A7D1C">
        <w:rPr>
          <w:rStyle w:val="StyleUnderline"/>
        </w:rPr>
        <w:t>It lays a firm foundation for aspiring journalists</w:t>
      </w:r>
      <w:r w:rsidRPr="00C04B98">
        <w:rPr>
          <w:rStyle w:val="StyleUnderline"/>
          <w:highlight w:val="yellow"/>
        </w:rPr>
        <w:t xml:space="preserve"> </w:t>
      </w:r>
      <w:r w:rsidRPr="00A56444">
        <w:rPr>
          <w:sz w:val="8"/>
        </w:rPr>
        <w:t xml:space="preserve">as they enter the working world as for one who had not studied social theories such as that of Foucault, </w:t>
      </w:r>
      <w:r w:rsidRPr="007A7D1C">
        <w:rPr>
          <w:rStyle w:val="StyleUnderline"/>
        </w:rPr>
        <w:t>they could potentially become lost in the spin</w:t>
      </w:r>
      <w:r w:rsidRPr="00C04B98">
        <w:rPr>
          <w:rStyle w:val="StyleUnderline"/>
          <w:highlight w:val="yellow"/>
        </w:rPr>
        <w:t xml:space="preserve"> </w:t>
      </w:r>
      <w:r w:rsidRPr="00A56444">
        <w:rPr>
          <w:sz w:val="8"/>
        </w:rPr>
        <w:t>provided by political figures</w:t>
      </w:r>
      <w:r w:rsidRPr="00C04B98">
        <w:rPr>
          <w:rStyle w:val="StyleUnderline"/>
          <w:highlight w:val="yellow"/>
        </w:rPr>
        <w:t xml:space="preserve"> </w:t>
      </w:r>
      <w:r w:rsidRPr="007A7D1C">
        <w:rPr>
          <w:rStyle w:val="StyleUnderline"/>
        </w:rPr>
        <w:t>which would distract from the real story. It is of uppermost</w:t>
      </w:r>
      <w:r w:rsidRPr="00C04B98">
        <w:rPr>
          <w:rStyle w:val="StyleUnderline"/>
          <w:highlight w:val="yellow"/>
        </w:rPr>
        <w:t xml:space="preserve"> importance that journalist separate ‘power’ from ‘truth.’</w:t>
      </w:r>
    </w:p>
    <w:p w14:paraId="0AC81D95" w14:textId="77777777" w:rsidR="00B224A5" w:rsidRDefault="00B224A5" w:rsidP="00B224A5">
      <w:pPr>
        <w:pStyle w:val="Heading4"/>
      </w:pPr>
      <w:r>
        <w:t xml:space="preserve">Objectivity is gatekeeper for Free Press. Upholds the regulatory impulse driving sovereignty. Brings sovereignty into workplace biopolitics. Creates state of exception between professionals who practice scientific rationalism and outsiders who must be regulated and ostracized for their blatant subjectivity. </w:t>
      </w:r>
    </w:p>
    <w:p w14:paraId="3A23812C" w14:textId="77777777" w:rsidR="00B224A5" w:rsidRDefault="00B224A5" w:rsidP="00B224A5">
      <w:r w:rsidRPr="0056287F">
        <w:rPr>
          <w:rStyle w:val="Style13ptBold"/>
        </w:rPr>
        <w:t>Blagaard 2013</w:t>
      </w:r>
      <w:r>
        <w:t xml:space="preserve"> [Bolette, </w:t>
      </w:r>
      <w:r w:rsidRPr="0056287F">
        <w:t>Aalborg University Copenhagen</w:t>
      </w:r>
      <w:r>
        <w:t>] “</w:t>
      </w:r>
      <w:r w:rsidRPr="0056287F">
        <w:t>Shifting boundaries: Objectivity,</w:t>
      </w:r>
      <w:r>
        <w:t xml:space="preserve"> </w:t>
      </w:r>
      <w:r w:rsidRPr="0056287F">
        <w:t>citizen journalism andtomorrow’s journalists</w:t>
      </w:r>
      <w:r>
        <w:t xml:space="preserve">,” </w:t>
      </w:r>
      <w:r>
        <w:rPr>
          <w:b/>
        </w:rPr>
        <w:t>Journalism</w:t>
      </w:r>
      <w:r>
        <w:t xml:space="preserve"> </w:t>
      </w:r>
      <w:hyperlink r:id="rId7" w:history="1">
        <w:r w:rsidRPr="000C1133">
          <w:rPr>
            <w:rStyle w:val="Hyperlink"/>
          </w:rPr>
          <w:t>https://www.academia.edu/7452532/Shifting_boundaries_Objectivity_citizen_journalism_and_tomorrows_journalists_Article/EM</w:t>
        </w:r>
      </w:hyperlink>
    </w:p>
    <w:p w14:paraId="7F1F369E" w14:textId="77777777" w:rsidR="00B224A5" w:rsidRDefault="00B224A5" w:rsidP="00B224A5">
      <w:pPr>
        <w:rPr>
          <w:rStyle w:val="StyleUnderline"/>
        </w:rPr>
      </w:pPr>
      <w:r w:rsidRPr="00C04B98">
        <w:rPr>
          <w:sz w:val="8"/>
        </w:rPr>
        <w:t>New journalism, public journalism and citizen journalism may be seen as pockets of resistance to or even backlashes against</w:t>
      </w:r>
      <w:r w:rsidRPr="00031BD4">
        <w:rPr>
          <w:rStyle w:val="StyleUnderline"/>
          <w:highlight w:val="yellow"/>
        </w:rPr>
        <w:t xml:space="preserve"> the </w:t>
      </w:r>
      <w:r w:rsidRPr="00C04B98">
        <w:rPr>
          <w:sz w:val="8"/>
        </w:rPr>
        <w:t xml:space="preserve">dominating </w:t>
      </w:r>
      <w:r w:rsidRPr="00093606">
        <w:rPr>
          <w:rStyle w:val="StyleUnderline"/>
        </w:rPr>
        <w:t>journalistic</w:t>
      </w:r>
      <w:r w:rsidRPr="00031BD4">
        <w:rPr>
          <w:rStyle w:val="StyleUnderline"/>
          <w:highlight w:val="yellow"/>
        </w:rPr>
        <w:t xml:space="preserve"> concept</w:t>
      </w:r>
      <w:r w:rsidRPr="00C04B98">
        <w:rPr>
          <w:sz w:val="8"/>
        </w:rPr>
        <w:t xml:space="preserve">, particularlyin American journalism, </w:t>
      </w:r>
      <w:r w:rsidRPr="00031BD4">
        <w:rPr>
          <w:rStyle w:val="StyleUnderline"/>
          <w:highlight w:val="yellow"/>
        </w:rPr>
        <w:t>of objectivity</w:t>
      </w:r>
      <w:r w:rsidRPr="00C04B98">
        <w:rPr>
          <w:sz w:val="8"/>
        </w:rPr>
        <w:t>, by attempting to</w:t>
      </w:r>
      <w:r w:rsidRPr="00031BD4">
        <w:rPr>
          <w:rStyle w:val="StyleUnderline"/>
          <w:highlight w:val="yellow"/>
        </w:rPr>
        <w:t xml:space="preserve"> decentre</w:t>
      </w:r>
      <w:r w:rsidRPr="00C04B98">
        <w:rPr>
          <w:sz w:val="8"/>
        </w:rPr>
        <w:t xml:space="preserve"> the </w:t>
      </w:r>
      <w:r w:rsidRPr="00031BD4">
        <w:rPr>
          <w:rStyle w:val="StyleUnderline"/>
          <w:highlight w:val="yellow"/>
        </w:rPr>
        <w:t xml:space="preserve">readers </w:t>
      </w:r>
      <w:r w:rsidRPr="00093606">
        <w:rPr>
          <w:rStyle w:val="StyleUnderline"/>
        </w:rPr>
        <w:t>rather than unify them</w:t>
      </w:r>
      <w:r w:rsidRPr="00031BD4">
        <w:rPr>
          <w:rStyle w:val="StyleUnderline"/>
        </w:rPr>
        <w:t xml:space="preserve"> </w:t>
      </w:r>
      <w:r w:rsidRPr="00C04B98">
        <w:rPr>
          <w:sz w:val="8"/>
        </w:rPr>
        <w:t>(Muhlmann, 2008). While</w:t>
      </w:r>
      <w:r w:rsidRPr="00935936">
        <w:rPr>
          <w:rStyle w:val="StyleUnderline"/>
        </w:rPr>
        <w:t xml:space="preserve"> </w:t>
      </w:r>
      <w:r w:rsidRPr="00093606">
        <w:rPr>
          <w:rStyle w:val="StyleUnderline"/>
        </w:rPr>
        <w:t xml:space="preserve">professional </w:t>
      </w:r>
      <w:r w:rsidRPr="00093606">
        <w:rPr>
          <w:rStyle w:val="StyleUnderline"/>
          <w:highlight w:val="yellow"/>
        </w:rPr>
        <w:t>journalism’s</w:t>
      </w:r>
      <w:r w:rsidRPr="00093606">
        <w:rPr>
          <w:rStyle w:val="StyleUnderline"/>
        </w:rPr>
        <w:t xml:space="preserve"> history helps connect and construct national societies</w:t>
      </w:r>
      <w:r w:rsidRPr="00C04B98">
        <w:rPr>
          <w:sz w:val="8"/>
        </w:rPr>
        <w:t xml:space="preserve"> (Anderson, 1991; Muhlmann, 2008), </w:t>
      </w:r>
      <w:r w:rsidRPr="00093606">
        <w:rPr>
          <w:rStyle w:val="StyleUnderline"/>
        </w:rPr>
        <w:t>it</w:t>
      </w:r>
      <w:r w:rsidRPr="00031BD4">
        <w:rPr>
          <w:rStyle w:val="StyleUnderline"/>
        </w:rPr>
        <w:t xml:space="preserve"> </w:t>
      </w:r>
      <w:r w:rsidRPr="00C04B98">
        <w:rPr>
          <w:sz w:val="8"/>
        </w:rPr>
        <w:t xml:space="preserve">seemingly more-over </w:t>
      </w:r>
      <w:r w:rsidRPr="00093606">
        <w:rPr>
          <w:rStyle w:val="StyleUnderline"/>
          <w:highlight w:val="yellow"/>
        </w:rPr>
        <w:t>carries a</w:t>
      </w:r>
      <w:r w:rsidRPr="00C04B98">
        <w:rPr>
          <w:sz w:val="8"/>
        </w:rPr>
        <w:t xml:space="preserve">n inbuilt </w:t>
      </w:r>
      <w:r w:rsidRPr="00031BD4">
        <w:rPr>
          <w:rStyle w:val="StyleUnderline"/>
          <w:highlight w:val="yellow"/>
        </w:rPr>
        <w:t>contradiction between universal ob</w:t>
      </w:r>
      <w:r>
        <w:rPr>
          <w:rStyle w:val="StyleUnderline"/>
          <w:highlight w:val="yellow"/>
        </w:rPr>
        <w:t>jectivity and national specific</w:t>
      </w:r>
      <w:r w:rsidRPr="00031BD4">
        <w:rPr>
          <w:rStyle w:val="StyleUnderline"/>
          <w:highlight w:val="yellow"/>
        </w:rPr>
        <w:t xml:space="preserve">ity </w:t>
      </w:r>
      <w:r w:rsidRPr="00093606">
        <w:rPr>
          <w:rStyle w:val="StyleUnderline"/>
        </w:rPr>
        <w:t>which calls on the profession</w:t>
      </w:r>
      <w:r w:rsidRPr="00031BD4">
        <w:rPr>
          <w:rStyle w:val="StyleUnderline"/>
          <w:highlight w:val="yellow"/>
        </w:rPr>
        <w:t xml:space="preserve"> to veil its bias </w:t>
      </w:r>
      <w:r w:rsidRPr="00093606">
        <w:rPr>
          <w:rStyle w:val="StyleUnderline"/>
        </w:rPr>
        <w:t xml:space="preserve">and national situatedness </w:t>
      </w:r>
      <w:r w:rsidRPr="00935936">
        <w:rPr>
          <w:rStyle w:val="Emphasis"/>
          <w:highlight w:val="yellow"/>
        </w:rPr>
        <w:t>through discourses of professionalism</w:t>
      </w:r>
      <w:r w:rsidRPr="00C04B98">
        <w:rPr>
          <w:sz w:val="8"/>
        </w:rPr>
        <w:t xml:space="preserve"> (Schudson, 1978). Journalistic objectivity is therefore adisputed and fiercely discussed concept, which continues to draw strong opinions fromscholars and practitioners alike. However, recent scholarship has uncovered a more nuanced picture of practiced objectivity. This scholarship suggests that </w:t>
      </w:r>
      <w:r w:rsidRPr="00031BD4">
        <w:rPr>
          <w:rStyle w:val="StyleUnderline"/>
          <w:highlight w:val="yellow"/>
        </w:rPr>
        <w:t xml:space="preserve">journalistic objectivity </w:t>
      </w:r>
      <w:r w:rsidRPr="00093606">
        <w:rPr>
          <w:rStyle w:val="StyleUnderline"/>
        </w:rPr>
        <w:t>should not be confused with scientific objectivity, and that the former in fact</w:t>
      </w:r>
      <w:r w:rsidRPr="00031BD4">
        <w:rPr>
          <w:rStyle w:val="StyleUnderline"/>
          <w:highlight w:val="yellow"/>
        </w:rPr>
        <w:t xml:space="preserve"> is a set of practices</w:t>
      </w:r>
      <w:r w:rsidRPr="00C04B98">
        <w:rPr>
          <w:sz w:val="8"/>
        </w:rPr>
        <w:t xml:space="preserve">(Hampton, 2008; Richards and Rees, 2011; Ward, 2008), </w:t>
      </w:r>
      <w:r w:rsidRPr="00093606">
        <w:rPr>
          <w:rStyle w:val="StyleUnderline"/>
        </w:rPr>
        <w:t>a ritual</w:t>
      </w:r>
      <w:r w:rsidRPr="00C04B98">
        <w:rPr>
          <w:sz w:val="8"/>
        </w:rPr>
        <w:t xml:space="preserve"> (Tuchman, 1972) </w:t>
      </w:r>
      <w:r w:rsidRPr="00031BD4">
        <w:rPr>
          <w:rStyle w:val="StyleUnderline"/>
          <w:highlight w:val="yellow"/>
        </w:rPr>
        <w:t>or performance</w:t>
      </w:r>
      <w:r w:rsidRPr="00C04B98">
        <w:rPr>
          <w:sz w:val="8"/>
        </w:rPr>
        <w:t xml:space="preserve"> (Boudana, 2011). </w:t>
      </w:r>
      <w:r w:rsidRPr="00093606">
        <w:rPr>
          <w:rStyle w:val="StyleUnderline"/>
        </w:rPr>
        <w:t>Although</w:t>
      </w:r>
      <w:r w:rsidRPr="00C04B98">
        <w:rPr>
          <w:sz w:val="8"/>
        </w:rPr>
        <w:t xml:space="preserve"> within the professional modern practice of journalism it is widely accepted that objectivity is an ideal that cannot be reached, itis equally acknowledged that </w:t>
      </w:r>
      <w:r w:rsidRPr="00093606">
        <w:rPr>
          <w:rStyle w:val="StyleUnderline"/>
        </w:rPr>
        <w:t>the history of journalism has provided resistance</w:t>
      </w:r>
      <w:r w:rsidRPr="00031BD4">
        <w:rPr>
          <w:rStyle w:val="StyleUnderline"/>
          <w:highlight w:val="yellow"/>
        </w:rPr>
        <w:t xml:space="preserve"> </w:t>
      </w:r>
      <w:r w:rsidRPr="00C04B98">
        <w:rPr>
          <w:sz w:val="8"/>
        </w:rPr>
        <w:t>and alternatives</w:t>
      </w:r>
      <w:r w:rsidRPr="00031BD4">
        <w:rPr>
          <w:rStyle w:val="StyleUnderline"/>
          <w:highlight w:val="yellow"/>
        </w:rPr>
        <w:t xml:space="preserve"> </w:t>
      </w:r>
      <w:r w:rsidRPr="00093606">
        <w:rPr>
          <w:rStyle w:val="StyleUnderline"/>
        </w:rPr>
        <w:t>to the discourse of objectivity</w:t>
      </w:r>
      <w:r w:rsidRPr="00031BD4">
        <w:rPr>
          <w:rStyle w:val="StyleUnderline"/>
          <w:highlight w:val="yellow"/>
        </w:rPr>
        <w:t xml:space="preserve">. Objectivity is </w:t>
      </w:r>
      <w:r w:rsidRPr="00C04B98">
        <w:rPr>
          <w:sz w:val="8"/>
        </w:rPr>
        <w:t xml:space="preserve">then </w:t>
      </w:r>
      <w:r w:rsidRPr="00093606">
        <w:rPr>
          <w:rStyle w:val="StyleUnderline"/>
        </w:rPr>
        <w:t>both an occupational norm and</w:t>
      </w:r>
      <w:r w:rsidRPr="00031BD4">
        <w:rPr>
          <w:rStyle w:val="StyleUnderline"/>
          <w:highlight w:val="yellow"/>
        </w:rPr>
        <w:t xml:space="preserve"> an object of ‘</w:t>
      </w:r>
      <w:r w:rsidRPr="00EF25DD">
        <w:rPr>
          <w:rStyle w:val="Emphasis"/>
          <w:highlight w:val="yellow"/>
        </w:rPr>
        <w:t>struggle within the larger struggle of professional jurisdiction</w:t>
      </w:r>
      <w:r>
        <w:rPr>
          <w:rStyle w:val="Emphasis"/>
          <w:highlight w:val="yellow"/>
        </w:rPr>
        <w:t xml:space="preserve"> </w:t>
      </w:r>
      <w:r w:rsidRPr="00093606">
        <w:rPr>
          <w:rStyle w:val="StyleUnderline"/>
        </w:rPr>
        <w:t>[over definitions and particular forms of expertise</w:t>
      </w:r>
      <w:r w:rsidRPr="00C04B98">
        <w:rPr>
          <w:sz w:val="8"/>
        </w:rPr>
        <w:t>]’</w:t>
      </w:r>
      <w:r w:rsidRPr="00031BD4">
        <w:rPr>
          <w:rStyle w:val="StyleUnderline"/>
        </w:rPr>
        <w:t xml:space="preserve"> </w:t>
      </w:r>
      <w:r w:rsidRPr="00C04B98">
        <w:rPr>
          <w:sz w:val="8"/>
        </w:rPr>
        <w:t xml:space="preserve">(Schudson and Anderson, 2009:96). </w:t>
      </w:r>
      <w:r w:rsidRPr="00093606">
        <w:rPr>
          <w:rStyle w:val="StyleUnderline"/>
        </w:rPr>
        <w:t>The</w:t>
      </w:r>
      <w:r w:rsidRPr="00031BD4">
        <w:rPr>
          <w:rStyle w:val="StyleUnderline"/>
          <w:highlight w:val="yellow"/>
        </w:rPr>
        <w:t xml:space="preserve"> occupational values </w:t>
      </w:r>
      <w:r w:rsidRPr="00C04B98">
        <w:rPr>
          <w:sz w:val="8"/>
        </w:rPr>
        <w:t>are internalised and</w:t>
      </w:r>
      <w:r w:rsidRPr="00031BD4">
        <w:rPr>
          <w:rStyle w:val="StyleUnderline"/>
          <w:highlight w:val="yellow"/>
        </w:rPr>
        <w:t xml:space="preserve"> define </w:t>
      </w:r>
      <w:r w:rsidRPr="00093606">
        <w:rPr>
          <w:rStyle w:val="StyleUnderline"/>
        </w:rPr>
        <w:t>the</w:t>
      </w:r>
      <w:r w:rsidRPr="00031BD4">
        <w:rPr>
          <w:rStyle w:val="StyleUnderline"/>
          <w:highlight w:val="yellow"/>
        </w:rPr>
        <w:t xml:space="preserve"> journalistic episteme</w:t>
      </w:r>
      <w:r w:rsidRPr="00C04B98">
        <w:rPr>
          <w:sz w:val="8"/>
        </w:rPr>
        <w:t>(Tumber and Prentoulis, 2003). Moreover</w:t>
      </w:r>
      <w:r w:rsidRPr="008C6EFD">
        <w:rPr>
          <w:rStyle w:val="StyleUnderline"/>
        </w:rPr>
        <w:t>, journalists perceive emotions to imply contamination of objectivity</w:t>
      </w:r>
      <w:r w:rsidRPr="00C04B98">
        <w:rPr>
          <w:sz w:val="8"/>
        </w:rPr>
        <w:t xml:space="preserve"> (Richards and Rees, 2011: 863). </w:t>
      </w:r>
      <w:r w:rsidRPr="00031BD4">
        <w:rPr>
          <w:rStyle w:val="StyleUnderline"/>
          <w:highlight w:val="yellow"/>
        </w:rPr>
        <w:t xml:space="preserve">Objectivity is </w:t>
      </w:r>
      <w:r w:rsidRPr="008C6EFD">
        <w:rPr>
          <w:rStyle w:val="StyleUnderline"/>
        </w:rPr>
        <w:t>then</w:t>
      </w:r>
      <w:r w:rsidRPr="00031BD4">
        <w:rPr>
          <w:rStyle w:val="StyleUnderline"/>
          <w:highlight w:val="yellow"/>
        </w:rPr>
        <w:t xml:space="preserve"> a‘performance’, </w:t>
      </w:r>
      <w:r w:rsidRPr="008C6EFD">
        <w:rPr>
          <w:rStyle w:val="StyleUnderline"/>
        </w:rPr>
        <w:t>which can</w:t>
      </w:r>
      <w:r w:rsidRPr="00031BD4">
        <w:rPr>
          <w:rStyle w:val="StyleUnderline"/>
          <w:highlight w:val="yellow"/>
        </w:rPr>
        <w:t xml:space="preserve"> be ‘evaluated by the degree of truth that characterizes </w:t>
      </w:r>
      <w:r w:rsidRPr="008C6EFD">
        <w:rPr>
          <w:rStyle w:val="StyleUnderline"/>
        </w:rPr>
        <w:t>[the journalist’s]</w:t>
      </w:r>
      <w:r w:rsidRPr="00031BD4">
        <w:rPr>
          <w:rStyle w:val="StyleUnderline"/>
          <w:highlight w:val="yellow"/>
        </w:rPr>
        <w:t xml:space="preserve"> report’</w:t>
      </w:r>
      <w:r w:rsidRPr="00C04B98">
        <w:rPr>
          <w:sz w:val="8"/>
        </w:rPr>
        <w:t xml:space="preserve"> (Boudana, 2011: 396). </w:t>
      </w:r>
      <w:r w:rsidRPr="008C6EFD">
        <w:rPr>
          <w:rStyle w:val="StyleUnderline"/>
        </w:rPr>
        <w:t>In order to</w:t>
      </w:r>
      <w:r w:rsidRPr="00031BD4">
        <w:rPr>
          <w:rStyle w:val="StyleUnderline"/>
        </w:rPr>
        <w:t xml:space="preserve"> </w:t>
      </w:r>
      <w:r w:rsidRPr="00C04B98">
        <w:rPr>
          <w:sz w:val="8"/>
        </w:rPr>
        <w:t xml:space="preserve">perform adequately and to </w:t>
      </w:r>
      <w:r w:rsidRPr="008C6EFD">
        <w:rPr>
          <w:rStyle w:val="StyleUnderline"/>
        </w:rPr>
        <w:t>avoid contamination, journalists adhere to a set of principles and practices that restrict access of emotions, value judgments</w:t>
      </w:r>
      <w:r w:rsidRPr="00031BD4">
        <w:rPr>
          <w:rStyle w:val="StyleUnderline"/>
          <w:highlight w:val="yellow"/>
        </w:rPr>
        <w:t xml:space="preserve"> </w:t>
      </w:r>
      <w:r w:rsidRPr="00C04B98">
        <w:rPr>
          <w:sz w:val="8"/>
        </w:rPr>
        <w:t>and political biases to journalistic products.</w:t>
      </w:r>
      <w:r w:rsidRPr="008C6EFD">
        <w:rPr>
          <w:rStyle w:val="StyleUnderline"/>
        </w:rPr>
        <w:t>These principles may be termed</w:t>
      </w:r>
      <w:r w:rsidRPr="00031BD4">
        <w:rPr>
          <w:rStyle w:val="StyleUnderline"/>
          <w:highlight w:val="yellow"/>
        </w:rPr>
        <w:t xml:space="preserve"> journalistic objectivity</w:t>
      </w:r>
      <w:r w:rsidRPr="00C04B98">
        <w:rPr>
          <w:sz w:val="8"/>
        </w:rPr>
        <w:t xml:space="preserve"> as opposed to scientific objec-tivity </w:t>
      </w:r>
      <w:r w:rsidRPr="008C6EFD">
        <w:rPr>
          <w:rStyle w:val="StyleUnderline"/>
        </w:rPr>
        <w:t>and</w:t>
      </w:r>
      <w:r w:rsidRPr="00031BD4">
        <w:rPr>
          <w:rStyle w:val="StyleUnderline"/>
          <w:highlight w:val="yellow"/>
        </w:rPr>
        <w:t xml:space="preserve"> include factuality, fairness, non-bias, independence, non-interpretation</w:t>
      </w:r>
      <w:r w:rsidRPr="00C04B98">
        <w:rPr>
          <w:sz w:val="8"/>
        </w:rPr>
        <w:t>, and neutrality</w:t>
      </w:r>
      <w:r w:rsidRPr="00031BD4">
        <w:rPr>
          <w:rStyle w:val="StyleUnderline"/>
          <w:highlight w:val="yellow"/>
        </w:rPr>
        <w:t xml:space="preserve"> and detachment</w:t>
      </w:r>
      <w:r w:rsidRPr="00C04B98">
        <w:rPr>
          <w:sz w:val="8"/>
        </w:rPr>
        <w:t xml:space="preserve"> (Ward, 2008: 19). Save factuality, </w:t>
      </w:r>
      <w:r w:rsidRPr="008C6EFD">
        <w:rPr>
          <w:rStyle w:val="StyleUnderline"/>
        </w:rPr>
        <w:t>these principles</w:t>
      </w:r>
      <w:r w:rsidRPr="00031BD4">
        <w:rPr>
          <w:rStyle w:val="StyleUnderline"/>
          <w:highlight w:val="yellow"/>
        </w:rPr>
        <w:t xml:space="preserve"> make </w:t>
      </w:r>
      <w:r w:rsidRPr="008C6EFD">
        <w:rPr>
          <w:rStyle w:val="StyleUnderline"/>
        </w:rPr>
        <w:t>journalistic objectivity into</w:t>
      </w:r>
      <w:r w:rsidRPr="00031BD4">
        <w:rPr>
          <w:rStyle w:val="StyleUnderline"/>
          <w:highlight w:val="yellow"/>
        </w:rPr>
        <w:t xml:space="preserve"> an ethical concept that </w:t>
      </w:r>
      <w:r>
        <w:rPr>
          <w:rStyle w:val="StyleUnderline"/>
          <w:highlight w:val="yellow"/>
        </w:rPr>
        <w:t xml:space="preserve">relies on the </w:t>
      </w:r>
      <w:r w:rsidRPr="008C6EFD">
        <w:rPr>
          <w:rStyle w:val="StyleUnderline"/>
        </w:rPr>
        <w:t>individual professional journalist</w:t>
      </w:r>
      <w:r w:rsidRPr="00031BD4">
        <w:rPr>
          <w:rStyle w:val="StyleUnderline"/>
          <w:highlight w:val="yellow"/>
        </w:rPr>
        <w:t xml:space="preserve"> to maintain the </w:t>
      </w:r>
      <w:r w:rsidRPr="008C6EFD">
        <w:rPr>
          <w:rStyle w:val="StyleUnderline"/>
        </w:rPr>
        <w:t>moral</w:t>
      </w:r>
      <w:r w:rsidRPr="00031BD4">
        <w:rPr>
          <w:rStyle w:val="StyleUnderline"/>
          <w:highlight w:val="yellow"/>
        </w:rPr>
        <w:t xml:space="preserve"> standard.</w:t>
      </w:r>
    </w:p>
    <w:p w14:paraId="6B7F5018" w14:textId="77777777" w:rsidR="00B224A5" w:rsidRPr="00A616AF" w:rsidRDefault="00B224A5" w:rsidP="00B224A5">
      <w:pPr>
        <w:pStyle w:val="Heading4"/>
      </w:pPr>
      <w:r w:rsidRPr="00A616AF">
        <w:lastRenderedPageBreak/>
        <w:t>No value to life in a biopolitical framework—everyone is exposed to the possibility of being reduced to bare life in the name of instrumentality</w:t>
      </w:r>
    </w:p>
    <w:p w14:paraId="0E309CF0" w14:textId="77777777" w:rsidR="00B224A5" w:rsidRPr="00A616AF" w:rsidRDefault="00B224A5" w:rsidP="00B224A5">
      <w:r w:rsidRPr="008D3992">
        <w:rPr>
          <w:rStyle w:val="Style13ptBold"/>
        </w:rPr>
        <w:t>Agamben 1998</w:t>
      </w:r>
      <w:r w:rsidRPr="00A616AF">
        <w:t xml:space="preserve"> [Giorgio, professor of philosophy at university of Verona, Homo Sacer: Sovereign Power and Bare Life, pg. 139-140]</w:t>
      </w:r>
    </w:p>
    <w:p w14:paraId="7A014C2C" w14:textId="77777777" w:rsidR="00B224A5" w:rsidRPr="00E56868" w:rsidRDefault="00B224A5" w:rsidP="00B224A5">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vokes disagreement. Nor are we concerned with the radicaliry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w:t>
      </w:r>
      <w:r w:rsidRPr="008C6EFD">
        <w:rPr>
          <w:rStyle w:val="StyleUnderline"/>
        </w:rPr>
        <w:t xml:space="preserve">any </w:t>
      </w:r>
      <w:r w:rsidRPr="00367575">
        <w:rPr>
          <w:rStyle w:val="StyleUnderline"/>
        </w:rPr>
        <w:t>juridical</w:t>
      </w:r>
      <w:r w:rsidRPr="005449B9">
        <w:rPr>
          <w:rStyle w:val="StyleUnderline"/>
          <w:highlight w:val="yellow"/>
        </w:rPr>
        <w:t xml:space="preserve"> value </w:t>
      </w:r>
      <w:r w:rsidRPr="008C6EFD">
        <w:rPr>
          <w:rStyle w:val="StyleUnderline"/>
        </w:rPr>
        <w:t xml:space="preserve">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sacer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r w:rsidRPr="00825C41">
        <w:rPr>
          <w:i/>
          <w:sz w:val="16"/>
        </w:rPr>
        <w:t xml:space="preserve">exceprio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1ED41B8A" w14:textId="77777777" w:rsidR="00B224A5" w:rsidRPr="00545D5E" w:rsidRDefault="00B224A5" w:rsidP="00B224A5">
      <w:pPr>
        <w:pStyle w:val="Heading4"/>
      </w:pPr>
      <w:r w:rsidRPr="00545D5E">
        <w:t xml:space="preserve">The role of the ballot becomes a negotiation of knowledge, a deciding of axes and boundaries.  Evaluate our critique by its ability to reorient political perception and action. </w:t>
      </w:r>
    </w:p>
    <w:p w14:paraId="4A3131CF" w14:textId="77777777" w:rsidR="00B224A5" w:rsidRPr="00545D5E" w:rsidRDefault="00B224A5" w:rsidP="00B224A5">
      <w:r w:rsidRPr="00545D5E">
        <w:rPr>
          <w:rStyle w:val="Style13ptBold"/>
        </w:rPr>
        <w:t>Bleiker 2000</w:t>
      </w:r>
      <w:r w:rsidRPr="00545D5E">
        <w:t xml:space="preserve"> [Roland, coordinator of the Peace and Conflict Studies Program @ U of Queensland, Popular Dissent, Human Agency, and Global Politics]</w:t>
      </w:r>
    </w:p>
    <w:p w14:paraId="5C50A046" w14:textId="77777777" w:rsidR="00B224A5" w:rsidRPr="0003139F" w:rsidRDefault="00B224A5" w:rsidP="00B224A5">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emphasise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problematique has </w:t>
      </w:r>
      <w:r w:rsidRPr="005449B9">
        <w:rPr>
          <w:rStyle w:val="StyleUnderline"/>
          <w:highlight w:val="yellow"/>
        </w:rPr>
        <w:lastRenderedPageBreak/>
        <w:t xml:space="preserve">revealed different insights into global politics. </w:t>
      </w:r>
      <w:r w:rsidRPr="001578B3">
        <w:rPr>
          <w:rStyle w:val="StyleUnderline"/>
        </w:rPr>
        <w:t>The key question then revolves around whether or not a particular international event, like the fall of the Berlin Wall, appears in a new light once it is being scrutinised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1C21819C" w14:textId="77777777" w:rsidR="00B224A5" w:rsidRPr="004E393F" w:rsidRDefault="00B224A5" w:rsidP="00B224A5">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4C7611E4" w14:textId="77777777" w:rsidR="00B224A5" w:rsidRDefault="00B224A5" w:rsidP="00B224A5">
      <w:r w:rsidRPr="006002F4">
        <w:rPr>
          <w:rStyle w:val="Heading4Char"/>
        </w:rPr>
        <w:t>Terwiel, 2020</w:t>
      </w:r>
      <w:r>
        <w:t xml:space="preserve"> (Anna, Professor of political theory at Trinity College that focuses on carceral feminism and prison abolition, “Problematization as an Activist Practice” Theory and Event, Vol 23 NO.1 January 2020 68-70</w:t>
      </w:r>
    </w:p>
    <w:p w14:paraId="689937F5" w14:textId="77777777" w:rsidR="00B224A5" w:rsidRPr="006002F4" w:rsidRDefault="00B224A5" w:rsidP="00B224A5">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w:t>
      </w:r>
      <w:r w:rsidRPr="008C6EFD">
        <w:rPr>
          <w:rStyle w:val="StyleUnderline"/>
        </w:rPr>
        <w:t>alike</w:t>
      </w:r>
      <w:r w:rsidRPr="00524431">
        <w:rPr>
          <w:rStyle w:val="StyleUnderline"/>
          <w:highlight w:val="yellow"/>
        </w:rPr>
        <w:t xml:space="preserve"> are perceived. </w:t>
      </w:r>
      <w:r w:rsidRPr="006002F4">
        <w:rPr>
          <w:rStyle w:val="StyleUnderline"/>
        </w:rPr>
        <w:t>Such</w:t>
      </w:r>
      <w:r w:rsidRPr="00524431">
        <w:rPr>
          <w:rStyle w:val="StyleUnderline"/>
          <w:highlight w:val="yellow"/>
        </w:rPr>
        <w:t xml:space="preserve"> </w:t>
      </w:r>
      <w:r w:rsidRPr="008C6EFD">
        <w:rPr>
          <w:rStyle w:val="StyleUnderline"/>
        </w:rPr>
        <w:t>disruption</w:t>
      </w:r>
      <w:r w:rsidRPr="006002F4">
        <w:rPr>
          <w:sz w:val="14"/>
        </w:rPr>
        <w:t xml:space="preserve">, Foucault suggests, </w:t>
      </w:r>
      <w:r w:rsidRPr="00524431">
        <w:rPr>
          <w:rStyle w:val="StyleUnderline"/>
          <w:highlight w:val="yellow"/>
        </w:rPr>
        <w:t xml:space="preserve">enables </w:t>
      </w:r>
      <w:r w:rsidRPr="008C6EFD">
        <w:rPr>
          <w:rStyle w:val="StyleUnderline"/>
        </w:rPr>
        <w:t>a</w:t>
      </w:r>
      <w:r w:rsidRPr="00524431">
        <w:rPr>
          <w:rStyle w:val="StyleUnderline"/>
          <w:highlight w:val="yellow"/>
        </w:rPr>
        <w:t xml:space="preserve"> </w:t>
      </w:r>
      <w:r w:rsidRPr="008C6EFD">
        <w:rPr>
          <w:rStyle w:val="StyleUnderline"/>
        </w:rPr>
        <w:t>radical</w:t>
      </w:r>
      <w:r w:rsidRPr="00524431">
        <w:rPr>
          <w:rStyle w:val="StyleUnderline"/>
          <w:highlight w:val="yellow"/>
        </w:rPr>
        <w:t xml:space="preserve"> rethinking of an issue and </w:t>
      </w:r>
      <w:r w:rsidRPr="008C6EFD">
        <w:rPr>
          <w:rStyle w:val="StyleUnderline"/>
        </w:rPr>
        <w:t>the creative</w:t>
      </w:r>
      <w:r w:rsidRPr="00524431">
        <w:rPr>
          <w:rStyle w:val="StyleUnderline"/>
          <w:highlight w:val="yellow"/>
        </w:rPr>
        <w:t xml:space="preserve"> developme</w:t>
      </w:r>
      <w:r w:rsidRPr="008C6EFD">
        <w:rPr>
          <w:rStyle w:val="StyleUnderline"/>
        </w:rPr>
        <w:t>nt</w:t>
      </w:r>
      <w:r w:rsidRPr="00524431">
        <w:rPr>
          <w:rStyle w:val="StyleUnderline"/>
          <w:highlight w:val="yellow"/>
        </w:rPr>
        <w:t xml:space="preserve"> </w:t>
      </w:r>
      <w:r w:rsidRPr="008C6EFD">
        <w:rPr>
          <w:rStyle w:val="StyleUnderline"/>
        </w:rPr>
        <w:t>of</w:t>
      </w:r>
      <w:r w:rsidRPr="00524431">
        <w:rPr>
          <w:rStyle w:val="StyleUnderline"/>
          <w:highlight w:val="yellow"/>
        </w:rPr>
        <w:t xml:space="preserve"> new approaches. Problematization </w:t>
      </w:r>
      <w:r w:rsidRPr="008C6EFD">
        <w:rPr>
          <w:rStyle w:val="StyleUnderline"/>
        </w:rPr>
        <w:t>is</w:t>
      </w:r>
      <w:r w:rsidRPr="00524431">
        <w:rPr>
          <w:rStyle w:val="StyleUnderline"/>
          <w:highlight w:val="yellow"/>
        </w:rPr>
        <w:t xml:space="preserve"> </w:t>
      </w:r>
      <w:r w:rsidRPr="006002F4">
        <w:rPr>
          <w:rStyle w:val="StyleUnderline"/>
        </w:rPr>
        <w:t>usually understood</w:t>
      </w:r>
      <w:r w:rsidRPr="00524431">
        <w:rPr>
          <w:rStyle w:val="StyleUnderline"/>
          <w:highlight w:val="yellow"/>
        </w:rPr>
        <w:t xml:space="preserve"> </w:t>
      </w:r>
      <w:r w:rsidRPr="008C6EFD">
        <w:rPr>
          <w:rStyle w:val="StyleUnderline"/>
        </w:rPr>
        <w:t>as a style of philosophy that</w:t>
      </w:r>
      <w:r w:rsidRPr="00524431">
        <w:rPr>
          <w:rStyle w:val="StyleUnderline"/>
          <w:highlight w:val="yellow"/>
        </w:rPr>
        <w:t xml:space="preserve"> allows individuals to engage in </w:t>
      </w:r>
      <w:r w:rsidRPr="008C6EFD">
        <w:rPr>
          <w:rStyle w:val="StyleUnderline"/>
        </w:rPr>
        <w:t>ethical practices of</w:t>
      </w:r>
      <w:r w:rsidRPr="00524431">
        <w:rPr>
          <w:rStyle w:val="StyleUnderline"/>
          <w:highlight w:val="yellow"/>
        </w:rPr>
        <w:t xml:space="preserve">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our selves."</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Specifically, Foucault described the Prisons Information Group [Groupe d'Information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w:t>
      </w:r>
      <w:r w:rsidRPr="00C56E81">
        <w:rPr>
          <w:rStyle w:val="StyleUnderline"/>
        </w:rPr>
        <w:t>seeks to</w:t>
      </w:r>
      <w:r w:rsidRPr="00524431">
        <w:rPr>
          <w:rStyle w:val="StyleUnderline"/>
          <w:highlight w:val="yellow"/>
        </w:rPr>
        <w:t xml:space="preserve"> enable social change, </w:t>
      </w:r>
      <w:r w:rsidRPr="00C56E81">
        <w:rPr>
          <w:rStyle w:val="StyleUnderline"/>
        </w:rPr>
        <w:t>and</w:t>
      </w:r>
      <w:r w:rsidRPr="00524431">
        <w:rPr>
          <w:rStyle w:val="StyleUnderline"/>
          <w:highlight w:val="yellow"/>
        </w:rPr>
        <w:t xml:space="preserve"> collaborative </w:t>
      </w:r>
      <w:r w:rsidRPr="00C56E81">
        <w:rPr>
          <w:rStyle w:val="StyleUnderline"/>
        </w:rPr>
        <w:t xml:space="preserve">because theorists are seen </w:t>
      </w:r>
      <w:r w:rsidRPr="00524431">
        <w:rPr>
          <w:rStyle w:val="StyleUnderline"/>
          <w:highlight w:val="yellow"/>
        </w:rPr>
        <w:t xml:space="preserve">as "relays" in problematization rather than </w:t>
      </w:r>
      <w:r w:rsidRPr="00C56E81">
        <w:rPr>
          <w:rStyle w:val="StyleUnderline"/>
        </w:rPr>
        <w:t>its</w:t>
      </w:r>
      <w:r w:rsidRPr="00524431">
        <w:rPr>
          <w:rStyle w:val="StyleUnderline"/>
          <w:highlight w:val="yellow"/>
        </w:rPr>
        <w:t xml:space="preserve">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 xml:space="preserve">problematization </w:t>
      </w:r>
      <w:r w:rsidRPr="00C56E81">
        <w:rPr>
          <w:rStyle w:val="StyleUnderline"/>
        </w:rPr>
        <w:t>urges theorists to</w:t>
      </w:r>
      <w:r w:rsidRPr="00524431">
        <w:rPr>
          <w:rStyle w:val="StyleUnderline"/>
          <w:highlight w:val="yellow"/>
        </w:rPr>
        <w:t xml:space="preserve"> consider how dominant ways of thinking enable </w:t>
      </w:r>
      <w:r w:rsidRPr="00C56E81">
        <w:rPr>
          <w:rStyle w:val="StyleUnderline"/>
        </w:rPr>
        <w:t>some</w:t>
      </w:r>
      <w:r w:rsidRPr="00524431">
        <w:rPr>
          <w:rStyle w:val="StyleUnderline"/>
          <w:highlight w:val="yellow"/>
        </w:rPr>
        <w:t xml:space="preserve"> practices and </w:t>
      </w:r>
      <w:r w:rsidRPr="00C56E81">
        <w:rPr>
          <w:rStyle w:val="StyleUnderline"/>
        </w:rPr>
        <w:t>lives while</w:t>
      </w:r>
      <w:r w:rsidRPr="00524431">
        <w:rPr>
          <w:rStyle w:val="StyleUnderline"/>
          <w:highlight w:val="yellow"/>
        </w:rPr>
        <w:t xml:space="preserv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5904B3EE" w14:textId="77777777" w:rsidR="00B224A5" w:rsidRPr="00F50C59" w:rsidRDefault="00B224A5" w:rsidP="00B224A5">
      <w:pPr>
        <w:rPr>
          <w:u w:val="single"/>
        </w:rPr>
      </w:pPr>
      <w:r w:rsidRPr="00C56E81">
        <w:rPr>
          <w:rStyle w:val="StyleUnderline"/>
        </w:rPr>
        <w:t>Foucault depicts the work of</w:t>
      </w:r>
      <w:r w:rsidRPr="004E393F">
        <w:rPr>
          <w:rStyle w:val="StyleUnderline"/>
          <w:highlight w:val="yellow"/>
        </w:rPr>
        <w:t xml:space="preserve"> diagnosing and defamiliarizing </w:t>
      </w:r>
      <w:r w:rsidRPr="00C56E81">
        <w:rPr>
          <w:rStyle w:val="StyleUnderline"/>
        </w:rPr>
        <w:t>our ways of</w:t>
      </w:r>
      <w:r w:rsidRPr="004E393F">
        <w:rPr>
          <w:rStyle w:val="StyleUnderline"/>
          <w:highlight w:val="yellow"/>
        </w:rPr>
        <w:t xml:space="preserve"> thinking</w:t>
      </w:r>
      <w:r w:rsidRPr="00C56E81">
        <w:rPr>
          <w:rStyle w:val="StyleUnderline"/>
        </w:rPr>
        <w:t>—problematization—as</w:t>
      </w:r>
      <w:r w:rsidRPr="004E393F">
        <w:rPr>
          <w:rStyle w:val="StyleUnderline"/>
          <w:highlight w:val="yellow"/>
        </w:rPr>
        <w:t xml:space="preserve"> a crucial part of </w:t>
      </w:r>
      <w:r w:rsidRPr="00C56E81">
        <w:rPr>
          <w:rStyle w:val="StyleUnderline"/>
        </w:rPr>
        <w:t>collective</w:t>
      </w:r>
      <w:r w:rsidRPr="004E393F">
        <w:rPr>
          <w:rStyle w:val="StyleUnderline"/>
          <w:highlight w:val="yellow"/>
        </w:rPr>
        <w:t xml:space="preser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C56E81">
        <w:rPr>
          <w:rStyle w:val="StyleUnderline"/>
        </w:rPr>
        <w:t xml:space="preserve">Koopman, for instance, depicts </w:t>
      </w:r>
      <w:r w:rsidRPr="004E393F">
        <w:rPr>
          <w:rStyle w:val="StyleUnderline"/>
          <w:highlight w:val="yellow"/>
        </w:rPr>
        <w:t xml:space="preserve">problematization </w:t>
      </w:r>
      <w:r w:rsidRPr="00C56E81">
        <w:rPr>
          <w:rStyle w:val="StyleUnderline"/>
        </w:rPr>
        <w:t>as</w:t>
      </w:r>
      <w:r w:rsidRPr="004E393F">
        <w:rPr>
          <w:rStyle w:val="StyleUnderline"/>
          <w:highlight w:val="yellow"/>
        </w:rPr>
        <w:t xml:space="preserve"> a </w:t>
      </w:r>
      <w:r w:rsidRPr="00C56E81">
        <w:rPr>
          <w:rStyle w:val="StyleUnderline"/>
        </w:rPr>
        <w:t>type of</w:t>
      </w:r>
      <w:r w:rsidRPr="004E393F">
        <w:rPr>
          <w:rStyle w:val="StyleUnderline"/>
          <w:highlight w:val="yellow"/>
        </w:rPr>
        <w:t xml:space="preserve"> genealogy that, </w:t>
      </w:r>
      <w:r w:rsidRPr="00C56E81">
        <w:rPr>
          <w:rStyle w:val="StyleUnderline"/>
        </w:rPr>
        <w:t>by</w:t>
      </w:r>
      <w:r w:rsidRPr="004E393F">
        <w:rPr>
          <w:rStyle w:val="StyleUnderline"/>
          <w:highlight w:val="yellow"/>
        </w:rPr>
        <w:t xml:space="preserve"> tracing </w:t>
      </w:r>
      <w:r w:rsidRPr="00C56E81">
        <w:rPr>
          <w:rStyle w:val="StyleUnderline"/>
        </w:rPr>
        <w:t>the emergence of</w:t>
      </w:r>
      <w:r w:rsidRPr="004E393F">
        <w:rPr>
          <w:rStyle w:val="StyleUnderline"/>
          <w:highlight w:val="yellow"/>
        </w:rPr>
        <w:t xml:space="preserve"> our ways of thinking, </w:t>
      </w:r>
      <w:r w:rsidRPr="00C56E81">
        <w:rPr>
          <w:rStyle w:val="StyleUnderline"/>
        </w:rPr>
        <w:t>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our selves."32 Foucault indeed often mentions the transformative effects of philosophy on the self, and his last published works analyze ethical practices </w:t>
      </w:r>
      <w:r w:rsidRPr="006002F4">
        <w:rPr>
          <w:sz w:val="14"/>
        </w:rPr>
        <w:lastRenderedPageBreak/>
        <w:t xml:space="preserve">through which individuals shape their subjectivity, such as dieting and regulating one's sexual appetites.33 But as I have begun to show, </w:t>
      </w:r>
      <w:r w:rsidRPr="00C56E81">
        <w:rPr>
          <w:rStyle w:val="StyleUnderline"/>
        </w:rPr>
        <w:t xml:space="preserve">there are grounds for </w:t>
      </w:r>
      <w:r w:rsidRPr="00C56E81">
        <w:rPr>
          <w:rStyle w:val="StyleUnderline"/>
          <w:highlight w:val="yellow"/>
        </w:rPr>
        <w:t xml:space="preserve">a </w:t>
      </w:r>
      <w:r w:rsidRPr="00C56E81">
        <w:rPr>
          <w:rStyle w:val="StyleUnderline"/>
        </w:rPr>
        <w:t>more</w:t>
      </w:r>
      <w:r w:rsidRPr="004E393F">
        <w:rPr>
          <w:rStyle w:val="StyleUnderline"/>
          <w:highlight w:val="yellow"/>
        </w:rPr>
        <w:t xml:space="preserv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C56E81">
        <w:rPr>
          <w:rStyle w:val="StyleUnderline"/>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C56E81">
        <w:rPr>
          <w:rStyle w:val="StyleUnderline"/>
        </w:rPr>
        <w:t>open up when we approach problematization as a</w:t>
      </w:r>
      <w:r w:rsidRPr="004E393F">
        <w:rPr>
          <w:rStyle w:val="StyleUnderline"/>
          <w:highlight w:val="yellow"/>
        </w:rPr>
        <w:t xml:space="preserve"> collaborative activist practice </w:t>
      </w:r>
      <w:r w:rsidRPr="00C56E81">
        <w:rPr>
          <w:rStyle w:val="StyleUnderline"/>
        </w:rPr>
        <w:t>instead?</w:t>
      </w:r>
      <w:r w:rsidRPr="004E393F">
        <w:rPr>
          <w:rStyle w:val="StyleUnderline"/>
          <w:highlight w:val="yellow"/>
        </w:rPr>
        <w:t xml:space="preserve"> </w:t>
      </w:r>
      <w:r w:rsidRPr="00C56E81">
        <w:rPr>
          <w:rStyle w:val="StyleUnderline"/>
        </w:rPr>
        <w:t>One risk of</w:t>
      </w:r>
      <w:r w:rsidRPr="004E393F">
        <w:rPr>
          <w:rStyle w:val="StyleUnderline"/>
          <w:highlight w:val="yellow"/>
        </w:rPr>
        <w:t xml:space="preserve"> restricting problematization to individual ethics </w:t>
      </w:r>
      <w:r w:rsidRPr="002F12E8">
        <w:rPr>
          <w:rStyle w:val="StyleUnderline"/>
        </w:rPr>
        <w:t xml:space="preserve">is that we inadvertently </w:t>
      </w:r>
      <w:r w:rsidRPr="004E393F">
        <w:rPr>
          <w:rStyle w:val="StyleUnderline"/>
          <w:highlight w:val="yellow"/>
        </w:rPr>
        <w:t>reinforce the belief that problematization is inappropriate</w:t>
      </w:r>
      <w:r w:rsidRPr="006002F4">
        <w:rPr>
          <w:sz w:val="14"/>
          <w:highlight w:val="yellow"/>
        </w:rPr>
        <w:t xml:space="preserve"> </w:t>
      </w:r>
      <w:r w:rsidRPr="002F12E8">
        <w:rPr>
          <w:rStyle w:val="StyleUnderline"/>
        </w:rPr>
        <w:t>[End Page 70]</w:t>
      </w:r>
      <w:r w:rsidRPr="006002F4">
        <w:rPr>
          <w:sz w:val="14"/>
          <w:highlight w:val="yellow"/>
        </w:rPr>
        <w:t xml:space="preserve"> </w:t>
      </w:r>
      <w:r w:rsidRPr="004E393F">
        <w:rPr>
          <w:rStyle w:val="StyleUnderline"/>
          <w:highlight w:val="yellow"/>
        </w:rPr>
        <w:t xml:space="preserve">for politics, </w:t>
      </w:r>
      <w:r w:rsidRPr="002F12E8">
        <w:rPr>
          <w:rStyle w:val="StyleUnderline"/>
        </w:rPr>
        <w:t>understood as a domain that demands practical solutions to policy issues</w:t>
      </w:r>
      <w:r>
        <w:rPr>
          <w:rStyle w:val="StyleUnderline"/>
        </w:rPr>
        <w:t>.</w:t>
      </w:r>
    </w:p>
    <w:p w14:paraId="535499C6" w14:textId="7021351B" w:rsidR="00B224A5" w:rsidRDefault="00B224A5" w:rsidP="00B224A5">
      <w:pPr>
        <w:pStyle w:val="Heading1"/>
      </w:pPr>
      <w:r>
        <w:lastRenderedPageBreak/>
        <w:t>Case</w:t>
      </w:r>
    </w:p>
    <w:p w14:paraId="49B8D13F" w14:textId="3D031837" w:rsidR="00B224A5" w:rsidRPr="00FF3428" w:rsidRDefault="00B224A5" w:rsidP="00B224A5">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056463B6" w14:textId="7FC19FA6" w:rsidR="00B224A5" w:rsidRPr="00B224A5" w:rsidRDefault="00B224A5" w:rsidP="00B224A5">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aff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16D64A49" w14:textId="77777777" w:rsidR="00B224A5" w:rsidRPr="004147A9" w:rsidRDefault="00B224A5" w:rsidP="00B224A5"/>
    <w:p w14:paraId="35EC9C7A" w14:textId="77777777" w:rsidR="00B224A5" w:rsidRPr="00FF3428" w:rsidRDefault="00B224A5" w:rsidP="00B224A5">
      <w:pPr>
        <w:pStyle w:val="Heading4"/>
        <w:rPr>
          <w:color w:val="000000" w:themeColor="text1"/>
        </w:rPr>
      </w:pPr>
      <w:r>
        <w:rPr>
          <w:color w:val="000000" w:themeColor="text1"/>
        </w:rPr>
        <w:t>R</w:t>
      </w:r>
      <w:r w:rsidRPr="00FF3428">
        <w:rPr>
          <w:color w:val="000000" w:themeColor="text1"/>
        </w:rPr>
        <w:t>eject their method:</w:t>
      </w:r>
    </w:p>
    <w:p w14:paraId="513BC983" w14:textId="77777777" w:rsidR="00B224A5" w:rsidRDefault="00B224A5" w:rsidP="00B224A5">
      <w:pPr>
        <w:pStyle w:val="Heading4"/>
        <w:numPr>
          <w:ilvl w:val="0"/>
          <w:numId w:val="13"/>
        </w:numPr>
        <w:tabs>
          <w:tab w:val="num" w:pos="360"/>
          <w:tab w:val="num" w:pos="720"/>
        </w:tabs>
        <w:ind w:left="0" w:firstLine="0"/>
        <w:rPr>
          <w:rFonts w:cs="Calibri"/>
          <w:color w:val="000000" w:themeColor="text1"/>
        </w:rPr>
      </w:pPr>
      <w:r w:rsidRPr="00FF3428">
        <w:rPr>
          <w:rFonts w:cs="Calibri"/>
          <w:color w:val="000000" w:themeColor="text1"/>
        </w:rPr>
        <w:t>Even if the state can be good in some instances, the links isolate reasons why the aff’s use of the state specifically is bad. Prefer the links on specificity</w:t>
      </w:r>
    </w:p>
    <w:p w14:paraId="7DAE9495" w14:textId="77777777" w:rsidR="00B224A5" w:rsidRDefault="00B224A5" w:rsidP="00B224A5">
      <w:pPr>
        <w:pStyle w:val="Heading4"/>
        <w:numPr>
          <w:ilvl w:val="0"/>
          <w:numId w:val="13"/>
        </w:numPr>
        <w:tabs>
          <w:tab w:val="num" w:pos="360"/>
          <w:tab w:val="num" w:pos="72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25ECE69E" w14:textId="77777777" w:rsidR="00B224A5" w:rsidRPr="004147A9" w:rsidRDefault="00B224A5" w:rsidP="00B224A5"/>
    <w:p w14:paraId="7751ECB2" w14:textId="77777777" w:rsidR="00B224A5" w:rsidRDefault="00B224A5" w:rsidP="00B224A5">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1CF24F9E" w14:textId="77777777" w:rsidR="00B224A5" w:rsidRDefault="00B224A5" w:rsidP="00B224A5">
      <w:pPr>
        <w:pStyle w:val="Heading4"/>
        <w:numPr>
          <w:ilvl w:val="0"/>
          <w:numId w:val="12"/>
        </w:numPr>
        <w:tabs>
          <w:tab w:val="num" w:pos="360"/>
        </w:tabs>
        <w:ind w:left="0" w:firstLine="0"/>
      </w:pPr>
      <w:r>
        <w:t>It question our role in debate, the consequences of the plan don’t matter if our orientation in debate is flawed.</w:t>
      </w:r>
    </w:p>
    <w:p w14:paraId="16E52A0E" w14:textId="77777777" w:rsidR="00B224A5" w:rsidRDefault="00B224A5" w:rsidP="00B224A5">
      <w:pPr>
        <w:pStyle w:val="Heading4"/>
        <w:numPr>
          <w:ilvl w:val="0"/>
          <w:numId w:val="12"/>
        </w:numPr>
        <w:tabs>
          <w:tab w:val="num" w:pos="360"/>
        </w:tabs>
        <w:ind w:left="0" w:firstLine="0"/>
      </w:pPr>
      <w:r>
        <w:t xml:space="preserve">Is fait is illusory, giving the aff a ballot does nothing outside of the round, the ROB function to alter our perception of thing like political engagement, we need to stop creating mindless drones of the state from debate. </w:t>
      </w:r>
    </w:p>
    <w:p w14:paraId="708B23C4" w14:textId="77777777" w:rsidR="00B224A5" w:rsidRPr="00903EB1" w:rsidRDefault="00B224A5" w:rsidP="00B224A5">
      <w:pPr>
        <w:pStyle w:val="Heading4"/>
        <w:numPr>
          <w:ilvl w:val="0"/>
          <w:numId w:val="12"/>
        </w:numPr>
        <w:tabs>
          <w:tab w:val="num" w:pos="36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24E7F763" w14:textId="77777777" w:rsidR="00B224A5" w:rsidRPr="00FF3428" w:rsidRDefault="00B224A5" w:rsidP="00B224A5">
      <w:pPr>
        <w:pStyle w:val="Heading4"/>
        <w:numPr>
          <w:ilvl w:val="0"/>
          <w:numId w:val="12"/>
        </w:numPr>
        <w:tabs>
          <w:tab w:val="num" w:pos="36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0E79C2FA" w14:textId="045DD162" w:rsidR="00B224A5" w:rsidRDefault="00B224A5" w:rsidP="00B224A5">
      <w:pPr>
        <w:pStyle w:val="Heading2"/>
      </w:pPr>
      <w:r>
        <w:lastRenderedPageBreak/>
        <w:t>FW:</w:t>
      </w:r>
    </w:p>
    <w:p w14:paraId="2AEA8C34" w14:textId="28970C3C" w:rsidR="00D16EFB" w:rsidRPr="00D16EFB" w:rsidRDefault="00D16EFB" w:rsidP="00D16EFB">
      <w:pPr>
        <w:pStyle w:val="Heading4"/>
      </w:pPr>
    </w:p>
    <w:p w14:paraId="7D70C614" w14:textId="2697F7B8" w:rsidR="00B224A5" w:rsidRDefault="00314110" w:rsidP="00B224A5">
      <w:pPr>
        <w:pStyle w:val="Heading4"/>
      </w:pPr>
      <w:r>
        <w:t xml:space="preserve">AT: </w:t>
      </w:r>
      <w:r w:rsidR="00B224A5">
        <w:t xml:space="preserve">Extinction ow </w:t>
      </w:r>
      <w:r w:rsidR="00D16EFB">
        <w:t xml:space="preserve">– vtl ow </w:t>
      </w:r>
    </w:p>
    <w:p w14:paraId="28CFDC28" w14:textId="77777777" w:rsidR="00B224A5" w:rsidRPr="0029045F" w:rsidRDefault="00B224A5" w:rsidP="00B224A5">
      <w:pPr>
        <w:pStyle w:val="Heading4"/>
      </w:pPr>
      <w:bookmarkStart w:id="9" w:name="_Hlk492988177"/>
      <w:r w:rsidRPr="0029045F">
        <w:t xml:space="preserve">The traditional debate impulse to rely on body counts for impact calc is an </w:t>
      </w:r>
      <w:r w:rsidRPr="0029045F">
        <w:rPr>
          <w:u w:val="single"/>
        </w:rPr>
        <w:t>example</w:t>
      </w:r>
      <w:r w:rsidRPr="0029045F">
        <w:t xml:space="preserve"> of our impact---it relies on the continual imagination of external threats to the social order and teaches students to be constantly </w:t>
      </w:r>
      <w:r w:rsidRPr="0029045F">
        <w:rPr>
          <w:u w:val="single"/>
        </w:rPr>
        <w:t>searching</w:t>
      </w:r>
      <w:r w:rsidRPr="0029045F">
        <w:t xml:space="preserve"> for the best way to describe those threats, </w:t>
      </w:r>
      <w:r w:rsidRPr="0029045F">
        <w:rPr>
          <w:u w:val="single"/>
        </w:rPr>
        <w:t>instead</w:t>
      </w:r>
      <w:r w:rsidRPr="0029045F">
        <w:t xml:space="preserve"> of examining the structural conditions that enable violence. This enables a system of governance that elides the </w:t>
      </w:r>
      <w:r w:rsidRPr="0029045F">
        <w:rPr>
          <w:u w:val="single"/>
        </w:rPr>
        <w:t>endless war</w:t>
      </w:r>
      <w:r w:rsidRPr="0029045F">
        <w:t xml:space="preserve"> present in incarceration, global policing, and more by insisting on narrow chains of causality and the most catastrophic impacts possible</w:t>
      </w:r>
    </w:p>
    <w:p w14:paraId="493DC352" w14:textId="77777777" w:rsidR="00B224A5" w:rsidRPr="0029045F" w:rsidRDefault="00B224A5" w:rsidP="00B224A5">
      <w:r w:rsidRPr="0029045F">
        <w:t xml:space="preserve">Kevin </w:t>
      </w:r>
      <w:r w:rsidRPr="0029045F">
        <w:rPr>
          <w:b/>
          <w:bCs/>
        </w:rPr>
        <w:t>McDonald 13</w:t>
      </w:r>
      <w:r w:rsidRPr="0029045F">
        <w:t xml:space="preserve">, Professor and Director of the Centre for Cultural Diversity and Wellbeing at Victoria University, </w:t>
      </w:r>
      <w:r w:rsidRPr="0029045F">
        <w:rPr>
          <w:i/>
        </w:rPr>
        <w:t>Our Violent World: Terrorism in Society</w:t>
      </w:r>
      <w:r w:rsidRPr="0029045F">
        <w:t>, 2013, pp. 1-4</w:t>
      </w:r>
    </w:p>
    <w:p w14:paraId="617B03FE" w14:textId="313B6F79" w:rsidR="00B224A5" w:rsidRDefault="00B224A5" w:rsidP="00B224A5">
      <w:pPr>
        <w:rPr>
          <w:sz w:val="12"/>
        </w:rPr>
      </w:pPr>
      <w:r w:rsidRPr="0029045F">
        <w:rPr>
          <w:sz w:val="12"/>
        </w:rPr>
        <w:t xml:space="preserve">Among the most significant Of these changes are transformations in forms Of social and political violence, the kinds Of violence recently described by the philosopher Charles Taylor as 'categorial', directed towards people whom the protagonists do not personally know (2011). Often such violence is contrasted to the violence that takes place within personal relationships, but as we will see as this book develops, this distinction is not as clear as it once may have been. The chapters that follow attempt to explore a con- text that has become increasingly evident, as </w:t>
      </w:r>
      <w:r w:rsidRPr="00A167A5">
        <w:rPr>
          <w:highlight w:val="yellow"/>
          <w:u w:val="single"/>
        </w:rPr>
        <w:t>violence that once appeared to be 'contained'</w:t>
      </w:r>
      <w:r w:rsidRPr="0029045F">
        <w:rPr>
          <w:sz w:val="12"/>
        </w:rPr>
        <w:t xml:space="preserve"> by key dimensions of modern society </w:t>
      </w:r>
      <w:r w:rsidRPr="00A167A5">
        <w:rPr>
          <w:highlight w:val="yellow"/>
          <w:u w:val="single"/>
        </w:rPr>
        <w:t>is now much more fluid</w:t>
      </w:r>
      <w:r w:rsidRPr="0029045F">
        <w:rPr>
          <w:u w:val="single"/>
        </w:rPr>
        <w:t>, increasingly part of the flows making up a global world</w:t>
      </w:r>
      <w:r w:rsidRPr="0029045F">
        <w:rPr>
          <w:sz w:val="12"/>
        </w:rPr>
        <w:t xml:space="preserve"> (Urry 2005). But such violence is not a 'thing' or an object. It is a form of agency, an embodied relationship and human experience. As such, </w:t>
      </w:r>
      <w:r w:rsidRPr="0029045F">
        <w:rPr>
          <w:u w:val="single"/>
        </w:rPr>
        <w:t>it is a critical lens through which to explore</w:t>
      </w:r>
      <w:r w:rsidRPr="0029045F">
        <w:t xml:space="preserve"> wider </w:t>
      </w:r>
      <w:r w:rsidRPr="0029045F">
        <w:rPr>
          <w:u w:val="single"/>
        </w:rPr>
        <w:t>transformations of social life</w:t>
      </w:r>
      <w:r w:rsidRPr="0029045F">
        <w:rPr>
          <w:sz w:val="12"/>
        </w:rPr>
        <w:t xml:space="preserve">. On the Other hand, </w:t>
      </w:r>
      <w:r w:rsidRPr="0029045F">
        <w:rPr>
          <w:u w:val="single"/>
        </w:rPr>
        <w:t xml:space="preserve">to separate violence from such transformations </w:t>
      </w:r>
      <w:r w:rsidRPr="0029045F">
        <w:rPr>
          <w:rStyle w:val="Emphasis"/>
        </w:rPr>
        <w:t>profoundly limits our capacity to understand, and respond to</w:t>
      </w:r>
      <w:r w:rsidRPr="0029045F">
        <w:rPr>
          <w:u w:val="single"/>
        </w:rPr>
        <w:t xml:space="preserve">, one of the most urgent questions shaping the twenty-first century. </w:t>
      </w:r>
      <w:r w:rsidRPr="0029045F">
        <w:rPr>
          <w:sz w:val="12"/>
          <w:u w:val="single"/>
        </w:rPr>
        <w:t xml:space="preserve">¶ </w:t>
      </w:r>
      <w:r w:rsidRPr="0029045F">
        <w:rPr>
          <w:sz w:val="12"/>
        </w:rPr>
        <w:t xml:space="preserve">The Surveillance Society ¶ </w:t>
      </w:r>
      <w:r w:rsidRPr="00A167A5">
        <w:rPr>
          <w:u w:val="single"/>
        </w:rPr>
        <w:t>Most of us are aware of changing</w:t>
      </w:r>
      <w:r w:rsidRPr="00A167A5">
        <w:rPr>
          <w:sz w:val="12"/>
        </w:rPr>
        <w:t xml:space="preserve"> forms or potentials of </w:t>
      </w:r>
      <w:r w:rsidRPr="00A167A5">
        <w:rPr>
          <w:highlight w:val="yellow"/>
          <w:u w:val="single"/>
        </w:rPr>
        <w:t>violence through the growth of security</w:t>
      </w:r>
      <w:r w:rsidRPr="0029045F">
        <w:rPr>
          <w:u w:val="single"/>
        </w:rPr>
        <w:t xml:space="preserve"> and surveillance (</w:t>
      </w:r>
      <w:r w:rsidRPr="0029045F">
        <w:rPr>
          <w:sz w:val="12"/>
        </w:rPr>
        <w:t xml:space="preserve">Crelinsten 2009). Some developments are obvious, such as airport security. Others are less so, </w:t>
      </w:r>
      <w:r w:rsidRPr="0029045F">
        <w:rPr>
          <w:u w:val="single"/>
        </w:rPr>
        <w:t xml:space="preserve">such as passport tracking systems, </w:t>
      </w:r>
      <w:r w:rsidRPr="00A167A5">
        <w:rPr>
          <w:rStyle w:val="Emphasis"/>
          <w:highlight w:val="yellow"/>
        </w:rPr>
        <w:t>internment camps</w:t>
      </w:r>
      <w:r w:rsidRPr="00A167A5">
        <w:rPr>
          <w:highlight w:val="yellow"/>
          <w:u w:val="single"/>
        </w:rPr>
        <w:t>, control</w:t>
      </w:r>
      <w:r w:rsidRPr="0029045F">
        <w:rPr>
          <w:u w:val="single"/>
        </w:rPr>
        <w:t xml:space="preserve"> orders and detention </w:t>
      </w:r>
      <w:r w:rsidRPr="00A167A5">
        <w:rPr>
          <w:highlight w:val="yellow"/>
          <w:u w:val="single"/>
        </w:rPr>
        <w:t>without trial</w:t>
      </w:r>
      <w:r w:rsidRPr="0029045F">
        <w:rPr>
          <w:u w:val="single"/>
        </w:rPr>
        <w:t>, or erosion of the distinction between immigration policy and security policy</w:t>
      </w:r>
      <w:r w:rsidRPr="0029045F">
        <w:rPr>
          <w:sz w:val="12"/>
        </w:rPr>
        <w:t xml:space="preserve"> (Connolly 2005: 54). Some receive extensive debate in the press and social media, while Other developments are less discussed. Over recent years, for example, states as different as Iran, Saudi Arabia, Israel and the United States have been engaged in the construction Of thousands Of kilometres Of walls along national bor- ders, a development that the political scientist Wendy Brown calls 'walling', something she contends is driven by 'waning sovereignty' (2010). </w:t>
      </w:r>
      <w:r w:rsidRPr="00A167A5">
        <w:rPr>
          <w:highlight w:val="yellow"/>
          <w:u w:val="single"/>
        </w:rPr>
        <w:t>Global military expenditure</w:t>
      </w:r>
      <w:r w:rsidRPr="0029045F">
        <w:rPr>
          <w:sz w:val="12"/>
        </w:rPr>
        <w:t xml:space="preserve">, which had declined in the years following the end of the Cold War in 1989, </w:t>
      </w:r>
      <w:r w:rsidRPr="00A167A5">
        <w:rPr>
          <w:highlight w:val="yellow"/>
          <w:u w:val="single"/>
        </w:rPr>
        <w:t>expanded rapidly</w:t>
      </w:r>
      <w:r w:rsidRPr="0029045F">
        <w:rPr>
          <w:u w:val="single"/>
        </w:rPr>
        <w:t xml:space="preserve"> over the first decade of the new century</w:t>
      </w:r>
      <w:r w:rsidRPr="0029045F">
        <w:rPr>
          <w:sz w:val="12"/>
        </w:rPr>
        <w:t xml:space="preserve">, increasing by some 49 per cent to reach US$1.53 tril- lion in 2009 (Stockholm International Peace Research Institute 2011). New types of public surveillance involve pervasive but ambiguous categories Of 'pre-crime' as public policy seeks to identify groups and individuals 'at risk' of committing criminal acts (Zedner 2007). </w:t>
      </w:r>
      <w:r w:rsidRPr="0029045F">
        <w:rPr>
          <w:u w:val="single"/>
        </w:rPr>
        <w:t>The changing role of the criminal justice system has become evident in the relentless increase in the number of people imprisoned in the world</w:t>
      </w:r>
      <w:r w:rsidRPr="0029045F">
        <w:rPr>
          <w:sz w:val="12"/>
        </w:rPr>
        <w:t xml:space="preserve">, a figure that reached some 10.65 million in 2009 (Walmsley 2010). ¶ Political theorists in particular have been aware of the ways </w:t>
      </w:r>
      <w:r w:rsidRPr="00A167A5">
        <w:rPr>
          <w:highlight w:val="yellow"/>
          <w:u w:val="single"/>
        </w:rPr>
        <w:t>these transformations</w:t>
      </w:r>
      <w:r w:rsidRPr="0029045F">
        <w:rPr>
          <w:u w:val="single"/>
        </w:rPr>
        <w:t xml:space="preserve"> </w:t>
      </w:r>
      <w:r w:rsidRPr="0029045F">
        <w:rPr>
          <w:rStyle w:val="Emphasis"/>
        </w:rPr>
        <w:t>'resonate'</w:t>
      </w:r>
      <w:r w:rsidRPr="0029045F">
        <w:rPr>
          <w:u w:val="single"/>
        </w:rPr>
        <w:t xml:space="preserve">, </w:t>
      </w:r>
      <w:r w:rsidRPr="0029045F">
        <w:rPr>
          <w:rStyle w:val="Emphasis"/>
        </w:rPr>
        <w:t xml:space="preserve">mutually </w:t>
      </w:r>
      <w:r w:rsidRPr="00A167A5">
        <w:rPr>
          <w:rStyle w:val="Emphasis"/>
          <w:highlight w:val="yellow"/>
        </w:rPr>
        <w:t>amplify</w:t>
      </w:r>
      <w:r w:rsidRPr="0029045F">
        <w:rPr>
          <w:rStyle w:val="Emphasis"/>
        </w:rPr>
        <w:t xml:space="preserve">ing </w:t>
      </w:r>
      <w:r w:rsidRPr="00A167A5">
        <w:rPr>
          <w:rStyle w:val="Emphasis"/>
          <w:highlight w:val="yellow"/>
        </w:rPr>
        <w:t>each other</w:t>
      </w:r>
      <w:r w:rsidRPr="0029045F">
        <w:rPr>
          <w:sz w:val="12"/>
        </w:rPr>
        <w:t xml:space="preserve"> (Connolly 2005: 54). Brian Massumi (2007) argues that </w:t>
      </w:r>
      <w:r w:rsidRPr="00A167A5">
        <w:rPr>
          <w:highlight w:val="yellow"/>
          <w:u w:val="single"/>
        </w:rPr>
        <w:t>we are witnessing the emergence of a new type of governance</w:t>
      </w:r>
      <w:r w:rsidRPr="0029045F">
        <w:rPr>
          <w:u w:val="single"/>
        </w:rPr>
        <w:t xml:space="preserve"> in complex societies</w:t>
      </w:r>
      <w:r w:rsidRPr="0029045F">
        <w:rPr>
          <w:sz w:val="12"/>
        </w:rPr>
        <w:t xml:space="preserve">, one shaped by a shift from a model Of prevention, which operates in an 'objectively knowable world', to a model of pre-emption, which involves the attempt to wield power in a world based on uncertainty. Brad </w:t>
      </w:r>
      <w:r w:rsidRPr="0029045F">
        <w:rPr>
          <w:u w:val="single"/>
        </w:rPr>
        <w:t>Evans</w:t>
      </w:r>
      <w:r w:rsidRPr="0029045F">
        <w:rPr>
          <w:sz w:val="12"/>
        </w:rPr>
        <w:t xml:space="preserve"> (2010) </w:t>
      </w:r>
      <w:r w:rsidRPr="0029045F">
        <w:rPr>
          <w:u w:val="single"/>
        </w:rPr>
        <w:t xml:space="preserve">points to </w:t>
      </w:r>
      <w:r w:rsidRPr="00873ACF">
        <w:rPr>
          <w:highlight w:val="yellow"/>
          <w:u w:val="single"/>
        </w:rPr>
        <w:t xml:space="preserve">the rise of </w:t>
      </w:r>
      <w:r w:rsidRPr="00873ACF">
        <w:rPr>
          <w:rStyle w:val="Emphasis"/>
          <w:highlight w:val="yellow"/>
        </w:rPr>
        <w:t>'consequentialist ethics'</w:t>
      </w:r>
      <w:r w:rsidRPr="0029045F">
        <w:rPr>
          <w:sz w:val="12"/>
        </w:rPr>
        <w:t xml:space="preserve"> involved in this development, </w:t>
      </w:r>
      <w:r w:rsidRPr="00873ACF">
        <w:rPr>
          <w:highlight w:val="yellow"/>
          <w:u w:val="single"/>
        </w:rPr>
        <w:t>where</w:t>
      </w:r>
      <w:r w:rsidRPr="0029045F">
        <w:rPr>
          <w:sz w:val="12"/>
        </w:rPr>
        <w:t xml:space="preserve"> forms of moral </w:t>
      </w:r>
      <w:r w:rsidRPr="0029045F">
        <w:rPr>
          <w:u w:val="single"/>
        </w:rPr>
        <w:t xml:space="preserve">judgement framed in terms of 'right' and 'wrong' are becoming </w:t>
      </w:r>
      <w:r w:rsidRPr="0029045F">
        <w:rPr>
          <w:rStyle w:val="Emphasis"/>
        </w:rPr>
        <w:t>redefined as calculations</w:t>
      </w:r>
      <w:r w:rsidRPr="0029045F">
        <w:rPr>
          <w:u w:val="single"/>
        </w:rPr>
        <w:t xml:space="preserve"> to determine </w:t>
      </w:r>
      <w:r w:rsidRPr="0029045F">
        <w:rPr>
          <w:rStyle w:val="Emphasis"/>
        </w:rPr>
        <w:t xml:space="preserve">whether </w:t>
      </w:r>
      <w:r w:rsidRPr="00873ACF">
        <w:rPr>
          <w:rStyle w:val="Emphasis"/>
          <w:highlight w:val="yellow"/>
        </w:rPr>
        <w:t>a situation is to be judged better or worse as a result of a course of action</w:t>
      </w:r>
      <w:r w:rsidRPr="0029045F">
        <w:rPr>
          <w:u w:val="single"/>
        </w:rPr>
        <w:t>.</w:t>
      </w:r>
      <w:r w:rsidRPr="0029045F">
        <w:rPr>
          <w:sz w:val="12"/>
        </w:rPr>
        <w:t xml:space="preserve"> These are not minor trans- formations. The OECD argues that 'security' has become a major area Of economic activity, a driver Of modern economies (OECD 2004), while the sociologist David Lyon traces the contours of a surveillance society increasingly based on digital technologies (Lyon 2004). The political philosopher William Connolly argues that </w:t>
      </w:r>
      <w:r w:rsidRPr="0029045F">
        <w:rPr>
          <w:u w:val="single"/>
        </w:rPr>
        <w:t xml:space="preserve">this new social and political model </w:t>
      </w:r>
      <w:r w:rsidRPr="00873ACF">
        <w:rPr>
          <w:highlight w:val="yellow"/>
          <w:u w:val="single"/>
        </w:rPr>
        <w:t xml:space="preserve">involves an </w:t>
      </w:r>
      <w:r w:rsidRPr="00873ACF">
        <w:rPr>
          <w:rStyle w:val="Emphasis"/>
          <w:highlight w:val="yellow"/>
        </w:rPr>
        <w:t>increasing mobilization</w:t>
      </w:r>
      <w:r w:rsidRPr="0029045F">
        <w:rPr>
          <w:rStyle w:val="Emphasis"/>
        </w:rPr>
        <w:t xml:space="preserve"> of the population </w:t>
      </w:r>
      <w:r w:rsidRPr="00873ACF">
        <w:rPr>
          <w:rStyle w:val="Emphasis"/>
          <w:highlight w:val="yellow"/>
        </w:rPr>
        <w:t>against 'unspecified enemies'</w:t>
      </w:r>
      <w:r w:rsidRPr="0029045F">
        <w:rPr>
          <w:sz w:val="12"/>
        </w:rPr>
        <w:t xml:space="preserve"> </w:t>
      </w:r>
      <w:bookmarkEnd w:id="9"/>
    </w:p>
    <w:p w14:paraId="31FD5166" w14:textId="77A5D651" w:rsidR="00FD0D41" w:rsidRDefault="00FD0D41" w:rsidP="00B224A5">
      <w:pPr>
        <w:rPr>
          <w:sz w:val="12"/>
        </w:rPr>
      </w:pPr>
    </w:p>
    <w:p w14:paraId="301BC6CE" w14:textId="7397C42F" w:rsidR="00FD0D41" w:rsidRDefault="00FD0D41" w:rsidP="00FD0D41">
      <w:pPr>
        <w:pStyle w:val="Heading4"/>
      </w:pPr>
      <w:r>
        <w:lastRenderedPageBreak/>
        <w:t>AT: brands  - read the card it is all about optimization of current systems, kills thing outside dominate struc of knowledge</w:t>
      </w:r>
      <w:r w:rsidR="00623F06">
        <w:t xml:space="preserve">, democracy is link </w:t>
      </w:r>
      <w:r>
        <w:t xml:space="preserve"> </w:t>
      </w:r>
    </w:p>
    <w:p w14:paraId="4D818A70" w14:textId="7DA8C173" w:rsidR="00FD0D41" w:rsidRDefault="00FD0D41" w:rsidP="00FD0D41"/>
    <w:p w14:paraId="4E126604" w14:textId="03650A32" w:rsidR="00FD0D41" w:rsidRPr="00FD0D41" w:rsidRDefault="00FD0D41" w:rsidP="00FD0D41">
      <w:pPr>
        <w:pStyle w:val="Heading4"/>
      </w:pPr>
      <w:r>
        <w:t xml:space="preserve">AT: leek – bad frame = bad policy </w:t>
      </w:r>
    </w:p>
    <w:p w14:paraId="5D628D34" w14:textId="28C9E432" w:rsidR="00B224A5" w:rsidRDefault="00B224A5" w:rsidP="00B224A5">
      <w:pPr>
        <w:pStyle w:val="Heading2"/>
      </w:pPr>
      <w:r>
        <w:lastRenderedPageBreak/>
        <w:t>Adv:</w:t>
      </w:r>
    </w:p>
    <w:p w14:paraId="47C6921B" w14:textId="77777777" w:rsidR="00B224A5" w:rsidRPr="00557E7E" w:rsidRDefault="00B224A5" w:rsidP="00B224A5">
      <w:pPr>
        <w:pStyle w:val="Heading4"/>
        <w:rPr>
          <w:rFonts w:cs="Arial"/>
        </w:rPr>
      </w:pPr>
      <w:r w:rsidRPr="00557E7E">
        <w:rPr>
          <w:rFonts w:cs="Arial"/>
        </w:rPr>
        <w:t xml:space="preserve">No impact --- weapons are </w:t>
      </w:r>
      <w:r w:rsidRPr="00557E7E">
        <w:rPr>
          <w:rFonts w:cs="Arial"/>
          <w:u w:val="single"/>
        </w:rPr>
        <w:t>dealerted</w:t>
      </w:r>
      <w:r w:rsidRPr="00557E7E">
        <w:rPr>
          <w:rFonts w:cs="Arial"/>
        </w:rPr>
        <w:t xml:space="preserve"> and escalation checks stop </w:t>
      </w:r>
      <w:r w:rsidRPr="00557E7E">
        <w:rPr>
          <w:rFonts w:cs="Arial"/>
          <w:u w:val="single"/>
        </w:rPr>
        <w:t>conflict</w:t>
      </w:r>
      <w:r w:rsidRPr="00557E7E">
        <w:rPr>
          <w:rFonts w:cs="Arial"/>
        </w:rPr>
        <w:t xml:space="preserve"> </w:t>
      </w:r>
    </w:p>
    <w:p w14:paraId="27E001EF" w14:textId="77777777" w:rsidR="00B224A5" w:rsidRPr="00557E7E" w:rsidRDefault="00B224A5" w:rsidP="00B224A5">
      <w:r w:rsidRPr="00557E7E">
        <w:rPr>
          <w:rStyle w:val="Style13ptBold"/>
        </w:rPr>
        <w:t>Ghoshal 16</w:t>
      </w:r>
      <w:r w:rsidRPr="00557E7E">
        <w:t xml:space="preserve"> [Research Associate at the Delhi Policy Group (Debalina, “India’s Recessed Deterrence Posture: Prospects and Implications,” The Washington Quarterly, 39:1, 159-170]</w:t>
      </w:r>
    </w:p>
    <w:p w14:paraId="57B6E56B" w14:textId="3DA6D0FB" w:rsidR="00B224A5" w:rsidRPr="00557E7E" w:rsidRDefault="00B224A5" w:rsidP="00B224A5">
      <w:pPr>
        <w:rPr>
          <w:sz w:val="16"/>
          <w:szCs w:val="16"/>
        </w:rPr>
      </w:pPr>
      <w:r w:rsidRPr="00557E7E">
        <w:rPr>
          <w:sz w:val="16"/>
          <w:szCs w:val="16"/>
        </w:rPr>
        <w:t xml:space="preserve">The theory behind India’s nuclear missile program is ‘induction without deployment.’ 15 As Waheguru Pal Singh Sidhu, another nuclear expert, writes, </w:t>
      </w:r>
      <w:r w:rsidRPr="00557E7E">
        <w:rPr>
          <w:rStyle w:val="StyleUnderline"/>
          <w:highlight w:val="cyan"/>
        </w:rPr>
        <w:t>the Indian</w:t>
      </w:r>
      <w:r w:rsidRPr="00557E7E">
        <w:rPr>
          <w:sz w:val="16"/>
          <w:szCs w:val="16"/>
        </w:rPr>
        <w:t xml:space="preserve"> military is clear that induction is meant for peacetime, while deployment is a wartime activity.16 A </w:t>
      </w:r>
      <w:r w:rsidRPr="00557E7E">
        <w:rPr>
          <w:rStyle w:val="Emphasis"/>
          <w:highlight w:val="cyan"/>
        </w:rPr>
        <w:t>recessed deterrent posture</w:t>
      </w:r>
      <w:r w:rsidRPr="00557E7E">
        <w:rPr>
          <w:sz w:val="16"/>
          <w:szCs w:val="16"/>
        </w:rPr>
        <w:t xml:space="preserve">, hence, puts a lesser burden on its command and control and </w:t>
      </w:r>
      <w:r w:rsidRPr="00557E7E">
        <w:rPr>
          <w:rStyle w:val="StyleUnderline"/>
        </w:rPr>
        <w:t xml:space="preserve">enables New Delhi to </w:t>
      </w:r>
      <w:r w:rsidRPr="00557E7E">
        <w:rPr>
          <w:rStyle w:val="Emphasis"/>
        </w:rPr>
        <w:t>clarify for the world</w:t>
      </w:r>
      <w:r w:rsidRPr="00557E7E">
        <w:rPr>
          <w:sz w:val="16"/>
          <w:szCs w:val="16"/>
        </w:rPr>
        <w:t xml:space="preserve"> the difference between </w:t>
      </w:r>
      <w:r w:rsidRPr="00557E7E">
        <w:rPr>
          <w:rStyle w:val="StyleUnderline"/>
        </w:rPr>
        <w:t>its</w:t>
      </w:r>
      <w:r w:rsidRPr="00557E7E">
        <w:rPr>
          <w:sz w:val="16"/>
          <w:szCs w:val="16"/>
        </w:rPr>
        <w:t xml:space="preserve"> induction </w:t>
      </w:r>
      <w:r w:rsidRPr="00557E7E">
        <w:rPr>
          <w:rStyle w:val="StyleUnderline"/>
        </w:rPr>
        <w:t>program</w:t>
      </w:r>
      <w:r w:rsidRPr="00557E7E">
        <w:rPr>
          <w:sz w:val="16"/>
          <w:szCs w:val="16"/>
        </w:rPr>
        <w:t xml:space="preserve"> and a deployment program (should New Delhi wish to deploy the weapons). Nuclear deterrence usually comes just from the mere possession of such weapons. Therefore, the need to keep these nuclear weapons in a ready deterrent posture does not make sense, but instead adds to insecurity and instability. In fact, Lt. General B.M. Kapur has argued that “if range, target, yield, and mobility of nuclear weapons are made known to the enemy, that is the beginning of deterrence. Openness is itself deterrence.” 17 For instance, even though the Agni-V missile is neither deployed nor mated with nuclear warheads, the fact that New Delhi declares that the missile is capable of reaching targets in China—and that they are survivable against an enemy’s first-strike—could itself strengthen deterrence. Therefore, t here is no need for India to keep nuclear weapons in ready deterrent posture to strengthen deterrence. </w:t>
      </w:r>
      <w:r w:rsidRPr="00557E7E">
        <w:rPr>
          <w:rStyle w:val="StyleUnderline"/>
        </w:rPr>
        <w:t>Recessed deterrence</w:t>
      </w:r>
      <w:r w:rsidRPr="00557E7E">
        <w:rPr>
          <w:sz w:val="16"/>
          <w:szCs w:val="16"/>
        </w:rPr>
        <w:t xml:space="preserve"> thus </w:t>
      </w:r>
      <w:r w:rsidRPr="00557E7E">
        <w:rPr>
          <w:rStyle w:val="StyleUnderline"/>
        </w:rPr>
        <w:t>enables India to adopt</w:t>
      </w:r>
      <w:r w:rsidRPr="00557E7E">
        <w:rPr>
          <w:sz w:val="16"/>
          <w:szCs w:val="16"/>
        </w:rPr>
        <w:t xml:space="preserve"> a strategy that is an amalgamation of </w:t>
      </w:r>
      <w:r w:rsidRPr="00557E7E">
        <w:rPr>
          <w:rStyle w:val="StyleUnderline"/>
        </w:rPr>
        <w:t xml:space="preserve">both </w:t>
      </w:r>
      <w:r w:rsidRPr="00557E7E">
        <w:rPr>
          <w:rStyle w:val="Emphasis"/>
        </w:rPr>
        <w:t>openness</w:t>
      </w:r>
      <w:r w:rsidRPr="00557E7E">
        <w:rPr>
          <w:rStyle w:val="StyleUnderline"/>
        </w:rPr>
        <w:t xml:space="preserve"> and </w:t>
      </w:r>
      <w:r w:rsidRPr="00557E7E">
        <w:rPr>
          <w:rStyle w:val="Emphasis"/>
        </w:rPr>
        <w:t>ambiguity</w:t>
      </w:r>
      <w:r w:rsidRPr="00557E7E">
        <w:rPr>
          <w:sz w:val="16"/>
          <w:szCs w:val="16"/>
        </w:rPr>
        <w:t xml:space="preserve">. India declared a state of possessing nuclear weapons, which is an openness that enabled New Delhi to strengthen its deterrent capability. However, the unassembled and semi-assembled states of its nuclear weapons and missile systems open the window of ambiguity regarding India’s nuclear weapons command and control issues (especially in the case of seabased deterrence) as well as its survivability and ability to launch a counterstrike, thereby further strengthening deterrence. Moreover, India has always projected itself as a firm supporter of nuclear disarmament. India has been the only state to call for a Nuclear Weapons Convention that would ban and eliminate nuclear weapons. While adopting a no-first-use policy is considered to be another vital step toward nuclear disarmament, nofirst-use is best ensured when states decide to not to keep their arsenal in a ready deterrent posture. How Can Recessed Deterrence Help? A posture of </w:t>
      </w:r>
      <w:r w:rsidRPr="00557E7E">
        <w:rPr>
          <w:rStyle w:val="StyleUnderline"/>
        </w:rPr>
        <w:t>recessed deterrence</w:t>
      </w:r>
      <w:r w:rsidRPr="00557E7E">
        <w:rPr>
          <w:sz w:val="16"/>
          <w:szCs w:val="16"/>
        </w:rPr>
        <w:t xml:space="preserve"> offers a variety of benefits: </w:t>
      </w:r>
      <w:r w:rsidRPr="00557E7E">
        <w:rPr>
          <w:rStyle w:val="StyleUnderline"/>
        </w:rPr>
        <w:t xml:space="preserve">Allows for </w:t>
      </w:r>
      <w:r w:rsidRPr="00557E7E">
        <w:rPr>
          <w:rStyle w:val="Emphasis"/>
        </w:rPr>
        <w:t>rational thinking</w:t>
      </w:r>
      <w:r w:rsidRPr="00557E7E">
        <w:rPr>
          <w:sz w:val="16"/>
          <w:szCs w:val="16"/>
        </w:rPr>
        <w:t>: When warheads are not mated with their delivery systems</w:t>
      </w:r>
      <w:r w:rsidRPr="00557E7E">
        <w:rPr>
          <w:rStyle w:val="StyleUnderline"/>
        </w:rPr>
        <w:t xml:space="preserve">, it </w:t>
      </w:r>
      <w:r w:rsidRPr="00557E7E">
        <w:rPr>
          <w:rStyle w:val="StyleUnderline"/>
          <w:highlight w:val="cyan"/>
        </w:rPr>
        <w:t>gives</w:t>
      </w:r>
      <w:r w:rsidRPr="00557E7E">
        <w:rPr>
          <w:rStyle w:val="StyleUnderline"/>
        </w:rPr>
        <w:t xml:space="preserve"> a state </w:t>
      </w:r>
      <w:r w:rsidRPr="00557E7E">
        <w:rPr>
          <w:rStyle w:val="Emphasis"/>
        </w:rPr>
        <w:t xml:space="preserve">more </w:t>
      </w:r>
      <w:r w:rsidRPr="00557E7E">
        <w:rPr>
          <w:rStyle w:val="Emphasis"/>
          <w:highlight w:val="cyan"/>
        </w:rPr>
        <w:t>time</w:t>
      </w:r>
      <w:r w:rsidRPr="00557E7E">
        <w:rPr>
          <w:rStyle w:val="StyleUnderline"/>
          <w:highlight w:val="cyan"/>
        </w:rPr>
        <w:t xml:space="preserve"> to </w:t>
      </w:r>
      <w:r w:rsidRPr="00557E7E">
        <w:rPr>
          <w:rStyle w:val="Emphasis"/>
          <w:highlight w:val="cyan"/>
        </w:rPr>
        <w:t>act rationally</w:t>
      </w:r>
      <w:r w:rsidRPr="00557E7E">
        <w:rPr>
          <w:rStyle w:val="StyleUnderline"/>
          <w:highlight w:val="cyan"/>
        </w:rPr>
        <w:t xml:space="preserve"> </w:t>
      </w:r>
      <w:r w:rsidRPr="00557E7E">
        <w:rPr>
          <w:rStyle w:val="StyleUnderline"/>
        </w:rPr>
        <w:t>during times of crisis</w:t>
      </w:r>
      <w:r w:rsidRPr="00557E7E">
        <w:rPr>
          <w:sz w:val="16"/>
          <w:szCs w:val="16"/>
        </w:rPr>
        <w:t xml:space="preserve">. This has even more relevance when a state has a first-use policy. However, India, with a no-first-use policy, also gains from a recessed deterrence posture. In addition to the reasons given above, </w:t>
      </w:r>
      <w:r w:rsidRPr="00557E7E">
        <w:rPr>
          <w:rStyle w:val="StyleUnderline"/>
        </w:rPr>
        <w:t>the belief</w:t>
      </w:r>
      <w:r w:rsidRPr="00557E7E">
        <w:rPr>
          <w:sz w:val="16"/>
          <w:szCs w:val="16"/>
        </w:rPr>
        <w:t xml:space="preserve"> that India’s warheads are not mated with their delivery systems </w:t>
      </w:r>
      <w:r w:rsidRPr="00557E7E">
        <w:rPr>
          <w:rStyle w:val="StyleUnderline"/>
        </w:rPr>
        <w:t xml:space="preserve">could give Pakistan </w:t>
      </w:r>
      <w:r w:rsidRPr="00557E7E">
        <w:rPr>
          <w:rStyle w:val="Emphasis"/>
        </w:rPr>
        <w:t>reason not to clandestinely mate</w:t>
      </w:r>
      <w:r w:rsidRPr="00557E7E">
        <w:rPr>
          <w:rStyle w:val="StyleUnderline"/>
        </w:rPr>
        <w:t xml:space="preserve"> their own nuclear warheads with their delivery systems</w:t>
      </w:r>
      <w:r w:rsidRPr="00557E7E">
        <w:rPr>
          <w:sz w:val="16"/>
          <w:szCs w:val="16"/>
        </w:rPr>
        <w:t xml:space="preserve">. As former Defense Minister George Fernandes points out, if Pakistan strikes initially, the effects could be cataclysmic: “we [India] may [lose] a part of our population.” And after India’s retaliatory strikes on Pakistan, “Pakistan may [be] completely wiped out.” 18 This </w:t>
      </w:r>
      <w:r w:rsidRPr="00557E7E">
        <w:rPr>
          <w:rStyle w:val="StyleUnderline"/>
          <w:highlight w:val="cyan"/>
        </w:rPr>
        <w:t>irrationality and catastrophe</w:t>
      </w:r>
      <w:r w:rsidRPr="00557E7E">
        <w:rPr>
          <w:sz w:val="16"/>
          <w:szCs w:val="16"/>
        </w:rPr>
        <w:t xml:space="preserve"> to an extent </w:t>
      </w:r>
      <w:r w:rsidRPr="00557E7E">
        <w:rPr>
          <w:rStyle w:val="StyleUnderline"/>
          <w:highlight w:val="cyan"/>
        </w:rPr>
        <w:t xml:space="preserve">has </w:t>
      </w:r>
      <w:r w:rsidRPr="00557E7E">
        <w:rPr>
          <w:rStyle w:val="Emphasis"/>
          <w:highlight w:val="cyan"/>
        </w:rPr>
        <w:t>been prevented</w:t>
      </w:r>
      <w:r w:rsidRPr="00557E7E">
        <w:rPr>
          <w:rStyle w:val="StyleUnderline"/>
        </w:rPr>
        <w:t xml:space="preserve"> not just because of New Delhi’s no-first-use policy, but also </w:t>
      </w:r>
      <w:r w:rsidRPr="00557E7E">
        <w:rPr>
          <w:rStyle w:val="StyleUnderline"/>
          <w:highlight w:val="cyan"/>
        </w:rPr>
        <w:t>because of its posture of keeping</w:t>
      </w:r>
      <w:r w:rsidRPr="00557E7E">
        <w:rPr>
          <w:rStyle w:val="StyleUnderline"/>
        </w:rPr>
        <w:t xml:space="preserve"> the nuclear </w:t>
      </w:r>
      <w:r w:rsidRPr="00557E7E">
        <w:rPr>
          <w:rStyle w:val="StyleUnderline"/>
          <w:highlight w:val="cyan"/>
        </w:rPr>
        <w:t xml:space="preserve">weapons </w:t>
      </w:r>
      <w:r w:rsidRPr="00557E7E">
        <w:rPr>
          <w:rStyle w:val="Emphasis"/>
          <w:highlight w:val="cyan"/>
        </w:rPr>
        <w:t>de-mated</w:t>
      </w:r>
      <w:r w:rsidRPr="00557E7E">
        <w:rPr>
          <w:rStyle w:val="StyleUnderline"/>
          <w:highlight w:val="cyan"/>
        </w:rPr>
        <w:t xml:space="preserve"> and </w:t>
      </w:r>
      <w:r w:rsidRPr="00557E7E">
        <w:rPr>
          <w:rStyle w:val="Emphasis"/>
          <w:highlight w:val="cyan"/>
        </w:rPr>
        <w:t>de-alerted</w:t>
      </w:r>
      <w:r w:rsidRPr="00557E7E">
        <w:rPr>
          <w:rStyle w:val="StyleUnderline"/>
          <w:highlight w:val="cyan"/>
        </w:rPr>
        <w:t>. This provides</w:t>
      </w:r>
      <w:r w:rsidRPr="00557E7E">
        <w:rPr>
          <w:rStyle w:val="StyleUnderline"/>
        </w:rPr>
        <w:t xml:space="preserve"> a </w:t>
      </w:r>
      <w:r w:rsidRPr="00557E7E">
        <w:rPr>
          <w:rStyle w:val="Emphasis"/>
        </w:rPr>
        <w:t xml:space="preserve">certain </w:t>
      </w:r>
      <w:r w:rsidRPr="00557E7E">
        <w:rPr>
          <w:rStyle w:val="Emphasis"/>
          <w:highlight w:val="cyan"/>
        </w:rPr>
        <w:t>trust to Pakistan</w:t>
      </w:r>
      <w:r w:rsidRPr="00557E7E">
        <w:rPr>
          <w:rStyle w:val="StyleUnderline"/>
        </w:rPr>
        <w:t xml:space="preserve"> that New Delhi’s nuclear weapons are </w:t>
      </w:r>
      <w:r w:rsidRPr="00557E7E">
        <w:rPr>
          <w:rStyle w:val="Emphasis"/>
        </w:rPr>
        <w:t>not meant for warfighting</w:t>
      </w:r>
      <w:r w:rsidRPr="00557E7E">
        <w:rPr>
          <w:sz w:val="16"/>
          <w:szCs w:val="16"/>
        </w:rPr>
        <w:t xml:space="preserve">. Similarly, China has always been keen on avoiding nuclear “adventurism,” and a de-mated and de-alerted nuclear weapons posture coupled with no-first-use provides China the room to do so. </w:t>
      </w:r>
      <w:r w:rsidRPr="00557E7E">
        <w:rPr>
          <w:rStyle w:val="StyleUnderline"/>
        </w:rPr>
        <w:t xml:space="preserve">With both </w:t>
      </w:r>
      <w:r w:rsidRPr="00557E7E">
        <w:rPr>
          <w:rStyle w:val="Emphasis"/>
        </w:rPr>
        <w:t>New Delhi</w:t>
      </w:r>
      <w:r w:rsidRPr="00557E7E">
        <w:rPr>
          <w:rStyle w:val="StyleUnderline"/>
        </w:rPr>
        <w:t xml:space="preserve"> and </w:t>
      </w:r>
      <w:r w:rsidRPr="00557E7E">
        <w:rPr>
          <w:rStyle w:val="Emphasis"/>
        </w:rPr>
        <w:t>Beijing</w:t>
      </w:r>
      <w:r w:rsidRPr="00557E7E">
        <w:rPr>
          <w:rStyle w:val="StyleUnderline"/>
        </w:rPr>
        <w:t xml:space="preserve"> adopting a nofirst-use policy</w:t>
      </w:r>
      <w:r w:rsidRPr="00557E7E">
        <w:rPr>
          <w:sz w:val="16"/>
          <w:szCs w:val="16"/>
        </w:rPr>
        <w:t xml:space="preserve"> (though the policy is conditional), </w:t>
      </w:r>
      <w:r w:rsidRPr="00557E7E">
        <w:rPr>
          <w:rStyle w:val="StyleUnderline"/>
        </w:rPr>
        <w:t xml:space="preserve">their </w:t>
      </w:r>
      <w:r w:rsidRPr="00557E7E">
        <w:rPr>
          <w:rStyle w:val="Emphasis"/>
        </w:rPr>
        <w:t>de-mated</w:t>
      </w:r>
      <w:r w:rsidRPr="00557E7E">
        <w:rPr>
          <w:rStyle w:val="StyleUnderline"/>
        </w:rPr>
        <w:t xml:space="preserve"> and </w:t>
      </w:r>
      <w:r w:rsidRPr="00557E7E">
        <w:rPr>
          <w:rStyle w:val="Emphasis"/>
        </w:rPr>
        <w:t>de-alerted</w:t>
      </w:r>
      <w:r w:rsidRPr="00557E7E">
        <w:rPr>
          <w:rStyle w:val="StyleUnderline"/>
        </w:rPr>
        <w:t xml:space="preserve"> nuclear weapons posture could leave </w:t>
      </w:r>
      <w:r w:rsidRPr="00557E7E">
        <w:rPr>
          <w:rStyle w:val="Emphasis"/>
        </w:rPr>
        <w:t>less scope</w:t>
      </w:r>
      <w:r w:rsidRPr="00557E7E">
        <w:rPr>
          <w:rStyle w:val="StyleUnderline"/>
        </w:rPr>
        <w:t xml:space="preserve"> for an </w:t>
      </w:r>
      <w:r w:rsidRPr="00557E7E">
        <w:rPr>
          <w:rStyle w:val="Emphasis"/>
        </w:rPr>
        <w:t>irrational launch</w:t>
      </w:r>
      <w:r w:rsidRPr="00557E7E">
        <w:rPr>
          <w:rStyle w:val="StyleUnderline"/>
        </w:rPr>
        <w:t xml:space="preserve"> by either state, thereby </w:t>
      </w:r>
      <w:r w:rsidRPr="00557E7E">
        <w:rPr>
          <w:rStyle w:val="StyleUnderline"/>
          <w:highlight w:val="cyan"/>
        </w:rPr>
        <w:t xml:space="preserve">keeping the nuclear threshold </w:t>
      </w:r>
      <w:r w:rsidRPr="00557E7E">
        <w:rPr>
          <w:rStyle w:val="Emphasis"/>
          <w:highlight w:val="cyan"/>
        </w:rPr>
        <w:t>high</w:t>
      </w:r>
      <w:r w:rsidRPr="00557E7E">
        <w:rPr>
          <w:rStyle w:val="StyleUnderline"/>
        </w:rPr>
        <w:t xml:space="preserve">. </w:t>
      </w:r>
      <w:r w:rsidRPr="00557E7E">
        <w:rPr>
          <w:sz w:val="16"/>
          <w:szCs w:val="16"/>
        </w:rPr>
        <w:t xml:space="preserve">Prevent an all out nuclear war: </w:t>
      </w:r>
      <w:r w:rsidRPr="00557E7E">
        <w:rPr>
          <w:rStyle w:val="StyleUnderline"/>
          <w:highlight w:val="cyan"/>
        </w:rPr>
        <w:t xml:space="preserve">Choosing </w:t>
      </w:r>
      <w:r w:rsidRPr="00557E7E">
        <w:rPr>
          <w:rStyle w:val="Emphasis"/>
          <w:highlight w:val="cyan"/>
        </w:rPr>
        <w:t>not to mate</w:t>
      </w:r>
      <w:r w:rsidRPr="00557E7E">
        <w:rPr>
          <w:rStyle w:val="StyleUnderline"/>
        </w:rPr>
        <w:t xml:space="preserve"> delivery </w:t>
      </w:r>
      <w:r w:rsidRPr="00557E7E">
        <w:rPr>
          <w:rStyle w:val="StyleUnderline"/>
          <w:highlight w:val="cyan"/>
        </w:rPr>
        <w:t>systems</w:t>
      </w:r>
      <w:r w:rsidRPr="00557E7E">
        <w:rPr>
          <w:rStyle w:val="StyleUnderline"/>
        </w:rPr>
        <w:t xml:space="preserve"> with nuclear warheads </w:t>
      </w:r>
      <w:r w:rsidRPr="00557E7E">
        <w:rPr>
          <w:rStyle w:val="StyleUnderline"/>
          <w:highlight w:val="cyan"/>
        </w:rPr>
        <w:t xml:space="preserve">could </w:t>
      </w:r>
      <w:r w:rsidRPr="00557E7E">
        <w:rPr>
          <w:rStyle w:val="Emphasis"/>
          <w:highlight w:val="cyan"/>
        </w:rPr>
        <w:t>prevent</w:t>
      </w:r>
      <w:r w:rsidRPr="00557E7E">
        <w:rPr>
          <w:sz w:val="16"/>
          <w:szCs w:val="16"/>
        </w:rPr>
        <w:t xml:space="preserve"> an all out </w:t>
      </w:r>
      <w:r w:rsidRPr="00557E7E">
        <w:rPr>
          <w:rStyle w:val="Emphasis"/>
          <w:highlight w:val="cyan"/>
        </w:rPr>
        <w:t>nuclear war</w:t>
      </w:r>
      <w:r w:rsidRPr="00557E7E">
        <w:rPr>
          <w:sz w:val="16"/>
          <w:szCs w:val="16"/>
          <w:highlight w:val="cyan"/>
        </w:rPr>
        <w:t>.</w:t>
      </w:r>
      <w:r w:rsidRPr="00557E7E">
        <w:rPr>
          <w:sz w:val="16"/>
          <w:szCs w:val="16"/>
        </w:rPr>
        <w:t xml:space="preserve"> This posture is conducive for both Pakistan and India since </w:t>
      </w:r>
      <w:r w:rsidRPr="00557E7E">
        <w:rPr>
          <w:rStyle w:val="StyleUnderline"/>
          <w:highlight w:val="cyan"/>
        </w:rPr>
        <w:t xml:space="preserve">both states could </w:t>
      </w:r>
      <w:r w:rsidRPr="00557E7E">
        <w:rPr>
          <w:rStyle w:val="Emphasis"/>
          <w:highlight w:val="cyan"/>
        </w:rPr>
        <w:t>feasibly engage</w:t>
      </w:r>
      <w:r w:rsidRPr="00557E7E">
        <w:rPr>
          <w:rStyle w:val="StyleUnderline"/>
          <w:highlight w:val="cyan"/>
        </w:rPr>
        <w:t xml:space="preserve"> in </w:t>
      </w:r>
      <w:r w:rsidRPr="00557E7E">
        <w:rPr>
          <w:rStyle w:val="Emphasis"/>
          <w:highlight w:val="cyan"/>
        </w:rPr>
        <w:t>limited conflict</w:t>
      </w:r>
      <w:r w:rsidRPr="00557E7E">
        <w:rPr>
          <w:rStyle w:val="StyleUnderline"/>
        </w:rPr>
        <w:t xml:space="preserve"> </w:t>
      </w:r>
    </w:p>
    <w:p w14:paraId="1179542D" w14:textId="77777777" w:rsidR="00B224A5" w:rsidRPr="00557E7E" w:rsidRDefault="00B224A5" w:rsidP="00B224A5">
      <w:pPr>
        <w:pStyle w:val="Heading4"/>
        <w:rPr>
          <w:rFonts w:cs="Calibri"/>
        </w:rPr>
      </w:pPr>
      <w:r w:rsidRPr="00557E7E">
        <w:rPr>
          <w:rFonts w:cs="Calibri"/>
        </w:rPr>
        <w:t>Global democracy resilient</w:t>
      </w:r>
      <w:r>
        <w:rPr>
          <w:rFonts w:cs="Calibri"/>
        </w:rPr>
        <w:t xml:space="preserve"> now. No SQ collapse.</w:t>
      </w:r>
    </w:p>
    <w:p w14:paraId="769F0C4D" w14:textId="77777777" w:rsidR="00B224A5" w:rsidRPr="00557E7E" w:rsidRDefault="00B224A5" w:rsidP="00B224A5">
      <w:r w:rsidRPr="00557E7E">
        <w:rPr>
          <w:rStyle w:val="Style13ptBold"/>
        </w:rPr>
        <w:t>Muggah and Pinker 18</w:t>
      </w:r>
      <w:r w:rsidRPr="00557E7E">
        <w:t xml:space="preserve"> (Robert, Co-founder, Igarape Institute and SecDev Group, and Steven, Johnstone Family Professor of Psychology, Harvard University, “Democracy isn't in as much trouble as you might think,” 6-3-18, https://www.weforum.org/agenda/2018/04/is-liberal-democracy-in-retreat)</w:t>
      </w:r>
    </w:p>
    <w:p w14:paraId="4EA7CA87" w14:textId="3BE0E465" w:rsidR="00B224A5" w:rsidRPr="0089744E" w:rsidRDefault="00B224A5" w:rsidP="00B224A5">
      <w:pPr>
        <w:rPr>
          <w:sz w:val="8"/>
        </w:rPr>
      </w:pPr>
      <w:r w:rsidRPr="0089744E">
        <w:rPr>
          <w:sz w:val="8"/>
        </w:rPr>
        <w:t>Though some countries (and cities) are faring worse than others,</w:t>
      </w:r>
      <w:r w:rsidRPr="00557E7E">
        <w:rPr>
          <w:rStyle w:val="StyleUnderline"/>
        </w:rPr>
        <w:t xml:space="preserve"> </w:t>
      </w:r>
      <w:r w:rsidRPr="00557E7E">
        <w:rPr>
          <w:rStyle w:val="StyleUnderline"/>
          <w:highlight w:val="cyan"/>
        </w:rPr>
        <w:t xml:space="preserve">the world is </w:t>
      </w:r>
      <w:r w:rsidRPr="00557E7E">
        <w:rPr>
          <w:rStyle w:val="Emphasis"/>
          <w:highlight w:val="cyan"/>
        </w:rPr>
        <w:t>becoming safer</w:t>
      </w:r>
      <w:r w:rsidRPr="0089744E">
        <w:rPr>
          <w:sz w:val="8"/>
          <w:highlight w:val="cyan"/>
        </w:rPr>
        <w:t xml:space="preserve"> a</w:t>
      </w:r>
      <w:r w:rsidRPr="0089744E">
        <w:rPr>
          <w:sz w:val="8"/>
        </w:rPr>
        <w:t>nd more prosperous overall – hard as that may be to believe. This is</w:t>
      </w:r>
      <w:r w:rsidRPr="00557E7E">
        <w:rPr>
          <w:rStyle w:val="StyleUnderline"/>
        </w:rPr>
        <w:t xml:space="preserve"> </w:t>
      </w:r>
      <w:r w:rsidRPr="00557E7E">
        <w:rPr>
          <w:rStyle w:val="StyleUnderline"/>
          <w:highlight w:val="cyan"/>
        </w:rPr>
        <w:t>especially</w:t>
      </w:r>
      <w:r w:rsidRPr="0089744E">
        <w:rPr>
          <w:sz w:val="8"/>
        </w:rPr>
        <w:t xml:space="preserve"> true of </w:t>
      </w:r>
      <w:r w:rsidRPr="00557E7E">
        <w:rPr>
          <w:rStyle w:val="StyleUnderline"/>
          <w:highlight w:val="cyan"/>
        </w:rPr>
        <w:t>democratic countries</w:t>
      </w:r>
      <w:r w:rsidRPr="0089744E">
        <w:rPr>
          <w:sz w:val="8"/>
        </w:rPr>
        <w:t xml:space="preserve">, which stand out for their higher rates of economic growth and higher levels of wellbeing. Democracies also tend to have fewer wars and genocides, virtually no famines, and happier, healthier, better-educated citizens. The good news is that a sizeable majority </w:t>
      </w:r>
      <w:r w:rsidRPr="0089744E">
        <w:rPr>
          <w:sz w:val="8"/>
        </w:rPr>
        <w:lastRenderedPageBreak/>
        <w:t xml:space="preserve">of the world’s population now lives in a democracy. Yet in some of them – not least the United States – </w:t>
      </w:r>
      <w:r w:rsidRPr="00557E7E">
        <w:rPr>
          <w:rStyle w:val="StyleUnderline"/>
          <w:highlight w:val="cyan"/>
        </w:rPr>
        <w:t>the rise of populist, nativist political parties and leaders</w:t>
      </w:r>
      <w:r w:rsidRPr="00557E7E">
        <w:rPr>
          <w:rStyle w:val="StyleUnderline"/>
        </w:rPr>
        <w:t xml:space="preserve"> </w:t>
      </w:r>
      <w:r w:rsidRPr="0089744E">
        <w:rPr>
          <w:sz w:val="8"/>
        </w:rPr>
        <w:t>with authoritarian tendencies</w:t>
      </w:r>
      <w:r w:rsidRPr="00557E7E">
        <w:rPr>
          <w:rStyle w:val="StyleUnderline"/>
        </w:rPr>
        <w:t xml:space="preserve"> </w:t>
      </w:r>
      <w:r w:rsidRPr="00557E7E">
        <w:rPr>
          <w:rStyle w:val="StyleUnderline"/>
          <w:highlight w:val="cyan"/>
        </w:rPr>
        <w:t xml:space="preserve">has created </w:t>
      </w:r>
      <w:r w:rsidRPr="0089744E">
        <w:rPr>
          <w:sz w:val="8"/>
        </w:rPr>
        <w:t xml:space="preserve">an unmistakable </w:t>
      </w:r>
      <w:r w:rsidRPr="00557E7E">
        <w:rPr>
          <w:rStyle w:val="StyleUnderline"/>
          <w:highlight w:val="cyan"/>
        </w:rPr>
        <w:t>sense of pessimism</w:t>
      </w:r>
      <w:r w:rsidRPr="0089744E">
        <w:rPr>
          <w:sz w:val="8"/>
        </w:rPr>
        <w:t xml:space="preserve">, leading many to fear for the future of democracy. Are people right to be worried? Democratic sea change Many people forget that liberal democracy is a relatively new idea. Most of its core precepts – the separation of powers, human rights, civil liberties, freedom of speech and assembly, pluralistic media, and free, fair, and competitive elections – did not genuinely take hold until the twentieth century. Until a few hundred years ago, most societies had swung between anarchy and various forms of tyranny. Governments before the modern era brought about only marginal improvements in the lives of their subjects, whom they often kept in check through brutal repression. Ruthless despotism endured in most places, because the alternative – a Hobbesian state of anarchy – was even worse. The emergence of democracy was far from inevitable. In fact, the spread of democratic governments after the eighteenth century was a rather stop-start affair. According to the late Harvard University political scientist Samuel P. Huntington, it came in three waves. The first began in the nineteenth century, led by the US, which had developed a system of constitutional democracy that was widely admired for its checks on executive, legislative, and judicial power and privilege. Throughout the nineteenth century, Western European countries, in particular, emulated the US model. By 1922, there were some 29 democracies in existence around the world, though that number would fall to 12 by 1942. The second wave, according to Huntington, came after the Allied victory in World War II, and crested in 1962, when there were 36 democracies around the world. Again, the wave would ebb somewhat. By 1975, the number had fallen to 30, owing to communist takeovers and pushback from authoritarian regimes in Europe, Latin America, Africa, the Middle East, and Southeast Asia. The third wave was more of a tsunami. Military and fascist governments fell left, right, and center throughout the 1970s and 1980s. After the fall of the Berlin Wall in 1989 and the implosion of the Soviet Union in 1991, the number of democracies worldwide effectively tripled. By the start of US President Barack Obama’s administration in 2009, there were 87 democracies worldwide. Marching backwards? Looking back, the immediate post-Cold War period seems like a Golden Age of democratic consolidation. But it was also a time when the staggering pace of change fueled new concerns about the genuine health of many newly democratic governments. Today, confidence in the forward march of democracy is dimming. Scholars speak grimly of how democracies are suffering from “undertow,” “rollback,” “recession,” and even “depression.” Others worry that democracies are hollowing themselves out and becoming “partial,” “low-intensity,” “empty,” and “illiberal.” In these cases, elections still take place, but civil liberties and checks on power are flouted. Moreover, the failure of the 2003-2005 “color revolutions” in Georgia, Ukraine, and Kyrgyzstan were highly demoralizing, as was the failure of the 2010-2011 Arab Spring in Egypt, Libya, Syria, and elsewhere in the Middle East and North Africa. Even more recently, authoritarian governance in new democracies such as Hungary, Poland, and Turkey, and in old democracies such as the US, have set off alarm bells. And an unrelenting flood of negative headlines in other democracies has reinforced the sense that illiberalism and nationalist populism are resurgent. Watchdog groups such as Freedom House are convinced that the world has become increasingly less free. A spate of new books has added to the creeping sense of doom. In How Democracies Die, Steven Levitsky and Daniel Ziblatt of Harvard University argue that democracies usually end not with a bang, but with a whimper, as demagogues like President Donald Trump in the US gradually undermine checks and balances. Likewise, in The People vs. Democracy, Harvard’s Yascha Mounk warns that liberal democracy is giving way to “undemocratic liberalism” and “illiberal democracy.” The former protects basic rights but delegates real power to unelected technocratic bodies like the European Commission. The latter features democratically elected leaders who ignore minority rights. More generally, Mounk and others fear that young people, including in the West, are turning away from democracy. What the data show And yet </w:t>
      </w:r>
      <w:r w:rsidRPr="00557E7E">
        <w:rPr>
          <w:rStyle w:val="Emphasis"/>
          <w:highlight w:val="cyan"/>
        </w:rPr>
        <w:t>there is reason to doubt that democracy is in retreat</w:t>
      </w:r>
      <w:r w:rsidRPr="00557E7E">
        <w:rPr>
          <w:rStyle w:val="Emphasis"/>
        </w:rPr>
        <w:t xml:space="preserve"> </w:t>
      </w:r>
      <w:r w:rsidRPr="0089744E">
        <w:rPr>
          <w:sz w:val="8"/>
        </w:rPr>
        <w:t xml:space="preserve">around the world. For starters, </w:t>
      </w:r>
      <w:r w:rsidRPr="00557E7E">
        <w:rPr>
          <w:rStyle w:val="StyleUnderline"/>
          <w:highlight w:val="cyan"/>
        </w:rPr>
        <w:t>there is no</w:t>
      </w:r>
      <w:r w:rsidRPr="00557E7E">
        <w:rPr>
          <w:rStyle w:val="StyleUnderline"/>
        </w:rPr>
        <w:t xml:space="preserve"> </w:t>
      </w:r>
      <w:r w:rsidRPr="0089744E">
        <w:rPr>
          <w:sz w:val="8"/>
        </w:rPr>
        <w:t>clear</w:t>
      </w:r>
      <w:r w:rsidRPr="00557E7E">
        <w:rPr>
          <w:rStyle w:val="StyleUnderline"/>
        </w:rPr>
        <w:t xml:space="preserve"> </w:t>
      </w:r>
      <w:r w:rsidRPr="00557E7E">
        <w:rPr>
          <w:rStyle w:val="StyleUnderline"/>
          <w:highlight w:val="cyan"/>
        </w:rPr>
        <w:t>evidence of a dramatic decline in support for democracy</w:t>
      </w:r>
      <w:r w:rsidRPr="00557E7E">
        <w:rPr>
          <w:rStyle w:val="StyleUnderline"/>
        </w:rPr>
        <w:t xml:space="preserve"> </w:t>
      </w:r>
      <w:r w:rsidRPr="0089744E">
        <w:rPr>
          <w:sz w:val="8"/>
        </w:rPr>
        <w:t xml:space="preserve">across most countries, including in the US. This does not mean that today’s uptick in the number of autocracies should be ignored; but it does suggest that the elegies for democracy may be premature. </w:t>
      </w:r>
      <w:r w:rsidRPr="00557E7E">
        <w:rPr>
          <w:rStyle w:val="StyleUnderline"/>
          <w:highlight w:val="cyan"/>
        </w:rPr>
        <w:t>Polls that show declining</w:t>
      </w:r>
      <w:r w:rsidRPr="00557E7E">
        <w:rPr>
          <w:rStyle w:val="StyleUnderline"/>
        </w:rPr>
        <w:t xml:space="preserve"> </w:t>
      </w:r>
      <w:r w:rsidRPr="0089744E">
        <w:rPr>
          <w:sz w:val="8"/>
        </w:rPr>
        <w:t xml:space="preserve">global </w:t>
      </w:r>
      <w:r w:rsidRPr="00557E7E">
        <w:rPr>
          <w:rStyle w:val="StyleUnderline"/>
          <w:highlight w:val="cyan"/>
        </w:rPr>
        <w:t>support</w:t>
      </w:r>
      <w:r w:rsidRPr="00557E7E">
        <w:rPr>
          <w:rStyle w:val="StyleUnderline"/>
        </w:rPr>
        <w:t xml:space="preserve"> </w:t>
      </w:r>
      <w:r w:rsidRPr="0089744E">
        <w:rPr>
          <w:sz w:val="8"/>
        </w:rPr>
        <w:t>for democracy</w:t>
      </w:r>
      <w:r w:rsidRPr="00557E7E">
        <w:rPr>
          <w:rStyle w:val="StyleUnderline"/>
        </w:rPr>
        <w:t xml:space="preserve"> </w:t>
      </w:r>
      <w:r w:rsidRPr="00557E7E">
        <w:rPr>
          <w:rStyle w:val="StyleUnderline"/>
          <w:highlight w:val="cyan"/>
        </w:rPr>
        <w:t>should</w:t>
      </w:r>
      <w:r w:rsidRPr="00557E7E">
        <w:rPr>
          <w:rStyle w:val="StyleUnderline"/>
        </w:rPr>
        <w:t xml:space="preserve"> </w:t>
      </w:r>
      <w:r w:rsidRPr="0089744E">
        <w:rPr>
          <w:sz w:val="8"/>
        </w:rPr>
        <w:t xml:space="preserve">also </w:t>
      </w:r>
      <w:r w:rsidRPr="00557E7E">
        <w:rPr>
          <w:rStyle w:val="StyleUnderline"/>
          <w:highlight w:val="cyan"/>
        </w:rPr>
        <w:t xml:space="preserve">be </w:t>
      </w:r>
      <w:r w:rsidRPr="00557E7E">
        <w:rPr>
          <w:rStyle w:val="Emphasis"/>
          <w:highlight w:val="cyan"/>
        </w:rPr>
        <w:t>interpreted with</w:t>
      </w:r>
      <w:r w:rsidRPr="00557E7E">
        <w:rPr>
          <w:rStyle w:val="Emphasis"/>
        </w:rPr>
        <w:t xml:space="preserve"> </w:t>
      </w:r>
      <w:r w:rsidRPr="0089744E">
        <w:rPr>
          <w:sz w:val="8"/>
        </w:rPr>
        <w:t>some</w:t>
      </w:r>
      <w:r w:rsidRPr="00557E7E">
        <w:rPr>
          <w:rStyle w:val="Emphasis"/>
        </w:rPr>
        <w:t xml:space="preserve"> </w:t>
      </w:r>
      <w:r w:rsidRPr="00557E7E">
        <w:rPr>
          <w:rStyle w:val="Emphasis"/>
          <w:highlight w:val="cyan"/>
        </w:rPr>
        <w:t>skepticism</w:t>
      </w:r>
      <w:r w:rsidRPr="0089744E">
        <w:rPr>
          <w:sz w:val="8"/>
          <w:highlight w:val="cyan"/>
        </w:rPr>
        <w:t>.</w:t>
      </w:r>
      <w:r w:rsidRPr="0089744E">
        <w:rPr>
          <w:sz w:val="8"/>
        </w:rPr>
        <w:t xml:space="preserve"> After all, it is hard to discern people’s appetite for democracy in countries ruled by authoritarian regimes, where respondents must be careful about publicly declaring such positions. In fact, </w:t>
      </w:r>
      <w:r w:rsidRPr="00557E7E">
        <w:rPr>
          <w:rStyle w:val="StyleUnderline"/>
          <w:highlight w:val="cyan"/>
        </w:rPr>
        <w:t xml:space="preserve">research </w:t>
      </w:r>
      <w:r w:rsidRPr="0089744E">
        <w:rPr>
          <w:sz w:val="8"/>
        </w:rPr>
        <w:t xml:space="preserve">from the Center for Systemic Peace’s Polity Project </w:t>
      </w:r>
      <w:r w:rsidRPr="00557E7E">
        <w:rPr>
          <w:rStyle w:val="StyleUnderline"/>
          <w:highlight w:val="cyan"/>
        </w:rPr>
        <w:t>suggests</w:t>
      </w:r>
      <w:r w:rsidRPr="0089744E">
        <w:rPr>
          <w:sz w:val="8"/>
        </w:rPr>
        <w:t xml:space="preserve"> that</w:t>
      </w:r>
      <w:r w:rsidRPr="00557E7E">
        <w:rPr>
          <w:rStyle w:val="StyleUnderline"/>
        </w:rPr>
        <w:t xml:space="preserve"> </w:t>
      </w:r>
      <w:r w:rsidRPr="00557E7E">
        <w:rPr>
          <w:rStyle w:val="StyleUnderline"/>
          <w:highlight w:val="cyan"/>
        </w:rPr>
        <w:t>the</w:t>
      </w:r>
      <w:r w:rsidRPr="0089744E">
        <w:rPr>
          <w:sz w:val="8"/>
        </w:rPr>
        <w:t xml:space="preserve"> great </w:t>
      </w:r>
      <w:r w:rsidRPr="00557E7E">
        <w:rPr>
          <w:rStyle w:val="Emphasis"/>
          <w:highlight w:val="cyan"/>
        </w:rPr>
        <w:t>third wave of democratization</w:t>
      </w:r>
      <w:r w:rsidRPr="0089744E">
        <w:rPr>
          <w:sz w:val="8"/>
        </w:rPr>
        <w:t xml:space="preserve">, far from receding, </w:t>
      </w:r>
      <w:r w:rsidRPr="00557E7E">
        <w:rPr>
          <w:rStyle w:val="StyleUnderline"/>
          <w:highlight w:val="cyan"/>
        </w:rPr>
        <w:t>may</w:t>
      </w:r>
      <w:r w:rsidRPr="0089744E">
        <w:rPr>
          <w:sz w:val="8"/>
        </w:rPr>
        <w:t xml:space="preserve"> eventually </w:t>
      </w:r>
      <w:r w:rsidRPr="00557E7E">
        <w:rPr>
          <w:rStyle w:val="Emphasis"/>
          <w:highlight w:val="cyan"/>
        </w:rPr>
        <w:t xml:space="preserve">give way to a fourth </w:t>
      </w:r>
    </w:p>
    <w:p w14:paraId="5BCAAC3E" w14:textId="77777777" w:rsidR="00FD0D41" w:rsidRPr="009B2B2E" w:rsidRDefault="00FD0D41" w:rsidP="00FD0D41">
      <w:pPr>
        <w:pStyle w:val="Heading4"/>
        <w:rPr>
          <w:rFonts w:asciiTheme="minorHAnsi" w:hAnsiTheme="minorHAnsi" w:cstheme="minorHAnsi"/>
        </w:rPr>
      </w:pPr>
      <w:bookmarkStart w:id="10" w:name="_Hlk66989501"/>
      <w:r w:rsidRPr="009B2B2E">
        <w:rPr>
          <w:rFonts w:asciiTheme="minorHAnsi" w:hAnsiTheme="minorHAnsi" w:cstheme="minorHAnsi"/>
        </w:rPr>
        <w:t xml:space="preserve">No leadership impact. </w:t>
      </w:r>
    </w:p>
    <w:p w14:paraId="093EBDAA" w14:textId="77777777" w:rsidR="00FD0D41" w:rsidRPr="009B2B2E" w:rsidRDefault="00FD0D41" w:rsidP="00FD0D41">
      <w:pPr>
        <w:rPr>
          <w:rFonts w:asciiTheme="minorHAnsi" w:hAnsiTheme="minorHAnsi" w:cstheme="minorHAnsi"/>
        </w:rPr>
      </w:pPr>
      <w:r w:rsidRPr="009B2B2E">
        <w:rPr>
          <w:rStyle w:val="Style13ptBold"/>
          <w:rFonts w:asciiTheme="minorHAnsi" w:hAnsiTheme="minorHAnsi" w:cstheme="minorHAnsi"/>
        </w:rPr>
        <w:t>Fettweis 20</w:t>
      </w:r>
      <w:r w:rsidRPr="009B2B2E">
        <w:rPr>
          <w:rFonts w:asciiTheme="minorHAnsi" w:hAnsiTheme="minorHAnsi" w:cstheme="minorHAnsi"/>
        </w:rPr>
        <w:t xml:space="preserve">, Associate Professor of Political Science at Tulane University. (Christopher J., 6-3-2020, "Delusions of Danger: Geopolitical Fear and Indispensability in U.S. Foreign Policy", </w:t>
      </w:r>
      <w:r w:rsidRPr="009B2B2E">
        <w:rPr>
          <w:rFonts w:asciiTheme="minorHAnsi" w:hAnsiTheme="minorHAnsi" w:cstheme="minorHAnsi"/>
          <w:i/>
          <w:iCs/>
        </w:rPr>
        <w:t>A Dangerous World? Threat Perception and U.S. National Security</w:t>
      </w:r>
      <w:r w:rsidRPr="009B2B2E">
        <w:rPr>
          <w:rFonts w:asciiTheme="minorHAnsi" w:hAnsiTheme="minorHAnsi" w:cstheme="minorHAnsi"/>
        </w:rPr>
        <w:t xml:space="preserve">, </w:t>
      </w:r>
      <w:hyperlink r:id="rId8" w:history="1">
        <w:r w:rsidRPr="009B2B2E">
          <w:rPr>
            <w:rStyle w:val="Hyperlink"/>
            <w:rFonts w:asciiTheme="minorHAnsi" w:hAnsiTheme="minorHAnsi" w:cstheme="minorHAnsi"/>
          </w:rPr>
          <w:t>https://www.cato.org/publications/publications/delusions-danger-geopolitical-fear-indispensability-us-foreign-policy</w:t>
        </w:r>
      </w:hyperlink>
      <w:r w:rsidRPr="009B2B2E">
        <w:rPr>
          <w:rFonts w:asciiTheme="minorHAnsi" w:hAnsiTheme="minorHAnsi" w:cstheme="minorHAnsi"/>
        </w:rPr>
        <w:t>)</w:t>
      </w:r>
    </w:p>
    <w:p w14:paraId="46FECEE4" w14:textId="77777777" w:rsidR="00FD0D41" w:rsidRPr="009B2B2E" w:rsidRDefault="00FD0D41" w:rsidP="00FD0D41">
      <w:pPr>
        <w:rPr>
          <w:rFonts w:asciiTheme="minorHAnsi" w:hAnsiTheme="minorHAnsi" w:cstheme="minorHAnsi"/>
          <w:u w:val="single"/>
        </w:rPr>
      </w:pPr>
      <w:r w:rsidRPr="00FD0D41">
        <w:rPr>
          <w:rFonts w:asciiTheme="minorHAnsi" w:hAnsiTheme="minorHAnsi" w:cstheme="minorHAnsi"/>
          <w:sz w:val="14"/>
        </w:rPr>
        <w:t xml:space="preserve">Like many believers, </w:t>
      </w:r>
      <w:r w:rsidRPr="009B2B2E">
        <w:rPr>
          <w:rStyle w:val="StyleUnderline"/>
          <w:rFonts w:asciiTheme="minorHAnsi" w:hAnsiTheme="minorHAnsi" w:cstheme="minorHAnsi"/>
        </w:rPr>
        <w:t xml:space="preserve">proponents of hegemonic stability theory base their view on </w:t>
      </w:r>
      <w:r w:rsidRPr="009B2B2E">
        <w:rPr>
          <w:rStyle w:val="Emphasis"/>
          <w:rFonts w:asciiTheme="minorHAnsi" w:hAnsiTheme="minorHAnsi" w:cstheme="minorHAnsi"/>
        </w:rPr>
        <w:t>faith alone</w:t>
      </w:r>
      <w:r w:rsidRPr="00FD0D41">
        <w:rPr>
          <w:rFonts w:asciiTheme="minorHAnsi" w:hAnsiTheme="minorHAnsi" w:cstheme="minorHAnsi"/>
          <w:sz w:val="14"/>
        </w:rPr>
        <w:t xml:space="preserve">.41 </w:t>
      </w:r>
      <w:r w:rsidRPr="009B2B2E">
        <w:rPr>
          <w:rStyle w:val="StyleUnderline"/>
          <w:rFonts w:asciiTheme="minorHAnsi" w:hAnsiTheme="minorHAnsi" w:cstheme="minorHAnsi"/>
        </w:rPr>
        <w:t xml:space="preserve">There is </w:t>
      </w:r>
      <w:r w:rsidRPr="009B2B2E">
        <w:rPr>
          <w:rStyle w:val="Emphasis"/>
          <w:rFonts w:asciiTheme="minorHAnsi" w:hAnsiTheme="minorHAnsi" w:cstheme="minorHAnsi"/>
        </w:rPr>
        <w:t>precious little evidence</w:t>
      </w:r>
      <w:r w:rsidRPr="009B2B2E">
        <w:rPr>
          <w:rStyle w:val="StyleUnderline"/>
          <w:rFonts w:asciiTheme="minorHAnsi" w:hAnsiTheme="minorHAnsi" w:cstheme="minorHAnsi"/>
        </w:rPr>
        <w:t xml:space="preserve"> to suggest that the United States is responsible for</w:t>
      </w:r>
      <w:r w:rsidRPr="00FD0D41">
        <w:rPr>
          <w:rFonts w:asciiTheme="minorHAnsi" w:hAnsiTheme="minorHAnsi" w:cstheme="minorHAnsi"/>
          <w:sz w:val="14"/>
        </w:rPr>
        <w:t xml:space="preserve"> the </w:t>
      </w:r>
      <w:r w:rsidRPr="009B2B2E">
        <w:rPr>
          <w:rStyle w:val="StyleUnderline"/>
          <w:rFonts w:asciiTheme="minorHAnsi" w:hAnsiTheme="minorHAnsi" w:cstheme="minorHAnsi"/>
        </w:rPr>
        <w:t>pacific trends</w:t>
      </w:r>
      <w:r w:rsidRPr="00FD0D41">
        <w:rPr>
          <w:rFonts w:asciiTheme="minorHAnsi" w:hAnsiTheme="minorHAnsi" w:cstheme="minorHAnsi"/>
          <w:sz w:val="14"/>
        </w:rPr>
        <w:t xml:space="preserve"> that have swept across the system. In fact, </w:t>
      </w:r>
      <w:r w:rsidRPr="009B68BA">
        <w:rPr>
          <w:rStyle w:val="StyleUnderline"/>
          <w:rFonts w:asciiTheme="minorHAnsi" w:hAnsiTheme="minorHAnsi" w:cstheme="minorHAnsi"/>
          <w:highlight w:val="cyan"/>
        </w:rPr>
        <w:t xml:space="preserve">the world remained </w:t>
      </w:r>
      <w:r w:rsidRPr="009B68BA">
        <w:rPr>
          <w:rStyle w:val="Emphasis"/>
          <w:rFonts w:asciiTheme="minorHAnsi" w:hAnsiTheme="minorHAnsi" w:cstheme="minorHAnsi"/>
          <w:highlight w:val="cyan"/>
        </w:rPr>
        <w:t>equally peaceful</w:t>
      </w:r>
      <w:r w:rsidRPr="00FD0D41">
        <w:rPr>
          <w:rFonts w:asciiTheme="minorHAnsi" w:hAnsiTheme="minorHAnsi" w:cstheme="minorHAnsi"/>
          <w:sz w:val="14"/>
        </w:rPr>
        <w:t xml:space="preserve">, relatively speaking, </w:t>
      </w:r>
      <w:r w:rsidRPr="009B68BA">
        <w:rPr>
          <w:rStyle w:val="StyleUnderline"/>
          <w:rFonts w:asciiTheme="minorHAnsi" w:hAnsiTheme="minorHAnsi" w:cstheme="minorHAnsi"/>
          <w:highlight w:val="cyan"/>
        </w:rPr>
        <w:t>while the U</w:t>
      </w:r>
      <w:r w:rsidRPr="00FD0D41">
        <w:rPr>
          <w:rFonts w:asciiTheme="minorHAnsi" w:hAnsiTheme="minorHAnsi" w:cstheme="minorHAnsi"/>
          <w:sz w:val="14"/>
        </w:rPr>
        <w:t xml:space="preserve">nited </w:t>
      </w:r>
      <w:r w:rsidRPr="009B68BA">
        <w:rPr>
          <w:rStyle w:val="StyleUnderline"/>
          <w:rFonts w:asciiTheme="minorHAnsi" w:hAnsiTheme="minorHAnsi" w:cstheme="minorHAnsi"/>
          <w:highlight w:val="cyan"/>
        </w:rPr>
        <w:t>S</w:t>
      </w:r>
      <w:r w:rsidRPr="00FD0D41">
        <w:rPr>
          <w:rFonts w:asciiTheme="minorHAnsi" w:hAnsiTheme="minorHAnsi" w:cstheme="minorHAnsi"/>
          <w:sz w:val="14"/>
        </w:rPr>
        <w:t xml:space="preserve">tates </w:t>
      </w:r>
      <w:r w:rsidRPr="009B68BA">
        <w:rPr>
          <w:rStyle w:val="StyleUnderline"/>
          <w:rFonts w:asciiTheme="minorHAnsi" w:hAnsiTheme="minorHAnsi" w:cstheme="minorHAnsi"/>
          <w:highlight w:val="cyan"/>
        </w:rPr>
        <w:t>cut</w:t>
      </w:r>
      <w:r w:rsidRPr="009B2B2E">
        <w:rPr>
          <w:rStyle w:val="StyleUnderline"/>
          <w:rFonts w:asciiTheme="minorHAnsi" w:hAnsiTheme="minorHAnsi" w:cstheme="minorHAnsi"/>
        </w:rPr>
        <w:t xml:space="preserve"> its </w:t>
      </w:r>
      <w:r w:rsidRPr="009B68BA">
        <w:rPr>
          <w:rStyle w:val="StyleUnderline"/>
          <w:rFonts w:asciiTheme="minorHAnsi" w:hAnsiTheme="minorHAnsi" w:cstheme="minorHAnsi"/>
          <w:highlight w:val="cyan"/>
        </w:rPr>
        <w:t>forces throughout the</w:t>
      </w:r>
      <w:r w:rsidRPr="009B2B2E">
        <w:rPr>
          <w:rStyle w:val="StyleUnderline"/>
          <w:rFonts w:asciiTheme="minorHAnsi" w:hAnsiTheme="minorHAnsi" w:cstheme="minorHAnsi"/>
        </w:rPr>
        <w:t xml:space="preserve"> 19</w:t>
      </w:r>
      <w:r w:rsidRPr="009B68BA">
        <w:rPr>
          <w:rStyle w:val="StyleUnderline"/>
          <w:rFonts w:asciiTheme="minorHAnsi" w:hAnsiTheme="minorHAnsi" w:cstheme="minorHAnsi"/>
          <w:highlight w:val="cyan"/>
        </w:rPr>
        <w:t>90s</w:t>
      </w:r>
      <w:r w:rsidRPr="009B2B2E">
        <w:rPr>
          <w:rStyle w:val="StyleUnderline"/>
          <w:rFonts w:asciiTheme="minorHAnsi" w:hAnsiTheme="minorHAnsi" w:cstheme="minorHAnsi"/>
        </w:rPr>
        <w:t xml:space="preserve">, </w:t>
      </w:r>
      <w:r w:rsidRPr="00232469">
        <w:rPr>
          <w:rStyle w:val="StyleUnderline"/>
          <w:rFonts w:asciiTheme="minorHAnsi" w:hAnsiTheme="minorHAnsi" w:cstheme="minorHAnsi"/>
          <w:highlight w:val="cyan"/>
        </w:rPr>
        <w:t xml:space="preserve">as well as while it </w:t>
      </w:r>
      <w:r w:rsidRPr="00232469">
        <w:rPr>
          <w:rStyle w:val="Emphasis"/>
          <w:rFonts w:asciiTheme="minorHAnsi" w:hAnsiTheme="minorHAnsi" w:cstheme="minorHAnsi"/>
          <w:highlight w:val="cyan"/>
        </w:rPr>
        <w:t>doubled</w:t>
      </w:r>
      <w:r w:rsidRPr="009B2B2E">
        <w:rPr>
          <w:rStyle w:val="StyleUnderline"/>
          <w:rFonts w:asciiTheme="minorHAnsi" w:hAnsiTheme="minorHAnsi" w:cstheme="minorHAnsi"/>
        </w:rPr>
        <w:t xml:space="preserve"> its military spending in the first decade of the new century</w:t>
      </w:r>
      <w:r w:rsidRPr="00FD0D41">
        <w:rPr>
          <w:rFonts w:asciiTheme="minorHAnsi" w:hAnsiTheme="minorHAnsi" w:cstheme="minorHAnsi"/>
          <w:sz w:val="14"/>
        </w:rPr>
        <w:t xml:space="preserve">.42 </w:t>
      </w:r>
      <w:r w:rsidRPr="009B2B2E">
        <w:rPr>
          <w:rStyle w:val="Emphasis"/>
          <w:rFonts w:asciiTheme="minorHAnsi" w:hAnsiTheme="minorHAnsi" w:cstheme="minorHAnsi"/>
        </w:rPr>
        <w:t>Complex statistical methods</w:t>
      </w:r>
      <w:r w:rsidRPr="00FD0D41">
        <w:rPr>
          <w:rFonts w:asciiTheme="minorHAnsi" w:hAnsiTheme="minorHAnsi" w:cstheme="minorHAnsi"/>
          <w:sz w:val="14"/>
        </w:rPr>
        <w:t xml:space="preserve"> should not be needed to </w:t>
      </w:r>
      <w:r w:rsidRPr="009B2B2E">
        <w:rPr>
          <w:rStyle w:val="StyleUnderline"/>
          <w:rFonts w:asciiTheme="minorHAnsi" w:hAnsiTheme="minorHAnsi" w:cstheme="minorHAnsi"/>
        </w:rPr>
        <w:t xml:space="preserve">demonstrate that levels of U.S. military </w:t>
      </w:r>
      <w:r w:rsidRPr="009B68BA">
        <w:rPr>
          <w:rStyle w:val="StyleUnderline"/>
          <w:rFonts w:asciiTheme="minorHAnsi" w:hAnsiTheme="minorHAnsi" w:cstheme="minorHAnsi"/>
          <w:highlight w:val="cyan"/>
        </w:rPr>
        <w:t>spending have been</w:t>
      </w:r>
      <w:r w:rsidRPr="009B2B2E">
        <w:rPr>
          <w:rStyle w:val="StyleUnderline"/>
          <w:rFonts w:asciiTheme="minorHAnsi" w:hAnsiTheme="minorHAnsi" w:cstheme="minorHAnsi"/>
        </w:rPr>
        <w:t xml:space="preserve"> essentially </w:t>
      </w:r>
      <w:r w:rsidRPr="009B68BA">
        <w:rPr>
          <w:rStyle w:val="Emphasis"/>
          <w:rFonts w:asciiTheme="minorHAnsi" w:hAnsiTheme="minorHAnsi" w:cstheme="minorHAnsi"/>
          <w:highlight w:val="cyan"/>
        </w:rPr>
        <w:t>unrelated</w:t>
      </w:r>
      <w:r w:rsidRPr="009B68BA">
        <w:rPr>
          <w:rStyle w:val="StyleUnderline"/>
          <w:rFonts w:asciiTheme="minorHAnsi" w:hAnsiTheme="minorHAnsi" w:cstheme="minorHAnsi"/>
          <w:highlight w:val="cyan"/>
        </w:rPr>
        <w:t xml:space="preserve"> to</w:t>
      </w:r>
      <w:r w:rsidRPr="009B2B2E">
        <w:rPr>
          <w:rStyle w:val="StyleUnderline"/>
          <w:rFonts w:asciiTheme="minorHAnsi" w:hAnsiTheme="minorHAnsi" w:cstheme="minorHAnsi"/>
        </w:rPr>
        <w:t xml:space="preserve"> global </w:t>
      </w:r>
      <w:r w:rsidRPr="009B68BA">
        <w:rPr>
          <w:rStyle w:val="StyleUnderline"/>
          <w:rFonts w:asciiTheme="minorHAnsi" w:hAnsiTheme="minorHAnsi" w:cstheme="minorHAnsi"/>
          <w:highlight w:val="cyan"/>
        </w:rPr>
        <w:t>stability</w:t>
      </w:r>
      <w:r w:rsidRPr="009B2B2E">
        <w:rPr>
          <w:rStyle w:val="StyleUnderline"/>
          <w:rFonts w:asciiTheme="minorHAnsi" w:hAnsiTheme="minorHAnsi" w:cstheme="minorHAnsi"/>
        </w:rPr>
        <w:t>.</w:t>
      </w:r>
    </w:p>
    <w:p w14:paraId="3853DA25" w14:textId="77777777" w:rsidR="00FD0D41" w:rsidRPr="009B2B2E" w:rsidRDefault="00FD0D41" w:rsidP="00FD0D41">
      <w:pPr>
        <w:rPr>
          <w:rFonts w:asciiTheme="minorHAnsi" w:hAnsiTheme="minorHAnsi" w:cstheme="minorHAnsi"/>
          <w:u w:val="single"/>
        </w:rPr>
      </w:pPr>
      <w:r w:rsidRPr="00FD0D41">
        <w:rPr>
          <w:rFonts w:asciiTheme="minorHAnsi" w:hAnsiTheme="minorHAnsi" w:cstheme="minorHAnsi"/>
          <w:sz w:val="14"/>
        </w:rPr>
        <w:t xml:space="preserve">Hegemonic stability theory’s flaws go way beyond the absence of simple correlations to support them, however. </w:t>
      </w:r>
      <w:r w:rsidRPr="009B2B2E">
        <w:rPr>
          <w:rStyle w:val="StyleUnderline"/>
          <w:rFonts w:asciiTheme="minorHAnsi" w:hAnsiTheme="minorHAnsi" w:cstheme="minorHAnsi"/>
        </w:rPr>
        <w:t xml:space="preserve">The theory’s supporters have </w:t>
      </w:r>
      <w:r w:rsidRPr="009B2B2E">
        <w:rPr>
          <w:rStyle w:val="Emphasis"/>
          <w:rFonts w:asciiTheme="minorHAnsi" w:hAnsiTheme="minorHAnsi" w:cstheme="minorHAnsi"/>
        </w:rPr>
        <w:t>never been able to explain adequately</w:t>
      </w:r>
      <w:r w:rsidRPr="009B2B2E">
        <w:rPr>
          <w:rStyle w:val="StyleUnderline"/>
          <w:rFonts w:asciiTheme="minorHAnsi" w:hAnsiTheme="minorHAnsi" w:cstheme="minorHAnsi"/>
        </w:rPr>
        <w:t xml:space="preserve"> how precisely </w:t>
      </w:r>
      <w:r w:rsidRPr="009B2B2E">
        <w:rPr>
          <w:rStyle w:val="Emphasis"/>
          <w:rFonts w:asciiTheme="minorHAnsi" w:hAnsiTheme="minorHAnsi" w:cstheme="minorHAnsi"/>
        </w:rPr>
        <w:t>5 percent</w:t>
      </w:r>
      <w:r w:rsidRPr="009B2B2E">
        <w:rPr>
          <w:rStyle w:val="StyleUnderline"/>
          <w:rFonts w:asciiTheme="minorHAnsi" w:hAnsiTheme="minorHAnsi" w:cstheme="minorHAnsi"/>
        </w:rPr>
        <w:t xml:space="preserve"> of the world’s population could </w:t>
      </w:r>
      <w:r w:rsidRPr="009B2B2E">
        <w:rPr>
          <w:rStyle w:val="Emphasis"/>
          <w:rFonts w:asciiTheme="minorHAnsi" w:hAnsiTheme="minorHAnsi" w:cstheme="minorHAnsi"/>
        </w:rPr>
        <w:t>force</w:t>
      </w:r>
      <w:r w:rsidRPr="009B2B2E">
        <w:rPr>
          <w:rStyle w:val="StyleUnderline"/>
          <w:rFonts w:asciiTheme="minorHAnsi" w:hAnsiTheme="minorHAnsi" w:cstheme="minorHAnsi"/>
        </w:rPr>
        <w:t xml:space="preserve"> peace on the other </w:t>
      </w:r>
      <w:r w:rsidRPr="009B2B2E">
        <w:rPr>
          <w:rStyle w:val="Emphasis"/>
          <w:rFonts w:asciiTheme="minorHAnsi" w:hAnsiTheme="minorHAnsi" w:cstheme="minorHAnsi"/>
        </w:rPr>
        <w:t>95 percent</w:t>
      </w:r>
      <w:r w:rsidRPr="00FD0D41">
        <w:rPr>
          <w:rFonts w:asciiTheme="minorHAnsi" w:hAnsiTheme="minorHAnsi" w:cstheme="minorHAnsi"/>
          <w:sz w:val="14"/>
        </w:rPr>
        <w:t xml:space="preserve">, unless, of course, the rest of the world was simply not intent on fighting. </w:t>
      </w:r>
      <w:r w:rsidRPr="009B2B2E">
        <w:rPr>
          <w:rStyle w:val="StyleUnderline"/>
          <w:rFonts w:asciiTheme="minorHAnsi" w:hAnsiTheme="minorHAnsi" w:cstheme="minorHAnsi"/>
        </w:rPr>
        <w:t xml:space="preserve">Most states are quite free to go to war without U.S. involvement but </w:t>
      </w:r>
      <w:r w:rsidRPr="009B2B2E">
        <w:rPr>
          <w:rStyle w:val="Emphasis"/>
          <w:rFonts w:asciiTheme="minorHAnsi" w:hAnsiTheme="minorHAnsi" w:cstheme="minorHAnsi"/>
        </w:rPr>
        <w:t>choose not to</w:t>
      </w:r>
      <w:r w:rsidRPr="00FD0D41">
        <w:rPr>
          <w:rFonts w:asciiTheme="minorHAnsi" w:hAnsiTheme="minorHAnsi" w:cstheme="minorHAnsi"/>
          <w:sz w:val="14"/>
        </w:rPr>
        <w:t xml:space="preserve">. </w:t>
      </w:r>
      <w:r w:rsidRPr="009B2B2E">
        <w:rPr>
          <w:rStyle w:val="StyleUnderline"/>
          <w:rFonts w:asciiTheme="minorHAnsi" w:hAnsiTheme="minorHAnsi" w:cstheme="minorHAnsi"/>
        </w:rPr>
        <w:t>The U</w:t>
      </w:r>
      <w:r w:rsidRPr="00FD0D41">
        <w:rPr>
          <w:rFonts w:asciiTheme="minorHAnsi" w:hAnsiTheme="minorHAnsi" w:cstheme="minorHAnsi"/>
          <w:sz w:val="14"/>
        </w:rPr>
        <w:t xml:space="preserve">nited </w:t>
      </w:r>
      <w:r w:rsidRPr="009B2B2E">
        <w:rPr>
          <w:rStyle w:val="StyleUnderline"/>
          <w:rFonts w:asciiTheme="minorHAnsi" w:hAnsiTheme="minorHAnsi" w:cstheme="minorHAnsi"/>
        </w:rPr>
        <w:t>S</w:t>
      </w:r>
      <w:r w:rsidRPr="00FD0D41">
        <w:rPr>
          <w:rFonts w:asciiTheme="minorHAnsi" w:hAnsiTheme="minorHAnsi" w:cstheme="minorHAnsi"/>
          <w:sz w:val="14"/>
        </w:rPr>
        <w:t xml:space="preserve">tates </w:t>
      </w:r>
      <w:r w:rsidRPr="009B2B2E">
        <w:rPr>
          <w:rStyle w:val="StyleUnderline"/>
          <w:rFonts w:asciiTheme="minorHAnsi" w:hAnsiTheme="minorHAnsi" w:cstheme="minorHAnsi"/>
        </w:rPr>
        <w:t xml:space="preserve">can be counted on, especially after Iraq, to </w:t>
      </w:r>
      <w:r w:rsidRPr="009B2B2E">
        <w:rPr>
          <w:rStyle w:val="Emphasis"/>
          <w:rFonts w:asciiTheme="minorHAnsi" w:hAnsiTheme="minorHAnsi" w:cstheme="minorHAnsi"/>
        </w:rPr>
        <w:t>steer well clear</w:t>
      </w:r>
      <w:r w:rsidRPr="009B2B2E">
        <w:rPr>
          <w:rStyle w:val="StyleUnderline"/>
          <w:rFonts w:asciiTheme="minorHAnsi" w:hAnsiTheme="minorHAnsi" w:cstheme="minorHAnsi"/>
        </w:rPr>
        <w:t xml:space="preserve"> of most civil wars and ethnic conflicts</w:t>
      </w:r>
      <w:r w:rsidRPr="00FD0D41">
        <w:rPr>
          <w:rFonts w:asciiTheme="minorHAnsi" w:hAnsiTheme="minorHAnsi" w:cstheme="minorHAnsi"/>
          <w:sz w:val="14"/>
        </w:rPr>
        <w:t xml:space="preserve">. It took years, hundreds of thousands of casualties, and the use of chemical weapons to spur even limited interest in the events in Syria, for example; surely internal </w:t>
      </w:r>
      <w:r w:rsidRPr="009B2B2E">
        <w:rPr>
          <w:rStyle w:val="StyleUnderline"/>
          <w:rFonts w:asciiTheme="minorHAnsi" w:hAnsiTheme="minorHAnsi" w:cstheme="minorHAnsi"/>
        </w:rPr>
        <w:t>violence in</w:t>
      </w:r>
      <w:r w:rsidRPr="00FD0D41">
        <w:rPr>
          <w:rFonts w:asciiTheme="minorHAnsi" w:hAnsiTheme="minorHAnsi" w:cstheme="minorHAnsi"/>
          <w:sz w:val="14"/>
        </w:rPr>
        <w:t xml:space="preserve">, say, </w:t>
      </w:r>
      <w:r w:rsidRPr="009B2B2E">
        <w:rPr>
          <w:rStyle w:val="StyleUnderline"/>
          <w:rFonts w:asciiTheme="minorHAnsi" w:hAnsiTheme="minorHAnsi" w:cstheme="minorHAnsi"/>
        </w:rPr>
        <w:t xml:space="preserve">most of </w:t>
      </w:r>
      <w:r w:rsidRPr="009B68BA">
        <w:rPr>
          <w:rStyle w:val="StyleUnderline"/>
          <w:rFonts w:asciiTheme="minorHAnsi" w:hAnsiTheme="minorHAnsi" w:cstheme="minorHAnsi"/>
          <w:highlight w:val="cyan"/>
        </w:rPr>
        <w:t>Africa</w:t>
      </w:r>
      <w:r w:rsidRPr="009B2B2E">
        <w:rPr>
          <w:rStyle w:val="StyleUnderline"/>
          <w:rFonts w:asciiTheme="minorHAnsi" w:hAnsiTheme="minorHAnsi" w:cstheme="minorHAnsi"/>
        </w:rPr>
        <w:t xml:space="preserve"> would be unlikely to attract serious attention of the world’s policeman, much less </w:t>
      </w:r>
      <w:r w:rsidRPr="009B2B2E">
        <w:rPr>
          <w:rStyle w:val="Emphasis"/>
          <w:rFonts w:asciiTheme="minorHAnsi" w:hAnsiTheme="minorHAnsi" w:cstheme="minorHAnsi"/>
        </w:rPr>
        <w:t>intervention</w:t>
      </w:r>
      <w:r w:rsidRPr="00FD0D41">
        <w:rPr>
          <w:rFonts w:asciiTheme="minorHAnsi" w:hAnsiTheme="minorHAnsi" w:cstheme="minorHAnsi"/>
          <w:sz w:val="14"/>
        </w:rPr>
        <w:t xml:space="preserve">. </w:t>
      </w:r>
      <w:r w:rsidRPr="009B2B2E">
        <w:rPr>
          <w:rStyle w:val="StyleUnderline"/>
          <w:rFonts w:asciiTheme="minorHAnsi" w:hAnsiTheme="minorHAnsi" w:cstheme="minorHAnsi"/>
        </w:rPr>
        <w:t xml:space="preserve">The continent </w:t>
      </w:r>
      <w:r w:rsidRPr="009B68BA">
        <w:rPr>
          <w:rStyle w:val="StyleUnderline"/>
          <w:rFonts w:asciiTheme="minorHAnsi" w:hAnsiTheme="minorHAnsi" w:cstheme="minorHAnsi"/>
          <w:highlight w:val="cyan"/>
        </w:rPr>
        <w:t>is</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nevertheless</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more </w:t>
      </w:r>
      <w:r w:rsidRPr="009B68BA">
        <w:rPr>
          <w:rStyle w:val="Emphasis"/>
          <w:rFonts w:asciiTheme="minorHAnsi" w:hAnsiTheme="minorHAnsi" w:cstheme="minorHAnsi"/>
          <w:highlight w:val="cyan"/>
        </w:rPr>
        <w:t>peaceful</w:t>
      </w:r>
      <w:r w:rsidRPr="009B2B2E">
        <w:rPr>
          <w:rStyle w:val="Emphasis"/>
          <w:rFonts w:asciiTheme="minorHAnsi" w:hAnsiTheme="minorHAnsi" w:cstheme="minorHAnsi"/>
        </w:rPr>
        <w:t xml:space="preserve"> today</w:t>
      </w:r>
      <w:r w:rsidRPr="009B2B2E">
        <w:rPr>
          <w:rStyle w:val="StyleUnderline"/>
          <w:rFonts w:asciiTheme="minorHAnsi" w:hAnsiTheme="minorHAnsi" w:cstheme="minorHAnsi"/>
        </w:rPr>
        <w:t xml:space="preserve"> than at </w:t>
      </w:r>
      <w:r w:rsidRPr="009B2B2E">
        <w:rPr>
          <w:rStyle w:val="Emphasis"/>
          <w:rFonts w:asciiTheme="minorHAnsi" w:hAnsiTheme="minorHAnsi" w:cstheme="minorHAnsi"/>
        </w:rPr>
        <w:t>any other time</w:t>
      </w:r>
      <w:r w:rsidRPr="009B2B2E">
        <w:rPr>
          <w:rStyle w:val="StyleUnderline"/>
          <w:rFonts w:asciiTheme="minorHAnsi" w:hAnsiTheme="minorHAnsi" w:cstheme="minorHAnsi"/>
        </w:rPr>
        <w:t xml:space="preserve"> in its history</w:t>
      </w:r>
      <w:r w:rsidRPr="00FD0D41">
        <w:rPr>
          <w:rFonts w:asciiTheme="minorHAnsi" w:hAnsiTheme="minorHAnsi" w:cstheme="minorHAnsi"/>
          <w:sz w:val="14"/>
        </w:rPr>
        <w:t xml:space="preserve">, </w:t>
      </w:r>
      <w:r w:rsidRPr="009B68BA">
        <w:rPr>
          <w:rStyle w:val="StyleUnderline"/>
          <w:rFonts w:asciiTheme="minorHAnsi" w:hAnsiTheme="minorHAnsi" w:cstheme="minorHAnsi"/>
          <w:highlight w:val="cyan"/>
        </w:rPr>
        <w:t>something for which</w:t>
      </w:r>
      <w:r w:rsidRPr="009B2B2E">
        <w:rPr>
          <w:rStyle w:val="StyleUnderline"/>
          <w:rFonts w:asciiTheme="minorHAnsi" w:hAnsiTheme="minorHAnsi" w:cstheme="minorHAnsi"/>
        </w:rPr>
        <w:t xml:space="preserve"> U.S. </w:t>
      </w:r>
      <w:r w:rsidRPr="009B68BA">
        <w:rPr>
          <w:rStyle w:val="StyleUnderline"/>
          <w:rFonts w:asciiTheme="minorHAnsi" w:hAnsiTheme="minorHAnsi" w:cstheme="minorHAnsi"/>
          <w:highlight w:val="cyan"/>
        </w:rPr>
        <w:t>heg</w:t>
      </w:r>
      <w:r w:rsidRPr="009B2B2E">
        <w:rPr>
          <w:rStyle w:val="StyleUnderline"/>
          <w:rFonts w:asciiTheme="minorHAnsi" w:hAnsiTheme="minorHAnsi" w:cstheme="minorHAnsi"/>
        </w:rPr>
        <w:t xml:space="preserve">emony </w:t>
      </w:r>
      <w:r w:rsidRPr="009B68BA">
        <w:rPr>
          <w:rStyle w:val="Emphasis"/>
          <w:rFonts w:asciiTheme="minorHAnsi" w:hAnsiTheme="minorHAnsi" w:cstheme="minorHAnsi"/>
          <w:highlight w:val="cyan"/>
        </w:rPr>
        <w:t>cannot take credit</w:t>
      </w:r>
      <w:r w:rsidRPr="00FD0D41">
        <w:rPr>
          <w:rFonts w:asciiTheme="minorHAnsi" w:hAnsiTheme="minorHAnsi" w:cstheme="minorHAnsi"/>
          <w:sz w:val="14"/>
        </w:rPr>
        <w:t xml:space="preserve">.43 </w:t>
      </w:r>
      <w:r w:rsidRPr="009B68BA">
        <w:rPr>
          <w:rStyle w:val="StyleUnderline"/>
          <w:rFonts w:asciiTheme="minorHAnsi" w:hAnsiTheme="minorHAnsi" w:cstheme="minorHAnsi"/>
          <w:highlight w:val="cyan"/>
        </w:rPr>
        <w:t>Stability exists</w:t>
      </w:r>
      <w:r w:rsidRPr="009B2B2E">
        <w:rPr>
          <w:rStyle w:val="StyleUnderline"/>
          <w:rFonts w:asciiTheme="minorHAnsi" w:hAnsiTheme="minorHAnsi" w:cstheme="minorHAnsi"/>
        </w:rPr>
        <w:t xml:space="preserve"> today </w:t>
      </w:r>
      <w:r w:rsidRPr="009B68BA">
        <w:rPr>
          <w:rStyle w:val="StyleUnderline"/>
          <w:rFonts w:asciiTheme="minorHAnsi" w:hAnsiTheme="minorHAnsi" w:cstheme="minorHAnsi"/>
          <w:highlight w:val="cyan"/>
        </w:rPr>
        <w:t xml:space="preserve">in </w:t>
      </w:r>
      <w:r w:rsidRPr="009B68BA">
        <w:rPr>
          <w:rStyle w:val="Emphasis"/>
          <w:rFonts w:asciiTheme="minorHAnsi" w:hAnsiTheme="minorHAnsi" w:cstheme="minorHAnsi"/>
          <w:highlight w:val="cyan"/>
        </w:rPr>
        <w:t>many</w:t>
      </w:r>
      <w:r w:rsidRPr="009B2B2E">
        <w:rPr>
          <w:rStyle w:val="Emphasis"/>
          <w:rFonts w:asciiTheme="minorHAnsi" w:hAnsiTheme="minorHAnsi" w:cstheme="minorHAnsi"/>
        </w:rPr>
        <w:t xml:space="preserve"> such </w:t>
      </w:r>
      <w:r w:rsidRPr="009B68BA">
        <w:rPr>
          <w:rStyle w:val="Emphasis"/>
          <w:rFonts w:asciiTheme="minorHAnsi" w:hAnsiTheme="minorHAnsi" w:cstheme="minorHAnsi"/>
          <w:highlight w:val="cyan"/>
        </w:rPr>
        <w:t>places</w:t>
      </w:r>
      <w:r w:rsidRPr="009B68BA">
        <w:rPr>
          <w:rStyle w:val="StyleUnderline"/>
          <w:rFonts w:asciiTheme="minorHAnsi" w:hAnsiTheme="minorHAnsi" w:cstheme="minorHAnsi"/>
          <w:highlight w:val="cyan"/>
        </w:rPr>
        <w:t xml:space="preserve"> to which</w:t>
      </w:r>
      <w:r w:rsidRPr="009B2B2E">
        <w:rPr>
          <w:rStyle w:val="StyleUnderline"/>
          <w:rFonts w:asciiTheme="minorHAnsi" w:hAnsiTheme="minorHAnsi" w:cstheme="minorHAnsi"/>
        </w:rPr>
        <w:t xml:space="preserve"> U.S. </w:t>
      </w:r>
      <w:r w:rsidRPr="009B68BA">
        <w:rPr>
          <w:rStyle w:val="StyleUnderline"/>
          <w:rFonts w:asciiTheme="minorHAnsi" w:hAnsiTheme="minorHAnsi" w:cstheme="minorHAnsi"/>
          <w:highlight w:val="cyan"/>
        </w:rPr>
        <w:t>heg</w:t>
      </w:r>
      <w:r w:rsidRPr="009B2B2E">
        <w:rPr>
          <w:rStyle w:val="StyleUnderline"/>
          <w:rFonts w:asciiTheme="minorHAnsi" w:hAnsiTheme="minorHAnsi" w:cstheme="minorHAnsi"/>
        </w:rPr>
        <w:t xml:space="preserve">emony </w:t>
      </w:r>
      <w:r w:rsidRPr="009B2B2E">
        <w:rPr>
          <w:rStyle w:val="Emphasis"/>
          <w:rFonts w:asciiTheme="minorHAnsi" w:hAnsiTheme="minorHAnsi" w:cstheme="minorHAnsi"/>
        </w:rPr>
        <w:t xml:space="preserve">simply </w:t>
      </w:r>
      <w:r w:rsidRPr="009B68BA">
        <w:rPr>
          <w:rStyle w:val="Emphasis"/>
          <w:rFonts w:asciiTheme="minorHAnsi" w:hAnsiTheme="minorHAnsi" w:cstheme="minorHAnsi"/>
          <w:highlight w:val="cyan"/>
        </w:rPr>
        <w:t>does not extend</w:t>
      </w:r>
      <w:r w:rsidRPr="009B68BA">
        <w:rPr>
          <w:rStyle w:val="StyleUnderline"/>
          <w:rFonts w:asciiTheme="minorHAnsi" w:hAnsiTheme="minorHAnsi" w:cstheme="minorHAnsi"/>
          <w:highlight w:val="cyan"/>
        </w:rPr>
        <w:t>.</w:t>
      </w:r>
    </w:p>
    <w:p w14:paraId="03E484B4" w14:textId="77777777" w:rsidR="00FD0D41" w:rsidRPr="009B2B2E" w:rsidRDefault="00FD0D41" w:rsidP="00FD0D41">
      <w:pPr>
        <w:rPr>
          <w:rFonts w:asciiTheme="minorHAnsi" w:hAnsiTheme="minorHAnsi" w:cstheme="minorHAnsi"/>
          <w:u w:val="single"/>
        </w:rPr>
      </w:pPr>
      <w:r w:rsidRPr="00FD0D41">
        <w:rPr>
          <w:rFonts w:asciiTheme="minorHAnsi" w:hAnsiTheme="minorHAnsi" w:cstheme="minorHAnsi"/>
          <w:sz w:val="14"/>
        </w:rPr>
        <w:t xml:space="preserve">Overall, </w:t>
      </w:r>
      <w:r w:rsidRPr="009B2B2E">
        <w:rPr>
          <w:rStyle w:val="StyleUnderline"/>
          <w:rFonts w:asciiTheme="minorHAnsi" w:hAnsiTheme="minorHAnsi" w:cstheme="minorHAnsi"/>
        </w:rPr>
        <w:t xml:space="preserve">proponents of the </w:t>
      </w:r>
      <w:r w:rsidRPr="009B2B2E">
        <w:rPr>
          <w:rStyle w:val="Emphasis"/>
          <w:rFonts w:asciiTheme="minorHAnsi" w:hAnsiTheme="minorHAnsi" w:cstheme="minorHAnsi"/>
        </w:rPr>
        <w:t>stabilizing power</w:t>
      </w:r>
      <w:r w:rsidRPr="009B2B2E">
        <w:rPr>
          <w:rStyle w:val="StyleUnderline"/>
          <w:rFonts w:asciiTheme="minorHAnsi" w:hAnsiTheme="minorHAnsi" w:cstheme="minorHAnsi"/>
        </w:rPr>
        <w:t xml:space="preserve"> of U.S. hegemony should keep in mind one of the most </w:t>
      </w:r>
      <w:r w:rsidRPr="009B2B2E">
        <w:rPr>
          <w:rStyle w:val="Emphasis"/>
          <w:rFonts w:asciiTheme="minorHAnsi" w:hAnsiTheme="minorHAnsi" w:cstheme="minorHAnsi"/>
        </w:rPr>
        <w:t>basic observations</w:t>
      </w:r>
      <w:r w:rsidRPr="009B2B2E">
        <w:rPr>
          <w:rStyle w:val="StyleUnderline"/>
          <w:rFonts w:asciiTheme="minorHAnsi" w:hAnsiTheme="minorHAnsi" w:cstheme="minorHAnsi"/>
        </w:rPr>
        <w:t xml:space="preserve"> from </w:t>
      </w:r>
      <w:r w:rsidRPr="009B2B2E">
        <w:rPr>
          <w:rStyle w:val="Emphasis"/>
          <w:rFonts w:asciiTheme="minorHAnsi" w:hAnsiTheme="minorHAnsi" w:cstheme="minorHAnsi"/>
        </w:rPr>
        <w:t>cognitive psychology</w:t>
      </w:r>
      <w:r w:rsidRPr="00FD0D41">
        <w:rPr>
          <w:rFonts w:asciiTheme="minorHAnsi" w:hAnsiTheme="minorHAnsi" w:cstheme="minorHAnsi"/>
          <w:sz w:val="14"/>
        </w:rPr>
        <w:t xml:space="preserve">: </w:t>
      </w:r>
      <w:r w:rsidRPr="009B2B2E">
        <w:rPr>
          <w:rStyle w:val="Emphasis"/>
          <w:rFonts w:asciiTheme="minorHAnsi" w:hAnsiTheme="minorHAnsi" w:cstheme="minorHAnsi"/>
        </w:rPr>
        <w:t>rarely</w:t>
      </w:r>
      <w:r w:rsidRPr="009B2B2E">
        <w:rPr>
          <w:rStyle w:val="StyleUnderline"/>
          <w:rFonts w:asciiTheme="minorHAnsi" w:hAnsiTheme="minorHAnsi" w:cstheme="minorHAnsi"/>
        </w:rPr>
        <w:t xml:space="preserve"> are our actions as important to others’ calculations as we </w:t>
      </w:r>
      <w:r w:rsidRPr="009B2B2E">
        <w:rPr>
          <w:rStyle w:val="Emphasis"/>
          <w:rFonts w:asciiTheme="minorHAnsi" w:hAnsiTheme="minorHAnsi" w:cstheme="minorHAnsi"/>
        </w:rPr>
        <w:t>perceive them to be</w:t>
      </w:r>
      <w:r w:rsidRPr="00FD0D41">
        <w:rPr>
          <w:rFonts w:asciiTheme="minorHAnsi" w:hAnsiTheme="minorHAnsi" w:cstheme="minorHAnsi"/>
          <w:sz w:val="14"/>
        </w:rPr>
        <w:t xml:space="preserve">.44 </w:t>
      </w:r>
      <w:r w:rsidRPr="009B68BA">
        <w:rPr>
          <w:rStyle w:val="StyleUnderline"/>
          <w:rFonts w:asciiTheme="minorHAnsi" w:hAnsiTheme="minorHAnsi" w:cstheme="minorHAnsi"/>
          <w:highlight w:val="cyan"/>
        </w:rPr>
        <w:t>The</w:t>
      </w:r>
      <w:r w:rsidRPr="00FD0D41">
        <w:rPr>
          <w:rFonts w:asciiTheme="minorHAnsi" w:hAnsiTheme="minorHAnsi" w:cstheme="minorHAnsi"/>
          <w:sz w:val="14"/>
        </w:rPr>
        <w:t xml:space="preserve"> so‐​called </w:t>
      </w:r>
      <w:r w:rsidRPr="009B68BA">
        <w:rPr>
          <w:rStyle w:val="Emphasis"/>
          <w:rFonts w:asciiTheme="minorHAnsi" w:hAnsiTheme="minorHAnsi" w:cstheme="minorHAnsi"/>
          <w:highlight w:val="cyan"/>
        </w:rPr>
        <w:t>egocentric bias</w:t>
      </w:r>
      <w:r w:rsidRPr="00FD0D41">
        <w:rPr>
          <w:rFonts w:asciiTheme="minorHAnsi" w:hAnsiTheme="minorHAnsi" w:cstheme="minorHAnsi"/>
          <w:sz w:val="14"/>
        </w:rPr>
        <w:t xml:space="preserve">, which is essentially ubiquitous in human interaction, </w:t>
      </w:r>
      <w:r w:rsidRPr="009B68BA">
        <w:rPr>
          <w:rStyle w:val="StyleUnderline"/>
          <w:rFonts w:asciiTheme="minorHAnsi" w:hAnsiTheme="minorHAnsi" w:cstheme="minorHAnsi"/>
          <w:highlight w:val="cyan"/>
        </w:rPr>
        <w:t>suggests</w:t>
      </w:r>
      <w:r w:rsidRPr="009B2B2E">
        <w:rPr>
          <w:rStyle w:val="StyleUnderline"/>
          <w:rFonts w:asciiTheme="minorHAnsi" w:hAnsiTheme="minorHAnsi" w:cstheme="minorHAnsi"/>
        </w:rPr>
        <w:t xml:space="preserve"> that although it may be </w:t>
      </w:r>
      <w:r w:rsidRPr="009B2B2E">
        <w:rPr>
          <w:rStyle w:val="Emphasis"/>
          <w:rFonts w:asciiTheme="minorHAnsi" w:hAnsiTheme="minorHAnsi" w:cstheme="minorHAnsi"/>
        </w:rPr>
        <w:t>natural</w:t>
      </w:r>
      <w:r w:rsidRPr="009B2B2E">
        <w:rPr>
          <w:rStyle w:val="StyleUnderline"/>
          <w:rFonts w:asciiTheme="minorHAnsi" w:hAnsiTheme="minorHAnsi" w:cstheme="minorHAnsi"/>
        </w:rPr>
        <w:t xml:space="preserve"> for </w:t>
      </w:r>
      <w:r w:rsidRPr="009B68BA">
        <w:rPr>
          <w:rStyle w:val="StyleUnderline"/>
          <w:rFonts w:asciiTheme="minorHAnsi" w:hAnsiTheme="minorHAnsi" w:cstheme="minorHAnsi"/>
          <w:highlight w:val="cyan"/>
        </w:rPr>
        <w:t>U.S. policymakers</w:t>
      </w:r>
      <w:r w:rsidRPr="009B2B2E">
        <w:rPr>
          <w:rStyle w:val="StyleUnderline"/>
          <w:rFonts w:asciiTheme="minorHAnsi" w:hAnsiTheme="minorHAnsi" w:cstheme="minorHAnsi"/>
        </w:rPr>
        <w:t xml:space="preserve"> to interpret their role as crucial in the maintenance of world peace, they are </w:t>
      </w:r>
      <w:r w:rsidRPr="009B2B2E">
        <w:rPr>
          <w:rStyle w:val="Emphasis"/>
          <w:rFonts w:asciiTheme="minorHAnsi" w:hAnsiTheme="minorHAnsi" w:cstheme="minorHAnsi"/>
        </w:rPr>
        <w:t xml:space="preserve">almost certainly </w:t>
      </w:r>
      <w:r w:rsidRPr="009B68BA">
        <w:rPr>
          <w:rStyle w:val="Emphasis"/>
          <w:rFonts w:asciiTheme="minorHAnsi" w:hAnsiTheme="minorHAnsi" w:cstheme="minorHAnsi"/>
          <w:highlight w:val="cyan"/>
        </w:rPr>
        <w:t>overestimat</w:t>
      </w:r>
      <w:r w:rsidRPr="009B2B2E">
        <w:rPr>
          <w:rStyle w:val="Emphasis"/>
          <w:rFonts w:asciiTheme="minorHAnsi" w:hAnsiTheme="minorHAnsi" w:cstheme="minorHAnsi"/>
        </w:rPr>
        <w:t xml:space="preserve">ing </w:t>
      </w:r>
      <w:r w:rsidRPr="009B68BA">
        <w:rPr>
          <w:rStyle w:val="Emphasis"/>
          <w:rFonts w:asciiTheme="minorHAnsi" w:hAnsiTheme="minorHAnsi" w:cstheme="minorHAnsi"/>
          <w:highlight w:val="cyan"/>
        </w:rPr>
        <w:t>their own importance</w:t>
      </w:r>
      <w:r w:rsidRPr="00FD0D41">
        <w:rPr>
          <w:rFonts w:asciiTheme="minorHAnsi" w:hAnsiTheme="minorHAnsi" w:cstheme="minorHAnsi"/>
          <w:sz w:val="14"/>
        </w:rPr>
        <w:t xml:space="preserve">. </w:t>
      </w:r>
      <w:r w:rsidRPr="009B2B2E">
        <w:rPr>
          <w:rStyle w:val="StyleUnderline"/>
          <w:rFonts w:asciiTheme="minorHAnsi" w:hAnsiTheme="minorHAnsi" w:cstheme="minorHAnsi"/>
        </w:rPr>
        <w:t xml:space="preserve">Washington is probably not as central to the </w:t>
      </w:r>
      <w:r w:rsidRPr="009B2B2E">
        <w:rPr>
          <w:rStyle w:val="Emphasis"/>
          <w:rFonts w:asciiTheme="minorHAnsi" w:hAnsiTheme="minorHAnsi" w:cstheme="minorHAnsi"/>
        </w:rPr>
        <w:t>myriad decisions</w:t>
      </w:r>
      <w:r w:rsidRPr="009B2B2E">
        <w:rPr>
          <w:rStyle w:val="StyleUnderline"/>
          <w:rFonts w:asciiTheme="minorHAnsi" w:hAnsiTheme="minorHAnsi" w:cstheme="minorHAnsi"/>
        </w:rPr>
        <w:t xml:space="preserve"> in foreign capitals that help maintain international stability as it thinks it is.</w:t>
      </w:r>
    </w:p>
    <w:p w14:paraId="70C396E6" w14:textId="77777777" w:rsidR="00FD0D41" w:rsidRPr="00FD0D41" w:rsidRDefault="00FD0D41" w:rsidP="00FD0D41">
      <w:pPr>
        <w:rPr>
          <w:rFonts w:asciiTheme="minorHAnsi" w:hAnsiTheme="minorHAnsi" w:cstheme="minorHAnsi"/>
          <w:sz w:val="14"/>
        </w:rPr>
      </w:pPr>
      <w:r w:rsidRPr="009B2B2E">
        <w:rPr>
          <w:rStyle w:val="StyleUnderline"/>
          <w:rFonts w:asciiTheme="minorHAnsi" w:hAnsiTheme="minorHAnsi" w:cstheme="minorHAnsi"/>
        </w:rPr>
        <w:lastRenderedPageBreak/>
        <w:t xml:space="preserve">The </w:t>
      </w:r>
      <w:r w:rsidRPr="009B2B2E">
        <w:rPr>
          <w:rStyle w:val="Emphasis"/>
          <w:rFonts w:asciiTheme="minorHAnsi" w:hAnsiTheme="minorHAnsi" w:cstheme="minorHAnsi"/>
        </w:rPr>
        <w:t>indispensability fallacy</w:t>
      </w:r>
      <w:r w:rsidRPr="009B2B2E">
        <w:rPr>
          <w:rStyle w:val="StyleUnderline"/>
          <w:rFonts w:asciiTheme="minorHAnsi" w:hAnsiTheme="minorHAnsi" w:cstheme="minorHAnsi"/>
        </w:rPr>
        <w:t xml:space="preserve"> owes its existence to a couple of factors</w:t>
      </w:r>
      <w:r w:rsidRPr="00FD0D41">
        <w:rPr>
          <w:rFonts w:asciiTheme="minorHAnsi" w:hAnsiTheme="minorHAnsi" w:cstheme="minorHAnsi"/>
          <w:sz w:val="14"/>
        </w:rPr>
        <w:t xml:space="preserve">. First, </w:t>
      </w:r>
      <w:r w:rsidRPr="009B2B2E">
        <w:rPr>
          <w:rStyle w:val="StyleUnderline"/>
          <w:rFonts w:asciiTheme="minorHAnsi" w:hAnsiTheme="minorHAnsi" w:cstheme="minorHAnsi"/>
        </w:rPr>
        <w:t xml:space="preserve">although all people like to </w:t>
      </w:r>
      <w:r w:rsidRPr="009B2B2E">
        <w:rPr>
          <w:rStyle w:val="Emphasis"/>
          <w:rFonts w:asciiTheme="minorHAnsi" w:hAnsiTheme="minorHAnsi" w:cstheme="minorHAnsi"/>
        </w:rPr>
        <w:t>bask</w:t>
      </w:r>
      <w:r w:rsidRPr="009B2B2E">
        <w:rPr>
          <w:rStyle w:val="StyleUnderline"/>
          <w:rFonts w:asciiTheme="minorHAnsi" w:hAnsiTheme="minorHAnsi" w:cstheme="minorHAnsi"/>
        </w:rPr>
        <w:t xml:space="preserve"> in the </w:t>
      </w:r>
      <w:r w:rsidRPr="009B2B2E">
        <w:rPr>
          <w:rStyle w:val="Emphasis"/>
          <w:rFonts w:asciiTheme="minorHAnsi" w:hAnsiTheme="minorHAnsi" w:cstheme="minorHAnsi"/>
        </w:rPr>
        <w:t>reflected glory</w:t>
      </w:r>
      <w:r w:rsidRPr="009B2B2E">
        <w:rPr>
          <w:rStyle w:val="StyleUnderline"/>
          <w:rFonts w:asciiTheme="minorHAnsi" w:hAnsiTheme="minorHAnsi" w:cstheme="minorHAnsi"/>
        </w:rPr>
        <w:t xml:space="preserve"> of their country’s</w:t>
      </w:r>
      <w:r w:rsidRPr="00FD0D41">
        <w:rPr>
          <w:rFonts w:asciiTheme="minorHAnsi" w:hAnsiTheme="minorHAnsi" w:cstheme="minorHAnsi"/>
          <w:sz w:val="14"/>
        </w:rPr>
        <w:t xml:space="preserve"> (or culture’s) </w:t>
      </w:r>
      <w:r w:rsidRPr="009B2B2E">
        <w:rPr>
          <w:rStyle w:val="Emphasis"/>
          <w:rFonts w:asciiTheme="minorHAnsi" w:hAnsiTheme="minorHAnsi" w:cstheme="minorHAnsi"/>
        </w:rPr>
        <w:t>unique, nonpareil stature</w:t>
      </w:r>
      <w:r w:rsidRPr="00FD0D41">
        <w:rPr>
          <w:rFonts w:asciiTheme="minorHAnsi" w:hAnsiTheme="minorHAnsi" w:cstheme="minorHAnsi"/>
          <w:sz w:val="14"/>
        </w:rPr>
        <w:t xml:space="preserve">, </w:t>
      </w:r>
      <w:r w:rsidRPr="009B68BA">
        <w:rPr>
          <w:rStyle w:val="StyleUnderline"/>
          <w:rFonts w:asciiTheme="minorHAnsi" w:hAnsiTheme="minorHAnsi" w:cstheme="minorHAnsi"/>
          <w:highlight w:val="cyan"/>
        </w:rPr>
        <w:t>Americans have</w:t>
      </w:r>
      <w:r w:rsidRPr="009B2B2E">
        <w:rPr>
          <w:rStyle w:val="StyleUnderline"/>
          <w:rFonts w:asciiTheme="minorHAnsi" w:hAnsiTheme="minorHAnsi" w:cstheme="minorHAnsi"/>
        </w:rPr>
        <w:t xml:space="preserve"> long </w:t>
      </w:r>
      <w:r w:rsidRPr="009B68BA">
        <w:rPr>
          <w:rStyle w:val="StyleUnderline"/>
          <w:rFonts w:asciiTheme="minorHAnsi" w:hAnsiTheme="minorHAnsi" w:cstheme="minorHAnsi"/>
          <w:highlight w:val="cyan"/>
        </w:rPr>
        <w:t xml:space="preserve">been </w:t>
      </w:r>
      <w:r w:rsidRPr="009B68BA">
        <w:rPr>
          <w:rStyle w:val="Emphasis"/>
          <w:rFonts w:asciiTheme="minorHAnsi" w:hAnsiTheme="minorHAnsi" w:cstheme="minorHAnsi"/>
          <w:highlight w:val="cyan"/>
        </w:rPr>
        <w:t>exceptional</w:t>
      </w:r>
      <w:r w:rsidRPr="009B68BA">
        <w:rPr>
          <w:rStyle w:val="StyleUnderline"/>
          <w:rFonts w:asciiTheme="minorHAnsi" w:hAnsiTheme="minorHAnsi" w:cstheme="minorHAnsi"/>
          <w:highlight w:val="cyan"/>
        </w:rPr>
        <w:t xml:space="preserve"> in their </w:t>
      </w:r>
      <w:r w:rsidRPr="009B68BA">
        <w:rPr>
          <w:rStyle w:val="Emphasis"/>
          <w:rFonts w:asciiTheme="minorHAnsi" w:hAnsiTheme="minorHAnsi" w:cstheme="minorHAnsi"/>
          <w:highlight w:val="cyan"/>
        </w:rPr>
        <w:t>exceptionalism</w:t>
      </w:r>
      <w:r w:rsidRPr="00FD0D41">
        <w:rPr>
          <w:rFonts w:asciiTheme="minorHAnsi" w:hAnsiTheme="minorHAnsi" w:cstheme="minorHAnsi"/>
          <w:sz w:val="14"/>
        </w:rPr>
        <w:t xml:space="preserve">.45 </w:t>
      </w:r>
      <w:r w:rsidRPr="009B2B2E">
        <w:rPr>
          <w:rStyle w:val="StyleUnderline"/>
          <w:rFonts w:asciiTheme="minorHAnsi" w:hAnsiTheme="minorHAnsi" w:cstheme="minorHAnsi"/>
        </w:rPr>
        <w:t xml:space="preserve">The </w:t>
      </w:r>
      <w:r w:rsidRPr="00232469">
        <w:rPr>
          <w:rStyle w:val="StyleUnderline"/>
          <w:rFonts w:asciiTheme="minorHAnsi" w:hAnsiTheme="minorHAnsi" w:cstheme="minorHAnsi"/>
        </w:rPr>
        <w:t>short history of the U</w:t>
      </w:r>
      <w:r w:rsidRPr="00FD0D41">
        <w:rPr>
          <w:rFonts w:asciiTheme="minorHAnsi" w:hAnsiTheme="minorHAnsi" w:cstheme="minorHAnsi"/>
          <w:sz w:val="14"/>
        </w:rPr>
        <w:t xml:space="preserve">nited </w:t>
      </w:r>
      <w:r w:rsidRPr="00232469">
        <w:rPr>
          <w:rStyle w:val="StyleUnderline"/>
          <w:rFonts w:asciiTheme="minorHAnsi" w:hAnsiTheme="minorHAnsi" w:cstheme="minorHAnsi"/>
        </w:rPr>
        <w:t>S</w:t>
      </w:r>
      <w:r w:rsidRPr="00FD0D41">
        <w:rPr>
          <w:rFonts w:asciiTheme="minorHAnsi" w:hAnsiTheme="minorHAnsi" w:cstheme="minorHAnsi"/>
          <w:sz w:val="14"/>
        </w:rPr>
        <w:t xml:space="preserve">tates, which can easily be read as an almost uninterrupted and certainly unlikely story of success, </w:t>
      </w:r>
      <w:r w:rsidRPr="00232469">
        <w:rPr>
          <w:rStyle w:val="StyleUnderline"/>
          <w:rFonts w:asciiTheme="minorHAnsi" w:hAnsiTheme="minorHAnsi" w:cstheme="minorHAnsi"/>
        </w:rPr>
        <w:t>has led to a</w:t>
      </w:r>
      <w:r w:rsidRPr="00FD0D41">
        <w:rPr>
          <w:rFonts w:asciiTheme="minorHAnsi" w:hAnsiTheme="minorHAnsi" w:cstheme="minorHAnsi"/>
          <w:sz w:val="14"/>
        </w:rPr>
        <w:t xml:space="preserve"> (perhaps natural) </w:t>
      </w:r>
      <w:r w:rsidRPr="00232469">
        <w:rPr>
          <w:rStyle w:val="StyleUnderline"/>
          <w:rFonts w:asciiTheme="minorHAnsi" w:hAnsiTheme="minorHAnsi" w:cstheme="minorHAnsi"/>
        </w:rPr>
        <w:t xml:space="preserve">belief that it is </w:t>
      </w:r>
      <w:r w:rsidRPr="00232469">
        <w:rPr>
          <w:rStyle w:val="Emphasis"/>
          <w:rFonts w:asciiTheme="minorHAnsi" w:hAnsiTheme="minorHAnsi" w:cstheme="minorHAnsi"/>
        </w:rPr>
        <w:t>morally, culturally</w:t>
      </w:r>
      <w:r w:rsidRPr="00232469">
        <w:rPr>
          <w:rStyle w:val="StyleUnderline"/>
          <w:rFonts w:asciiTheme="minorHAnsi" w:hAnsiTheme="minorHAnsi" w:cstheme="minorHAnsi"/>
        </w:rPr>
        <w:t xml:space="preserve">, and </w:t>
      </w:r>
      <w:r w:rsidRPr="00232469">
        <w:rPr>
          <w:rStyle w:val="Emphasis"/>
          <w:rFonts w:asciiTheme="minorHAnsi" w:hAnsiTheme="minorHAnsi" w:cstheme="minorHAnsi"/>
        </w:rPr>
        <w:t>politically superior</w:t>
      </w:r>
      <w:r w:rsidRPr="00232469">
        <w:rPr>
          <w:rStyle w:val="StyleUnderline"/>
          <w:rFonts w:asciiTheme="minorHAnsi" w:hAnsiTheme="minorHAnsi" w:cstheme="minorHAnsi"/>
        </w:rPr>
        <w:t xml:space="preserve"> to other, lesser countries</w:t>
      </w:r>
      <w:r w:rsidRPr="00FD0D41">
        <w:rPr>
          <w:rFonts w:asciiTheme="minorHAnsi" w:hAnsiTheme="minorHAnsi" w:cstheme="minorHAnsi"/>
          <w:sz w:val="14"/>
        </w:rPr>
        <w:t>. It is no coincidence that the exceptional state would be called on by fate to maintain peace and justice in the world.</w:t>
      </w:r>
    </w:p>
    <w:p w14:paraId="1A80E786" w14:textId="77777777" w:rsidR="00FD0D41" w:rsidRPr="00FD0D41" w:rsidRDefault="00FD0D41" w:rsidP="00FD0D41">
      <w:pPr>
        <w:rPr>
          <w:rFonts w:asciiTheme="minorHAnsi" w:hAnsiTheme="minorHAnsi" w:cstheme="minorHAnsi"/>
          <w:sz w:val="14"/>
        </w:rPr>
      </w:pPr>
      <w:r w:rsidRPr="00232469">
        <w:rPr>
          <w:rStyle w:val="StyleUnderline"/>
          <w:rFonts w:asciiTheme="minorHAnsi" w:hAnsiTheme="minorHAnsi" w:cstheme="minorHAnsi"/>
        </w:rPr>
        <w:t xml:space="preserve">Americans have always combined that feeling of </w:t>
      </w:r>
      <w:r w:rsidRPr="00232469">
        <w:rPr>
          <w:rStyle w:val="Emphasis"/>
          <w:rFonts w:asciiTheme="minorHAnsi" w:hAnsiTheme="minorHAnsi" w:cstheme="minorHAnsi"/>
        </w:rPr>
        <w:t>divine providence</w:t>
      </w:r>
      <w:r w:rsidRPr="00232469">
        <w:rPr>
          <w:rStyle w:val="StyleUnderline"/>
          <w:rFonts w:asciiTheme="minorHAnsi" w:hAnsiTheme="minorHAnsi" w:cstheme="minorHAnsi"/>
        </w:rPr>
        <w:t xml:space="preserve"> with a sense of mission to spread their ideals around the world and </w:t>
      </w:r>
      <w:r w:rsidRPr="00232469">
        <w:rPr>
          <w:rStyle w:val="Emphasis"/>
          <w:rFonts w:asciiTheme="minorHAnsi" w:hAnsiTheme="minorHAnsi" w:cstheme="minorHAnsi"/>
        </w:rPr>
        <w:t>battle evil</w:t>
      </w:r>
      <w:r w:rsidRPr="00FD0D41">
        <w:rPr>
          <w:rFonts w:asciiTheme="minorHAnsi" w:hAnsiTheme="minorHAnsi" w:cstheme="minorHAnsi"/>
          <w:sz w:val="14"/>
        </w:rPr>
        <w:t xml:space="preserve"> 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world.“46</w:t>
      </w:r>
    </w:p>
    <w:p w14:paraId="5E3EBDCB" w14:textId="77777777" w:rsidR="00FD0D41" w:rsidRPr="009B2B2E" w:rsidRDefault="00FD0D41" w:rsidP="00FD0D41">
      <w:pPr>
        <w:rPr>
          <w:rFonts w:asciiTheme="minorHAnsi" w:hAnsiTheme="minorHAnsi" w:cstheme="minorHAnsi"/>
        </w:rPr>
      </w:pPr>
      <w:r w:rsidRPr="00232469">
        <w:rPr>
          <w:rFonts w:asciiTheme="minorHAnsi" w:hAnsiTheme="minorHAnsi" w:cstheme="minorHAnsi"/>
        </w:rPr>
        <w:t>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policy.“47 When Madeleine Albright called the United States the “indispensable nation,” she was reflecting a traditional, deeply held belief of the American people.48 Exceptional nations, like exceptional people, have an obligation to assist the merely average.</w:t>
      </w:r>
    </w:p>
    <w:p w14:paraId="280404D7" w14:textId="77777777" w:rsidR="00FD0D41" w:rsidRPr="00FD0D41" w:rsidRDefault="00FD0D41" w:rsidP="00FD0D41">
      <w:pPr>
        <w:rPr>
          <w:rFonts w:asciiTheme="minorHAnsi" w:hAnsiTheme="minorHAnsi" w:cstheme="minorHAnsi"/>
          <w:sz w:val="14"/>
        </w:rPr>
      </w:pPr>
      <w:r w:rsidRPr="00FD0D41">
        <w:rPr>
          <w:rFonts w:asciiTheme="minorHAnsi" w:hAnsiTheme="minorHAnsi" w:cstheme="minorHAnsi"/>
          <w:sz w:val="14"/>
        </w:rPr>
        <w:t xml:space="preserve">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Leebaert. “It brings with it the freedom to make wide‐​ranging choices well beyond common sense.“49 </w:t>
      </w:r>
      <w:r w:rsidRPr="00232469">
        <w:rPr>
          <w:rStyle w:val="StyleUnderline"/>
          <w:rFonts w:asciiTheme="minorHAnsi" w:hAnsiTheme="minorHAnsi" w:cstheme="minorHAnsi"/>
        </w:rPr>
        <w:t xml:space="preserve">It is quite likely that the world </w:t>
      </w:r>
      <w:r w:rsidRPr="00232469">
        <w:rPr>
          <w:rStyle w:val="Emphasis"/>
          <w:rFonts w:asciiTheme="minorHAnsi" w:hAnsiTheme="minorHAnsi" w:cstheme="minorHAnsi"/>
        </w:rPr>
        <w:t>does not need the U</w:t>
      </w:r>
      <w:r w:rsidRPr="00FD0D41">
        <w:rPr>
          <w:rFonts w:asciiTheme="minorHAnsi" w:hAnsiTheme="minorHAnsi" w:cstheme="minorHAnsi"/>
          <w:sz w:val="14"/>
        </w:rPr>
        <w:t xml:space="preserve">nited </w:t>
      </w:r>
      <w:r w:rsidRPr="00232469">
        <w:rPr>
          <w:rStyle w:val="Emphasis"/>
          <w:rFonts w:asciiTheme="minorHAnsi" w:hAnsiTheme="minorHAnsi" w:cstheme="minorHAnsi"/>
        </w:rPr>
        <w:t>S</w:t>
      </w:r>
      <w:r w:rsidRPr="00FD0D41">
        <w:rPr>
          <w:rFonts w:asciiTheme="minorHAnsi" w:hAnsiTheme="minorHAnsi" w:cstheme="minorHAnsi"/>
          <w:sz w:val="14"/>
        </w:rPr>
        <w:t xml:space="preserve">tates </w:t>
      </w:r>
      <w:r w:rsidRPr="00232469">
        <w:rPr>
          <w:rStyle w:val="Emphasis"/>
          <w:rFonts w:asciiTheme="minorHAnsi" w:hAnsiTheme="minorHAnsi" w:cstheme="minorHAnsi"/>
        </w:rPr>
        <w:t>to enforce peace</w:t>
      </w:r>
      <w:r w:rsidRPr="00FD0D41">
        <w:rPr>
          <w:rFonts w:asciiTheme="minorHAnsi" w:hAnsiTheme="minorHAnsi" w:cstheme="minorHAnsi"/>
          <w:sz w:val="14"/>
        </w:rPr>
        <w:t xml:space="preserve">. In fact, </w:t>
      </w:r>
      <w:r w:rsidRPr="00232469">
        <w:rPr>
          <w:rStyle w:val="StyleUnderline"/>
          <w:rFonts w:asciiTheme="minorHAnsi" w:hAnsiTheme="minorHAnsi" w:cstheme="minorHAnsi"/>
        </w:rPr>
        <w:t xml:space="preserve">if </w:t>
      </w:r>
      <w:r w:rsidRPr="00232469">
        <w:rPr>
          <w:rStyle w:val="Emphasis"/>
          <w:rFonts w:asciiTheme="minorHAnsi" w:hAnsiTheme="minorHAnsi" w:cstheme="minorHAnsi"/>
        </w:rPr>
        <w:t>virtually any</w:t>
      </w:r>
      <w:r w:rsidRPr="00232469">
        <w:rPr>
          <w:rStyle w:val="StyleUnderline"/>
          <w:rFonts w:asciiTheme="minorHAnsi" w:hAnsiTheme="minorHAnsi" w:cstheme="minorHAnsi"/>
        </w:rPr>
        <w:t xml:space="preserve"> of the overlapping and mutually</w:t>
      </w:r>
      <w:r w:rsidRPr="009B2B2E">
        <w:rPr>
          <w:rStyle w:val="StyleUnderline"/>
          <w:rFonts w:asciiTheme="minorHAnsi" w:hAnsiTheme="minorHAnsi" w:cstheme="minorHAnsi"/>
        </w:rPr>
        <w:t xml:space="preserve"> </w:t>
      </w:r>
      <w:r w:rsidRPr="00FF4403">
        <w:rPr>
          <w:rStyle w:val="StyleUnderline"/>
          <w:rFonts w:asciiTheme="minorHAnsi" w:hAnsiTheme="minorHAnsi" w:cstheme="minorHAnsi"/>
        </w:rPr>
        <w:t xml:space="preserve">reinforcing explanations for the current stability are correct, the trends in international security may well prove </w:t>
      </w:r>
      <w:r w:rsidRPr="00FF4403">
        <w:rPr>
          <w:rStyle w:val="Emphasis"/>
          <w:rFonts w:asciiTheme="minorHAnsi" w:hAnsiTheme="minorHAnsi" w:cstheme="minorHAnsi"/>
        </w:rPr>
        <w:t>difficult to reverse</w:t>
      </w:r>
      <w:r w:rsidRPr="00FD0D41">
        <w:rPr>
          <w:rFonts w:asciiTheme="minorHAnsi" w:hAnsiTheme="minorHAnsi" w:cstheme="minorHAnsi"/>
          <w:sz w:val="14"/>
        </w:rPr>
        <w:t xml:space="preserve">. </w:t>
      </w:r>
      <w:r w:rsidRPr="009B68BA">
        <w:rPr>
          <w:rStyle w:val="Emphasis"/>
          <w:rFonts w:asciiTheme="minorHAnsi" w:hAnsiTheme="minorHAnsi" w:cstheme="minorHAnsi"/>
          <w:highlight w:val="cyan"/>
        </w:rPr>
        <w:t>None</w:t>
      </w:r>
      <w:r w:rsidRPr="009B68BA">
        <w:rPr>
          <w:rStyle w:val="StyleUnderline"/>
          <w:rFonts w:asciiTheme="minorHAnsi" w:hAnsiTheme="minorHAnsi" w:cstheme="minorHAnsi"/>
          <w:highlight w:val="cyan"/>
        </w:rPr>
        <w:t xml:space="preserve"> of the </w:t>
      </w:r>
      <w:r w:rsidRPr="009B68BA">
        <w:rPr>
          <w:rStyle w:val="Emphasis"/>
          <w:rFonts w:asciiTheme="minorHAnsi" w:hAnsiTheme="minorHAnsi" w:cstheme="minorHAnsi"/>
          <w:highlight w:val="cyan"/>
        </w:rPr>
        <w:t>contributing factors</w:t>
      </w:r>
      <w:r w:rsidRPr="009B2B2E">
        <w:rPr>
          <w:rStyle w:val="StyleUnderline"/>
          <w:rFonts w:asciiTheme="minorHAnsi" w:hAnsiTheme="minorHAnsi" w:cstheme="minorHAnsi"/>
        </w:rPr>
        <w:t xml:space="preserve"> that are commonly suggested</w:t>
      </w:r>
      <w:r w:rsidRPr="00FD0D41">
        <w:rPr>
          <w:rFonts w:asciiTheme="minorHAnsi" w:hAnsiTheme="minorHAnsi" w:cstheme="minorHAnsi"/>
          <w:sz w:val="14"/>
        </w:rPr>
        <w:t xml:space="preserve"> (</w:t>
      </w:r>
      <w:r w:rsidRPr="009B2B2E">
        <w:rPr>
          <w:rStyle w:val="Emphasis"/>
          <w:rFonts w:asciiTheme="minorHAnsi" w:hAnsiTheme="minorHAnsi" w:cstheme="minorHAnsi"/>
        </w:rPr>
        <w:t>economic development</w:t>
      </w:r>
      <w:r w:rsidRPr="009B2B2E">
        <w:rPr>
          <w:rStyle w:val="StyleUnderline"/>
          <w:rFonts w:asciiTheme="minorHAnsi" w:hAnsiTheme="minorHAnsi" w:cstheme="minorHAnsi"/>
        </w:rPr>
        <w:t xml:space="preserve">, complex </w:t>
      </w:r>
      <w:r w:rsidRPr="009B68BA">
        <w:rPr>
          <w:rStyle w:val="Emphasis"/>
          <w:rFonts w:asciiTheme="minorHAnsi" w:hAnsiTheme="minorHAnsi" w:cstheme="minorHAnsi"/>
          <w:highlight w:val="cyan"/>
        </w:rPr>
        <w:t>interdependence</w:t>
      </w:r>
      <w:r w:rsidRPr="009B68BA">
        <w:rPr>
          <w:rStyle w:val="StyleUnderline"/>
          <w:rFonts w:asciiTheme="minorHAnsi" w:hAnsiTheme="minorHAnsi" w:cstheme="minorHAnsi"/>
          <w:highlight w:val="cyan"/>
        </w:rPr>
        <w:t xml:space="preserve">, </w:t>
      </w:r>
      <w:r w:rsidRPr="009B68BA">
        <w:rPr>
          <w:rStyle w:val="Emphasis"/>
          <w:rFonts w:asciiTheme="minorHAnsi" w:hAnsiTheme="minorHAnsi" w:cstheme="minorHAnsi"/>
          <w:highlight w:val="cyan"/>
        </w:rPr>
        <w:t>nuc</w:t>
      </w:r>
      <w:r w:rsidRPr="009B2B2E">
        <w:rPr>
          <w:rStyle w:val="Emphasis"/>
          <w:rFonts w:asciiTheme="minorHAnsi" w:hAnsiTheme="minorHAnsi" w:cstheme="minorHAnsi"/>
        </w:rPr>
        <w:t>lear weapon</w:t>
      </w:r>
      <w:r w:rsidRPr="009B68BA">
        <w:rPr>
          <w:rStyle w:val="Emphasis"/>
          <w:rFonts w:asciiTheme="minorHAnsi" w:hAnsiTheme="minorHAnsi" w:cstheme="minorHAnsi"/>
          <w:highlight w:val="cyan"/>
        </w:rPr>
        <w:t>s</w:t>
      </w:r>
      <w:r w:rsidRPr="009B2B2E">
        <w:rPr>
          <w:rStyle w:val="StyleUnderline"/>
          <w:rFonts w:asciiTheme="minorHAnsi" w:hAnsiTheme="minorHAnsi" w:cstheme="minorHAnsi"/>
        </w:rPr>
        <w:t xml:space="preserve">, international </w:t>
      </w:r>
      <w:r w:rsidRPr="009B68BA">
        <w:rPr>
          <w:rStyle w:val="Emphasis"/>
          <w:rFonts w:asciiTheme="minorHAnsi" w:hAnsiTheme="minorHAnsi" w:cstheme="minorHAnsi"/>
          <w:highlight w:val="cyan"/>
        </w:rPr>
        <w:t>institutions</w:t>
      </w:r>
      <w:r w:rsidRPr="009B2B2E">
        <w:rPr>
          <w:rStyle w:val="StyleUnderline"/>
          <w:rFonts w:asciiTheme="minorHAnsi" w:hAnsiTheme="minorHAnsi" w:cstheme="minorHAnsi"/>
        </w:rPr>
        <w:t xml:space="preserve">, </w:t>
      </w:r>
      <w:r w:rsidRPr="009B68BA">
        <w:rPr>
          <w:rStyle w:val="Emphasis"/>
          <w:rFonts w:asciiTheme="minorHAnsi" w:hAnsiTheme="minorHAnsi" w:cstheme="minorHAnsi"/>
          <w:highlight w:val="cyan"/>
        </w:rPr>
        <w:t>democracy</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shifting global </w:t>
      </w:r>
      <w:r w:rsidRPr="009B68BA">
        <w:rPr>
          <w:rStyle w:val="Emphasis"/>
          <w:rFonts w:asciiTheme="minorHAnsi" w:hAnsiTheme="minorHAnsi" w:cstheme="minorHAnsi"/>
          <w:highlight w:val="cyan"/>
        </w:rPr>
        <w:t>norms</w:t>
      </w:r>
      <w:r w:rsidRPr="009B2B2E">
        <w:rPr>
          <w:rStyle w:val="StyleUnderline"/>
          <w:rFonts w:asciiTheme="minorHAnsi" w:hAnsiTheme="minorHAnsi" w:cstheme="minorHAnsi"/>
        </w:rPr>
        <w:t xml:space="preserve"> on war</w:t>
      </w:r>
      <w:r w:rsidRPr="00FD0D41">
        <w:rPr>
          <w:rFonts w:asciiTheme="minorHAnsi" w:hAnsiTheme="minorHAnsi" w:cstheme="minorHAnsi"/>
          <w:sz w:val="14"/>
        </w:rPr>
        <w:t xml:space="preserve">) </w:t>
      </w:r>
      <w:r w:rsidRPr="009B68BA">
        <w:rPr>
          <w:rStyle w:val="StyleUnderline"/>
          <w:rFonts w:asciiTheme="minorHAnsi" w:hAnsiTheme="minorHAnsi" w:cstheme="minorHAnsi"/>
          <w:highlight w:val="cyan"/>
        </w:rPr>
        <w:t xml:space="preserve">seem </w:t>
      </w:r>
      <w:r w:rsidRPr="009B68BA">
        <w:rPr>
          <w:rStyle w:val="Emphasis"/>
          <w:rFonts w:asciiTheme="minorHAnsi" w:hAnsiTheme="minorHAnsi" w:cstheme="minorHAnsi"/>
          <w:highlight w:val="cyan"/>
        </w:rPr>
        <w:t>poised to disappear</w:t>
      </w:r>
      <w:r w:rsidRPr="009B2B2E">
        <w:rPr>
          <w:rStyle w:val="StyleUnderline"/>
          <w:rFonts w:asciiTheme="minorHAnsi" w:hAnsiTheme="minorHAnsi" w:cstheme="minorHAnsi"/>
        </w:rPr>
        <w:t xml:space="preserve"> any time soon</w:t>
      </w:r>
      <w:r w:rsidRPr="00FD0D41">
        <w:rPr>
          <w:rFonts w:asciiTheme="minorHAnsi" w:hAnsiTheme="minorHAnsi" w:cstheme="minorHAnsi"/>
          <w:sz w:val="14"/>
        </w:rPr>
        <w:t xml:space="preserve">.50 </w:t>
      </w:r>
      <w:r w:rsidRPr="009B68BA">
        <w:rPr>
          <w:rStyle w:val="StyleUnderline"/>
          <w:rFonts w:asciiTheme="minorHAnsi" w:hAnsiTheme="minorHAnsi" w:cstheme="minorHAnsi"/>
          <w:highlight w:val="cyan"/>
        </w:rPr>
        <w:t>The world will</w:t>
      </w:r>
      <w:r w:rsidRPr="009B2B2E">
        <w:rPr>
          <w:rStyle w:val="StyleUnderline"/>
          <w:rFonts w:asciiTheme="minorHAnsi" w:hAnsiTheme="minorHAnsi" w:cstheme="minorHAnsi"/>
        </w:rPr>
        <w:t xml:space="preserve"> probably </w:t>
      </w:r>
      <w:r w:rsidRPr="009B68BA">
        <w:rPr>
          <w:rStyle w:val="Emphasis"/>
          <w:rFonts w:asciiTheme="minorHAnsi" w:hAnsiTheme="minorHAnsi" w:cstheme="minorHAnsi"/>
          <w:highlight w:val="cyan"/>
        </w:rPr>
        <w:t>continue</w:t>
      </w:r>
      <w:r w:rsidRPr="00FD0D41">
        <w:rPr>
          <w:rFonts w:asciiTheme="minorHAnsi" w:hAnsiTheme="minorHAnsi" w:cstheme="minorHAnsi"/>
          <w:sz w:val="14"/>
        </w:rPr>
        <w:t xml:space="preserve"> its </w:t>
      </w:r>
      <w:r w:rsidRPr="009B68BA">
        <w:rPr>
          <w:rStyle w:val="StyleUnderline"/>
          <w:rFonts w:asciiTheme="minorHAnsi" w:hAnsiTheme="minorHAnsi" w:cstheme="minorHAnsi"/>
          <w:highlight w:val="cyan"/>
        </w:rPr>
        <w:t>peace</w:t>
      </w:r>
      <w:r w:rsidRPr="00FD0D41">
        <w:rPr>
          <w:rFonts w:asciiTheme="minorHAnsi" w:hAnsiTheme="minorHAnsi" w:cstheme="minorHAnsi"/>
          <w:sz w:val="14"/>
        </w:rPr>
        <w:t xml:space="preserve">ful ways for the near future, at the very least, </w:t>
      </w:r>
      <w:r w:rsidRPr="009B68BA">
        <w:rPr>
          <w:rStyle w:val="Emphasis"/>
          <w:rFonts w:asciiTheme="minorHAnsi" w:hAnsiTheme="minorHAnsi" w:cstheme="minorHAnsi"/>
          <w:highlight w:val="cyan"/>
        </w:rPr>
        <w:t>no matter what</w:t>
      </w:r>
      <w:r w:rsidRPr="009B2B2E">
        <w:rPr>
          <w:rStyle w:val="StyleUnderline"/>
          <w:rFonts w:asciiTheme="minorHAnsi" w:hAnsiTheme="minorHAnsi" w:cstheme="minorHAnsi"/>
        </w:rPr>
        <w:t xml:space="preserve"> the U</w:t>
      </w:r>
      <w:r w:rsidRPr="00FD0D41">
        <w:rPr>
          <w:rFonts w:asciiTheme="minorHAnsi" w:hAnsiTheme="minorHAnsi" w:cstheme="minorHAnsi"/>
          <w:sz w:val="14"/>
        </w:rPr>
        <w:t xml:space="preserve">nited </w:t>
      </w:r>
      <w:r w:rsidRPr="009B2B2E">
        <w:rPr>
          <w:rStyle w:val="StyleUnderline"/>
          <w:rFonts w:asciiTheme="minorHAnsi" w:hAnsiTheme="minorHAnsi" w:cstheme="minorHAnsi"/>
        </w:rPr>
        <w:t>S</w:t>
      </w:r>
      <w:r w:rsidRPr="00FD0D41">
        <w:rPr>
          <w:rFonts w:asciiTheme="minorHAnsi" w:hAnsiTheme="minorHAnsi" w:cstheme="minorHAnsi"/>
          <w:sz w:val="14"/>
        </w:rPr>
        <w:t xml:space="preserve">tates </w:t>
      </w:r>
      <w:r w:rsidRPr="009B2B2E">
        <w:rPr>
          <w:rStyle w:val="StyleUnderline"/>
          <w:rFonts w:asciiTheme="minorHAnsi" w:hAnsiTheme="minorHAnsi" w:cstheme="minorHAnsi"/>
        </w:rPr>
        <w:t>chooses to do or not do</w:t>
      </w:r>
      <w:r w:rsidRPr="00FD0D41">
        <w:rPr>
          <w:rFonts w:asciiTheme="minorHAnsi" w:hAnsiTheme="minorHAnsi" w:cstheme="minorHAnsi"/>
          <w:sz w:val="14"/>
        </w:rPr>
        <w:t>. As Robert Jervis concluded while pondering the likely effects of U.S. restraint on decisions made in foreign capitals, “It is very unlikely that pulling off the American security blanket would lead to thoughts of war.“51 The United States will remain fundamentally safe no matter what it does — in other words, despite widespread beliefs in its inherent indispensability to the contrary.</w:t>
      </w:r>
      <w:bookmarkEnd w:id="10"/>
    </w:p>
    <w:p w14:paraId="53BEDA54" w14:textId="77777777" w:rsidR="00FD0D41" w:rsidRPr="007E069E" w:rsidRDefault="00FD0D41" w:rsidP="00B224A5">
      <w:pPr>
        <w:rPr>
          <w:sz w:val="8"/>
        </w:rPr>
      </w:pPr>
    </w:p>
    <w:p w14:paraId="6F2EAEA7" w14:textId="77777777" w:rsidR="007E069E" w:rsidRPr="00657265" w:rsidRDefault="007E069E" w:rsidP="007E069E">
      <w:pPr>
        <w:pStyle w:val="Heading4"/>
      </w:pPr>
      <w:r w:rsidRPr="00657265">
        <w:t xml:space="preserve">Indian citizenship is built on oppression of the Muslim outsider. </w:t>
      </w:r>
      <w:r>
        <w:t xml:space="preserve">Attempting to “save lives” ends up creating </w:t>
      </w:r>
      <w:r w:rsidRPr="00657265">
        <w:t>a permanent state of exception that exacerbates violence and causes more war and genocide.</w:t>
      </w:r>
    </w:p>
    <w:p w14:paraId="6CEF354D" w14:textId="77777777" w:rsidR="007E069E" w:rsidRDefault="007E069E" w:rsidP="007E069E">
      <w:r w:rsidRPr="00657265">
        <w:rPr>
          <w:rStyle w:val="Style13ptBold"/>
        </w:rPr>
        <w:t>Hossein 2020</w:t>
      </w:r>
      <w:r>
        <w:t xml:space="preserve"> [Adil, Muslim Journalist] “</w:t>
      </w:r>
      <w:r w:rsidRPr="00657265">
        <w:t>THE BIOPOLITICS OF PANDEMIC CITIZENSHIP</w:t>
      </w:r>
      <w:r>
        <w:t xml:space="preserve">,” </w:t>
      </w:r>
      <w:r w:rsidRPr="00657265">
        <w:rPr>
          <w:b/>
        </w:rPr>
        <w:t xml:space="preserve">DISCOVER SOCIETY </w:t>
      </w:r>
      <w:hyperlink r:id="rId9" w:history="1">
        <w:r w:rsidRPr="00526493">
          <w:rPr>
            <w:rStyle w:val="Hyperlink"/>
          </w:rPr>
          <w:t>https://archive.discoversociety.org/2020/05/11/the-biopolitics-of-pandemic-citizenship/EM</w:t>
        </w:r>
      </w:hyperlink>
    </w:p>
    <w:p w14:paraId="2119A07D" w14:textId="7185FA51" w:rsidR="007E069E" w:rsidRDefault="007E069E" w:rsidP="007E069E">
      <w:pPr>
        <w:rPr>
          <w:sz w:val="10"/>
        </w:rPr>
      </w:pPr>
      <w:r w:rsidRPr="00657265">
        <w:rPr>
          <w:sz w:val="10"/>
        </w:rPr>
        <w:t xml:space="preserve">Overall, in this process, </w:t>
      </w:r>
      <w:r w:rsidRPr="007E069E">
        <w:t>Indian</w:t>
      </w:r>
      <w:r w:rsidRPr="00657265">
        <w:rPr>
          <w:rStyle w:val="StyleUnderline"/>
          <w:highlight w:val="yellow"/>
        </w:rPr>
        <w:t xml:space="preserve"> citizenship</w:t>
      </w:r>
      <w:r w:rsidRPr="00657265">
        <w:rPr>
          <w:sz w:val="10"/>
        </w:rPr>
        <w:t xml:space="preserve"> continues to be </w:t>
      </w:r>
      <w:r w:rsidRPr="00657265">
        <w:rPr>
          <w:rStyle w:val="StyleUnderline"/>
          <w:highlight w:val="yellow"/>
        </w:rPr>
        <w:t xml:space="preserve">defined through </w:t>
      </w:r>
      <w:r w:rsidRPr="007E069E">
        <w:t>its</w:t>
      </w:r>
      <w:r w:rsidRPr="00657265">
        <w:rPr>
          <w:rStyle w:val="StyleUnderline"/>
          <w:highlight w:val="yellow"/>
        </w:rPr>
        <w:t xml:space="preserve"> Muslim population</w:t>
      </w:r>
      <w:r w:rsidRPr="00657265">
        <w:rPr>
          <w:sz w:val="10"/>
        </w:rPr>
        <w:t xml:space="preserve">, who since the time India became independent from colonial rule, had been increasingly </w:t>
      </w:r>
      <w:r w:rsidRPr="00657265">
        <w:rPr>
          <w:rStyle w:val="StyleUnderline"/>
          <w:highlight w:val="yellow"/>
        </w:rPr>
        <w:t xml:space="preserve">held as </w:t>
      </w:r>
      <w:r w:rsidRPr="007E069E">
        <w:rPr>
          <w:rStyle w:val="StyleUnderline"/>
        </w:rPr>
        <w:t>the</w:t>
      </w:r>
      <w:r w:rsidRPr="00657265">
        <w:rPr>
          <w:rStyle w:val="StyleUnderline"/>
          <w:highlight w:val="yellow"/>
        </w:rPr>
        <w:t xml:space="preserve"> ‘other’ </w:t>
      </w:r>
      <w:r w:rsidRPr="007E069E">
        <w:rPr>
          <w:rStyle w:val="StyleUnderline"/>
        </w:rPr>
        <w:t>to be marginalized and excluded</w:t>
      </w:r>
      <w:r w:rsidRPr="00657265">
        <w:rPr>
          <w:sz w:val="10"/>
        </w:rPr>
        <w:t xml:space="preserve"> (Kapur 2007). This process of exclusion and marginalization of Indian Muslims that found legal backing in CAA and NRC, has reached an unprecedented level with the recent Covid19 pandemic. By studying the government response and rise of anti-Muslim hatred around the virus, I argue in this piece that </w:t>
      </w:r>
      <w:r w:rsidRPr="00657265">
        <w:rPr>
          <w:rStyle w:val="StyleUnderline"/>
          <w:highlight w:val="yellow"/>
        </w:rPr>
        <w:t>we can see the operation of</w:t>
      </w:r>
      <w:r w:rsidRPr="00657265">
        <w:t xml:space="preserve"> certain </w:t>
      </w:r>
      <w:r w:rsidRPr="00657265">
        <w:rPr>
          <w:rStyle w:val="StyleUnderline"/>
          <w:highlight w:val="yellow"/>
        </w:rPr>
        <w:t>biopolitics of</w:t>
      </w:r>
      <w:r w:rsidRPr="00657265">
        <w:rPr>
          <w:rStyle w:val="StyleUnderline"/>
        </w:rPr>
        <w:t xml:space="preserve"> </w:t>
      </w:r>
      <w:r w:rsidRPr="00657265">
        <w:rPr>
          <w:sz w:val="10"/>
        </w:rPr>
        <w:t xml:space="preserve">pandemic </w:t>
      </w:r>
      <w:r w:rsidRPr="00657265">
        <w:rPr>
          <w:rStyle w:val="StyleUnderline"/>
          <w:highlight w:val="yellow"/>
        </w:rPr>
        <w:t>citizenship in India.</w:t>
      </w:r>
      <w:r w:rsidRPr="00657265">
        <w:rPr>
          <w:sz w:val="10"/>
        </w:rPr>
        <w:t xml:space="preserve"> </w:t>
      </w:r>
    </w:p>
    <w:p w14:paraId="7804DF53" w14:textId="7CCB8584" w:rsidR="007E069E" w:rsidRDefault="007E069E" w:rsidP="007E069E">
      <w:pPr>
        <w:pStyle w:val="Heading2"/>
      </w:pPr>
      <w:r>
        <w:lastRenderedPageBreak/>
        <w:t xml:space="preserve">Solvency </w:t>
      </w:r>
    </w:p>
    <w:p w14:paraId="48CAE62E" w14:textId="77777777" w:rsidR="007E069E" w:rsidRDefault="007E069E" w:rsidP="007E069E">
      <w:pPr>
        <w:pStyle w:val="Heading4"/>
      </w:pPr>
      <w:r>
        <w:t>Turn: Regulatory Violence. Aff upholds regulatory approaches to objectivity. Framing inside regulatory apparatuses re-creates killing machine. Combining objectivity with subjectivity fails. 1AC optimism misplaced.</w:t>
      </w:r>
    </w:p>
    <w:p w14:paraId="2AED5B2A" w14:textId="77777777" w:rsidR="007E069E" w:rsidRDefault="007E069E" w:rsidP="007E069E">
      <w:r w:rsidRPr="009E13A3">
        <w:rPr>
          <w:rStyle w:val="Style13ptBold"/>
        </w:rPr>
        <w:t>Humphreys 2006</w:t>
      </w:r>
      <w:r>
        <w:t xml:space="preserve"> [Stephen, Sidney Sussex College, University of Cambridge] “</w:t>
      </w:r>
      <w:r w:rsidRPr="009E13A3">
        <w:t>Legalizing Lawlessness: On Giorgio Agamben’s State of Exception</w:t>
      </w:r>
      <w:r>
        <w:t xml:space="preserve">,” </w:t>
      </w:r>
      <w:r w:rsidRPr="009E13A3">
        <w:rPr>
          <w:b/>
        </w:rPr>
        <w:t>European Journal of International Law</w:t>
      </w:r>
      <w:r>
        <w:rPr>
          <w:b/>
        </w:rPr>
        <w:t xml:space="preserve"> </w:t>
      </w:r>
      <w:hyperlink r:id="rId10" w:history="1">
        <w:r w:rsidRPr="00865860">
          <w:rPr>
            <w:rStyle w:val="Hyperlink"/>
          </w:rPr>
          <w:t>https://academic.oup.com/ejil/article/17/3/677/2756274/EM</w:t>
        </w:r>
      </w:hyperlink>
    </w:p>
    <w:p w14:paraId="6ECF15AC" w14:textId="77777777" w:rsidR="007E069E" w:rsidRPr="00EE3998" w:rsidRDefault="007E069E" w:rsidP="007E069E">
      <w:pPr>
        <w:rPr>
          <w:sz w:val="8"/>
        </w:rPr>
      </w:pPr>
      <w:r w:rsidRPr="00EE3998">
        <w:rPr>
          <w:sz w:val="8"/>
        </w:rPr>
        <w:t xml:space="preserve">And just as structural linguists once feared that the physical world risks becoming inaccessible per se, trapped outside a self-referential and abstract ‘prisonhouse of language’,33 so too </w:t>
      </w:r>
      <w:r w:rsidRPr="004E3D09">
        <w:rPr>
          <w:rStyle w:val="StyleUnderline"/>
          <w:highlight w:val="yellow"/>
        </w:rPr>
        <w:t>law can shape and limit the politically possible, rendering a world without sovereign ascendancy unthinkable or unattainable</w:t>
      </w:r>
      <w:r w:rsidRPr="00EE3998">
        <w:rPr>
          <w:sz w:val="8"/>
        </w:rPr>
        <w:t xml:space="preserve">. Fundamentally, Agamben worries that </w:t>
      </w:r>
      <w:r w:rsidRPr="004E3D09">
        <w:rPr>
          <w:rStyle w:val="StyleUnderline"/>
          <w:highlight w:val="yellow"/>
        </w:rPr>
        <w:t>attempts</w:t>
      </w:r>
      <w:r w:rsidRPr="004E3D09">
        <w:rPr>
          <w:rStyle w:val="StyleUnderline"/>
        </w:rPr>
        <w:t xml:space="preserve"> </w:t>
      </w:r>
      <w:r w:rsidRPr="00EE3998">
        <w:rPr>
          <w:sz w:val="8"/>
        </w:rPr>
        <w:t xml:space="preserve">like Schmitt’s, both past and contemporary, </w:t>
      </w:r>
      <w:r w:rsidRPr="004E3D09">
        <w:rPr>
          <w:rStyle w:val="StyleUnderline"/>
          <w:highlight w:val="yellow"/>
        </w:rPr>
        <w:t>to legislate for anomie</w:t>
      </w:r>
      <w:r w:rsidRPr="00EE3998">
        <w:rPr>
          <w:sz w:val="8"/>
        </w:rPr>
        <w:t xml:space="preserve"> – that is, </w:t>
      </w:r>
      <w:r w:rsidRPr="004E3D09">
        <w:rPr>
          <w:rStyle w:val="StyleUnderline"/>
          <w:highlight w:val="yellow"/>
        </w:rPr>
        <w:t>to encompass the non-legal within the law – amount to a denial of the existence of an extralegal reality: the existing ‘juridical order’ becomes total</w:t>
      </w:r>
      <w:r w:rsidRPr="00EE3998">
        <w:rPr>
          <w:sz w:val="8"/>
        </w:rPr>
        <w:t>. The thesis is stated most clearly in the last paragraph of the book: To show law in its nonrelation to life and life in its nonrelation to law means to open a space between them for human action, which once claimed for itself the name of ‘politics’. Politics has suffered a lasting eclipse because it has been contaminated by law, seeing itself, at best, as constituent power (that is, violence that makes law), when it is not reduced to merely the power to negotiate with the law.34 As a final figure of illustration, Agamben follows the Roman relation of auctoritas (first of the Senate in ratifying the will of the people, later of the emperor) to the potestas of the magistrate. Auctoritas, which is</w:t>
      </w:r>
      <w:r w:rsidRPr="00C008BD">
        <w:rPr>
          <w:rStyle w:val="StyleUnderline"/>
          <w:highlight w:val="yellow"/>
        </w:rPr>
        <w:t xml:space="preserve"> ‘the power to suspend or reactivate the law, </w:t>
      </w:r>
      <w:r w:rsidRPr="00EE3998">
        <w:rPr>
          <w:sz w:val="8"/>
        </w:rPr>
        <w:t xml:space="preserve">but is not formally in force as law’ is located in the figure of authority, and is an attribute not of law but of life itself, deriving originally from the people of the republic, later from the person of the emperor.35 It </w:t>
      </w:r>
      <w:r w:rsidRPr="00C008BD">
        <w:rPr>
          <w:rStyle w:val="StyleUnderline"/>
          <w:highlight w:val="yellow"/>
        </w:rPr>
        <w:t xml:space="preserve">exists in a binary relationship ‘at once of exclusion and supplementation’ to </w:t>
      </w:r>
      <w:r w:rsidRPr="00EE3998">
        <w:rPr>
          <w:sz w:val="8"/>
        </w:rPr>
        <w:t>potestas, the magistrate’s</w:t>
      </w:r>
      <w:r w:rsidRPr="00C008BD">
        <w:rPr>
          <w:rStyle w:val="StyleUnderline"/>
          <w:highlight w:val="yellow"/>
        </w:rPr>
        <w:t xml:space="preserve"> power to execute the law</w:t>
      </w:r>
      <w:r w:rsidRPr="00EE3998">
        <w:rPr>
          <w:sz w:val="8"/>
        </w:rPr>
        <w:t xml:space="preserve">.36 Through Augustus’ auctoritas, he ‘legitimates and guarantees the whole of Roman political life’.37 Bringing the parallel forward to contemporary experience, Agamben writes: </w:t>
      </w:r>
      <w:r w:rsidRPr="00C008BD">
        <w:rPr>
          <w:rStyle w:val="StyleUnderline"/>
          <w:highlight w:val="yellow"/>
        </w:rPr>
        <w:t>As long as the two elements [</w:t>
      </w:r>
      <w:r w:rsidRPr="00EE3998">
        <w:rPr>
          <w:sz w:val="8"/>
        </w:rPr>
        <w:t>i.e. auctoritas and potestas or life and law]</w:t>
      </w:r>
      <w:r w:rsidRPr="00C008BD">
        <w:rPr>
          <w:rStyle w:val="StyleUnderline"/>
          <w:highlight w:val="yellow"/>
        </w:rPr>
        <w:t xml:space="preserve"> remain correlated yet </w:t>
      </w:r>
      <w:r w:rsidRPr="00EE3998">
        <w:rPr>
          <w:sz w:val="8"/>
        </w:rPr>
        <w:t xml:space="preserve">conceptually, </w:t>
      </w:r>
      <w:r w:rsidRPr="00C008BD">
        <w:rPr>
          <w:rStyle w:val="StyleUnderline"/>
          <w:highlight w:val="yellow"/>
        </w:rPr>
        <w:t xml:space="preserve">temporally and subjectively distinct . . . their dialectic . . . can </w:t>
      </w:r>
      <w:r w:rsidRPr="00EE3998">
        <w:rPr>
          <w:sz w:val="8"/>
        </w:rPr>
        <w:t>nevertheless</w:t>
      </w:r>
      <w:r w:rsidRPr="00C008BD">
        <w:rPr>
          <w:rStyle w:val="StyleUnderline"/>
          <w:highlight w:val="yellow"/>
        </w:rPr>
        <w:t xml:space="preserve"> function </w:t>
      </w:r>
      <w:r w:rsidRPr="00EE3998">
        <w:rPr>
          <w:sz w:val="8"/>
        </w:rPr>
        <w:t>in some way.</w:t>
      </w:r>
      <w:r w:rsidRPr="00C008BD">
        <w:rPr>
          <w:rStyle w:val="StyleUnderline"/>
          <w:highlight w:val="yellow"/>
        </w:rPr>
        <w:t xml:space="preserve"> But when they tend to coincide</w:t>
      </w:r>
      <w:r w:rsidRPr="00EE3998">
        <w:rPr>
          <w:sz w:val="8"/>
        </w:rPr>
        <w:t xml:space="preserve"> in a single person,</w:t>
      </w:r>
      <w:r w:rsidRPr="00C008BD">
        <w:rPr>
          <w:rStyle w:val="StyleUnderline"/>
        </w:rPr>
        <w:t xml:space="preserve"> </w:t>
      </w:r>
      <w:r w:rsidRPr="00C008BD">
        <w:rPr>
          <w:rStyle w:val="StyleUnderline"/>
          <w:highlight w:val="yellow"/>
        </w:rPr>
        <w:t>when the state of exception, in which they are bound and blurred together</w:t>
      </w:r>
      <w:r w:rsidRPr="00EE3998">
        <w:rPr>
          <w:sz w:val="8"/>
        </w:rPr>
        <w:t>, becomes the rule,</w:t>
      </w:r>
      <w:r w:rsidRPr="00C008BD">
        <w:rPr>
          <w:rStyle w:val="StyleUnderline"/>
          <w:highlight w:val="yellow"/>
        </w:rPr>
        <w:t xml:space="preserve"> then the juridico-political system transforms itself into a killing machine.38</w:t>
      </w:r>
    </w:p>
    <w:p w14:paraId="26CE060D" w14:textId="77777777" w:rsidR="007E069E" w:rsidRPr="007E069E" w:rsidRDefault="007E069E" w:rsidP="007E069E"/>
    <w:sectPr w:rsidR="007E069E" w:rsidRPr="007E06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0656BA"/>
    <w:multiLevelType w:val="hybridMultilevel"/>
    <w:tmpl w:val="78A23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24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213E"/>
    <w:rsid w:val="002B146A"/>
    <w:rsid w:val="002B5E17"/>
    <w:rsid w:val="0031411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3F06"/>
    <w:rsid w:val="00645FA9"/>
    <w:rsid w:val="00647866"/>
    <w:rsid w:val="00665003"/>
    <w:rsid w:val="006A2AD0"/>
    <w:rsid w:val="006C2375"/>
    <w:rsid w:val="006D4ECC"/>
    <w:rsid w:val="00722258"/>
    <w:rsid w:val="007243E5"/>
    <w:rsid w:val="00766EA0"/>
    <w:rsid w:val="007A2226"/>
    <w:rsid w:val="007E069E"/>
    <w:rsid w:val="007F5B66"/>
    <w:rsid w:val="00823A1C"/>
    <w:rsid w:val="00845B9D"/>
    <w:rsid w:val="00860984"/>
    <w:rsid w:val="008B3ECB"/>
    <w:rsid w:val="008B4E85"/>
    <w:rsid w:val="008C1B2E"/>
    <w:rsid w:val="0091627E"/>
    <w:rsid w:val="0097032B"/>
    <w:rsid w:val="009A6A54"/>
    <w:rsid w:val="009D2EAD"/>
    <w:rsid w:val="009D54B2"/>
    <w:rsid w:val="009E1922"/>
    <w:rsid w:val="009F7ED2"/>
    <w:rsid w:val="00A93661"/>
    <w:rsid w:val="00A95652"/>
    <w:rsid w:val="00AC0AB8"/>
    <w:rsid w:val="00B224A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6EFB"/>
    <w:rsid w:val="00D325A9"/>
    <w:rsid w:val="00D36A8A"/>
    <w:rsid w:val="00D61409"/>
    <w:rsid w:val="00D6691E"/>
    <w:rsid w:val="00D71170"/>
    <w:rsid w:val="00D77E43"/>
    <w:rsid w:val="00DA1C92"/>
    <w:rsid w:val="00DA25D4"/>
    <w:rsid w:val="00DA6538"/>
    <w:rsid w:val="00E15E75"/>
    <w:rsid w:val="00E5262C"/>
    <w:rsid w:val="00EC7DC4"/>
    <w:rsid w:val="00ED30CF"/>
    <w:rsid w:val="00F176EF"/>
    <w:rsid w:val="00F45E10"/>
    <w:rsid w:val="00F6364A"/>
    <w:rsid w:val="00F9113A"/>
    <w:rsid w:val="00FD0D4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5CEDA"/>
  <w15:chartTrackingRefBased/>
  <w15:docId w15:val="{291CB3DB-8536-4AB9-A123-763A0907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24A5"/>
    <w:rPr>
      <w:rFonts w:ascii="Calibri" w:hAnsi="Calibri"/>
    </w:rPr>
  </w:style>
  <w:style w:type="paragraph" w:styleId="Heading1">
    <w:name w:val="heading 1"/>
    <w:aliases w:val="Pocket"/>
    <w:basedOn w:val="Normal"/>
    <w:next w:val="Normal"/>
    <w:link w:val="Heading1Char"/>
    <w:qFormat/>
    <w:rsid w:val="00B224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24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24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No Spacing112,No Spacing1121,No Spacing211,No Spacing12,no read,No Spacing2111,No Spacing5,CD - Cite,Dont use,No Spacing41,No Spacing6,TAG, Ch,ta"/>
    <w:basedOn w:val="Normal"/>
    <w:next w:val="Normal"/>
    <w:link w:val="Heading4Char"/>
    <w:uiPriority w:val="3"/>
    <w:unhideWhenUsed/>
    <w:qFormat/>
    <w:rsid w:val="00B224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2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4A5"/>
  </w:style>
  <w:style w:type="character" w:customStyle="1" w:styleId="Heading1Char">
    <w:name w:val="Heading 1 Char"/>
    <w:aliases w:val="Pocket Char"/>
    <w:basedOn w:val="DefaultParagraphFont"/>
    <w:link w:val="Heading1"/>
    <w:rsid w:val="00B224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24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24A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No Spacing112 Char,No Spacing1121 Char,No Spacing211 Char,No Spacing12 Char,no read Char,T Char"/>
    <w:basedOn w:val="DefaultParagraphFont"/>
    <w:link w:val="Heading4"/>
    <w:uiPriority w:val="3"/>
    <w:rsid w:val="00B224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B224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24A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B224A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B224A5"/>
    <w:rPr>
      <w:color w:val="auto"/>
      <w:u w:val="none"/>
    </w:rPr>
  </w:style>
  <w:style w:type="character" w:styleId="FollowedHyperlink">
    <w:name w:val="FollowedHyperlink"/>
    <w:basedOn w:val="DefaultParagraphFont"/>
    <w:uiPriority w:val="99"/>
    <w:semiHidden/>
    <w:unhideWhenUsed/>
    <w:rsid w:val="00B224A5"/>
    <w:rPr>
      <w:color w:val="auto"/>
      <w:u w:val="none"/>
    </w:rPr>
  </w:style>
  <w:style w:type="paragraph" w:customStyle="1" w:styleId="textbold">
    <w:name w:val="text bold"/>
    <w:next w:val="Normal"/>
    <w:link w:val="Emphasis"/>
    <w:uiPriority w:val="7"/>
    <w:qFormat/>
    <w:rsid w:val="00B224A5"/>
    <w:pPr>
      <w:spacing w:line="256" w:lineRule="auto"/>
      <w:ind w:left="720"/>
      <w:jc w:val="both"/>
    </w:pPr>
    <w:rPr>
      <w:rFonts w:ascii="Calibri" w:hAnsi="Calibri"/>
      <w:b/>
      <w:iCs/>
      <w:u w:val="single"/>
    </w:rPr>
  </w:style>
  <w:style w:type="paragraph" w:styleId="NoSpacing">
    <w:name w:val="No Spacing"/>
    <w:aliases w:val="Note Level 2,Small Text,Card Format,Note Level 21,ClearFormatting,Clear,DDI Tag,Tag Title,No Spacing51,No Spacing11211,No Spacing13,No Spacing23,Tag and Ci,No Spacing7,No Spacing8,Dont u,No Spacing311,Card,card,Medium Grid 21,No Spacing111111"/>
    <w:basedOn w:val="Heading1"/>
    <w:link w:val="Hyperlink"/>
    <w:autoRedefine/>
    <w:uiPriority w:val="99"/>
    <w:qFormat/>
    <w:rsid w:val="00B224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B224A5"/>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publications/publications/delusions-danger-geopolitical-fear-indispensability-us-foreign-policy" TargetMode="External"/><Relationship Id="rId3" Type="http://schemas.openxmlformats.org/officeDocument/2006/relationships/styles" Target="styles.xml"/><Relationship Id="rId7" Type="http://schemas.openxmlformats.org/officeDocument/2006/relationships/hyperlink" Target="https://www.academia.edu/7452532/Shifting_boundaries_Objectivity_citizen_journalism_and_tomorrows_journalists_Article/E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kedhistoryofnow.wordpress.com/2012/10/26/the-journalistic-relevance-of-foucaults-theory/E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cademic.oup.com/ejil/article/17/3/677/2756274/EM" TargetMode="External"/><Relationship Id="rId4" Type="http://schemas.openxmlformats.org/officeDocument/2006/relationships/settings" Target="settings.xml"/><Relationship Id="rId9" Type="http://schemas.openxmlformats.org/officeDocument/2006/relationships/hyperlink" Target="https://archive.discoversociety.org/2020/05/11/the-biopolitics-of-pandemic-citizenship/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9E1F-0E11-4DD6-8D8D-12ACA49C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14</Pages>
  <Words>8840</Words>
  <Characters>50394</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Bourbon</dc:creator>
  <cp:keywords>5.1.1</cp:keywords>
  <dc:description/>
  <cp:lastModifiedBy>Sebastian Bourbon</cp:lastModifiedBy>
  <cp:revision>5</cp:revision>
  <dcterms:created xsi:type="dcterms:W3CDTF">2022-03-10T20:58:00Z</dcterms:created>
  <dcterms:modified xsi:type="dcterms:W3CDTF">2022-03-10T21:51:00Z</dcterms:modified>
</cp:coreProperties>
</file>