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2912D" w14:textId="1E0A82D1" w:rsidR="000E2857" w:rsidRDefault="00703E7E" w:rsidP="000E2857">
      <w:pPr>
        <w:pStyle w:val="Heading1"/>
      </w:pPr>
      <w:r>
        <w:t>1</w:t>
      </w:r>
    </w:p>
    <w:p w14:paraId="37CB4FDC" w14:textId="3DB89CF8" w:rsidR="000E2857" w:rsidRDefault="000E2857" w:rsidP="000E2857">
      <w:pPr>
        <w:pStyle w:val="Heading4"/>
      </w:pPr>
      <w:r>
        <w:t>Tech</w:t>
      </w:r>
      <w:r>
        <w:t xml:space="preserve"> </w:t>
      </w:r>
      <w:r>
        <w:t xml:space="preserve">can solve infrastructure concerns but needs to be </w:t>
      </w:r>
      <w:r w:rsidRPr="00E97EA7">
        <w:rPr>
          <w:u w:val="single"/>
        </w:rPr>
        <w:t>integrated</w:t>
      </w:r>
      <w:r>
        <w:t xml:space="preserve"> – operators are </w:t>
      </w:r>
      <w:r w:rsidRPr="00E97EA7">
        <w:rPr>
          <w:u w:val="single"/>
        </w:rPr>
        <w:t>key</w:t>
      </w:r>
      <w:r>
        <w:t>.</w:t>
      </w:r>
    </w:p>
    <w:p w14:paraId="0DC38C8F" w14:textId="77777777" w:rsidR="000E2857" w:rsidRPr="00E97EA7" w:rsidRDefault="000E2857" w:rsidP="000E2857">
      <w:r w:rsidRPr="00E97EA7">
        <w:rPr>
          <w:rStyle w:val="Style13ptBold"/>
        </w:rPr>
        <w:t>Jacobs 5/31</w:t>
      </w:r>
      <w:r>
        <w:t xml:space="preserve"> [Lionel; </w:t>
      </w:r>
      <w:r w:rsidRPr="00E97EA7">
        <w:t>Senior Security Architect in the Palo Alto Networks ICS and SCADA solutions team. Coming from the asset-owner side , Lionel has spent more than 20 years working in the IT/OT environment, with a focus on ICS systems design, controls, and implementation. He was a pioneer in bridging the IT-OT security gap and implementing next-generation security into performance and safety critical process control areas. During his tenure, he successfully deployed a large scale ICS/SCADA security architecture composed of over 100 next-generation firewalls, hundreds of advanced endpoint protection clients and SIEM, distributed over dozens of remote plants and a centralized core, all based on a "Zero Trust" philosophy. Lionel graduated from Houston Baptist University with a double degree in Physics and Mathematics and has held certifications as a MCSE, CCA, CCNP, CCIP, CCNA, CSSA, and GICSP</w:t>
      </w:r>
      <w:r>
        <w:t>; “</w:t>
      </w:r>
      <w:r w:rsidRPr="00E97EA7">
        <w:t>Critical Infrastructure Protection: Physical and Cyber Security Both Matter</w:t>
      </w:r>
      <w:r>
        <w:t xml:space="preserve">,” </w:t>
      </w:r>
      <w:proofErr w:type="spellStart"/>
      <w:r>
        <w:t>eSecurity</w:t>
      </w:r>
      <w:proofErr w:type="spellEnd"/>
      <w:r>
        <w:t xml:space="preserve"> Planet; 5/31/21; </w:t>
      </w:r>
      <w:hyperlink r:id="rId6" w:history="1">
        <w:r w:rsidRPr="00540FF3">
          <w:rPr>
            <w:rStyle w:val="Hyperlink"/>
          </w:rPr>
          <w:t>https://www.esecurityplanet.com/networks/critical-infrastructure-protection-physical-cybersecurity/</w:t>
        </w:r>
      </w:hyperlink>
      <w:r>
        <w:t>] Justin</w:t>
      </w:r>
    </w:p>
    <w:p w14:paraId="21F3F110" w14:textId="77777777" w:rsidR="000E2857" w:rsidRPr="00E97EA7" w:rsidRDefault="000E2857" w:rsidP="000E2857">
      <w:pPr>
        <w:rPr>
          <w:sz w:val="16"/>
        </w:rPr>
      </w:pPr>
      <w:r w:rsidRPr="00E97EA7">
        <w:rPr>
          <w:sz w:val="16"/>
        </w:rPr>
        <w:t>Segmentation based on business criteria</w:t>
      </w:r>
    </w:p>
    <w:p w14:paraId="2673C59C" w14:textId="77777777" w:rsidR="000E2857" w:rsidRPr="00E97EA7" w:rsidRDefault="000E2857" w:rsidP="000E2857">
      <w:pPr>
        <w:rPr>
          <w:u w:val="single"/>
        </w:rPr>
      </w:pPr>
      <w:r w:rsidRPr="00E97EA7">
        <w:rPr>
          <w:sz w:val="16"/>
        </w:rPr>
        <w:t xml:space="preserve">Segmentation is not just breaking apart the network based on the IP-Address space. True </w:t>
      </w:r>
      <w:r w:rsidRPr="00E97EA7">
        <w:rPr>
          <w:highlight w:val="green"/>
          <w:u w:val="single"/>
        </w:rPr>
        <w:t xml:space="preserve">segmentation requires </w:t>
      </w:r>
      <w:r w:rsidRPr="00E97EA7">
        <w:rPr>
          <w:rStyle w:val="Emphasis"/>
          <w:highlight w:val="green"/>
        </w:rPr>
        <w:t>identifying</w:t>
      </w:r>
      <w:r w:rsidRPr="00E97EA7">
        <w:rPr>
          <w:highlight w:val="green"/>
          <w:u w:val="single"/>
        </w:rPr>
        <w:t xml:space="preserve"> and </w:t>
      </w:r>
      <w:r w:rsidRPr="00E97EA7">
        <w:rPr>
          <w:rStyle w:val="Emphasis"/>
          <w:highlight w:val="green"/>
        </w:rPr>
        <w:t>grouping</w:t>
      </w:r>
      <w:r w:rsidRPr="00E97EA7">
        <w:rPr>
          <w:highlight w:val="green"/>
          <w:u w:val="single"/>
        </w:rPr>
        <w:t xml:space="preserve"> devices</w:t>
      </w:r>
      <w:r w:rsidRPr="00E97EA7">
        <w:rPr>
          <w:u w:val="single"/>
        </w:rPr>
        <w:t xml:space="preserve"> into Zones or Enclaves based on </w:t>
      </w:r>
      <w:r w:rsidRPr="00E97EA7">
        <w:rPr>
          <w:rStyle w:val="Emphasis"/>
        </w:rPr>
        <w:t>meaningful business criteria</w:t>
      </w:r>
      <w:r w:rsidRPr="00E97EA7">
        <w:rPr>
          <w:u w:val="single"/>
        </w:rPr>
        <w:t xml:space="preserve"> to protect </w:t>
      </w:r>
      <w:r w:rsidRPr="00E97EA7">
        <w:rPr>
          <w:rStyle w:val="Emphasis"/>
        </w:rPr>
        <w:t>better vulnerable devices</w:t>
      </w:r>
      <w:r w:rsidRPr="00E97EA7">
        <w:rPr>
          <w:sz w:val="16"/>
        </w:rPr>
        <w:t xml:space="preserve"> found within the address space. </w:t>
      </w:r>
      <w:r w:rsidRPr="00E97EA7">
        <w:rPr>
          <w:highlight w:val="green"/>
          <w:u w:val="single"/>
        </w:rPr>
        <w:t>Access</w:t>
      </w:r>
      <w:r w:rsidRPr="00E97EA7">
        <w:rPr>
          <w:u w:val="single"/>
        </w:rPr>
        <w:t xml:space="preserve"> to devices in the zone </w:t>
      </w:r>
      <w:r w:rsidRPr="00E97EA7">
        <w:rPr>
          <w:highlight w:val="green"/>
          <w:u w:val="single"/>
        </w:rPr>
        <w:t xml:space="preserve">needs to be </w:t>
      </w:r>
      <w:r w:rsidRPr="00E97EA7">
        <w:rPr>
          <w:rStyle w:val="Emphasis"/>
          <w:highlight w:val="green"/>
        </w:rPr>
        <w:t>restricted</w:t>
      </w:r>
      <w:r w:rsidRPr="00E97EA7">
        <w:rPr>
          <w:u w:val="single"/>
        </w:rPr>
        <w:t xml:space="preserve"> by </w:t>
      </w:r>
      <w:r w:rsidRPr="00E97EA7">
        <w:rPr>
          <w:rStyle w:val="Emphasis"/>
        </w:rPr>
        <w:t>users</w:t>
      </w:r>
      <w:r w:rsidRPr="00E97EA7">
        <w:rPr>
          <w:u w:val="single"/>
        </w:rPr>
        <w:t xml:space="preserve">, </w:t>
      </w:r>
      <w:r w:rsidRPr="00E97EA7">
        <w:rPr>
          <w:rStyle w:val="Emphasis"/>
        </w:rPr>
        <w:t>groups</w:t>
      </w:r>
      <w:r w:rsidRPr="00E97EA7">
        <w:rPr>
          <w:u w:val="single"/>
        </w:rPr>
        <w:t xml:space="preserve">, </w:t>
      </w:r>
      <w:r w:rsidRPr="00E97EA7">
        <w:rPr>
          <w:rStyle w:val="Emphasis"/>
        </w:rPr>
        <w:t>protocols</w:t>
      </w:r>
      <w:r w:rsidRPr="00E97EA7">
        <w:rPr>
          <w:u w:val="single"/>
        </w:rPr>
        <w:t xml:space="preserve">, </w:t>
      </w:r>
      <w:r w:rsidRPr="00E97EA7">
        <w:rPr>
          <w:rStyle w:val="Emphasis"/>
        </w:rPr>
        <w:t>networks</w:t>
      </w:r>
      <w:r w:rsidRPr="00E97EA7">
        <w:rPr>
          <w:u w:val="single"/>
        </w:rPr>
        <w:t xml:space="preserve">, and </w:t>
      </w:r>
      <w:r w:rsidRPr="00E97EA7">
        <w:rPr>
          <w:rStyle w:val="Emphasis"/>
        </w:rPr>
        <w:t>devices</w:t>
      </w:r>
      <w:r w:rsidRPr="00E97EA7">
        <w:rPr>
          <w:u w:val="single"/>
        </w:rPr>
        <w:t xml:space="preserve">. In some instances, you may even consider </w:t>
      </w:r>
      <w:r w:rsidRPr="00E97EA7">
        <w:rPr>
          <w:rStyle w:val="Emphasis"/>
        </w:rPr>
        <w:t>restricting</w:t>
      </w:r>
      <w:r w:rsidRPr="00E97EA7">
        <w:rPr>
          <w:u w:val="single"/>
        </w:rPr>
        <w:t xml:space="preserve"> access by </w:t>
      </w:r>
      <w:r w:rsidRPr="00E97EA7">
        <w:rPr>
          <w:rStyle w:val="Emphasis"/>
        </w:rPr>
        <w:t>time of day</w:t>
      </w:r>
      <w:r w:rsidRPr="00E97EA7">
        <w:rPr>
          <w:u w:val="single"/>
        </w:rPr>
        <w:t>.</w:t>
      </w:r>
    </w:p>
    <w:p w14:paraId="4270C07F" w14:textId="77777777" w:rsidR="000E2857" w:rsidRPr="00E97EA7" w:rsidRDefault="000E2857" w:rsidP="000E2857">
      <w:pPr>
        <w:rPr>
          <w:sz w:val="16"/>
        </w:rPr>
      </w:pPr>
      <w:r w:rsidRPr="00E97EA7">
        <w:rPr>
          <w:sz w:val="16"/>
        </w:rPr>
        <w:t>IoT/</w:t>
      </w:r>
      <w:proofErr w:type="spellStart"/>
      <w:r w:rsidRPr="00E97EA7">
        <w:rPr>
          <w:sz w:val="16"/>
        </w:rPr>
        <w:t>IIoT</w:t>
      </w:r>
      <w:proofErr w:type="spellEnd"/>
      <w:r w:rsidRPr="00E97EA7">
        <w:rPr>
          <w:sz w:val="16"/>
        </w:rPr>
        <w:t xml:space="preserve"> is beginning to take hold in the energy industry, which means there are going to be more devices attached to these networks gathering information and possibly running on a vendor’s proprietary software and hardware, which more than likely will not be managed or patchable by the operator of the system. So O&amp;G needs to have a definite plan on how they will address this growing trend, and a zero trust-based strategy offers the best means of doing this integration in a safe, secure, and, most important, reversible manner.</w:t>
      </w:r>
    </w:p>
    <w:p w14:paraId="7A95A545" w14:textId="77777777" w:rsidR="000E2857" w:rsidRPr="00E97EA7" w:rsidRDefault="000E2857" w:rsidP="000E2857">
      <w:pPr>
        <w:rPr>
          <w:sz w:val="16"/>
        </w:rPr>
      </w:pPr>
      <w:r w:rsidRPr="00E97EA7">
        <w:rPr>
          <w:sz w:val="16"/>
        </w:rPr>
        <w:t>Camera and sensor security</w:t>
      </w:r>
    </w:p>
    <w:p w14:paraId="59F23FCD" w14:textId="77777777" w:rsidR="000E2857" w:rsidRPr="00E97EA7" w:rsidRDefault="000E2857" w:rsidP="000E2857">
      <w:pPr>
        <w:rPr>
          <w:u w:val="single"/>
        </w:rPr>
      </w:pPr>
      <w:r w:rsidRPr="00E97EA7">
        <w:rPr>
          <w:sz w:val="16"/>
        </w:rPr>
        <w:t xml:space="preserve">Segmentation will also include the zoning of radio frequency (RF) technologies like Wi-Fi, Microwave, satellite, and cellular. ICS and SCADA systems </w:t>
      </w:r>
      <w:r w:rsidRPr="00E97EA7">
        <w:rPr>
          <w:highlight w:val="green"/>
          <w:u w:val="single"/>
        </w:rPr>
        <w:t xml:space="preserve">operators must remain </w:t>
      </w:r>
      <w:r w:rsidRPr="00E97EA7">
        <w:rPr>
          <w:rStyle w:val="Emphasis"/>
          <w:highlight w:val="green"/>
        </w:rPr>
        <w:t>mindful</w:t>
      </w:r>
      <w:r w:rsidRPr="00E97EA7">
        <w:rPr>
          <w:u w:val="single"/>
        </w:rPr>
        <w:t xml:space="preserve"> of the </w:t>
      </w:r>
      <w:r w:rsidRPr="00E97EA7">
        <w:rPr>
          <w:rStyle w:val="Emphasis"/>
        </w:rPr>
        <w:t>possibility</w:t>
      </w:r>
      <w:r w:rsidRPr="00E97EA7">
        <w:rPr>
          <w:u w:val="single"/>
        </w:rPr>
        <w:t xml:space="preserve"> </w:t>
      </w:r>
      <w:r w:rsidRPr="00E97EA7">
        <w:rPr>
          <w:highlight w:val="green"/>
          <w:u w:val="single"/>
        </w:rPr>
        <w:t xml:space="preserve">of an </w:t>
      </w:r>
      <w:r w:rsidRPr="00E97EA7">
        <w:rPr>
          <w:rStyle w:val="Emphasis"/>
          <w:highlight w:val="green"/>
        </w:rPr>
        <w:t>upstream attack</w:t>
      </w:r>
      <w:r w:rsidRPr="00E97EA7">
        <w:rPr>
          <w:u w:val="single"/>
        </w:rPr>
        <w:t xml:space="preserve"> by threat actors who have managed to </w:t>
      </w:r>
      <w:r w:rsidRPr="00E97EA7">
        <w:rPr>
          <w:rStyle w:val="Emphasis"/>
        </w:rPr>
        <w:t>compromise</w:t>
      </w:r>
      <w:r w:rsidRPr="00E97EA7">
        <w:rPr>
          <w:u w:val="single"/>
        </w:rPr>
        <w:t xml:space="preserve"> their RF facilities</w:t>
      </w:r>
      <w:r w:rsidRPr="00E97EA7">
        <w:rPr>
          <w:sz w:val="16"/>
        </w:rPr>
        <w:t xml:space="preserve">. Remote </w:t>
      </w:r>
      <w:r w:rsidRPr="00E97EA7">
        <w:rPr>
          <w:rStyle w:val="Emphasis"/>
          <w:highlight w:val="green"/>
        </w:rPr>
        <w:t>facilities</w:t>
      </w:r>
      <w:r w:rsidRPr="00E97EA7">
        <w:rPr>
          <w:u w:val="single"/>
        </w:rPr>
        <w:t xml:space="preserve"> and </w:t>
      </w:r>
      <w:r w:rsidRPr="00E97EA7">
        <w:rPr>
          <w:rStyle w:val="Emphasis"/>
        </w:rPr>
        <w:t>devices</w:t>
      </w:r>
      <w:r w:rsidRPr="00E97EA7">
        <w:rPr>
          <w:u w:val="single"/>
        </w:rPr>
        <w:t xml:space="preserve"> often </w:t>
      </w:r>
      <w:r w:rsidRPr="00E97EA7">
        <w:rPr>
          <w:highlight w:val="green"/>
          <w:u w:val="single"/>
        </w:rPr>
        <w:t xml:space="preserve">have </w:t>
      </w:r>
      <w:r w:rsidRPr="00E97EA7">
        <w:rPr>
          <w:rStyle w:val="Emphasis"/>
          <w:highlight w:val="green"/>
        </w:rPr>
        <w:t>cameras</w:t>
      </w:r>
      <w:r w:rsidRPr="00E97EA7">
        <w:rPr>
          <w:highlight w:val="green"/>
          <w:u w:val="single"/>
        </w:rPr>
        <w:t xml:space="preserve"> and </w:t>
      </w:r>
      <w:r w:rsidRPr="00E97EA7">
        <w:rPr>
          <w:rStyle w:val="Emphasis"/>
          <w:highlight w:val="green"/>
        </w:rPr>
        <w:t>sensors</w:t>
      </w:r>
      <w:r w:rsidRPr="00E97EA7">
        <w:rPr>
          <w:sz w:val="16"/>
        </w:rPr>
        <w:t xml:space="preserve"> to alert when a door has been opened. Still, because they are remote, </w:t>
      </w:r>
      <w:r w:rsidRPr="00E97EA7">
        <w:rPr>
          <w:highlight w:val="green"/>
          <w:u w:val="single"/>
        </w:rPr>
        <w:t xml:space="preserve">attackers have time to </w:t>
      </w:r>
      <w:r w:rsidRPr="00E97EA7">
        <w:rPr>
          <w:rStyle w:val="Emphasis"/>
          <w:highlight w:val="green"/>
        </w:rPr>
        <w:t>enter the facilities</w:t>
      </w:r>
      <w:r w:rsidRPr="00E97EA7">
        <w:rPr>
          <w:highlight w:val="green"/>
          <w:u w:val="single"/>
        </w:rPr>
        <w:t xml:space="preserve"> and plant a device</w:t>
      </w:r>
      <w:r w:rsidRPr="00E97EA7">
        <w:rPr>
          <w:u w:val="single"/>
        </w:rPr>
        <w:t xml:space="preserve"> that can go </w:t>
      </w:r>
      <w:r w:rsidRPr="00E97EA7">
        <w:rPr>
          <w:rStyle w:val="Emphasis"/>
        </w:rPr>
        <w:t>completely unnoticed</w:t>
      </w:r>
      <w:r w:rsidRPr="00E97EA7">
        <w:rPr>
          <w:u w:val="single"/>
        </w:rPr>
        <w:t>.</w:t>
      </w:r>
    </w:p>
    <w:p w14:paraId="3D867F81" w14:textId="77777777" w:rsidR="000E2857" w:rsidRPr="00E97EA7" w:rsidRDefault="000E2857" w:rsidP="000E2857">
      <w:pPr>
        <w:rPr>
          <w:sz w:val="16"/>
        </w:rPr>
      </w:pPr>
      <w:r w:rsidRPr="00E97EA7">
        <w:rPr>
          <w:sz w:val="16"/>
        </w:rPr>
        <w:t xml:space="preserve">Another option physical access affords them is the opportunity to compromise the runtime operating systems and/or OS of the devices they find. The only way you will find these would be to do a </w:t>
      </w:r>
      <w:r w:rsidRPr="00E97EA7">
        <w:rPr>
          <w:rStyle w:val="Emphasis"/>
          <w:highlight w:val="green"/>
        </w:rPr>
        <w:t>physical search</w:t>
      </w:r>
      <w:r w:rsidRPr="00E97EA7">
        <w:rPr>
          <w:u w:val="single"/>
        </w:rPr>
        <w:t xml:space="preserve"> of the facility or cabinet </w:t>
      </w:r>
      <w:r w:rsidRPr="00E97EA7">
        <w:rPr>
          <w:highlight w:val="green"/>
          <w:u w:val="single"/>
        </w:rPr>
        <w:t>and</w:t>
      </w:r>
      <w:r w:rsidRPr="00E97EA7">
        <w:rPr>
          <w:u w:val="single"/>
        </w:rPr>
        <w:t xml:space="preserve"> run an </w:t>
      </w:r>
      <w:r w:rsidRPr="00E97EA7">
        <w:rPr>
          <w:rStyle w:val="Emphasis"/>
          <w:highlight w:val="green"/>
        </w:rPr>
        <w:t>audit</w:t>
      </w:r>
      <w:r w:rsidRPr="00E97EA7">
        <w:rPr>
          <w:highlight w:val="green"/>
          <w:u w:val="single"/>
        </w:rPr>
        <w:t xml:space="preserve"> of the </w:t>
      </w:r>
      <w:r w:rsidRPr="00E97EA7">
        <w:rPr>
          <w:rStyle w:val="Emphasis"/>
          <w:highlight w:val="green"/>
        </w:rPr>
        <w:t>OS</w:t>
      </w:r>
      <w:r w:rsidRPr="00E97EA7">
        <w:rPr>
          <w:sz w:val="16"/>
        </w:rPr>
        <w:t xml:space="preserve"> to ensure nothing has been tainted.</w:t>
      </w:r>
    </w:p>
    <w:p w14:paraId="6BD63E25" w14:textId="77777777" w:rsidR="000E2857" w:rsidRPr="00E97EA7" w:rsidRDefault="000E2857" w:rsidP="000E2857">
      <w:pPr>
        <w:rPr>
          <w:sz w:val="16"/>
        </w:rPr>
      </w:pPr>
      <w:r w:rsidRPr="00E97EA7">
        <w:rPr>
          <w:sz w:val="16"/>
        </w:rPr>
        <w:t>Zoning limits damage</w:t>
      </w:r>
    </w:p>
    <w:p w14:paraId="151AF9D2" w14:textId="77777777" w:rsidR="000E2857" w:rsidRPr="00E97EA7" w:rsidRDefault="000E2857" w:rsidP="000E2857">
      <w:pPr>
        <w:rPr>
          <w:u w:val="single"/>
        </w:rPr>
      </w:pPr>
      <w:r w:rsidRPr="00E97EA7">
        <w:rPr>
          <w:sz w:val="16"/>
        </w:rPr>
        <w:t xml:space="preserve">So </w:t>
      </w:r>
      <w:r w:rsidRPr="00E97EA7">
        <w:rPr>
          <w:u w:val="single"/>
        </w:rPr>
        <w:t xml:space="preserve">the reason why the </w:t>
      </w:r>
      <w:r w:rsidRPr="00E97EA7">
        <w:rPr>
          <w:rStyle w:val="Emphasis"/>
        </w:rPr>
        <w:t>zone trust segmentation</w:t>
      </w:r>
      <w:r w:rsidRPr="00E97EA7">
        <w:rPr>
          <w:u w:val="single"/>
        </w:rPr>
        <w:t xml:space="preserve"> (zoning) is so important is if you don’t have the </w:t>
      </w:r>
      <w:r w:rsidRPr="00E97EA7">
        <w:rPr>
          <w:rStyle w:val="Emphasis"/>
        </w:rPr>
        <w:t>time</w:t>
      </w:r>
      <w:r w:rsidRPr="00E97EA7">
        <w:rPr>
          <w:u w:val="single"/>
        </w:rPr>
        <w:t xml:space="preserve"> to perform these acts to confirm that the site is </w:t>
      </w:r>
      <w:r w:rsidRPr="00E97EA7">
        <w:rPr>
          <w:rStyle w:val="Emphasis"/>
        </w:rPr>
        <w:t>not compromised</w:t>
      </w:r>
      <w:r w:rsidRPr="00E97EA7">
        <w:rPr>
          <w:u w:val="single"/>
        </w:rPr>
        <w:t xml:space="preserve">. With </w:t>
      </w:r>
      <w:r w:rsidRPr="00E97EA7">
        <w:rPr>
          <w:rStyle w:val="Emphasis"/>
          <w:highlight w:val="green"/>
        </w:rPr>
        <w:t>proper zoning</w:t>
      </w:r>
      <w:r w:rsidRPr="00E97EA7">
        <w:rPr>
          <w:highlight w:val="green"/>
          <w:u w:val="single"/>
        </w:rPr>
        <w:t xml:space="preserve"> enforcement</w:t>
      </w:r>
      <w:r w:rsidRPr="00E97EA7">
        <w:rPr>
          <w:u w:val="single"/>
        </w:rPr>
        <w:t xml:space="preserve">, you </w:t>
      </w:r>
      <w:r w:rsidRPr="00E97EA7">
        <w:rPr>
          <w:highlight w:val="green"/>
          <w:u w:val="single"/>
        </w:rPr>
        <w:t xml:space="preserve">can </w:t>
      </w:r>
      <w:r w:rsidRPr="00E97EA7">
        <w:rPr>
          <w:rStyle w:val="Emphasis"/>
          <w:highlight w:val="green"/>
        </w:rPr>
        <w:t>limit</w:t>
      </w:r>
      <w:r w:rsidRPr="00E97EA7">
        <w:rPr>
          <w:highlight w:val="green"/>
          <w:u w:val="single"/>
        </w:rPr>
        <w:t xml:space="preserve"> and </w:t>
      </w:r>
      <w:r w:rsidRPr="00E97EA7">
        <w:rPr>
          <w:rStyle w:val="Emphasis"/>
          <w:highlight w:val="green"/>
        </w:rPr>
        <w:t>isolate</w:t>
      </w:r>
      <w:r w:rsidRPr="00E97EA7">
        <w:rPr>
          <w:highlight w:val="green"/>
          <w:u w:val="single"/>
        </w:rPr>
        <w:t xml:space="preserve"> the damage</w:t>
      </w:r>
      <w:r w:rsidRPr="00E97EA7">
        <w:rPr>
          <w:u w:val="single"/>
        </w:rPr>
        <w:t xml:space="preserve"> to a region or </w:t>
      </w:r>
      <w:r w:rsidRPr="00E97EA7">
        <w:rPr>
          <w:rStyle w:val="Emphasis"/>
        </w:rPr>
        <w:t>just that location</w:t>
      </w:r>
      <w:r w:rsidRPr="00E97EA7">
        <w:rPr>
          <w:u w:val="single"/>
        </w:rPr>
        <w:t>.</w:t>
      </w:r>
    </w:p>
    <w:p w14:paraId="46EEA1D0" w14:textId="77777777" w:rsidR="000E2857" w:rsidRPr="00E97EA7" w:rsidRDefault="000E2857" w:rsidP="000E2857">
      <w:pPr>
        <w:rPr>
          <w:sz w:val="16"/>
        </w:rPr>
      </w:pPr>
      <w:r w:rsidRPr="00E97EA7">
        <w:rPr>
          <w:sz w:val="16"/>
        </w:rPr>
        <w:t>Zones in a Zero Trust network also serve as an inspection point for traffic entering and exiting the enclave. The enabling of IPS, IDS, and virtual sandboxing technology can be applied on a per-zone basis, allowing for customized protection for the vulnerable devices contained within. Implementing these security measures is a best practice even on zones where devices can receive updates and have some form of endpoint protection.</w:t>
      </w:r>
    </w:p>
    <w:p w14:paraId="4BC28F10" w14:textId="77777777" w:rsidR="000E2857" w:rsidRPr="00E97EA7" w:rsidRDefault="000E2857" w:rsidP="000E2857">
      <w:pPr>
        <w:rPr>
          <w:sz w:val="16"/>
        </w:rPr>
      </w:pPr>
      <w:r w:rsidRPr="00E97EA7">
        <w:rPr>
          <w:sz w:val="16"/>
        </w:rPr>
        <w:t xml:space="preserve">With proper design and device consideration, zoning with the different inspection technologies enabled can also be a remediating factor for those devices in your network that cannot be patched, updated, and even those that are end-of-life. In short, zoning with inspection technology enabled helps to ensure IT and OT network systems’ safe operations. In even the most secure environments, it is never safe to assume that data traffic </w:t>
      </w:r>
      <w:proofErr w:type="spellStart"/>
      <w:r w:rsidRPr="00E97EA7">
        <w:rPr>
          <w:sz w:val="16"/>
        </w:rPr>
        <w:t>transversing</w:t>
      </w:r>
      <w:proofErr w:type="spellEnd"/>
      <w:r w:rsidRPr="00E97EA7">
        <w:rPr>
          <w:sz w:val="16"/>
        </w:rPr>
        <w:t xml:space="preserve"> the network is free of a potential threat.</w:t>
      </w:r>
    </w:p>
    <w:p w14:paraId="01F7453D" w14:textId="77777777" w:rsidR="000E2857" w:rsidRPr="00C87BD7" w:rsidRDefault="000E2857" w:rsidP="000E2857"/>
    <w:p w14:paraId="0627E245" w14:textId="50369BAC" w:rsidR="000E2857" w:rsidRDefault="000E2857" w:rsidP="000E2857">
      <w:pPr>
        <w:pStyle w:val="Heading4"/>
      </w:pPr>
      <w:r>
        <w:t xml:space="preserve">Increased strikes </w:t>
      </w:r>
      <w:r w:rsidR="00703E7E">
        <w:t xml:space="preserve">(they say this do this in cx) </w:t>
      </w:r>
      <w:r>
        <w:t xml:space="preserve">send a </w:t>
      </w:r>
      <w:r w:rsidRPr="004C7F9B">
        <w:rPr>
          <w:u w:val="single"/>
        </w:rPr>
        <w:t>clear signal to terrorists</w:t>
      </w:r>
      <w:r>
        <w:t xml:space="preserve"> that critical infrastructure is </w:t>
      </w:r>
      <w:r w:rsidRPr="004C7F9B">
        <w:rPr>
          <w:u w:val="single"/>
        </w:rPr>
        <w:t>vulnerable</w:t>
      </w:r>
      <w:r>
        <w:t xml:space="preserve"> by </w:t>
      </w:r>
      <w:r w:rsidRPr="00E97EA7">
        <w:rPr>
          <w:u w:val="single"/>
        </w:rPr>
        <w:t>weakening organizations</w:t>
      </w:r>
      <w:r>
        <w:t>.</w:t>
      </w:r>
    </w:p>
    <w:p w14:paraId="432031E2" w14:textId="77777777" w:rsidR="000E2857" w:rsidRPr="004C7F9B" w:rsidRDefault="000E2857" w:rsidP="000E2857">
      <w:r w:rsidRPr="004C7F9B">
        <w:rPr>
          <w:rStyle w:val="Style13ptBold"/>
        </w:rPr>
        <w:t>Davies 6</w:t>
      </w:r>
      <w:r>
        <w:t xml:space="preserve"> [Ross; </w:t>
      </w:r>
      <w:r w:rsidRPr="004C7F9B">
        <w:t>George Mason University - Antonin Scalia Law School, Faculty</w:t>
      </w:r>
      <w:r>
        <w:t>,</w:t>
      </w:r>
      <w:r w:rsidRPr="004C7F9B">
        <w:t xml:space="preserve"> The Green Bag</w:t>
      </w:r>
      <w:r>
        <w:t>; “</w:t>
      </w:r>
      <w:r w:rsidRPr="004C7F9B">
        <w:t>Strike Season: Protecting Labor-Management Conflict in the Age of Terror</w:t>
      </w:r>
      <w:r>
        <w:t xml:space="preserve">,” SSRN; 4/12/06; </w:t>
      </w:r>
      <w:hyperlink r:id="rId7" w:history="1">
        <w:r w:rsidRPr="00540FF3">
          <w:rPr>
            <w:rStyle w:val="Hyperlink"/>
          </w:rPr>
          <w:t>https://papers.ssrn.com/sol3/papers.cfm?abstract_id=896185</w:t>
        </w:r>
      </w:hyperlink>
      <w:r>
        <w:t>] Justin</w:t>
      </w:r>
    </w:p>
    <w:p w14:paraId="45267A24" w14:textId="77777777" w:rsidR="000E2857" w:rsidRPr="004C7F9B" w:rsidRDefault="000E2857" w:rsidP="000E2857">
      <w:pPr>
        <w:rPr>
          <w:sz w:val="16"/>
        </w:rPr>
      </w:pPr>
      <w:r w:rsidRPr="004C7F9B">
        <w:rPr>
          <w:highlight w:val="green"/>
          <w:u w:val="single"/>
        </w:rPr>
        <w:t>Strikes</w:t>
      </w:r>
      <w:r w:rsidRPr="004C7F9B">
        <w:rPr>
          <w:sz w:val="16"/>
        </w:rPr>
        <w:t xml:space="preserve"> (and, to a lesser extent, lockouts) are painful but necessary parts of private-sector American labor-management relations. Even if they weren't - even if sound public policy called for their eradication - we couldn't stop them. They </w:t>
      </w:r>
      <w:r w:rsidRPr="00A81982">
        <w:rPr>
          <w:u w:val="single"/>
        </w:rPr>
        <w:t xml:space="preserve">are an </w:t>
      </w:r>
      <w:r w:rsidRPr="0047337F">
        <w:rPr>
          <w:rStyle w:val="Emphasis"/>
        </w:rPr>
        <w:t>inevitable byproduct</w:t>
      </w:r>
      <w:r w:rsidRPr="00A81982">
        <w:rPr>
          <w:u w:val="single"/>
        </w:rPr>
        <w:t xml:space="preserve"> of the conflicting interests and </w:t>
      </w:r>
      <w:r w:rsidRPr="0047337F">
        <w:rPr>
          <w:rStyle w:val="Emphasis"/>
        </w:rPr>
        <w:t>limited resources of organized workers</w:t>
      </w:r>
      <w:r w:rsidRPr="00A81982">
        <w:rPr>
          <w:u w:val="single"/>
        </w:rPr>
        <w:t xml:space="preserve"> and their employers. History shows that this is true even in times of warfare overseas or crisis at home</w:t>
      </w:r>
      <w:r w:rsidRPr="004C7F9B">
        <w:rPr>
          <w:sz w:val="16"/>
        </w:rPr>
        <w:t xml:space="preserve">: labor-management strife lessens at the beginning of a conflict and then bounces back. </w:t>
      </w:r>
      <w:r w:rsidRPr="00A81982">
        <w:rPr>
          <w:u w:val="single"/>
        </w:rPr>
        <w:t xml:space="preserve">Now, however, we are </w:t>
      </w:r>
      <w:r w:rsidRPr="004C7F9B">
        <w:rPr>
          <w:highlight w:val="green"/>
          <w:u w:val="single"/>
        </w:rPr>
        <w:t xml:space="preserve">confronted with </w:t>
      </w:r>
      <w:r w:rsidRPr="0047337F">
        <w:rPr>
          <w:rStyle w:val="Emphasis"/>
          <w:highlight w:val="green"/>
        </w:rPr>
        <w:t>warfare at home</w:t>
      </w:r>
      <w:r w:rsidRPr="004C7F9B">
        <w:rPr>
          <w:sz w:val="16"/>
        </w:rPr>
        <w:t>, a phenomenon that the United States has not had to deal with since the Civil War - before the rise of today's unprecedentedly large, complex, and interdependent economy and government.</w:t>
      </w:r>
    </w:p>
    <w:p w14:paraId="702899D5" w14:textId="77777777" w:rsidR="000E2857" w:rsidRPr="004C7F9B" w:rsidRDefault="000E2857" w:rsidP="000E2857">
      <w:pPr>
        <w:rPr>
          <w:sz w:val="16"/>
        </w:rPr>
      </w:pPr>
      <w:r w:rsidRPr="004C7F9B">
        <w:rPr>
          <w:sz w:val="16"/>
        </w:rPr>
        <w:t xml:space="preserve">And history is repeating itself again. </w:t>
      </w:r>
      <w:r w:rsidRPr="00A81982">
        <w:rPr>
          <w:u w:val="single"/>
        </w:rPr>
        <w:t xml:space="preserve">After a lull at the </w:t>
      </w:r>
      <w:r w:rsidRPr="0047337F">
        <w:rPr>
          <w:rStyle w:val="Emphasis"/>
        </w:rPr>
        <w:t>beginning</w:t>
      </w:r>
      <w:r w:rsidRPr="00A81982">
        <w:rPr>
          <w:u w:val="single"/>
        </w:rPr>
        <w:t xml:space="preserve"> of the war with terrorists</w:t>
      </w:r>
      <w:r w:rsidRPr="004C7F9B">
        <w:rPr>
          <w:sz w:val="16"/>
        </w:rPr>
        <w:t xml:space="preserve">, </w:t>
      </w:r>
      <w:r w:rsidRPr="00A81982">
        <w:rPr>
          <w:u w:val="single"/>
        </w:rPr>
        <w:t xml:space="preserve">work stoppages have </w:t>
      </w:r>
      <w:r w:rsidRPr="0047337F">
        <w:rPr>
          <w:rStyle w:val="Emphasis"/>
        </w:rPr>
        <w:t>returned to their pre-war levels</w:t>
      </w:r>
      <w:r w:rsidRPr="00A81982">
        <w:rPr>
          <w:u w:val="single"/>
        </w:rPr>
        <w:t xml:space="preserve">. The </w:t>
      </w:r>
      <w:r w:rsidRPr="004C7F9B">
        <w:rPr>
          <w:highlight w:val="green"/>
          <w:u w:val="single"/>
        </w:rPr>
        <w:t>overall rate of strike</w:t>
      </w:r>
      <w:r w:rsidRPr="00A81982">
        <w:rPr>
          <w:u w:val="single"/>
        </w:rPr>
        <w:t xml:space="preserve"> activity </w:t>
      </w:r>
      <w:r w:rsidRPr="004C7F9B">
        <w:rPr>
          <w:highlight w:val="green"/>
          <w:u w:val="single"/>
        </w:rPr>
        <w:t>is substantially lower</w:t>
      </w:r>
      <w:r w:rsidRPr="00A81982">
        <w:rPr>
          <w:u w:val="single"/>
        </w:rPr>
        <w:t xml:space="preserve"> than it was during previous wars</w:t>
      </w:r>
      <w:r w:rsidRPr="004C7F9B">
        <w:rPr>
          <w:sz w:val="16"/>
        </w:rPr>
        <w:t xml:space="preserve"> (it has been slowly declining, along with overall union membership in the private sector, for decades). </w:t>
      </w:r>
      <w:r w:rsidRPr="00A81982">
        <w:rPr>
          <w:u w:val="single"/>
        </w:rPr>
        <w:t>Today's war</w:t>
      </w:r>
      <w:r w:rsidRPr="004C7F9B">
        <w:rPr>
          <w:sz w:val="16"/>
        </w:rPr>
        <w:t xml:space="preserve">, however, </w:t>
      </w:r>
      <w:r w:rsidRPr="00A81982">
        <w:rPr>
          <w:u w:val="single"/>
        </w:rPr>
        <w:t xml:space="preserve">is being fought in </w:t>
      </w:r>
      <w:r w:rsidRPr="000B15BF">
        <w:rPr>
          <w:rStyle w:val="Emphasis"/>
        </w:rPr>
        <w:t>part on American soil</w:t>
      </w:r>
      <w:r w:rsidRPr="004C7F9B">
        <w:rPr>
          <w:sz w:val="16"/>
        </w:rPr>
        <w:t xml:space="preserve">, and against enemies who operate worldwide, but whose attacks tend to be small and local, seeking advantage from the unpredictability and brutality of the damage they inflict rather than from its scale. Thus, </w:t>
      </w:r>
      <w:r w:rsidRPr="00A81982">
        <w:rPr>
          <w:u w:val="single"/>
        </w:rPr>
        <w:t xml:space="preserve">even small, localized, and </w:t>
      </w:r>
      <w:r w:rsidRPr="00566D1D">
        <w:rPr>
          <w:rStyle w:val="Emphasis"/>
        </w:rPr>
        <w:t xml:space="preserve">occasional </w:t>
      </w:r>
      <w:r w:rsidRPr="00566D1D">
        <w:rPr>
          <w:rStyle w:val="Emphasis"/>
          <w:highlight w:val="green"/>
        </w:rPr>
        <w:t>work stoppages</w:t>
      </w:r>
      <w:r w:rsidRPr="004C7F9B">
        <w:rPr>
          <w:sz w:val="16"/>
        </w:rPr>
        <w:t xml:space="preserve"> - </w:t>
      </w:r>
      <w:r w:rsidRPr="00A81982">
        <w:rPr>
          <w:u w:val="single"/>
        </w:rPr>
        <w:t xml:space="preserve">not just the </w:t>
      </w:r>
      <w:r w:rsidRPr="00566D1D">
        <w:rPr>
          <w:rStyle w:val="Emphasis"/>
          <w:highlight w:val="green"/>
        </w:rPr>
        <w:t>large-scale strikes</w:t>
      </w:r>
      <w:r w:rsidRPr="00A81982">
        <w:rPr>
          <w:u w:val="single"/>
        </w:rPr>
        <w:t xml:space="preserve"> that arguably affected the </w:t>
      </w:r>
      <w:r w:rsidRPr="00566D1D">
        <w:rPr>
          <w:rStyle w:val="Emphasis"/>
        </w:rPr>
        <w:t>military-industrial complex</w:t>
      </w:r>
      <w:r w:rsidRPr="00A81982">
        <w:rPr>
          <w:u w:val="single"/>
        </w:rPr>
        <w:t xml:space="preserve"> and thus the </w:t>
      </w:r>
      <w:r w:rsidRPr="00566D1D">
        <w:rPr>
          <w:rStyle w:val="Emphasis"/>
        </w:rPr>
        <w:t>war efforts in the past</w:t>
      </w:r>
      <w:r w:rsidRPr="004C7F9B">
        <w:rPr>
          <w:sz w:val="16"/>
        </w:rPr>
        <w:t xml:space="preserve"> - </w:t>
      </w:r>
      <w:r w:rsidRPr="00A81982">
        <w:rPr>
          <w:u w:val="single"/>
        </w:rPr>
        <w:t xml:space="preserve">have the potential to </w:t>
      </w:r>
      <w:r w:rsidRPr="00566D1D">
        <w:rPr>
          <w:rStyle w:val="Emphasis"/>
          <w:highlight w:val="green"/>
        </w:rPr>
        <w:t>increase risks to critical infrastructure</w:t>
      </w:r>
      <w:r w:rsidRPr="0047337F">
        <w:rPr>
          <w:highlight w:val="green"/>
          <w:u w:val="single"/>
        </w:rPr>
        <w:t xml:space="preserve"> and</w:t>
      </w:r>
      <w:r w:rsidRPr="00A81982">
        <w:rPr>
          <w:u w:val="single"/>
        </w:rPr>
        <w:t xml:space="preserve"> public </w:t>
      </w:r>
      <w:r w:rsidRPr="0047337F">
        <w:rPr>
          <w:highlight w:val="green"/>
          <w:u w:val="single"/>
        </w:rPr>
        <w:t>safety</w:t>
      </w:r>
      <w:r w:rsidRPr="00A81982">
        <w:rPr>
          <w:u w:val="single"/>
        </w:rPr>
        <w:t xml:space="preserve"> during the war on terror</w:t>
      </w:r>
      <w:r w:rsidRPr="004C7F9B">
        <w:rPr>
          <w:sz w:val="16"/>
        </w:rPr>
        <w:t xml:space="preserve">. In other words, </w:t>
      </w:r>
      <w:r w:rsidRPr="0047337F">
        <w:rPr>
          <w:highlight w:val="green"/>
          <w:u w:val="single"/>
        </w:rPr>
        <w:t>persistent strike activity</w:t>
      </w:r>
      <w:r w:rsidRPr="00A81982">
        <w:rPr>
          <w:u w:val="single"/>
        </w:rPr>
        <w:t xml:space="preserve"> at current levels </w:t>
      </w:r>
      <w:r w:rsidRPr="0047337F">
        <w:rPr>
          <w:highlight w:val="green"/>
          <w:u w:val="single"/>
        </w:rPr>
        <w:t>poses risks of public harm</w:t>
      </w:r>
      <w:r w:rsidRPr="004C7F9B">
        <w:rPr>
          <w:sz w:val="16"/>
        </w:rPr>
        <w:t xml:space="preserve">, </w:t>
      </w:r>
      <w:r w:rsidRPr="00A81982">
        <w:rPr>
          <w:u w:val="single"/>
        </w:rPr>
        <w:t xml:space="preserve">albeit </w:t>
      </w:r>
      <w:r w:rsidRPr="0047337F">
        <w:rPr>
          <w:highlight w:val="green"/>
          <w:u w:val="single"/>
        </w:rPr>
        <w:t xml:space="preserve">risks that are </w:t>
      </w:r>
      <w:r w:rsidRPr="00566D1D">
        <w:rPr>
          <w:rStyle w:val="Emphasis"/>
          <w:highlight w:val="green"/>
        </w:rPr>
        <w:t>difficult to anticipate</w:t>
      </w:r>
      <w:r w:rsidRPr="00A81982">
        <w:rPr>
          <w:u w:val="single"/>
        </w:rPr>
        <w:t xml:space="preserve"> with specificity in the absence of much </w:t>
      </w:r>
      <w:r w:rsidRPr="00566D1D">
        <w:rPr>
          <w:rStyle w:val="Emphasis"/>
        </w:rPr>
        <w:t>experience or available data</w:t>
      </w:r>
      <w:r w:rsidRPr="004C7F9B">
        <w:rPr>
          <w:sz w:val="16"/>
        </w:rPr>
        <w:t>. This justifies taking some reasonable precautions, including the proposal made in this Article.</w:t>
      </w:r>
    </w:p>
    <w:p w14:paraId="60A269A7" w14:textId="77777777" w:rsidR="000E2857" w:rsidRDefault="000E2857" w:rsidP="000E2857">
      <w:pPr>
        <w:rPr>
          <w:u w:val="single"/>
        </w:rPr>
      </w:pPr>
      <w:r w:rsidRPr="004C7F9B">
        <w:rPr>
          <w:sz w:val="16"/>
        </w:rPr>
        <w:t xml:space="preserve">By its very nature, </w:t>
      </w:r>
      <w:r w:rsidRPr="00A81982">
        <w:rPr>
          <w:u w:val="single"/>
        </w:rPr>
        <w:t xml:space="preserve">a </w:t>
      </w:r>
      <w:r w:rsidRPr="0047337F">
        <w:rPr>
          <w:highlight w:val="green"/>
          <w:u w:val="single"/>
        </w:rPr>
        <w:t>labor strike increases</w:t>
      </w:r>
      <w:r w:rsidRPr="00A81982">
        <w:rPr>
          <w:u w:val="single"/>
        </w:rPr>
        <w:t xml:space="preserve"> the </w:t>
      </w:r>
      <w:r w:rsidRPr="00566D1D">
        <w:rPr>
          <w:rStyle w:val="Emphasis"/>
          <w:highlight w:val="green"/>
        </w:rPr>
        <w:t>vulnerability of</w:t>
      </w:r>
      <w:r w:rsidRPr="00566D1D">
        <w:rPr>
          <w:rStyle w:val="Emphasis"/>
        </w:rPr>
        <w:t xml:space="preserve"> that employer's </w:t>
      </w:r>
      <w:r w:rsidRPr="00566D1D">
        <w:rPr>
          <w:rStyle w:val="Emphasis"/>
          <w:highlight w:val="green"/>
        </w:rPr>
        <w:t>operations</w:t>
      </w:r>
      <w:r w:rsidRPr="0047337F">
        <w:rPr>
          <w:highlight w:val="green"/>
          <w:u w:val="single"/>
        </w:rPr>
        <w:t xml:space="preserve"> to a </w:t>
      </w:r>
      <w:r w:rsidRPr="00566D1D">
        <w:rPr>
          <w:rStyle w:val="Emphasis"/>
          <w:highlight w:val="green"/>
        </w:rPr>
        <w:t>terrorist attack</w:t>
      </w:r>
      <w:r w:rsidRPr="0047337F">
        <w:rPr>
          <w:highlight w:val="green"/>
          <w:u w:val="single"/>
        </w:rPr>
        <w:t>. A strike</w:t>
      </w:r>
      <w:r w:rsidRPr="00A81982">
        <w:rPr>
          <w:u w:val="single"/>
        </w:rPr>
        <w:t xml:space="preserve"> is an act </w:t>
      </w:r>
      <w:r w:rsidRPr="00566D1D">
        <w:rPr>
          <w:rStyle w:val="Emphasis"/>
        </w:rPr>
        <w:t>specifically designed to</w:t>
      </w:r>
      <w:r w:rsidRPr="00A81982">
        <w:rPr>
          <w:u w:val="single"/>
        </w:rPr>
        <w:t xml:space="preserve"> disrupt and </w:t>
      </w:r>
      <w:r w:rsidRPr="0047337F">
        <w:rPr>
          <w:highlight w:val="green"/>
          <w:u w:val="single"/>
        </w:rPr>
        <w:t xml:space="preserve">weaken an </w:t>
      </w:r>
      <w:r w:rsidRPr="00566D1D">
        <w:rPr>
          <w:rStyle w:val="Emphasis"/>
          <w:highlight w:val="green"/>
        </w:rPr>
        <w:t>employer's operations</w:t>
      </w:r>
      <w:r w:rsidRPr="004C7F9B">
        <w:rPr>
          <w:sz w:val="16"/>
        </w:rPr>
        <w:t xml:space="preserve">, for the (usually) perfectly lawful purpose of pressing for resolution of a dispute with management. </w:t>
      </w:r>
      <w:r w:rsidRPr="00A81982">
        <w:rPr>
          <w:u w:val="single"/>
        </w:rPr>
        <w:t xml:space="preserve">A </w:t>
      </w:r>
      <w:r w:rsidRPr="00566D1D">
        <w:rPr>
          <w:rStyle w:val="Emphasis"/>
          <w:highlight w:val="green"/>
        </w:rPr>
        <w:t>weakened organization</w:t>
      </w:r>
      <w:r w:rsidRPr="00A81982">
        <w:rPr>
          <w:u w:val="single"/>
        </w:rPr>
        <w:t xml:space="preserve"> or other entity </w:t>
      </w:r>
      <w:r w:rsidRPr="0047337F">
        <w:rPr>
          <w:highlight w:val="green"/>
          <w:u w:val="single"/>
        </w:rPr>
        <w:t>is</w:t>
      </w:r>
      <w:r w:rsidRPr="004C7F9B">
        <w:rPr>
          <w:sz w:val="16"/>
        </w:rPr>
        <w:t xml:space="preserve">, of course, </w:t>
      </w:r>
      <w:r w:rsidRPr="00566D1D">
        <w:rPr>
          <w:rStyle w:val="Emphasis"/>
          <w:highlight w:val="green"/>
        </w:rPr>
        <w:t>less capable of resisting</w:t>
      </w:r>
      <w:r w:rsidRPr="00A81982">
        <w:rPr>
          <w:u w:val="single"/>
        </w:rPr>
        <w:t xml:space="preserve"> and </w:t>
      </w:r>
      <w:r w:rsidRPr="00566D1D">
        <w:rPr>
          <w:rStyle w:val="Emphasis"/>
        </w:rPr>
        <w:t xml:space="preserve">surviving </w:t>
      </w:r>
      <w:r w:rsidRPr="00566D1D">
        <w:rPr>
          <w:rStyle w:val="Emphasis"/>
          <w:highlight w:val="green"/>
        </w:rPr>
        <w:t>exogenous shocks</w:t>
      </w:r>
      <w:r w:rsidRPr="00A81982">
        <w:rPr>
          <w:u w:val="single"/>
        </w:rPr>
        <w:t xml:space="preserve">, whether they be commercial competition </w:t>
      </w:r>
      <w:r w:rsidRPr="0047337F">
        <w:rPr>
          <w:highlight w:val="green"/>
          <w:u w:val="single"/>
        </w:rPr>
        <w:t xml:space="preserve">or </w:t>
      </w:r>
      <w:r w:rsidRPr="00566D1D">
        <w:rPr>
          <w:rStyle w:val="Emphasis"/>
          <w:highlight w:val="green"/>
        </w:rPr>
        <w:t>terrorist attacks</w:t>
      </w:r>
      <w:r w:rsidRPr="0047337F">
        <w:rPr>
          <w:highlight w:val="green"/>
          <w:u w:val="single"/>
        </w:rPr>
        <w:t>.</w:t>
      </w:r>
      <w:r w:rsidRPr="00A81982">
        <w:rPr>
          <w:u w:val="single"/>
        </w:rPr>
        <w:t xml:space="preserve"> In the United States, </w:t>
      </w:r>
      <w:r w:rsidRPr="0047337F">
        <w:rPr>
          <w:highlight w:val="green"/>
          <w:u w:val="single"/>
        </w:rPr>
        <w:t>with</w:t>
      </w:r>
      <w:r w:rsidRPr="004C7F9B">
        <w:rPr>
          <w:sz w:val="16"/>
        </w:rPr>
        <w:t xml:space="preserve"> its fully </w:t>
      </w:r>
      <w:r w:rsidRPr="00A81982">
        <w:rPr>
          <w:u w:val="single"/>
        </w:rPr>
        <w:t xml:space="preserve">extended and </w:t>
      </w:r>
      <w:r w:rsidRPr="0047337F">
        <w:rPr>
          <w:highlight w:val="green"/>
          <w:u w:val="single"/>
        </w:rPr>
        <w:t xml:space="preserve">endlessly </w:t>
      </w:r>
      <w:r w:rsidRPr="00566D1D">
        <w:rPr>
          <w:rStyle w:val="Emphasis"/>
          <w:highlight w:val="green"/>
        </w:rPr>
        <w:t>interconnected critical infrastructure</w:t>
      </w:r>
      <w:r w:rsidRPr="00A81982">
        <w:rPr>
          <w:u w:val="single"/>
        </w:rPr>
        <w:t xml:space="preserve"> that touches </w:t>
      </w:r>
      <w:r w:rsidRPr="00566D1D">
        <w:rPr>
          <w:rStyle w:val="Emphasis"/>
        </w:rPr>
        <w:t>everything</w:t>
      </w:r>
      <w:r w:rsidRPr="00A81982">
        <w:rPr>
          <w:u w:val="single"/>
        </w:rPr>
        <w:t xml:space="preserve"> from food processing to energy distribution to water quality</w:t>
      </w:r>
      <w:r w:rsidRPr="004C7F9B">
        <w:rPr>
          <w:sz w:val="16"/>
        </w:rPr>
        <w:t xml:space="preserve">, </w:t>
      </w:r>
      <w:r w:rsidRPr="0047337F">
        <w:rPr>
          <w:highlight w:val="green"/>
          <w:u w:val="single"/>
        </w:rPr>
        <w:t xml:space="preserve">a strike in the </w:t>
      </w:r>
      <w:r w:rsidRPr="00566D1D">
        <w:rPr>
          <w:rStyle w:val="Emphasis"/>
          <w:highlight w:val="green"/>
        </w:rPr>
        <w:t>wrong place</w:t>
      </w:r>
      <w:r w:rsidRPr="00566D1D">
        <w:rPr>
          <w:rStyle w:val="Emphasis"/>
        </w:rPr>
        <w:t xml:space="preserve"> at the wrong time</w:t>
      </w:r>
      <w:r w:rsidRPr="00A81982">
        <w:rPr>
          <w:u w:val="single"/>
        </w:rPr>
        <w:t xml:space="preserve"> </w:t>
      </w:r>
      <w:r w:rsidRPr="0047337F">
        <w:rPr>
          <w:highlight w:val="green"/>
          <w:u w:val="single"/>
        </w:rPr>
        <w:t>that disrupts and weakens</w:t>
      </w:r>
      <w:r w:rsidRPr="00A81982">
        <w:rPr>
          <w:u w:val="single"/>
        </w:rPr>
        <w:t xml:space="preserve"> some part of that </w:t>
      </w:r>
      <w:r w:rsidRPr="0047337F">
        <w:rPr>
          <w:highlight w:val="green"/>
          <w:u w:val="single"/>
        </w:rPr>
        <w:t xml:space="preserve">infrastructure could be </w:t>
      </w:r>
      <w:r w:rsidRPr="00566D1D">
        <w:rPr>
          <w:rStyle w:val="Emphasis"/>
          <w:highlight w:val="green"/>
        </w:rPr>
        <w:t>decisive in</w:t>
      </w:r>
      <w:r w:rsidRPr="00566D1D">
        <w:rPr>
          <w:rStyle w:val="Emphasis"/>
        </w:rPr>
        <w:t xml:space="preserve"> the success or failure of a </w:t>
      </w:r>
      <w:r w:rsidRPr="00566D1D">
        <w:rPr>
          <w:rStyle w:val="Emphasis"/>
          <w:highlight w:val="green"/>
        </w:rPr>
        <w:t>terrorist attack</w:t>
      </w:r>
      <w:r w:rsidRPr="004C7F9B">
        <w:rPr>
          <w:sz w:val="16"/>
        </w:rPr>
        <w:t xml:space="preserve"> of the small, local sort described above, </w:t>
      </w:r>
      <w:r w:rsidRPr="00A81982">
        <w:rPr>
          <w:u w:val="single"/>
        </w:rPr>
        <w:t>on such a weakened link in some infrastructural chain</w:t>
      </w:r>
      <w:r w:rsidRPr="004C7F9B">
        <w:rPr>
          <w:sz w:val="16"/>
        </w:rPr>
        <w:t xml:space="preserve">. Of course, none of this is to suggest that any union or its members (or any employer or its managers) would knowingly expose their fellow citizens or their property to a terrorist attack. To the contrary, experience to date suggests that union members are at least as patriotic and conscientious as Americans in general. In fact, the effectiveness of the proposal made in this Article is predicated in part on the assumption that neither workers nor their employers will knowingly contribute to the incidence or effectiveness of terrorist attacks. The concern addressed here is, rather, </w:t>
      </w:r>
      <w:r w:rsidRPr="00A81982">
        <w:rPr>
          <w:u w:val="single"/>
        </w:rPr>
        <w:t xml:space="preserve">that innocent instigators or perpetuators of a </w:t>
      </w:r>
      <w:r w:rsidRPr="0047337F">
        <w:rPr>
          <w:highlight w:val="green"/>
          <w:u w:val="single"/>
        </w:rPr>
        <w:t>work stoppage</w:t>
      </w:r>
      <w:r w:rsidRPr="00A81982">
        <w:rPr>
          <w:u w:val="single"/>
        </w:rPr>
        <w:t xml:space="preserve"> might </w:t>
      </w:r>
      <w:r w:rsidRPr="00566D1D">
        <w:rPr>
          <w:rStyle w:val="Emphasis"/>
        </w:rPr>
        <w:t xml:space="preserve">unwittingly </w:t>
      </w:r>
      <w:r w:rsidRPr="00566D1D">
        <w:rPr>
          <w:rStyle w:val="Emphasis"/>
          <w:highlight w:val="green"/>
        </w:rPr>
        <w:t>facilitate a successful terrorist attack</w:t>
      </w:r>
      <w:r w:rsidRPr="00A81982">
        <w:rPr>
          <w:u w:val="single"/>
        </w:rPr>
        <w:t xml:space="preserve"> or aggravate its effects.</w:t>
      </w:r>
    </w:p>
    <w:p w14:paraId="51BC0D73" w14:textId="77777777" w:rsidR="000E2857" w:rsidRDefault="000E2857" w:rsidP="000E2857">
      <w:pPr>
        <w:rPr>
          <w:u w:val="single"/>
        </w:rPr>
      </w:pPr>
    </w:p>
    <w:p w14:paraId="365CD031" w14:textId="77777777" w:rsidR="000E2857" w:rsidRDefault="000E2857" w:rsidP="000E2857">
      <w:pPr>
        <w:pStyle w:val="Heading4"/>
      </w:pPr>
      <w:r>
        <w:t xml:space="preserve">Attacks on critical infrastructure </w:t>
      </w:r>
      <w:r w:rsidRPr="00EC2C94">
        <w:rPr>
          <w:u w:val="single"/>
        </w:rPr>
        <w:t>collapses the economy</w:t>
      </w:r>
      <w:r>
        <w:t xml:space="preserve"> through </w:t>
      </w:r>
      <w:r w:rsidRPr="00EC2C94">
        <w:rPr>
          <w:u w:val="single"/>
        </w:rPr>
        <w:t>multiple avenues</w:t>
      </w:r>
      <w:r>
        <w:t>.</w:t>
      </w:r>
    </w:p>
    <w:p w14:paraId="21ABB25B" w14:textId="77777777" w:rsidR="000E2857" w:rsidRPr="00EC2C94" w:rsidRDefault="000E2857" w:rsidP="000E2857">
      <w:r w:rsidRPr="00EC2C94">
        <w:rPr>
          <w:rStyle w:val="Style13ptBold"/>
        </w:rPr>
        <w:t>FAS 6</w:t>
      </w:r>
      <w:r>
        <w:t xml:space="preserve"> [DCSINT Handbook  No. 1.02; Info directly from US army and </w:t>
      </w:r>
      <w:r w:rsidRPr="00EC2C94">
        <w:t>Deputy Chief of Staff for Intelligence</w:t>
      </w:r>
      <w:r>
        <w:t>; “</w:t>
      </w:r>
      <w:r w:rsidRPr="00EC2C94">
        <w:t>Critical Infrastructure Threats and Terrorism</w:t>
      </w:r>
      <w:r>
        <w:t>,” DCSINT/FAS; 8/10/6;</w:t>
      </w:r>
      <w:r w:rsidRPr="00EC2C94">
        <w:t xml:space="preserve"> </w:t>
      </w:r>
      <w:hyperlink r:id="rId8" w:history="1">
        <w:r w:rsidRPr="00540FF3">
          <w:rPr>
            <w:rStyle w:val="Hyperlink"/>
          </w:rPr>
          <w:t>https://fas.org/irp/threat/terrorism/sup2.pdf</w:t>
        </w:r>
      </w:hyperlink>
      <w:r>
        <w:t>] Justin</w:t>
      </w:r>
    </w:p>
    <w:p w14:paraId="52E61CA2" w14:textId="77777777" w:rsidR="000E2857" w:rsidRPr="00EC2C94" w:rsidRDefault="000E2857" w:rsidP="000E2857">
      <w:pPr>
        <w:rPr>
          <w:u w:val="single"/>
        </w:rPr>
      </w:pPr>
      <w:r w:rsidRPr="00A237E5">
        <w:rPr>
          <w:rStyle w:val="Emphasis"/>
        </w:rPr>
        <w:t>Agriculture</w:t>
      </w:r>
      <w:r w:rsidRPr="00EC2C94">
        <w:rPr>
          <w:u w:val="single"/>
        </w:rPr>
        <w:t xml:space="preserve"> </w:t>
      </w:r>
    </w:p>
    <w:p w14:paraId="60E548F1" w14:textId="77777777" w:rsidR="000E2857" w:rsidRPr="00EC2C94" w:rsidRDefault="000E2857" w:rsidP="000E2857">
      <w:pPr>
        <w:rPr>
          <w:sz w:val="16"/>
        </w:rPr>
      </w:pPr>
      <w:r w:rsidRPr="00EC2C94">
        <w:rPr>
          <w:sz w:val="16"/>
        </w:rPr>
        <w:t xml:space="preserve">In 1984, a cult </w:t>
      </w:r>
      <w:r w:rsidRPr="00EC2C94">
        <w:rPr>
          <w:highlight w:val="green"/>
          <w:u w:val="single"/>
        </w:rPr>
        <w:t xml:space="preserve">group </w:t>
      </w:r>
      <w:r w:rsidRPr="00A237E5">
        <w:rPr>
          <w:rStyle w:val="Emphasis"/>
          <w:highlight w:val="green"/>
        </w:rPr>
        <w:t>poisoned salad bars</w:t>
      </w:r>
      <w:r w:rsidRPr="00A237E5">
        <w:rPr>
          <w:rStyle w:val="Emphasis"/>
        </w:rPr>
        <w:t xml:space="preserve"> at several Oregon restaurants with Salmonella bacteria</w:t>
      </w:r>
      <w:r w:rsidRPr="00EC2C94">
        <w:rPr>
          <w:u w:val="single"/>
        </w:rPr>
        <w:t xml:space="preserve"> as</w:t>
      </w:r>
      <w:r w:rsidRPr="00EC2C94">
        <w:rPr>
          <w:sz w:val="16"/>
        </w:rPr>
        <w:t xml:space="preserve"> the </w:t>
      </w:r>
      <w:r w:rsidRPr="00EC2C94">
        <w:rPr>
          <w:highlight w:val="green"/>
          <w:u w:val="single"/>
        </w:rPr>
        <w:t xml:space="preserve">first recorded event of </w:t>
      </w:r>
      <w:r w:rsidRPr="00A237E5">
        <w:rPr>
          <w:rStyle w:val="Emphasis"/>
          <w:highlight w:val="green"/>
        </w:rPr>
        <w:t>bioterrorism</w:t>
      </w:r>
      <w:r w:rsidRPr="00EC2C94">
        <w:rPr>
          <w:u w:val="single"/>
        </w:rPr>
        <w:t xml:space="preserve"> in the United States</w:t>
      </w:r>
      <w:r w:rsidRPr="00EC2C94">
        <w:rPr>
          <w:sz w:val="16"/>
        </w:rPr>
        <w:t xml:space="preserve">. This resulted in 750 people becoming sick.24 </w:t>
      </w:r>
      <w:r w:rsidRPr="00EC2C94">
        <w:rPr>
          <w:u w:val="single"/>
        </w:rPr>
        <w:t xml:space="preserve">A </w:t>
      </w:r>
      <w:r w:rsidRPr="00A237E5">
        <w:rPr>
          <w:rStyle w:val="Emphasis"/>
        </w:rPr>
        <w:t>review</w:t>
      </w:r>
      <w:r w:rsidRPr="00EC2C94">
        <w:rPr>
          <w:u w:val="single"/>
        </w:rPr>
        <w:t xml:space="preserve"> of the </w:t>
      </w:r>
      <w:r w:rsidRPr="00EC2C94">
        <w:rPr>
          <w:highlight w:val="green"/>
          <w:u w:val="single"/>
        </w:rPr>
        <w:t>agriculture infrastructure</w:t>
      </w:r>
      <w:r w:rsidRPr="00EC2C94">
        <w:rPr>
          <w:u w:val="single"/>
        </w:rPr>
        <w:t xml:space="preserve"> results in </w:t>
      </w:r>
      <w:r w:rsidRPr="00A237E5">
        <w:rPr>
          <w:rStyle w:val="Emphasis"/>
          <w:highlight w:val="green"/>
        </w:rPr>
        <w:t xml:space="preserve">vulnerable areas </w:t>
      </w:r>
      <w:r w:rsidRPr="00A237E5">
        <w:rPr>
          <w:rStyle w:val="Emphasis"/>
        </w:rPr>
        <w:t>such as the high concentration</w:t>
      </w:r>
      <w:r w:rsidRPr="00EC2C94">
        <w:rPr>
          <w:u w:val="single"/>
        </w:rPr>
        <w:t xml:space="preserve"> of the </w:t>
      </w:r>
      <w:r w:rsidRPr="00A237E5">
        <w:rPr>
          <w:rStyle w:val="Emphasis"/>
        </w:rPr>
        <w:t>livestock industry</w:t>
      </w:r>
      <w:r w:rsidRPr="00EC2C94">
        <w:rPr>
          <w:u w:val="single"/>
        </w:rPr>
        <w:t xml:space="preserve"> and the </w:t>
      </w:r>
      <w:r w:rsidRPr="00A237E5">
        <w:rPr>
          <w:rStyle w:val="Emphasis"/>
        </w:rPr>
        <w:t>centralized nature</w:t>
      </w:r>
      <w:r w:rsidRPr="00EC2C94">
        <w:rPr>
          <w:u w:val="single"/>
        </w:rPr>
        <w:t xml:space="preserve"> of the </w:t>
      </w:r>
      <w:r w:rsidRPr="00A237E5">
        <w:rPr>
          <w:rStyle w:val="Emphasis"/>
        </w:rPr>
        <w:t>food processing industry</w:t>
      </w:r>
      <w:r w:rsidRPr="00EC2C94">
        <w:rPr>
          <w:sz w:val="16"/>
        </w:rPr>
        <w:t xml:space="preserve">. The farm-to table chain contains various points into which an attack could be launched. </w:t>
      </w:r>
      <w:r w:rsidRPr="00EC2C94">
        <w:rPr>
          <w:u w:val="single"/>
        </w:rPr>
        <w:t xml:space="preserve">The </w:t>
      </w:r>
      <w:r w:rsidRPr="00EC2C94">
        <w:rPr>
          <w:highlight w:val="green"/>
          <w:u w:val="single"/>
        </w:rPr>
        <w:t>threat of attack would</w:t>
      </w:r>
      <w:r w:rsidRPr="00EC2C94">
        <w:rPr>
          <w:u w:val="single"/>
        </w:rPr>
        <w:t xml:space="preserve"> seriously </w:t>
      </w:r>
      <w:r w:rsidRPr="00A237E5">
        <w:rPr>
          <w:rStyle w:val="Emphasis"/>
          <w:highlight w:val="green"/>
        </w:rPr>
        <w:t>damage consumer confidence</w:t>
      </w:r>
      <w:r w:rsidRPr="00EC2C94">
        <w:rPr>
          <w:highlight w:val="green"/>
          <w:u w:val="single"/>
        </w:rPr>
        <w:t xml:space="preserve"> and </w:t>
      </w:r>
      <w:r w:rsidRPr="00A237E5">
        <w:rPr>
          <w:rStyle w:val="Emphasis"/>
          <w:highlight w:val="green"/>
        </w:rPr>
        <w:t>undermine export markets</w:t>
      </w:r>
      <w:r w:rsidRPr="00EC2C94">
        <w:rPr>
          <w:sz w:val="16"/>
        </w:rPr>
        <w:t xml:space="preserve">. Understanding the goal of the threat points to the area most likely attacked. </w:t>
      </w:r>
      <w:r w:rsidRPr="00EC2C94">
        <w:rPr>
          <w:u w:val="single"/>
        </w:rPr>
        <w:t xml:space="preserve">If the intent was economic disruption the target would be </w:t>
      </w:r>
      <w:r w:rsidRPr="00A237E5">
        <w:rPr>
          <w:rStyle w:val="Emphasis"/>
        </w:rPr>
        <w:t>livestock</w:t>
      </w:r>
      <w:r w:rsidRPr="00EC2C94">
        <w:rPr>
          <w:u w:val="single"/>
        </w:rPr>
        <w:t xml:space="preserve"> and </w:t>
      </w:r>
      <w:r w:rsidRPr="00A237E5">
        <w:rPr>
          <w:rStyle w:val="Emphasis"/>
        </w:rPr>
        <w:t>crops</w:t>
      </w:r>
      <w:r w:rsidRPr="00EC2C94">
        <w:rPr>
          <w:u w:val="single"/>
        </w:rPr>
        <w:t>, but if the intent was mass casualties the point of attack would be contamination of finished food products</w:t>
      </w:r>
      <w:r w:rsidRPr="00EC2C94">
        <w:rPr>
          <w:sz w:val="16"/>
        </w:rPr>
        <w:t xml:space="preserve">. Damage to livestock could be very swift, the USDA calculated that foot-and mouth disease could spread to 25 states in 5 days.25 CDC is presently tracking and developing scenarios for the arrival of Avian Flu. </w:t>
      </w:r>
    </w:p>
    <w:p w14:paraId="572C3A70" w14:textId="77777777" w:rsidR="000E2857" w:rsidRPr="00A237E5" w:rsidRDefault="000E2857" w:rsidP="000E2857">
      <w:pPr>
        <w:rPr>
          <w:rStyle w:val="Emphasis"/>
        </w:rPr>
      </w:pPr>
      <w:r w:rsidRPr="00A237E5">
        <w:rPr>
          <w:rStyle w:val="Emphasis"/>
        </w:rPr>
        <w:t xml:space="preserve">Banking </w:t>
      </w:r>
    </w:p>
    <w:p w14:paraId="56CAC250" w14:textId="77777777" w:rsidR="000E2857" w:rsidRPr="00EC2C94" w:rsidRDefault="000E2857" w:rsidP="000E2857">
      <w:pPr>
        <w:rPr>
          <w:sz w:val="16"/>
        </w:rPr>
      </w:pPr>
      <w:r w:rsidRPr="00EC2C94">
        <w:rPr>
          <w:sz w:val="16"/>
        </w:rPr>
        <w:t xml:space="preserve">Prior to the destruction of the Twin Towers, </w:t>
      </w:r>
      <w:r w:rsidRPr="00A237E5">
        <w:rPr>
          <w:rStyle w:val="Emphasis"/>
          <w:highlight w:val="green"/>
        </w:rPr>
        <w:t>physical</w:t>
      </w:r>
      <w:r w:rsidRPr="00EC2C94">
        <w:rPr>
          <w:highlight w:val="green"/>
          <w:u w:val="single"/>
        </w:rPr>
        <w:t xml:space="preserve"> </w:t>
      </w:r>
      <w:r w:rsidRPr="00A237E5">
        <w:rPr>
          <w:rStyle w:val="Emphasis"/>
          <w:highlight w:val="green"/>
        </w:rPr>
        <w:t>attacks</w:t>
      </w:r>
      <w:r w:rsidRPr="00EC2C94">
        <w:rPr>
          <w:highlight w:val="green"/>
          <w:u w:val="single"/>
        </w:rPr>
        <w:t xml:space="preserve"> against</w:t>
      </w:r>
      <w:r w:rsidRPr="00EC2C94">
        <w:rPr>
          <w:u w:val="single"/>
        </w:rPr>
        <w:t xml:space="preserve"> the </w:t>
      </w:r>
      <w:r w:rsidRPr="00EC2C94">
        <w:rPr>
          <w:highlight w:val="green"/>
          <w:u w:val="single"/>
        </w:rPr>
        <w:t>banking</w:t>
      </w:r>
      <w:r w:rsidRPr="00EC2C94">
        <w:rPr>
          <w:u w:val="single"/>
        </w:rPr>
        <w:t xml:space="preserve"> industry, such as the </w:t>
      </w:r>
      <w:r w:rsidRPr="00A237E5">
        <w:rPr>
          <w:rStyle w:val="Emphasis"/>
          <w:highlight w:val="green"/>
        </w:rPr>
        <w:t>destruction</w:t>
      </w:r>
      <w:r w:rsidRPr="00EC2C94">
        <w:rPr>
          <w:highlight w:val="green"/>
          <w:u w:val="single"/>
        </w:rPr>
        <w:t xml:space="preserve"> of facilities</w:t>
      </w:r>
      <w:r w:rsidRPr="00EC2C94">
        <w:rPr>
          <w:u w:val="single"/>
        </w:rPr>
        <w:t>, were rare</w:t>
      </w:r>
      <w:r w:rsidRPr="00EC2C94">
        <w:rPr>
          <w:sz w:val="16"/>
        </w:rPr>
        <w:t xml:space="preserve">. Unfortunately, </w:t>
      </w:r>
      <w:r w:rsidRPr="00EC2C94">
        <w:rPr>
          <w:u w:val="single"/>
        </w:rPr>
        <w:t xml:space="preserve">evidence indicates </w:t>
      </w:r>
      <w:r w:rsidRPr="00A237E5">
        <w:rPr>
          <w:rStyle w:val="Emphasis"/>
        </w:rPr>
        <w:t>that may change</w:t>
      </w:r>
      <w:r w:rsidRPr="00EC2C94">
        <w:rPr>
          <w:sz w:val="16"/>
        </w:rPr>
        <w:t xml:space="preserve">, in March 2005 </w:t>
      </w:r>
      <w:r w:rsidRPr="00EC2C94">
        <w:rPr>
          <w:u w:val="single"/>
        </w:rPr>
        <w:t xml:space="preserve">three British </w:t>
      </w:r>
      <w:r w:rsidRPr="00EC2C94">
        <w:rPr>
          <w:highlight w:val="green"/>
          <w:u w:val="single"/>
        </w:rPr>
        <w:t>al-</w:t>
      </w:r>
      <w:proofErr w:type="spellStart"/>
      <w:r w:rsidRPr="00EC2C94">
        <w:rPr>
          <w:highlight w:val="green"/>
          <w:u w:val="single"/>
        </w:rPr>
        <w:t>Qa’ida</w:t>
      </w:r>
      <w:proofErr w:type="spellEnd"/>
      <w:r w:rsidRPr="00EC2C94">
        <w:rPr>
          <w:u w:val="single"/>
        </w:rPr>
        <w:t xml:space="preserve"> operatives were indicted by a U.S. federal court on charges of conducting </w:t>
      </w:r>
      <w:r w:rsidRPr="00A237E5">
        <w:rPr>
          <w:rStyle w:val="Emphasis"/>
        </w:rPr>
        <w:t xml:space="preserve">detailed reconnaissance of </w:t>
      </w:r>
      <w:r w:rsidRPr="00A237E5">
        <w:rPr>
          <w:rStyle w:val="Emphasis"/>
          <w:highlight w:val="green"/>
        </w:rPr>
        <w:t>financial targets</w:t>
      </w:r>
      <w:r w:rsidRPr="00EC2C94">
        <w:rPr>
          <w:sz w:val="16"/>
        </w:rPr>
        <w:t xml:space="preserve"> in lower Manhattan, Newark, New Jersey, and Washington, D.C. </w:t>
      </w:r>
      <w:r w:rsidRPr="00EC2C94">
        <w:rPr>
          <w:u w:val="single"/>
        </w:rPr>
        <w:t xml:space="preserve">In addition to </w:t>
      </w:r>
      <w:proofErr w:type="spellStart"/>
      <w:r w:rsidRPr="00EC2C94">
        <w:rPr>
          <w:u w:val="single"/>
        </w:rPr>
        <w:t>video taping</w:t>
      </w:r>
      <w:proofErr w:type="spellEnd"/>
      <w:r w:rsidRPr="00EC2C94">
        <w:rPr>
          <w:u w:val="single"/>
        </w:rPr>
        <w:t xml:space="preserve"> the </w:t>
      </w:r>
      <w:r w:rsidRPr="00A237E5">
        <w:rPr>
          <w:rStyle w:val="Emphasis"/>
          <w:highlight w:val="green"/>
        </w:rPr>
        <w:t>Citigroup Center</w:t>
      </w:r>
      <w:r w:rsidRPr="00EC2C94">
        <w:rPr>
          <w:u w:val="single"/>
        </w:rPr>
        <w:t xml:space="preserve"> and the </w:t>
      </w:r>
      <w:r w:rsidRPr="00A237E5">
        <w:rPr>
          <w:rStyle w:val="Emphasis"/>
          <w:highlight w:val="green"/>
        </w:rPr>
        <w:t>New York Stock Exchange</w:t>
      </w:r>
      <w:r w:rsidRPr="00EC2C94">
        <w:rPr>
          <w:u w:val="single"/>
        </w:rPr>
        <w:t xml:space="preserve"> in New York City, the </w:t>
      </w:r>
      <w:r w:rsidRPr="00A237E5">
        <w:rPr>
          <w:rStyle w:val="Emphasis"/>
          <w:highlight w:val="green"/>
        </w:rPr>
        <w:t>Prudential Financial building</w:t>
      </w:r>
      <w:r w:rsidRPr="00A237E5">
        <w:rPr>
          <w:rStyle w:val="Emphasis"/>
        </w:rPr>
        <w:t xml:space="preserve"> in Newark</w:t>
      </w:r>
      <w:r w:rsidRPr="00EC2C94">
        <w:rPr>
          <w:u w:val="single"/>
        </w:rPr>
        <w:t xml:space="preserve">, and the </w:t>
      </w:r>
      <w:r w:rsidRPr="00A237E5">
        <w:rPr>
          <w:rStyle w:val="Emphasis"/>
        </w:rPr>
        <w:t>headquarters</w:t>
      </w:r>
      <w:r w:rsidRPr="00EC2C94">
        <w:rPr>
          <w:u w:val="single"/>
        </w:rPr>
        <w:t xml:space="preserve"> of the </w:t>
      </w:r>
      <w:r w:rsidRPr="00A237E5">
        <w:rPr>
          <w:rStyle w:val="Emphasis"/>
          <w:highlight w:val="green"/>
        </w:rPr>
        <w:t>International Monetary Fund</w:t>
      </w:r>
      <w:r w:rsidRPr="00EC2C94">
        <w:rPr>
          <w:highlight w:val="green"/>
          <w:u w:val="single"/>
        </w:rPr>
        <w:t xml:space="preserve"> and</w:t>
      </w:r>
      <w:r w:rsidRPr="00EC2C94">
        <w:rPr>
          <w:u w:val="single"/>
        </w:rPr>
        <w:t xml:space="preserve"> the </w:t>
      </w:r>
      <w:r w:rsidRPr="00A237E5">
        <w:rPr>
          <w:rStyle w:val="Emphasis"/>
          <w:highlight w:val="green"/>
        </w:rPr>
        <w:t>World Bank</w:t>
      </w:r>
      <w:r w:rsidRPr="00EC2C94">
        <w:rPr>
          <w:highlight w:val="green"/>
          <w:u w:val="single"/>
        </w:rPr>
        <w:t xml:space="preserve"> </w:t>
      </w:r>
      <w:r w:rsidRPr="00EC2C94">
        <w:rPr>
          <w:u w:val="single"/>
        </w:rPr>
        <w:t xml:space="preserve">in Washington D.C., the men </w:t>
      </w:r>
      <w:r w:rsidRPr="00A237E5">
        <w:rPr>
          <w:rStyle w:val="Emphasis"/>
        </w:rPr>
        <w:t>amassed</w:t>
      </w:r>
      <w:r w:rsidRPr="00EC2C94">
        <w:rPr>
          <w:u w:val="single"/>
        </w:rPr>
        <w:t xml:space="preserve"> more than 500 photographs of the sites</w:t>
      </w:r>
      <w:r w:rsidRPr="00EC2C94">
        <w:rPr>
          <w:sz w:val="16"/>
        </w:rPr>
        <w:t xml:space="preserve">.26 </w:t>
      </w:r>
      <w:r w:rsidRPr="00EC2C94">
        <w:rPr>
          <w:u w:val="single"/>
        </w:rPr>
        <w:t xml:space="preserve">The Banking infrastructures primary </w:t>
      </w:r>
      <w:r w:rsidRPr="00EC2C94">
        <w:rPr>
          <w:highlight w:val="green"/>
          <w:u w:val="single"/>
        </w:rPr>
        <w:t>weakness is along</w:t>
      </w:r>
      <w:r w:rsidRPr="00EC2C94">
        <w:rPr>
          <w:u w:val="single"/>
        </w:rPr>
        <w:t xml:space="preserve"> its </w:t>
      </w:r>
      <w:r w:rsidRPr="00A237E5">
        <w:rPr>
          <w:rStyle w:val="Emphasis"/>
          <w:highlight w:val="green"/>
        </w:rPr>
        <w:t>cyber axis</w:t>
      </w:r>
      <w:r w:rsidRPr="00A237E5">
        <w:rPr>
          <w:rStyle w:val="Emphasis"/>
        </w:rPr>
        <w:t xml:space="preserve"> of attack</w:t>
      </w:r>
      <w:r w:rsidRPr="00EC2C94">
        <w:rPr>
          <w:sz w:val="16"/>
        </w:rPr>
        <w:t xml:space="preserve">. Through phishing and banking Trojan targeting specific financial institutions, </w:t>
      </w:r>
      <w:r w:rsidRPr="00EC2C94">
        <w:rPr>
          <w:u w:val="single"/>
        </w:rPr>
        <w:t xml:space="preserve">attackers </w:t>
      </w:r>
      <w:r w:rsidRPr="00A237E5">
        <w:rPr>
          <w:rStyle w:val="Emphasis"/>
        </w:rPr>
        <w:t>reduce confidence</w:t>
      </w:r>
      <w:r w:rsidRPr="00EC2C94">
        <w:rPr>
          <w:u w:val="single"/>
        </w:rPr>
        <w:t xml:space="preserve"> among consumers</w:t>
      </w:r>
      <w:r w:rsidRPr="00EC2C94">
        <w:rPr>
          <w:sz w:val="16"/>
        </w:rPr>
        <w:t>. Recently American Express posted an alert online, including a screenshot of a pop-up that appeared when users log in to its secure site.27</w:t>
      </w:r>
    </w:p>
    <w:p w14:paraId="3B8D58EB" w14:textId="77777777" w:rsidR="000E2857" w:rsidRPr="00EC2C94" w:rsidRDefault="000E2857" w:rsidP="000E2857">
      <w:pPr>
        <w:rPr>
          <w:sz w:val="16"/>
        </w:rPr>
      </w:pPr>
      <w:r w:rsidRPr="00EC2C94">
        <w:rPr>
          <w:sz w:val="16"/>
        </w:rPr>
        <w:t xml:space="preserve">The </w:t>
      </w:r>
      <w:r w:rsidRPr="00EC2C94">
        <w:rPr>
          <w:u w:val="single"/>
        </w:rPr>
        <w:t xml:space="preserve">attack not only attempts to </w:t>
      </w:r>
      <w:r w:rsidRPr="00A237E5">
        <w:rPr>
          <w:rStyle w:val="Emphasis"/>
        </w:rPr>
        <w:t>obtain personal information</w:t>
      </w:r>
      <w:r w:rsidRPr="00EC2C94">
        <w:rPr>
          <w:u w:val="single"/>
        </w:rPr>
        <w:t xml:space="preserve"> that can be used for </w:t>
      </w:r>
      <w:r w:rsidRPr="00A237E5">
        <w:rPr>
          <w:rStyle w:val="Emphasis"/>
        </w:rPr>
        <w:t>various operations</w:t>
      </w:r>
      <w:r w:rsidRPr="00EC2C94">
        <w:rPr>
          <w:u w:val="single"/>
        </w:rPr>
        <w:t xml:space="preserve">, but also launches a </w:t>
      </w:r>
      <w:r w:rsidRPr="00A237E5">
        <w:rPr>
          <w:rStyle w:val="Emphasis"/>
        </w:rPr>
        <w:t>virus</w:t>
      </w:r>
      <w:r w:rsidRPr="00EC2C94">
        <w:rPr>
          <w:u w:val="single"/>
        </w:rPr>
        <w:t xml:space="preserve"> into the user’s computer. </w:t>
      </w:r>
      <w:proofErr w:type="spellStart"/>
      <w:r w:rsidRPr="00EC2C94">
        <w:rPr>
          <w:u w:val="single"/>
        </w:rPr>
        <w:t>CitiBank</w:t>
      </w:r>
      <w:proofErr w:type="spellEnd"/>
      <w:r w:rsidRPr="00EC2C94">
        <w:rPr>
          <w:u w:val="single"/>
        </w:rPr>
        <w:t xml:space="preserve">, and Chase Manhattan Bank have both been victim </w:t>
      </w:r>
      <w:r w:rsidRPr="00EC2C94">
        <w:rPr>
          <w:sz w:val="16"/>
        </w:rPr>
        <w:t>during 2005 and 2006 to phishing schemes misrepresenting their services to their clients.</w:t>
      </w:r>
    </w:p>
    <w:p w14:paraId="389911C1" w14:textId="77777777" w:rsidR="000E2857" w:rsidRPr="00EC2C94" w:rsidRDefault="000E2857" w:rsidP="000E2857">
      <w:pPr>
        <w:rPr>
          <w:sz w:val="16"/>
        </w:rPr>
      </w:pPr>
      <w:r w:rsidRPr="00A237E5">
        <w:rPr>
          <w:rStyle w:val="Emphasis"/>
        </w:rPr>
        <w:t>Energy</w:t>
      </w:r>
    </w:p>
    <w:p w14:paraId="634ADF8B" w14:textId="77777777" w:rsidR="000E2857" w:rsidRPr="00EC2C94" w:rsidRDefault="000E2857" w:rsidP="000E2857">
      <w:pPr>
        <w:rPr>
          <w:sz w:val="16"/>
        </w:rPr>
      </w:pPr>
      <w:r w:rsidRPr="00EC2C94">
        <w:rPr>
          <w:sz w:val="16"/>
        </w:rPr>
        <w:t xml:space="preserve">Recently </w:t>
      </w:r>
      <w:r w:rsidRPr="00EC2C94">
        <w:rPr>
          <w:u w:val="single"/>
        </w:rPr>
        <w:t xml:space="preserve">the </w:t>
      </w:r>
      <w:r w:rsidRPr="00EC2C94">
        <w:rPr>
          <w:highlight w:val="green"/>
          <w:u w:val="single"/>
        </w:rPr>
        <w:t>oil industry</w:t>
      </w:r>
      <w:r w:rsidRPr="00EC2C94">
        <w:rPr>
          <w:u w:val="single"/>
        </w:rPr>
        <w:t xml:space="preserve"> </w:t>
      </w:r>
      <w:r w:rsidRPr="00A237E5">
        <w:rPr>
          <w:rStyle w:val="Emphasis"/>
        </w:rPr>
        <w:t>occupied the headlines,</w:t>
      </w:r>
      <w:r w:rsidRPr="00EC2C94">
        <w:rPr>
          <w:u w:val="single"/>
        </w:rPr>
        <w:t xml:space="preserve"> and the </w:t>
      </w:r>
      <w:r w:rsidRPr="00EC2C94">
        <w:rPr>
          <w:highlight w:val="green"/>
          <w:u w:val="single"/>
        </w:rPr>
        <w:t>criticality</w:t>
      </w:r>
      <w:r w:rsidRPr="00EC2C94">
        <w:rPr>
          <w:u w:val="single"/>
        </w:rPr>
        <w:t xml:space="preserve"> of this infrastructure </w:t>
      </w:r>
      <w:r w:rsidRPr="00EC2C94">
        <w:rPr>
          <w:highlight w:val="green"/>
          <w:u w:val="single"/>
        </w:rPr>
        <w:t xml:space="preserve">is </w:t>
      </w:r>
      <w:r w:rsidRPr="00A237E5">
        <w:rPr>
          <w:rStyle w:val="Emphasis"/>
          <w:highlight w:val="green"/>
        </w:rPr>
        <w:t>not</w:t>
      </w:r>
      <w:r w:rsidRPr="00EC2C94">
        <w:rPr>
          <w:highlight w:val="green"/>
          <w:u w:val="single"/>
        </w:rPr>
        <w:t xml:space="preserve"> lost on terrorists</w:t>
      </w:r>
      <w:r w:rsidRPr="00EC2C94">
        <w:rPr>
          <w:sz w:val="16"/>
        </w:rPr>
        <w:t xml:space="preserve">. In mid-December 2004, </w:t>
      </w:r>
      <w:r w:rsidRPr="00EC2C94">
        <w:rPr>
          <w:highlight w:val="green"/>
          <w:u w:val="single"/>
        </w:rPr>
        <w:t>Arab television aired</w:t>
      </w:r>
      <w:r w:rsidRPr="00EC2C94">
        <w:rPr>
          <w:u w:val="single"/>
        </w:rPr>
        <w:t xml:space="preserve"> an </w:t>
      </w:r>
      <w:r w:rsidRPr="00A237E5">
        <w:rPr>
          <w:rStyle w:val="Emphasis"/>
        </w:rPr>
        <w:t>alleged</w:t>
      </w:r>
      <w:r w:rsidRPr="00EC2C94">
        <w:rPr>
          <w:u w:val="single"/>
        </w:rPr>
        <w:t xml:space="preserve"> </w:t>
      </w:r>
      <w:r w:rsidRPr="00EC2C94">
        <w:rPr>
          <w:highlight w:val="green"/>
          <w:u w:val="single"/>
        </w:rPr>
        <w:t>audiotape message</w:t>
      </w:r>
      <w:r w:rsidRPr="00EC2C94">
        <w:rPr>
          <w:u w:val="single"/>
        </w:rPr>
        <w:t xml:space="preserve"> by Usama bin </w:t>
      </w:r>
      <w:r w:rsidRPr="00EC2C94">
        <w:rPr>
          <w:highlight w:val="green"/>
          <w:u w:val="single"/>
        </w:rPr>
        <w:t>Laden in which he called</w:t>
      </w:r>
      <w:r w:rsidRPr="00EC2C94">
        <w:rPr>
          <w:u w:val="single"/>
        </w:rPr>
        <w:t xml:space="preserve"> upon </w:t>
      </w:r>
      <w:r w:rsidRPr="00EC2C94">
        <w:rPr>
          <w:highlight w:val="green"/>
          <w:u w:val="single"/>
        </w:rPr>
        <w:t xml:space="preserve">his followers to </w:t>
      </w:r>
      <w:r w:rsidRPr="00A237E5">
        <w:rPr>
          <w:rStyle w:val="Emphasis"/>
          <w:highlight w:val="green"/>
        </w:rPr>
        <w:t>wreak havoc on</w:t>
      </w:r>
      <w:r w:rsidRPr="00A237E5">
        <w:rPr>
          <w:rStyle w:val="Emphasis"/>
        </w:rPr>
        <w:t xml:space="preserve"> the </w:t>
      </w:r>
      <w:r w:rsidRPr="00A237E5">
        <w:rPr>
          <w:rStyle w:val="Emphasis"/>
          <w:highlight w:val="green"/>
        </w:rPr>
        <w:t xml:space="preserve">U.S. and world economy by disrupting oil </w:t>
      </w:r>
      <w:r w:rsidRPr="00A237E5">
        <w:rPr>
          <w:rStyle w:val="Emphasis"/>
        </w:rPr>
        <w:t>supplies</w:t>
      </w:r>
      <w:r w:rsidRPr="00EC2C94">
        <w:rPr>
          <w:sz w:val="16"/>
        </w:rPr>
        <w:t xml:space="preserve"> from the Persian Gulf to the United States.28 </w:t>
      </w:r>
      <w:r w:rsidRPr="00EC2C94">
        <w:rPr>
          <w:highlight w:val="green"/>
          <w:u w:val="single"/>
        </w:rPr>
        <w:t xml:space="preserve">The U.S. uses </w:t>
      </w:r>
      <w:r w:rsidRPr="00A237E5">
        <w:rPr>
          <w:rStyle w:val="Emphasis"/>
          <w:highlight w:val="green"/>
        </w:rPr>
        <w:t>over</w:t>
      </w:r>
      <w:r w:rsidRPr="00EC2C94">
        <w:rPr>
          <w:highlight w:val="green"/>
          <w:u w:val="single"/>
        </w:rPr>
        <w:t xml:space="preserve"> 20.7 million barrels a day</w:t>
      </w:r>
      <w:r w:rsidRPr="00EC2C94">
        <w:rPr>
          <w:u w:val="single"/>
        </w:rPr>
        <w:t xml:space="preserve"> of crude oil and products and imports 58.4% of that requirement</w:t>
      </w:r>
      <w:r w:rsidRPr="00EC2C94">
        <w:rPr>
          <w:sz w:val="16"/>
        </w:rPr>
        <w:t xml:space="preserve">.29 On 19 January 2006 al-Qaeda leader Osama bin Laden announced in a video release that, “The war against America and its allies will not be confined to Iraq…..”, and since June of 2003 there have been 298 recorded attacks against Iraqi oil facilities.30 </w:t>
      </w:r>
      <w:r w:rsidRPr="00EC2C94">
        <w:rPr>
          <w:u w:val="single"/>
        </w:rPr>
        <w:t xml:space="preserve">Terrorists conduct research as to the easiest point to </w:t>
      </w:r>
      <w:r w:rsidRPr="00A237E5">
        <w:rPr>
          <w:rStyle w:val="Emphasis"/>
        </w:rPr>
        <w:t>damage the flow of oil or to the point where the most damage can be done</w:t>
      </w:r>
      <w:r w:rsidRPr="00EC2C94">
        <w:rPr>
          <w:sz w:val="16"/>
        </w:rPr>
        <w:t xml:space="preserve">. Scenarios involving the oil fields themselves, a jetliner crashing into the Ras Tanura facility in Saudi Arabia could remove 10 percent of the world’s energy imports in one act.31 </w:t>
      </w:r>
      <w:r w:rsidRPr="00EC2C94">
        <w:rPr>
          <w:u w:val="single"/>
        </w:rPr>
        <w:t xml:space="preserve">Maritime attacks are also </w:t>
      </w:r>
      <w:r w:rsidRPr="00A237E5">
        <w:rPr>
          <w:rStyle w:val="Emphasis"/>
        </w:rPr>
        <w:t>option</w:t>
      </w:r>
      <w:r w:rsidRPr="00EC2C94">
        <w:rPr>
          <w:u w:val="single"/>
        </w:rPr>
        <w:t xml:space="preserve"> for terrorists</w:t>
      </w:r>
      <w:r w:rsidRPr="00EC2C94">
        <w:rPr>
          <w:sz w:val="16"/>
        </w:rPr>
        <w:t xml:space="preserve">; on October 6, 2002 a French tanker carrying 397,000 barrels of crude oil from Iran to Malaysia was rammed by an explosive laden boat off of the port of Ash </w:t>
      </w:r>
      <w:proofErr w:type="spellStart"/>
      <w:r w:rsidRPr="00EC2C94">
        <w:rPr>
          <w:sz w:val="16"/>
        </w:rPr>
        <w:t>Shihr</w:t>
      </w:r>
      <w:proofErr w:type="spellEnd"/>
      <w:r w:rsidRPr="00EC2C94">
        <w:rPr>
          <w:sz w:val="16"/>
        </w:rPr>
        <w:t>, 353 miles east of Aden. The double-hulled tanker was breached, and maritime insurers tripled the rates.32 Energy most travel often long distances from the site where it is obtained to the point where it is converted into energy for use, a catastrophic event at any of the sites or along its route can adversely impact the energy infrastructure and cause ripples in other infrastructures. The security of the pipeline in Alaska increases in importance as efforts are made to make America more independent on energy use.</w:t>
      </w:r>
    </w:p>
    <w:p w14:paraId="4A6ECDCF" w14:textId="77777777" w:rsidR="000E2857" w:rsidRPr="00EC2C94" w:rsidRDefault="000E2857" w:rsidP="000E2857">
      <w:pPr>
        <w:rPr>
          <w:sz w:val="16"/>
        </w:rPr>
      </w:pPr>
      <w:r w:rsidRPr="00A237E5">
        <w:rPr>
          <w:rStyle w:val="Emphasis"/>
        </w:rPr>
        <w:t>Economy</w:t>
      </w:r>
    </w:p>
    <w:p w14:paraId="17DA50C6" w14:textId="77777777" w:rsidR="000E2857" w:rsidRPr="00A237E5" w:rsidRDefault="000E2857" w:rsidP="000E2857">
      <w:pPr>
        <w:rPr>
          <w:rStyle w:val="Emphasis"/>
        </w:rPr>
      </w:pPr>
      <w:r w:rsidRPr="00EC2C94">
        <w:rPr>
          <w:u w:val="single"/>
        </w:rPr>
        <w:t xml:space="preserve">The U.S. </w:t>
      </w:r>
      <w:r w:rsidRPr="00EC2C94">
        <w:rPr>
          <w:highlight w:val="green"/>
          <w:u w:val="single"/>
        </w:rPr>
        <w:t xml:space="preserve">economy is the </w:t>
      </w:r>
      <w:r w:rsidRPr="00A237E5">
        <w:rPr>
          <w:rStyle w:val="Emphasis"/>
          <w:highlight w:val="green"/>
        </w:rPr>
        <w:t>end-state target of several terrorist groups</w:t>
      </w:r>
      <w:r w:rsidRPr="00EC2C94">
        <w:rPr>
          <w:u w:val="single"/>
        </w:rPr>
        <w:t xml:space="preserve"> as identified in the </w:t>
      </w:r>
      <w:r w:rsidRPr="00A237E5">
        <w:rPr>
          <w:rStyle w:val="Emphasis"/>
        </w:rPr>
        <w:t>introduction quote</w:t>
      </w:r>
      <w:r w:rsidRPr="00EC2C94">
        <w:rPr>
          <w:sz w:val="16"/>
        </w:rPr>
        <w:t xml:space="preserve">. The means by which </w:t>
      </w:r>
      <w:r w:rsidRPr="00EC2C94">
        <w:rPr>
          <w:highlight w:val="green"/>
          <w:u w:val="single"/>
        </w:rPr>
        <w:t>terrorists</w:t>
      </w:r>
      <w:r w:rsidRPr="00EC2C94">
        <w:rPr>
          <w:u w:val="single"/>
        </w:rPr>
        <w:t xml:space="preserve"> and other threats </w:t>
      </w:r>
      <w:r w:rsidRPr="00EC2C94">
        <w:rPr>
          <w:highlight w:val="green"/>
          <w:u w:val="single"/>
        </w:rPr>
        <w:t xml:space="preserve">attempt to </w:t>
      </w:r>
      <w:r w:rsidRPr="00A237E5">
        <w:rPr>
          <w:rStyle w:val="Emphasis"/>
          <w:highlight w:val="green"/>
        </w:rPr>
        <w:t>impact</w:t>
      </w:r>
      <w:r w:rsidRPr="00A237E5">
        <w:rPr>
          <w:rStyle w:val="Emphasis"/>
        </w:rPr>
        <w:t xml:space="preserve"> the </w:t>
      </w:r>
      <w:r w:rsidRPr="00A237E5">
        <w:rPr>
          <w:rStyle w:val="Emphasis"/>
          <w:highlight w:val="green"/>
        </w:rPr>
        <w:t>economic infrastructure</w:t>
      </w:r>
      <w:r w:rsidRPr="00EC2C94">
        <w:rPr>
          <w:u w:val="single"/>
        </w:rPr>
        <w:t xml:space="preserve"> is through </w:t>
      </w:r>
      <w:proofErr w:type="spellStart"/>
      <w:r w:rsidRPr="00EC2C94">
        <w:rPr>
          <w:u w:val="single"/>
        </w:rPr>
        <w:t>it’s</w:t>
      </w:r>
      <w:proofErr w:type="spellEnd"/>
      <w:r w:rsidRPr="00EC2C94">
        <w:rPr>
          <w:u w:val="single"/>
        </w:rPr>
        <w:t xml:space="preserve"> linkage to</w:t>
      </w:r>
      <w:r w:rsidRPr="00EC2C94">
        <w:rPr>
          <w:sz w:val="16"/>
        </w:rPr>
        <w:t xml:space="preserve"> the other </w:t>
      </w:r>
      <w:r w:rsidRPr="00A237E5">
        <w:rPr>
          <w:rStyle w:val="Emphasis"/>
        </w:rPr>
        <w:t>infrastructures</w:t>
      </w:r>
      <w:r w:rsidRPr="00EC2C94">
        <w:rPr>
          <w:u w:val="single"/>
        </w:rPr>
        <w:t xml:space="preserve">. </w:t>
      </w:r>
      <w:r w:rsidRPr="00EC2C94">
        <w:rPr>
          <w:highlight w:val="green"/>
          <w:u w:val="single"/>
        </w:rPr>
        <w:t>Attacks</w:t>
      </w:r>
      <w:r w:rsidRPr="00EC2C94">
        <w:rPr>
          <w:u w:val="single"/>
        </w:rPr>
        <w:t xml:space="preserve"> are launched at </w:t>
      </w:r>
      <w:r w:rsidRPr="00A237E5">
        <w:rPr>
          <w:rStyle w:val="Emphasis"/>
        </w:rPr>
        <w:t>other infrastructures</w:t>
      </w:r>
      <w:r w:rsidRPr="00EC2C94">
        <w:rPr>
          <w:u w:val="single"/>
        </w:rPr>
        <w:t xml:space="preserve">, such as </w:t>
      </w:r>
      <w:r w:rsidRPr="00A237E5">
        <w:rPr>
          <w:rStyle w:val="Emphasis"/>
        </w:rPr>
        <w:t>energy</w:t>
      </w:r>
      <w:r w:rsidRPr="00EC2C94">
        <w:rPr>
          <w:u w:val="single"/>
        </w:rPr>
        <w:t xml:space="preserve"> or the </w:t>
      </w:r>
      <w:r w:rsidRPr="00A237E5">
        <w:rPr>
          <w:rStyle w:val="Emphasis"/>
        </w:rPr>
        <w:t>Defense Industrial Base</w:t>
      </w:r>
      <w:r w:rsidRPr="00EC2C94">
        <w:rPr>
          <w:u w:val="single"/>
        </w:rPr>
        <w:t xml:space="preserve"> in an effort to </w:t>
      </w:r>
      <w:r w:rsidRPr="00EC2C94">
        <w:rPr>
          <w:highlight w:val="green"/>
          <w:u w:val="single"/>
        </w:rPr>
        <w:t xml:space="preserve">achieve a </w:t>
      </w:r>
      <w:r w:rsidRPr="00A237E5">
        <w:rPr>
          <w:rStyle w:val="Emphasis"/>
          <w:highlight w:val="green"/>
        </w:rPr>
        <w:t>“cascading” result</w:t>
      </w:r>
      <w:r w:rsidRPr="00EC2C94">
        <w:rPr>
          <w:sz w:val="16"/>
        </w:rPr>
        <w:t xml:space="preserve"> that impacts the economy. </w:t>
      </w:r>
      <w:proofErr w:type="spellStart"/>
      <w:r w:rsidRPr="00EC2C94">
        <w:rPr>
          <w:u w:val="single"/>
        </w:rPr>
        <w:t>Cyber attacks</w:t>
      </w:r>
      <w:proofErr w:type="spellEnd"/>
      <w:r w:rsidRPr="00EC2C94">
        <w:rPr>
          <w:u w:val="single"/>
        </w:rPr>
        <w:t xml:space="preserve"> on Banking and Finance are another effort to indirectly impact the economy. The short term impacts of the 9/11 attacks on Lower Manhattan resulted in the </w:t>
      </w:r>
      <w:r w:rsidRPr="00A237E5">
        <w:rPr>
          <w:rStyle w:val="Emphasis"/>
        </w:rPr>
        <w:t>loss of 30% of office space</w:t>
      </w:r>
      <w:r w:rsidRPr="00EC2C94">
        <w:rPr>
          <w:u w:val="single"/>
        </w:rPr>
        <w:t xml:space="preserve"> and a number of businesses </w:t>
      </w:r>
      <w:r w:rsidRPr="00A237E5">
        <w:rPr>
          <w:rStyle w:val="Emphasis"/>
        </w:rPr>
        <w:t>simply ceased to exist</w:t>
      </w:r>
      <w:r w:rsidRPr="00EC2C94">
        <w:rPr>
          <w:sz w:val="16"/>
        </w:rPr>
        <w:t xml:space="preserve">. Close to </w:t>
      </w:r>
      <w:r w:rsidRPr="00A237E5">
        <w:rPr>
          <w:rStyle w:val="Emphasis"/>
        </w:rPr>
        <w:t>200,000 jobs were destroyed</w:t>
      </w:r>
      <w:r w:rsidRPr="00EC2C94">
        <w:rPr>
          <w:u w:val="single"/>
        </w:rPr>
        <w:t xml:space="preserve"> or </w:t>
      </w:r>
      <w:r w:rsidRPr="00A237E5">
        <w:rPr>
          <w:rStyle w:val="Emphasis"/>
        </w:rPr>
        <w:t>relocated</w:t>
      </w:r>
      <w:r w:rsidRPr="00EC2C94">
        <w:rPr>
          <w:u w:val="single"/>
        </w:rPr>
        <w:t xml:space="preserve"> out of New York City. The </w:t>
      </w:r>
      <w:r w:rsidRPr="00A237E5">
        <w:rPr>
          <w:rStyle w:val="Emphasis"/>
        </w:rPr>
        <w:t>destruction of physical assets</w:t>
      </w:r>
      <w:r w:rsidRPr="00EC2C94">
        <w:rPr>
          <w:u w:val="single"/>
        </w:rPr>
        <w:t xml:space="preserve"> was estimated in the national accounts to amount to $14 billion for private businesses, $1.5 billion for state and local government enterprises and $0.7 billion for federal enterprises. Rescue, cleanup and related costs are estimated to at </w:t>
      </w:r>
      <w:r w:rsidRPr="00A237E5">
        <w:rPr>
          <w:rStyle w:val="Emphasis"/>
        </w:rPr>
        <w:t>least $11 billion for a total direct cost of $27.2 billion</w:t>
      </w:r>
      <w:r w:rsidRPr="00EC2C94">
        <w:rPr>
          <w:sz w:val="16"/>
        </w:rPr>
        <w:t xml:space="preserve">.33 The medium and long term effects cannot be accurately estimated but demonstrate the idea of cascading effects. The five main areas affected over a longer period were Insurance, Airlines, Tourism and other Service Industries, Shipping and Security and military spending. </w:t>
      </w:r>
      <w:r w:rsidRPr="00EC2C94">
        <w:rPr>
          <w:u w:val="single"/>
        </w:rPr>
        <w:t xml:space="preserve">At various times terrorist rhetoric has </w:t>
      </w:r>
      <w:r w:rsidRPr="00A237E5">
        <w:rPr>
          <w:rStyle w:val="Emphasis"/>
        </w:rPr>
        <w:t>mentioned attacks</w:t>
      </w:r>
      <w:r w:rsidRPr="00EC2C94">
        <w:rPr>
          <w:u w:val="single"/>
        </w:rPr>
        <w:t xml:space="preserve"> against Wall Street proper, but the more </w:t>
      </w:r>
      <w:r w:rsidRPr="00A237E5">
        <w:rPr>
          <w:rStyle w:val="Emphasis"/>
        </w:rPr>
        <w:t xml:space="preserve">realistic </w:t>
      </w:r>
      <w:r w:rsidRPr="00A237E5">
        <w:rPr>
          <w:rStyle w:val="Emphasis"/>
          <w:highlight w:val="green"/>
        </w:rPr>
        <w:t xml:space="preserve">damage </w:t>
      </w:r>
      <w:r w:rsidRPr="00EC2C94">
        <w:rPr>
          <w:highlight w:val="green"/>
          <w:u w:val="single"/>
        </w:rPr>
        <w:t>to the economy will come through</w:t>
      </w:r>
      <w:r w:rsidRPr="00EC2C94">
        <w:rPr>
          <w:u w:val="single"/>
        </w:rPr>
        <w:t xml:space="preserve"> the </w:t>
      </w:r>
      <w:r w:rsidRPr="00A237E5">
        <w:rPr>
          <w:rStyle w:val="Emphasis"/>
          <w:highlight w:val="green"/>
        </w:rPr>
        <w:t>indirect</w:t>
      </w:r>
      <w:r w:rsidRPr="00A237E5">
        <w:rPr>
          <w:rStyle w:val="Emphasis"/>
        </w:rPr>
        <w:t xml:space="preserve"> approach of </w:t>
      </w:r>
      <w:r w:rsidRPr="00A237E5">
        <w:rPr>
          <w:rStyle w:val="Emphasis"/>
          <w:highlight w:val="green"/>
        </w:rPr>
        <w:t>cascading effects</w:t>
      </w:r>
      <w:r w:rsidRPr="00A237E5">
        <w:rPr>
          <w:rStyle w:val="Emphasis"/>
        </w:rPr>
        <w:t>.</w:t>
      </w:r>
    </w:p>
    <w:p w14:paraId="2D5975DA" w14:textId="77777777" w:rsidR="000E2857" w:rsidRPr="00EC2C94" w:rsidRDefault="000E2857" w:rsidP="000E2857">
      <w:pPr>
        <w:rPr>
          <w:u w:val="single"/>
        </w:rPr>
      </w:pPr>
      <w:r w:rsidRPr="00A237E5">
        <w:rPr>
          <w:rStyle w:val="Emphasis"/>
        </w:rPr>
        <w:t>Transportation</w:t>
      </w:r>
    </w:p>
    <w:p w14:paraId="5C0AEF54" w14:textId="77777777" w:rsidR="000E2857" w:rsidRPr="00EC2C94" w:rsidRDefault="000E2857" w:rsidP="000E2857">
      <w:pPr>
        <w:rPr>
          <w:sz w:val="16"/>
        </w:rPr>
      </w:pPr>
      <w:r w:rsidRPr="00EC2C94">
        <w:rPr>
          <w:sz w:val="16"/>
        </w:rPr>
        <w:t>The attack on commuter trains in Madrid in March of 2004 and the London bombings in July of 2005, which together killed 243 people, clearly indicated the threat to the transportation infrastructure. Statistics provided by the Brookings Institute in Washington DC show that between 1991 and 2001 42% of worldwide terrorist attacks were directed against mass transit. Transportation is viewed by terrorists as a “soft target” and one that will impact the people of a country. Mass Service Transportation (MST) is the likely target of a terrorist attack.</w:t>
      </w:r>
    </w:p>
    <w:p w14:paraId="2A8C6021" w14:textId="77777777" w:rsidR="000E2857" w:rsidRPr="00EC2C94" w:rsidRDefault="000E2857" w:rsidP="000E2857">
      <w:pPr>
        <w:rPr>
          <w:sz w:val="16"/>
        </w:rPr>
      </w:pPr>
      <w:r w:rsidRPr="00EC2C94">
        <w:rPr>
          <w:sz w:val="16"/>
        </w:rPr>
        <w:t xml:space="preserve">MST caters to large volumes of people, crammed into narrow confined spaces </w:t>
      </w:r>
    </w:p>
    <w:p w14:paraId="66509A11" w14:textId="77777777" w:rsidR="000E2857" w:rsidRPr="00EC2C94" w:rsidRDefault="000E2857" w:rsidP="000E2857">
      <w:pPr>
        <w:rPr>
          <w:sz w:val="16"/>
        </w:rPr>
      </w:pPr>
      <w:r w:rsidRPr="00EC2C94">
        <w:rPr>
          <w:sz w:val="16"/>
        </w:rPr>
        <w:t>MST is designed to move large numbers of people quickly and efficiently, which is often counter to protective measure</w:t>
      </w:r>
    </w:p>
    <w:p w14:paraId="3D337457" w14:textId="77777777" w:rsidR="000E2857" w:rsidRPr="00EC2C94" w:rsidRDefault="000E2857" w:rsidP="000E2857">
      <w:pPr>
        <w:rPr>
          <w:sz w:val="16"/>
        </w:rPr>
      </w:pPr>
      <w:r w:rsidRPr="00EC2C94">
        <w:rPr>
          <w:sz w:val="16"/>
        </w:rPr>
        <w:t xml:space="preserve">MST assets are enclosed, serving to amplify explosions </w:t>
      </w:r>
    </w:p>
    <w:p w14:paraId="7A02F23D" w14:textId="77777777" w:rsidR="000E2857" w:rsidRPr="00EC2C94" w:rsidRDefault="000E2857" w:rsidP="000E2857">
      <w:pPr>
        <w:rPr>
          <w:sz w:val="16"/>
        </w:rPr>
      </w:pPr>
      <w:r w:rsidRPr="00EC2C94">
        <w:rPr>
          <w:sz w:val="16"/>
        </w:rPr>
        <w:t>MST attacks can result in “cascading effects” because communications and power conduits are usually collocated in proximity to their routes</w:t>
      </w:r>
    </w:p>
    <w:p w14:paraId="5E13F6AF" w14:textId="77777777" w:rsidR="000E2857" w:rsidRPr="00EC2C94" w:rsidRDefault="000E2857" w:rsidP="000E2857">
      <w:pPr>
        <w:rPr>
          <w:sz w:val="16"/>
        </w:rPr>
      </w:pPr>
      <w:r w:rsidRPr="00EC2C94">
        <w:rPr>
          <w:sz w:val="16"/>
        </w:rPr>
        <w:t xml:space="preserve">The Department of Homeland Security sent a “public sector notice” in May of 2006 based on two incidents of “suspicious videotaping” of European mass-transit systems.34 The individual had several tapes besides the one in his camera, none of which showed any tourist sites. The tapes focused on the insides of subway cars, the inside and outside of several stations and exit routes from the stations. In June of 2003 the FBI arrested </w:t>
      </w:r>
      <w:proofErr w:type="spellStart"/>
      <w:r w:rsidRPr="00EC2C94">
        <w:rPr>
          <w:sz w:val="16"/>
        </w:rPr>
        <w:t>Iyman</w:t>
      </w:r>
      <w:proofErr w:type="spellEnd"/>
      <w:r w:rsidRPr="00EC2C94">
        <w:rPr>
          <w:sz w:val="16"/>
        </w:rPr>
        <w:t xml:space="preserve"> Faris, a 34 year old naturalized American citizen who had been in contact with Al Qaeda conducting research and reconnaissance in an effort to destroy the Brooklyn Bridge.35 Mr. Faris had traveled to Afghanistan and Pakistan in 2000, meeting with Osama bin Laden, he returned to the U.S. and began gathering information concerning the Brooklyn Bridge and communicating via coded messages with Al Qaeda leaders. </w:t>
      </w:r>
      <w:r w:rsidRPr="00EC2C94">
        <w:rPr>
          <w:u w:val="single"/>
        </w:rPr>
        <w:t xml:space="preserve">An attack on the </w:t>
      </w:r>
      <w:r w:rsidRPr="00A237E5">
        <w:rPr>
          <w:rStyle w:val="Emphasis"/>
        </w:rPr>
        <w:t>bridge</w:t>
      </w:r>
      <w:r w:rsidRPr="00EC2C94">
        <w:rPr>
          <w:u w:val="single"/>
        </w:rPr>
        <w:t xml:space="preserve"> would have not only damaged the </w:t>
      </w:r>
      <w:r w:rsidRPr="00A237E5">
        <w:rPr>
          <w:rStyle w:val="Emphasis"/>
        </w:rPr>
        <w:t>transportation infrastructure</w:t>
      </w:r>
      <w:r w:rsidRPr="00EC2C94">
        <w:rPr>
          <w:u w:val="single"/>
        </w:rPr>
        <w:t xml:space="preserve">, but also a known </w:t>
      </w:r>
      <w:r w:rsidRPr="00A237E5">
        <w:rPr>
          <w:rStyle w:val="Emphasis"/>
        </w:rPr>
        <w:t>American landmark</w:t>
      </w:r>
      <w:r w:rsidRPr="00EC2C94">
        <w:rPr>
          <w:sz w:val="16"/>
        </w:rPr>
        <w:t>. On 24 May 2006, a Pakistani immigrant was convicted on charges of plotting to blow up one of Manhattan’s busiest subway stations in retaliation for the U.S. actions at the Abu Ghraib prison.36</w:t>
      </w:r>
    </w:p>
    <w:p w14:paraId="3EEB8066" w14:textId="77777777" w:rsidR="000E2857" w:rsidRDefault="000E2857" w:rsidP="000E2857">
      <w:pPr>
        <w:rPr>
          <w:sz w:val="16"/>
        </w:rPr>
      </w:pPr>
      <w:r w:rsidRPr="00A237E5">
        <w:rPr>
          <w:rStyle w:val="Emphasis"/>
          <w:highlight w:val="green"/>
        </w:rPr>
        <w:t>Terrorist threats to</w:t>
      </w:r>
      <w:r w:rsidRPr="00A237E5">
        <w:rPr>
          <w:rStyle w:val="Emphasis"/>
        </w:rPr>
        <w:t xml:space="preserve"> the </w:t>
      </w:r>
      <w:r w:rsidRPr="00A237E5">
        <w:rPr>
          <w:rStyle w:val="Emphasis"/>
          <w:highlight w:val="green"/>
        </w:rPr>
        <w:t>transportation</w:t>
      </w:r>
      <w:r w:rsidRPr="00A237E5">
        <w:rPr>
          <w:rStyle w:val="Emphasis"/>
        </w:rPr>
        <w:t xml:space="preserve"> infrastructure</w:t>
      </w:r>
      <w:r w:rsidRPr="00EC2C94">
        <w:rPr>
          <w:u w:val="single"/>
        </w:rPr>
        <w:t xml:space="preserve"> </w:t>
      </w:r>
      <w:r w:rsidRPr="00EC2C94">
        <w:rPr>
          <w:highlight w:val="green"/>
          <w:u w:val="single"/>
        </w:rPr>
        <w:t xml:space="preserve">extend </w:t>
      </w:r>
      <w:r w:rsidRPr="00A237E5">
        <w:rPr>
          <w:rStyle w:val="Emphasis"/>
          <w:highlight w:val="green"/>
        </w:rPr>
        <w:t>beyond land to</w:t>
      </w:r>
      <w:r w:rsidRPr="00A237E5">
        <w:rPr>
          <w:rStyle w:val="Emphasis"/>
        </w:rPr>
        <w:t xml:space="preserve"> the </w:t>
      </w:r>
      <w:r w:rsidRPr="00A237E5">
        <w:rPr>
          <w:rStyle w:val="Emphasis"/>
          <w:highlight w:val="green"/>
        </w:rPr>
        <w:t>sea</w:t>
      </w:r>
      <w:r w:rsidRPr="00EC2C94">
        <w:rPr>
          <w:sz w:val="16"/>
        </w:rPr>
        <w:t xml:space="preserve">. Vice Admiral Jonathan </w:t>
      </w:r>
      <w:proofErr w:type="spellStart"/>
      <w:r w:rsidRPr="00EC2C94">
        <w:rPr>
          <w:sz w:val="16"/>
        </w:rPr>
        <w:t>Greenert</w:t>
      </w:r>
      <w:proofErr w:type="spellEnd"/>
      <w:r w:rsidRPr="00EC2C94">
        <w:rPr>
          <w:sz w:val="16"/>
        </w:rPr>
        <w:t xml:space="preserve">, commander of the U.S. Seventh Fleet, said “one of my nightmares would be a maritime terrorism attack in the Strait of Malacca”.37 “There is a strain of al-Qaida in Southeast Asia, called Jemaah </w:t>
      </w:r>
      <w:proofErr w:type="spellStart"/>
      <w:r w:rsidRPr="00EC2C94">
        <w:rPr>
          <w:sz w:val="16"/>
        </w:rPr>
        <w:t>Islamiya</w:t>
      </w:r>
      <w:proofErr w:type="spellEnd"/>
      <w:r w:rsidRPr="00EC2C94">
        <w:rPr>
          <w:sz w:val="16"/>
        </w:rPr>
        <w:t xml:space="preserve">. They are actively pursuing a maritime terrorism capability that includes diving and mining training.”38 </w:t>
      </w:r>
      <w:r w:rsidRPr="00EC2C94">
        <w:rPr>
          <w:u w:val="single"/>
        </w:rPr>
        <w:t xml:space="preserve">As how this </w:t>
      </w:r>
      <w:r w:rsidRPr="00A237E5">
        <w:rPr>
          <w:rStyle w:val="Emphasis"/>
        </w:rPr>
        <w:t>might</w:t>
      </w:r>
      <w:r w:rsidRPr="00EC2C94">
        <w:rPr>
          <w:u w:val="single"/>
        </w:rPr>
        <w:t xml:space="preserve"> impact on the economy</w:t>
      </w:r>
      <w:r w:rsidRPr="00A237E5">
        <w:rPr>
          <w:rStyle w:val="Emphasis"/>
        </w:rPr>
        <w:t xml:space="preserve">, </w:t>
      </w:r>
      <w:r w:rsidRPr="00A237E5">
        <w:rPr>
          <w:rStyle w:val="Emphasis"/>
          <w:highlight w:val="green"/>
        </w:rPr>
        <w:t>$220 billion in trade comes through</w:t>
      </w:r>
      <w:r w:rsidRPr="00A237E5">
        <w:rPr>
          <w:rStyle w:val="Emphasis"/>
        </w:rPr>
        <w:t xml:space="preserve"> the </w:t>
      </w:r>
      <w:r w:rsidRPr="00A237E5">
        <w:rPr>
          <w:rStyle w:val="Emphasis"/>
          <w:highlight w:val="green"/>
        </w:rPr>
        <w:t>Seventh Fleet area of responsibility</w:t>
      </w:r>
      <w:r w:rsidRPr="00EC2C94">
        <w:rPr>
          <w:u w:val="single"/>
        </w:rPr>
        <w:t xml:space="preserve"> and </w:t>
      </w:r>
      <w:r w:rsidRPr="00A237E5">
        <w:rPr>
          <w:rStyle w:val="Emphasis"/>
          <w:highlight w:val="green"/>
        </w:rPr>
        <w:t>98% of the commerce is moved by sea</w:t>
      </w:r>
      <w:r w:rsidRPr="00EC2C94">
        <w:rPr>
          <w:u w:val="single"/>
        </w:rPr>
        <w:t xml:space="preserve">. Just as ports can be viewed a SPOF within the maritime transport system, there are </w:t>
      </w:r>
      <w:r w:rsidRPr="00A237E5">
        <w:rPr>
          <w:rStyle w:val="Emphasis"/>
        </w:rPr>
        <w:t>certain waterway</w:t>
      </w:r>
      <w:r w:rsidRPr="00EC2C94">
        <w:rPr>
          <w:u w:val="single"/>
        </w:rPr>
        <w:t xml:space="preserve"> </w:t>
      </w:r>
      <w:r w:rsidRPr="00A237E5">
        <w:rPr>
          <w:rStyle w:val="Emphasis"/>
        </w:rPr>
        <w:t>chokepoints</w:t>
      </w:r>
      <w:r w:rsidRPr="00EC2C94">
        <w:rPr>
          <w:u w:val="single"/>
        </w:rPr>
        <w:t xml:space="preserve"> or </w:t>
      </w:r>
      <w:r w:rsidRPr="00A237E5">
        <w:rPr>
          <w:rStyle w:val="Emphasis"/>
        </w:rPr>
        <w:t>heavily trafficked areas</w:t>
      </w:r>
      <w:r w:rsidRPr="00EC2C94">
        <w:rPr>
          <w:sz w:val="16"/>
        </w:rPr>
        <w:t xml:space="preserve"> that can be viewed as a high payoff target to a terrorist or result in catastrophic damage from a natural disaster.</w:t>
      </w:r>
    </w:p>
    <w:p w14:paraId="6BA9A750" w14:textId="77777777" w:rsidR="000E2857" w:rsidRDefault="000E2857" w:rsidP="000E2857"/>
    <w:p w14:paraId="6684953B" w14:textId="77777777" w:rsidR="000E2857" w:rsidRDefault="000E2857" w:rsidP="000E2857">
      <w:pPr>
        <w:pStyle w:val="Heading4"/>
      </w:pPr>
      <w:r w:rsidRPr="00A237E5">
        <w:rPr>
          <w:u w:val="single"/>
        </w:rPr>
        <w:t>Extinction</w:t>
      </w:r>
      <w:r>
        <w:t>.</w:t>
      </w:r>
    </w:p>
    <w:p w14:paraId="075DEB4D" w14:textId="77777777" w:rsidR="000E2857" w:rsidRDefault="000E2857" w:rsidP="000E2857">
      <w:r>
        <w:rPr>
          <w:rStyle w:val="Style13ptBold"/>
        </w:rPr>
        <w:t xml:space="preserve">Liu </w:t>
      </w:r>
      <w:r w:rsidRPr="00A010E6">
        <w:rPr>
          <w:rStyle w:val="Style13ptBold"/>
        </w:rPr>
        <w:t>'</w:t>
      </w:r>
      <w:r>
        <w:rPr>
          <w:rStyle w:val="Style13ptBold"/>
        </w:rPr>
        <w:t>18</w:t>
      </w:r>
      <w:r w:rsidRPr="00A010E6">
        <w:rPr>
          <w:rStyle w:val="Style13ptBold"/>
        </w:rPr>
        <w:t xml:space="preserve"> </w:t>
      </w:r>
      <w:r>
        <w:t xml:space="preserve">[Qian; 11/13/18; Managing Director of Greater China for The Economist Group, previously director of the global economics unit and director of Access China for the Economist Intelligence Unit, PhD in economics from Uppsala University; "The next economic crisis could cause a global conflict. Here's why," </w:t>
      </w:r>
      <w:hyperlink r:id="rId9" w:history="1">
        <w:r w:rsidRPr="003E7CF1">
          <w:rPr>
            <w:rStyle w:val="Hyperlink"/>
          </w:rPr>
          <w:t>https://www.weforum.org/agenda/2018/11/the-next-economic-crisis-could-cause-a-global-conflict-heres-why/</w:t>
        </w:r>
      </w:hyperlink>
      <w:r>
        <w:t>] // Re-Cut Justin</w:t>
      </w:r>
    </w:p>
    <w:p w14:paraId="3918ADE8" w14:textId="77777777" w:rsidR="000E2857" w:rsidRPr="00F27F86" w:rsidRDefault="000E2857" w:rsidP="000E2857">
      <w:pPr>
        <w:rPr>
          <w:sz w:val="16"/>
        </w:rPr>
      </w:pPr>
      <w:r w:rsidRPr="00A010E6">
        <w:rPr>
          <w:sz w:val="16"/>
        </w:rPr>
        <w:t xml:space="preserve">The next economic crisis is closer than you think. But what you should really worry about is what comes </w:t>
      </w:r>
      <w:r w:rsidRPr="0038167F">
        <w:rPr>
          <w:sz w:val="16"/>
        </w:rPr>
        <w:t xml:space="preserve">after: </w:t>
      </w:r>
      <w:r w:rsidRPr="0038167F">
        <w:rPr>
          <w:rStyle w:val="StyleUnderline"/>
        </w:rPr>
        <w:t>in the current social, political, and technological landscape, a</w:t>
      </w:r>
      <w:r w:rsidRPr="00A010E6">
        <w:rPr>
          <w:rStyle w:val="StyleUnderline"/>
        </w:rPr>
        <w:t xml:space="preserve"> </w:t>
      </w:r>
      <w:r w:rsidRPr="00063A61">
        <w:rPr>
          <w:rStyle w:val="Emphasis"/>
        </w:rPr>
        <w:t xml:space="preserve">prolonged </w:t>
      </w:r>
      <w:r w:rsidRPr="00063A61">
        <w:rPr>
          <w:rStyle w:val="Emphasis"/>
          <w:highlight w:val="green"/>
        </w:rPr>
        <w:t>economic crisis</w:t>
      </w:r>
      <w:r w:rsidRPr="00A010E6">
        <w:rPr>
          <w:rStyle w:val="StyleUnderline"/>
        </w:rPr>
        <w:t>, combined with rising</w:t>
      </w:r>
      <w:r w:rsidRPr="00A010E6">
        <w:rPr>
          <w:sz w:val="16"/>
        </w:rPr>
        <w:t xml:space="preserve"> income </w:t>
      </w:r>
      <w:r w:rsidRPr="00A010E6">
        <w:rPr>
          <w:rStyle w:val="StyleUnderline"/>
        </w:rPr>
        <w:t xml:space="preserve">inequality, </w:t>
      </w:r>
      <w:r w:rsidRPr="00063A61">
        <w:rPr>
          <w:rStyle w:val="StyleUnderline"/>
          <w:highlight w:val="green"/>
        </w:rPr>
        <w:t>could</w:t>
      </w:r>
      <w:r w:rsidRPr="00A010E6">
        <w:rPr>
          <w:sz w:val="16"/>
        </w:rPr>
        <w:t xml:space="preserve"> well </w:t>
      </w:r>
      <w:r w:rsidRPr="00063A61">
        <w:rPr>
          <w:rStyle w:val="Emphasis"/>
          <w:highlight w:val="green"/>
        </w:rPr>
        <w:t xml:space="preserve">escalate </w:t>
      </w:r>
      <w:r w:rsidRPr="00063A61">
        <w:rPr>
          <w:rStyle w:val="Emphasis"/>
        </w:rPr>
        <w:t>into a major global military conflict</w:t>
      </w:r>
      <w:r w:rsidRPr="00063A61">
        <w:rPr>
          <w:sz w:val="16"/>
        </w:rPr>
        <w:t>.</w:t>
      </w:r>
      <w:r>
        <w:rPr>
          <w:sz w:val="16"/>
        </w:rPr>
        <w:t xml:space="preserve"> </w:t>
      </w:r>
      <w:r w:rsidRPr="00A010E6">
        <w:rPr>
          <w:sz w:val="16"/>
        </w:rPr>
        <w:t xml:space="preserve">The </w:t>
      </w:r>
      <w:r w:rsidRPr="00A010E6">
        <w:rPr>
          <w:rStyle w:val="StyleUnderline"/>
        </w:rPr>
        <w:t>20</w:t>
      </w:r>
      <w:r w:rsidRPr="00063A61">
        <w:rPr>
          <w:rStyle w:val="Emphasis"/>
          <w:highlight w:val="green"/>
        </w:rPr>
        <w:t>08</w:t>
      </w:r>
      <w:r w:rsidRPr="00A010E6">
        <w:rPr>
          <w:sz w:val="16"/>
        </w:rPr>
        <w:t xml:space="preserve">-09 global financial crisis </w:t>
      </w:r>
      <w:r w:rsidRPr="00063A61">
        <w:rPr>
          <w:rStyle w:val="StyleUnderline"/>
          <w:highlight w:val="green"/>
        </w:rPr>
        <w:t>almost</w:t>
      </w:r>
      <w:r w:rsidRPr="00A010E6">
        <w:rPr>
          <w:sz w:val="16"/>
        </w:rPr>
        <w:t xml:space="preserve"> bankrupted governments and </w:t>
      </w:r>
      <w:r w:rsidRPr="00063A61">
        <w:rPr>
          <w:rStyle w:val="StyleUnderline"/>
          <w:highlight w:val="green"/>
        </w:rPr>
        <w:t xml:space="preserve">caused </w:t>
      </w:r>
      <w:r w:rsidRPr="0038167F">
        <w:rPr>
          <w:rStyle w:val="Emphasis"/>
        </w:rPr>
        <w:t xml:space="preserve">systemic </w:t>
      </w:r>
      <w:r w:rsidRPr="00063A61">
        <w:rPr>
          <w:rStyle w:val="Emphasis"/>
          <w:highlight w:val="green"/>
        </w:rPr>
        <w:t>collapse</w:t>
      </w:r>
      <w:r w:rsidRPr="00063A61">
        <w:rPr>
          <w:rStyle w:val="StyleUnderline"/>
          <w:highlight w:val="green"/>
        </w:rPr>
        <w:t xml:space="preserve">. Policymakers </w:t>
      </w:r>
      <w:r w:rsidRPr="00063A61">
        <w:rPr>
          <w:rStyle w:val="StyleUnderline"/>
        </w:rPr>
        <w:t xml:space="preserve">managed to </w:t>
      </w:r>
      <w:r w:rsidRPr="00063A61">
        <w:rPr>
          <w:rStyle w:val="StyleUnderline"/>
          <w:highlight w:val="green"/>
        </w:rPr>
        <w:t>pull</w:t>
      </w:r>
      <w:r w:rsidRPr="00A010E6">
        <w:rPr>
          <w:rStyle w:val="StyleUnderline"/>
        </w:rPr>
        <w:t xml:space="preserve"> the global economy back </w:t>
      </w:r>
      <w:r w:rsidRPr="00063A61">
        <w:rPr>
          <w:rStyle w:val="StyleUnderline"/>
          <w:highlight w:val="green"/>
        </w:rPr>
        <w:t xml:space="preserve">from the brink, using </w:t>
      </w:r>
      <w:r w:rsidRPr="00063A61">
        <w:rPr>
          <w:rStyle w:val="StyleUnderline"/>
        </w:rPr>
        <w:t>massive</w:t>
      </w:r>
      <w:r w:rsidRPr="00A010E6">
        <w:rPr>
          <w:rStyle w:val="StyleUnderline"/>
        </w:rPr>
        <w:t xml:space="preserve"> monetary </w:t>
      </w:r>
      <w:r w:rsidRPr="00063A61">
        <w:rPr>
          <w:rStyle w:val="StyleUnderline"/>
          <w:highlight w:val="green"/>
        </w:rPr>
        <w:t>stimulus</w:t>
      </w:r>
      <w:r w:rsidRPr="00A010E6">
        <w:rPr>
          <w:sz w:val="16"/>
        </w:rPr>
        <w:t>, including quantitative easing and near-zero (or even negative) interest rates.</w:t>
      </w:r>
      <w:r>
        <w:rPr>
          <w:sz w:val="16"/>
        </w:rPr>
        <w:t xml:space="preserve"> </w:t>
      </w:r>
      <w:r w:rsidRPr="00A010E6">
        <w:rPr>
          <w:sz w:val="16"/>
        </w:rPr>
        <w:t>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w:t>
      </w:r>
      <w:r>
        <w:rPr>
          <w:sz w:val="16"/>
        </w:rPr>
        <w:t xml:space="preserve"> </w:t>
      </w:r>
      <w:r w:rsidRPr="00A010E6">
        <w:rPr>
          <w:sz w:val="16"/>
        </w:rPr>
        <w:t>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r>
        <w:rPr>
          <w:sz w:val="16"/>
        </w:rPr>
        <w:t xml:space="preserve"> </w:t>
      </w:r>
      <w:r w:rsidRPr="00A010E6">
        <w:rPr>
          <w:sz w:val="16"/>
        </w:rPr>
        <w:t xml:space="preserve">The </w:t>
      </w:r>
      <w:r w:rsidRPr="00063A61">
        <w:rPr>
          <w:rStyle w:val="StyleUnderline"/>
          <w:highlight w:val="green"/>
        </w:rPr>
        <w:t>lack of structural reform</w:t>
      </w:r>
      <w:r w:rsidRPr="00A010E6">
        <w:rPr>
          <w:rStyle w:val="StyleUnderline"/>
        </w:rPr>
        <w:t xml:space="preserve"> has </w:t>
      </w:r>
      <w:r w:rsidRPr="00063A61">
        <w:rPr>
          <w:rStyle w:val="StyleUnderline"/>
          <w:highlight w:val="green"/>
        </w:rPr>
        <w:t>meant</w:t>
      </w:r>
      <w:r w:rsidRPr="00A010E6">
        <w:rPr>
          <w:sz w:val="16"/>
        </w:rPr>
        <w:t xml:space="preserve"> that the </w:t>
      </w:r>
      <w:r w:rsidRPr="00A010E6">
        <w:rPr>
          <w:rStyle w:val="StyleUnderline"/>
        </w:rPr>
        <w:t xml:space="preserve">unprecedented </w:t>
      </w:r>
      <w:r w:rsidRPr="00063A61">
        <w:rPr>
          <w:rStyle w:val="StyleUnderline"/>
          <w:highlight w:val="green"/>
        </w:rPr>
        <w:t>excess liquidity</w:t>
      </w:r>
      <w:r w:rsidRPr="00A010E6">
        <w:rPr>
          <w:sz w:val="16"/>
        </w:rPr>
        <w:t xml:space="preserve"> that central banks injected into their economies </w:t>
      </w:r>
      <w:r w:rsidRPr="00A010E6">
        <w:rPr>
          <w:rStyle w:val="StyleUnderline"/>
        </w:rPr>
        <w:t xml:space="preserve">was not allocated to its most efficient uses. </w:t>
      </w:r>
      <w:r w:rsidRPr="0038167F">
        <w:rPr>
          <w:rStyle w:val="StyleUnderline"/>
        </w:rPr>
        <w:t>Instead, it raised global asset prices to levels even higher than those prevailing before 2008</w:t>
      </w:r>
      <w:r w:rsidRPr="0038167F">
        <w:rPr>
          <w:sz w:val="16"/>
        </w:rPr>
        <w:t>. In the United States, housing prices are now 8% higher than they were at the peak of the property bubble in 2006, according to the property website Zillow. The price-to-earnings (CAPE) ratio, which measures whether</w:t>
      </w:r>
      <w:r w:rsidRPr="00A010E6">
        <w:rPr>
          <w:sz w:val="16"/>
        </w:rPr>
        <w:t xml:space="preserve"> stock-market prices are within a reasonable range, is now higher than it was both in 2008 and at the start of the Great Depression in 1929.</w:t>
      </w:r>
      <w:r>
        <w:rPr>
          <w:sz w:val="16"/>
        </w:rPr>
        <w:t xml:space="preserve"> </w:t>
      </w:r>
      <w:r w:rsidRPr="00A010E6">
        <w:rPr>
          <w:sz w:val="16"/>
        </w:rPr>
        <w:t xml:space="preserve">As monetary tightening reveals the vulnerabilities in the real economy, the collapse of asset-price bubbles will trigger </w:t>
      </w:r>
      <w:r w:rsidRPr="00063A61">
        <w:rPr>
          <w:rStyle w:val="StyleUnderline"/>
          <w:highlight w:val="green"/>
        </w:rPr>
        <w:t>another</w:t>
      </w:r>
      <w:r w:rsidRPr="00A010E6">
        <w:rPr>
          <w:rStyle w:val="StyleUnderline"/>
        </w:rPr>
        <w:t xml:space="preserve"> economic </w:t>
      </w:r>
      <w:r w:rsidRPr="00063A61">
        <w:rPr>
          <w:rStyle w:val="StyleUnderline"/>
          <w:highlight w:val="green"/>
        </w:rPr>
        <w:t>crisis</w:t>
      </w:r>
      <w:r w:rsidRPr="00A010E6">
        <w:rPr>
          <w:sz w:val="16"/>
        </w:rPr>
        <w:t xml:space="preserve"> – one that </w:t>
      </w:r>
      <w:r w:rsidRPr="00063A61">
        <w:rPr>
          <w:rStyle w:val="StyleUnderline"/>
          <w:highlight w:val="green"/>
        </w:rPr>
        <w:t xml:space="preserve">could be </w:t>
      </w:r>
      <w:r w:rsidRPr="00063A61">
        <w:rPr>
          <w:rStyle w:val="Emphasis"/>
        </w:rPr>
        <w:t xml:space="preserve">even more </w:t>
      </w:r>
      <w:r w:rsidRPr="00063A61">
        <w:rPr>
          <w:rStyle w:val="Emphasis"/>
          <w:highlight w:val="green"/>
        </w:rPr>
        <w:t>severe</w:t>
      </w:r>
      <w:r w:rsidRPr="00A010E6">
        <w:rPr>
          <w:sz w:val="16"/>
        </w:rPr>
        <w:t xml:space="preserve"> than the last, </w:t>
      </w:r>
      <w:r w:rsidRPr="00063A61">
        <w:rPr>
          <w:rStyle w:val="StyleUnderline"/>
        </w:rPr>
        <w:t>because</w:t>
      </w:r>
      <w:r w:rsidRPr="00A010E6">
        <w:rPr>
          <w:rStyle w:val="StyleUnderline"/>
        </w:rPr>
        <w:t xml:space="preserve"> we have built up a tolerance to our strongest macroeconomic medications. </w:t>
      </w:r>
      <w:r w:rsidRPr="00063A61">
        <w:rPr>
          <w:rStyle w:val="StyleUnderline"/>
          <w:highlight w:val="green"/>
        </w:rPr>
        <w:t xml:space="preserve">A </w:t>
      </w:r>
      <w:r w:rsidRPr="0038167F">
        <w:rPr>
          <w:rStyle w:val="StyleUnderline"/>
        </w:rPr>
        <w:t>decade of</w:t>
      </w:r>
      <w:r w:rsidRPr="0038167F">
        <w:rPr>
          <w:sz w:val="16"/>
        </w:rPr>
        <w:t xml:space="preserve"> regular adrenaline shots, in the form of ultra-low interest rates and </w:t>
      </w:r>
      <w:r w:rsidRPr="0038167F">
        <w:rPr>
          <w:rStyle w:val="StyleUnderline"/>
        </w:rPr>
        <w:t xml:space="preserve">unconventional monetary </w:t>
      </w:r>
      <w:r w:rsidRPr="00063A61">
        <w:rPr>
          <w:rStyle w:val="StyleUnderline"/>
          <w:highlight w:val="green"/>
        </w:rPr>
        <w:t>policies</w:t>
      </w:r>
      <w:r w:rsidRPr="00A010E6">
        <w:rPr>
          <w:rStyle w:val="StyleUnderline"/>
        </w:rPr>
        <w:t xml:space="preserve">, has </w:t>
      </w:r>
      <w:r w:rsidRPr="00A010E6">
        <w:rPr>
          <w:rStyle w:val="Emphasis"/>
        </w:rPr>
        <w:t xml:space="preserve">severely </w:t>
      </w:r>
      <w:r w:rsidRPr="00063A61">
        <w:rPr>
          <w:rStyle w:val="Emphasis"/>
          <w:highlight w:val="green"/>
        </w:rPr>
        <w:t>depleted their power to stabilize</w:t>
      </w:r>
      <w:r w:rsidRPr="00A010E6">
        <w:rPr>
          <w:rStyle w:val="Emphasis"/>
        </w:rPr>
        <w:t xml:space="preserve"> and </w:t>
      </w:r>
      <w:r w:rsidRPr="0038167F">
        <w:rPr>
          <w:rStyle w:val="Emphasis"/>
        </w:rPr>
        <w:t>stimulate the economy</w:t>
      </w:r>
      <w:r w:rsidRPr="0038167F">
        <w:rPr>
          <w:sz w:val="16"/>
        </w:rPr>
        <w:t>. If</w:t>
      </w:r>
      <w:r w:rsidRPr="00A010E6">
        <w:rPr>
          <w:sz w:val="16"/>
        </w:rPr>
        <w:t xml:space="preserve"> history is any guide, the </w:t>
      </w:r>
      <w:r w:rsidRPr="00A010E6">
        <w:rPr>
          <w:rStyle w:val="StyleUnderline"/>
        </w:rPr>
        <w:t>consequences</w:t>
      </w:r>
      <w:r w:rsidRPr="00A010E6">
        <w:rPr>
          <w:sz w:val="16"/>
        </w:rPr>
        <w:t xml:space="preserve"> of this mistake </w:t>
      </w:r>
      <w:r w:rsidRPr="00A010E6">
        <w:rPr>
          <w:rStyle w:val="StyleUnderline"/>
        </w:rPr>
        <w:t>could extend far beyond the economy</w:t>
      </w:r>
      <w:r w:rsidRPr="00A010E6">
        <w:rPr>
          <w:sz w:val="16"/>
        </w:rPr>
        <w:t xml:space="preserve">. According to Harvard’s Benjamin Friedman, </w:t>
      </w:r>
      <w:r w:rsidRPr="0038167F">
        <w:rPr>
          <w:rStyle w:val="StyleUnderline"/>
        </w:rPr>
        <w:t>prolonged</w:t>
      </w:r>
      <w:r w:rsidRPr="0038167F">
        <w:rPr>
          <w:sz w:val="16"/>
        </w:rPr>
        <w:t xml:space="preserve"> periods</w:t>
      </w:r>
      <w:r w:rsidRPr="00A010E6">
        <w:rPr>
          <w:sz w:val="16"/>
        </w:rPr>
        <w:t xml:space="preserve"> of </w:t>
      </w:r>
      <w:r w:rsidRPr="00063A61">
        <w:rPr>
          <w:rStyle w:val="StyleUnderline"/>
          <w:highlight w:val="green"/>
        </w:rPr>
        <w:t>economic distress</w:t>
      </w:r>
      <w:r w:rsidRPr="00A010E6">
        <w:rPr>
          <w:rStyle w:val="StyleUnderline"/>
        </w:rPr>
        <w:t xml:space="preserve"> have been characterized</w:t>
      </w:r>
      <w:r w:rsidRPr="00A010E6">
        <w:rPr>
          <w:sz w:val="16"/>
        </w:rPr>
        <w:t xml:space="preserve"> also </w:t>
      </w:r>
      <w:r w:rsidRPr="00A010E6">
        <w:rPr>
          <w:rStyle w:val="StyleUnderline"/>
        </w:rPr>
        <w:t>by</w:t>
      </w:r>
      <w:r w:rsidRPr="00A010E6">
        <w:rPr>
          <w:sz w:val="16"/>
        </w:rPr>
        <w:t xml:space="preserve"> public </w:t>
      </w:r>
      <w:r w:rsidRPr="00A010E6">
        <w:rPr>
          <w:rStyle w:val="StyleUnderline"/>
        </w:rPr>
        <w:t>antipathy toward</w:t>
      </w:r>
      <w:r w:rsidRPr="00A010E6">
        <w:rPr>
          <w:sz w:val="16"/>
        </w:rPr>
        <w:t xml:space="preserve"> minority groups or </w:t>
      </w:r>
      <w:r w:rsidRPr="00A010E6">
        <w:rPr>
          <w:rStyle w:val="StyleUnderline"/>
        </w:rPr>
        <w:t>foreign countries</w:t>
      </w:r>
      <w:r w:rsidRPr="00A010E6">
        <w:rPr>
          <w:sz w:val="16"/>
        </w:rPr>
        <w:t xml:space="preserve"> – attitudes </w:t>
      </w:r>
      <w:r w:rsidRPr="00A010E6">
        <w:rPr>
          <w:rStyle w:val="StyleUnderline"/>
        </w:rPr>
        <w:t xml:space="preserve">that </w:t>
      </w:r>
      <w:r w:rsidRPr="00063A61">
        <w:rPr>
          <w:rStyle w:val="StyleUnderline"/>
          <w:highlight w:val="green"/>
        </w:rPr>
        <w:t>can</w:t>
      </w:r>
      <w:r w:rsidRPr="00A010E6">
        <w:rPr>
          <w:sz w:val="16"/>
        </w:rPr>
        <w:t xml:space="preserve"> help to </w:t>
      </w:r>
      <w:r w:rsidRPr="00A010E6">
        <w:rPr>
          <w:rStyle w:val="StyleUnderline"/>
        </w:rPr>
        <w:t xml:space="preserve">fuel </w:t>
      </w:r>
      <w:r w:rsidRPr="00063A61">
        <w:rPr>
          <w:rStyle w:val="Emphasis"/>
          <w:highlight w:val="green"/>
        </w:rPr>
        <w:t>unrest</w:t>
      </w:r>
      <w:r w:rsidRPr="00A010E6">
        <w:rPr>
          <w:rStyle w:val="StyleUnderline"/>
        </w:rPr>
        <w:t xml:space="preserve">, </w:t>
      </w:r>
      <w:r w:rsidRPr="00063A61">
        <w:rPr>
          <w:rStyle w:val="Emphasis"/>
          <w:highlight w:val="green"/>
        </w:rPr>
        <w:t>terrorism</w:t>
      </w:r>
      <w:r w:rsidRPr="00A010E6">
        <w:rPr>
          <w:rStyle w:val="StyleUnderline"/>
        </w:rPr>
        <w:t xml:space="preserve">, or even </w:t>
      </w:r>
      <w:r w:rsidRPr="00063A61">
        <w:rPr>
          <w:rStyle w:val="Emphasis"/>
          <w:highlight w:val="green"/>
        </w:rPr>
        <w:t>war</w:t>
      </w:r>
      <w:r w:rsidRPr="00A010E6">
        <w:rPr>
          <w:sz w:val="16"/>
        </w:rPr>
        <w:t>.</w:t>
      </w:r>
      <w:r>
        <w:rPr>
          <w:sz w:val="16"/>
        </w:rPr>
        <w:t xml:space="preserve"> </w:t>
      </w:r>
      <w:r w:rsidRPr="00A010E6">
        <w:rPr>
          <w:sz w:val="16"/>
        </w:rPr>
        <w:t>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r>
        <w:rPr>
          <w:sz w:val="16"/>
        </w:rPr>
        <w:t xml:space="preserve"> </w:t>
      </w:r>
      <w:r w:rsidRPr="00A010E6">
        <w:rPr>
          <w:sz w:val="16"/>
        </w:rPr>
        <w:t xml:space="preserve">To be sure, WWII, like World War I, was caused by a multitude of factors; </w:t>
      </w:r>
      <w:r w:rsidRPr="00A010E6">
        <w:rPr>
          <w:rStyle w:val="StyleUnderline"/>
        </w:rPr>
        <w:t>there is no standard path to war. But</w:t>
      </w:r>
      <w:r w:rsidRPr="00A010E6">
        <w:rPr>
          <w:sz w:val="16"/>
        </w:rPr>
        <w:t xml:space="preserve"> there is reason to believe that </w:t>
      </w:r>
      <w:r w:rsidRPr="00A010E6">
        <w:rPr>
          <w:rStyle w:val="StyleUnderline"/>
        </w:rPr>
        <w:t>high</w:t>
      </w:r>
      <w:r w:rsidRPr="00A010E6">
        <w:rPr>
          <w:sz w:val="16"/>
        </w:rPr>
        <w:t xml:space="preserve"> levels of </w:t>
      </w:r>
      <w:r w:rsidRPr="00A010E6">
        <w:rPr>
          <w:rStyle w:val="StyleUnderline"/>
        </w:rPr>
        <w:t>inequality can play a significant role</w:t>
      </w:r>
      <w:r w:rsidRPr="00A010E6">
        <w:rPr>
          <w:sz w:val="16"/>
        </w:rPr>
        <w:t xml:space="preserve"> in </w:t>
      </w:r>
      <w:r w:rsidRPr="00A010E6">
        <w:rPr>
          <w:rStyle w:val="StyleUnderline"/>
        </w:rPr>
        <w:t>stoking conflict</w:t>
      </w:r>
      <w:r w:rsidRPr="00A010E6">
        <w:rPr>
          <w:sz w:val="16"/>
        </w:rPr>
        <w:t>.</w:t>
      </w:r>
      <w:r>
        <w:rPr>
          <w:sz w:val="16"/>
        </w:rPr>
        <w:t xml:space="preserve"> </w:t>
      </w:r>
      <w:r w:rsidRPr="00A010E6">
        <w:rPr>
          <w:sz w:val="16"/>
        </w:rPr>
        <w:t xml:space="preserve">According to research by the economist Thomas Piketty, a spike in income inequality is often followed by a great crisis. Income inequality then declines for a while, before rising again, until a new peak – and a new </w:t>
      </w:r>
      <w:r w:rsidRPr="00063A61">
        <w:rPr>
          <w:sz w:val="16"/>
        </w:rPr>
        <w:t xml:space="preserve">disaster. </w:t>
      </w:r>
      <w:r w:rsidRPr="00063A61">
        <w:rPr>
          <w:rStyle w:val="StyleUnderline"/>
        </w:rPr>
        <w:t>Though causality has yet to be proven,</w:t>
      </w:r>
      <w:r w:rsidRPr="00A010E6">
        <w:rPr>
          <w:rStyle w:val="StyleUnderline"/>
        </w:rPr>
        <w:t xml:space="preserve"> given the limited number of data points,</w:t>
      </w:r>
      <w:r w:rsidRPr="00A010E6">
        <w:rPr>
          <w:sz w:val="16"/>
        </w:rPr>
        <w:t xml:space="preserve"> </w:t>
      </w:r>
      <w:r w:rsidRPr="00A010E6">
        <w:rPr>
          <w:rStyle w:val="Emphasis"/>
        </w:rPr>
        <w:t xml:space="preserve">this </w:t>
      </w:r>
      <w:r w:rsidRPr="00063A61">
        <w:rPr>
          <w:rStyle w:val="Emphasis"/>
          <w:highlight w:val="green"/>
        </w:rPr>
        <w:t xml:space="preserve">correlation </w:t>
      </w:r>
      <w:r w:rsidRPr="0038167F">
        <w:rPr>
          <w:rStyle w:val="Emphasis"/>
        </w:rPr>
        <w:t xml:space="preserve">should </w:t>
      </w:r>
      <w:r w:rsidRPr="00063A61">
        <w:rPr>
          <w:rStyle w:val="Emphasis"/>
          <w:highlight w:val="green"/>
        </w:rPr>
        <w:t>not be taken lightly</w:t>
      </w:r>
      <w:r w:rsidRPr="00A010E6">
        <w:rPr>
          <w:sz w:val="16"/>
        </w:rPr>
        <w:t>, especially with wealth and income inequality at historically high levels.</w:t>
      </w:r>
      <w:r>
        <w:rPr>
          <w:sz w:val="16"/>
        </w:rPr>
        <w:t xml:space="preserve"> </w:t>
      </w:r>
      <w:r w:rsidRPr="00A010E6">
        <w:rPr>
          <w:sz w:val="16"/>
        </w:rPr>
        <w:t xml:space="preserve">This is </w:t>
      </w:r>
      <w:r w:rsidRPr="00063A61">
        <w:rPr>
          <w:rStyle w:val="StyleUnderline"/>
          <w:highlight w:val="green"/>
        </w:rPr>
        <w:t xml:space="preserve">all </w:t>
      </w:r>
      <w:r w:rsidRPr="00063A61">
        <w:rPr>
          <w:rStyle w:val="StyleUnderline"/>
        </w:rPr>
        <w:t>the more</w:t>
      </w:r>
      <w:r w:rsidRPr="00063A61">
        <w:rPr>
          <w:sz w:val="16"/>
        </w:rPr>
        <w:t xml:space="preserve"> worrying </w:t>
      </w:r>
      <w:r w:rsidRPr="00063A61">
        <w:rPr>
          <w:rStyle w:val="StyleUnderline"/>
        </w:rPr>
        <w:t>in view of</w:t>
      </w:r>
      <w:r w:rsidRPr="00A010E6">
        <w:rPr>
          <w:sz w:val="16"/>
        </w:rPr>
        <w:t xml:space="preserve"> the </w:t>
      </w:r>
      <w:r w:rsidRPr="00063A61">
        <w:rPr>
          <w:rStyle w:val="StyleUnderline"/>
        </w:rPr>
        <w:t>numerous</w:t>
      </w:r>
      <w:r w:rsidRPr="00A010E6">
        <w:rPr>
          <w:rStyle w:val="StyleUnderline"/>
        </w:rPr>
        <w:t xml:space="preserve"> other </w:t>
      </w:r>
      <w:r w:rsidRPr="0038167F">
        <w:rPr>
          <w:rStyle w:val="StyleUnderline"/>
        </w:rPr>
        <w:t xml:space="preserve">factors </w:t>
      </w:r>
      <w:r w:rsidRPr="00063A61">
        <w:rPr>
          <w:rStyle w:val="StyleUnderline"/>
          <w:highlight w:val="green"/>
        </w:rPr>
        <w:t>stoking</w:t>
      </w:r>
      <w:r w:rsidRPr="00A010E6">
        <w:rPr>
          <w:rStyle w:val="StyleUnderline"/>
        </w:rPr>
        <w:t xml:space="preserve"> social unrest and </w:t>
      </w:r>
      <w:r w:rsidRPr="0038167F">
        <w:rPr>
          <w:rStyle w:val="Emphasis"/>
        </w:rPr>
        <w:t xml:space="preserve">diplomatic </w:t>
      </w:r>
      <w:r w:rsidRPr="00063A61">
        <w:rPr>
          <w:rStyle w:val="Emphasis"/>
          <w:highlight w:val="green"/>
        </w:rPr>
        <w:t>tension</w:t>
      </w:r>
      <w:r w:rsidRPr="00A010E6">
        <w:rPr>
          <w:rStyle w:val="StyleUnderline"/>
        </w:rPr>
        <w:t>, including technological disruption</w:t>
      </w:r>
      <w:r w:rsidRPr="00A010E6">
        <w:rPr>
          <w:sz w:val="16"/>
        </w:rPr>
        <w:t xml:space="preserve">, a record-breaking </w:t>
      </w:r>
      <w:r w:rsidRPr="00A010E6">
        <w:rPr>
          <w:rStyle w:val="StyleUnderline"/>
        </w:rPr>
        <w:t>migration</w:t>
      </w:r>
      <w:r w:rsidRPr="00A010E6">
        <w:rPr>
          <w:sz w:val="16"/>
        </w:rPr>
        <w:t xml:space="preserve"> crisis, </w:t>
      </w:r>
      <w:r w:rsidRPr="00A010E6">
        <w:rPr>
          <w:rStyle w:val="StyleUnderline"/>
        </w:rPr>
        <w:t>anxiety over globalization, political polarization, and</w:t>
      </w:r>
      <w:r w:rsidRPr="00A010E6">
        <w:rPr>
          <w:sz w:val="16"/>
        </w:rPr>
        <w:t xml:space="preserve"> rising </w:t>
      </w:r>
      <w:r w:rsidRPr="00A010E6">
        <w:rPr>
          <w:rStyle w:val="StyleUnderline"/>
        </w:rPr>
        <w:t>nationalism. All</w:t>
      </w:r>
      <w:r w:rsidRPr="00A010E6">
        <w:rPr>
          <w:sz w:val="16"/>
        </w:rPr>
        <w:t xml:space="preserve"> are symptoms of failed policies that </w:t>
      </w:r>
      <w:r w:rsidRPr="00A010E6">
        <w:rPr>
          <w:rStyle w:val="StyleUnderline"/>
        </w:rPr>
        <w:t>could</w:t>
      </w:r>
      <w:r w:rsidRPr="00A010E6">
        <w:rPr>
          <w:sz w:val="16"/>
        </w:rPr>
        <w:t xml:space="preserve"> turn out to </w:t>
      </w:r>
      <w:r w:rsidRPr="00A010E6">
        <w:rPr>
          <w:rStyle w:val="StyleUnderline"/>
        </w:rPr>
        <w:t xml:space="preserve">be </w:t>
      </w:r>
      <w:r w:rsidRPr="00A010E6">
        <w:rPr>
          <w:rStyle w:val="Emphasis"/>
        </w:rPr>
        <w:t>trigger points for a future crisis</w:t>
      </w:r>
      <w:r w:rsidRPr="00A010E6">
        <w:rPr>
          <w:sz w:val="16"/>
        </w:rPr>
        <w:t>.</w:t>
      </w:r>
      <w:r>
        <w:rPr>
          <w:sz w:val="16"/>
        </w:rPr>
        <w:t xml:space="preserve"> </w:t>
      </w:r>
      <w:r w:rsidRPr="00A010E6">
        <w:rPr>
          <w:sz w:val="16"/>
        </w:rPr>
        <w:t xml:space="preserve">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A010E6">
        <w:rPr>
          <w:rStyle w:val="StyleUnderline"/>
        </w:rPr>
        <w:t>multilateralism is increasingly being eschewed, as countries</w:t>
      </w:r>
      <w:r w:rsidRPr="00A010E6">
        <w:rPr>
          <w:sz w:val="16"/>
        </w:rPr>
        <w:t xml:space="preserve"> – most notably, Donald Trump’s US – </w:t>
      </w:r>
      <w:r w:rsidRPr="00A010E6">
        <w:rPr>
          <w:rStyle w:val="StyleUnderline"/>
        </w:rPr>
        <w:t>pursue unilateral, isolationist policies</w:t>
      </w:r>
      <w:r w:rsidRPr="00A010E6">
        <w:rPr>
          <w:sz w:val="16"/>
        </w:rPr>
        <w:t>. Meanwhile, proxy wars are raging in Syria and Yemen.</w:t>
      </w:r>
      <w:r>
        <w:rPr>
          <w:sz w:val="16"/>
        </w:rPr>
        <w:t xml:space="preserve"> </w:t>
      </w:r>
      <w:r w:rsidRPr="00A010E6">
        <w:rPr>
          <w:rStyle w:val="StyleUnderline"/>
        </w:rPr>
        <w:t>Against this background</w:t>
      </w:r>
      <w:r w:rsidRPr="00A010E6">
        <w:rPr>
          <w:sz w:val="16"/>
        </w:rPr>
        <w:t xml:space="preserve">, we must take seriously the possibility that </w:t>
      </w:r>
      <w:r w:rsidRPr="0038167F">
        <w:rPr>
          <w:rStyle w:val="Emphasis"/>
        </w:rPr>
        <w:t>the next economic crisis could lead to a large</w:t>
      </w:r>
      <w:r w:rsidRPr="00063A61">
        <w:rPr>
          <w:rStyle w:val="Emphasis"/>
        </w:rPr>
        <w:t xml:space="preserve">-scale </w:t>
      </w:r>
      <w:r w:rsidRPr="00063A61">
        <w:rPr>
          <w:rStyle w:val="Emphasis"/>
          <w:highlight w:val="green"/>
        </w:rPr>
        <w:t>military confrontation</w:t>
      </w:r>
      <w:r w:rsidRPr="00A010E6">
        <w:rPr>
          <w:sz w:val="16"/>
        </w:rPr>
        <w:t>. By the logic of the political scientist Samuel Huntington ,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global conflagration.</w:t>
      </w:r>
      <w:r>
        <w:t xml:space="preserve"> </w:t>
      </w:r>
    </w:p>
    <w:p w14:paraId="0973BAA0" w14:textId="77777777" w:rsidR="000E2857" w:rsidRPr="000E2857" w:rsidRDefault="000E2857" w:rsidP="000E2857"/>
    <w:p w14:paraId="2B78E27A" w14:textId="5CA15B18" w:rsidR="000E2857" w:rsidRDefault="0065222B" w:rsidP="0065222B">
      <w:pPr>
        <w:pStyle w:val="Heading1"/>
        <w:tabs>
          <w:tab w:val="center" w:pos="9348"/>
          <w:tab w:val="left" w:pos="10067"/>
        </w:tabs>
        <w:jc w:val="left"/>
      </w:pPr>
      <w:r>
        <w:tab/>
      </w:r>
      <w:r w:rsidR="00703E7E">
        <w:t>2</w:t>
      </w:r>
      <w:r>
        <w:tab/>
      </w:r>
    </w:p>
    <w:p w14:paraId="5181DF1C" w14:textId="77777777" w:rsidR="0065222B" w:rsidRDefault="0065222B" w:rsidP="0065222B">
      <w:pPr>
        <w:pStyle w:val="Heading4"/>
      </w:pPr>
      <w:r>
        <w:t xml:space="preserve">The Global Economy is </w:t>
      </w:r>
      <w:r>
        <w:rPr>
          <w:u w:val="single"/>
        </w:rPr>
        <w:t>stabilizing</w:t>
      </w:r>
      <w:r>
        <w:t xml:space="preserve"> and set for increases in 2021 but is </w:t>
      </w:r>
      <w:r>
        <w:rPr>
          <w:u w:val="single"/>
        </w:rPr>
        <w:t>still vulnerable</w:t>
      </w:r>
      <w:r>
        <w:t xml:space="preserve"> to shocks</w:t>
      </w:r>
    </w:p>
    <w:p w14:paraId="7E59226A" w14:textId="77777777" w:rsidR="0065222B" w:rsidRPr="00004468" w:rsidRDefault="0065222B" w:rsidP="0065222B">
      <w:r w:rsidRPr="00004468">
        <w:rPr>
          <w:rStyle w:val="Style13ptBold"/>
        </w:rPr>
        <w:t>World Bank</w:t>
      </w:r>
      <w:r>
        <w:rPr>
          <w:rStyle w:val="Style13ptBold"/>
        </w:rPr>
        <w:t xml:space="preserve"> 6-8</w:t>
      </w:r>
      <w:r w:rsidRPr="00004468">
        <w:t xml:space="preserve"> 6-8-2021 "The Global Economy: on Track for Strong but Uneven Growth as COVID-19 Still Weighs"</w:t>
      </w:r>
      <w:r>
        <w:t xml:space="preserve"> </w:t>
      </w:r>
      <w:hyperlink r:id="rId10" w:history="1">
        <w:r w:rsidRPr="00051040">
          <w:rPr>
            <w:rStyle w:val="Hyperlink"/>
          </w:rPr>
          <w:t>https://www.worldbank.org/en/news/feature/2021/06/08/the-global-economy-on-track-for-strong-but-uneven-growth-as-covid-19-still-weighs</w:t>
        </w:r>
      </w:hyperlink>
      <w:r>
        <w:t xml:space="preserve"> </w:t>
      </w:r>
    </w:p>
    <w:p w14:paraId="3C8A3644" w14:textId="77777777" w:rsidR="0065222B" w:rsidRPr="00C01178" w:rsidRDefault="0065222B" w:rsidP="0065222B">
      <w:pPr>
        <w:rPr>
          <w:sz w:val="16"/>
        </w:rPr>
      </w:pPr>
      <w:r w:rsidRPr="00C01178">
        <w:rPr>
          <w:sz w:val="16"/>
        </w:rPr>
        <w:t xml:space="preserve">A year and a half since the onset of the COVID-19 pandemic, </w:t>
      </w:r>
      <w:r w:rsidRPr="00C01178">
        <w:rPr>
          <w:u w:val="single"/>
        </w:rPr>
        <w:t xml:space="preserve">the </w:t>
      </w:r>
      <w:r w:rsidRPr="00C01178">
        <w:rPr>
          <w:highlight w:val="green"/>
          <w:u w:val="single"/>
        </w:rPr>
        <w:t xml:space="preserve">global economy </w:t>
      </w:r>
      <w:r w:rsidRPr="00C01178">
        <w:rPr>
          <w:u w:val="single"/>
        </w:rPr>
        <w:t xml:space="preserve">is </w:t>
      </w:r>
      <w:r w:rsidRPr="00C01178">
        <w:rPr>
          <w:highlight w:val="green"/>
          <w:u w:val="single"/>
        </w:rPr>
        <w:t xml:space="preserve">poised to stage </w:t>
      </w:r>
      <w:r w:rsidRPr="00C01178">
        <w:rPr>
          <w:u w:val="single"/>
        </w:rPr>
        <w:t xml:space="preserve">its </w:t>
      </w:r>
      <w:r w:rsidRPr="00C01178">
        <w:rPr>
          <w:highlight w:val="green"/>
          <w:u w:val="single"/>
        </w:rPr>
        <w:t xml:space="preserve">most </w:t>
      </w:r>
      <w:r w:rsidRPr="00C01178">
        <w:rPr>
          <w:b/>
          <w:bCs/>
          <w:highlight w:val="green"/>
          <w:u w:val="single"/>
        </w:rPr>
        <w:t>robust post-recession recovery</w:t>
      </w:r>
      <w:r w:rsidRPr="00C01178">
        <w:rPr>
          <w:highlight w:val="green"/>
          <w:u w:val="single"/>
        </w:rPr>
        <w:t xml:space="preserve"> in 80 years </w:t>
      </w:r>
      <w:r w:rsidRPr="00C01178">
        <w:rPr>
          <w:u w:val="single"/>
        </w:rPr>
        <w:t>in 2021.</w:t>
      </w:r>
      <w:r w:rsidRPr="00C01178">
        <w:rPr>
          <w:sz w:val="16"/>
        </w:rPr>
        <w:t xml:space="preserve"> But the </w:t>
      </w:r>
      <w:r w:rsidRPr="00C01178">
        <w:rPr>
          <w:highlight w:val="green"/>
          <w:u w:val="single"/>
        </w:rPr>
        <w:t>rebound</w:t>
      </w:r>
      <w:r w:rsidRPr="00C01178">
        <w:rPr>
          <w:sz w:val="16"/>
          <w:highlight w:val="green"/>
        </w:rPr>
        <w:t xml:space="preserve"> </w:t>
      </w:r>
      <w:r w:rsidRPr="00C01178">
        <w:rPr>
          <w:sz w:val="16"/>
        </w:rPr>
        <w:t xml:space="preserve">is </w:t>
      </w:r>
      <w:r w:rsidRPr="00C01178">
        <w:rPr>
          <w:highlight w:val="green"/>
          <w:u w:val="single"/>
        </w:rPr>
        <w:t xml:space="preserve">expected to be </w:t>
      </w:r>
      <w:r w:rsidRPr="00C01178">
        <w:rPr>
          <w:b/>
          <w:bCs/>
          <w:highlight w:val="green"/>
          <w:u w:val="single"/>
        </w:rPr>
        <w:t>uneven across countries</w:t>
      </w:r>
      <w:r w:rsidRPr="00C01178">
        <w:rPr>
          <w:sz w:val="16"/>
        </w:rPr>
        <w:t xml:space="preserve">, as major economies look set to register strong growth even as many developing economies lag. </w:t>
      </w:r>
      <w:r w:rsidRPr="00C01178">
        <w:rPr>
          <w:u w:val="single"/>
        </w:rPr>
        <w:t xml:space="preserve">Global </w:t>
      </w:r>
      <w:r w:rsidRPr="00C01178">
        <w:rPr>
          <w:highlight w:val="green"/>
          <w:u w:val="single"/>
        </w:rPr>
        <w:t xml:space="preserve">growth </w:t>
      </w:r>
      <w:r w:rsidRPr="00C01178">
        <w:rPr>
          <w:u w:val="single"/>
        </w:rPr>
        <w:t xml:space="preserve">is </w:t>
      </w:r>
      <w:r w:rsidRPr="00C01178">
        <w:rPr>
          <w:highlight w:val="green"/>
          <w:u w:val="single"/>
        </w:rPr>
        <w:t>expected to accelerate to 5.6% this year</w:t>
      </w:r>
      <w:r w:rsidRPr="00C01178">
        <w:rPr>
          <w:u w:val="single"/>
        </w:rPr>
        <w:t>, largely on the strength in major economies such as the United States and China</w:t>
      </w:r>
      <w:r w:rsidRPr="00C01178">
        <w:rPr>
          <w:sz w:val="16"/>
        </w:rPr>
        <w:t xml:space="preserve">. And while growth for almost every region of the world has been revised upward for 2021, many continue to grapple with COVID-19 and what is likely to be its long shadow. </w:t>
      </w:r>
      <w:r w:rsidRPr="00C01178">
        <w:rPr>
          <w:highlight w:val="green"/>
          <w:u w:val="single"/>
        </w:rPr>
        <w:t xml:space="preserve">Despite </w:t>
      </w:r>
      <w:r w:rsidRPr="00C01178">
        <w:rPr>
          <w:u w:val="single"/>
        </w:rPr>
        <w:t xml:space="preserve">this year’s </w:t>
      </w:r>
      <w:r w:rsidRPr="00C01178">
        <w:rPr>
          <w:highlight w:val="green"/>
          <w:u w:val="single"/>
        </w:rPr>
        <w:t>pickup</w:t>
      </w:r>
      <w:r w:rsidRPr="00C01178">
        <w:rPr>
          <w:u w:val="single"/>
        </w:rPr>
        <w:t xml:space="preserve">, the </w:t>
      </w:r>
      <w:r w:rsidRPr="00C01178">
        <w:rPr>
          <w:highlight w:val="green"/>
          <w:u w:val="single"/>
        </w:rPr>
        <w:t xml:space="preserve">level of global GDP </w:t>
      </w:r>
      <w:r w:rsidRPr="00C01178">
        <w:rPr>
          <w:u w:val="single"/>
        </w:rPr>
        <w:t xml:space="preserve">in 2021 </w:t>
      </w:r>
      <w:r w:rsidRPr="00C01178">
        <w:rPr>
          <w:highlight w:val="green"/>
          <w:u w:val="single"/>
        </w:rPr>
        <w:t>is expected to be</w:t>
      </w:r>
      <w:r w:rsidRPr="00C01178">
        <w:rPr>
          <w:b/>
          <w:bCs/>
          <w:highlight w:val="green"/>
          <w:u w:val="single"/>
        </w:rPr>
        <w:t xml:space="preserve"> 3.2% below</w:t>
      </w:r>
      <w:r w:rsidRPr="00C01178">
        <w:rPr>
          <w:highlight w:val="green"/>
          <w:u w:val="single"/>
        </w:rPr>
        <w:t xml:space="preserve"> pre-pandemic projections</w:t>
      </w:r>
      <w:r w:rsidRPr="00C01178">
        <w:rPr>
          <w:u w:val="single"/>
        </w:rPr>
        <w:t xml:space="preserve">, and per capita GDP among many emerging market and developing economies is anticipated to remain below pre-COVID-19 peaks for an extended period. </w:t>
      </w:r>
      <w:r w:rsidRPr="00C01178">
        <w:rPr>
          <w:highlight w:val="green"/>
          <w:u w:val="single"/>
        </w:rPr>
        <w:t xml:space="preserve">As </w:t>
      </w:r>
      <w:r w:rsidRPr="00C01178">
        <w:rPr>
          <w:u w:val="single"/>
        </w:rPr>
        <w:t xml:space="preserve">the </w:t>
      </w:r>
      <w:r w:rsidRPr="00C01178">
        <w:rPr>
          <w:b/>
          <w:bCs/>
          <w:highlight w:val="green"/>
          <w:u w:val="single"/>
        </w:rPr>
        <w:t>pandemic continues to flare</w:t>
      </w:r>
      <w:r w:rsidRPr="00C01178">
        <w:rPr>
          <w:u w:val="single"/>
        </w:rPr>
        <w:t xml:space="preserve">, it will shape the path of global economic activity. </w:t>
      </w:r>
    </w:p>
    <w:p w14:paraId="1D50AEFD" w14:textId="77777777" w:rsidR="0065222B" w:rsidRDefault="0065222B" w:rsidP="0065222B">
      <w:pPr>
        <w:pStyle w:val="Heading4"/>
      </w:pPr>
      <w:r>
        <w:t xml:space="preserve">Strikes </w:t>
      </w:r>
      <w:r>
        <w:rPr>
          <w:u w:val="single"/>
        </w:rPr>
        <w:t>hurt</w:t>
      </w:r>
      <w:r>
        <w:t xml:space="preserve"> the Economy – two warrants:</w:t>
      </w:r>
    </w:p>
    <w:p w14:paraId="3B55E30C" w14:textId="77777777" w:rsidR="0065222B" w:rsidRDefault="0065222B" w:rsidP="0065222B">
      <w:pPr>
        <w:pStyle w:val="Heading4"/>
      </w:pPr>
      <w:r>
        <w:t xml:space="preserve">1] They hurt critical </w:t>
      </w:r>
      <w:r>
        <w:rPr>
          <w:u w:val="single"/>
        </w:rPr>
        <w:t>core industries</w:t>
      </w:r>
      <w:r>
        <w:t xml:space="preserve"> that is necessary for economic growth</w:t>
      </w:r>
    </w:p>
    <w:p w14:paraId="68F4139B" w14:textId="77777777" w:rsidR="0065222B" w:rsidRPr="00004468" w:rsidRDefault="0065222B" w:rsidP="0065222B">
      <w:r w:rsidRPr="00224F03">
        <w:rPr>
          <w:rStyle w:val="Style13ptBold"/>
        </w:rPr>
        <w:t>McElroy 19</w:t>
      </w:r>
      <w:r>
        <w:t xml:space="preserve"> </w:t>
      </w:r>
      <w:r w:rsidRPr="00224F03">
        <w:t>John McElroy 10-25-2019 "</w:t>
      </w:r>
      <w:r w:rsidRPr="00C01178">
        <w:rPr>
          <w:highlight w:val="green"/>
          <w:u w:val="single"/>
        </w:rPr>
        <w:t>Strikes</w:t>
      </w:r>
      <w:r w:rsidRPr="00C01178">
        <w:rPr>
          <w:highlight w:val="green"/>
        </w:rPr>
        <w:t xml:space="preserve"> </w:t>
      </w:r>
      <w:r w:rsidRPr="00224F03">
        <w:t>Hurt Everybody"</w:t>
      </w:r>
      <w:r>
        <w:t xml:space="preserve"> </w:t>
      </w:r>
      <w:hyperlink r:id="rId11" w:history="1">
        <w:r w:rsidRPr="00051040">
          <w:rPr>
            <w:rStyle w:val="Hyperlink"/>
          </w:rPr>
          <w:t>https://www.wardsauto.com/ideaxchange/strikes-hurt-everybody</w:t>
        </w:r>
      </w:hyperlink>
      <w:r>
        <w:t xml:space="preserve"> (MPA at McCombs school of Business)</w:t>
      </w:r>
    </w:p>
    <w:p w14:paraId="76A10FC0" w14:textId="77777777" w:rsidR="0065222B" w:rsidRPr="00C01178" w:rsidRDefault="0065222B" w:rsidP="0065222B">
      <w:pPr>
        <w:rPr>
          <w:sz w:val="16"/>
        </w:rPr>
      </w:pPr>
      <w:r w:rsidRPr="00C01178">
        <w:rPr>
          <w:u w:val="single"/>
        </w:rPr>
        <w:t xml:space="preserve">This </w:t>
      </w:r>
      <w:r w:rsidRPr="00C01178">
        <w:rPr>
          <w:highlight w:val="green"/>
          <w:u w:val="single"/>
        </w:rPr>
        <w:t xml:space="preserve">creates a </w:t>
      </w:r>
      <w:r w:rsidRPr="00C01178">
        <w:rPr>
          <w:b/>
          <w:bCs/>
          <w:highlight w:val="green"/>
          <w:u w:val="single"/>
        </w:rPr>
        <w:t>poisonous relationship</w:t>
      </w:r>
      <w:r w:rsidRPr="00C01178">
        <w:rPr>
          <w:highlight w:val="green"/>
          <w:u w:val="single"/>
        </w:rPr>
        <w:t xml:space="preserve"> between </w:t>
      </w:r>
      <w:r w:rsidRPr="00C01178">
        <w:rPr>
          <w:u w:val="single"/>
        </w:rPr>
        <w:t xml:space="preserve">the </w:t>
      </w:r>
      <w:r w:rsidRPr="00C01178">
        <w:rPr>
          <w:highlight w:val="green"/>
          <w:u w:val="single"/>
        </w:rPr>
        <w:t>company and its workforce</w:t>
      </w:r>
      <w:r w:rsidRPr="00C01178">
        <w:rPr>
          <w:u w:val="single"/>
        </w:rPr>
        <w:t>.  Many GM hourly workers don’t identify as GM employees</w:t>
      </w:r>
      <w:r w:rsidRPr="00C01178">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C01178">
        <w:rPr>
          <w:u w:val="single"/>
        </w:rPr>
        <w:t xml:space="preserve">Attacking the company in the media also </w:t>
      </w:r>
      <w:r w:rsidRPr="00C01178">
        <w:rPr>
          <w:b/>
          <w:bCs/>
          <w:highlight w:val="green"/>
          <w:u w:val="single"/>
        </w:rPr>
        <w:t>drives away customers</w:t>
      </w:r>
      <w:r w:rsidRPr="00C01178">
        <w:rPr>
          <w:u w:val="single"/>
        </w:rPr>
        <w:t>. Who wants to buy a shiny new car from a company that’s accused of underpaying its workers and treating them unfairly?</w:t>
      </w:r>
      <w:r w:rsidRPr="00C01178">
        <w:rPr>
          <w:sz w:val="16"/>
        </w:rPr>
        <w:t xml:space="preserve"> </w:t>
      </w:r>
      <w:r w:rsidRPr="00C01178">
        <w:rPr>
          <w:u w:val="single"/>
        </w:rPr>
        <w:t xml:space="preserve">Data from the Center for Automotive Research (CAR) in Ann Arbor, MI, show that </w:t>
      </w:r>
      <w:r w:rsidRPr="00C01178">
        <w:rPr>
          <w:b/>
          <w:bCs/>
          <w:highlight w:val="green"/>
          <w:u w:val="single"/>
          <w:bdr w:val="single" w:sz="4" w:space="0" w:color="auto"/>
        </w:rPr>
        <w:t>GM loses market share during strikes and never gets it back</w:t>
      </w:r>
      <w:r w:rsidRPr="00C01178">
        <w:rPr>
          <w:u w:val="single"/>
        </w:rPr>
        <w:t xml:space="preserve">. GM </w:t>
      </w:r>
      <w:r w:rsidRPr="00C01178">
        <w:rPr>
          <w:highlight w:val="green"/>
          <w:u w:val="single"/>
        </w:rPr>
        <w:t xml:space="preserve">lost two percentage points </w:t>
      </w:r>
      <w:r w:rsidRPr="00C01178">
        <w:rPr>
          <w:u w:val="single"/>
        </w:rPr>
        <w:t xml:space="preserve">during the 1998 strike, which in today’s market </w:t>
      </w:r>
      <w:r w:rsidRPr="00C01178">
        <w:rPr>
          <w:highlight w:val="green"/>
          <w:u w:val="single"/>
        </w:rPr>
        <w:t xml:space="preserve">would represent </w:t>
      </w:r>
      <w:r w:rsidRPr="00C01178">
        <w:rPr>
          <w:b/>
          <w:bCs/>
          <w:highlight w:val="green"/>
          <w:u w:val="single"/>
        </w:rPr>
        <w:t>a loss of 340,000 sales</w:t>
      </w:r>
      <w:r w:rsidRPr="00C01178">
        <w:rPr>
          <w:u w:val="single"/>
        </w:rPr>
        <w:t>. Because GM reports sales on a quarterly basis we’ll only find out at the end of December if it lost market share from this strike</w:t>
      </w:r>
      <w:r w:rsidRPr="00C01178">
        <w:rPr>
          <w:sz w:val="16"/>
        </w:rPr>
        <w:t xml:space="preserve">. UAW members say one of their greatest concerns is job security. </w:t>
      </w:r>
      <w:r w:rsidRPr="00C01178">
        <w:rPr>
          <w:u w:val="single"/>
        </w:rPr>
        <w:t xml:space="preserve">But causing a company to lose market share is </w:t>
      </w:r>
      <w:r w:rsidRPr="00C01178">
        <w:rPr>
          <w:highlight w:val="green"/>
          <w:u w:val="single"/>
        </w:rPr>
        <w:t xml:space="preserve">a sure-fire path to </w:t>
      </w:r>
      <w:r w:rsidRPr="00C01178">
        <w:rPr>
          <w:b/>
          <w:bCs/>
          <w:highlight w:val="green"/>
          <w:u w:val="single"/>
        </w:rPr>
        <w:t>more plant closings and layoffs</w:t>
      </w:r>
      <w:r w:rsidRPr="00C01178">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C01178">
        <w:rPr>
          <w:u w:val="single"/>
        </w:rPr>
        <w:t xml:space="preserve">But </w:t>
      </w:r>
      <w:r w:rsidRPr="00C01178">
        <w:rPr>
          <w:highlight w:val="green"/>
          <w:u w:val="single"/>
        </w:rPr>
        <w:t xml:space="preserve">strikes </w:t>
      </w:r>
      <w:r w:rsidRPr="00C01178">
        <w:rPr>
          <w:u w:val="single"/>
        </w:rPr>
        <w:t xml:space="preserve">don’t just hurt the people walking the picket lines or the company they’re striking against. They </w:t>
      </w:r>
      <w:r w:rsidRPr="00C01178">
        <w:rPr>
          <w:highlight w:val="green"/>
          <w:u w:val="single"/>
        </w:rPr>
        <w:t xml:space="preserve">hurt </w:t>
      </w:r>
      <w:r w:rsidRPr="00C01178">
        <w:rPr>
          <w:b/>
          <w:bCs/>
          <w:highlight w:val="green"/>
          <w:u w:val="single"/>
        </w:rPr>
        <w:t>suppliers, car dealers and the communities located near the plants.</w:t>
      </w:r>
      <w:r w:rsidRPr="00C01178">
        <w:rPr>
          <w:sz w:val="16"/>
          <w:highlight w:val="green"/>
        </w:rPr>
        <w:t xml:space="preserve"> </w:t>
      </w:r>
      <w:r w:rsidRPr="00C01178">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C01178">
        <w:rPr>
          <w:u w:val="single"/>
        </w:rPr>
        <w:t xml:space="preserve">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w:t>
      </w:r>
      <w:r w:rsidRPr="00C01178">
        <w:rPr>
          <w:highlight w:val="green"/>
          <w:u w:val="single"/>
        </w:rPr>
        <w:t xml:space="preserve">if </w:t>
      </w:r>
      <w:r w:rsidRPr="00C01178">
        <w:rPr>
          <w:u w:val="single"/>
        </w:rPr>
        <w:t xml:space="preserve">the </w:t>
      </w:r>
      <w:r w:rsidRPr="00C01178">
        <w:rPr>
          <w:highlight w:val="green"/>
          <w:u w:val="single"/>
        </w:rPr>
        <w:t xml:space="preserve">strike were prolonged it could knock the state </w:t>
      </w:r>
      <w:r w:rsidRPr="00C01178">
        <w:rPr>
          <w:u w:val="single"/>
        </w:rPr>
        <w:t xml:space="preserve">of Michigan – home to GM and the UAW – </w:t>
      </w:r>
      <w:r w:rsidRPr="00C01178">
        <w:rPr>
          <w:b/>
          <w:bCs/>
          <w:highlight w:val="green"/>
          <w:u w:val="single"/>
        </w:rPr>
        <w:t>into a recession.</w:t>
      </w:r>
      <w:r w:rsidRPr="00C01178">
        <w:rPr>
          <w:sz w:val="16"/>
          <w:highlight w:val="green"/>
        </w:rPr>
        <w:t xml:space="preserve"> </w:t>
      </w:r>
      <w:r w:rsidRPr="00C01178">
        <w:rPr>
          <w:sz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C01178">
        <w:rPr>
          <w:sz w:val="16"/>
        </w:rPr>
        <w:t>McElroyI’m</w:t>
      </w:r>
      <w:proofErr w:type="spellEnd"/>
      <w:r w:rsidRPr="00C01178">
        <w:rPr>
          <w:sz w:val="16"/>
        </w:rPr>
        <w:t xml:space="preserve"> not sure how this will ever be resolved. I understand the need for collective bargaining and the threat of a strike. But there’s got to be a better way to get workers a raise without torching the countryside.</w:t>
      </w:r>
    </w:p>
    <w:p w14:paraId="1BE62EEA" w14:textId="77777777" w:rsidR="0065222B" w:rsidRDefault="0065222B" w:rsidP="0065222B">
      <w:pPr>
        <w:pStyle w:val="Heading4"/>
      </w:pPr>
      <w:r>
        <w:t xml:space="preserve">2] Strikes create a stigmatization effect over labor and consumption that </w:t>
      </w:r>
      <w:r>
        <w:rPr>
          <w:u w:val="single"/>
        </w:rPr>
        <w:t>devastates</w:t>
      </w:r>
      <w:r>
        <w:t xml:space="preserve"> the Economy</w:t>
      </w:r>
    </w:p>
    <w:p w14:paraId="68A28BB7" w14:textId="77777777" w:rsidR="0065222B" w:rsidRPr="00004468" w:rsidRDefault="0065222B" w:rsidP="0065222B">
      <w:proofErr w:type="spellStart"/>
      <w:r w:rsidRPr="00004468">
        <w:rPr>
          <w:rStyle w:val="Style13ptBold"/>
        </w:rPr>
        <w:t>Tenza</w:t>
      </w:r>
      <w:proofErr w:type="spellEnd"/>
      <w:r>
        <w:rPr>
          <w:rStyle w:val="Style13ptBold"/>
        </w:rPr>
        <w:t xml:space="preserve"> 20</w:t>
      </w:r>
      <w:r w:rsidRPr="00004468">
        <w:t xml:space="preserve">, </w:t>
      </w:r>
      <w:proofErr w:type="spellStart"/>
      <w:r w:rsidRPr="00004468">
        <w:t>Mlungisi</w:t>
      </w:r>
      <w:proofErr w:type="spellEnd"/>
      <w:r w:rsidRPr="00004468">
        <w:t>. "The effects of violent strikes on the economy of a developing country: a case of South Africa." Obiter 41.3 (2020): 519-537.</w:t>
      </w:r>
      <w:r>
        <w:t xml:space="preserve"> (</w:t>
      </w:r>
      <w:r w:rsidRPr="00004468">
        <w:t>Senior Lecturer, University of KwaZulu-Natal</w:t>
      </w:r>
      <w:r>
        <w:t>)</w:t>
      </w:r>
    </w:p>
    <w:p w14:paraId="3ED6DAF9" w14:textId="77777777" w:rsidR="0065222B" w:rsidRPr="00C01178" w:rsidRDefault="0065222B" w:rsidP="0065222B">
      <w:pPr>
        <w:rPr>
          <w:sz w:val="16"/>
        </w:rPr>
      </w:pPr>
      <w:r w:rsidRPr="00C01178">
        <w:rPr>
          <w:u w:val="single"/>
        </w:rPr>
        <w:t xml:space="preserve">When South Africa obtained democracy in 1994, there was a dream of a better country with a new vision for industrial relations.5 </w:t>
      </w:r>
      <w:r w:rsidRPr="00C01178">
        <w:rPr>
          <w:sz w:val="16"/>
        </w:rPr>
        <w:t xml:space="preserve">However, the number of violent strikes that have </w:t>
      </w:r>
      <w:proofErr w:type="spellStart"/>
      <w:r w:rsidRPr="00C01178">
        <w:rPr>
          <w:sz w:val="16"/>
        </w:rPr>
        <w:t>bedevilled</w:t>
      </w:r>
      <w:proofErr w:type="spellEnd"/>
      <w:r w:rsidRPr="00C01178">
        <w:rPr>
          <w:sz w:val="16"/>
        </w:rPr>
        <w:t xml:space="preserve"> this country in recent years seems to have shattered-down the aspirations of a better South Africa. </w:t>
      </w:r>
      <w:r w:rsidRPr="00C01178">
        <w:rPr>
          <w:u w:val="single"/>
        </w:rPr>
        <w:t xml:space="preserve">South Africa recorded </w:t>
      </w:r>
      <w:r w:rsidRPr="00C01178">
        <w:rPr>
          <w:highlight w:val="green"/>
          <w:u w:val="single"/>
        </w:rPr>
        <w:t xml:space="preserve">114 strikes </w:t>
      </w:r>
      <w:r w:rsidRPr="00C01178">
        <w:rPr>
          <w:u w:val="single"/>
        </w:rPr>
        <w:t xml:space="preserve">in 2013 and 88 strikes in 2014, which </w:t>
      </w:r>
      <w:r w:rsidRPr="00C01178">
        <w:rPr>
          <w:highlight w:val="green"/>
          <w:u w:val="single"/>
        </w:rPr>
        <w:t xml:space="preserve">cost the country </w:t>
      </w:r>
      <w:r w:rsidRPr="00C01178">
        <w:rPr>
          <w:u w:val="single"/>
        </w:rPr>
        <w:t xml:space="preserve">about </w:t>
      </w:r>
      <w:r w:rsidRPr="00C01178">
        <w:rPr>
          <w:b/>
          <w:bCs/>
          <w:highlight w:val="green"/>
          <w:u w:val="single"/>
        </w:rPr>
        <w:t>R6.1 billion</w:t>
      </w:r>
      <w:r w:rsidRPr="00C01178">
        <w:rPr>
          <w:highlight w:val="green"/>
          <w:u w:val="single"/>
        </w:rPr>
        <w:t xml:space="preserve"> </w:t>
      </w:r>
      <w:r w:rsidRPr="00C01178">
        <w:rPr>
          <w:u w:val="single"/>
        </w:rPr>
        <w:t>according to the Department of Labour.6 The impact of these strikes has been hugely felt by the mining sector, particularly the platinum industry</w:t>
      </w:r>
      <w:r w:rsidRPr="00C01178">
        <w:rPr>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C01178">
        <w:rPr>
          <w:u w:val="single"/>
        </w:rPr>
        <w:t xml:space="preserve">. All these </w:t>
      </w:r>
      <w:r w:rsidRPr="00C01178">
        <w:rPr>
          <w:highlight w:val="green"/>
          <w:u w:val="single"/>
        </w:rPr>
        <w:t xml:space="preserve">strikes </w:t>
      </w:r>
      <w:r w:rsidRPr="00C01178">
        <w:rPr>
          <w:u w:val="single"/>
        </w:rPr>
        <w:t xml:space="preserve">(and those not mentioned here) were </w:t>
      </w:r>
      <w:proofErr w:type="spellStart"/>
      <w:r w:rsidRPr="00C01178">
        <w:rPr>
          <w:highlight w:val="green"/>
          <w:u w:val="single"/>
        </w:rPr>
        <w:t>characterised</w:t>
      </w:r>
      <w:proofErr w:type="spellEnd"/>
      <w:r w:rsidRPr="00C01178">
        <w:rPr>
          <w:highlight w:val="green"/>
          <w:u w:val="single"/>
        </w:rPr>
        <w:t xml:space="preserve"> with violence </w:t>
      </w:r>
      <w:r w:rsidRPr="00C01178">
        <w:rPr>
          <w:u w:val="single"/>
        </w:rPr>
        <w:t>accompanied by damage to property, intimidation, assault and sometimes the killing of people</w:t>
      </w:r>
      <w:r w:rsidRPr="00C01178">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C01178">
        <w:rPr>
          <w:sz w:val="16"/>
        </w:rPr>
        <w:t>characterise</w:t>
      </w:r>
      <w:proofErr w:type="spellEnd"/>
      <w:r w:rsidRPr="00C01178">
        <w:rPr>
          <w:sz w:val="16"/>
        </w:rPr>
        <w:t xml:space="preserve"> the South African </w:t>
      </w:r>
      <w:proofErr w:type="spellStart"/>
      <w:r w:rsidRPr="00C01178">
        <w:rPr>
          <w:sz w:val="16"/>
        </w:rPr>
        <w:t>labour</w:t>
      </w:r>
      <w:proofErr w:type="spellEnd"/>
      <w:r w:rsidRPr="00C01178">
        <w:rPr>
          <w:sz w:val="16"/>
        </w:rPr>
        <w:t xml:space="preserve"> market provide a broad explanation for strike violence.9 </w:t>
      </w:r>
      <w:r w:rsidRPr="00C01178">
        <w:rPr>
          <w:u w:val="single"/>
        </w:rPr>
        <w:t>While participating in a strike, workers’ stress levels leave them feeling frustrated at their seeming powerlessness, which in turn provokes further violent behaviour</w:t>
      </w:r>
      <w:r w:rsidRPr="00C01178">
        <w:rPr>
          <w:sz w:val="16"/>
        </w:rPr>
        <w:t xml:space="preserve">.10 </w:t>
      </w:r>
      <w:r w:rsidRPr="00C01178">
        <w:rPr>
          <w:u w:val="single"/>
        </w:rPr>
        <w:t xml:space="preserve">These strikes are not only violent but </w:t>
      </w:r>
      <w:r w:rsidRPr="00C01178">
        <w:rPr>
          <w:b/>
          <w:bCs/>
          <w:highlight w:val="green"/>
          <w:u w:val="single"/>
        </w:rPr>
        <w:t>take long to resolve.</w:t>
      </w:r>
      <w:r w:rsidRPr="00C01178">
        <w:rPr>
          <w:highlight w:val="green"/>
          <w:u w:val="single"/>
        </w:rPr>
        <w:t xml:space="preserve"> </w:t>
      </w:r>
      <w:r w:rsidRPr="00C01178">
        <w:rPr>
          <w:u w:val="single"/>
        </w:rPr>
        <w:t xml:space="preserve">Generally, a lengthy strike has a </w:t>
      </w:r>
      <w:r w:rsidRPr="00C01178">
        <w:rPr>
          <w:b/>
          <w:bCs/>
          <w:highlight w:val="green"/>
          <w:u w:val="single"/>
        </w:rPr>
        <w:t>negative effect on employment</w:t>
      </w:r>
      <w:r w:rsidRPr="00C01178">
        <w:rPr>
          <w:b/>
          <w:bCs/>
          <w:u w:val="single"/>
        </w:rPr>
        <w:t xml:space="preserve">, </w:t>
      </w:r>
      <w:r w:rsidRPr="00C01178">
        <w:rPr>
          <w:b/>
          <w:bCs/>
          <w:highlight w:val="green"/>
          <w:u w:val="single"/>
        </w:rPr>
        <w:t>reduces business confidence and increases the risk of economic stagflation</w:t>
      </w:r>
      <w:r w:rsidRPr="00C01178">
        <w:rPr>
          <w:u w:val="single"/>
        </w:rPr>
        <w:t>.</w:t>
      </w:r>
      <w:r w:rsidRPr="00C01178">
        <w:rPr>
          <w:sz w:val="16"/>
        </w:rPr>
        <w:t xml:space="preserve"> In addition, </w:t>
      </w:r>
      <w:r w:rsidRPr="00C01178">
        <w:rPr>
          <w:u w:val="single"/>
        </w:rPr>
        <w:t xml:space="preserve">such strikes </w:t>
      </w:r>
      <w:r w:rsidRPr="00C01178">
        <w:rPr>
          <w:highlight w:val="green"/>
          <w:u w:val="single"/>
        </w:rPr>
        <w:t xml:space="preserve">have </w:t>
      </w:r>
      <w:r w:rsidRPr="00C01178">
        <w:rPr>
          <w:u w:val="single"/>
        </w:rPr>
        <w:t xml:space="preserve">a major </w:t>
      </w:r>
      <w:r w:rsidRPr="00C01178">
        <w:rPr>
          <w:highlight w:val="green"/>
          <w:u w:val="single"/>
        </w:rPr>
        <w:t xml:space="preserve">setback on </w:t>
      </w:r>
      <w:r w:rsidRPr="00C01178">
        <w:rPr>
          <w:u w:val="single"/>
        </w:rPr>
        <w:t xml:space="preserve">the </w:t>
      </w:r>
      <w:r w:rsidRPr="00C01178">
        <w:rPr>
          <w:highlight w:val="green"/>
          <w:u w:val="single"/>
        </w:rPr>
        <w:t xml:space="preserve">growth </w:t>
      </w:r>
      <w:r w:rsidRPr="00C01178">
        <w:rPr>
          <w:u w:val="single"/>
        </w:rPr>
        <w:t xml:space="preserve">of the economy </w:t>
      </w:r>
      <w:r w:rsidRPr="00C01178">
        <w:rPr>
          <w:highlight w:val="green"/>
          <w:u w:val="single"/>
        </w:rPr>
        <w:t xml:space="preserve">and investment </w:t>
      </w:r>
      <w:r w:rsidRPr="00C01178">
        <w:rPr>
          <w:u w:val="single"/>
        </w:rPr>
        <w:t>opportunities</w:t>
      </w:r>
      <w:r w:rsidRPr="00C01178">
        <w:rPr>
          <w:sz w:val="16"/>
        </w:rPr>
        <w:t xml:space="preserve">. It is common knowledge that consumer spending is directly linked to economic growth. </w:t>
      </w:r>
      <w:r w:rsidRPr="00C01178">
        <w:rPr>
          <w:u w:val="single"/>
        </w:rPr>
        <w:t>At the same time, if the economy is not showing signs of growth, employment opportunities are shed, and poverty becomes the end result</w:t>
      </w:r>
      <w:r w:rsidRPr="00C01178">
        <w:rPr>
          <w:sz w:val="16"/>
        </w:rPr>
        <w:t xml:space="preserve">. The economy of South Africa is in need of rapid growth to enable it to deal with the high levels of unemployment and resultant poverty. </w:t>
      </w:r>
      <w:r w:rsidRPr="00C01178">
        <w:rPr>
          <w:u w:val="single"/>
        </w:rPr>
        <w:t xml:space="preserve">One of the measures that may boost the country’s economic growth is by </w:t>
      </w:r>
      <w:r w:rsidRPr="00C01178">
        <w:rPr>
          <w:highlight w:val="green"/>
          <w:u w:val="single"/>
        </w:rPr>
        <w:t xml:space="preserve">attracting potential investors </w:t>
      </w:r>
      <w:r w:rsidRPr="00C01178">
        <w:rPr>
          <w:u w:val="single"/>
        </w:rPr>
        <w:t xml:space="preserve">to invest in the country. However, this might be </w:t>
      </w:r>
      <w:r w:rsidRPr="00C01178">
        <w:rPr>
          <w:highlight w:val="green"/>
          <w:u w:val="single"/>
        </w:rPr>
        <w:t xml:space="preserve">difficult </w:t>
      </w:r>
      <w:r w:rsidRPr="00C01178">
        <w:rPr>
          <w:u w:val="single"/>
        </w:rPr>
        <w:t xml:space="preserve">as investors would want to invest in a country where there is a likelihood of getting returns for their investments. The wish of getting returns for </w:t>
      </w:r>
      <w:r w:rsidRPr="00C01178">
        <w:rPr>
          <w:highlight w:val="green"/>
          <w:u w:val="single"/>
        </w:rPr>
        <w:t xml:space="preserve">investment may not </w:t>
      </w:r>
      <w:proofErr w:type="spellStart"/>
      <w:r w:rsidRPr="00C01178">
        <w:rPr>
          <w:highlight w:val="green"/>
          <w:u w:val="single"/>
        </w:rPr>
        <w:t>materialise</w:t>
      </w:r>
      <w:proofErr w:type="spellEnd"/>
      <w:r w:rsidRPr="00C01178">
        <w:rPr>
          <w:highlight w:val="green"/>
          <w:u w:val="single"/>
        </w:rPr>
        <w:t xml:space="preserve"> if </w:t>
      </w:r>
      <w:r w:rsidRPr="00C01178">
        <w:rPr>
          <w:u w:val="single"/>
        </w:rPr>
        <w:t xml:space="preserve">the </w:t>
      </w:r>
      <w:proofErr w:type="spellStart"/>
      <w:r w:rsidRPr="00C01178">
        <w:rPr>
          <w:highlight w:val="green"/>
          <w:u w:val="single"/>
        </w:rPr>
        <w:t>labour</w:t>
      </w:r>
      <w:proofErr w:type="spellEnd"/>
      <w:r w:rsidRPr="00C01178">
        <w:rPr>
          <w:highlight w:val="green"/>
          <w:u w:val="single"/>
        </w:rPr>
        <w:t xml:space="preserve"> environment </w:t>
      </w:r>
      <w:r w:rsidRPr="00C01178">
        <w:rPr>
          <w:b/>
          <w:bCs/>
          <w:highlight w:val="green"/>
          <w:u w:val="single"/>
        </w:rPr>
        <w:t>is not fertile</w:t>
      </w:r>
      <w:r w:rsidRPr="00C01178">
        <w:rPr>
          <w:highlight w:val="green"/>
          <w:u w:val="single"/>
        </w:rPr>
        <w:t xml:space="preserve"> </w:t>
      </w:r>
      <w:r w:rsidRPr="00C01178">
        <w:rPr>
          <w:u w:val="single"/>
        </w:rPr>
        <w:t xml:space="preserve">for such investments as a result of, for example, unstable </w:t>
      </w:r>
      <w:proofErr w:type="spellStart"/>
      <w:r w:rsidRPr="00C01178">
        <w:rPr>
          <w:u w:val="single"/>
        </w:rPr>
        <w:t>labour</w:t>
      </w:r>
      <w:proofErr w:type="spellEnd"/>
      <w:r w:rsidRPr="00C01178">
        <w:rPr>
          <w:u w:val="single"/>
        </w:rPr>
        <w:t xml:space="preserve"> relations.</w:t>
      </w:r>
      <w:r w:rsidRPr="00C01178">
        <w:rPr>
          <w:sz w:val="16"/>
        </w:rPr>
        <w:t xml:space="preserve"> Therefore, investors may be reluctant to invest where there is an unstable or fragile </w:t>
      </w:r>
      <w:proofErr w:type="spellStart"/>
      <w:r w:rsidRPr="00C01178">
        <w:rPr>
          <w:sz w:val="16"/>
        </w:rPr>
        <w:t>labour</w:t>
      </w:r>
      <w:proofErr w:type="spellEnd"/>
      <w:r w:rsidRPr="00C01178">
        <w:rPr>
          <w:sz w:val="16"/>
        </w:rPr>
        <w:t xml:space="preserve"> relations environment. 3 THE COMMISSION OF VIOLENCE DURING A STRIKE AND CONSEQUENCES The Constitution guarantees every worker the right to join a trade union, participate in the activities and </w:t>
      </w:r>
      <w:proofErr w:type="spellStart"/>
      <w:r w:rsidRPr="00C01178">
        <w:rPr>
          <w:sz w:val="16"/>
        </w:rPr>
        <w:t>programmes</w:t>
      </w:r>
      <w:proofErr w:type="spellEnd"/>
      <w:r w:rsidRPr="00C01178">
        <w:rPr>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C01178">
        <w:rPr>
          <w:sz w:val="16"/>
        </w:rPr>
        <w:t>Labour</w:t>
      </w:r>
      <w:proofErr w:type="spellEnd"/>
      <w:r w:rsidRPr="00C01178">
        <w:rPr>
          <w:sz w:val="16"/>
        </w:rPr>
        <w:t xml:space="preserve"> Relations Act 66 of 199515 (LRA). The main purpose of the LRA is to “advance economic development, social justice, </w:t>
      </w:r>
      <w:proofErr w:type="spellStart"/>
      <w:r w:rsidRPr="00C01178">
        <w:rPr>
          <w:sz w:val="16"/>
        </w:rPr>
        <w:t>labour</w:t>
      </w:r>
      <w:proofErr w:type="spellEnd"/>
      <w:r w:rsidRPr="00C01178">
        <w:rPr>
          <w:sz w:val="16"/>
        </w:rPr>
        <w:t xml:space="preserve"> peace and the </w:t>
      </w:r>
      <w:proofErr w:type="spellStart"/>
      <w:r w:rsidRPr="00C01178">
        <w:rPr>
          <w:sz w:val="16"/>
        </w:rPr>
        <w:t>democratisation</w:t>
      </w:r>
      <w:proofErr w:type="spellEnd"/>
      <w:r w:rsidRPr="00C01178">
        <w:rPr>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C01178">
        <w:rPr>
          <w:sz w:val="16"/>
        </w:rPr>
        <w:t>emphasise</w:t>
      </w:r>
      <w:proofErr w:type="spellEnd"/>
      <w:r w:rsidRPr="00C01178">
        <w:rPr>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C01178">
        <w:rPr>
          <w:sz w:val="16"/>
        </w:rPr>
        <w:t>ou</w:t>
      </w:r>
      <w:proofErr w:type="spellEnd"/>
      <w:r w:rsidRPr="00C01178">
        <w:rPr>
          <w:sz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C01178">
        <w:rPr>
          <w:sz w:val="16"/>
        </w:rPr>
        <w:t>labour</w:t>
      </w:r>
      <w:proofErr w:type="spellEnd"/>
      <w:r w:rsidRPr="00C01178">
        <w:rPr>
          <w:sz w:val="16"/>
        </w:rPr>
        <w:t xml:space="preserve">. 22 This points to the fact that for many workers and their families’ living conditions remain unsafe and vulnerable to damage due to violence. In Security Services Employers </w:t>
      </w:r>
      <w:proofErr w:type="spellStart"/>
      <w:r w:rsidRPr="00C01178">
        <w:rPr>
          <w:sz w:val="16"/>
        </w:rPr>
        <w:t>Organisation</w:t>
      </w:r>
      <w:proofErr w:type="spellEnd"/>
      <w:r w:rsidRPr="00C01178">
        <w:rPr>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w:t>
      </w:r>
      <w:proofErr w:type="spellStart"/>
      <w:r w:rsidRPr="00C01178">
        <w:rPr>
          <w:sz w:val="16"/>
        </w:rPr>
        <w:t>Mr</w:t>
      </w:r>
      <w:proofErr w:type="spellEnd"/>
      <w:r w:rsidRPr="00C01178">
        <w:rPr>
          <w:sz w:val="16"/>
        </w:rPr>
        <w:t xml:space="preserve"> </w:t>
      </w:r>
      <w:proofErr w:type="spellStart"/>
      <w:r w:rsidRPr="00C01178">
        <w:rPr>
          <w:sz w:val="16"/>
        </w:rPr>
        <w:t>Nqoko</w:t>
      </w:r>
      <w:proofErr w:type="spellEnd"/>
      <w:r w:rsidRPr="00C01178">
        <w:rPr>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C01178">
        <w:rPr>
          <w:u w:val="single"/>
        </w:rPr>
        <w:t>Effects of violent and long strikes on the economy Generally, South Africa’s economy is on a downward scale</w:t>
      </w:r>
      <w:r w:rsidRPr="00C01178">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C01178">
        <w:rPr>
          <w:u w:val="single"/>
        </w:rPr>
        <w:t xml:space="preserve">The strike started on 23 January 2014 and ended on 24 June 2014. It affected the three big platinum producers in the Republic, which are the Anglo American Platinum, Lonmin Plc and Impala Platinum. It was the longest strike since the dawn of democracy in 1994. </w:t>
      </w:r>
      <w:r w:rsidRPr="00C01178">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C01178">
        <w:rPr>
          <w:sz w:val="16"/>
        </w:rPr>
        <w:t>labour</w:t>
      </w:r>
      <w:proofErr w:type="spellEnd"/>
      <w:r w:rsidRPr="00C01178">
        <w:rPr>
          <w:sz w:val="16"/>
        </w:rPr>
        <w:t xml:space="preserve"> available to the economy. </w:t>
      </w:r>
      <w:r w:rsidRPr="00C01178">
        <w:rPr>
          <w:u w:val="single"/>
        </w:rPr>
        <w:t xml:space="preserve">This resulted in a sharp increase in the price of the output by 5.8% with a </w:t>
      </w:r>
      <w:r w:rsidRPr="00C01178">
        <w:rPr>
          <w:b/>
          <w:bCs/>
          <w:highlight w:val="green"/>
          <w:u w:val="single"/>
        </w:rPr>
        <w:t>GDP declined by 0.72 and 0.78%</w:t>
      </w:r>
      <w:r w:rsidRPr="00C01178">
        <w:rPr>
          <w:u w:val="single"/>
        </w:rPr>
        <w:t>.32</w:t>
      </w:r>
    </w:p>
    <w:p w14:paraId="539B6716" w14:textId="77777777" w:rsidR="0065222B" w:rsidRDefault="0065222B" w:rsidP="0065222B">
      <w:pPr>
        <w:pStyle w:val="Heading4"/>
      </w:pPr>
      <w:r>
        <w:t xml:space="preserve">Economic Collapse goes </w:t>
      </w:r>
      <w:r>
        <w:rPr>
          <w:u w:val="single"/>
        </w:rPr>
        <w:t>Nuclear</w:t>
      </w:r>
      <w:r>
        <w:t>.</w:t>
      </w:r>
    </w:p>
    <w:p w14:paraId="0BCE8EA9" w14:textId="77777777" w:rsidR="0065222B" w:rsidRPr="00CC4109" w:rsidRDefault="0065222B" w:rsidP="0065222B">
      <w:proofErr w:type="spellStart"/>
      <w:r w:rsidRPr="00CC4109">
        <w:rPr>
          <w:rStyle w:val="Style13ptBold"/>
        </w:rPr>
        <w:t>Tønnesson</w:t>
      </w:r>
      <w:proofErr w:type="spellEnd"/>
      <w:r>
        <w:rPr>
          <w:rStyle w:val="Style13ptBold"/>
        </w:rPr>
        <w:t xml:space="preserve"> 15</w:t>
      </w:r>
      <w:r w:rsidRPr="00CC4109">
        <w:t xml:space="preserve">, Stein. "Deterrence, interdependence and Sino–US peace." International Area Studies Review 18.3 (2015): 297-311. (the Department of Peace and Conflict, Uppsala University, Sweden, and Peace research Institute Oslo (PRIO), Norway) </w:t>
      </w:r>
    </w:p>
    <w:p w14:paraId="67CA23CF" w14:textId="18145B44" w:rsidR="00703E7E" w:rsidRPr="009B5CE3" w:rsidRDefault="0065222B" w:rsidP="00703E7E">
      <w:pPr>
        <w:rPr>
          <w:sz w:val="16"/>
        </w:rPr>
      </w:pPr>
      <w:r w:rsidRPr="00CC4109">
        <w:rPr>
          <w:sz w:val="16"/>
        </w:rPr>
        <w:t xml:space="preserve">Several </w:t>
      </w:r>
      <w:r w:rsidRPr="00CC4109">
        <w:rPr>
          <w:rStyle w:val="StyleUnderline"/>
          <w:sz w:val="24"/>
        </w:rPr>
        <w:t>recent works on China and Sino–US relations have made substantial contributions to</w:t>
      </w:r>
      <w:r w:rsidRPr="00CC4109">
        <w:rPr>
          <w:sz w:val="16"/>
        </w:rPr>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rPr>
          <w:sz w:val="16"/>
        </w:rPr>
        <w:t xml:space="preserve">. At least four conclusions can be drawn from the review above: first, </w:t>
      </w:r>
      <w:r w:rsidRPr="00CC4109">
        <w:rPr>
          <w:rStyle w:val="StyleUnderline"/>
          <w:sz w:val="24"/>
        </w:rPr>
        <w:t>those who say that interdependence may both inhibit and drive conflict are righ</w:t>
      </w:r>
      <w:r w:rsidRPr="00CC4109">
        <w:rPr>
          <w:sz w:val="16"/>
        </w:rPr>
        <w:t xml:space="preserve">t. </w:t>
      </w:r>
      <w:r w:rsidRPr="00CC4109">
        <w:rPr>
          <w:rStyle w:val="StyleUnderline"/>
          <w:sz w:val="24"/>
        </w:rPr>
        <w:t xml:space="preserve">Interdependence raises the cost of conflict for all sides but </w:t>
      </w:r>
      <w:r w:rsidRPr="00CC4109">
        <w:rPr>
          <w:sz w:val="16"/>
        </w:rPr>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rPr>
          <w:sz w:val="16"/>
        </w:rPr>
        <w:t xml:space="preserve">(Copeland, 2015: 1, 14, 437; Roach, 2014). The risk may increase if one of the interdependent countries is governed by an inward-looking socio-economic coalition (Solingen, 2015); second, the </w:t>
      </w:r>
      <w:r w:rsidRPr="00CC4109">
        <w:rPr>
          <w:rStyle w:val="StyleUnderline"/>
          <w:sz w:val="24"/>
        </w:rPr>
        <w:t xml:space="preserve">risk of war between China and the US should not just be </w:t>
      </w:r>
      <w:proofErr w:type="spellStart"/>
      <w:r w:rsidRPr="00CC4109">
        <w:rPr>
          <w:rStyle w:val="StyleUnderline"/>
          <w:sz w:val="24"/>
        </w:rPr>
        <w:t>analysed</w:t>
      </w:r>
      <w:proofErr w:type="spellEnd"/>
      <w:r w:rsidRPr="00CC4109">
        <w:rPr>
          <w:rStyle w:val="StyleUnderline"/>
          <w:sz w:val="24"/>
        </w:rPr>
        <w:t xml:space="preserve"> bilaterally but include their allies and partners</w:t>
      </w:r>
      <w:r w:rsidRPr="00CC4109">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DA3FD1">
        <w:rPr>
          <w:rStyle w:val="Emphasis"/>
          <w:sz w:val="24"/>
          <w:highlight w:val="green"/>
        </w:rPr>
        <w:t>decisions</w:t>
      </w:r>
      <w:r w:rsidRPr="00CC4109">
        <w:rPr>
          <w:rStyle w:val="Emphasis"/>
          <w:sz w:val="24"/>
        </w:rPr>
        <w:t xml:space="preserve"> </w:t>
      </w:r>
      <w:r w:rsidRPr="00DA3FD1">
        <w:rPr>
          <w:rStyle w:val="Emphasis"/>
          <w:sz w:val="24"/>
          <w:highlight w:val="green"/>
        </w:rPr>
        <w:t>for</w:t>
      </w:r>
      <w:r w:rsidRPr="00CC4109">
        <w:rPr>
          <w:rStyle w:val="Emphasis"/>
          <w:sz w:val="24"/>
        </w:rPr>
        <w:t xml:space="preserve"> </w:t>
      </w:r>
      <w:r w:rsidRPr="00DA3FD1">
        <w:rPr>
          <w:rStyle w:val="Emphasis"/>
          <w:sz w:val="24"/>
          <w:highlight w:val="green"/>
        </w:rPr>
        <w:t>war</w:t>
      </w:r>
      <w:r w:rsidRPr="00CC4109">
        <w:rPr>
          <w:rStyle w:val="Emphasis"/>
          <w:sz w:val="24"/>
        </w:rPr>
        <w:t xml:space="preserve"> and peace are </w:t>
      </w:r>
      <w:r w:rsidRPr="00DA3FD1">
        <w:rPr>
          <w:rStyle w:val="Emphasis"/>
          <w:sz w:val="24"/>
          <w:highlight w:val="green"/>
        </w:rPr>
        <w:t>taken</w:t>
      </w:r>
      <w:r w:rsidRPr="00CC4109">
        <w:rPr>
          <w:rStyle w:val="Emphasis"/>
          <w:sz w:val="24"/>
        </w:rPr>
        <w:t xml:space="preserve"> </w:t>
      </w:r>
      <w:r w:rsidRPr="00DA3FD1">
        <w:rPr>
          <w:rStyle w:val="Emphasis"/>
          <w:sz w:val="24"/>
          <w:highlight w:val="green"/>
        </w:rPr>
        <w:t>by</w:t>
      </w:r>
      <w:r w:rsidRPr="00CC4109">
        <w:rPr>
          <w:rStyle w:val="Emphasis"/>
          <w:sz w:val="24"/>
        </w:rPr>
        <w:t xml:space="preserve"> very </w:t>
      </w:r>
      <w:r w:rsidRPr="00DA3FD1">
        <w:rPr>
          <w:rStyle w:val="Emphasis"/>
          <w:sz w:val="24"/>
          <w:highlight w:val="green"/>
        </w:rPr>
        <w:t>few people, who act on</w:t>
      </w:r>
      <w:r w:rsidRPr="00CC4109">
        <w:rPr>
          <w:rStyle w:val="Emphasis"/>
          <w:sz w:val="24"/>
        </w:rPr>
        <w:t xml:space="preserve"> the basis of their </w:t>
      </w:r>
      <w:r w:rsidRPr="00DA3FD1">
        <w:rPr>
          <w:rStyle w:val="Emphasis"/>
          <w:sz w:val="24"/>
          <w:highlight w:val="green"/>
        </w:rPr>
        <w:t>future</w:t>
      </w:r>
      <w:r w:rsidRPr="00CC4109">
        <w:rPr>
          <w:rStyle w:val="Emphasis"/>
          <w:sz w:val="24"/>
        </w:rPr>
        <w:t xml:space="preserve"> </w:t>
      </w:r>
      <w:r w:rsidRPr="00DA3FD1">
        <w:rPr>
          <w:rStyle w:val="Emphasis"/>
          <w:sz w:val="24"/>
          <w:highlight w:val="green"/>
        </w:rPr>
        <w:t>expectations</w:t>
      </w:r>
      <w:r w:rsidRPr="00CC4109">
        <w:rPr>
          <w:sz w:val="16"/>
        </w:rPr>
        <w:t xml:space="preserve">. International relations theory must be supplemented by foreign policy analysis in order to assess the value attributed by national decision-makers to economic development and their assessments of risks and opportunities. </w:t>
      </w:r>
      <w:r w:rsidRPr="00DA3FD1">
        <w:rPr>
          <w:rStyle w:val="StyleUnderline"/>
          <w:sz w:val="24"/>
          <w:highlight w:val="green"/>
        </w:rPr>
        <w:t>If</w:t>
      </w:r>
      <w:r w:rsidRPr="00CC4109">
        <w:rPr>
          <w:rStyle w:val="StyleUnderline"/>
          <w:sz w:val="24"/>
        </w:rPr>
        <w:t xml:space="preserve"> </w:t>
      </w:r>
      <w:r w:rsidRPr="00DA3FD1">
        <w:rPr>
          <w:rStyle w:val="StyleUnderline"/>
          <w:sz w:val="24"/>
          <w:highlight w:val="green"/>
        </w:rPr>
        <w:t>leaders</w:t>
      </w:r>
      <w:r w:rsidRPr="00CC4109">
        <w:rPr>
          <w:rStyle w:val="StyleUnderline"/>
          <w:sz w:val="24"/>
        </w:rPr>
        <w:t xml:space="preserve"> on either side of the Atlantic begin to </w:t>
      </w:r>
      <w:r w:rsidRPr="00DA3FD1">
        <w:rPr>
          <w:rStyle w:val="StyleUnderline"/>
          <w:sz w:val="24"/>
          <w:highlight w:val="green"/>
        </w:rPr>
        <w:t>seriously</w:t>
      </w:r>
      <w:r w:rsidRPr="00CC4109">
        <w:rPr>
          <w:rStyle w:val="StyleUnderline"/>
          <w:sz w:val="24"/>
        </w:rPr>
        <w:t xml:space="preserve"> fear or </w:t>
      </w:r>
      <w:r w:rsidRPr="00DA3FD1">
        <w:rPr>
          <w:rStyle w:val="StyleUnderline"/>
          <w:sz w:val="24"/>
          <w:highlight w:val="green"/>
        </w:rPr>
        <w:t>anticipate</w:t>
      </w:r>
      <w:r w:rsidRPr="00CC4109">
        <w:rPr>
          <w:rStyle w:val="StyleUnderline"/>
          <w:sz w:val="24"/>
        </w:rPr>
        <w:t xml:space="preserve"> their own nation’s </w:t>
      </w:r>
      <w:r w:rsidRPr="00DA3FD1">
        <w:rPr>
          <w:rStyle w:val="StyleUnderline"/>
          <w:sz w:val="24"/>
          <w:highlight w:val="green"/>
        </w:rPr>
        <w:t>decline</w:t>
      </w:r>
      <w:r w:rsidRPr="00CC4109">
        <w:rPr>
          <w:rStyle w:val="StyleUnderline"/>
          <w:sz w:val="24"/>
        </w:rPr>
        <w:t xml:space="preserve"> </w:t>
      </w:r>
      <w:r w:rsidRPr="00DA3FD1">
        <w:rPr>
          <w:rStyle w:val="StyleUnderline"/>
          <w:sz w:val="24"/>
          <w:highlight w:val="green"/>
        </w:rPr>
        <w:t>then</w:t>
      </w:r>
      <w:r w:rsidRPr="00CC4109">
        <w:rPr>
          <w:rStyle w:val="StyleUnderline"/>
          <w:sz w:val="24"/>
        </w:rPr>
        <w:t xml:space="preserve"> </w:t>
      </w:r>
      <w:r w:rsidRPr="00DA3FD1">
        <w:rPr>
          <w:rStyle w:val="StyleUnderline"/>
          <w:sz w:val="24"/>
          <w:highlight w:val="green"/>
        </w:rPr>
        <w:t xml:space="preserve">they may </w:t>
      </w:r>
      <w:r w:rsidRPr="00CC4109">
        <w:rPr>
          <w:rStyle w:val="StyleUnderline"/>
          <w:sz w:val="24"/>
        </w:rPr>
        <w:t xml:space="preserve">blame </w:t>
      </w:r>
      <w:r w:rsidRPr="00CC4109">
        <w:rPr>
          <w:sz w:val="16"/>
        </w:rPr>
        <w:t>this on external dependence, appeal to anti-foreign sentiments,</w:t>
      </w:r>
      <w:r w:rsidRPr="00CC4109">
        <w:rPr>
          <w:rStyle w:val="StyleUnderline"/>
          <w:sz w:val="24"/>
        </w:rPr>
        <w:t xml:space="preserve"> </w:t>
      </w:r>
      <w:r w:rsidRPr="00DA3FD1">
        <w:rPr>
          <w:rStyle w:val="StyleUnderline"/>
          <w:sz w:val="24"/>
          <w:highlight w:val="green"/>
        </w:rPr>
        <w:t>contemplate</w:t>
      </w:r>
      <w:r w:rsidRPr="00CC4109">
        <w:rPr>
          <w:rStyle w:val="StyleUnderline"/>
          <w:sz w:val="24"/>
        </w:rPr>
        <w:t xml:space="preserve"> the </w:t>
      </w:r>
      <w:r w:rsidRPr="00DA3FD1">
        <w:rPr>
          <w:rStyle w:val="StyleUnderline"/>
          <w:sz w:val="24"/>
          <w:highlight w:val="green"/>
        </w:rPr>
        <w:t>use of force to gain</w:t>
      </w:r>
      <w:r w:rsidRPr="00CC4109">
        <w:rPr>
          <w:rStyle w:val="StyleUnderline"/>
          <w:sz w:val="24"/>
        </w:rPr>
        <w:t xml:space="preserve"> respect or </w:t>
      </w:r>
      <w:r w:rsidRPr="00DA3FD1">
        <w:rPr>
          <w:rStyle w:val="StyleUnderline"/>
          <w:sz w:val="24"/>
          <w:highlight w:val="green"/>
        </w:rPr>
        <w:t>credibility</w:t>
      </w:r>
      <w:r w:rsidRPr="00CC4109">
        <w:rPr>
          <w:rStyle w:val="StyleUnderline"/>
          <w:sz w:val="24"/>
        </w:rPr>
        <w:t xml:space="preserve">, adopt protectionist policies, </w:t>
      </w:r>
      <w:r w:rsidRPr="00DA3FD1">
        <w:rPr>
          <w:rStyle w:val="StyleUnderline"/>
          <w:sz w:val="24"/>
          <w:highlight w:val="green"/>
        </w:rPr>
        <w:t>and</w:t>
      </w:r>
      <w:r w:rsidRPr="00CC4109">
        <w:rPr>
          <w:rStyle w:val="StyleUnderline"/>
          <w:sz w:val="24"/>
        </w:rPr>
        <w:t xml:space="preserve"> ultimately </w:t>
      </w:r>
      <w:r w:rsidRPr="00DA3FD1">
        <w:rPr>
          <w:rStyle w:val="StyleUnderline"/>
          <w:sz w:val="24"/>
          <w:highlight w:val="green"/>
        </w:rPr>
        <w:t>refuse to be deterred by</w:t>
      </w:r>
      <w:r w:rsidRPr="00CC4109">
        <w:rPr>
          <w:rStyle w:val="StyleUnderline"/>
          <w:sz w:val="24"/>
        </w:rPr>
        <w:t xml:space="preserve"> either </w:t>
      </w:r>
      <w:r w:rsidRPr="00DA3FD1">
        <w:rPr>
          <w:rStyle w:val="StyleUnderline"/>
          <w:sz w:val="24"/>
          <w:highlight w:val="green"/>
        </w:rPr>
        <w:t>nuclear</w:t>
      </w:r>
      <w:r w:rsidRPr="00CC4109">
        <w:rPr>
          <w:rStyle w:val="StyleUnderline"/>
          <w:sz w:val="24"/>
        </w:rPr>
        <w:t xml:space="preserve"> </w:t>
      </w:r>
      <w:r w:rsidRPr="00DA3FD1">
        <w:rPr>
          <w:rStyle w:val="StyleUnderline"/>
          <w:sz w:val="24"/>
          <w:highlight w:val="green"/>
        </w:rPr>
        <w:t>arms</w:t>
      </w:r>
      <w:r w:rsidRPr="00CC4109">
        <w:rPr>
          <w:rStyle w:val="StyleUnderline"/>
          <w:sz w:val="24"/>
        </w:rPr>
        <w:t xml:space="preserve"> or prospects of socioeconomic calamities. </w:t>
      </w:r>
      <w:r w:rsidRPr="00CC4109">
        <w:rPr>
          <w:rStyle w:val="Emphasis"/>
          <w:sz w:val="24"/>
        </w:rPr>
        <w:t xml:space="preserve">Such a </w:t>
      </w:r>
      <w:r w:rsidRPr="00DA3FD1">
        <w:rPr>
          <w:rStyle w:val="Emphasis"/>
          <w:sz w:val="24"/>
          <w:highlight w:val="green"/>
        </w:rPr>
        <w:t>dangerous</w:t>
      </w:r>
      <w:r w:rsidRPr="00CC4109">
        <w:rPr>
          <w:rStyle w:val="Emphasis"/>
          <w:sz w:val="24"/>
        </w:rPr>
        <w:t xml:space="preserve"> </w:t>
      </w:r>
      <w:r w:rsidRPr="00DA3FD1">
        <w:rPr>
          <w:rStyle w:val="Emphasis"/>
          <w:sz w:val="24"/>
          <w:highlight w:val="green"/>
        </w:rPr>
        <w:t>shift</w:t>
      </w:r>
      <w:r w:rsidRPr="00CC4109">
        <w:rPr>
          <w:rStyle w:val="Emphasis"/>
          <w:sz w:val="24"/>
        </w:rPr>
        <w:t xml:space="preserve"> </w:t>
      </w:r>
      <w:r w:rsidRPr="00DA3FD1">
        <w:rPr>
          <w:rStyle w:val="Emphasis"/>
          <w:sz w:val="24"/>
          <w:highlight w:val="green"/>
        </w:rPr>
        <w:t>could</w:t>
      </w:r>
      <w:r w:rsidRPr="00CC4109">
        <w:rPr>
          <w:rStyle w:val="Emphasis"/>
          <w:sz w:val="24"/>
        </w:rPr>
        <w:t xml:space="preserve"> </w:t>
      </w:r>
      <w:r w:rsidRPr="00DA3FD1">
        <w:rPr>
          <w:rStyle w:val="Emphasis"/>
          <w:sz w:val="24"/>
          <w:highlight w:val="green"/>
        </w:rPr>
        <w:t>happen</w:t>
      </w:r>
      <w:r w:rsidRPr="00CC4109">
        <w:rPr>
          <w:rStyle w:val="Emphasis"/>
          <w:sz w:val="24"/>
        </w:rPr>
        <w:t xml:space="preserve"> </w:t>
      </w:r>
      <w:r w:rsidRPr="00DA3FD1">
        <w:rPr>
          <w:rStyle w:val="Emphasis"/>
          <w:sz w:val="24"/>
          <w:highlight w:val="green"/>
        </w:rPr>
        <w:t>abruptly</w:t>
      </w:r>
      <w:r w:rsidRPr="00CC4109">
        <w:rPr>
          <w:sz w:val="16"/>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DA3FD1">
        <w:rPr>
          <w:rStyle w:val="Emphasis"/>
          <w:sz w:val="24"/>
          <w:highlight w:val="green"/>
        </w:rPr>
        <w:t>greatest</w:t>
      </w:r>
      <w:r w:rsidRPr="00CC4109">
        <w:rPr>
          <w:rStyle w:val="Emphasis"/>
          <w:sz w:val="24"/>
        </w:rPr>
        <w:t xml:space="preserve"> </w:t>
      </w:r>
      <w:r w:rsidRPr="00DA3FD1">
        <w:rPr>
          <w:rStyle w:val="Emphasis"/>
          <w:sz w:val="24"/>
          <w:highlight w:val="green"/>
        </w:rPr>
        <w:t xml:space="preserve">risk is </w:t>
      </w:r>
      <w:r w:rsidRPr="00CC4109">
        <w:rPr>
          <w:rStyle w:val="Emphasis"/>
          <w:sz w:val="24"/>
        </w:rPr>
        <w:t xml:space="preserve">not that a territorial dispute leads to war under present circumstances but that </w:t>
      </w:r>
      <w:r w:rsidRPr="00DA3FD1">
        <w:rPr>
          <w:rStyle w:val="Emphasis"/>
          <w:sz w:val="24"/>
          <w:highlight w:val="green"/>
        </w:rPr>
        <w:t>changes</w:t>
      </w:r>
      <w:r w:rsidRPr="00CC4109">
        <w:rPr>
          <w:rStyle w:val="Emphasis"/>
          <w:sz w:val="24"/>
        </w:rPr>
        <w:t xml:space="preserve"> </w:t>
      </w:r>
      <w:r w:rsidRPr="00DA3FD1">
        <w:rPr>
          <w:rStyle w:val="Emphasis"/>
          <w:sz w:val="24"/>
          <w:highlight w:val="green"/>
        </w:rPr>
        <w:t>in</w:t>
      </w:r>
      <w:r w:rsidRPr="00CC4109">
        <w:rPr>
          <w:rStyle w:val="Emphasis"/>
          <w:sz w:val="24"/>
        </w:rPr>
        <w:t xml:space="preserve"> the world </w:t>
      </w:r>
      <w:r w:rsidRPr="00DA3FD1">
        <w:rPr>
          <w:rStyle w:val="Emphasis"/>
          <w:sz w:val="24"/>
          <w:highlight w:val="gree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rPr>
          <w:sz w:val="16"/>
        </w:rPr>
        <w:t xml:space="preserve">. If China and the US fail to rebalance their financial and trading relations (Roach, 2014) then </w:t>
      </w:r>
      <w:r w:rsidRPr="00CC4109">
        <w:rPr>
          <w:rStyle w:val="StyleUnderline"/>
          <w:sz w:val="24"/>
        </w:rPr>
        <w:t>a trade war could</w:t>
      </w:r>
      <w:r w:rsidRPr="00CC4109">
        <w:rPr>
          <w:sz w:val="16"/>
        </w:rPr>
        <w:t xml:space="preserve"> result, </w:t>
      </w:r>
      <w:r w:rsidRPr="00CC4109">
        <w:rPr>
          <w:rStyle w:val="StyleUnderline"/>
          <w:sz w:val="24"/>
        </w:rPr>
        <w:t>interrupt</w:t>
      </w:r>
      <w:r w:rsidRPr="00CC4109">
        <w:rPr>
          <w:sz w:val="16"/>
        </w:rPr>
        <w:t xml:space="preserve">ing </w:t>
      </w:r>
      <w:r w:rsidRPr="00CC4109">
        <w:rPr>
          <w:rStyle w:val="StyleUnderline"/>
          <w:sz w:val="24"/>
        </w:rPr>
        <w:t>transnational production networks, provoking social distress, and exacerbating nationalist emotions.</w:t>
      </w:r>
      <w:r w:rsidRPr="00CC4109">
        <w:rPr>
          <w:sz w:val="16"/>
        </w:rPr>
        <w:t xml:space="preserve"> </w:t>
      </w:r>
      <w:r w:rsidRPr="00CC4109">
        <w:rPr>
          <w:rStyle w:val="StyleUnderline"/>
          <w:sz w:val="24"/>
        </w:rPr>
        <w:t xml:space="preserve">This could have </w:t>
      </w:r>
      <w:r w:rsidRPr="00DA3FD1">
        <w:rPr>
          <w:rStyle w:val="StyleUnderline"/>
          <w:sz w:val="24"/>
          <w:highlight w:val="green"/>
        </w:rPr>
        <w:t xml:space="preserve">unforeseen consequences in the field of security, </w:t>
      </w:r>
      <w:r w:rsidRPr="00DA3FD1">
        <w:rPr>
          <w:rStyle w:val="StyleUnderline"/>
          <w:bCs/>
          <w:sz w:val="24"/>
          <w:highlight w:val="green"/>
        </w:rPr>
        <w:t>with nuclear deterrence</w:t>
      </w:r>
      <w:r w:rsidRPr="00DA3FD1">
        <w:rPr>
          <w:rStyle w:val="StyleUnderline"/>
          <w:sz w:val="24"/>
          <w:highlight w:val="green"/>
        </w:rPr>
        <w:t xml:space="preserve"> remaining</w:t>
      </w:r>
      <w:r w:rsidRPr="00CC4109">
        <w:rPr>
          <w:sz w:val="16"/>
        </w:rPr>
        <w:t xml:space="preserve"> the only factor to protect the world from Armageddon, and </w:t>
      </w:r>
      <w:r w:rsidRPr="00CC4109">
        <w:rPr>
          <w:rStyle w:val="StyleUnderline"/>
          <w:sz w:val="24"/>
        </w:rPr>
        <w:t>unreliably</w:t>
      </w:r>
      <w:r w:rsidRPr="00CC4109">
        <w:rPr>
          <w:sz w:val="16"/>
        </w:rPr>
        <w:t xml:space="preserve"> so. Deterrence could lose its credibility: one of the two </w:t>
      </w:r>
      <w:r w:rsidRPr="00DA3FD1">
        <w:rPr>
          <w:rStyle w:val="StyleUnderline"/>
          <w:sz w:val="24"/>
          <w:highlight w:val="green"/>
        </w:rPr>
        <w:t>great powers might gamble</w:t>
      </w:r>
      <w:r w:rsidRPr="00CC4109">
        <w:rPr>
          <w:rStyle w:val="StyleUnderline"/>
          <w:sz w:val="24"/>
        </w:rPr>
        <w:t xml:space="preserve"> that the other</w:t>
      </w:r>
      <w:r w:rsidRPr="00CC4109">
        <w:rPr>
          <w:sz w:val="16"/>
        </w:rPr>
        <w:t xml:space="preserve"> </w:t>
      </w:r>
      <w:r w:rsidRPr="00CC4109">
        <w:rPr>
          <w:rStyle w:val="StyleUnderline"/>
          <w:sz w:val="24"/>
        </w:rPr>
        <w:t>yield in a cyber-war or conventional limited war,</w:t>
      </w:r>
      <w:r w:rsidRPr="00CC4109">
        <w:rPr>
          <w:sz w:val="16"/>
        </w:rPr>
        <w:t xml:space="preserve"> </w:t>
      </w:r>
      <w:r w:rsidRPr="00CC4109">
        <w:rPr>
          <w:rStyle w:val="StyleUnderline"/>
          <w:sz w:val="24"/>
        </w:rPr>
        <w:t xml:space="preserve">or </w:t>
      </w:r>
      <w:r w:rsidRPr="00DA3FD1">
        <w:rPr>
          <w:rStyle w:val="StyleUnderline"/>
          <w:sz w:val="24"/>
          <w:highlight w:val="green"/>
        </w:rPr>
        <w:t>third party countries might engage</w:t>
      </w:r>
      <w:r w:rsidRPr="00CC4109">
        <w:rPr>
          <w:sz w:val="16"/>
        </w:rPr>
        <w:t xml:space="preserve"> in conflict with each other, </w:t>
      </w:r>
      <w:r w:rsidRPr="00CC4109">
        <w:rPr>
          <w:rStyle w:val="StyleUnderline"/>
          <w:sz w:val="24"/>
        </w:rPr>
        <w:t xml:space="preserve">with a view to </w:t>
      </w:r>
      <w:r w:rsidRPr="00DA3FD1">
        <w:rPr>
          <w:rStyle w:val="StyleUnderline"/>
          <w:bCs/>
          <w:sz w:val="24"/>
          <w:highlight w:val="green"/>
          <w:bdr w:val="single" w:sz="4" w:space="0" w:color="auto"/>
        </w:rPr>
        <w:t>obliging</w:t>
      </w:r>
      <w:r w:rsidRPr="00CC4109">
        <w:rPr>
          <w:rStyle w:val="StyleUnderline"/>
          <w:bCs/>
          <w:sz w:val="24"/>
          <w:bdr w:val="single" w:sz="4" w:space="0" w:color="auto"/>
        </w:rPr>
        <w:t xml:space="preserve"> </w:t>
      </w:r>
      <w:r w:rsidRPr="00DA3FD1">
        <w:rPr>
          <w:rStyle w:val="StyleUnderline"/>
          <w:bCs/>
          <w:sz w:val="24"/>
          <w:highlight w:val="green"/>
          <w:bdr w:val="single" w:sz="4" w:space="0" w:color="auto"/>
        </w:rPr>
        <w:t>Washington</w:t>
      </w:r>
      <w:r w:rsidRPr="00CC4109">
        <w:rPr>
          <w:rStyle w:val="StyleUnderline"/>
          <w:bCs/>
          <w:sz w:val="24"/>
          <w:bdr w:val="single" w:sz="4" w:space="0" w:color="auto"/>
        </w:rPr>
        <w:t xml:space="preserve"> or Beijing </w:t>
      </w:r>
      <w:r w:rsidRPr="00DA3FD1">
        <w:rPr>
          <w:rStyle w:val="StyleUnderline"/>
          <w:bCs/>
          <w:sz w:val="24"/>
          <w:highlight w:val="green"/>
          <w:bdr w:val="single" w:sz="4" w:space="0" w:color="auto"/>
        </w:rPr>
        <w:t>to</w:t>
      </w:r>
      <w:r w:rsidRPr="00CC4109">
        <w:rPr>
          <w:rStyle w:val="StyleUnderline"/>
          <w:bCs/>
          <w:sz w:val="24"/>
          <w:bdr w:val="single" w:sz="4" w:space="0" w:color="auto"/>
        </w:rPr>
        <w:t xml:space="preserve"> </w:t>
      </w:r>
      <w:r w:rsidRPr="00DA3FD1">
        <w:rPr>
          <w:rStyle w:val="StyleUnderline"/>
          <w:bCs/>
          <w:sz w:val="24"/>
          <w:highlight w:val="green"/>
          <w:bdr w:val="single" w:sz="4" w:space="0" w:color="auto"/>
        </w:rPr>
        <w:t>intervene</w:t>
      </w:r>
      <w:r w:rsidRPr="00CC4109">
        <w:rPr>
          <w:sz w:val="16"/>
        </w:rPr>
        <w:t xml:space="preserve">. </w:t>
      </w:r>
    </w:p>
    <w:p w14:paraId="3079F391" w14:textId="77777777" w:rsidR="0065222B" w:rsidRPr="0065222B" w:rsidRDefault="0065222B" w:rsidP="0065222B"/>
    <w:p w14:paraId="1C3A9E2D" w14:textId="55E28648" w:rsidR="00F04BE6" w:rsidRDefault="000E2857" w:rsidP="0065222B">
      <w:pPr>
        <w:pStyle w:val="Heading1"/>
      </w:pPr>
      <w:r>
        <w:t>Case</w:t>
      </w:r>
    </w:p>
    <w:p w14:paraId="04D0975C" w14:textId="77777777" w:rsidR="00FD52FD" w:rsidRDefault="00FD52FD" w:rsidP="00FD52FD">
      <w:pPr>
        <w:pStyle w:val="Heading4"/>
      </w:pPr>
      <w:r>
        <w:t>Legal indeterminacy: Makes future resolution of cases impossible. Wrecks solvency.</w:t>
      </w:r>
    </w:p>
    <w:p w14:paraId="514B6443" w14:textId="77777777" w:rsidR="00FD52FD" w:rsidRDefault="00FD52FD" w:rsidP="00FD52FD">
      <w:r w:rsidRPr="005B3D67">
        <w:rPr>
          <w:rStyle w:val="Style13ptBold"/>
        </w:rPr>
        <w:t>DORF 2003</w:t>
      </w:r>
      <w:r>
        <w:t xml:space="preserve"> (</w:t>
      </w:r>
      <w:r w:rsidRPr="006C7018">
        <w:t>Professor of Law, Co</w:t>
      </w:r>
      <w:r>
        <w:t>lumbia University School of Law) 2003 “LEGAL INDETERMINACY AND INSTITUTIONAL DESIGN,”</w:t>
      </w:r>
      <w:r w:rsidRPr="006C7018">
        <w:t xml:space="preserve"> </w:t>
      </w:r>
      <w:r w:rsidRPr="006C7018">
        <w:rPr>
          <w:b/>
        </w:rPr>
        <w:t>NEW YORK UNIVERSITY LAW REVIEW</w:t>
      </w:r>
      <w:r>
        <w:t xml:space="preserve"> </w:t>
      </w:r>
    </w:p>
    <w:p w14:paraId="54522EE3" w14:textId="77777777" w:rsidR="00FD52FD" w:rsidRDefault="00FD52FD" w:rsidP="00FD52FD">
      <w:pPr>
        <w:rPr>
          <w:u w:val="single"/>
        </w:rPr>
      </w:pPr>
      <w:r w:rsidRPr="001D0112">
        <w:rPr>
          <w:highlight w:val="yellow"/>
          <w:u w:val="single"/>
        </w:rPr>
        <w:t>The indeterminacy problem appears to be built into the nature of the legal enterprise. Law differs from will in that law is abstract</w:t>
      </w:r>
      <w:r w:rsidRPr="005B3D67">
        <w:rPr>
          <w:sz w:val="8"/>
        </w:rPr>
        <w:t>: Whereas a tyrant issues orders one at a time, according to no general rule or standard, a government under law specifies, in advance and through rules or standards of general applicability, how concrete cases will be resolved. Yet the very feature of law that allows it to operate at the wholesale rather than the retail level-</w:t>
      </w:r>
      <w:r w:rsidRPr="001D0112">
        <w:rPr>
          <w:highlight w:val="yellow"/>
          <w:u w:val="single"/>
        </w:rPr>
        <w:t>its abstraction-limits its ability to guide concrete decisions taken in the law's name.</w:t>
      </w:r>
      <w:r w:rsidRPr="005B3D67">
        <w:rPr>
          <w:sz w:val="8"/>
        </w:rPr>
        <w:t xml:space="preserve"> This is no mere analytic problem. Law speaks in ambiguous terms for a variety of quite practical reasons: because the lawmakers wished to delegate authority to those charged with administering the law; because of the sheer impossibility of anticipating every contingency; or because consensus could not be secured on more specific language. This last source of ambiguity is particularly problematic for constitutional interpretation. </w:t>
      </w:r>
      <w:r w:rsidRPr="001D0112">
        <w:rPr>
          <w:highlight w:val="yellow"/>
          <w:u w:val="single"/>
        </w:rPr>
        <w:t>Given profound disagreement, any foundational set of procedures or principles sufficiently abstract to secure consensus and thereby work its way into a popularly chosen constitution will be too abstract to resolve the most acute subsequently arising constitutional controversies.</w:t>
      </w:r>
    </w:p>
    <w:p w14:paraId="43098370" w14:textId="77777777" w:rsidR="00FD52FD" w:rsidRPr="005B3D67" w:rsidRDefault="00FD52FD" w:rsidP="00FD52FD">
      <w:pPr>
        <w:rPr>
          <w:sz w:val="8"/>
        </w:rPr>
      </w:pPr>
    </w:p>
    <w:p w14:paraId="08BDC116" w14:textId="12B9A837" w:rsidR="00FD52FD" w:rsidRDefault="00FD52FD" w:rsidP="00FD52FD">
      <w:pPr>
        <w:pStyle w:val="Heading4"/>
      </w:pPr>
      <w:r>
        <w:t>Infinite Manipulability: Judicial policy-making creates conflicting rights claims. This waters down plan. Prevents solvency.</w:t>
      </w:r>
    </w:p>
    <w:p w14:paraId="72A521C9" w14:textId="77777777" w:rsidR="00FD52FD" w:rsidRDefault="00FD52FD" w:rsidP="00FD52FD">
      <w:pPr>
        <w:autoSpaceDE w:val="0"/>
        <w:autoSpaceDN w:val="0"/>
        <w:adjustRightInd w:val="0"/>
        <w:spacing w:after="0" w:line="240" w:lineRule="auto"/>
        <w:rPr>
          <w:rStyle w:val="Hyperlink"/>
        </w:rPr>
      </w:pPr>
      <w:r w:rsidRPr="00566B20">
        <w:rPr>
          <w:b/>
          <w:sz w:val="24"/>
        </w:rPr>
        <w:t>Kennedy</w:t>
      </w:r>
      <w:r>
        <w:rPr>
          <w:b/>
          <w:sz w:val="24"/>
        </w:rPr>
        <w:t xml:space="preserve"> 2002</w:t>
      </w:r>
      <w:r>
        <w:t xml:space="preserve"> (</w:t>
      </w:r>
      <w:r w:rsidRPr="00566B20">
        <w:t>Carter Professor of General Jurisprudence at Harvard Law School</w:t>
      </w:r>
      <w:r>
        <w:t>) 20</w:t>
      </w:r>
      <w:r w:rsidRPr="00566B20">
        <w:rPr>
          <w:b/>
          <w:sz w:val="24"/>
        </w:rPr>
        <w:t>02</w:t>
      </w:r>
      <w:r>
        <w:t xml:space="preserve"> “The Critique of Rights in Critical Legal Studies,” </w:t>
      </w:r>
      <w:r>
        <w:rPr>
          <w:b/>
        </w:rPr>
        <w:t>Duncan Kennedy.net</w:t>
      </w:r>
      <w:r>
        <w:t xml:space="preserve">  </w:t>
      </w:r>
      <w:hyperlink r:id="rId12" w:history="1">
        <w:r w:rsidRPr="00C80C9B">
          <w:rPr>
            <w:rStyle w:val="Hyperlink"/>
          </w:rPr>
          <w:t>http://www.duncankennedy.net/documents/The%20Critique%20of%20Rights%20in%20cls.pdf</w:t>
        </w:r>
      </w:hyperlink>
    </w:p>
    <w:p w14:paraId="440E1015" w14:textId="77777777" w:rsidR="00FD52FD" w:rsidRDefault="00FD52FD" w:rsidP="00FD52FD">
      <w:pPr>
        <w:autoSpaceDE w:val="0"/>
        <w:autoSpaceDN w:val="0"/>
        <w:adjustRightInd w:val="0"/>
        <w:spacing w:after="0" w:line="240" w:lineRule="auto"/>
        <w:rPr>
          <w:rStyle w:val="Hyperlink"/>
        </w:rPr>
      </w:pPr>
    </w:p>
    <w:p w14:paraId="6A8BDD67" w14:textId="77777777" w:rsidR="00FD52FD" w:rsidRPr="005B3D67" w:rsidRDefault="00FD52FD" w:rsidP="00FD52FD">
      <w:pPr>
        <w:autoSpaceDE w:val="0"/>
        <w:autoSpaceDN w:val="0"/>
        <w:adjustRightInd w:val="0"/>
        <w:spacing w:after="0" w:line="240" w:lineRule="auto"/>
        <w:rPr>
          <w:rStyle w:val="Hyperlink"/>
          <w:rFonts w:ascii="Arial" w:hAnsi="Arial" w:cs="Arial"/>
          <w:sz w:val="8"/>
        </w:rPr>
      </w:pPr>
      <w:r w:rsidRPr="005B3D67">
        <w:rPr>
          <w:rFonts w:ascii="Arial" w:hAnsi="Arial" w:cs="Arial"/>
          <w:sz w:val="8"/>
        </w:rPr>
        <w:t xml:space="preserve">In this passage, the writer treats rights argument very much as would a lawyer disabused of the sense that “rights are trumps.” </w:t>
      </w:r>
      <w:r w:rsidRPr="008566CA">
        <w:rPr>
          <w:rFonts w:ascii="Arial" w:hAnsi="Arial" w:cs="Arial"/>
          <w:highlight w:val="yellow"/>
          <w:u w:val="single"/>
        </w:rPr>
        <w:t>Rights conflict; they are quantitatively rather than qualitatively powerful; they have to be balanced; how we do the balance depends on the practical context and on non-rights arguments about things like the degree of harm that will flow from different resolutions of the conflict</w:t>
      </w:r>
      <w:r w:rsidRPr="005B3D67">
        <w:rPr>
          <w:sz w:val="8"/>
        </w:rPr>
        <w:t>. The same presuppositions may underlie statements like “there is a conflict between privacy rights and free-speech rights,” “the statute gives inadequate recognition to the right of free speech,” “the statute should have recognized a free speech right,” “we should recognize a right of privacy,” “our society has a consensus in favor of a right of privacy,” “this is an attempt to cut back the right of privacy,” “we have to find a way to reconcile landlord’s rights with tenant’s rights.” The justifying role of rights here is ambiguous. The speaker might go on to explain that the reason the statute gave inadequate recognition to free speech was that free speech is an interest more important than the interest in, say, national security, that there were other ways to achieve the national security objective, that the resolution gives courts too much power, and so on.</w:t>
      </w:r>
      <w:r w:rsidRPr="005B3D67">
        <w:rPr>
          <w:rFonts w:ascii="Arial" w:hAnsi="Arial" w:cs="Arial"/>
          <w:sz w:val="8"/>
        </w:rPr>
        <w:t xml:space="preserve"> </w:t>
      </w:r>
      <w:r w:rsidRPr="008566CA">
        <w:rPr>
          <w:rFonts w:ascii="Arial" w:hAnsi="Arial" w:cs="Arial"/>
          <w:highlight w:val="yellow"/>
          <w:u w:val="single"/>
        </w:rPr>
        <w:t>Rights then function as no more than interests</w:t>
      </w:r>
      <w:r w:rsidRPr="008566CA">
        <w:rPr>
          <w:rFonts w:ascii="Arial" w:hAnsi="Arial" w:cs="Arial"/>
          <w:u w:val="single"/>
        </w:rPr>
        <w:t xml:space="preserve"> </w:t>
      </w:r>
      <w:r w:rsidRPr="005B3D67">
        <w:rPr>
          <w:rFonts w:ascii="Arial" w:hAnsi="Arial" w:cs="Arial"/>
          <w:sz w:val="8"/>
        </w:rPr>
        <w:t xml:space="preserve">(perhaps with an exclamation point). </w:t>
      </w:r>
      <w:r w:rsidRPr="001A12C4">
        <w:rPr>
          <w:rFonts w:ascii="Arial" w:hAnsi="Arial" w:cs="Arial"/>
          <w:highlight w:val="yellow"/>
          <w:u w:val="single"/>
        </w:rPr>
        <w:t>Because the discourse treats rights arguments as no more than policy arguments, they perform no mediating function, produce no transcendence of the fact/value or law/politics divides, as those are commonly presupposed in the discourse.</w:t>
      </w:r>
    </w:p>
    <w:p w14:paraId="32D7331C" w14:textId="77777777" w:rsidR="00FD52FD" w:rsidRPr="002E540F" w:rsidRDefault="00FD52FD" w:rsidP="00FD52FD">
      <w:pPr>
        <w:tabs>
          <w:tab w:val="left" w:pos="3656"/>
        </w:tabs>
      </w:pPr>
    </w:p>
    <w:p w14:paraId="0F7CC9FC" w14:textId="77777777" w:rsidR="00F04BE6" w:rsidRPr="00B55AD5" w:rsidRDefault="00F04BE6" w:rsidP="00B55AD5"/>
    <w:sectPr w:rsidR="00F04BE6"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1C9350D"/>
    <w:multiLevelType w:val="hybridMultilevel"/>
    <w:tmpl w:val="CFC8E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C725C5"/>
    <w:multiLevelType w:val="hybridMultilevel"/>
    <w:tmpl w:val="054452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B93379"/>
    <w:multiLevelType w:val="hybridMultilevel"/>
    <w:tmpl w:val="7458C62C"/>
    <w:lvl w:ilvl="0" w:tplc="408E17E6">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237382"/>
    <w:multiLevelType w:val="hybridMultilevel"/>
    <w:tmpl w:val="6B3EA3DA"/>
    <w:lvl w:ilvl="0" w:tplc="49CED402">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E2857"/>
    <w:rsid w:val="000139A3"/>
    <w:rsid w:val="00031D63"/>
    <w:rsid w:val="000615C6"/>
    <w:rsid w:val="000E2857"/>
    <w:rsid w:val="00100833"/>
    <w:rsid w:val="00104529"/>
    <w:rsid w:val="00105942"/>
    <w:rsid w:val="00107396"/>
    <w:rsid w:val="00144A4C"/>
    <w:rsid w:val="00176AB0"/>
    <w:rsid w:val="00177B7D"/>
    <w:rsid w:val="0018322D"/>
    <w:rsid w:val="00195CAA"/>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F65D6"/>
    <w:rsid w:val="006065BD"/>
    <w:rsid w:val="00645FA9"/>
    <w:rsid w:val="00647866"/>
    <w:rsid w:val="0065222B"/>
    <w:rsid w:val="00665003"/>
    <w:rsid w:val="006A2AD0"/>
    <w:rsid w:val="006C2375"/>
    <w:rsid w:val="006D4ECC"/>
    <w:rsid w:val="00703E7E"/>
    <w:rsid w:val="00722258"/>
    <w:rsid w:val="007243E5"/>
    <w:rsid w:val="00766EA0"/>
    <w:rsid w:val="007A2226"/>
    <w:rsid w:val="007D1238"/>
    <w:rsid w:val="007F5B66"/>
    <w:rsid w:val="00823A1C"/>
    <w:rsid w:val="00834D1F"/>
    <w:rsid w:val="00845B9D"/>
    <w:rsid w:val="00860984"/>
    <w:rsid w:val="008B3ECB"/>
    <w:rsid w:val="008B4E85"/>
    <w:rsid w:val="008C1B2E"/>
    <w:rsid w:val="0091627E"/>
    <w:rsid w:val="0097032B"/>
    <w:rsid w:val="009B5CE3"/>
    <w:rsid w:val="009D2EAD"/>
    <w:rsid w:val="009D54B2"/>
    <w:rsid w:val="009E1922"/>
    <w:rsid w:val="009F7ED2"/>
    <w:rsid w:val="00A4439B"/>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1C2"/>
    <w:rsid w:val="00D6691E"/>
    <w:rsid w:val="00D71170"/>
    <w:rsid w:val="00DA1C92"/>
    <w:rsid w:val="00DA25D4"/>
    <w:rsid w:val="00DA6538"/>
    <w:rsid w:val="00DD5B2C"/>
    <w:rsid w:val="00E15E75"/>
    <w:rsid w:val="00E5262C"/>
    <w:rsid w:val="00EC7DC4"/>
    <w:rsid w:val="00ED30CF"/>
    <w:rsid w:val="00F04BE6"/>
    <w:rsid w:val="00F176EF"/>
    <w:rsid w:val="00F45E10"/>
    <w:rsid w:val="00F6364A"/>
    <w:rsid w:val="00F9113A"/>
    <w:rsid w:val="00FD52FD"/>
    <w:rsid w:val="00FE2546"/>
    <w:rsid w:val="00FF53A6"/>
    <w:rsid w:val="00FF55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06D1B"/>
  <w15:chartTrackingRefBased/>
  <w15:docId w15:val="{7AAB9730-0D04-4B48-B26C-3E6CC9D51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B5CE3"/>
    <w:rPr>
      <w:rFonts w:ascii="Calibri" w:hAnsi="Calibri" w:cs="Calibri"/>
    </w:rPr>
  </w:style>
  <w:style w:type="paragraph" w:styleId="Heading1">
    <w:name w:val="heading 1"/>
    <w:aliases w:val="Pocket"/>
    <w:basedOn w:val="Normal"/>
    <w:next w:val="Normal"/>
    <w:link w:val="Heading1Char"/>
    <w:qFormat/>
    <w:rsid w:val="009B5C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B5CE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B5CE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 Ch,No Spacing2111,Ch,small space,Heading 2 Char1 Char Char,No Spacing12,no read,Heading 2 Char2 Char,No Spacing211,TAG,No Spacing4,No Spacing11111,No Spacing5,No Spacing21,Card,Tags,tags,ta,t,Ta"/>
    <w:basedOn w:val="Normal"/>
    <w:next w:val="Normal"/>
    <w:link w:val="Heading4Char"/>
    <w:uiPriority w:val="3"/>
    <w:unhideWhenUsed/>
    <w:qFormat/>
    <w:rsid w:val="009B5CE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B5C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5CE3"/>
  </w:style>
  <w:style w:type="character" w:customStyle="1" w:styleId="Heading1Char">
    <w:name w:val="Heading 1 Char"/>
    <w:aliases w:val="Pocket Char"/>
    <w:basedOn w:val="DefaultParagraphFont"/>
    <w:link w:val="Heading1"/>
    <w:rsid w:val="009B5CE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B5CE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B5CE3"/>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 Char, Ch Char,No Spacing2111 Char,Ch Char,small space Char,Heading 2 Char1 Char Char Char,No Spacing12 Char,no read Char,Heading 2 Char2 Char Char,TAG Char,ta Char"/>
    <w:basedOn w:val="DefaultParagraphFont"/>
    <w:link w:val="Heading4"/>
    <w:uiPriority w:val="3"/>
    <w:rsid w:val="009B5CE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9B5CE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B5CE3"/>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ci,c,cite,Bold Cite Char,Bo,B,8."/>
    <w:basedOn w:val="DefaultParagraphFont"/>
    <w:uiPriority w:val="6"/>
    <w:qFormat/>
    <w:rsid w:val="009B5CE3"/>
    <w:rPr>
      <w:b w:val="0"/>
      <w:sz w:val="22"/>
      <w:u w:val="single"/>
    </w:rPr>
  </w:style>
  <w:style w:type="character" w:styleId="Hyperlink">
    <w:name w:val="Hyperlink"/>
    <w:aliases w:val="heading 1 (block title),Card Text,Important,Read,Internet Link,Analytic Text,Internet link,Char Char1,Heading 3 Char1,Block Char1,Char Char Char Char Char Char Char Char Char1,Char1 Char1,Char Char Char Char Char Char Char Char2,Text 7 Char1,T"/>
    <w:basedOn w:val="DefaultParagraphFont"/>
    <w:uiPriority w:val="99"/>
    <w:unhideWhenUsed/>
    <w:rsid w:val="009B5CE3"/>
    <w:rPr>
      <w:color w:val="auto"/>
      <w:u w:val="none"/>
    </w:rPr>
  </w:style>
  <w:style w:type="character" w:styleId="FollowedHyperlink">
    <w:name w:val="FollowedHyperlink"/>
    <w:basedOn w:val="DefaultParagraphFont"/>
    <w:uiPriority w:val="99"/>
    <w:semiHidden/>
    <w:unhideWhenUsed/>
    <w:rsid w:val="009B5CE3"/>
    <w:rPr>
      <w:color w:val="auto"/>
      <w:u w:val="none"/>
    </w:rPr>
  </w:style>
  <w:style w:type="paragraph" w:customStyle="1" w:styleId="textbold">
    <w:name w:val="text bold"/>
    <w:basedOn w:val="Normal"/>
    <w:link w:val="Emphasis"/>
    <w:autoRedefine/>
    <w:uiPriority w:val="7"/>
    <w:qFormat/>
    <w:rsid w:val="000E2857"/>
    <w:pPr>
      <w:pBdr>
        <w:top w:val="single" w:sz="18" w:space="0" w:color="auto"/>
        <w:left w:val="single" w:sz="18" w:space="0" w:color="auto"/>
        <w:bottom w:val="single" w:sz="18" w:space="0" w:color="auto"/>
        <w:right w:val="single" w:sz="18"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s.org/irp/threat/terrorism/sup2.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papers.ssrn.com/sol3/papers.cfm?abstract_id=896185" TargetMode="External"/><Relationship Id="rId12" Type="http://schemas.openxmlformats.org/officeDocument/2006/relationships/hyperlink" Target="http://www.duncankennedy.net/documents/The%20Critique%20of%20Rights%20in%20cls.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esecurityplanet.com/networks/critical-infrastructure-protection-physical-cybersecurity/" TargetMode="External"/><Relationship Id="rId11" Type="http://schemas.openxmlformats.org/officeDocument/2006/relationships/hyperlink" Target="https://www.wardsauto.com/ideaxchange/strikes-hurt-everybody" TargetMode="External"/><Relationship Id="rId5" Type="http://schemas.openxmlformats.org/officeDocument/2006/relationships/webSettings" Target="webSettings.xml"/><Relationship Id="rId10" Type="http://schemas.openxmlformats.org/officeDocument/2006/relationships/hyperlink" Target="https://www.worldbank.org/en/news/feature/2021/06/08/the-global-economy-on-track-for-strong-but-uneven-growth-as-covid-19-still-weighs" TargetMode="External"/><Relationship Id="rId4" Type="http://schemas.openxmlformats.org/officeDocument/2006/relationships/settings" Target="settings.xml"/><Relationship Id="rId9" Type="http://schemas.openxmlformats.org/officeDocument/2006/relationships/hyperlink" Target="https://www.weforum.org/agenda/2018/11/the-next-economic-crisis-could-cause-a-global-conflict-heres-why/"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270CC1-8A93-41B7-AD4E-BC1E1201E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170</TotalTime>
  <Pages>1</Pages>
  <Words>6792</Words>
  <Characters>38717</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5.1.1</cp:keywords>
  <dc:description/>
  <cp:lastModifiedBy>Sebastian Bourbon</cp:lastModifiedBy>
  <cp:revision>3</cp:revision>
  <dcterms:created xsi:type="dcterms:W3CDTF">2021-11-06T13:19:00Z</dcterms:created>
  <dcterms:modified xsi:type="dcterms:W3CDTF">2021-11-06T16:21:00Z</dcterms:modified>
</cp:coreProperties>
</file>