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8D931" w14:textId="3F1F49E5" w:rsidR="00E621A5" w:rsidRDefault="00E621A5" w:rsidP="009C5016">
      <w:pPr>
        <w:pStyle w:val="Heading1"/>
      </w:pPr>
      <w:r>
        <w:t>1</w:t>
      </w:r>
    </w:p>
    <w:p w14:paraId="155915A6" w14:textId="77777777" w:rsidR="00E621A5" w:rsidRDefault="00E621A5" w:rsidP="00E621A5">
      <w:pPr>
        <w:pStyle w:val="Heading4"/>
        <w:rPr>
          <w:rFonts w:cs="Times New Roman"/>
        </w:rPr>
      </w:pPr>
      <w:r w:rsidRPr="00C43442">
        <w:rPr>
          <w:rFonts w:cs="Times New Roman"/>
        </w:rPr>
        <w:t>Util creates a moral obligation to oppress people, when their suffering would cause a greater amount of happiness for the majority.</w:t>
      </w:r>
      <w:r>
        <w:rPr>
          <w:rFonts w:cs="Times New Roman"/>
        </w:rPr>
        <w:t xml:space="preserve"> Gold 19 </w:t>
      </w:r>
    </w:p>
    <w:p w14:paraId="15A04977" w14:textId="77777777" w:rsidR="00E621A5" w:rsidRPr="00A02B4F" w:rsidRDefault="00E621A5" w:rsidP="00E621A5">
      <w:r w:rsidRPr="00A02B4F">
        <w:t>Gold, Jeffrey &amp; Devalve, Michael. (2019). Utilitarian and Deontological Approaches to Criminal Justice Ethics. 10.4324/9780429203626-3.</w:t>
      </w:r>
      <w:r>
        <w:t>\</w:t>
      </w:r>
    </w:p>
    <w:p w14:paraId="412F0AA2" w14:textId="71A1DA67" w:rsidR="00E621A5" w:rsidRDefault="00E621A5" w:rsidP="00E621A5">
      <w:pPr>
        <w:rPr>
          <w:sz w:val="14"/>
        </w:rPr>
      </w:pPr>
      <w:r w:rsidRPr="00C43442">
        <w:rPr>
          <w:sz w:val="14"/>
        </w:rPr>
        <w:t xml:space="preserve">According to utilitarianism, an action is moral when it produces the great-est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r w:rsidRPr="00C43442">
        <w:rPr>
          <w:b/>
          <w:bCs/>
          <w:szCs w:val="26"/>
          <w:highlight w:val="yellow"/>
          <w:u w:val="single"/>
        </w:rPr>
        <w:t>suf-fering</w:t>
      </w:r>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0A047669" w14:textId="77777777" w:rsidR="00E621A5" w:rsidRDefault="00E621A5" w:rsidP="00E621A5">
      <w:pPr>
        <w:pStyle w:val="Heading4"/>
      </w:pPr>
      <w:r>
        <w:t>Util dehumanizes disability and the curing of secondary pity to increase the disabled’s “welfare”</w:t>
      </w:r>
    </w:p>
    <w:p w14:paraId="683F4D8B" w14:textId="77777777" w:rsidR="00E621A5" w:rsidRDefault="00E621A5" w:rsidP="00E621A5">
      <w:r w:rsidRPr="00807ABF">
        <w:rPr>
          <w:rStyle w:val="Style13ptBold"/>
        </w:rPr>
        <w:t>Stein 01</w:t>
      </w:r>
      <w:r>
        <w:t xml:space="preserve"> </w:t>
      </w:r>
      <w:r w:rsidRPr="00CE3126">
        <w:t xml:space="preserve">Mark is the author of Distributive Justice and Disability: Utilitarianism against Egalitarianism (Yale University Press, 2006) </w:t>
      </w:r>
      <w:r>
        <w:t>[</w:t>
      </w:r>
      <w:r w:rsidRPr="00807ABF">
        <w:t>Stein, Mark S. “</w:t>
      </w:r>
      <w:r w:rsidRPr="008F63D0">
        <w:rPr>
          <w:rStyle w:val="Emphasis"/>
        </w:rPr>
        <w:t xml:space="preserve">Utilitarianism and the Disabled: Distribution of Life.” </w:t>
      </w:r>
      <w:r w:rsidRPr="00807ABF">
        <w:t xml:space="preserve">Social Theory and Practice, vol. 27, no. 4, 2001, pp. 561–578. JSTOR, </w:t>
      </w:r>
      <w:hyperlink r:id="rId6" w:history="1">
        <w:r w:rsidRPr="00E9486A">
          <w:rPr>
            <w:rStyle w:val="Hyperlink"/>
          </w:rPr>
          <w:t>www.jstor.org/stable/23559190. Accessed 23 Nov. 2020</w:t>
        </w:r>
      </w:hyperlink>
      <w:r w:rsidRPr="00807ABF">
        <w:t>.</w:t>
      </w:r>
      <w:r>
        <w:t>] //Lex AKo</w:t>
      </w:r>
    </w:p>
    <w:p w14:paraId="6944A896" w14:textId="023177D4" w:rsidR="00E621A5" w:rsidRPr="00E621A5" w:rsidRDefault="00E621A5" w:rsidP="00E621A5">
      <w:pPr>
        <w:spacing w:line="276" w:lineRule="auto"/>
        <w:rPr>
          <w:sz w:val="8"/>
        </w:rPr>
      </w:pPr>
      <w:r w:rsidRPr="0071177A">
        <w:rPr>
          <w:b/>
          <w:bCs/>
          <w:highlight w:val="green"/>
          <w:u w:val="single"/>
        </w:rPr>
        <w:t>If</w:t>
      </w:r>
      <w:r w:rsidRPr="00FC267E">
        <w:rPr>
          <w:b/>
          <w:bCs/>
          <w:u w:val="single"/>
        </w:rPr>
        <w:t xml:space="preserve"> the </w:t>
      </w:r>
      <w:r w:rsidRPr="0071177A">
        <w:rPr>
          <w:b/>
          <w:bCs/>
          <w:highlight w:val="green"/>
          <w:u w:val="single"/>
        </w:rPr>
        <w:t>disabled have</w:t>
      </w:r>
      <w:r w:rsidRPr="00FC267E">
        <w:rPr>
          <w:b/>
          <w:bCs/>
          <w:u w:val="single"/>
        </w:rPr>
        <w:t xml:space="preserve"> on average </w:t>
      </w:r>
      <w:r w:rsidRPr="0071177A">
        <w:rPr>
          <w:b/>
          <w:bCs/>
          <w:highlight w:val="green"/>
          <w:u w:val="single"/>
        </w:rPr>
        <w:t>less welfare</w:t>
      </w:r>
      <w:r w:rsidRPr="00CF10F3">
        <w:rPr>
          <w:u w:val="single"/>
        </w:rPr>
        <w:t xml:space="preserve"> than</w:t>
      </w:r>
      <w:r>
        <w:rPr>
          <w:u w:val="single"/>
        </w:rPr>
        <w:t xml:space="preserve"> </w:t>
      </w:r>
      <w:r w:rsidRPr="00CF10F3">
        <w:rPr>
          <w:u w:val="single"/>
        </w:rPr>
        <w:t>nondisabled</w:t>
      </w:r>
      <w:r w:rsidRPr="008F63D0">
        <w:rPr>
          <w:sz w:val="8"/>
        </w:rPr>
        <w:t xml:space="preserve"> people, </w:t>
      </w:r>
      <w:r w:rsidRPr="0071177A">
        <w:rPr>
          <w:highlight w:val="green"/>
          <w:u w:val="single"/>
        </w:rPr>
        <w:t>it seems</w:t>
      </w:r>
      <w:r w:rsidRPr="00CF10F3">
        <w:rPr>
          <w:u w:val="single"/>
        </w:rPr>
        <w:t xml:space="preserve"> to follow that </w:t>
      </w:r>
      <w:r w:rsidRPr="0071177A">
        <w:rPr>
          <w:highlight w:val="green"/>
          <w:u w:val="single"/>
        </w:rPr>
        <w:t>the disabled benefit less from</w:t>
      </w:r>
      <w:r>
        <w:rPr>
          <w:u w:val="single"/>
        </w:rPr>
        <w:t xml:space="preserve"> </w:t>
      </w:r>
      <w:r w:rsidRPr="00CF10F3">
        <w:rPr>
          <w:u w:val="single"/>
        </w:rPr>
        <w:t xml:space="preserve">continued </w:t>
      </w:r>
      <w:r w:rsidRPr="0071177A">
        <w:rPr>
          <w:highlight w:val="green"/>
          <w:u w:val="single"/>
        </w:rPr>
        <w:t>life</w:t>
      </w:r>
      <w:r w:rsidRPr="008F63D0">
        <w:rPr>
          <w:sz w:val="8"/>
        </w:rPr>
        <w:t xml:space="preserve"> than do nondisabled people. </w:t>
      </w:r>
      <w:r w:rsidRPr="0071177A">
        <w:rPr>
          <w:b/>
          <w:bCs/>
          <w:highlight w:val="green"/>
          <w:u w:val="single"/>
        </w:rPr>
        <w:t>Utili</w:t>
      </w:r>
      <w:r w:rsidRPr="00FC267E">
        <w:rPr>
          <w:b/>
          <w:bCs/>
          <w:u w:val="single"/>
        </w:rPr>
        <w:t xml:space="preserve">tarianism </w:t>
      </w:r>
      <w:r w:rsidRPr="0071177A">
        <w:rPr>
          <w:b/>
          <w:bCs/>
          <w:highlight w:val="green"/>
          <w:u w:val="single"/>
        </w:rPr>
        <w:t>would</w:t>
      </w:r>
      <w:r w:rsidRPr="00FC267E">
        <w:rPr>
          <w:b/>
          <w:bCs/>
          <w:u w:val="single"/>
        </w:rPr>
        <w:t xml:space="preserve"> therefore </w:t>
      </w:r>
      <w:r w:rsidRPr="0071177A">
        <w:rPr>
          <w:b/>
          <w:bCs/>
          <w:highlight w:val="green"/>
          <w:u w:val="single"/>
        </w:rPr>
        <w:t>place</w:t>
      </w:r>
      <w:r w:rsidRPr="00FC267E">
        <w:rPr>
          <w:b/>
          <w:bCs/>
          <w:u w:val="single"/>
        </w:rPr>
        <w:t xml:space="preserve"> a </w:t>
      </w:r>
      <w:r w:rsidRPr="0071177A">
        <w:rPr>
          <w:b/>
          <w:bCs/>
          <w:highlight w:val="green"/>
          <w:u w:val="single"/>
        </w:rPr>
        <w:t>lower value on disabled life</w:t>
      </w:r>
      <w:r w:rsidRPr="00CF10F3">
        <w:rPr>
          <w:u w:val="single"/>
        </w:rPr>
        <w:t xml:space="preserve"> than on nondisabled life,</w:t>
      </w:r>
      <w:r w:rsidRPr="008F63D0">
        <w:rPr>
          <w:sz w:val="8"/>
        </w:rPr>
        <w:t xml:space="preserve"> and if a choice had to be made between saving the lives of disabled people and saving the lives of nondisabled people, </w:t>
      </w:r>
      <w:r w:rsidRPr="00CF10F3">
        <w:rPr>
          <w:u w:val="single"/>
        </w:rPr>
        <w:t xml:space="preserve">utilitarianism would counsel us </w:t>
      </w:r>
      <w:r w:rsidRPr="00FC267E">
        <w:rPr>
          <w:b/>
          <w:bCs/>
          <w:u w:val="single"/>
        </w:rPr>
        <w:t xml:space="preserve">to give </w:t>
      </w:r>
      <w:r w:rsidRPr="00516CF0">
        <w:rPr>
          <w:b/>
          <w:bCs/>
          <w:u w:val="single"/>
        </w:rPr>
        <w:t>less</w:t>
      </w:r>
      <w:r w:rsidRPr="00FC267E">
        <w:rPr>
          <w:b/>
          <w:bCs/>
          <w:u w:val="single"/>
        </w:rPr>
        <w:t xml:space="preserve"> preference </w:t>
      </w:r>
      <w:r w:rsidRPr="00516CF0">
        <w:rPr>
          <w:b/>
          <w:bCs/>
          <w:u w:val="single"/>
        </w:rPr>
        <w:t>to</w:t>
      </w:r>
      <w:r w:rsidRPr="00FC267E">
        <w:rPr>
          <w:b/>
          <w:bCs/>
          <w:u w:val="single"/>
        </w:rPr>
        <w:t xml:space="preserve"> the disabled</w:t>
      </w:r>
      <w:r w:rsidRPr="008F63D0">
        <w:rPr>
          <w:sz w:val="8"/>
        </w:rPr>
        <w:t xml:space="preserve">. So, for example, disabled people would receive less preference, in the distribution of life-saving organ transplants, than nondisabled people. Moreover, the </w:t>
      </w:r>
      <w:r w:rsidRPr="00CF10F3">
        <w:rPr>
          <w:u w:val="single"/>
        </w:rPr>
        <w:t>utilitarian preference against disabled people in the</w:t>
      </w:r>
      <w:r>
        <w:rPr>
          <w:u w:val="single"/>
        </w:rPr>
        <w:t xml:space="preserve"> </w:t>
      </w:r>
      <w:r w:rsidRPr="00CF10F3">
        <w:rPr>
          <w:u w:val="single"/>
        </w:rPr>
        <w:t xml:space="preserve">distribution of life would appear to be exactly </w:t>
      </w:r>
      <w:r w:rsidRPr="0071177A">
        <w:rPr>
          <w:b/>
          <w:bCs/>
          <w:highlight w:val="green"/>
          <w:u w:val="single"/>
        </w:rPr>
        <w:t>proportional to the</w:t>
      </w:r>
      <w:r w:rsidRPr="00CF10F3">
        <w:rPr>
          <w:u w:val="single"/>
        </w:rPr>
        <w:t xml:space="preserve"> utili</w:t>
      </w:r>
      <w:r>
        <w:rPr>
          <w:u w:val="single"/>
        </w:rPr>
        <w:t xml:space="preserve"> </w:t>
      </w:r>
      <w:r w:rsidRPr="00CF10F3">
        <w:rPr>
          <w:u w:val="single"/>
        </w:rPr>
        <w:t xml:space="preserve">tarian </w:t>
      </w:r>
      <w:r w:rsidRPr="0071177A">
        <w:rPr>
          <w:b/>
          <w:bCs/>
          <w:highlight w:val="green"/>
          <w:u w:val="single"/>
        </w:rPr>
        <w:t>preference in</w:t>
      </w:r>
      <w:r w:rsidRPr="00CF10F3">
        <w:rPr>
          <w:u w:val="single"/>
        </w:rPr>
        <w:t xml:space="preserve"> favor of disabled people in the </w:t>
      </w:r>
      <w:r w:rsidRPr="0071177A">
        <w:rPr>
          <w:b/>
          <w:bCs/>
          <w:highlight w:val="green"/>
          <w:u w:val="single"/>
        </w:rPr>
        <w:t>distribution of resources</w:t>
      </w:r>
      <w:r w:rsidRPr="008F63D0">
        <w:rPr>
          <w:sz w:val="8"/>
        </w:rPr>
        <w:t xml:space="preserve">. However </w:t>
      </w:r>
      <w:r w:rsidRPr="004C325C">
        <w:rPr>
          <w:rStyle w:val="StyleUnderline"/>
          <w:b/>
          <w:bCs/>
        </w:rPr>
        <w:t xml:space="preserve">morally urgent it might be </w:t>
      </w:r>
      <w:r w:rsidRPr="0071177A">
        <w:rPr>
          <w:rStyle w:val="StyleUnderline"/>
          <w:b/>
          <w:bCs/>
          <w:highlight w:val="green"/>
        </w:rPr>
        <w:t>to cure a</w:t>
      </w:r>
      <w:r w:rsidRPr="004C325C">
        <w:rPr>
          <w:rStyle w:val="StyleUnderline"/>
          <w:b/>
          <w:bCs/>
        </w:rPr>
        <w:t xml:space="preserve"> given </w:t>
      </w:r>
      <w:r w:rsidRPr="0071177A">
        <w:rPr>
          <w:rStyle w:val="StyleUnderline"/>
          <w:b/>
          <w:bCs/>
          <w:highlight w:val="green"/>
        </w:rPr>
        <w:t>disabled person</w:t>
      </w:r>
      <w:r w:rsidRPr="0071177A">
        <w:rPr>
          <w:rStyle w:val="StyleUnderline"/>
          <w:highlight w:val="green"/>
        </w:rPr>
        <w:t xml:space="preserve">, </w:t>
      </w:r>
      <w:r w:rsidRPr="0071177A">
        <w:rPr>
          <w:rStyle w:val="StyleUnderline"/>
          <w:b/>
          <w:bCs/>
          <w:highlight w:val="green"/>
        </w:rPr>
        <w:t>increasing</w:t>
      </w:r>
      <w:r w:rsidRPr="004C325C">
        <w:rPr>
          <w:rStyle w:val="StyleUnderline"/>
          <w:b/>
          <w:bCs/>
        </w:rPr>
        <w:t xml:space="preserve"> her </w:t>
      </w:r>
      <w:r w:rsidRPr="0071177A">
        <w:rPr>
          <w:rStyle w:val="StyleUnderline"/>
          <w:b/>
          <w:bCs/>
          <w:highlight w:val="green"/>
        </w:rPr>
        <w:t>welfare</w:t>
      </w:r>
      <w:r w:rsidRPr="004C325C">
        <w:rPr>
          <w:rStyle w:val="StyleUnderline"/>
        </w:rPr>
        <w:t>, it would seem that the same moral ur gency must attach to a decision to preserve</w:t>
      </w:r>
      <w:r w:rsidRPr="008F63D0">
        <w:rPr>
          <w:sz w:val="8"/>
        </w:rPr>
        <w:t xml:space="preserve"> </w:t>
      </w:r>
      <w:r w:rsidRPr="00CF10F3">
        <w:rPr>
          <w:u w:val="single"/>
        </w:rPr>
        <w:t>the life of a nondisabled person in preference to that disabled person, assuming that only one of them</w:t>
      </w:r>
      <w:r>
        <w:rPr>
          <w:u w:val="single"/>
        </w:rPr>
        <w:t xml:space="preserve"> </w:t>
      </w:r>
      <w:r w:rsidRPr="008F63D0">
        <w:rPr>
          <w:sz w:val="8"/>
        </w:rPr>
        <w:t>13Mark Stein, "Utilitarianism and the Disabled: Distribution of Resources," Bioethics 16 (2002), forthcoming. 14See ibid.</w:t>
      </w:r>
      <w:r>
        <w:rPr>
          <w:u w:val="single"/>
        </w:rPr>
        <w:t xml:space="preserve"> </w:t>
      </w:r>
    </w:p>
    <w:p w14:paraId="44B7CFBA" w14:textId="77777777" w:rsidR="00E621A5" w:rsidRDefault="00E621A5" w:rsidP="00E621A5">
      <w:pPr>
        <w:pStyle w:val="Heading4"/>
        <w:rPr>
          <w:rFonts w:cs="Times New Roman"/>
        </w:rPr>
      </w:pPr>
      <w:r>
        <w:rPr>
          <w:rFonts w:cs="Times New Roman"/>
        </w:rPr>
        <w:t>They read morally repugnant arguments.</w:t>
      </w:r>
      <w:r w:rsidRPr="00C43442">
        <w:rPr>
          <w:rFonts w:cs="Times New Roman"/>
        </w:rPr>
        <w:t xml:space="preserve"> </w:t>
      </w:r>
      <w:r>
        <w:rPr>
          <w:rFonts w:cs="Times New Roman"/>
        </w:rPr>
        <w:t>This is an independent reason to</w:t>
      </w:r>
      <w:r w:rsidRPr="00C43442">
        <w:rPr>
          <w:rFonts w:cs="Times New Roman"/>
        </w:rPr>
        <w:t xml:space="preserve">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Accessibility is a voting issue since all arguments presuppose that people feel safe in this space to respond to them.</w:t>
      </w:r>
    </w:p>
    <w:p w14:paraId="2E62A9AA" w14:textId="77777777" w:rsidR="00E621A5" w:rsidRPr="00E621A5" w:rsidRDefault="00E621A5" w:rsidP="00E621A5"/>
    <w:p w14:paraId="7D7F8FAE" w14:textId="429DE9CE" w:rsidR="009C5016" w:rsidRDefault="00E621A5" w:rsidP="009C5016">
      <w:pPr>
        <w:pStyle w:val="Heading1"/>
      </w:pPr>
      <w:r>
        <w:t>2</w:t>
      </w:r>
    </w:p>
    <w:p w14:paraId="3301459C" w14:textId="77777777" w:rsidR="009C5016" w:rsidRPr="007A7AB4" w:rsidRDefault="009C5016" w:rsidP="009C5016">
      <w:pPr>
        <w:pStyle w:val="Heading4"/>
      </w:pPr>
      <w:bookmarkStart w:id="0" w:name="_Hlk92526865"/>
      <w:r>
        <w:t xml:space="preserve">There are four links here. First: language of common heritage espoused by the affirmative upholds extractionist biopolitic that undergirds harms of case. Frames outer space as a resource to be divided up between national actors and other non-state entities. Fixes sovereignty in traditional ways. Plan </w:t>
      </w:r>
      <w:r w:rsidRPr="00C10E40">
        <w:rPr>
          <w:i/>
        </w:rPr>
        <w:t>protects sovereign</w:t>
      </w:r>
      <w:r>
        <w:t xml:space="preserve"> from radical non-state actors who might utilize resources before the sovereign can. Second, plan creates a whole new set of subjectivities through an overarching technological rationality of surveillance and exploitation. Third, control of outer space through legal regimes furthers the perception of an objective countable world of administrative power that operates only materially without human input. Fallacy of governmentality. Finally, it defines humanity in a narrow rationality of enumeration and extraction that only furthers the crisis of subjectivity driving case harms.</w:t>
      </w:r>
    </w:p>
    <w:p w14:paraId="52D83F26" w14:textId="77777777" w:rsidR="009C5016" w:rsidRDefault="009C5016" w:rsidP="009C5016">
      <w:r w:rsidRPr="00310969">
        <w:rPr>
          <w:rStyle w:val="Style13ptBold"/>
        </w:rPr>
        <w:t>Craven 2019</w:t>
      </w:r>
      <w:r>
        <w:t xml:space="preserve"> [Matt, </w:t>
      </w:r>
      <w:r w:rsidRPr="00310969">
        <w:t>Professor of International Law, SOAS University of London</w:t>
      </w:r>
      <w:r>
        <w:t>] “</w:t>
      </w:r>
      <w:r w:rsidRPr="00310969">
        <w:t>‘Other Spaces’: Constructing the Legal Architecture of a Cold War Commons and the Scientific-Technical Imaginary of Outer Space</w:t>
      </w:r>
      <w:r>
        <w:t xml:space="preserve">,” </w:t>
      </w:r>
      <w:r>
        <w:rPr>
          <w:b/>
        </w:rPr>
        <w:t>European Journal of International Law</w:t>
      </w:r>
      <w:r>
        <w:t xml:space="preserve"> </w:t>
      </w:r>
      <w:r w:rsidRPr="00310969">
        <w:t>Vol. 30 no. 2</w:t>
      </w:r>
    </w:p>
    <w:p w14:paraId="4CFB679A" w14:textId="77777777" w:rsidR="009C5016" w:rsidRPr="00860808" w:rsidRDefault="009C5016" w:rsidP="009C5016">
      <w:pPr>
        <w:rPr>
          <w:sz w:val="12"/>
        </w:rPr>
      </w:pPr>
      <w:r w:rsidRPr="00860808">
        <w:rPr>
          <w:sz w:val="12"/>
        </w:rPr>
        <w:t xml:space="preserve">121 In the first place, as the Nigerian representative in COPUOS noted, </w:t>
      </w:r>
      <w:r w:rsidRPr="00415C5C">
        <w:rPr>
          <w:rStyle w:val="StyleUnderline"/>
        </w:rPr>
        <w:t>the</w:t>
      </w:r>
      <w:r w:rsidRPr="00DB2AD4">
        <w:rPr>
          <w:rStyle w:val="StyleUnderline"/>
          <w:highlight w:val="yellow"/>
        </w:rPr>
        <w:t xml:space="preserve"> language </w:t>
      </w:r>
      <w:r w:rsidRPr="00415C5C">
        <w:rPr>
          <w:rStyle w:val="StyleUnderline"/>
        </w:rPr>
        <w:t>of the ‘common heritage of mankind’</w:t>
      </w:r>
      <w:r w:rsidRPr="00DB2AD4">
        <w:rPr>
          <w:rStyle w:val="StyleUnderline"/>
          <w:highlight w:val="yellow"/>
        </w:rPr>
        <w:t xml:space="preserve"> had </w:t>
      </w:r>
      <w:r w:rsidRPr="00415C5C">
        <w:rPr>
          <w:rStyle w:val="StyleUnderline"/>
        </w:rPr>
        <w:t>facilitated</w:t>
      </w:r>
      <w:r w:rsidRPr="00DB2AD4">
        <w:rPr>
          <w:rStyle w:val="StyleUnderline"/>
          <w:highlight w:val="yellow"/>
        </w:rPr>
        <w:t xml:space="preserve"> a subtle shift from </w:t>
      </w:r>
      <w:r w:rsidRPr="00415C5C">
        <w:rPr>
          <w:rStyle w:val="StyleUnderline"/>
        </w:rPr>
        <w:t>a language of</w:t>
      </w:r>
      <w:r w:rsidRPr="00DB2AD4">
        <w:rPr>
          <w:rStyle w:val="StyleUnderline"/>
          <w:highlight w:val="yellow"/>
        </w:rPr>
        <w:t xml:space="preserve"> exploration to that of exploitation.</w:t>
      </w:r>
      <w:r w:rsidRPr="00860808">
        <w:rPr>
          <w:sz w:val="12"/>
        </w:rPr>
        <w:t xml:space="preserve">122 </w:t>
      </w:r>
      <w:r w:rsidRPr="00415C5C">
        <w:rPr>
          <w:rStyle w:val="StyleUnderline"/>
        </w:rPr>
        <w:t>Outer</w:t>
      </w:r>
      <w:r w:rsidRPr="00DB2AD4">
        <w:rPr>
          <w:rStyle w:val="StyleUnderline"/>
          <w:highlight w:val="yellow"/>
        </w:rPr>
        <w:t xml:space="preserve"> space </w:t>
      </w:r>
      <w:r w:rsidRPr="00415C5C">
        <w:rPr>
          <w:rStyle w:val="StyleUnderline"/>
        </w:rPr>
        <w:t>was</w:t>
      </w:r>
      <w:r w:rsidRPr="00DB2AD4">
        <w:rPr>
          <w:rStyle w:val="StyleUnderline"/>
          <w:highlight w:val="yellow"/>
        </w:rPr>
        <w:t xml:space="preserve"> no longer </w:t>
      </w:r>
      <w:r w:rsidRPr="00415C5C">
        <w:rPr>
          <w:rStyle w:val="StyleUnderline"/>
        </w:rPr>
        <w:t>simply</w:t>
      </w:r>
      <w:r w:rsidRPr="00DB2AD4">
        <w:rPr>
          <w:rStyle w:val="StyleUnderline"/>
          <w:highlight w:val="yellow"/>
        </w:rPr>
        <w:t xml:space="preserve"> a site of </w:t>
      </w:r>
      <w:r w:rsidRPr="00415C5C">
        <w:rPr>
          <w:rStyle w:val="StyleUnderline"/>
        </w:rPr>
        <w:t>speculative</w:t>
      </w:r>
      <w:r w:rsidRPr="00DB2AD4">
        <w:rPr>
          <w:rStyle w:val="StyleUnderline"/>
          <w:highlight w:val="yellow"/>
        </w:rPr>
        <w:t xml:space="preserve"> scientific endeavour </w:t>
      </w:r>
      <w:r w:rsidRPr="00860808">
        <w:rPr>
          <w:sz w:val="12"/>
        </w:rPr>
        <w:t>or open to projects of exploration and discovery, but</w:t>
      </w:r>
      <w:r w:rsidRPr="00DB2AD4">
        <w:rPr>
          <w:rStyle w:val="StyleUnderline"/>
          <w:highlight w:val="yellow"/>
        </w:rPr>
        <w:t xml:space="preserve"> it had become a resource</w:t>
      </w:r>
      <w:r w:rsidRPr="00860808">
        <w:rPr>
          <w:sz w:val="12"/>
        </w:rPr>
        <w:t xml:space="preserve"> or, indeed, as Myres McDougal and others were to explain, a myriad of resources of varying kinds,</w:t>
      </w:r>
      <w:r w:rsidRPr="00415C5C">
        <w:rPr>
          <w:rStyle w:val="StyleUnderline"/>
        </w:rPr>
        <w:t xml:space="preserve"> in which</w:t>
      </w:r>
      <w:r w:rsidRPr="00DB2AD4">
        <w:rPr>
          <w:rStyle w:val="StyleUnderline"/>
          <w:highlight w:val="yellow"/>
        </w:rPr>
        <w:t xml:space="preserve"> everything from solar radiation, magnetic and gravitational forces, wave lengths, </w:t>
      </w:r>
      <w:r w:rsidRPr="00415C5C">
        <w:rPr>
          <w:rStyle w:val="StyleUnderline"/>
        </w:rPr>
        <w:t xml:space="preserve">geostationary locations123 through to meteors tracking through the solar system came to be </w:t>
      </w:r>
      <w:r w:rsidRPr="00DB2AD4">
        <w:rPr>
          <w:rStyle w:val="StyleUnderline"/>
          <w:highlight w:val="yellow"/>
        </w:rPr>
        <w:t xml:space="preserve">conceptualized in terms of their </w:t>
      </w:r>
      <w:r w:rsidRPr="00415C5C">
        <w:rPr>
          <w:rStyle w:val="StyleUnderline"/>
        </w:rPr>
        <w:t>ultimate</w:t>
      </w:r>
      <w:r w:rsidRPr="00DB2AD4">
        <w:rPr>
          <w:rStyle w:val="StyleUnderline"/>
          <w:highlight w:val="yellow"/>
        </w:rPr>
        <w:t xml:space="preserve"> ‘value’ </w:t>
      </w:r>
      <w:r w:rsidRPr="00415C5C">
        <w:rPr>
          <w:rStyle w:val="StyleUnderline"/>
        </w:rPr>
        <w:t>or ‘utility’.</w:t>
      </w:r>
      <w:r w:rsidRPr="00860808">
        <w:rPr>
          <w:sz w:val="12"/>
        </w:rPr>
        <w:t xml:space="preserve">124 Once again, thus, </w:t>
      </w:r>
      <w:r w:rsidRPr="00641AF7">
        <w:rPr>
          <w:rStyle w:val="StyleUnderline"/>
        </w:rPr>
        <w:t>one sees the presence of</w:t>
      </w:r>
      <w:r w:rsidRPr="00DB2AD4">
        <w:rPr>
          <w:rStyle w:val="StyleUnderline"/>
          <w:highlight w:val="yellow"/>
        </w:rPr>
        <w:t xml:space="preserve"> a particular technological rationality </w:t>
      </w:r>
      <w:r w:rsidRPr="00860808">
        <w:rPr>
          <w:sz w:val="12"/>
        </w:rPr>
        <w:t xml:space="preserve">undergirding the outer space regime, </w:t>
      </w:r>
      <w:r w:rsidRPr="00DB2AD4">
        <w:rPr>
          <w:rStyle w:val="StyleUnderline"/>
          <w:highlight w:val="yellow"/>
        </w:rPr>
        <w:t xml:space="preserve">in which </w:t>
      </w:r>
      <w:r w:rsidRPr="00641AF7">
        <w:rPr>
          <w:rStyle w:val="StyleUnderline"/>
        </w:rPr>
        <w:t>the</w:t>
      </w:r>
      <w:r w:rsidRPr="00DB2AD4">
        <w:rPr>
          <w:rStyle w:val="StyleUnderline"/>
          <w:highlight w:val="yellow"/>
        </w:rPr>
        <w:t xml:space="preserve"> natural </w:t>
      </w:r>
      <w:r w:rsidRPr="00641AF7">
        <w:rPr>
          <w:rStyle w:val="StyleUnderline"/>
        </w:rPr>
        <w:t>and human</w:t>
      </w:r>
      <w:r w:rsidRPr="00DB2AD4">
        <w:rPr>
          <w:rStyle w:val="StyleUnderline"/>
          <w:highlight w:val="yellow"/>
        </w:rPr>
        <w:t xml:space="preserve"> environments were </w:t>
      </w:r>
      <w:r w:rsidRPr="00641AF7">
        <w:rPr>
          <w:rStyle w:val="StyleUnderline"/>
        </w:rPr>
        <w:t>to be</w:t>
      </w:r>
      <w:r w:rsidRPr="00DB2AD4">
        <w:rPr>
          <w:rStyle w:val="StyleUnderline"/>
          <w:highlight w:val="yellow"/>
        </w:rPr>
        <w:t xml:space="preserve"> understood </w:t>
      </w:r>
      <w:r w:rsidRPr="00641AF7">
        <w:rPr>
          <w:rStyle w:val="StyleUnderline"/>
        </w:rPr>
        <w:t>to be the objects of an instrumental reasoning that concerned itself</w:t>
      </w:r>
      <w:r w:rsidRPr="00DB2AD4">
        <w:rPr>
          <w:rStyle w:val="StyleUnderline"/>
          <w:highlight w:val="yellow"/>
        </w:rPr>
        <w:t xml:space="preserve"> with how they might be manipulated, controlled, exploited and</w:t>
      </w:r>
      <w:r w:rsidRPr="00860808">
        <w:rPr>
          <w:sz w:val="12"/>
        </w:rPr>
        <w:t>, ultimately,</w:t>
      </w:r>
      <w:r w:rsidRPr="00DB2AD4">
        <w:rPr>
          <w:rStyle w:val="StyleUnderline"/>
          <w:highlight w:val="yellow"/>
        </w:rPr>
        <w:t xml:space="preserve"> commodified</w:t>
      </w:r>
      <w:r w:rsidRPr="00860808">
        <w:rPr>
          <w:sz w:val="12"/>
        </w:rPr>
        <w:t xml:space="preserve">, </w:t>
      </w:r>
      <w:r w:rsidRPr="00DB2AD4">
        <w:rPr>
          <w:rStyle w:val="StyleUnderline"/>
          <w:highlight w:val="yellow"/>
        </w:rPr>
        <w:t xml:space="preserve">and </w:t>
      </w:r>
      <w:r w:rsidRPr="00860808">
        <w:rPr>
          <w:sz w:val="12"/>
        </w:rPr>
        <w:t>in which</w:t>
      </w:r>
      <w:r w:rsidRPr="00DB2AD4">
        <w:rPr>
          <w:rStyle w:val="StyleUnderline"/>
          <w:highlight w:val="yellow"/>
        </w:rPr>
        <w:t xml:space="preserve"> the tech</w:t>
      </w:r>
      <w:r w:rsidRPr="00860808">
        <w:rPr>
          <w:sz w:val="12"/>
        </w:rPr>
        <w:t>nology</w:t>
      </w:r>
      <w:r w:rsidRPr="00DB2AD4">
        <w:rPr>
          <w:rStyle w:val="StyleUnderline"/>
          <w:highlight w:val="yellow"/>
        </w:rPr>
        <w:t xml:space="preserve"> through which </w:t>
      </w:r>
      <w:r w:rsidRPr="00641AF7">
        <w:rPr>
          <w:rStyle w:val="StyleUnderline"/>
        </w:rPr>
        <w:t xml:space="preserve">those ends were to be </w:t>
      </w:r>
      <w:r w:rsidRPr="00860808">
        <w:rPr>
          <w:sz w:val="12"/>
        </w:rPr>
        <w:t>both conceived and</w:t>
      </w:r>
      <w:r w:rsidRPr="00DB2AD4">
        <w:rPr>
          <w:rStyle w:val="StyleUnderline"/>
          <w:highlight w:val="yellow"/>
        </w:rPr>
        <w:t xml:space="preserve"> achieved</w:t>
      </w:r>
      <w:r w:rsidRPr="00860808">
        <w:rPr>
          <w:sz w:val="12"/>
        </w:rPr>
        <w:t xml:space="preserve"> (space rockets, probes, telescopes, satellites, planetary rovers and so on) would take the form of a passive, neutral, medium  –  as mere machines and mechanisms or as ways of doing things.125 </w:t>
      </w:r>
      <w:r w:rsidRPr="00DB2AD4">
        <w:rPr>
          <w:rStyle w:val="StyleUnderline"/>
          <w:highlight w:val="yellow"/>
        </w:rPr>
        <w:t>The embrace of this rationality may</w:t>
      </w:r>
      <w:r w:rsidRPr="00860808">
        <w:rPr>
          <w:sz w:val="12"/>
        </w:rPr>
        <w:t xml:space="preserve">, on the face of it, </w:t>
      </w:r>
      <w:r w:rsidRPr="00DB2AD4">
        <w:rPr>
          <w:rStyle w:val="StyleUnderline"/>
          <w:highlight w:val="yellow"/>
        </w:rPr>
        <w:t>be</w:t>
      </w:r>
      <w:r w:rsidRPr="00860808">
        <w:rPr>
          <w:sz w:val="12"/>
        </w:rPr>
        <w:t xml:space="preserve"> seen to have been utterly </w:t>
      </w:r>
      <w:r w:rsidRPr="00DB2AD4">
        <w:rPr>
          <w:rStyle w:val="StyleUnderline"/>
          <w:highlight w:val="yellow"/>
        </w:rPr>
        <w:t>perverse:</w:t>
      </w:r>
      <w:r w:rsidRPr="00860808">
        <w:rPr>
          <w:sz w:val="12"/>
        </w:rPr>
        <w:t xml:space="preserve"> </w:t>
      </w:r>
      <w:r w:rsidRPr="00B12511">
        <w:rPr>
          <w:rStyle w:val="StyleUnderline"/>
          <w:highlight w:val="yellow"/>
        </w:rPr>
        <w:t>the</w:t>
      </w:r>
      <w:r w:rsidRPr="00B12511">
        <w:rPr>
          <w:rStyle w:val="StyleUnderline"/>
        </w:rPr>
        <w:t xml:space="preserve"> </w:t>
      </w:r>
      <w:r w:rsidRPr="00860808">
        <w:rPr>
          <w:sz w:val="12"/>
        </w:rPr>
        <w:t xml:space="preserve">ultimate </w:t>
      </w:r>
      <w:r w:rsidRPr="00B12511">
        <w:rPr>
          <w:rStyle w:val="StyleUnderline"/>
          <w:highlight w:val="yellow"/>
        </w:rPr>
        <w:t>outcome of a desire to avoid</w:t>
      </w:r>
      <w:r w:rsidRPr="00860808">
        <w:rPr>
          <w:sz w:val="12"/>
        </w:rPr>
        <w:t xml:space="preserve"> a </w:t>
      </w:r>
      <w:r w:rsidRPr="00B12511">
        <w:rPr>
          <w:rStyle w:val="StyleUnderline"/>
          <w:highlight w:val="yellow"/>
        </w:rPr>
        <w:t xml:space="preserve">competitive stripping of the resources of </w:t>
      </w:r>
      <w:r w:rsidRPr="00860808">
        <w:rPr>
          <w:sz w:val="12"/>
        </w:rPr>
        <w:t>the moon and other</w:t>
      </w:r>
      <w:r w:rsidRPr="00B12511">
        <w:rPr>
          <w:rStyle w:val="StyleUnderline"/>
        </w:rPr>
        <w:t xml:space="preserve"> </w:t>
      </w:r>
      <w:r w:rsidRPr="00B12511">
        <w:rPr>
          <w:rStyle w:val="StyleUnderline"/>
          <w:highlight w:val="yellow"/>
        </w:rPr>
        <w:t>celestial bodies</w:t>
      </w:r>
      <w:r w:rsidRPr="00860808">
        <w:rPr>
          <w:sz w:val="12"/>
        </w:rPr>
        <w:t xml:space="preserve">, </w:t>
      </w:r>
      <w:r w:rsidRPr="00B12511">
        <w:rPr>
          <w:rStyle w:val="StyleUnderline"/>
          <w:highlight w:val="yellow"/>
        </w:rPr>
        <w:t>resolving itself in the creation of a regime</w:t>
      </w:r>
      <w:r w:rsidRPr="00860808">
        <w:rPr>
          <w:sz w:val="12"/>
        </w:rPr>
        <w:t xml:space="preserve"> in which that objective, and </w:t>
      </w:r>
      <w:r w:rsidRPr="00B12511">
        <w:rPr>
          <w:rStyle w:val="StyleUnderline"/>
          <w:highlight w:val="yellow"/>
        </w:rPr>
        <w:t>that way of thinking</w:t>
      </w:r>
      <w:r w:rsidRPr="00860808">
        <w:rPr>
          <w:sz w:val="12"/>
        </w:rPr>
        <w:t xml:space="preserve"> about our planetary environment, </w:t>
      </w:r>
      <w:r w:rsidRPr="00B12511">
        <w:rPr>
          <w:rStyle w:val="StyleUnderline"/>
          <w:highlight w:val="yellow"/>
        </w:rPr>
        <w:t>was</w:t>
      </w:r>
      <w:r w:rsidRPr="00860808">
        <w:rPr>
          <w:sz w:val="12"/>
        </w:rPr>
        <w:t xml:space="preserve"> not just </w:t>
      </w:r>
      <w:r w:rsidRPr="00B12511">
        <w:rPr>
          <w:rStyle w:val="StyleUnderline"/>
          <w:highlight w:val="yellow"/>
        </w:rPr>
        <w:t>dominant but also subordinate to everything else</w:t>
      </w:r>
      <w:r w:rsidRPr="00860808">
        <w:rPr>
          <w:sz w:val="12"/>
        </w:rPr>
        <w:t xml:space="preserve">. The technology through which those projects were to be made thinkable, furthermore, was clearly only ‘neutral’ to the extent that one could separate its existence from the fact of its (largely exclusive) possession and control by two violent, competitive, superpowers.126 As Marcuse observed, however, that same rationality – common to both Western and Soviet state forms127 – cut deeper than this. On the one hand, </w:t>
      </w:r>
      <w:r w:rsidRPr="00641AF7">
        <w:rPr>
          <w:rStyle w:val="StyleUnderline"/>
        </w:rPr>
        <w:t>the</w:t>
      </w:r>
      <w:r w:rsidRPr="00DB2AD4">
        <w:rPr>
          <w:rStyle w:val="StyleUnderline"/>
          <w:highlight w:val="yellow"/>
        </w:rPr>
        <w:t xml:space="preserve"> technologies </w:t>
      </w:r>
      <w:r w:rsidRPr="00641AF7">
        <w:rPr>
          <w:rStyle w:val="StyleUnderline"/>
        </w:rPr>
        <w:t xml:space="preserve">of mass communication, surveillance and warfare </w:t>
      </w:r>
      <w:r w:rsidRPr="00860808">
        <w:rPr>
          <w:sz w:val="12"/>
        </w:rPr>
        <w:t>were to</w:t>
      </w:r>
      <w:r w:rsidRPr="00641AF7">
        <w:rPr>
          <w:rStyle w:val="StyleUnderline"/>
        </w:rPr>
        <w:t xml:space="preserve"> profoundly </w:t>
      </w:r>
      <w:r w:rsidRPr="00DB2AD4">
        <w:rPr>
          <w:rStyle w:val="StyleUnderline"/>
          <w:highlight w:val="yellow"/>
        </w:rPr>
        <w:t xml:space="preserve">shape </w:t>
      </w:r>
      <w:r w:rsidRPr="00641AF7">
        <w:rPr>
          <w:rStyle w:val="StyleUnderline"/>
        </w:rPr>
        <w:t>the</w:t>
      </w:r>
      <w:r w:rsidRPr="00DB2AD4">
        <w:rPr>
          <w:rStyle w:val="StyleUnderline"/>
          <w:highlight w:val="yellow"/>
        </w:rPr>
        <w:t xml:space="preserve"> perception</w:t>
      </w:r>
      <w:r w:rsidRPr="00860808">
        <w:rPr>
          <w:sz w:val="12"/>
        </w:rPr>
        <w:t>, experience and apprehension</w:t>
      </w:r>
      <w:r w:rsidRPr="00DB2AD4">
        <w:rPr>
          <w:rStyle w:val="StyleUnderline"/>
          <w:highlight w:val="yellow"/>
        </w:rPr>
        <w:t xml:space="preserve"> of </w:t>
      </w:r>
      <w:r w:rsidRPr="00641AF7">
        <w:rPr>
          <w:rStyle w:val="StyleUnderline"/>
        </w:rPr>
        <w:t>everyday</w:t>
      </w:r>
      <w:r w:rsidRPr="00DB2AD4">
        <w:rPr>
          <w:rStyle w:val="StyleUnderline"/>
          <w:highlight w:val="yellow"/>
        </w:rPr>
        <w:t xml:space="preserve"> life, creating a ‘technological reality’ </w:t>
      </w:r>
      <w:r w:rsidRPr="00641AF7">
        <w:rPr>
          <w:rStyle w:val="StyleUnderline"/>
        </w:rPr>
        <w:t>of an ‘object world’ conceived ‘as a world of instrumentalities’.</w:t>
      </w:r>
      <w:r w:rsidRPr="00860808">
        <w:rPr>
          <w:sz w:val="12"/>
        </w:rPr>
        <w:t xml:space="preserve">128 On the other hand, however, </w:t>
      </w:r>
      <w:r w:rsidRPr="00DB2AD4">
        <w:rPr>
          <w:rStyle w:val="StyleUnderline"/>
          <w:highlight w:val="yellow"/>
        </w:rPr>
        <w:t xml:space="preserve">that </w:t>
      </w:r>
      <w:r w:rsidRPr="00641AF7">
        <w:rPr>
          <w:rStyle w:val="StyleUnderline"/>
        </w:rPr>
        <w:t>same</w:t>
      </w:r>
      <w:r w:rsidRPr="00DB2AD4">
        <w:rPr>
          <w:rStyle w:val="StyleUnderline"/>
          <w:highlight w:val="yellow"/>
        </w:rPr>
        <w:t xml:space="preserve"> rationality </w:t>
      </w:r>
      <w:r w:rsidRPr="00641AF7">
        <w:rPr>
          <w:rStyle w:val="StyleUnderline"/>
        </w:rPr>
        <w:t>would serve to</w:t>
      </w:r>
      <w:r w:rsidRPr="00DB2AD4">
        <w:rPr>
          <w:rStyle w:val="StyleUnderline"/>
          <w:highlight w:val="yellow"/>
        </w:rPr>
        <w:t xml:space="preserve"> alienate the subject from their life </w:t>
      </w:r>
      <w:r w:rsidRPr="00B12511">
        <w:rPr>
          <w:rStyle w:val="StyleUnderline"/>
        </w:rPr>
        <w:t>world through their incorporation into the ‘technological community of the administered population’</w:t>
      </w:r>
      <w:r w:rsidRPr="00860808">
        <w:rPr>
          <w:sz w:val="12"/>
        </w:rPr>
        <w:t>.129</w:t>
      </w:r>
      <w:r w:rsidRPr="00B12511">
        <w:rPr>
          <w:rStyle w:val="StyleUnderline"/>
        </w:rPr>
        <w:t xml:space="preserve"> The domination of nature </w:t>
      </w:r>
      <w:r w:rsidRPr="00860808">
        <w:rPr>
          <w:sz w:val="12"/>
        </w:rPr>
        <w:t xml:space="preserve">that technology appeared to enable was thus only one side of a formation that </w:t>
      </w:r>
      <w:r w:rsidRPr="00B12511">
        <w:rPr>
          <w:rStyle w:val="StyleUnderline"/>
        </w:rPr>
        <w:t>had, as its complement, a human domination propagated through the technological ‘administration’ of the subject and the manufacture of human desires, needs and interests.</w:t>
      </w:r>
      <w:r w:rsidRPr="00860808">
        <w:rPr>
          <w:sz w:val="12"/>
        </w:rPr>
        <w:t xml:space="preserve">130 To the extent, then, that the Moon Treaty embraced </w:t>
      </w:r>
      <w:r w:rsidRPr="00860808">
        <w:rPr>
          <w:rStyle w:val="StyleUnderline"/>
        </w:rPr>
        <w:t>this rationality</w:t>
      </w:r>
      <w:r w:rsidRPr="00860808">
        <w:rPr>
          <w:sz w:val="12"/>
        </w:rPr>
        <w:t xml:space="preserve">, it </w:t>
      </w:r>
      <w:r w:rsidRPr="00860808">
        <w:rPr>
          <w:rStyle w:val="StyleUnderline"/>
        </w:rPr>
        <w:t xml:space="preserve">was one that was ultimately pacifying </w:t>
      </w:r>
      <w:r w:rsidRPr="00860808">
        <w:rPr>
          <w:sz w:val="12"/>
        </w:rPr>
        <w:t>in effect,</w:t>
      </w:r>
      <w:r w:rsidRPr="00860808">
        <w:rPr>
          <w:rStyle w:val="StyleUnderline"/>
        </w:rPr>
        <w:t xml:space="preserve"> swallowing up </w:t>
      </w:r>
      <w:r w:rsidRPr="00860808">
        <w:rPr>
          <w:sz w:val="12"/>
        </w:rPr>
        <w:t>and repulsing</w:t>
      </w:r>
      <w:r w:rsidRPr="00860808">
        <w:rPr>
          <w:rStyle w:val="StyleUnderline"/>
        </w:rPr>
        <w:t xml:space="preserve"> all alternatives, bringing all within the sway of </w:t>
      </w:r>
      <w:r w:rsidRPr="00860808">
        <w:rPr>
          <w:sz w:val="12"/>
        </w:rPr>
        <w:t>the same</w:t>
      </w:r>
      <w:r w:rsidRPr="00860808">
        <w:rPr>
          <w:rStyle w:val="StyleUnderline"/>
        </w:rPr>
        <w:t xml:space="preserve"> totalitarian tendency. </w:t>
      </w:r>
      <w:r w:rsidRPr="00860808">
        <w:rPr>
          <w:sz w:val="12"/>
        </w:rPr>
        <w:t xml:space="preserve">In the </w:t>
      </w:r>
      <w:r w:rsidRPr="00DB2AD4">
        <w:rPr>
          <w:rStyle w:val="StyleUnderline"/>
          <w:highlight w:val="yellow"/>
        </w:rPr>
        <w:t>second</w:t>
      </w:r>
      <w:r w:rsidRPr="00860808">
        <w:rPr>
          <w:sz w:val="12"/>
        </w:rPr>
        <w:t xml:space="preserve"> place, and as an apparently countervailing measure, </w:t>
      </w:r>
      <w:r w:rsidRPr="00860808">
        <w:rPr>
          <w:rStyle w:val="StyleUnderline"/>
        </w:rPr>
        <w:t xml:space="preserve">was </w:t>
      </w:r>
      <w:r w:rsidRPr="00DB2AD4">
        <w:rPr>
          <w:rStyle w:val="StyleUnderline"/>
          <w:highlight w:val="yellow"/>
        </w:rPr>
        <w:t xml:space="preserve">the idea </w:t>
      </w:r>
      <w:r w:rsidRPr="00860808">
        <w:rPr>
          <w:rStyle w:val="StyleUnderline"/>
        </w:rPr>
        <w:t>that access to, and the use of,</w:t>
      </w:r>
      <w:r w:rsidRPr="00DB2AD4">
        <w:rPr>
          <w:rStyle w:val="StyleUnderline"/>
          <w:highlight w:val="yellow"/>
        </w:rPr>
        <w:t xml:space="preserve"> outer space </w:t>
      </w:r>
      <w:r w:rsidRPr="00860808">
        <w:rPr>
          <w:sz w:val="12"/>
        </w:rPr>
        <w:t>resources</w:t>
      </w:r>
      <w:r w:rsidRPr="00DB2AD4">
        <w:rPr>
          <w:rStyle w:val="StyleUnderline"/>
          <w:highlight w:val="yellow"/>
        </w:rPr>
        <w:t xml:space="preserve"> should be subject to </w:t>
      </w:r>
      <w:r w:rsidRPr="00860808">
        <w:rPr>
          <w:rStyle w:val="StyleUnderline"/>
        </w:rPr>
        <w:t>an</w:t>
      </w:r>
      <w:r w:rsidRPr="00DB2AD4">
        <w:rPr>
          <w:rStyle w:val="StyleUnderline"/>
          <w:highlight w:val="yellow"/>
        </w:rPr>
        <w:t xml:space="preserve"> international regime</w:t>
      </w:r>
      <w:r w:rsidRPr="00860808">
        <w:rPr>
          <w:sz w:val="12"/>
        </w:rPr>
        <w:t xml:space="preserv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w:t>
      </w:r>
      <w:r w:rsidRPr="00860808">
        <w:rPr>
          <w:rStyle w:val="StyleUnderline"/>
        </w:rPr>
        <w:t xml:space="preserve">The model </w:t>
      </w:r>
      <w:r w:rsidRPr="00860808">
        <w:rPr>
          <w:sz w:val="12"/>
        </w:rPr>
        <w:t>of administration imagined here</w:t>
      </w:r>
      <w:r w:rsidRPr="00DB2AD4">
        <w:rPr>
          <w:rStyle w:val="StyleUnderline"/>
          <w:highlight w:val="yellow"/>
        </w:rPr>
        <w:t xml:space="preserve"> was one </w:t>
      </w:r>
      <w:r w:rsidRPr="00860808">
        <w:rPr>
          <w:sz w:val="12"/>
        </w:rPr>
        <w:t xml:space="preserve">clearly </w:t>
      </w:r>
      <w:r w:rsidRPr="00DB2AD4">
        <w:rPr>
          <w:rStyle w:val="StyleUnderline"/>
          <w:highlight w:val="yellow"/>
        </w:rPr>
        <w:t xml:space="preserve">designed to displace </w:t>
      </w:r>
      <w:r w:rsidRPr="00860808">
        <w:rPr>
          <w:rStyle w:val="StyleUnderline"/>
        </w:rPr>
        <w:t xml:space="preserve">the possibility of </w:t>
      </w:r>
      <w:r w:rsidRPr="00860808">
        <w:rPr>
          <w:rStyle w:val="StyleUnderline"/>
          <w:highlight w:val="yellow"/>
        </w:rPr>
        <w:t>unrestricted</w:t>
      </w:r>
      <w:r w:rsidRPr="00860808">
        <w:rPr>
          <w:rStyle w:val="StyleUnderline"/>
        </w:rPr>
        <w:t xml:space="preserve"> </w:t>
      </w:r>
      <w:r w:rsidRPr="00860808">
        <w:rPr>
          <w:sz w:val="12"/>
        </w:rPr>
        <w:t>pillage or of primitive</w:t>
      </w:r>
      <w:r w:rsidRPr="00DB2AD4">
        <w:rPr>
          <w:rStyle w:val="StyleUnderline"/>
          <w:highlight w:val="yellow"/>
        </w:rPr>
        <w:t xml:space="preserve"> accumulation</w:t>
      </w:r>
      <w:r w:rsidRPr="00860808">
        <w:rPr>
          <w:sz w:val="12"/>
        </w:rPr>
        <w:t>,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w:t>
      </w:r>
      <w:r w:rsidRPr="00FB402C">
        <w:rPr>
          <w:rStyle w:val="StyleUnderline"/>
        </w:rPr>
        <w:t xml:space="preserve"> </w:t>
      </w:r>
      <w:r w:rsidRPr="00DB2AD4">
        <w:rPr>
          <w:rStyle w:val="StyleUnderline"/>
          <w:highlight w:val="yellow"/>
        </w:rPr>
        <w:t xml:space="preserve">the arrangements seemed </w:t>
      </w:r>
      <w:r w:rsidRPr="00860808">
        <w:rPr>
          <w:sz w:val="12"/>
        </w:rPr>
        <w:t>to be</w:t>
      </w:r>
      <w:r w:rsidRPr="00DB2AD4">
        <w:rPr>
          <w:rStyle w:val="StyleUnderline"/>
          <w:highlight w:val="yellow"/>
        </w:rPr>
        <w:t xml:space="preserve"> concerned </w:t>
      </w:r>
      <w:r w:rsidRPr="00860808">
        <w:rPr>
          <w:sz w:val="12"/>
        </w:rPr>
        <w:t>merely</w:t>
      </w:r>
      <w:r w:rsidRPr="00DB2AD4">
        <w:rPr>
          <w:rStyle w:val="StyleUnderline"/>
          <w:highlight w:val="yellow"/>
        </w:rPr>
        <w:t xml:space="preserve"> with the transfiguration of relations of power into bureaucratic technique </w:t>
      </w:r>
      <w:r w:rsidRPr="00C600AA">
        <w:rPr>
          <w:rStyle w:val="StyleUnderline"/>
        </w:rPr>
        <w:t>and,</w:t>
      </w:r>
      <w:r w:rsidRPr="00860808">
        <w:rPr>
          <w:sz w:val="12"/>
        </w:rPr>
        <w:t xml:space="preserve"> in doing so,</w:t>
      </w:r>
      <w:r w:rsidRPr="00DB2AD4">
        <w:rPr>
          <w:rStyle w:val="StyleUnderline"/>
          <w:highlight w:val="yellow"/>
        </w:rPr>
        <w:t xml:space="preserve"> maintained </w:t>
      </w:r>
      <w:r w:rsidRPr="00C600AA">
        <w:rPr>
          <w:rStyle w:val="StyleUnderline"/>
        </w:rPr>
        <w:t>in place</w:t>
      </w:r>
      <w:r w:rsidRPr="00DB2AD4">
        <w:rPr>
          <w:rStyle w:val="StyleUnderline"/>
          <w:highlight w:val="yellow"/>
        </w:rPr>
        <w:t xml:space="preserve"> the </w:t>
      </w:r>
      <w:r w:rsidRPr="00C600AA">
        <w:rPr>
          <w:rStyle w:val="StyleUnderline"/>
        </w:rPr>
        <w:t>very</w:t>
      </w:r>
      <w:r w:rsidRPr="00DB2AD4">
        <w:rPr>
          <w:rStyle w:val="StyleUnderline"/>
          <w:highlight w:val="yellow"/>
        </w:rPr>
        <w:t xml:space="preserve"> same conditions that underpinned the practices to which it was opposed.</w:t>
      </w:r>
      <w:r w:rsidRPr="00DB2AD4">
        <w:rPr>
          <w:rStyle w:val="StyleUnderline"/>
        </w:rPr>
        <w:t xml:space="preserve"> </w:t>
      </w:r>
      <w:r w:rsidRPr="00860808">
        <w:rPr>
          <w:sz w:val="12"/>
        </w:rPr>
        <w:t xml:space="preserve">Certainly, it was clearly envisaged that a further agreement would follow, setting out in more detail the administrative arrangements required for the purposes of the ‘equitable sharing of benefits’. Certainly, it was also possible that such arrangements might include the transfer of technology, the sharing of science and the distribution of profits. But </w:t>
      </w:r>
      <w:r w:rsidRPr="00FB402C">
        <w:rPr>
          <w:rStyle w:val="Emphasis"/>
          <w:highlight w:val="yellow"/>
        </w:rPr>
        <w:t xml:space="preserve">no </w:t>
      </w:r>
      <w:r w:rsidRPr="00C600AA">
        <w:rPr>
          <w:rStyle w:val="StyleUnderline"/>
        </w:rPr>
        <w:t>measure of</w:t>
      </w:r>
      <w:r w:rsidRPr="00FB402C">
        <w:rPr>
          <w:rStyle w:val="Emphasis"/>
          <w:highlight w:val="yellow"/>
        </w:rPr>
        <w:t xml:space="preserve"> administration could avoid the observation that the regime was to authorize in space </w:t>
      </w:r>
      <w:r w:rsidRPr="00C600AA">
        <w:rPr>
          <w:rStyle w:val="StyleUnderline"/>
        </w:rPr>
        <w:t>precisely</w:t>
      </w:r>
      <w:r w:rsidRPr="00FB402C">
        <w:rPr>
          <w:rStyle w:val="Emphasis"/>
          <w:highlight w:val="yellow"/>
        </w:rPr>
        <w:t xml:space="preserve"> the same operations that </w:t>
      </w:r>
      <w:r w:rsidRPr="00C600AA">
        <w:rPr>
          <w:rStyle w:val="StyleUnderline"/>
        </w:rPr>
        <w:t>had been</w:t>
      </w:r>
      <w:r w:rsidRPr="00FB402C">
        <w:rPr>
          <w:rStyle w:val="Emphasis"/>
          <w:highlight w:val="yellow"/>
        </w:rPr>
        <w:t xml:space="preserve"> productive of the material inequalities on earth, </w:t>
      </w:r>
      <w:r w:rsidRPr="00C600AA">
        <w:rPr>
          <w:rStyle w:val="StyleUnderline"/>
        </w:rPr>
        <w:t>albeit this time it was ‘colonization’ or ‘conquest’ in the name of humanity (‘</w:t>
      </w:r>
      <w:r w:rsidRPr="00860808">
        <w:rPr>
          <w:sz w:val="12"/>
        </w:rPr>
        <w:t>mankind’) rather than some small subset of the same. Finally, and related to this, the very ‘commonness’ of humanity to which the regime gave expression was ultimately a vestigial one.</w:t>
      </w:r>
      <w:r w:rsidRPr="00DB2AD4">
        <w:rPr>
          <w:rStyle w:val="StyleUnderline"/>
          <w:highlight w:val="yellow"/>
        </w:rPr>
        <w:t xml:space="preserve"> Humanity was to be represented </w:t>
      </w:r>
      <w:r w:rsidRPr="00C600AA">
        <w:rPr>
          <w:rStyle w:val="StyleUnderline"/>
        </w:rPr>
        <w:t xml:space="preserve">here, </w:t>
      </w:r>
      <w:r w:rsidRPr="00860808">
        <w:rPr>
          <w:sz w:val="12"/>
        </w:rPr>
        <w:t>not as a universal community of free-willing subjects or as a set of values – of rights or needs – but, rather,</w:t>
      </w:r>
      <w:r w:rsidRPr="00DB2AD4">
        <w:rPr>
          <w:rStyle w:val="StyleUnderline"/>
          <w:highlight w:val="yellow"/>
        </w:rPr>
        <w:t xml:space="preserve"> through </w:t>
      </w:r>
      <w:r w:rsidRPr="00860808">
        <w:rPr>
          <w:sz w:val="12"/>
        </w:rPr>
        <w:t>the mediate category of</w:t>
      </w:r>
      <w:r w:rsidRPr="00DB2AD4">
        <w:rPr>
          <w:rStyle w:val="StyleUnderline"/>
          <w:highlight w:val="yellow"/>
        </w:rPr>
        <w:t xml:space="preserve"> material ‘interests</w:t>
      </w:r>
      <w:r w:rsidRPr="00860808">
        <w:rPr>
          <w:sz w:val="12"/>
        </w:rPr>
        <w:t xml:space="preserve">’; the exploration and use of the moon, as Article 4 puts it, ‘shall be carried out for the benefit and in the interests of all countries’. What humanity had in common, thus, and what defined it once one took away the categories of rule and ownership, was a fluid, economy of ‘interests’,131 the fulfilment of which was always more or less and which was open to be bargained, traded, sacrificed and exchanged. </w:t>
      </w:r>
      <w:r w:rsidRPr="00DB2AD4">
        <w:rPr>
          <w:rStyle w:val="StyleUnderline"/>
          <w:highlight w:val="yellow"/>
        </w:rPr>
        <w:t xml:space="preserve">These ‘interests’ assumed the same </w:t>
      </w:r>
      <w:r w:rsidRPr="00D642AC">
        <w:rPr>
          <w:rStyle w:val="StyleUnderline"/>
        </w:rPr>
        <w:t>metaphorical</w:t>
      </w:r>
      <w:r w:rsidRPr="00DB2AD4">
        <w:rPr>
          <w:rStyle w:val="StyleUnderline"/>
          <w:highlight w:val="yellow"/>
        </w:rPr>
        <w:t xml:space="preserve"> function </w:t>
      </w:r>
      <w:r w:rsidRPr="00D642AC">
        <w:rPr>
          <w:rStyle w:val="StyleUnderline"/>
        </w:rPr>
        <w:t xml:space="preserve">of assets </w:t>
      </w:r>
      <w:r w:rsidRPr="00860808">
        <w:rPr>
          <w:sz w:val="12"/>
        </w:rPr>
        <w:t>and liabilities in double-entry bookkeeping – as</w:t>
      </w:r>
      <w:r w:rsidRPr="00DB2AD4">
        <w:rPr>
          <w:rStyle w:val="StyleUnderline"/>
          <w:highlight w:val="yellow"/>
        </w:rPr>
        <w:t xml:space="preserve"> abstract quantities </w:t>
      </w:r>
      <w:r w:rsidRPr="00D642AC">
        <w:rPr>
          <w:rStyle w:val="StyleUnderline"/>
        </w:rPr>
        <w:t xml:space="preserve">capable of </w:t>
      </w:r>
      <w:r w:rsidRPr="00DB2AD4">
        <w:rPr>
          <w:rStyle w:val="StyleUnderline"/>
          <w:highlight w:val="yellow"/>
        </w:rPr>
        <w:t xml:space="preserve">being compiled, indexed, managed, balanced and administered </w:t>
      </w:r>
      <w:r w:rsidRPr="00860808">
        <w:rPr>
          <w:sz w:val="12"/>
        </w:rPr>
        <w:t>in the same way as the material resources to which they appeared to relate.</w:t>
      </w:r>
      <w:r w:rsidRPr="00D642AC">
        <w:rPr>
          <w:rStyle w:val="StyleUnderline"/>
        </w:rPr>
        <w:t xml:space="preserve"> Whilst undoubtedly</w:t>
      </w:r>
      <w:r w:rsidRPr="00DB2AD4">
        <w:rPr>
          <w:rStyle w:val="StyleUnderline"/>
          <w:highlight w:val="yellow"/>
        </w:rPr>
        <w:t xml:space="preserve"> central to the f</w:t>
      </w:r>
      <w:r>
        <w:rPr>
          <w:rStyle w:val="StyleUnderline"/>
          <w:highlight w:val="yellow"/>
        </w:rPr>
        <w:t xml:space="preserve">oundations of </w:t>
      </w:r>
      <w:r w:rsidRPr="00D642AC">
        <w:rPr>
          <w:rStyle w:val="StyleUnderline"/>
        </w:rPr>
        <w:t>both</w:t>
      </w:r>
      <w:r>
        <w:rPr>
          <w:rStyle w:val="StyleUnderline"/>
          <w:highlight w:val="yellow"/>
        </w:rPr>
        <w:t xml:space="preserve"> capitalism</w:t>
      </w:r>
      <w:r w:rsidRPr="00DB2AD4">
        <w:rPr>
          <w:rStyle w:val="StyleUnderline"/>
          <w:highlight w:val="yellow"/>
        </w:rPr>
        <w:t xml:space="preserve"> </w:t>
      </w:r>
      <w:r w:rsidRPr="00D642AC">
        <w:rPr>
          <w:rStyle w:val="StyleUnderline"/>
        </w:rPr>
        <w:t>and</w:t>
      </w:r>
      <w:r w:rsidRPr="00DB2AD4">
        <w:rPr>
          <w:rStyle w:val="StyleUnderline"/>
          <w:highlight w:val="yellow"/>
        </w:rPr>
        <w:t xml:space="preserve"> liberal democratic thought</w:t>
      </w:r>
      <w:r w:rsidRPr="00860808">
        <w:rPr>
          <w:sz w:val="12"/>
        </w:rPr>
        <w:t xml:space="preserve">,133 </w:t>
      </w:r>
      <w:r w:rsidRPr="00D642AC">
        <w:rPr>
          <w:rStyle w:val="StyleUnderline"/>
        </w:rPr>
        <w:t>they bespoke</w:t>
      </w:r>
      <w:r w:rsidRPr="00860808">
        <w:rPr>
          <w:sz w:val="12"/>
        </w:rPr>
        <w:t xml:space="preserve">, in the same measure, </w:t>
      </w:r>
      <w:r w:rsidRPr="00D642AC">
        <w:rPr>
          <w:rStyle w:val="StyleUnderline"/>
        </w:rPr>
        <w:t xml:space="preserve">of  a natural social mechanism </w:t>
      </w:r>
      <w:r w:rsidRPr="00860808">
        <w:rPr>
          <w:sz w:val="12"/>
        </w:rPr>
        <w:t>or instinct</w:t>
      </w:r>
      <w:r w:rsidRPr="00D642AC">
        <w:rPr>
          <w:rStyle w:val="StyleUnderline"/>
        </w:rPr>
        <w:t xml:space="preserve"> that transcended time and place, that was universally </w:t>
      </w:r>
      <w:r w:rsidRPr="00860808">
        <w:rPr>
          <w:sz w:val="12"/>
        </w:rPr>
        <w:t>operable and</w:t>
      </w:r>
      <w:r w:rsidRPr="00D642AC">
        <w:rPr>
          <w:rStyle w:val="StyleUnderline"/>
        </w:rPr>
        <w:t xml:space="preserve"> ascribable </w:t>
      </w:r>
      <w:r w:rsidRPr="00860808">
        <w:rPr>
          <w:sz w:val="12"/>
        </w:rPr>
        <w:t xml:space="preserve">equally </w:t>
      </w:r>
      <w:r w:rsidRPr="00D642AC">
        <w:rPr>
          <w:rStyle w:val="StyleUnderline"/>
        </w:rPr>
        <w:t>to ‘future generations’ as much as</w:t>
      </w:r>
      <w:r w:rsidRPr="00860808">
        <w:rPr>
          <w:sz w:val="12"/>
        </w:rPr>
        <w:t xml:space="preserve"> to those of </w:t>
      </w:r>
      <w:r w:rsidRPr="00D642AC">
        <w:rPr>
          <w:rStyle w:val="StyleUnderline"/>
        </w:rPr>
        <w:t>the present.</w:t>
      </w:r>
      <w:r w:rsidRPr="00860808">
        <w:rPr>
          <w:sz w:val="12"/>
        </w:rPr>
        <w:t xml:space="preserve"> They were/are, in that sense, always ‘common’ and everywhere present, even if the plea to ‘commonness’ would frequently arrive in the form of a demand for their moderation. </w:t>
      </w:r>
      <w:r w:rsidRPr="00DB2AD4">
        <w:rPr>
          <w:rStyle w:val="StyleUnderline"/>
          <w:highlight w:val="yellow"/>
        </w:rPr>
        <w:t>Their function,</w:t>
      </w:r>
      <w:r w:rsidRPr="00DB2AD4">
        <w:rPr>
          <w:rStyle w:val="StyleUnderline"/>
        </w:rPr>
        <w:t xml:space="preserve"> </w:t>
      </w:r>
      <w:r w:rsidRPr="00860808">
        <w:rPr>
          <w:sz w:val="12"/>
        </w:rPr>
        <w:t xml:space="preserve">however, </w:t>
      </w:r>
      <w:r w:rsidRPr="00DB2AD4">
        <w:rPr>
          <w:rStyle w:val="StyleUnderline"/>
          <w:highlight w:val="yellow"/>
        </w:rPr>
        <w:t xml:space="preserve">has been to rationalize social relations, </w:t>
      </w:r>
      <w:r w:rsidRPr="00D642AC">
        <w:rPr>
          <w:rStyle w:val="StyleUnderline"/>
        </w:rPr>
        <w:t>describe their operative mechanics</w:t>
      </w:r>
      <w:r w:rsidRPr="00DB2AD4">
        <w:rPr>
          <w:rStyle w:val="StyleUnderline"/>
          <w:highlight w:val="yellow"/>
        </w:rPr>
        <w:t xml:space="preserve"> and authorize sovereignty, </w:t>
      </w:r>
      <w:r w:rsidRPr="00860808">
        <w:rPr>
          <w:sz w:val="12"/>
        </w:rPr>
        <w:t>all in a manner akin to the market –</w:t>
      </w:r>
      <w:r w:rsidRPr="00DB2AD4">
        <w:rPr>
          <w:rStyle w:val="StyleUnderline"/>
          <w:highlight w:val="yellow"/>
        </w:rPr>
        <w:t xml:space="preserve"> in which human life</w:t>
      </w:r>
      <w:r w:rsidRPr="00860808">
        <w:rPr>
          <w:sz w:val="12"/>
        </w:rPr>
        <w:t>, qua interests</w:t>
      </w:r>
      <w:r w:rsidRPr="00DB2AD4">
        <w:rPr>
          <w:rStyle w:val="StyleUnderline"/>
          <w:highlight w:val="yellow"/>
        </w:rPr>
        <w:t xml:space="preserve">, is the </w:t>
      </w:r>
      <w:r w:rsidRPr="00860808">
        <w:rPr>
          <w:sz w:val="12"/>
        </w:rPr>
        <w:t>formal</w:t>
      </w:r>
      <w:r w:rsidRPr="00DB2AD4">
        <w:rPr>
          <w:rStyle w:val="StyleUnderline"/>
          <w:highlight w:val="yellow"/>
        </w:rPr>
        <w:t xml:space="preserve"> subject </w:t>
      </w:r>
      <w:r w:rsidRPr="00860808">
        <w:rPr>
          <w:sz w:val="12"/>
        </w:rPr>
        <w:t xml:space="preserve">matter </w:t>
      </w:r>
      <w:r w:rsidRPr="00DB2AD4">
        <w:rPr>
          <w:rStyle w:val="StyleUnderline"/>
          <w:highlight w:val="yellow"/>
        </w:rPr>
        <w:t xml:space="preserve">of </w:t>
      </w:r>
      <w:r w:rsidRPr="00860808">
        <w:rPr>
          <w:sz w:val="12"/>
        </w:rPr>
        <w:t>processes of transaction</w:t>
      </w:r>
      <w:r w:rsidRPr="00D642AC">
        <w:rPr>
          <w:rStyle w:val="StyleUnderline"/>
        </w:rPr>
        <w:t xml:space="preserve"> </w:t>
      </w:r>
      <w:r w:rsidRPr="00860808">
        <w:rPr>
          <w:sz w:val="12"/>
        </w:rPr>
        <w:t xml:space="preserve">and </w:t>
      </w:r>
      <w:r w:rsidRPr="00DB2AD4">
        <w:rPr>
          <w:rStyle w:val="StyleUnderline"/>
          <w:highlight w:val="yellow"/>
        </w:rPr>
        <w:t>exchange.</w:t>
      </w:r>
      <w:r w:rsidRPr="00860808">
        <w:rPr>
          <w:sz w:val="12"/>
        </w:rPr>
        <w:t xml:space="preserv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054D94">
        <w:rPr>
          <w:rStyle w:val="StyleUnderline"/>
          <w:highlight w:val="yellow"/>
        </w:rPr>
        <w:t>Humanity comes to be expressed</w:t>
      </w:r>
      <w:r w:rsidRPr="00860808">
        <w:rPr>
          <w:sz w:val="12"/>
        </w:rPr>
        <w:t>, ultimately</w:t>
      </w:r>
      <w:r w:rsidRPr="00D642AC">
        <w:rPr>
          <w:rStyle w:val="StyleUnderline"/>
        </w:rPr>
        <w:t xml:space="preserve">, in a metaphorically commodified form of life </w:t>
      </w:r>
      <w:r w:rsidRPr="00860808">
        <w:rPr>
          <w:sz w:val="12"/>
        </w:rPr>
        <w:t>identified in and</w:t>
      </w:r>
      <w:r w:rsidRPr="00054D94">
        <w:rPr>
          <w:rStyle w:val="StyleUnderline"/>
          <w:highlight w:val="yellow"/>
        </w:rPr>
        <w:t xml:space="preserve"> through its relationship to</w:t>
      </w:r>
      <w:r w:rsidRPr="00860808">
        <w:rPr>
          <w:sz w:val="12"/>
        </w:rPr>
        <w:t xml:space="preserve"> the</w:t>
      </w:r>
      <w:r w:rsidRPr="00054D94">
        <w:rPr>
          <w:rStyle w:val="StyleUnderline"/>
          <w:highlight w:val="yellow"/>
        </w:rPr>
        <w:t xml:space="preserve"> resources </w:t>
      </w:r>
      <w:r w:rsidRPr="00860808">
        <w:rPr>
          <w:sz w:val="12"/>
        </w:rPr>
        <w:t>over which</w:t>
      </w:r>
      <w:r w:rsidRPr="00D642AC">
        <w:rPr>
          <w:rStyle w:val="StyleUnderline"/>
        </w:rPr>
        <w:t xml:space="preserve"> it seeks</w:t>
      </w:r>
      <w:r w:rsidRPr="00860808">
        <w:rPr>
          <w:sz w:val="12"/>
        </w:rPr>
        <w:t xml:space="preserve"> to have </w:t>
      </w:r>
      <w:r w:rsidRPr="00D642AC">
        <w:rPr>
          <w:rStyle w:val="StyleUnderline"/>
        </w:rPr>
        <w:t>control. To be human is to partake of the ‘interests’ in the resources of</w:t>
      </w:r>
      <w:r w:rsidRPr="00054D94">
        <w:rPr>
          <w:rStyle w:val="StyleUnderline"/>
        </w:rPr>
        <w:t xml:space="preserve"> </w:t>
      </w:r>
      <w:r w:rsidRPr="00860808">
        <w:rPr>
          <w:sz w:val="12"/>
        </w:rPr>
        <w:t xml:space="preserve">the moon and other </w:t>
      </w:r>
      <w:r w:rsidRPr="00D642AC">
        <w:rPr>
          <w:rStyle w:val="StyleUnderline"/>
        </w:rPr>
        <w:t>planetary bodies in which all are deemed to share.</w:t>
      </w:r>
      <w:r w:rsidRPr="00054D94">
        <w:rPr>
          <w:rStyle w:val="StyleUnderline"/>
          <w:highlight w:val="yellow"/>
        </w:rPr>
        <w:t xml:space="preserve"> </w:t>
      </w:r>
      <w:r w:rsidRPr="0037148E">
        <w:rPr>
          <w:rStyle w:val="Emphasis"/>
          <w:highlight w:val="yellow"/>
        </w:rPr>
        <w:t>Just as outer space was a site in which the distinction between peace and war became blurred so as to make warfare itself an illegible part of the regime</w:t>
      </w:r>
      <w:r w:rsidRPr="00860808">
        <w:rPr>
          <w:sz w:val="12"/>
        </w:rPr>
        <w:t xml:space="preserve">, so also we might observe, in this context, another similar construction. Here, </w:t>
      </w:r>
      <w:r w:rsidRPr="0037148E">
        <w:rPr>
          <w:rStyle w:val="Emphasis"/>
          <w:highlight w:val="yellow"/>
        </w:rPr>
        <w:t>the regime takes on the character of that which it seeks to prevent or avoid – a system of resource extraction and of primitive accumulation, through which every other relationship humankind might have with the outer space environment,</w:t>
      </w:r>
      <w:r w:rsidRPr="00860808">
        <w:rPr>
          <w:sz w:val="12"/>
        </w:rPr>
        <w:t xml:space="preserve"> and, indeed, with itself, </w:t>
      </w:r>
      <w:r w:rsidRPr="0037148E">
        <w:rPr>
          <w:rStyle w:val="Emphasis"/>
          <w:highlight w:val="yellow"/>
        </w:rPr>
        <w:t>comes to be mediated.</w:t>
      </w:r>
      <w:r w:rsidRPr="00054D94">
        <w:rPr>
          <w:rStyle w:val="StyleUnderline"/>
          <w:highlight w:val="yellow"/>
        </w:rPr>
        <w:t xml:space="preserve"> </w:t>
      </w:r>
      <w:r w:rsidRPr="00860808">
        <w:rPr>
          <w:sz w:val="12"/>
        </w:rPr>
        <w:t>As the instrumental object of a regime of management that has the ‘use’ of nature as its operative configuration,</w:t>
      </w:r>
      <w:r w:rsidRPr="00054D94">
        <w:rPr>
          <w:rStyle w:val="StyleUnderline"/>
          <w:highlight w:val="yellow"/>
        </w:rPr>
        <w:t xml:space="preserve"> outer space becomes enmeshed within the </w:t>
      </w:r>
      <w:r w:rsidRPr="00860808">
        <w:rPr>
          <w:sz w:val="12"/>
        </w:rPr>
        <w:t>one-dimensional</w:t>
      </w:r>
      <w:r w:rsidRPr="00054D94">
        <w:rPr>
          <w:rStyle w:val="StyleUnderline"/>
          <w:highlight w:val="yellow"/>
        </w:rPr>
        <w:t xml:space="preserve"> dynamics of the </w:t>
      </w:r>
      <w:r w:rsidRPr="00860808">
        <w:rPr>
          <w:sz w:val="12"/>
        </w:rPr>
        <w:t>total administrative</w:t>
      </w:r>
      <w:r w:rsidRPr="00054D94">
        <w:rPr>
          <w:rStyle w:val="StyleUnderline"/>
          <w:highlight w:val="yellow"/>
        </w:rPr>
        <w:t xml:space="preserve"> state </w:t>
      </w:r>
      <w:r w:rsidRPr="00860808">
        <w:rPr>
          <w:sz w:val="12"/>
        </w:rPr>
        <w:t>that was</w:t>
      </w:r>
      <w:r w:rsidRPr="00054D94">
        <w:rPr>
          <w:rStyle w:val="StyleUnderline"/>
          <w:highlight w:val="yellow"/>
        </w:rPr>
        <w:t xml:space="preserve"> central to its formation and</w:t>
      </w:r>
      <w:r w:rsidRPr="00860808">
        <w:rPr>
          <w:sz w:val="12"/>
        </w:rPr>
        <w:t>, with it,</w:t>
      </w:r>
      <w:r w:rsidRPr="00054D94">
        <w:rPr>
          <w:rStyle w:val="StyleUnderline"/>
          <w:highlight w:val="yellow"/>
        </w:rPr>
        <w:t xml:space="preserve"> the </w:t>
      </w:r>
      <w:r w:rsidRPr="00860808">
        <w:rPr>
          <w:sz w:val="12"/>
        </w:rPr>
        <w:t xml:space="preserve">very </w:t>
      </w:r>
      <w:r w:rsidRPr="00054D94">
        <w:rPr>
          <w:rStyle w:val="StyleUnderline"/>
          <w:highlight w:val="yellow"/>
        </w:rPr>
        <w:t xml:space="preserve">meaning of what it </w:t>
      </w:r>
      <w:r w:rsidRPr="0037148E">
        <w:rPr>
          <w:rStyle w:val="StyleUnderline"/>
          <w:highlight w:val="yellow"/>
        </w:rPr>
        <w:t>is to be human</w:t>
      </w:r>
    </w:p>
    <w:p w14:paraId="63C24DC5" w14:textId="77777777" w:rsidR="009C5016" w:rsidRPr="00A616AF" w:rsidRDefault="009C5016" w:rsidP="009C5016">
      <w:pPr>
        <w:pStyle w:val="Heading4"/>
      </w:pPr>
      <w:r w:rsidRPr="00A616AF">
        <w:t>No value to life in a biopolitical framework—everyone is exposed to the possibility of being reduced to bare life in the name of instrumentality</w:t>
      </w:r>
      <w:r>
        <w:t xml:space="preserve">. Often on the lines of structural oppression turns the aff. </w:t>
      </w:r>
    </w:p>
    <w:p w14:paraId="302E5BB4" w14:textId="77777777" w:rsidR="009C5016" w:rsidRPr="00A616AF" w:rsidRDefault="009C5016" w:rsidP="009C5016">
      <w:r w:rsidRPr="008D3992">
        <w:rPr>
          <w:rStyle w:val="Style13ptBold"/>
        </w:rPr>
        <w:t>Agamben 1998</w:t>
      </w:r>
      <w:r w:rsidRPr="00A616AF">
        <w:t xml:space="preserve"> [Giorgio, professor of philosophy at university of Verona, Homo Sacer: Sovereign Power and Bare Life, pg. 139-140]</w:t>
      </w:r>
    </w:p>
    <w:p w14:paraId="7D80D9C2" w14:textId="77777777" w:rsidR="009C5016" w:rsidRPr="0081517F" w:rsidRDefault="009C5016" w:rsidP="009C5016">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vokes disagreement. Nor are we concerned with the radicaliry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sacer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r w:rsidRPr="00825C41">
        <w:rPr>
          <w:i/>
          <w:sz w:val="16"/>
        </w:rPr>
        <w:t xml:space="preserve">exceprio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532EF1B8" w14:textId="77777777" w:rsidR="009C5016" w:rsidRPr="00545D5E" w:rsidRDefault="009C5016" w:rsidP="009C5016">
      <w:pPr>
        <w:pStyle w:val="Heading4"/>
      </w:pPr>
      <w:r w:rsidRPr="00545D5E">
        <w:t xml:space="preserve">The role of the ballot becomes a negotiation of knowledge, a deciding of axes and boundaries.  Evaluate our critique by its ability to reorient political perception and action. </w:t>
      </w:r>
    </w:p>
    <w:p w14:paraId="4AFBFEA1" w14:textId="77777777" w:rsidR="009C5016" w:rsidRPr="00545D5E" w:rsidRDefault="009C5016" w:rsidP="009C5016">
      <w:r w:rsidRPr="00545D5E">
        <w:rPr>
          <w:rStyle w:val="Style13ptBold"/>
        </w:rPr>
        <w:t>Bleiker 2000</w:t>
      </w:r>
      <w:r w:rsidRPr="00545D5E">
        <w:t xml:space="preserve"> [Roland, coordinator of the Peace and Conflict Studies Program @ U of Queensland, Popular Dissent, Human Agency, and Global Politics]</w:t>
      </w:r>
    </w:p>
    <w:p w14:paraId="406437B6" w14:textId="77777777" w:rsidR="009C5016" w:rsidRPr="0003139F" w:rsidRDefault="009C5016" w:rsidP="009C5016">
      <w:pPr>
        <w:rPr>
          <w:sz w:val="14"/>
        </w:rPr>
      </w:pPr>
      <w:r w:rsidRPr="0003139F">
        <w:rPr>
          <w:sz w:val="14"/>
        </w:rPr>
        <w:t xml:space="preserve">Describing, explaining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whether or not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emphasise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problematique has revealed different insights into global politics. </w:t>
      </w:r>
      <w:r w:rsidRPr="001578B3">
        <w:rPr>
          <w:rStyle w:val="StyleUnderline"/>
        </w:rPr>
        <w:t>The key question then revolves around whether or not a particular international event, like the fall of the Berlin Wall, appears in a new light once it is being scrutinised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5FBA170F" w14:textId="77777777" w:rsidR="009C5016" w:rsidRPr="004E393F" w:rsidRDefault="009C5016" w:rsidP="009C5016">
      <w:pPr>
        <w:pStyle w:val="Heading4"/>
      </w:pPr>
      <w:r w:rsidRPr="004E393F">
        <w:t>Alternative is “problematization.” I introduce bio</w:t>
      </w:r>
      <w:r>
        <w:t>-p</w:t>
      </w:r>
      <w:r w:rsidRPr="004E393F">
        <w:t>olitics into the discussion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01138168" w14:textId="77777777" w:rsidR="009C5016" w:rsidRDefault="009C5016" w:rsidP="009C5016">
      <w:r w:rsidRPr="006002F4">
        <w:rPr>
          <w:rStyle w:val="Heading4Char"/>
        </w:rPr>
        <w:t>Terwiel, 2020</w:t>
      </w:r>
      <w:r>
        <w:t xml:space="preserve"> (Anna, Professor of political theory at Trinity College that focuses on carceral feminism and prison abolition, “Problematization as an Activist Practice” Theory and Event, Vol 23 NO.1 January 2020 68-70</w:t>
      </w:r>
    </w:p>
    <w:p w14:paraId="645815EC" w14:textId="77777777" w:rsidR="009C5016" w:rsidRPr="006002F4" w:rsidRDefault="009C5016" w:rsidP="009C5016">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alike are perceived. </w:t>
      </w:r>
      <w:r w:rsidRPr="006002F4">
        <w:rPr>
          <w:rStyle w:val="StyleUnderline"/>
        </w:rPr>
        <w:t>Such</w:t>
      </w:r>
      <w:r w:rsidRPr="00524431">
        <w:rPr>
          <w:rStyle w:val="StyleUnderline"/>
          <w:highlight w:val="yellow"/>
        </w:rPr>
        <w:t xml:space="preserve"> disruption</w:t>
      </w:r>
      <w:r w:rsidRPr="006002F4">
        <w:rPr>
          <w:sz w:val="14"/>
        </w:rPr>
        <w:t xml:space="preserve">, Foucault suggests, </w:t>
      </w:r>
      <w:r w:rsidRPr="00524431">
        <w:rPr>
          <w:rStyle w:val="StyleUnderline"/>
          <w:highlight w:val="yellow"/>
        </w:rPr>
        <w:t xml:space="preserve">enables a radical rethinking of an issue and the creative development of new approaches. Problematization is </w:t>
      </w:r>
      <w:r w:rsidRPr="006002F4">
        <w:rPr>
          <w:rStyle w:val="StyleUnderline"/>
        </w:rPr>
        <w:t>usually understood</w:t>
      </w:r>
      <w:r w:rsidRPr="00524431">
        <w:rPr>
          <w:rStyle w:val="StyleUnderline"/>
          <w:highlight w:val="yellow"/>
        </w:rPr>
        <w:t xml:space="preserve"> as a style of philosophy that allows individuals to engage in ethical practices of self-transformation</w:t>
      </w:r>
      <w:r w:rsidRPr="006002F4">
        <w:rPr>
          <w:sz w:val="14"/>
        </w:rPr>
        <w:t>.</w:t>
      </w:r>
      <w:bookmarkStart w:id="1"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1"/>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our selves."</w:t>
      </w:r>
      <w:bookmarkStart w:id="2"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2"/>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3"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3"/>
      <w:r w:rsidRPr="00E54F39">
        <w:rPr>
          <w:rStyle w:val="StyleUnderline"/>
        </w:rPr>
        <w:t xml:space="preserve"> </w:t>
      </w:r>
      <w:r w:rsidRPr="006002F4">
        <w:rPr>
          <w:sz w:val="14"/>
        </w:rPr>
        <w:t>Specifically, Foucault described the Prisons Information Group [Groupe d'Information sur les Prisons or GIP], an activist collective he co-founded in the early 1970s, as "an initiative of 'problematization.'"</w:t>
      </w:r>
      <w:bookmarkStart w:id="4"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4"/>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seeks to enable social change, and collaborative because theorists are seen as "relays" in problematization rather than its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5"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5"/>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6"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6"/>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problematization urges theorists to consider how dominant ways of thinking enable some practices and lives while obscuring or eliminating others</w:t>
      </w:r>
      <w:r w:rsidRPr="006002F4">
        <w:rPr>
          <w:sz w:val="14"/>
        </w:rPr>
        <w:t>.</w:t>
      </w:r>
      <w:bookmarkStart w:id="7"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7"/>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8"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8"/>
      <w:r w:rsidRPr="006002F4">
        <w:rPr>
          <w:sz w:val="14"/>
        </w:rPr>
        <w:t xml:space="preserve"> critical trans politics,</w:t>
      </w:r>
      <w:bookmarkStart w:id="9"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9"/>
      <w:r w:rsidRPr="006002F4">
        <w:rPr>
          <w:sz w:val="14"/>
        </w:rPr>
        <w:t xml:space="preserve"> and other scholarly and activist efforts to "trouble the system we have."</w:t>
      </w:r>
    </w:p>
    <w:p w14:paraId="224DDFD8" w14:textId="0AECEED2" w:rsidR="009C5016" w:rsidRPr="006002F4" w:rsidRDefault="009C5016" w:rsidP="009C5016">
      <w:pPr>
        <w:rPr>
          <w:sz w:val="14"/>
        </w:rPr>
      </w:pPr>
      <w:r w:rsidRPr="004E393F">
        <w:rPr>
          <w:rStyle w:val="StyleUnderline"/>
          <w:highlight w:val="yellow"/>
        </w:rPr>
        <w:t>Foucault depicts the work of diagnosing and defamiliarizing our ways of thinking—problematization—as a crucial part of collective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4E393F">
        <w:rPr>
          <w:rStyle w:val="StyleUnderline"/>
          <w:highlight w:val="yellow"/>
        </w:rPr>
        <w:t>Koopman, for instance, depicts problematization as a type of genealogy that, by tracing the emergence of our ways of thinking, provides the materials needed "to constitute ourselves otherwise" or "rework[…] ourselves</w:t>
      </w:r>
    </w:p>
    <w:bookmarkEnd w:id="0"/>
    <w:p w14:paraId="20912FFF" w14:textId="77777777" w:rsidR="009C5016" w:rsidRPr="009855B1" w:rsidRDefault="009C5016" w:rsidP="009C5016"/>
    <w:p w14:paraId="7CEB0AE5" w14:textId="77777777" w:rsidR="009C5016" w:rsidRDefault="009C5016" w:rsidP="009C5016">
      <w:pPr>
        <w:pStyle w:val="Heading1"/>
      </w:pPr>
      <w:r>
        <w:t>Case</w:t>
      </w:r>
    </w:p>
    <w:p w14:paraId="600DFB69" w14:textId="77777777" w:rsidR="009C5016" w:rsidRPr="00FF3428" w:rsidRDefault="009C5016" w:rsidP="009C5016">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1372CDAE" w14:textId="77777777" w:rsidR="009C5016" w:rsidRDefault="009C5016" w:rsidP="009C5016">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aff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36493A38" w14:textId="77777777" w:rsidR="009C5016" w:rsidRPr="004147A9" w:rsidRDefault="009C5016" w:rsidP="009C5016"/>
    <w:p w14:paraId="324B3E0D" w14:textId="77777777" w:rsidR="009C5016" w:rsidRPr="00FF3428" w:rsidRDefault="009C5016" w:rsidP="009C5016">
      <w:pPr>
        <w:pStyle w:val="Heading4"/>
        <w:rPr>
          <w:color w:val="000000" w:themeColor="text1"/>
        </w:rPr>
      </w:pPr>
      <w:r>
        <w:rPr>
          <w:color w:val="000000" w:themeColor="text1"/>
        </w:rPr>
        <w:t>R</w:t>
      </w:r>
      <w:r w:rsidRPr="00FF3428">
        <w:rPr>
          <w:color w:val="000000" w:themeColor="text1"/>
        </w:rPr>
        <w:t>eject their method:</w:t>
      </w:r>
    </w:p>
    <w:p w14:paraId="0B984C0C" w14:textId="77777777" w:rsidR="009C5016" w:rsidRDefault="009C5016" w:rsidP="009C5016">
      <w:pPr>
        <w:pStyle w:val="Heading4"/>
        <w:numPr>
          <w:ilvl w:val="0"/>
          <w:numId w:val="12"/>
        </w:numPr>
        <w:tabs>
          <w:tab w:val="num" w:pos="360"/>
          <w:tab w:val="num" w:pos="720"/>
        </w:tabs>
        <w:ind w:left="0" w:firstLine="0"/>
        <w:rPr>
          <w:rFonts w:cs="Calibri"/>
          <w:color w:val="000000" w:themeColor="text1"/>
        </w:rPr>
      </w:pPr>
      <w:r w:rsidRPr="00FF3428">
        <w:rPr>
          <w:rFonts w:cs="Calibri"/>
          <w:color w:val="000000" w:themeColor="text1"/>
        </w:rPr>
        <w:t>Even if the state can be good in some instances, the links isolate reasons why the aff’s use of the state specifically is bad. Prefer the links on specificity</w:t>
      </w:r>
    </w:p>
    <w:p w14:paraId="6CAA1B3C" w14:textId="77777777" w:rsidR="009C5016" w:rsidRDefault="009C5016" w:rsidP="009C5016">
      <w:pPr>
        <w:pStyle w:val="Heading4"/>
        <w:numPr>
          <w:ilvl w:val="0"/>
          <w:numId w:val="12"/>
        </w:numPr>
        <w:tabs>
          <w:tab w:val="num" w:pos="360"/>
          <w:tab w:val="num" w:pos="72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54E3B373" w14:textId="77777777" w:rsidR="009C5016" w:rsidRPr="004147A9" w:rsidRDefault="009C5016" w:rsidP="009C5016"/>
    <w:p w14:paraId="3E6816EC" w14:textId="77777777" w:rsidR="009C5016" w:rsidRDefault="009C5016" w:rsidP="009C5016">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3A4434E6" w14:textId="77777777" w:rsidR="009C5016" w:rsidRDefault="009C5016" w:rsidP="009C5016">
      <w:pPr>
        <w:pStyle w:val="Heading4"/>
        <w:numPr>
          <w:ilvl w:val="0"/>
          <w:numId w:val="13"/>
        </w:numPr>
        <w:tabs>
          <w:tab w:val="num" w:pos="360"/>
          <w:tab w:val="num" w:pos="1080"/>
        </w:tabs>
        <w:ind w:left="0" w:firstLine="0"/>
      </w:pPr>
      <w:r>
        <w:t>It question our role in debate, the consequences of the plan don’t matter if our orientation in debate is flawed.</w:t>
      </w:r>
    </w:p>
    <w:p w14:paraId="65AE3B3C" w14:textId="77777777" w:rsidR="009C5016" w:rsidRDefault="009C5016" w:rsidP="009C5016">
      <w:pPr>
        <w:pStyle w:val="Heading4"/>
        <w:numPr>
          <w:ilvl w:val="0"/>
          <w:numId w:val="13"/>
        </w:numPr>
        <w:tabs>
          <w:tab w:val="num" w:pos="360"/>
          <w:tab w:val="num" w:pos="1080"/>
        </w:tabs>
        <w:ind w:left="0" w:firstLine="0"/>
      </w:pPr>
      <w:r>
        <w:t xml:space="preserve">Is fait is illusory, giving the aff a ballot does nothing outside of the round, the ROB function to alter our perception of thing like political engagement, we need to stop creating mindless drones of the state from debate. </w:t>
      </w:r>
    </w:p>
    <w:p w14:paraId="68236B46" w14:textId="77777777" w:rsidR="009C5016" w:rsidRPr="00903EB1" w:rsidRDefault="009C5016" w:rsidP="009C5016">
      <w:pPr>
        <w:pStyle w:val="Heading4"/>
        <w:numPr>
          <w:ilvl w:val="0"/>
          <w:numId w:val="13"/>
        </w:numPr>
        <w:tabs>
          <w:tab w:val="num" w:pos="360"/>
          <w:tab w:val="num" w:pos="108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31D74DA6" w14:textId="77777777" w:rsidR="009C5016" w:rsidRDefault="009C5016" w:rsidP="009C5016">
      <w:pPr>
        <w:pStyle w:val="Heading4"/>
        <w:numPr>
          <w:ilvl w:val="0"/>
          <w:numId w:val="13"/>
        </w:numPr>
        <w:tabs>
          <w:tab w:val="num" w:pos="360"/>
          <w:tab w:val="num" w:pos="108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2BCA9E64" w14:textId="77777777" w:rsidR="009C5016" w:rsidRDefault="009C5016" w:rsidP="009C5016"/>
    <w:p w14:paraId="172B27F0" w14:textId="77777777" w:rsidR="009C5016" w:rsidRDefault="009C5016" w:rsidP="009C5016">
      <w:pPr>
        <w:pStyle w:val="Heading4"/>
      </w:pPr>
      <w:r>
        <w:t xml:space="preserve">Util </w:t>
      </w:r>
    </w:p>
    <w:p w14:paraId="1515750C" w14:textId="0B5FAE9C" w:rsidR="009C5016" w:rsidRDefault="00E621A5" w:rsidP="00E621A5">
      <w:pPr>
        <w:pStyle w:val="Heading4"/>
      </w:pPr>
      <w:r>
        <w:t>We are pre req ie need freedom to try to PP</w:t>
      </w:r>
    </w:p>
    <w:p w14:paraId="70BA5995" w14:textId="77777777" w:rsidR="00E621A5" w:rsidRPr="00381299" w:rsidRDefault="00E621A5" w:rsidP="009C5016"/>
    <w:p w14:paraId="733815F6" w14:textId="77777777" w:rsidR="009C5016" w:rsidRDefault="009C5016" w:rsidP="009C5016">
      <w:pPr>
        <w:pStyle w:val="Heading4"/>
      </w:pPr>
      <w:r>
        <w:t xml:space="preserve">[1] Countless OST violations now and no impact – its unenforceable and filled with loopholes </w:t>
      </w:r>
    </w:p>
    <w:p w14:paraId="49AF7EF2" w14:textId="77777777" w:rsidR="009C5016" w:rsidRDefault="009C5016" w:rsidP="009C5016">
      <w:r>
        <w:t xml:space="preserve">Philip </w:t>
      </w:r>
      <w:r w:rsidRPr="00C94A05">
        <w:rPr>
          <w:rStyle w:val="Style13ptBold"/>
        </w:rPr>
        <w:t>Yiannopoulos 18.</w:t>
      </w:r>
      <w:r>
        <w:t xml:space="preserve"> "Inside the epic debate on rethinking our 50-year-old Outer Space Treaty." Fast Company. 9-24-2018. https://www.fastcompany.com/90240304/inside-the-epic-debate-on-rethinking-our-50-year-old-outer-space-treaty</w:t>
      </w:r>
    </w:p>
    <w:p w14:paraId="6CA5D810" w14:textId="77777777" w:rsidR="009C5016" w:rsidRDefault="009C5016" w:rsidP="009C5016">
      <w:pPr>
        <w:rPr>
          <w:sz w:val="16"/>
        </w:rPr>
      </w:pPr>
      <w:r w:rsidRPr="00FF325E">
        <w:rPr>
          <w:rStyle w:val="StyleUnderline"/>
        </w:rPr>
        <w:t xml:space="preserve">That’s a lot of activity, fueling intense discussions and fiery debates about the commercialization and militarization of space, the proper role of humans in our galaxy, and the future of humanity. Yet it’s all guided by an </w:t>
      </w:r>
      <w:r w:rsidRPr="00FF325E">
        <w:rPr>
          <w:rStyle w:val="Emphasis"/>
        </w:rPr>
        <w:t>outdated set of rules</w:t>
      </w:r>
      <w:r w:rsidRPr="00B038F2">
        <w:rPr>
          <w:sz w:val="16"/>
        </w:rPr>
        <w:t xml:space="preserve"> that were established a few years before Neil Armstrong took that first fateful step on the moon. </w:t>
      </w:r>
      <w:r w:rsidRPr="00FF325E">
        <w:rPr>
          <w:rStyle w:val="StyleUnderline"/>
        </w:rPr>
        <w:t>The</w:t>
      </w:r>
      <w:r w:rsidRPr="00B038F2">
        <w:rPr>
          <w:sz w:val="16"/>
        </w:rPr>
        <w:t xml:space="preserve"> 1967 </w:t>
      </w:r>
      <w:r w:rsidRPr="00EA0C99">
        <w:rPr>
          <w:rStyle w:val="StyleUnderline"/>
          <w:highlight w:val="cyan"/>
        </w:rPr>
        <w:t>O</w:t>
      </w:r>
      <w:r w:rsidRPr="00B038F2">
        <w:rPr>
          <w:sz w:val="16"/>
        </w:rPr>
        <w:t xml:space="preserve">uter </w:t>
      </w:r>
      <w:r w:rsidRPr="00EA0C99">
        <w:rPr>
          <w:rStyle w:val="StyleUnderline"/>
          <w:highlight w:val="cyan"/>
        </w:rPr>
        <w:t>S</w:t>
      </w:r>
      <w:r w:rsidRPr="00B038F2">
        <w:rPr>
          <w:sz w:val="16"/>
        </w:rPr>
        <w:t xml:space="preserve">pace </w:t>
      </w:r>
      <w:r w:rsidRPr="00EA0C99">
        <w:rPr>
          <w:rStyle w:val="StyleUnderline"/>
          <w:highlight w:val="cyan"/>
        </w:rPr>
        <w:t>T</w:t>
      </w:r>
      <w:r w:rsidRPr="00B038F2">
        <w:rPr>
          <w:sz w:val="16"/>
        </w:rPr>
        <w:t xml:space="preserve">reaty </w:t>
      </w:r>
      <w:r w:rsidRPr="00FF325E">
        <w:rPr>
          <w:rStyle w:val="StyleUnderline"/>
        </w:rPr>
        <w:t>was shaped by paranoia over the space race between the Soviets and the Americans</w:t>
      </w:r>
      <w:r w:rsidRPr="00B038F2">
        <w:rPr>
          <w:sz w:val="16"/>
        </w:rPr>
        <w:t>, and even the brightest minds of the time</w:t>
      </w:r>
      <w:r w:rsidRPr="00FF325E">
        <w:rPr>
          <w:rStyle w:val="Emphasis"/>
        </w:rPr>
        <w:t xml:space="preserve"> </w:t>
      </w:r>
      <w:r w:rsidRPr="00EA0C99">
        <w:rPr>
          <w:rStyle w:val="Emphasis"/>
          <w:highlight w:val="cyan"/>
        </w:rPr>
        <w:t>couldn’t anticipate</w:t>
      </w:r>
      <w:r w:rsidRPr="00FF325E">
        <w:rPr>
          <w:rStyle w:val="Emphasis"/>
        </w:rPr>
        <w:t xml:space="preserve"> the </w:t>
      </w:r>
      <w:r w:rsidRPr="00EA0C99">
        <w:rPr>
          <w:rStyle w:val="Emphasis"/>
          <w:highlight w:val="cyan"/>
        </w:rPr>
        <w:t>complexities</w:t>
      </w:r>
      <w:r w:rsidRPr="00FF325E">
        <w:rPr>
          <w:rStyle w:val="Emphasis"/>
        </w:rPr>
        <w:t xml:space="preserve"> of now and tomorrow.</w:t>
      </w:r>
      <w:r>
        <w:rPr>
          <w:rStyle w:val="Emphasis"/>
        </w:rPr>
        <w:t xml:space="preserve"> </w:t>
      </w:r>
      <w:r w:rsidRPr="00B038F2">
        <w:rPr>
          <w:sz w:val="16"/>
        </w:rPr>
        <w:t>In a long-overdue effort to prepare for that future, on Tuesday the UN will use the 50th anniversary of a Conference on the Exploration and Peaceful Uses of Outer Space to “renew and strengthen its mandate” and to call attention to developing pertinent laws</w:t>
      </w:r>
      <w:r w:rsidRPr="00FF325E">
        <w:rPr>
          <w:rStyle w:val="StyleUnderline"/>
        </w:rPr>
        <w:t>. As it stands, the current treaty bans the placement of WMDs in space, forbids any military action past the atmosphere, and declares the exploration of space for the benefit of all countries.</w:t>
      </w:r>
      <w:r>
        <w:rPr>
          <w:rStyle w:val="StyleUnderline"/>
        </w:rPr>
        <w:t xml:space="preserve"> </w:t>
      </w:r>
      <w:r w:rsidRPr="00B038F2">
        <w:rPr>
          <w:sz w:val="16"/>
        </w:rPr>
        <w:t xml:space="preserve">But </w:t>
      </w:r>
      <w:r w:rsidRPr="00FF325E">
        <w:rPr>
          <w:rStyle w:val="Emphasis"/>
        </w:rPr>
        <w:t xml:space="preserve">the </w:t>
      </w:r>
      <w:r w:rsidRPr="00EA0C99">
        <w:rPr>
          <w:rStyle w:val="Emphasis"/>
          <w:highlight w:val="cyan"/>
        </w:rPr>
        <w:t>50-year-old treaty</w:t>
      </w:r>
      <w:r w:rsidRPr="00FF325E">
        <w:rPr>
          <w:rStyle w:val="Emphasis"/>
        </w:rPr>
        <w:t xml:space="preserve"> definitely </w:t>
      </w:r>
      <w:r w:rsidRPr="00EA0C99">
        <w:rPr>
          <w:rStyle w:val="Emphasis"/>
          <w:highlight w:val="cyan"/>
        </w:rPr>
        <w:t>needs</w:t>
      </w:r>
      <w:r w:rsidRPr="00B038F2">
        <w:rPr>
          <w:sz w:val="16"/>
        </w:rPr>
        <w:t xml:space="preserve"> some </w:t>
      </w:r>
      <w:r w:rsidRPr="00EA0C99">
        <w:rPr>
          <w:rStyle w:val="Emphasis"/>
          <w:highlight w:val="cyan"/>
        </w:rPr>
        <w:t>updating</w:t>
      </w:r>
      <w:r w:rsidRPr="00B038F2">
        <w:rPr>
          <w:sz w:val="16"/>
        </w:rPr>
        <w:t xml:space="preserve">. While speaking as a U.S. Representative from Oklahoma, Jim Bridenstine said </w:t>
      </w:r>
      <w:r w:rsidRPr="00FF325E">
        <w:rPr>
          <w:rStyle w:val="StyleUnderline"/>
        </w:rPr>
        <w:t>the treaty was mired in Cold War thought,</w:t>
      </w:r>
      <w:r w:rsidRPr="00B038F2">
        <w:rPr>
          <w:sz w:val="16"/>
        </w:rPr>
        <w:t xml:space="preserve"> and “now, almost every nation on Earth has some sort of presence in space, and we have to be concerned with threats like jamming, dazzling, spoofing, and hacking satellite constellations.” (Bridenstine was eventually tapped by Trump to head NASA, despite his lack of scientific experience.) AS BELOW, SO ABOVE</w:t>
      </w:r>
      <w:r>
        <w:rPr>
          <w:rStyle w:val="StyleUnderline"/>
        </w:rPr>
        <w:t xml:space="preserve"> </w:t>
      </w:r>
      <w:r w:rsidRPr="00FF325E">
        <w:rPr>
          <w:rStyle w:val="StyleUnderline"/>
        </w:rPr>
        <w:t>So what kind of challenges should we expect going forward? Well, as below, so above</w:t>
      </w:r>
      <w:r w:rsidRPr="00B038F2">
        <w:rPr>
          <w:sz w:val="16"/>
        </w:rPr>
        <w:t xml:space="preserve">. </w:t>
      </w:r>
      <w:r w:rsidRPr="00FF325E">
        <w:rPr>
          <w:rStyle w:val="StyleUnderline"/>
        </w:rPr>
        <w:t>A look at</w:t>
      </w:r>
      <w:r w:rsidRPr="00B038F2">
        <w:rPr>
          <w:sz w:val="16"/>
        </w:rPr>
        <w:t xml:space="preserve"> the UN’s Convention on the </w:t>
      </w:r>
      <w:r w:rsidRPr="00EA0C99">
        <w:rPr>
          <w:rStyle w:val="StyleUnderline"/>
          <w:highlight w:val="cyan"/>
        </w:rPr>
        <w:t>Law of the Sea</w:t>
      </w:r>
      <w:r w:rsidRPr="00EA0C99">
        <w:rPr>
          <w:sz w:val="16"/>
          <w:highlight w:val="cyan"/>
        </w:rPr>
        <w:t xml:space="preserve"> </w:t>
      </w:r>
      <w:r w:rsidRPr="00EA0C99">
        <w:rPr>
          <w:rStyle w:val="StyleUnderline"/>
          <w:highlight w:val="cyan"/>
        </w:rPr>
        <w:t>illustrates</w:t>
      </w:r>
      <w:r w:rsidRPr="00FF325E">
        <w:rPr>
          <w:rStyle w:val="StyleUnderline"/>
        </w:rPr>
        <w:t xml:space="preserve"> some</w:t>
      </w:r>
      <w:r w:rsidRPr="00B038F2">
        <w:rPr>
          <w:sz w:val="16"/>
        </w:rPr>
        <w:t xml:space="preserve"> current and potential </w:t>
      </w:r>
      <w:r w:rsidRPr="00EA0C99">
        <w:rPr>
          <w:rStyle w:val="StyleUnderline"/>
          <w:highlight w:val="cyan"/>
        </w:rPr>
        <w:t>problems</w:t>
      </w:r>
      <w:r w:rsidRPr="00B038F2">
        <w:rPr>
          <w:sz w:val="16"/>
        </w:rPr>
        <w:t xml:space="preserve">. This treaty eventually established seabeds and ocean floor “beyond the limits of national jurisdiction.” </w:t>
      </w:r>
      <w:r w:rsidRPr="00FF325E">
        <w:rPr>
          <w:rStyle w:val="StyleUnderline"/>
        </w:rPr>
        <w:t>The Law of the Sea proclaims such international spaces as the Common Heritage of Mankind,</w:t>
      </w:r>
      <w:r w:rsidRPr="00B038F2">
        <w:rPr>
          <w:sz w:val="16"/>
        </w:rPr>
        <w:t xml:space="preserve"> </w:t>
      </w:r>
      <w:r w:rsidRPr="00FF325E">
        <w:rPr>
          <w:rStyle w:val="StyleUnderline"/>
        </w:rPr>
        <w:t>a phrase now applied to outer space.</w:t>
      </w:r>
      <w:r>
        <w:rPr>
          <w:rStyle w:val="StyleUnderline"/>
        </w:rPr>
        <w:t xml:space="preserve"> </w:t>
      </w:r>
      <w:r w:rsidRPr="00B038F2">
        <w:rPr>
          <w:sz w:val="16"/>
        </w:rPr>
        <w:t xml:space="preserve">Unfortunately, </w:t>
      </w:r>
      <w:r w:rsidRPr="00EA0C99">
        <w:rPr>
          <w:rStyle w:val="Emphasis"/>
          <w:highlight w:val="cyan"/>
        </w:rPr>
        <w:t>humanistic rhetoric is no match for strategic military advantage</w:t>
      </w:r>
      <w:r w:rsidRPr="00FF325E">
        <w:rPr>
          <w:rStyle w:val="Emphasis"/>
        </w:rPr>
        <w:t xml:space="preserve">. And worse, </w:t>
      </w:r>
      <w:r w:rsidRPr="00EA0C99">
        <w:rPr>
          <w:rStyle w:val="Emphasis"/>
          <w:highlight w:val="cyan"/>
        </w:rPr>
        <w:t>the UN has a track record of being toothless</w:t>
      </w:r>
      <w:r w:rsidRPr="00B038F2">
        <w:rPr>
          <w:sz w:val="16"/>
        </w:rPr>
        <w:t xml:space="preserve">. Recently </w:t>
      </w:r>
      <w:r w:rsidRPr="00FF325E">
        <w:rPr>
          <w:rStyle w:val="StyleUnderline"/>
        </w:rPr>
        <w:t xml:space="preserve">China started building islands near the Philippines, a clear violation of international law. The </w:t>
      </w:r>
      <w:r w:rsidRPr="00EA0C99">
        <w:rPr>
          <w:rStyle w:val="StyleUnderline"/>
          <w:highlight w:val="cyan"/>
        </w:rPr>
        <w:t>nation</w:t>
      </w:r>
      <w:r w:rsidRPr="00FF325E">
        <w:rPr>
          <w:rStyle w:val="StyleUnderline"/>
        </w:rPr>
        <w:t xml:space="preserve"> then </w:t>
      </w:r>
      <w:r w:rsidRPr="00EA0C99">
        <w:rPr>
          <w:rStyle w:val="StyleUnderline"/>
          <w:highlight w:val="cyan"/>
        </w:rPr>
        <w:t>flat-out lied about its intention to militarize</w:t>
      </w:r>
      <w:r w:rsidRPr="00FF325E">
        <w:rPr>
          <w:rStyle w:val="StyleUnderline"/>
        </w:rPr>
        <w:t xml:space="preserve"> these spaces.</w:t>
      </w:r>
      <w:r w:rsidRPr="00B038F2">
        <w:rPr>
          <w:sz w:val="16"/>
        </w:rPr>
        <w:t xml:space="preserve"> China simply did not attend its hearing at the International Court of Justice. </w:t>
      </w:r>
      <w:r w:rsidRPr="00EA0C99">
        <w:rPr>
          <w:rStyle w:val="Emphasis"/>
          <w:highlight w:val="cyan"/>
        </w:rPr>
        <w:t>Similar problems exist in</w:t>
      </w:r>
      <w:r w:rsidRPr="00FF325E">
        <w:rPr>
          <w:rStyle w:val="Emphasis"/>
        </w:rPr>
        <w:t xml:space="preserve"> today’s space race as different countries militarize in </w:t>
      </w:r>
      <w:r w:rsidRPr="00EA0C99">
        <w:rPr>
          <w:rStyle w:val="Emphasis"/>
          <w:highlight w:val="cyan"/>
        </w:rPr>
        <w:t>orbit</w:t>
      </w:r>
      <w:r w:rsidRPr="00B038F2">
        <w:rPr>
          <w:sz w:val="16"/>
        </w:rPr>
        <w:t xml:space="preserve">. The EU’s Galileo satellite “proposes more civil-military synergies in European space systems,” </w:t>
      </w:r>
      <w:r w:rsidRPr="00FF325E">
        <w:rPr>
          <w:rStyle w:val="StyleUnderline"/>
        </w:rPr>
        <w:t>two-thirds of Russia’s satellite force is military, and, of course, plans for the U.S.’s Space Force are proceeding apace</w:t>
      </w:r>
      <w:r w:rsidRPr="00B038F2">
        <w:rPr>
          <w:sz w:val="16"/>
        </w:rPr>
        <w:t xml:space="preserve">. Legally, these actions fall within the Outer Space Treaty. Founder of the Global Space Law Center, Mark Sundahl, explains, “You can’t stop countries putting things into space for the purposes of self-defense.” Yet there are some lines that shouldn’t be crossed, he argues. </w:t>
      </w:r>
      <w:r w:rsidRPr="00FF325E">
        <w:rPr>
          <w:rStyle w:val="StyleUnderline"/>
        </w:rPr>
        <w:t xml:space="preserve">In 2007 </w:t>
      </w:r>
      <w:r w:rsidRPr="00EA0C99">
        <w:rPr>
          <w:rStyle w:val="StyleUnderline"/>
          <w:highlight w:val="cyan"/>
        </w:rPr>
        <w:t>China destroyed one of its own satellites</w:t>
      </w:r>
      <w:r w:rsidRPr="00B038F2">
        <w:rPr>
          <w:sz w:val="16"/>
        </w:rPr>
        <w:t>. Technically the event did not break the peaceful use clause, but arms controls experts considered the explosion a flex of military muscle. “I mean that kind of behavior can’t be tolerated,” Sundahl says. “</w:t>
      </w:r>
      <w:r w:rsidRPr="006154A6">
        <w:rPr>
          <w:rStyle w:val="StyleUnderline"/>
        </w:rPr>
        <w:t xml:space="preserve">But </w:t>
      </w:r>
      <w:r w:rsidRPr="00EA0C99">
        <w:rPr>
          <w:rStyle w:val="StyleUnderline"/>
          <w:highlight w:val="cyan"/>
        </w:rPr>
        <w:t xml:space="preserve">no one spoke up </w:t>
      </w:r>
      <w:r w:rsidRPr="006154A6">
        <w:rPr>
          <w:rStyle w:val="StyleUnderline"/>
        </w:rPr>
        <w:t>against it as being a violation of the law.</w:t>
      </w:r>
      <w:r w:rsidRPr="003A1453">
        <w:rPr>
          <w:rStyle w:val="StyleUnderline"/>
        </w:rPr>
        <w:t xml:space="preserve"> And as far as international community says right now, </w:t>
      </w:r>
      <w:r w:rsidRPr="00EA0C99">
        <w:rPr>
          <w:rStyle w:val="Emphasis"/>
          <w:highlight w:val="cyan"/>
        </w:rPr>
        <w:t>those kinds of action are legal</w:t>
      </w:r>
      <w:r w:rsidRPr="00B038F2">
        <w:rPr>
          <w:sz w:val="16"/>
        </w:rPr>
        <w:t xml:space="preserve"> . . . </w:t>
      </w:r>
      <w:r w:rsidRPr="00EA0C99">
        <w:rPr>
          <w:rStyle w:val="Emphasis"/>
          <w:highlight w:val="cyan"/>
        </w:rPr>
        <w:t>which is ridiculous</w:t>
      </w:r>
      <w:r w:rsidRPr="00B038F2">
        <w:rPr>
          <w:sz w:val="16"/>
        </w:rPr>
        <w:t xml:space="preserve">.” </w:t>
      </w:r>
      <w:r w:rsidRPr="00D92BF9">
        <w:rPr>
          <w:rStyle w:val="Emphasis"/>
        </w:rPr>
        <w:t>The Chinese</w:t>
      </w:r>
      <w:r w:rsidRPr="003A1453">
        <w:rPr>
          <w:rStyle w:val="Emphasis"/>
        </w:rPr>
        <w:t xml:space="preserve"> actions </w:t>
      </w:r>
      <w:r w:rsidRPr="00EA0C99">
        <w:rPr>
          <w:rStyle w:val="Emphasis"/>
          <w:highlight w:val="cyan"/>
        </w:rPr>
        <w:t>prompted American response</w:t>
      </w:r>
      <w:r w:rsidRPr="00B038F2">
        <w:rPr>
          <w:sz w:val="16"/>
        </w:rPr>
        <w:t xml:space="preserve">, and added to the biggest problem facing the developing space industry today: orbital junk. Raising awareness about the debris cluttering space takes up a lot of time at the Secure World Foundation, as well as its mission to promote “cooperative sustainability” in space. As project manager Josh Wolny says, its mission is to “help everyone realize they are invested in space and they have something to lose if the environment is damaged.” The foundation generates research and works with the UN as well as private companies to prepare for a successful space industry. Wolny refers to something called the Kessler Syndrome, an increasingly likely scenario in which space junk crashes into a satellite, and thus produces more debris to become part of an ever-growing spiral that inevitably makes it almost impossible to safely launch into space or satellite orbit. And given our current lack of action when it comes to the Texas-sized garbage patch of plastic floating in the Pacific, orbital cleanliness may be a pipe dream. You may assume it’s government’s job to protect the cosmos, but it’s not that simple. First of all, there are differing opinions about where in space all those hunks of metal are exactly located. And with tech tycoons like Elon Musk and Jeff Bezos funding development, they face little legal regulation. After orbit, companies will be within the jurisdiction of the country from which they chose to launch, similar to the high seas’ “flag of convenience.” But some are negotiating claims in advance per astronaut or even per specific mission, according to a recent article in The Atlantic. Things will get complicated. A COSMOS OF COMPLICATIONS At the Global Space Law Center, Mark Sundahl explains the difficulties of the developing space law field, especially when it comes to commercialization. “I’m trying to strike the right balance. We’re being prospective where it can help the industry,” he says. Before businesses invest in space, they need protection. “They’re actually begging for regulation,” he says, “to give investors peace of mind.” However, </w:t>
      </w:r>
      <w:r w:rsidRPr="00C94A05">
        <w:rPr>
          <w:rStyle w:val="StyleUnderline"/>
        </w:rPr>
        <w:t>he also points out complications in things like safety regulations</w:t>
      </w:r>
      <w:r w:rsidRPr="00B038F2">
        <w:rPr>
          <w:sz w:val="16"/>
        </w:rPr>
        <w:t xml:space="preserve"> for tourist flights “because we don’t know what to regulate. </w:t>
      </w:r>
      <w:r w:rsidRPr="00C94A05">
        <w:rPr>
          <w:rStyle w:val="StyleUnderline"/>
        </w:rPr>
        <w:t>We don’t know what a safe design is really like</w:t>
      </w:r>
      <w:r w:rsidRPr="00B038F2">
        <w:rPr>
          <w:sz w:val="16"/>
        </w:rPr>
        <w:t xml:space="preserve">.” Similar questions exist for space mining, on-orbit refueling, servicing of satellites, private orbital space stations, or even the first hotel on the moon (which, as it stands, is totally illegal). </w:t>
      </w:r>
      <w:r w:rsidRPr="00C94A05">
        <w:rPr>
          <w:rStyle w:val="Emphasis"/>
        </w:rPr>
        <w:t xml:space="preserve">In the United States, </w:t>
      </w:r>
      <w:r w:rsidRPr="00EA0C99">
        <w:rPr>
          <w:rStyle w:val="Emphasis"/>
          <w:highlight w:val="cyan"/>
        </w:rPr>
        <w:t xml:space="preserve">space diplomacy is </w:t>
      </w:r>
      <w:r w:rsidRPr="00D92BF9">
        <w:rPr>
          <w:rStyle w:val="Emphasis"/>
        </w:rPr>
        <w:t xml:space="preserve">in its </w:t>
      </w:r>
      <w:r w:rsidRPr="00EA0C99">
        <w:rPr>
          <w:rStyle w:val="Emphasis"/>
          <w:highlight w:val="cyan"/>
        </w:rPr>
        <w:t>nascent</w:t>
      </w:r>
      <w:r w:rsidRPr="00D92BF9">
        <w:rPr>
          <w:rStyle w:val="Emphasis"/>
        </w:rPr>
        <w:t xml:space="preserve"> stages</w:t>
      </w:r>
      <w:r w:rsidRPr="00B038F2">
        <w:rPr>
          <w:sz w:val="16"/>
        </w:rPr>
        <w:t xml:space="preserve">. Andrea Thompson, the U.S. Undersecretary for Arms Control and International Security, said discussions at the State Department are just getting under way to address the major questions, such as: “What is a responsible nation state’s behavior in space?” And </w:t>
      </w:r>
      <w:r w:rsidRPr="00EA0C99">
        <w:rPr>
          <w:rStyle w:val="StyleUnderline"/>
          <w:highlight w:val="cyan"/>
        </w:rPr>
        <w:t>while</w:t>
      </w:r>
      <w:r w:rsidRPr="00C94A05">
        <w:rPr>
          <w:rStyle w:val="StyleUnderline"/>
        </w:rPr>
        <w:t xml:space="preserve"> the U.S. </w:t>
      </w:r>
      <w:r w:rsidRPr="00EA0C99">
        <w:rPr>
          <w:rStyle w:val="StyleUnderline"/>
          <w:highlight w:val="cyan"/>
        </w:rPr>
        <w:t>Congress</w:t>
      </w:r>
      <w:r w:rsidRPr="00C94A05">
        <w:rPr>
          <w:rStyle w:val="StyleUnderline"/>
        </w:rPr>
        <w:t xml:space="preserve"> has </w:t>
      </w:r>
      <w:r w:rsidRPr="00EA0C99">
        <w:rPr>
          <w:rStyle w:val="StyleUnderline"/>
          <w:highlight w:val="cyan"/>
        </w:rPr>
        <w:t>struggled with</w:t>
      </w:r>
      <w:r w:rsidRPr="00C94A05">
        <w:rPr>
          <w:rStyle w:val="StyleUnderline"/>
        </w:rPr>
        <w:t xml:space="preserve"> the urgency of </w:t>
      </w:r>
      <w:r w:rsidRPr="00EA0C99">
        <w:rPr>
          <w:rStyle w:val="StyleUnderline"/>
          <w:highlight w:val="cyan"/>
        </w:rPr>
        <w:t>reforming space law</w:t>
      </w:r>
      <w:r w:rsidRPr="00B038F2">
        <w:rPr>
          <w:sz w:val="16"/>
        </w:rPr>
        <w:t xml:space="preserve">, President </w:t>
      </w:r>
      <w:r w:rsidRPr="00EA0C99">
        <w:rPr>
          <w:rStyle w:val="StyleUnderline"/>
          <w:highlight w:val="cyan"/>
        </w:rPr>
        <w:t>Trump threw a wrench</w:t>
      </w:r>
      <w:r w:rsidRPr="00C94A05">
        <w:rPr>
          <w:rStyle w:val="StyleUnderline"/>
        </w:rPr>
        <w:t xml:space="preserve"> in the works </w:t>
      </w:r>
      <w:r w:rsidRPr="00EA0C99">
        <w:rPr>
          <w:rStyle w:val="StyleUnderline"/>
          <w:highlight w:val="cyan"/>
        </w:rPr>
        <w:t xml:space="preserve">by </w:t>
      </w:r>
      <w:r w:rsidRPr="00EA0C99">
        <w:rPr>
          <w:rStyle w:val="Emphasis"/>
          <w:highlight w:val="cyan"/>
        </w:rPr>
        <w:t>announcing the Space Force</w:t>
      </w:r>
      <w:r w:rsidRPr="00B038F2">
        <w:rPr>
          <w:sz w:val="16"/>
        </w:rPr>
        <w:t>, which came as a surprise to many at NASA and in the space community after he signed a bill to reduce satellite clutter.</w:t>
      </w:r>
    </w:p>
    <w:p w14:paraId="20F1BFE6" w14:textId="06BD76B1" w:rsidR="009C5016" w:rsidRDefault="009C5016" w:rsidP="009C5016"/>
    <w:p w14:paraId="1CDF0B04" w14:textId="77777777" w:rsidR="00E621A5" w:rsidRDefault="00E621A5" w:rsidP="00E621A5">
      <w:pPr>
        <w:pStyle w:val="Heading4"/>
      </w:pPr>
      <w:r>
        <w:t xml:space="preserve">less debris and existing guidelines solve </w:t>
      </w:r>
    </w:p>
    <w:p w14:paraId="33B65D63" w14:textId="77777777" w:rsidR="00E621A5" w:rsidRDefault="00E621A5" w:rsidP="00E621A5">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7" w:history="1">
        <w:r w:rsidRPr="00396A9D">
          <w:rPr>
            <w:rStyle w:val="Hyperlink"/>
          </w:rPr>
          <w:t>https://room.eu.com/article/Space_debris_Kessler_Syndrome_and_the_unreasonable_expectation_of_certainty</w:t>
        </w:r>
      </w:hyperlink>
      <w:r>
        <w:t>, Accessed 8/10/19, JMoore)</w:t>
      </w:r>
    </w:p>
    <w:p w14:paraId="76297CFF" w14:textId="77777777" w:rsidR="00E621A5" w:rsidRPr="0021035F" w:rsidRDefault="00E621A5" w:rsidP="00E621A5">
      <w:pPr>
        <w:rPr>
          <w:sz w:val="16"/>
        </w:rPr>
      </w:pPr>
      <w:r w:rsidRPr="00490E90">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 xml:space="preserve">is </w:t>
      </w:r>
      <w:r w:rsidRPr="00F40D3E">
        <w:rPr>
          <w:rStyle w:val="StyleUnderline"/>
          <w:highlight w:val="green"/>
        </w:rPr>
        <w:t>not likely</w:t>
      </w:r>
      <w:r w:rsidRPr="00490E90">
        <w:rPr>
          <w:rStyle w:val="StyleUnderline"/>
        </w:rPr>
        <w:t xml:space="preserve"> to be on the scale of these predictions or the events depicted </w:t>
      </w:r>
      <w:r w:rsidRPr="00F40D3E">
        <w:rPr>
          <w:rStyle w:val="StyleUnderline"/>
        </w:rPr>
        <w:t xml:space="preserve">in </w:t>
      </w:r>
      <w:r w:rsidRPr="00F40D3E">
        <w:rPr>
          <w:rStyle w:val="Emphasis"/>
        </w:rPr>
        <w:t>the film Gravity</w:t>
      </w:r>
      <w:r w:rsidRPr="00F40D3E">
        <w:rPr>
          <w:rStyle w:val="StyleUnderline"/>
        </w:rPr>
        <w:t>.</w:t>
      </w:r>
      <w:r w:rsidRPr="00F40D3E">
        <w:rPr>
          <w:sz w:val="16"/>
        </w:rPr>
        <w:t xml:space="preserve"> Indeed</w:t>
      </w:r>
      <w:r w:rsidRPr="00490E90">
        <w:rPr>
          <w:sz w:val="16"/>
        </w:rPr>
        <w:t xml:space="preserve">,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 xml:space="preserve">show </w:t>
      </w:r>
      <w:r w:rsidRPr="00372302">
        <w:rPr>
          <w:rStyle w:val="StyleUnderline"/>
        </w:rPr>
        <w:t xml:space="preserve">an expected increase in the debris population of only 30% after </w:t>
      </w:r>
      <w:r w:rsidRPr="00372302">
        <w:rPr>
          <w:rStyle w:val="Emphasis"/>
        </w:rPr>
        <w:t>200 years</w:t>
      </w:r>
      <w:r w:rsidRPr="00372302">
        <w:rPr>
          <w:rStyle w:val="StyleUnderline"/>
        </w:rPr>
        <w:t xml:space="preserve"> with continued launch activity. </w:t>
      </w:r>
      <w:r w:rsidRPr="00372302">
        <w:rPr>
          <w:rStyle w:val="Emphasis"/>
        </w:rPr>
        <w:t>Collisions</w:t>
      </w:r>
      <w:r w:rsidRPr="00372302">
        <w:rPr>
          <w:rStyle w:val="StyleUnderline"/>
        </w:rPr>
        <w:t xml:space="preserve"> are still predicted to occ</w:t>
      </w:r>
      <w:r w:rsidRPr="00490E90">
        <w:rPr>
          <w:rStyle w:val="StyleUnderline"/>
        </w:rPr>
        <w:t xml:space="preserve">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30AD4144" w14:textId="77777777" w:rsidR="00E621A5" w:rsidRPr="001279EC" w:rsidRDefault="00E621A5" w:rsidP="00E621A5">
      <w:pPr>
        <w:pStyle w:val="Heading4"/>
      </w:pPr>
      <w:r>
        <w:t>G</w:t>
      </w:r>
      <w:r w:rsidRPr="001279EC">
        <w:t>lobal ADR development already exists</w:t>
      </w:r>
      <w:r>
        <w:t xml:space="preserve"> – solves.</w:t>
      </w:r>
    </w:p>
    <w:p w14:paraId="01ADA6A6" w14:textId="77777777" w:rsidR="00E621A5" w:rsidRPr="001279EC" w:rsidRDefault="00E621A5" w:rsidP="00E621A5">
      <w:r w:rsidRPr="001279EC">
        <w:t xml:space="preserve">Zachary </w:t>
      </w:r>
      <w:r w:rsidRPr="001279EC">
        <w:rPr>
          <w:rStyle w:val="Style13ptBold"/>
        </w:rPr>
        <w:t>Keck</w:t>
      </w:r>
      <w:r w:rsidRPr="001279EC">
        <w:t>, Wohlstetter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14:paraId="7DDED2B7" w14:textId="77777777" w:rsidR="00E621A5" w:rsidRPr="001279EC" w:rsidRDefault="00E621A5" w:rsidP="00E621A5">
      <w:r w:rsidRPr="001279EC">
        <w:t>The first type of dual-use spacecraft—called active debris removal (</w:t>
      </w:r>
      <w:r w:rsidRPr="0056473B">
        <w:rPr>
          <w:rStyle w:val="Emphasis"/>
          <w:highlight w:val="green"/>
        </w:rPr>
        <w:t>ADR</w:t>
      </w:r>
      <w:r w:rsidRPr="001279EC">
        <w:t>)—</w:t>
      </w:r>
      <w:r w:rsidRPr="001279EC">
        <w:rPr>
          <w:rStyle w:val="StyleUnderline"/>
        </w:rPr>
        <w:t xml:space="preserve">are designed to </w:t>
      </w:r>
      <w:r w:rsidRPr="0056473B">
        <w:rPr>
          <w:rStyle w:val="StyleUnderline"/>
          <w:highlight w:val="green"/>
        </w:rPr>
        <w:t>deal</w:t>
      </w:r>
      <w:r w:rsidRPr="001279EC">
        <w:rPr>
          <w:rStyle w:val="StyleUnderline"/>
        </w:rPr>
        <w:t xml:space="preserve"> with the </w:t>
      </w:r>
      <w:r w:rsidRPr="0056473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launched the "</w:t>
      </w:r>
      <w:r w:rsidRPr="0056473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 xml:space="preserve">—which </w:t>
      </w:r>
      <w:r w:rsidRPr="0056473B">
        <w:rPr>
          <w:highlight w:val="green"/>
        </w:rPr>
        <w:t xml:space="preserve">are 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6846C153" w14:textId="77777777" w:rsidR="00E621A5" w:rsidRPr="001279EC" w:rsidRDefault="00E621A5" w:rsidP="00E621A5">
      <w:r w:rsidRPr="001279EC">
        <w:rPr>
          <w:rStyle w:val="Emphasis"/>
        </w:rPr>
        <w:t>ADR spacecraft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14:paraId="7D736DE2" w14:textId="77777777" w:rsidR="00E621A5" w:rsidRPr="001279EC" w:rsidRDefault="00E621A5" w:rsidP="00E621A5">
      <w:r w:rsidRPr="001279EC">
        <w:t>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w:t>
      </w:r>
    </w:p>
    <w:p w14:paraId="504B640C" w14:textId="77777777" w:rsidR="00E621A5" w:rsidRPr="001279EC" w:rsidRDefault="00E621A5" w:rsidP="00E621A5">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14:paraId="7749FE64" w14:textId="77777777" w:rsidR="00E621A5" w:rsidRPr="001279EC" w:rsidRDefault="00E621A5" w:rsidP="00E621A5">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14:paraId="6CB140F4" w14:textId="77777777" w:rsidR="00E621A5" w:rsidRPr="001279EC" w:rsidRDefault="00E621A5" w:rsidP="00E621A5">
      <w:r w:rsidRPr="001279EC">
        <w:t xml:space="preserve">This is not some distant problem. Chow notes that the </w:t>
      </w:r>
      <w:r w:rsidRPr="0056473B">
        <w:rPr>
          <w:rStyle w:val="StyleUnderline"/>
          <w:highlight w:val="green"/>
        </w:rPr>
        <w:t>first ADR and OOS</w:t>
      </w:r>
      <w:r w:rsidRPr="001279EC">
        <w:rPr>
          <w:rStyle w:val="StyleUnderline"/>
        </w:rPr>
        <w:t xml:space="preserve"> spacecraft </w:t>
      </w:r>
      <w:r w:rsidRPr="0056473B">
        <w:rPr>
          <w:rStyle w:val="StyleUnderline"/>
          <w:highlight w:val="green"/>
        </w:rPr>
        <w:t>are</w:t>
      </w:r>
      <w:r w:rsidRPr="001279EC">
        <w:rPr>
          <w:rStyle w:val="StyleUnderline"/>
        </w:rPr>
        <w:t xml:space="preserve"> </w:t>
      </w:r>
      <w:r w:rsidRPr="0056473B">
        <w:rPr>
          <w:rStyle w:val="StyleUnderline"/>
          <w:highlight w:val="green"/>
        </w:rPr>
        <w:t>likely to become operational</w:t>
      </w:r>
      <w:r w:rsidRPr="001279EC">
        <w:rPr>
          <w:rStyle w:val="StyleUnderline"/>
        </w:rPr>
        <w:t xml:space="preserve"> sometime </w:t>
      </w:r>
      <w:r w:rsidRPr="0056473B">
        <w:rPr>
          <w:rStyle w:val="StyleUnderline"/>
          <w:highlight w:val="green"/>
        </w:rPr>
        <w:t xml:space="preserve">in the </w:t>
      </w:r>
      <w:r w:rsidRPr="0056473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2D7F24D1" w14:textId="01B42877" w:rsidR="00E621A5" w:rsidRDefault="00E621A5" w:rsidP="00E621A5">
      <w:pPr>
        <w:pStyle w:val="Heading4"/>
      </w:pPr>
    </w:p>
    <w:p w14:paraId="77811C18" w14:textId="77777777" w:rsidR="00E621A5" w:rsidRDefault="00E621A5" w:rsidP="009C5016"/>
    <w:p w14:paraId="755BAC00" w14:textId="77777777" w:rsidR="009C5016" w:rsidRPr="00B55AD5" w:rsidRDefault="009C5016" w:rsidP="009C5016"/>
    <w:p w14:paraId="3CF1636A" w14:textId="77777777" w:rsidR="00A95652" w:rsidRPr="009C5016" w:rsidRDefault="00A95652" w:rsidP="009C5016"/>
    <w:sectPr w:rsidR="00A95652" w:rsidRPr="009C50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07CE7"/>
    <w:multiLevelType w:val="hybridMultilevel"/>
    <w:tmpl w:val="76AE7098"/>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E54E1A"/>
    <w:multiLevelType w:val="hybridMultilevel"/>
    <w:tmpl w:val="03EEF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4"/>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50BA"/>
    <w:rsid w:val="000139A3"/>
    <w:rsid w:val="00026D7C"/>
    <w:rsid w:val="00031D63"/>
    <w:rsid w:val="000615C6"/>
    <w:rsid w:val="000A50B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C5016"/>
    <w:rsid w:val="009D2EAD"/>
    <w:rsid w:val="009D54B2"/>
    <w:rsid w:val="009E1922"/>
    <w:rsid w:val="009F7ED2"/>
    <w:rsid w:val="00A4439B"/>
    <w:rsid w:val="00A93661"/>
    <w:rsid w:val="00A95652"/>
    <w:rsid w:val="00AC0AB8"/>
    <w:rsid w:val="00B33C6D"/>
    <w:rsid w:val="00B4508F"/>
    <w:rsid w:val="00B55AD5"/>
    <w:rsid w:val="00B8057C"/>
    <w:rsid w:val="00BD6238"/>
    <w:rsid w:val="00BF593B"/>
    <w:rsid w:val="00BF773A"/>
    <w:rsid w:val="00BF7E81"/>
    <w:rsid w:val="00C13773"/>
    <w:rsid w:val="00C17CC8"/>
    <w:rsid w:val="00C7031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21A5"/>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3A43B"/>
  <w15:chartTrackingRefBased/>
  <w15:docId w15:val="{1E58315C-8BC0-4E82-8D3A-2BA3D66DC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50BA"/>
    <w:rPr>
      <w:rFonts w:ascii="Calibri" w:hAnsi="Calibri" w:cs="Calibri"/>
    </w:rPr>
  </w:style>
  <w:style w:type="paragraph" w:styleId="Heading1">
    <w:name w:val="heading 1"/>
    <w:aliases w:val="Pocket"/>
    <w:basedOn w:val="Normal"/>
    <w:next w:val="Normal"/>
    <w:link w:val="Heading1Char"/>
    <w:qFormat/>
    <w:rsid w:val="000A5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50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50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A50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5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0BA"/>
  </w:style>
  <w:style w:type="character" w:customStyle="1" w:styleId="Heading1Char">
    <w:name w:val="Heading 1 Char"/>
    <w:aliases w:val="Pocket Char"/>
    <w:basedOn w:val="DefaultParagraphFont"/>
    <w:link w:val="Heading1"/>
    <w:rsid w:val="000A50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50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50B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A50B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B,/,B1"/>
    <w:basedOn w:val="DefaultParagraphFont"/>
    <w:link w:val="Emphasis1"/>
    <w:uiPriority w:val="7"/>
    <w:qFormat/>
    <w:rsid w:val="000A50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50BA"/>
    <w:rPr>
      <w:b/>
      <w:bCs/>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Bo"/>
    <w:basedOn w:val="DefaultParagraphFont"/>
    <w:uiPriority w:val="6"/>
    <w:qFormat/>
    <w:rsid w:val="000A50B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0A50BA"/>
    <w:rPr>
      <w:color w:val="auto"/>
      <w:u w:val="none"/>
    </w:rPr>
  </w:style>
  <w:style w:type="character" w:styleId="FollowedHyperlink">
    <w:name w:val="FollowedHyperlink"/>
    <w:basedOn w:val="DefaultParagraphFont"/>
    <w:uiPriority w:val="99"/>
    <w:semiHidden/>
    <w:unhideWhenUsed/>
    <w:rsid w:val="000A50BA"/>
    <w:rPr>
      <w:color w:val="auto"/>
      <w:u w:val="none"/>
    </w:rPr>
  </w:style>
  <w:style w:type="paragraph" w:customStyle="1" w:styleId="Emphasis1">
    <w:name w:val="Emphasis1"/>
    <w:basedOn w:val="Normal"/>
    <w:link w:val="Emphasis"/>
    <w:autoRedefine/>
    <w:uiPriority w:val="7"/>
    <w:qFormat/>
    <w:rsid w:val="000A50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0A50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0A50BA"/>
    <w:rPr>
      <w:color w:val="605E5C"/>
      <w:shd w:val="clear" w:color="auto" w:fill="E1DFDD"/>
    </w:rPr>
  </w:style>
  <w:style w:type="paragraph" w:customStyle="1" w:styleId="textbold">
    <w:name w:val="text bold"/>
    <w:basedOn w:val="Normal"/>
    <w:uiPriority w:val="7"/>
    <w:qFormat/>
    <w:rsid w:val="00E621A5"/>
    <w:pPr>
      <w:spacing w:after="0" w:line="240" w:lineRule="auto"/>
      <w:ind w:left="720"/>
      <w:jc w:val="both"/>
    </w:pPr>
    <w:rPr>
      <w:b/>
      <w:iCs/>
      <w:u w:val="single"/>
    </w:rPr>
  </w:style>
  <w:style w:type="character" w:customStyle="1" w:styleId="underline">
    <w:name w:val="underline"/>
    <w:basedOn w:val="DefaultParagraphFont"/>
    <w:qFormat/>
    <w:rsid w:val="00E621A5"/>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oom.eu.com/article/Space_debris_Kessler_Syndrome_and_the_unreasonable_expectation_of_certain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3559190.%20Accessed%2023%20Nov.%2020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5982</Words>
  <Characters>34100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2022-01-08T15:34:00Z</dcterms:created>
  <dcterms:modified xsi:type="dcterms:W3CDTF">2022-01-08T16:16:00Z</dcterms:modified>
</cp:coreProperties>
</file>