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B4914" w14:textId="77777777" w:rsidR="00EB4268" w:rsidRDefault="00EB4268" w:rsidP="00EB4268">
      <w:pPr>
        <w:pStyle w:val="Heading1"/>
      </w:pPr>
      <w:r>
        <w:t>1</w:t>
      </w:r>
    </w:p>
    <w:p w14:paraId="21BF5544" w14:textId="77777777" w:rsidR="00EB4268" w:rsidRDefault="00EB4268" w:rsidP="00EB4268">
      <w:pPr>
        <w:pStyle w:val="Heading4"/>
      </w:pPr>
      <w:r>
        <w:t>The resolution itself is a link. First, it inserts governmentality by using the term “just government.” This insertion of governmentality is the fetish of policy makers who think aggregate action is predictable and government is stable. Second, it creates a so-called “right” to strike. Rights to strike demand regulatory and policing apparatuses to uphold law and order. Strikes and labor negotiations are bio-political exercises in futility. Because of the diffuse nature of the market and the many interactions that make up exploitation of workers, the outcomes of striking and the imposition of a right to strike only hides the face of the sovereign and makes understanding bio-political relations impossible. Attempts to combine approaches create “disciplinary” pressure undermining bio-political analysis. Means perms fail.</w:t>
      </w:r>
    </w:p>
    <w:p w14:paraId="4436D2BE" w14:textId="77777777" w:rsidR="00EB4268" w:rsidRDefault="00EB4268" w:rsidP="00EB4268">
      <w:r w:rsidRPr="00DF5E61">
        <w:rPr>
          <w:rStyle w:val="Style13ptBold"/>
        </w:rPr>
        <w:t>Kennedy 2014</w:t>
      </w:r>
      <w:r>
        <w:t xml:space="preserve"> [Duncan, Pf Law Harvard] “The Stakes of Law, or Hale and Foucault!” </w:t>
      </w:r>
      <w:r w:rsidRPr="00DF5E61">
        <w:rPr>
          <w:b/>
        </w:rPr>
        <w:t>Harvard Legal Studies Forum</w:t>
      </w:r>
      <w:r>
        <w:t xml:space="preserve"> </w:t>
      </w:r>
      <w:hyperlink r:id="rId6" w:history="1">
        <w:r w:rsidRPr="00D414C8">
          <w:rPr>
            <w:rStyle w:val="Hyperlink"/>
          </w:rPr>
          <w:t>http://iglp.law.harvard.edu/wp-content/uploads/2014/10/Duncan-Kennedy-Stakes-of-Law-excerpts.pdf/EM</w:t>
        </w:r>
      </w:hyperlink>
    </w:p>
    <w:p w14:paraId="063F8FFB" w14:textId="77777777" w:rsidR="00EB4268" w:rsidRPr="00B301EF" w:rsidRDefault="00EB4268" w:rsidP="00EB4268">
      <w:pPr>
        <w:rPr>
          <w:sz w:val="14"/>
        </w:rPr>
      </w:pPr>
      <w:r w:rsidRPr="00A87CE2">
        <w:rPr>
          <w:rStyle w:val="StyleUnderline"/>
          <w:highlight w:val="yellow"/>
        </w:rPr>
        <w:t>Foucault’s understanding of power</w:t>
      </w:r>
      <w:r w:rsidRPr="00B301EF">
        <w:rPr>
          <w:sz w:val="14"/>
        </w:rPr>
        <w:t xml:space="preserve"> might have </w:t>
      </w:r>
      <w:r w:rsidRPr="00A87CE2">
        <w:rPr>
          <w:rStyle w:val="StyleUnderline"/>
          <w:highlight w:val="yellow"/>
        </w:rPr>
        <w:t xml:space="preserve">led </w:t>
      </w:r>
      <w:r w:rsidRPr="001A0E81">
        <w:rPr>
          <w:rStyle w:val="StyleUnderline"/>
          <w:highlight w:val="yellow"/>
        </w:rPr>
        <w:t>him</w:t>
      </w:r>
      <w:r w:rsidRPr="00B301EF">
        <w:rPr>
          <w:sz w:val="14"/>
        </w:rPr>
        <w:t xml:space="preserve"> </w:t>
      </w:r>
      <w:r w:rsidRPr="00A87CE2">
        <w:rPr>
          <w:rStyle w:val="StyleUnderline"/>
          <w:highlight w:val="yellow"/>
        </w:rPr>
        <w:t xml:space="preserve">to explore economic life, </w:t>
      </w:r>
      <w:r w:rsidRPr="00B301EF">
        <w:rPr>
          <w:sz w:val="14"/>
        </w:rPr>
        <w:t>including institutions like the factory and the firm,</w:t>
      </w:r>
      <w:r w:rsidRPr="00A87CE2">
        <w:rPr>
          <w:rStyle w:val="StyleUnderline"/>
          <w:highlight w:val="yellow"/>
        </w:rPr>
        <w:t xml:space="preserve"> and the role</w:t>
      </w:r>
      <w:r w:rsidRPr="00B301EF">
        <w:rPr>
          <w:sz w:val="14"/>
        </w:rPr>
        <w:t xml:space="preserve"> 354 Legal Studies Forum </w:t>
      </w:r>
      <w:r w:rsidRPr="00A87CE2">
        <w:rPr>
          <w:rStyle w:val="StyleUnderline"/>
          <w:highlight w:val="yellow"/>
        </w:rPr>
        <w:t xml:space="preserve">of law in </w:t>
      </w:r>
      <w:r w:rsidRPr="00B301EF">
        <w:rPr>
          <w:sz w:val="14"/>
        </w:rPr>
        <w:t>the outcomes of</w:t>
      </w:r>
      <w:r w:rsidRPr="00A87CE2">
        <w:rPr>
          <w:rStyle w:val="StyleUnderline"/>
          <w:highlight w:val="yellow"/>
        </w:rPr>
        <w:t xml:space="preserve"> public conflict.</w:t>
      </w:r>
      <w:r w:rsidRPr="00A87CE2">
        <w:rPr>
          <w:rStyle w:val="StyleUnderline"/>
        </w:rPr>
        <w:t xml:space="preserve"> </w:t>
      </w:r>
      <w:r w:rsidRPr="00B301EF">
        <w:rPr>
          <w:sz w:val="14"/>
        </w:rPr>
        <w:t xml:space="preserve">He believed that </w:t>
      </w:r>
      <w:r w:rsidRPr="00A87CE2">
        <w:rPr>
          <w:rStyle w:val="StyleUnderline"/>
          <w:highlight w:val="yellow"/>
        </w:rPr>
        <w:t>disciplinary power was a “fundamental instrument in the constitution of industrial capitalism”</w:t>
      </w:r>
      <w:r w:rsidRPr="00A87CE2">
        <w:rPr>
          <w:rStyle w:val="StyleUnderline"/>
        </w:rPr>
        <w:t xml:space="preserve"> </w:t>
      </w:r>
      <w:r w:rsidRPr="00B301EF">
        <w:rPr>
          <w:sz w:val="14"/>
        </w:rPr>
        <w:t xml:space="preserve">(Foucault 1980, 105). In “The Subject and Power” (1989) he proposes a scheme of dimensions for the study of power that treats the economic as strictly parallel to the specialized institutional domains that mainly interested him. Moreover, he presents laws and legal institutions as elements in power situations without sharply distinguishing them from other elements, such as professional knowledge and disciplinary authority (see Foucault 1989, 792). But this passage, the closest (so far as I know) that he got to Hale’s analysis, is truly exceptional in Foucault’s work. He almost never focuses on the exercise of power in a bargaining situation in which the bargainers are cooperators in producing a joint product. </w:t>
      </w:r>
      <w:r w:rsidRPr="007F2209">
        <w:rPr>
          <w:rStyle w:val="Emphasis"/>
          <w:highlight w:val="yellow"/>
        </w:rPr>
        <w:t>Negotiation in the shadow of the law is</w:t>
      </w:r>
      <w:r w:rsidRPr="007F2209">
        <w:rPr>
          <w:rStyle w:val="Emphasis"/>
        </w:rPr>
        <w:t xml:space="preserve"> </w:t>
      </w:r>
      <w:r w:rsidRPr="00B301EF">
        <w:rPr>
          <w:sz w:val="14"/>
        </w:rPr>
        <w:t xml:space="preserve">just </w:t>
      </w:r>
      <w:r w:rsidRPr="007F2209">
        <w:rPr>
          <w:rStyle w:val="Emphasis"/>
          <w:highlight w:val="yellow"/>
        </w:rPr>
        <w:t>not part of his project. Neither are strikes, legislative reform movements, the transformation of the material conditions of working-class life, the vulgar category of distribution of income</w:t>
      </w:r>
      <w:r w:rsidRPr="00B301EF">
        <w:rPr>
          <w:sz w:val="14"/>
        </w:rPr>
        <w:t xml:space="preserve">. When he focuses on the family, it is on the control of infantile sexuality, say, rather than the division of housework through a process that includes recrimination, slacking, and explosive anger, all against the background of legal rules as well as the background of disciplines. </w:t>
      </w:r>
      <w:r w:rsidRPr="00A87CE2">
        <w:rPr>
          <w:rStyle w:val="StyleUnderline"/>
          <w:highlight w:val="yellow"/>
        </w:rPr>
        <w:t xml:space="preserve">Foucault </w:t>
      </w:r>
      <w:r w:rsidRPr="00B301EF">
        <w:rPr>
          <w:sz w:val="14"/>
        </w:rPr>
        <w:t>takes, over and over again, the first step across this gap by</w:t>
      </w:r>
      <w:r w:rsidRPr="00A87CE2">
        <w:rPr>
          <w:rStyle w:val="StyleUnderline"/>
          <w:highlight w:val="yellow"/>
        </w:rPr>
        <w:t xml:space="preserve"> list</w:t>
      </w:r>
      <w:r w:rsidRPr="00B301EF">
        <w:rPr>
          <w:sz w:val="14"/>
        </w:rPr>
        <w:t xml:space="preserve">ing </w:t>
      </w:r>
      <w:r w:rsidRPr="00A87CE2">
        <w:rPr>
          <w:rStyle w:val="StyleUnderline"/>
          <w:highlight w:val="yellow"/>
        </w:rPr>
        <w:t xml:space="preserve">the factory or the workshop as </w:t>
      </w:r>
      <w:r w:rsidRPr="00B301EF">
        <w:rPr>
          <w:sz w:val="14"/>
        </w:rPr>
        <w:t>one of the</w:t>
      </w:r>
      <w:r w:rsidRPr="00A87CE2">
        <w:rPr>
          <w:rStyle w:val="StyleUnderline"/>
          <w:highlight w:val="yellow"/>
        </w:rPr>
        <w:t xml:space="preserve"> disciplinary institution</w:t>
      </w:r>
      <w:r w:rsidRPr="00C5522F">
        <w:rPr>
          <w:rStyle w:val="StyleUnderline"/>
          <w:highlight w:val="yellow"/>
        </w:rPr>
        <w:t>s</w:t>
      </w:r>
      <w:r w:rsidRPr="00B301EF">
        <w:rPr>
          <w:sz w:val="14"/>
        </w:rPr>
        <w:t xml:space="preserve">11. In Discipline and Punish he takes a second step, </w:t>
      </w:r>
      <w:r w:rsidRPr="00A87CE2">
        <w:rPr>
          <w:rStyle w:val="StyleUnderline"/>
          <w:highlight w:val="yellow"/>
        </w:rPr>
        <w:t xml:space="preserve">explicitly linking the development of </w:t>
      </w:r>
      <w:r w:rsidRPr="00B301EF">
        <w:rPr>
          <w:sz w:val="14"/>
        </w:rPr>
        <w:t>disciplinary</w:t>
      </w:r>
      <w:r w:rsidRPr="00A87CE2">
        <w:rPr>
          <w:rStyle w:val="StyleUnderline"/>
          <w:highlight w:val="yellow"/>
        </w:rPr>
        <w:t xml:space="preserve"> power/knowledge to the accumulation of capital </w:t>
      </w:r>
      <w:r w:rsidRPr="00B301EF">
        <w:rPr>
          <w:sz w:val="14"/>
        </w:rPr>
        <w:t xml:space="preserve">and the modern transformation of the techniques of production: </w:t>
      </w:r>
      <w:r w:rsidRPr="00703B3F">
        <w:rPr>
          <w:rStyle w:val="StyleUnderline"/>
        </w:rPr>
        <w:t>“[T]he two processes -- the accumulation of the men and the accumulation of capital -- cannot be separated</w:t>
      </w:r>
      <w:r w:rsidRPr="00B301EF">
        <w:rPr>
          <w:sz w:val="14"/>
        </w:rPr>
        <w:t>; it would not have been possible to solve the problem of accumulation of men without the growth of an apparatus of production capable of both sustaining them and using them; conversely, the techniques that made the cumulative multiplicity of men useful accelerated the accumulation of capital,” and technological change as well (see Foucault 1979, 221, 224-25). The third step should be to incorporate worker activity and resistance into the story of the factory, and the personal/political battle between men and women into the story of domestic production</w:t>
      </w:r>
      <w:r w:rsidRPr="00703B3F">
        <w:rPr>
          <w:rStyle w:val="StyleUnderline"/>
        </w:rPr>
        <w:t>. Foucault repeatedly insists that</w:t>
      </w:r>
      <w:r w:rsidRPr="00A87CE2">
        <w:rPr>
          <w:rStyle w:val="StyleUnderline"/>
          <w:highlight w:val="yellow"/>
        </w:rPr>
        <w:t xml:space="preserve"> there is no power without resistance, </w:t>
      </w:r>
      <w:r w:rsidRPr="00703B3F">
        <w:t>never a one-way imposition from above</w:t>
      </w:r>
      <w:r w:rsidRPr="00B301EF">
        <w:rPr>
          <w:sz w:val="14"/>
        </w:rPr>
        <w:t xml:space="preserve"> (see Foucault 1978, 92-96; 1979, 26-27; 219, 285-92; 1977, 148-52; 1988, 780-81, 190-95). </w:t>
      </w:r>
      <w:r w:rsidRPr="00A87CE2">
        <w:rPr>
          <w:rStyle w:val="StyleUnderline"/>
          <w:highlight w:val="yellow"/>
        </w:rPr>
        <w:t xml:space="preserve">The outcome </w:t>
      </w:r>
      <w:r w:rsidRPr="00703B3F">
        <w:rPr>
          <w:rStyle w:val="StyleUnderline"/>
        </w:rPr>
        <w:t>of these confrontations</w:t>
      </w:r>
      <w:r w:rsidRPr="00A87CE2">
        <w:rPr>
          <w:rStyle w:val="StyleUnderline"/>
          <w:highlight w:val="yellow"/>
        </w:rPr>
        <w:t xml:space="preserve"> is both the distribution of income </w:t>
      </w:r>
      <w:r w:rsidRPr="00703B3F">
        <w:rPr>
          <w:rStyle w:val="StyleUnderline"/>
        </w:rPr>
        <w:t xml:space="preserve">and wealth </w:t>
      </w:r>
      <w:r w:rsidRPr="00A87CE2">
        <w:rPr>
          <w:rStyle w:val="StyleUnderline"/>
          <w:highlight w:val="yellow"/>
        </w:rPr>
        <w:t>between classes through bargaining, and the concrete forms of disciplinary power/knowledge in the presence of resistance</w:t>
      </w:r>
      <w:r w:rsidRPr="00B301EF">
        <w:rPr>
          <w:sz w:val="14"/>
        </w:rPr>
        <w:t xml:space="preserve">. The two kinds of outcomes are related; the distributional outcome affects the forms of power/knowledge, and vice-versa. To understand both, we need to bring the law back in. We need to bring it back in as rules and enforcement institutions that condition the struggle, in The Stakes of Law, or Hale and Foucault! 355 the mode of Hale. Foucault doesn’t do this, perhaps because the factory and marriage play compromised roles in his theory; they are unquestionably “like” the other disciplinary institutions, but at the same time operate under a legal/ideological regime that sharply distinguishes them. The objects of discipline in the prison, the mental hospital, the barracks, and the school do not yet have, have never had, or have forfeited “normal” contractual capacity and many other rights as well. </w:t>
      </w:r>
      <w:r w:rsidRPr="00C5522F">
        <w:rPr>
          <w:rStyle w:val="StyleUnderline"/>
          <w:highlight w:val="yellow"/>
        </w:rPr>
        <w:t>Workers</w:t>
      </w:r>
      <w:r w:rsidRPr="00B301EF">
        <w:rPr>
          <w:sz w:val="14"/>
        </w:rPr>
        <w:t xml:space="preserve"> and wives </w:t>
      </w:r>
      <w:r w:rsidRPr="00C5522F">
        <w:rPr>
          <w:rStyle w:val="StyleUnderline"/>
          <w:highlight w:val="yellow"/>
        </w:rPr>
        <w:t>are supposed to be “free,”</w:t>
      </w:r>
      <w:r w:rsidRPr="00B301EF">
        <w:rPr>
          <w:sz w:val="14"/>
        </w:rPr>
        <w:t xml:space="preserve"> in the sense of </w:t>
      </w:r>
      <w:r w:rsidRPr="00C5522F">
        <w:rPr>
          <w:rStyle w:val="StyleUnderline"/>
          <w:highlight w:val="yellow"/>
        </w:rPr>
        <w:t>enjoying the “universal” rights</w:t>
      </w:r>
      <w:r w:rsidRPr="00B301EF">
        <w:rPr>
          <w:sz w:val="14"/>
        </w:rPr>
        <w:t xml:space="preserve"> of the citizen in a liberal state. </w:t>
      </w:r>
      <w:r w:rsidRPr="00A87CE2">
        <w:rPr>
          <w:rStyle w:val="StyleUnderline"/>
          <w:highlight w:val="yellow"/>
        </w:rPr>
        <w:t xml:space="preserve">Foucault </w:t>
      </w:r>
      <w:r w:rsidRPr="00C5522F">
        <w:rPr>
          <w:rStyle w:val="StyleUnderline"/>
        </w:rPr>
        <w:t>might have</w:t>
      </w:r>
      <w:r w:rsidRPr="00A87CE2">
        <w:rPr>
          <w:rStyle w:val="StyleUnderline"/>
          <w:highlight w:val="yellow"/>
        </w:rPr>
        <w:t xml:space="preserve"> responded that this is </w:t>
      </w:r>
      <w:r w:rsidRPr="00C5522F">
        <w:rPr>
          <w:rStyle w:val="StyleUnderline"/>
        </w:rPr>
        <w:t>a liberal</w:t>
      </w:r>
      <w:r w:rsidRPr="00A87CE2">
        <w:rPr>
          <w:rStyle w:val="StyleUnderline"/>
          <w:highlight w:val="yellow"/>
        </w:rPr>
        <w:t xml:space="preserve"> distinction without a difference, </w:t>
      </w:r>
      <w:r w:rsidRPr="00C5522F">
        <w:rPr>
          <w:rStyle w:val="StyleUnderline"/>
        </w:rPr>
        <w:t>that</w:t>
      </w:r>
      <w:r w:rsidRPr="00A87CE2">
        <w:rPr>
          <w:rStyle w:val="StyleUnderline"/>
          <w:highlight w:val="yellow"/>
        </w:rPr>
        <w:t xml:space="preserve"> the appearance of bargaining and negotiation, of limits on mutual coercion</w:t>
      </w:r>
      <w:r w:rsidRPr="00A87CE2">
        <w:rPr>
          <w:rStyle w:val="StyleUnderline"/>
        </w:rPr>
        <w:t xml:space="preserve"> </w:t>
      </w:r>
      <w:r w:rsidRPr="00B301EF">
        <w:rPr>
          <w:sz w:val="14"/>
        </w:rPr>
        <w:t xml:space="preserve">in the style of Hale, </w:t>
      </w:r>
      <w:r w:rsidRPr="00C5522F">
        <w:rPr>
          <w:rStyle w:val="StyleUnderline"/>
        </w:rPr>
        <w:t>is an</w:t>
      </w:r>
      <w:r w:rsidRPr="00A87CE2">
        <w:rPr>
          <w:rStyle w:val="StyleUnderline"/>
          <w:highlight w:val="yellow"/>
        </w:rPr>
        <w:t xml:space="preserve"> illusion; the reality is discipline</w:t>
      </w:r>
      <w:r w:rsidRPr="00B301EF">
        <w:rPr>
          <w:sz w:val="14"/>
        </w:rPr>
        <w:t>. There would have been an analogy to Marx’s account of worker powerlessness in the first volume of Capital. And sometimes this seems to be just what he is doing. The problem is that his critique of legalist mystification of relations of domination applies equally to all disciplinary institutions. He doesn’t take seriously the liberal claim that the factory and the suburban bungalow are different from the mental hospital or the barracks. The</w:t>
      </w:r>
      <w:r w:rsidRPr="00A87CE2">
        <w:rPr>
          <w:rStyle w:val="StyleUnderline"/>
          <w:highlight w:val="yellow"/>
        </w:rPr>
        <w:t xml:space="preserve"> disciplines should be regarded </w:t>
      </w:r>
      <w:r w:rsidRPr="00C5522F">
        <w:rPr>
          <w:rStyle w:val="StyleUnderline"/>
        </w:rPr>
        <w:t>as a sort of</w:t>
      </w:r>
      <w:r w:rsidRPr="00A87CE2">
        <w:rPr>
          <w:rStyle w:val="StyleUnderline"/>
          <w:highlight w:val="yellow"/>
        </w:rPr>
        <w:t xml:space="preserve"> counter-law</w:t>
      </w:r>
      <w:r w:rsidRPr="000F60DD">
        <w:rPr>
          <w:rStyle w:val="StyleUnderline"/>
          <w:highlight w:val="yellow"/>
        </w:rPr>
        <w:t xml:space="preserve">. They </w:t>
      </w:r>
      <w:r w:rsidRPr="00C5522F">
        <w:rPr>
          <w:rStyle w:val="StyleUnderline"/>
        </w:rPr>
        <w:t>have the precise role of</w:t>
      </w:r>
      <w:r w:rsidRPr="000F60DD">
        <w:rPr>
          <w:rStyle w:val="StyleUnderline"/>
          <w:highlight w:val="yellow"/>
        </w:rPr>
        <w:t xml:space="preserve"> introduc</w:t>
      </w:r>
      <w:r w:rsidRPr="00C5522F">
        <w:rPr>
          <w:rStyle w:val="StyleUnderline"/>
        </w:rPr>
        <w:t>ing</w:t>
      </w:r>
      <w:r w:rsidRPr="000F60DD">
        <w:rPr>
          <w:rStyle w:val="StyleUnderline"/>
          <w:highlight w:val="yellow"/>
        </w:rPr>
        <w:t xml:space="preserve"> insuperable asymmetries </w:t>
      </w:r>
      <w:r w:rsidRPr="00C5522F">
        <w:rPr>
          <w:rStyle w:val="StyleUnderline"/>
        </w:rPr>
        <w:t>and excluding reciprocities.</w:t>
      </w:r>
      <w:r w:rsidRPr="00B301EF">
        <w:rPr>
          <w:sz w:val="14"/>
        </w:rPr>
        <w:t xml:space="preserve"> First, </w:t>
      </w:r>
      <w:r w:rsidRPr="000F60DD">
        <w:rPr>
          <w:rStyle w:val="StyleUnderline"/>
          <w:highlight w:val="yellow"/>
        </w:rPr>
        <w:t xml:space="preserve">because discipline creates </w:t>
      </w:r>
      <w:r w:rsidRPr="00C5522F">
        <w:rPr>
          <w:rStyle w:val="StyleUnderline"/>
        </w:rPr>
        <w:t>between individuals</w:t>
      </w:r>
      <w:r w:rsidRPr="000F60DD">
        <w:rPr>
          <w:rStyle w:val="StyleUnderline"/>
          <w:highlight w:val="yellow"/>
        </w:rPr>
        <w:t xml:space="preserve"> a “private” link, which is </w:t>
      </w:r>
      <w:r w:rsidRPr="00B301EF">
        <w:rPr>
          <w:sz w:val="14"/>
        </w:rPr>
        <w:t xml:space="preserve">a relation of constraint entirely </w:t>
      </w:r>
      <w:r w:rsidRPr="000F60DD">
        <w:rPr>
          <w:rStyle w:val="StyleUnderline"/>
          <w:highlight w:val="yellow"/>
        </w:rPr>
        <w:t xml:space="preserve">different from contractual obligation; </w:t>
      </w:r>
      <w:r w:rsidRPr="00B301EF">
        <w:rPr>
          <w:sz w:val="14"/>
        </w:rPr>
        <w:t>the acceptance of a discipline may be underwritten by contract;</w:t>
      </w:r>
      <w:r w:rsidRPr="000F60DD">
        <w:rPr>
          <w:rStyle w:val="StyleUnderline"/>
          <w:highlight w:val="yellow"/>
        </w:rPr>
        <w:t xml:space="preserve"> the way in which it is imposed, the mechanisms it brings into play, the </w:t>
      </w:r>
      <w:r w:rsidRPr="00703B3F">
        <w:rPr>
          <w:rStyle w:val="StyleUnderline"/>
        </w:rPr>
        <w:t>nonreversible</w:t>
      </w:r>
      <w:r w:rsidRPr="000F60DD">
        <w:rPr>
          <w:rStyle w:val="StyleUnderline"/>
          <w:highlight w:val="yellow"/>
        </w:rPr>
        <w:t xml:space="preserve"> subordination of one group of people by another,</w:t>
      </w:r>
      <w:r w:rsidRPr="000F60DD">
        <w:rPr>
          <w:rStyle w:val="StyleUnderline"/>
        </w:rPr>
        <w:t xml:space="preserve"> </w:t>
      </w:r>
      <w:r w:rsidRPr="00B301EF">
        <w:rPr>
          <w:sz w:val="14"/>
        </w:rPr>
        <w:t>the “</w:t>
      </w:r>
      <w:r w:rsidRPr="000F60DD">
        <w:rPr>
          <w:rStyle w:val="StyleUnderline"/>
          <w:highlight w:val="yellow"/>
        </w:rPr>
        <w:t xml:space="preserve">surplus” power </w:t>
      </w:r>
      <w:r w:rsidRPr="00703B3F">
        <w:rPr>
          <w:rStyle w:val="StyleUnderline"/>
        </w:rPr>
        <w:t>that is</w:t>
      </w:r>
      <w:r w:rsidRPr="000F60DD">
        <w:rPr>
          <w:rStyle w:val="StyleUnderline"/>
          <w:highlight w:val="yellow"/>
        </w:rPr>
        <w:t xml:space="preserve"> always fixed on the same side, the inequality of position of the different “partners” </w:t>
      </w:r>
      <w:r w:rsidRPr="00367575">
        <w:rPr>
          <w:rStyle w:val="StyleUnderline"/>
        </w:rPr>
        <w:t>in relation to the common regulation</w:t>
      </w:r>
      <w:r w:rsidRPr="000F60DD">
        <w:rPr>
          <w:rStyle w:val="StyleUnderline"/>
          <w:highlight w:val="yellow"/>
        </w:rPr>
        <w:t>, all these distinguish the disciplinary link from the contractual, and make it possible to distort the contractual link systematically from the moment it has as its content a mechanism of discipline</w:t>
      </w:r>
      <w:r w:rsidRPr="00B301EF">
        <w:rPr>
          <w:sz w:val="14"/>
        </w:rPr>
        <w:t>. We know, for example, how many real procedures undermine the legal fiction of work contract; workshop discipline is not the least important (Foucault 1979, 222-23).</w:t>
      </w:r>
    </w:p>
    <w:p w14:paraId="4F833233" w14:textId="77777777" w:rsidR="00EB4268" w:rsidRPr="00F86377" w:rsidRDefault="00EB4268" w:rsidP="00EB4268">
      <w:pPr>
        <w:pStyle w:val="Heading4"/>
      </w:pPr>
      <w:r w:rsidRPr="00F86377">
        <w:t xml:space="preserve">The plan’s deployment of </w:t>
      </w:r>
      <w:r>
        <w:t xml:space="preserve">rights </w:t>
      </w:r>
      <w:r w:rsidRPr="00F86377">
        <w:t>does not limit sovereign power, but rather reinforces the power of exception which legitimizes abuses in the first place</w:t>
      </w:r>
      <w:r>
        <w:t>. Turns case into a circular endeavor. No solvency and link. Also proves the perm will fail.</w:t>
      </w:r>
    </w:p>
    <w:p w14:paraId="7729BA32" w14:textId="77777777" w:rsidR="00EB4268" w:rsidRPr="00F86377" w:rsidRDefault="00EB4268" w:rsidP="00EB4268">
      <w:r w:rsidRPr="00F86377">
        <w:rPr>
          <w:rStyle w:val="Style13ptBold"/>
        </w:rPr>
        <w:t xml:space="preserve">Kohn </w:t>
      </w:r>
      <w:r>
        <w:rPr>
          <w:rStyle w:val="Style13ptBold"/>
        </w:rPr>
        <w:t>200</w:t>
      </w:r>
      <w:r w:rsidRPr="00F86377">
        <w:rPr>
          <w:rStyle w:val="Style13ptBold"/>
        </w:rPr>
        <w:t>6</w:t>
      </w:r>
      <w:r w:rsidRPr="00F86377">
        <w:t xml:space="preserve"> </w:t>
      </w:r>
      <w:r>
        <w:t xml:space="preserve"> </w:t>
      </w:r>
      <w:r w:rsidRPr="00F86377">
        <w:t xml:space="preserve">(Margaret, assistant professor of political science at the University of Florida-Gainesville, “Bare Life and the Limits of the Law,” </w:t>
      </w:r>
      <w:r w:rsidRPr="00F86377">
        <w:rPr>
          <w:i/>
        </w:rPr>
        <w:t>Theory and Event</w:t>
      </w:r>
      <w:r w:rsidRPr="00F86377">
        <w:t xml:space="preserve"> 9.2 (2006): Project Muse)</w:t>
      </w:r>
    </w:p>
    <w:p w14:paraId="16D9110B" w14:textId="77777777" w:rsidR="00EB4268" w:rsidRPr="00621AD4" w:rsidRDefault="00EB4268" w:rsidP="00EB4268">
      <w:pPr>
        <w:rPr>
          <w:sz w:val="14"/>
        </w:rPr>
      </w:pPr>
      <w:r w:rsidRPr="00621AD4">
        <w:rPr>
          <w:sz w:val="14"/>
        </w:rPr>
        <w:t xml:space="preserve">6. At this point it should be clear that </w:t>
      </w:r>
      <w:r w:rsidRPr="00B301EF">
        <w:rPr>
          <w:rStyle w:val="StyleUnderline"/>
        </w:rPr>
        <w:t>Agamben would be</w:t>
      </w:r>
      <w:r w:rsidRPr="00621AD4">
        <w:rPr>
          <w:sz w:val="14"/>
        </w:rPr>
        <w:t xml:space="preserve"> deeply </w:t>
      </w:r>
      <w:r w:rsidRPr="00EC7875">
        <w:rPr>
          <w:rStyle w:val="StyleUnderline"/>
          <w:highlight w:val="yellow"/>
        </w:rPr>
        <w:t>skeptical of the</w:t>
      </w:r>
      <w:r w:rsidRPr="00621AD4">
        <w:rPr>
          <w:sz w:val="14"/>
        </w:rPr>
        <w:t xml:space="preserve"> liberal </w:t>
      </w:r>
      <w:r w:rsidRPr="00EC7875">
        <w:rPr>
          <w:rStyle w:val="StyleUnderline"/>
          <w:highlight w:val="yellow"/>
        </w:rPr>
        <w:t>call for more</w:t>
      </w:r>
      <w:r w:rsidRPr="00621AD4">
        <w:rPr>
          <w:sz w:val="14"/>
        </w:rPr>
        <w:t xml:space="preserve"> vigorous </w:t>
      </w:r>
      <w:r w:rsidRPr="00EC7875">
        <w:rPr>
          <w:rStyle w:val="StyleUnderline"/>
          <w:highlight w:val="yellow"/>
        </w:rPr>
        <w:t xml:space="preserve">enforcement of </w:t>
      </w:r>
      <w:r w:rsidRPr="00B301EF">
        <w:rPr>
          <w:rStyle w:val="StyleUnderline"/>
        </w:rPr>
        <w:t>the rule of</w:t>
      </w:r>
      <w:r w:rsidRPr="00EC7875">
        <w:rPr>
          <w:rStyle w:val="StyleUnderline"/>
          <w:highlight w:val="yellow"/>
        </w:rPr>
        <w:t xml:space="preserve"> law as a means of combating cruelties</w:t>
      </w:r>
      <w:r w:rsidRPr="00621AD4">
        <w:rPr>
          <w:sz w:val="14"/>
        </w:rPr>
        <w:t xml:space="preserve"> and excesses carried out under emergency powers. His brief history of the state of exception establishes that </w:t>
      </w:r>
      <w:r w:rsidRPr="003A0D31">
        <w:rPr>
          <w:rStyle w:val="StyleUnderline"/>
        </w:rPr>
        <w:t xml:space="preserve">the phenomenon is a </w:t>
      </w:r>
      <w:r w:rsidRPr="00EC7875">
        <w:rPr>
          <w:rStyle w:val="StyleUnderline"/>
          <w:highlight w:val="yellow"/>
        </w:rPr>
        <w:t xml:space="preserve">political reality </w:t>
      </w:r>
      <w:r w:rsidRPr="003A0D31">
        <w:rPr>
          <w:rStyle w:val="StyleUnderline"/>
        </w:rPr>
        <w:t>that</w:t>
      </w:r>
      <w:r w:rsidRPr="00EC7875">
        <w:rPr>
          <w:rStyle w:val="StyleUnderline"/>
          <w:highlight w:val="yellow"/>
        </w:rPr>
        <w:t xml:space="preserve"> has proven</w:t>
      </w:r>
      <w:r w:rsidRPr="00621AD4">
        <w:rPr>
          <w:sz w:val="14"/>
        </w:rPr>
        <w:t xml:space="preserve"> remarkably </w:t>
      </w:r>
      <w:r w:rsidRPr="00EC7875">
        <w:rPr>
          <w:rStyle w:val="StyleUnderline"/>
          <w:highlight w:val="yellow"/>
        </w:rPr>
        <w:t>resistant to legal limitations</w:t>
      </w:r>
      <w:r w:rsidRPr="00621AD4">
        <w:rPr>
          <w:sz w:val="14"/>
        </w:rPr>
        <w:t xml:space="preserve">. Critics might point out that this descriptive point, even if true, is no reason to jettison the ideal of the rule of law. For Agamben, however, </w:t>
      </w:r>
      <w:r w:rsidRPr="00EC7875">
        <w:rPr>
          <w:rStyle w:val="StyleUnderline"/>
          <w:highlight w:val="yellow"/>
        </w:rPr>
        <w:t>the link between law and exception</w:t>
      </w:r>
      <w:r w:rsidRPr="00621AD4">
        <w:rPr>
          <w:sz w:val="14"/>
        </w:rPr>
        <w:t xml:space="preserve"> is more fundamental; it </w:t>
      </w:r>
      <w:r w:rsidRPr="00EC7875">
        <w:rPr>
          <w:rStyle w:val="StyleUnderline"/>
          <w:highlight w:val="yellow"/>
        </w:rPr>
        <w:t>is intrinsic to politics itself.  The sovereign power to declare the state of exception and exclude bare life is the same power that invests individuals as worthy of rights</w:t>
      </w:r>
      <w:r w:rsidRPr="00621AD4">
        <w:rPr>
          <w:sz w:val="14"/>
          <w:highlight w:val="yellow"/>
        </w:rPr>
        <w:t>.</w:t>
      </w:r>
      <w:r w:rsidRPr="00621AD4">
        <w:rPr>
          <w:sz w:val="14"/>
        </w:rPr>
        <w:t xml:space="preserve"> The two are intrinsically linked. The disturbing implication of his argument is that we cannot preserve the things we value in the Western tradition (citizenship, rights, etc.) without preserving the perverse ones. 7. Agamben presents four theses that summarize the results of his genealogical investigation. (1) The state of exception is a space devoid of law. It is not the logical consequence of the state's right to self-defense, nor is it (qua commissarial or sovereign dictatorship) a straightforward attempt to reestablish the norm by violating the law. (2) The space devoid of law has a "decisive strategic relevance" for the juridical order. (3) Acts committed during the state of exception (or in the space of exception) escape all legal definition. (4) </w:t>
      </w:r>
      <w:r w:rsidRPr="00EC7875">
        <w:rPr>
          <w:rStyle w:val="StyleUnderline"/>
          <w:highlight w:val="yellow"/>
        </w:rPr>
        <w:t xml:space="preserve">The </w:t>
      </w:r>
      <w:r w:rsidRPr="00367575">
        <w:rPr>
          <w:rStyle w:val="StyleUnderline"/>
        </w:rPr>
        <w:t>concept of the</w:t>
      </w:r>
      <w:r w:rsidRPr="00EC7875">
        <w:rPr>
          <w:rStyle w:val="StyleUnderline"/>
          <w:highlight w:val="yellow"/>
        </w:rPr>
        <w:t xml:space="preserve"> force-of-law is </w:t>
      </w:r>
      <w:r w:rsidRPr="00367575">
        <w:rPr>
          <w:rStyle w:val="StyleUnderline"/>
        </w:rPr>
        <w:t>one of the many</w:t>
      </w:r>
      <w:r w:rsidRPr="00EC7875">
        <w:rPr>
          <w:rStyle w:val="StyleUnderline"/>
          <w:highlight w:val="yellow"/>
        </w:rPr>
        <w:t xml:space="preserve"> fiction</w:t>
      </w:r>
      <w:r w:rsidRPr="00367575">
        <w:rPr>
          <w:rStyle w:val="StyleUnderline"/>
        </w:rPr>
        <w:t>s</w:t>
      </w:r>
      <w:r w:rsidRPr="00EC7875">
        <w:rPr>
          <w:rStyle w:val="StyleUnderline"/>
          <w:highlight w:val="yellow"/>
        </w:rPr>
        <w:t>, which function to reassert a relationship between law and exception</w:t>
      </w:r>
      <w:r w:rsidRPr="00621AD4">
        <w:rPr>
          <w:sz w:val="14"/>
        </w:rPr>
        <w:t xml:space="preserve">, nomos and anomie. 8. The core of Agamben's critique of liberal legalism is captured powerfully, albeit indirectly, in a quote from Benjamin's eighth thesis on the philosophy of history.  According to Benjamin, (t)he tradition of the oppressed teaches us that the 'state of exception' in which we live is the rule. We must attain a concept of history that accords with this fact. Then we will clearly see that it is our task to bring about the real state of exception, and this will improve our position in the struggle against fascism. (57) 9. Here Benjamin endorses </w:t>
      </w:r>
      <w:r w:rsidRPr="00621AD4">
        <w:rPr>
          <w:rStyle w:val="StyleUnderline"/>
        </w:rPr>
        <w:t xml:space="preserve">the strategy of more radical resistance rather than stricter adherence to the law. </w:t>
      </w:r>
      <w:r w:rsidRPr="00621AD4">
        <w:rPr>
          <w:sz w:val="14"/>
        </w:rPr>
        <w:t xml:space="preserve">He </w:t>
      </w:r>
      <w:r w:rsidRPr="00621AD4">
        <w:rPr>
          <w:rStyle w:val="StyleUnderline"/>
        </w:rPr>
        <w:t>recognizes that legalism is an anemic strategy in combating the power of fascism.</w:t>
      </w:r>
      <w:r w:rsidRPr="00621AD4">
        <w:rPr>
          <w:sz w:val="14"/>
        </w:rPr>
        <w:t xml:space="preserve"> The problem is that conservative forces had been willing to ruthlessly invoke the state of exception in order to further their agenda while the moderate Weimar center-left was paralyzed; frightened of the militant left and unwilling to act decisively against the authoritarian right, partisans of the rule of law passively acquiesced to their own defeat. Furthermore, the rule of law, by incorporating the necessity of its own dissolution in times of crisis, proved itself an unreliable tool in the struggle against violence. 10. From Agamben's perspective, the civil libertarians' call for uniform application of the law simply denies the nature of law itself.  He insists, "From the real state of exception in which we live, it is not possible to return to the state of law. . ." (87) Moreover, </w:t>
      </w:r>
      <w:r w:rsidRPr="00367575">
        <w:rPr>
          <w:rStyle w:val="StyleUnderline"/>
        </w:rPr>
        <w:t xml:space="preserve">by </w:t>
      </w:r>
      <w:r w:rsidRPr="00EC7875">
        <w:rPr>
          <w:rStyle w:val="StyleUnderline"/>
          <w:highlight w:val="yellow"/>
        </w:rPr>
        <w:t>masking the logic of sovereignty, such an attempt could</w:t>
      </w:r>
      <w:r w:rsidRPr="00621AD4">
        <w:rPr>
          <w:sz w:val="14"/>
        </w:rPr>
        <w:t xml:space="preserve"> actually further </w:t>
      </w:r>
      <w:r w:rsidRPr="00EC7875">
        <w:rPr>
          <w:rStyle w:val="StyleUnderline"/>
          <w:highlight w:val="yellow"/>
        </w:rPr>
        <w:t>obscure the zone of indistinction that allows the state of exception to operate</w:t>
      </w:r>
      <w:r w:rsidRPr="00621AD4">
        <w:rPr>
          <w:sz w:val="14"/>
        </w:rPr>
        <w:t>.  For Agamben</w:t>
      </w:r>
      <w:r w:rsidRPr="00621AD4">
        <w:rPr>
          <w:sz w:val="14"/>
          <w:highlight w:val="yellow"/>
        </w:rPr>
        <w:t xml:space="preserve">, </w:t>
      </w:r>
      <w:r w:rsidRPr="00EC7875">
        <w:rPr>
          <w:rStyle w:val="StyleUnderline"/>
          <w:highlight w:val="yellow"/>
        </w:rPr>
        <w:t>law serves to legitimize sovereign power</w:t>
      </w:r>
      <w:r w:rsidRPr="00621AD4">
        <w:rPr>
          <w:sz w:val="14"/>
          <w:highlight w:val="yellow"/>
        </w:rPr>
        <w:t>.</w:t>
      </w:r>
      <w:r w:rsidRPr="00621AD4">
        <w:rPr>
          <w:sz w:val="14"/>
        </w:rPr>
        <w:t xml:space="preserve"> Since </w:t>
      </w:r>
      <w:r w:rsidRPr="00EC7875">
        <w:rPr>
          <w:rStyle w:val="Emphasis"/>
          <w:highlight w:val="yellow"/>
        </w:rPr>
        <w:t>sovereign power is fundamentally the power to place people into the category of bare life</w:t>
      </w:r>
      <w:r w:rsidRPr="00621AD4">
        <w:rPr>
          <w:sz w:val="14"/>
          <w:highlight w:val="yellow"/>
        </w:rPr>
        <w:t xml:space="preserve">, </w:t>
      </w:r>
      <w:r w:rsidRPr="00EC7875">
        <w:rPr>
          <w:rStyle w:val="StyleUnderline"/>
          <w:highlight w:val="yellow"/>
        </w:rPr>
        <w:t>the law</w:t>
      </w:r>
      <w:r w:rsidRPr="00621AD4">
        <w:rPr>
          <w:sz w:val="14"/>
          <w:highlight w:val="yellow"/>
        </w:rPr>
        <w:t>,</w:t>
      </w:r>
      <w:r w:rsidRPr="00621AD4">
        <w:rPr>
          <w:sz w:val="14"/>
        </w:rPr>
        <w:t xml:space="preserve"> in effect</w:t>
      </w:r>
      <w:r w:rsidRPr="00621AD4">
        <w:rPr>
          <w:sz w:val="14"/>
          <w:highlight w:val="yellow"/>
        </w:rPr>
        <w:t xml:space="preserve">, </w:t>
      </w:r>
      <w:r w:rsidRPr="00EC7875">
        <w:rPr>
          <w:rStyle w:val="StyleUnderline"/>
          <w:highlight w:val="yellow"/>
        </w:rPr>
        <w:t>both produces and legitimizes marginality and exclusion</w:t>
      </w:r>
      <w:r w:rsidRPr="00621AD4">
        <w:rPr>
          <w:sz w:val="14"/>
          <w:highlight w:val="yellow"/>
        </w:rPr>
        <w:t>.</w:t>
      </w:r>
    </w:p>
    <w:p w14:paraId="206F96A9" w14:textId="77777777" w:rsidR="00EB4268" w:rsidRDefault="00EB4268" w:rsidP="00EB4268">
      <w:pPr>
        <w:pStyle w:val="Heading4"/>
      </w:pPr>
      <w:r>
        <w:t>Every reform has a bio-political component which mutes its ability to address aggregate concerns. The assumption of aggregation is the problem. Reform efforts are excuses to create a “civilian military assemblage” that increases state power. This thwarts the innovative potential of the affirmative and causes bio-political failure.</w:t>
      </w:r>
    </w:p>
    <w:p w14:paraId="73F385B1" w14:textId="77777777" w:rsidR="00EB4268" w:rsidRPr="00CD7C25" w:rsidRDefault="00EB4268" w:rsidP="00EB4268">
      <w:r w:rsidRPr="00CD7C25">
        <w:rPr>
          <w:b/>
          <w:bCs/>
          <w:sz w:val="24"/>
        </w:rPr>
        <w:t>Ryan, 2016</w:t>
      </w:r>
      <w:r>
        <w:t xml:space="preserve"> (Barry, </w:t>
      </w:r>
      <w:r w:rsidRPr="00CD7C25">
        <w:t>Senior Lecturer in International Relations</w:t>
      </w:r>
      <w:r>
        <w:t xml:space="preserve"> at Keele University, “Becoming Motenegrin: biopower, police reform and human rights.” The International Journal of Human Rights 21 March 2016) 3-5</w:t>
      </w:r>
    </w:p>
    <w:p w14:paraId="605CCF42" w14:textId="77777777" w:rsidR="00EB4268" w:rsidRPr="00E56868" w:rsidRDefault="00EB4268" w:rsidP="00EB4268">
      <w:pPr>
        <w:rPr>
          <w:sz w:val="14"/>
        </w:rPr>
      </w:pPr>
      <w:r w:rsidRPr="00541EDE">
        <w:rPr>
          <w:rStyle w:val="StyleUnderline"/>
        </w:rPr>
        <w:t>Adopted for</w:t>
      </w:r>
      <w:r w:rsidRPr="00730389">
        <w:rPr>
          <w:rStyle w:val="StyleUnderline"/>
        </w:rPr>
        <w:t xml:space="preserve"> </w:t>
      </w:r>
      <w:r w:rsidRPr="004322C5">
        <w:rPr>
          <w:sz w:val="14"/>
        </w:rPr>
        <w:t>hospitals, schools and</w:t>
      </w:r>
      <w:r w:rsidRPr="00730389">
        <w:rPr>
          <w:rStyle w:val="StyleUnderline"/>
        </w:rPr>
        <w:t xml:space="preserve"> </w:t>
      </w:r>
      <w:r w:rsidRPr="00541EDE">
        <w:rPr>
          <w:rStyle w:val="StyleUnderline"/>
        </w:rPr>
        <w:t>factories,</w:t>
      </w:r>
      <w:r w:rsidRPr="006C3438">
        <w:rPr>
          <w:rStyle w:val="StyleUnderline"/>
          <w:highlight w:val="yellow"/>
        </w:rPr>
        <w:t xml:space="preserve"> the Panopticon became a </w:t>
      </w:r>
      <w:r w:rsidRPr="00541EDE">
        <w:rPr>
          <w:rStyle w:val="StyleUnderline"/>
        </w:rPr>
        <w:t>more generalised</w:t>
      </w:r>
      <w:r w:rsidRPr="006C3438">
        <w:rPr>
          <w:rStyle w:val="StyleUnderline"/>
          <w:highlight w:val="yellow"/>
        </w:rPr>
        <w:t xml:space="preserve"> schematic of governance that </w:t>
      </w:r>
      <w:r w:rsidRPr="00541EDE">
        <w:rPr>
          <w:rStyle w:val="StyleUnderline"/>
        </w:rPr>
        <w:t xml:space="preserve">gradually </w:t>
      </w:r>
      <w:r w:rsidRPr="006C3438">
        <w:rPr>
          <w:rStyle w:val="StyleUnderline"/>
          <w:highlight w:val="yellow"/>
        </w:rPr>
        <w:t>‘spread throughout the social body’ to strengthen society, ‘increase production, develop the economy and raise the level of public morality’.</w:t>
      </w:r>
      <w:r w:rsidRPr="004322C5">
        <w:rPr>
          <w:sz w:val="14"/>
        </w:rPr>
        <w:t xml:space="preserve"> 19 The major contribution Foucault made through these studies was to show how </w:t>
      </w:r>
      <w:r w:rsidRPr="004322C5">
        <w:rPr>
          <w:rStyle w:val="StyleUnderline"/>
        </w:rPr>
        <w:t xml:space="preserve">techniques of </w:t>
      </w:r>
      <w:r w:rsidRPr="004322C5">
        <w:rPr>
          <w:rStyle w:val="StyleUnderline"/>
          <w:highlight w:val="yellow"/>
        </w:rPr>
        <w:t xml:space="preserve">military </w:t>
      </w:r>
      <w:r w:rsidRPr="006C3438">
        <w:rPr>
          <w:rStyle w:val="StyleUnderline"/>
          <w:highlight w:val="yellow"/>
        </w:rPr>
        <w:t xml:space="preserve">discipline liberalised </w:t>
      </w:r>
      <w:r w:rsidRPr="004322C5">
        <w:rPr>
          <w:rStyle w:val="StyleUnderline"/>
        </w:rPr>
        <w:t>and infiltrated civilian institutions and</w:t>
      </w:r>
      <w:r w:rsidRPr="004322C5">
        <w:rPr>
          <w:rStyle w:val="StyleUnderline"/>
          <w:highlight w:val="yellow"/>
        </w:rPr>
        <w:t xml:space="preserve"> </w:t>
      </w:r>
      <w:r w:rsidRPr="004322C5">
        <w:rPr>
          <w:rStyle w:val="StyleUnderline"/>
        </w:rPr>
        <w:t xml:space="preserve">later </w:t>
      </w:r>
      <w:r w:rsidRPr="006C3438">
        <w:rPr>
          <w:rStyle w:val="StyleUnderline"/>
          <w:highlight w:val="yellow"/>
        </w:rPr>
        <w:t>became embedded throughout society</w:t>
      </w:r>
      <w:r w:rsidRPr="00730389">
        <w:rPr>
          <w:rStyle w:val="StyleUnderline"/>
        </w:rPr>
        <w:t>.</w:t>
      </w:r>
      <w:r w:rsidRPr="004322C5">
        <w:rPr>
          <w:sz w:val="14"/>
        </w:rPr>
        <w:t xml:space="preserve"> This rationality of governance, which he termed </w:t>
      </w:r>
      <w:r w:rsidRPr="006C3438">
        <w:rPr>
          <w:rStyle w:val="StyleUnderline"/>
          <w:highlight w:val="yellow"/>
        </w:rPr>
        <w:t>biopolitics</w:t>
      </w:r>
      <w:r w:rsidRPr="00730389">
        <w:rPr>
          <w:rStyle w:val="StyleUnderline"/>
        </w:rPr>
        <w:t xml:space="preserve">, </w:t>
      </w:r>
      <w:r w:rsidRPr="004322C5">
        <w:rPr>
          <w:sz w:val="14"/>
        </w:rPr>
        <w:t>The came to constitute</w:t>
      </w:r>
      <w:r w:rsidRPr="00730389">
        <w:rPr>
          <w:rStyle w:val="StyleUnderline"/>
        </w:rPr>
        <w:t xml:space="preserve"> </w:t>
      </w:r>
      <w:r w:rsidRPr="006C3438">
        <w:rPr>
          <w:rStyle w:val="StyleUnderline"/>
          <w:highlight w:val="yellow"/>
        </w:rPr>
        <w:t>a mode of political power exercised</w:t>
      </w:r>
      <w:r w:rsidRPr="00730389">
        <w:rPr>
          <w:rStyle w:val="StyleUnderline"/>
        </w:rPr>
        <w:t xml:space="preserve"> </w:t>
      </w:r>
      <w:r w:rsidRPr="004322C5">
        <w:rPr>
          <w:sz w:val="14"/>
        </w:rPr>
        <w:t>through modern Western societies, producing</w:t>
      </w:r>
      <w:r w:rsidRPr="00730389">
        <w:rPr>
          <w:rStyle w:val="StyleUnderline"/>
        </w:rPr>
        <w:t xml:space="preserve"> </w:t>
      </w:r>
      <w:r w:rsidRPr="006C3438">
        <w:rPr>
          <w:rStyle w:val="StyleUnderline"/>
          <w:highlight w:val="yellow"/>
        </w:rPr>
        <w:t>through law, custom, force and ethics to produce calculable, rational, governable liberal subjects</w:t>
      </w:r>
      <w:r w:rsidRPr="004322C5">
        <w:rPr>
          <w:sz w:val="14"/>
        </w:rPr>
        <w:t>.20 The schematic of Bentham’s Panopticon, Foucault argued, ought to be understood as a metaphor for the profound epistemological shift in the exercise of sovereign power that occurred with the rise of liberal values in the nineteenth century. As Foucault outlines, the liberal state differed from its predecessor in terms of its methods to secure space.</w:t>
      </w:r>
      <w:r w:rsidRPr="00730389">
        <w:rPr>
          <w:rStyle w:val="StyleUnderline"/>
        </w:rPr>
        <w:t xml:space="preserve"> </w:t>
      </w:r>
      <w:r w:rsidRPr="004322C5">
        <w:rPr>
          <w:sz w:val="14"/>
        </w:rPr>
        <w:t xml:space="preserve">The problem of sovereignty, he wrote, is ‘no longer of fixing and demarcating the territory, but of allowing circulations to take place, of controlling them, sifting the good from the bad, ensuring that things are always in movement … but in such a way that the inherent dangers of this circulation are cancelled out’. 21 Early radical liberalism conferred on this emergent modern subject rights that were irreducible to an economic model premised on the productive power of societal and individual freedom.22 </w:t>
      </w:r>
      <w:r w:rsidRPr="006C3438">
        <w:rPr>
          <w:rStyle w:val="StyleUnderline"/>
          <w:highlight w:val="yellow"/>
        </w:rPr>
        <w:t>Sovereignty had become a managerial rather than a patrimonial exercise of power</w:t>
      </w:r>
      <w:r w:rsidRPr="004322C5">
        <w:rPr>
          <w:sz w:val="14"/>
        </w:rPr>
        <w:t xml:space="preserve"> under the cameralists of the eighteenth century, who saw the state as a machine and the ruler as the foreman for whom rule emanated from committees, bureaux, inspectors, statisticians and by other experts.23 As mercantilism gave way to free trade the break with the authoritarian decisionism of the Leviathan sovereign ruler who ruled down on a passive society was no longer appropriate to a framework of governance that required self-governing, responsible, disciplined, and above all, rational rights bearing subjects. In Foucault’s lecture series, On the Birth of Biopolitics, 24 he argues that two conceptions of freedom arose from this epistemological break in sovereign rationality: a revolutionary juridical definition of freedom where the individual was deemed to be in possession of certain freedoms; and a utilitarian definition of freedom which asserted a limit on the practices of public authorities over the civil society. These two accounts of freedom, Foucault insists, had heterogeneous histories. Nonetheless it was the latter formation which persisted to mark out modern freedom, so that governmental utility is used to gauge the juridical limitation of public authorities. ‘Since the beginning of the nineteenth century we have been living in an age in which the problem of utility increasingly encompasses all the traditional problems of law’. 25 The important implication arises that</w:t>
      </w:r>
      <w:r w:rsidRPr="00730389">
        <w:rPr>
          <w:rStyle w:val="StyleUnderline"/>
        </w:rPr>
        <w:t xml:space="preserve"> </w:t>
      </w:r>
      <w:r w:rsidRPr="004322C5">
        <w:rPr>
          <w:sz w:val="14"/>
        </w:rPr>
        <w:t xml:space="preserve">sovereignty is not so much a question of legitimacy, but of effect, of success. Contemporary </w:t>
      </w:r>
      <w:r w:rsidRPr="00541EDE">
        <w:rPr>
          <w:rStyle w:val="StyleUnderline"/>
        </w:rPr>
        <w:t>sovereignty</w:t>
      </w:r>
      <w:r w:rsidRPr="00730389">
        <w:rPr>
          <w:rStyle w:val="StyleUnderline"/>
        </w:rPr>
        <w:t xml:space="preserve"> </w:t>
      </w:r>
      <w:r w:rsidRPr="004322C5">
        <w:rPr>
          <w:sz w:val="14"/>
        </w:rPr>
        <w:t xml:space="preserve">therefore </w:t>
      </w:r>
      <w:r w:rsidRPr="00541EDE">
        <w:rPr>
          <w:rStyle w:val="StyleUnderline"/>
        </w:rPr>
        <w:t>serves to administer life</w:t>
      </w:r>
      <w:r w:rsidRPr="00730389">
        <w:rPr>
          <w:rStyle w:val="StyleUnderline"/>
        </w:rPr>
        <w:t xml:space="preserve"> </w:t>
      </w:r>
      <w:r w:rsidRPr="004322C5">
        <w:rPr>
          <w:sz w:val="14"/>
        </w:rPr>
        <w:t>as a sort of economic asset amidst the turbulence and uncertainty generated by the market based economy. In other words,</w:t>
      </w:r>
      <w:r w:rsidRPr="00730389">
        <w:rPr>
          <w:rStyle w:val="StyleUnderline"/>
        </w:rPr>
        <w:t xml:space="preserve"> </w:t>
      </w:r>
      <w:r w:rsidRPr="00541EDE">
        <w:rPr>
          <w:rStyle w:val="StyleUnderline"/>
        </w:rPr>
        <w:t>an awareness of</w:t>
      </w:r>
      <w:r w:rsidRPr="006C3438">
        <w:rPr>
          <w:rStyle w:val="StyleUnderline"/>
          <w:highlight w:val="yellow"/>
        </w:rPr>
        <w:t xml:space="preserve"> biopolitics allows us to contest </w:t>
      </w:r>
      <w:r w:rsidRPr="00541EDE">
        <w:rPr>
          <w:rStyle w:val="StyleUnderline"/>
        </w:rPr>
        <w:t>the idealism of</w:t>
      </w:r>
      <w:r w:rsidRPr="006C3438">
        <w:rPr>
          <w:rStyle w:val="StyleUnderline"/>
          <w:highlight w:val="yellow"/>
        </w:rPr>
        <w:t xml:space="preserve"> a linear rule of law dividing wrong from right</w:t>
      </w:r>
      <w:r w:rsidRPr="004322C5">
        <w:rPr>
          <w:sz w:val="14"/>
        </w:rPr>
        <w:t xml:space="preserve">. Instead </w:t>
      </w:r>
      <w:r w:rsidRPr="006C3438">
        <w:rPr>
          <w:rStyle w:val="StyleUnderline"/>
          <w:highlight w:val="yellow"/>
        </w:rPr>
        <w:t xml:space="preserve">it outlines a complex assemblage of pragmatic discretionary powers; a </w:t>
      </w:r>
      <w:r w:rsidRPr="00541EDE">
        <w:rPr>
          <w:rStyle w:val="StyleUnderline"/>
        </w:rPr>
        <w:t xml:space="preserve">non-linear radically </w:t>
      </w:r>
      <w:r w:rsidRPr="006C3438">
        <w:rPr>
          <w:rStyle w:val="StyleUnderline"/>
          <w:highlight w:val="yellow"/>
        </w:rPr>
        <w:t xml:space="preserve">contingent array of interventions and orders that are continuously shifting </w:t>
      </w:r>
      <w:r w:rsidRPr="00541EDE">
        <w:rPr>
          <w:rStyle w:val="StyleUnderline"/>
        </w:rPr>
        <w:t>in a grey zone</w:t>
      </w:r>
      <w:r w:rsidRPr="006C3438">
        <w:rPr>
          <w:rStyle w:val="StyleUnderline"/>
          <w:highlight w:val="yellow"/>
        </w:rPr>
        <w:t xml:space="preserve"> where wrong and right is subject to the interpretative capacity of administrative</w:t>
      </w:r>
      <w:r w:rsidRPr="004322C5">
        <w:rPr>
          <w:sz w:val="14"/>
        </w:rPr>
        <w:t>, technical and security</w:t>
      </w:r>
      <w:r w:rsidRPr="006C3438">
        <w:rPr>
          <w:rStyle w:val="StyleUnderline"/>
          <w:highlight w:val="yellow"/>
        </w:rPr>
        <w:t xml:space="preserve"> </w:t>
      </w:r>
      <w:r w:rsidRPr="00541EDE">
        <w:rPr>
          <w:rStyle w:val="StyleUnderline"/>
          <w:highlight w:val="yellow"/>
        </w:rPr>
        <w:t>experts</w:t>
      </w:r>
      <w:r w:rsidRPr="004322C5">
        <w:rPr>
          <w:sz w:val="14"/>
        </w:rPr>
        <w:t xml:space="preserve">.26 It is in such conditions of liquid modernity27 that the rule of law contends with, supports and is utilised by what Walter Benjamin termed the rule of police. 28 Nikolas Rose has pointed out that the rationality of governing through the norm of freedom required a thorough knowledge of the population of the sort that only a policing agency could collate and process.29 Consequently, police power, understood as the activity of data gathering and sharing, includes not only the police officer, but, for example, the social worker, the psychiatrist and the probation officer. Thus an assemblage of police relationships can be found, as Foucault recounts, at the birth of modern police in the eighteenth century.30 Importantly, the rise of police power coincides with, indeed participates in, the discovery of ‘population’ as an object of statistical survey. Based on the assumption that by knowing the essence of things one can improve them so as to maximise their potential for economic and political utility, liberalism requires knowledge for ceaseless reforming. 4 B. J. Ryan Downloaded by [University of Otago] at 17:34 04 June </w:t>
      </w:r>
      <w:r w:rsidRPr="00730389">
        <w:rPr>
          <w:rStyle w:val="StyleUnderline"/>
        </w:rPr>
        <w:t xml:space="preserve">2016 </w:t>
      </w:r>
      <w:r w:rsidRPr="004322C5">
        <w:rPr>
          <w:rStyle w:val="StyleUnderline"/>
        </w:rPr>
        <w:t>Biopower is constituted by the capacity to improve minds and bodies by tinkering with the institutions and agencies that regulate human behaviour</w:t>
      </w:r>
      <w:r w:rsidRPr="004322C5">
        <w:rPr>
          <w:sz w:val="14"/>
        </w:rPr>
        <w:t xml:space="preserve">.31 Dillon reminds us </w:t>
      </w:r>
      <w:r w:rsidRPr="004322C5">
        <w:rPr>
          <w:rStyle w:val="StyleUnderline"/>
        </w:rPr>
        <w:t>that a</w:t>
      </w:r>
      <w:r w:rsidRPr="006C3438">
        <w:rPr>
          <w:rStyle w:val="StyleUnderline"/>
          <w:highlight w:val="yellow"/>
        </w:rPr>
        <w:t xml:space="preserve"> liberal life cannot be guaranteed without a security apparatus which regulates life </w:t>
      </w:r>
      <w:r w:rsidRPr="004322C5">
        <w:rPr>
          <w:rStyle w:val="StyleUnderline"/>
        </w:rPr>
        <w:t>around a terrain of values, demarcated as being the essence of a (good) human.32 More importantly it must gather this knowledge</w:t>
      </w:r>
      <w:r w:rsidRPr="004322C5">
        <w:rPr>
          <w:sz w:val="14"/>
        </w:rPr>
        <w:t>, from a distance,</w:t>
      </w:r>
      <w:r w:rsidRPr="00730389">
        <w:rPr>
          <w:rStyle w:val="StyleUnderline"/>
        </w:rPr>
        <w:t xml:space="preserve"> </w:t>
      </w:r>
      <w:r w:rsidRPr="004322C5">
        <w:rPr>
          <w:rStyle w:val="StyleUnderline"/>
        </w:rPr>
        <w:t>without disturbing the flow of people and things that maintain the health of the economy.</w:t>
      </w:r>
      <w:r w:rsidRPr="004322C5">
        <w:rPr>
          <w:sz w:val="14"/>
        </w:rPr>
        <w:t xml:space="preserve"> As Bell describes it; ‘</w:t>
      </w:r>
      <w:r w:rsidRPr="006C3438">
        <w:rPr>
          <w:rStyle w:val="StyleUnderline"/>
          <w:highlight w:val="yellow"/>
        </w:rPr>
        <w:t>biopolitical governance emphasizes indirect forms of rule through state agencies that govern “at a distance” through various regulatory protocols’</w:t>
      </w:r>
      <w:r w:rsidRPr="004322C5">
        <w:rPr>
          <w:sz w:val="14"/>
        </w:rPr>
        <w:t xml:space="preserve">. 33 Law enforcement is consequently less concerned with upholding timeless, fundamental ideals, than it is with the pragmatics of configuring a network of relationships to more effectively know and manage the life processes of its population. Brodeur has referred to this in terms of a policing web34 – a civilian-military assemblage that processes what has been described as the ‘production of freedom’. 35 As Evans forcefully argues, ‘biopolitical regimes of security governance have always revolved around threats to existence’. 36 If needs be, such a regime ought to withdraw these freedoms until such time as the environment is once again safe. </w:t>
      </w:r>
      <w:r w:rsidRPr="006C3438">
        <w:rPr>
          <w:rStyle w:val="StyleUnderline"/>
          <w:highlight w:val="yellow"/>
        </w:rPr>
        <w:t>The imperative to secure these rights</w:t>
      </w:r>
      <w:r w:rsidRPr="00730389">
        <w:rPr>
          <w:rStyle w:val="StyleUnderline"/>
        </w:rPr>
        <w:t xml:space="preserve">, </w:t>
      </w:r>
      <w:r w:rsidRPr="004322C5">
        <w:rPr>
          <w:sz w:val="14"/>
        </w:rPr>
        <w:t>which form the existential undercurrent of a liberal market economy,</w:t>
      </w:r>
      <w:r w:rsidRPr="00730389">
        <w:rPr>
          <w:rStyle w:val="StyleUnderline"/>
        </w:rPr>
        <w:t xml:space="preserve"> </w:t>
      </w:r>
      <w:r w:rsidRPr="006C3438">
        <w:rPr>
          <w:rStyle w:val="StyleUnderline"/>
          <w:highlight w:val="yellow"/>
        </w:rPr>
        <w:t>demands a highly integrated, dynamic, networked</w:t>
      </w:r>
      <w:r w:rsidRPr="00730389">
        <w:rPr>
          <w:rStyle w:val="StyleUnderline"/>
        </w:rPr>
        <w:t xml:space="preserve"> police </w:t>
      </w:r>
      <w:r w:rsidRPr="006C3438">
        <w:rPr>
          <w:rStyle w:val="StyleUnderline"/>
          <w:highlight w:val="yellow"/>
        </w:rPr>
        <w:t>apparatus formed around knowledge, planning,</w:t>
      </w:r>
      <w:r w:rsidRPr="006F4F5B">
        <w:rPr>
          <w:rStyle w:val="StyleUnderline"/>
        </w:rPr>
        <w:t xml:space="preserve"> surveillance</w:t>
      </w:r>
      <w:r w:rsidRPr="006C3438">
        <w:rPr>
          <w:rStyle w:val="StyleUnderline"/>
          <w:highlight w:val="yellow"/>
        </w:rPr>
        <w:t xml:space="preserve"> and</w:t>
      </w:r>
      <w:r w:rsidRPr="004322C5">
        <w:rPr>
          <w:sz w:val="14"/>
        </w:rPr>
        <w:t>, of course,</w:t>
      </w:r>
      <w:r w:rsidRPr="006C3438">
        <w:rPr>
          <w:rStyle w:val="StyleUnderline"/>
          <w:highlight w:val="yellow"/>
        </w:rPr>
        <w:t xml:space="preserve"> intervention</w:t>
      </w:r>
      <w:r w:rsidRPr="00730389">
        <w:rPr>
          <w:rStyle w:val="StyleUnderline"/>
        </w:rPr>
        <w:t>.</w:t>
      </w:r>
      <w:r w:rsidRPr="004322C5">
        <w:rPr>
          <w:sz w:val="14"/>
        </w:rPr>
        <w:t xml:space="preserve"> </w:t>
      </w:r>
    </w:p>
    <w:p w14:paraId="63880FD6" w14:textId="77777777" w:rsidR="00EB4268" w:rsidRPr="00A616AF" w:rsidRDefault="00EB4268" w:rsidP="00EB4268">
      <w:pPr>
        <w:pStyle w:val="Heading4"/>
      </w:pPr>
      <w:r w:rsidRPr="00A616AF">
        <w:t>No value to life in a biopolitical framework—everyone is exposed to the possibility of being reduced to bare life in the name of instrumentality</w:t>
      </w:r>
    </w:p>
    <w:p w14:paraId="75D45E0E" w14:textId="77777777" w:rsidR="00EB4268" w:rsidRPr="00A616AF" w:rsidRDefault="00EB4268" w:rsidP="00EB4268">
      <w:r w:rsidRPr="008D3992">
        <w:rPr>
          <w:rStyle w:val="Style13ptBold"/>
        </w:rPr>
        <w:t>Agamben 1998</w:t>
      </w:r>
      <w:r w:rsidRPr="00A616AF">
        <w:t xml:space="preserve"> [Giorgio, professor of philosophy at university of Verona, Homo Sacer: Sovereign Power and Bare Life, pg. 139-140]</w:t>
      </w:r>
    </w:p>
    <w:p w14:paraId="6F292CB4" w14:textId="77777777" w:rsidR="00EB4268" w:rsidRPr="00E56868" w:rsidRDefault="00EB4268" w:rsidP="00EB4268">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vokes disagreement. Nor are we concerned with the radicaliry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sacer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r w:rsidRPr="00825C41">
        <w:rPr>
          <w:i/>
          <w:sz w:val="16"/>
        </w:rPr>
        <w:t xml:space="preserve">exceprio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19A4EBB4" w14:textId="77777777" w:rsidR="00EB4268" w:rsidRPr="00545D5E" w:rsidRDefault="00EB4268" w:rsidP="00EB4268">
      <w:pPr>
        <w:pStyle w:val="Heading4"/>
      </w:pPr>
      <w:r w:rsidRPr="00545D5E">
        <w:t xml:space="preserve">The role of the ballot becomes a negotiation of knowledge, a deciding of axes and boundaries.  Evaluate our critique by its ability to reorient political perception and action. </w:t>
      </w:r>
    </w:p>
    <w:p w14:paraId="66F32B09" w14:textId="77777777" w:rsidR="00EB4268" w:rsidRPr="00545D5E" w:rsidRDefault="00EB4268" w:rsidP="00EB4268">
      <w:r w:rsidRPr="00545D5E">
        <w:rPr>
          <w:rStyle w:val="Style13ptBold"/>
        </w:rPr>
        <w:t>Bleiker 2000</w:t>
      </w:r>
      <w:r w:rsidRPr="00545D5E">
        <w:t xml:space="preserve"> [Roland, coordinator of the Peace and Conflict Studies Program @ U of Queensland, Popular Dissent, Human Agency, and Global Politics]</w:t>
      </w:r>
    </w:p>
    <w:p w14:paraId="19C6DF86" w14:textId="77777777" w:rsidR="00EB4268" w:rsidRPr="0003139F" w:rsidRDefault="00EB4268" w:rsidP="00EB4268">
      <w:pPr>
        <w:rPr>
          <w:sz w:val="14"/>
        </w:rPr>
      </w:pPr>
      <w:r w:rsidRPr="0003139F">
        <w:rPr>
          <w:sz w:val="14"/>
        </w:rPr>
        <w:t xml:space="preserve">Describing, explaining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whether or not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emphasise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problematique has revealed different insights into global politics. </w:t>
      </w:r>
      <w:r w:rsidRPr="001578B3">
        <w:rPr>
          <w:rStyle w:val="StyleUnderline"/>
        </w:rPr>
        <w:t>The key question then revolves around whether or not a particular international event, like the fall of the Berlin Wall, appears in a new light once it is being scrutinised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7D79D6B1" w14:textId="77777777" w:rsidR="00EB4268" w:rsidRPr="004E393F" w:rsidRDefault="00EB4268" w:rsidP="00EB4268">
      <w:pPr>
        <w:pStyle w:val="Heading4"/>
      </w:pPr>
      <w:r w:rsidRPr="004E393F">
        <w:t>Alternative is “problematization.” I introduce bio</w:t>
      </w:r>
      <w:r>
        <w:t>-p</w:t>
      </w:r>
      <w:r w:rsidRPr="004E393F">
        <w:t>olitics into the discussion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462E3B49" w14:textId="77777777" w:rsidR="00EB4268" w:rsidRDefault="00EB4268" w:rsidP="00EB4268">
      <w:r w:rsidRPr="006002F4">
        <w:rPr>
          <w:rStyle w:val="Heading4Char"/>
        </w:rPr>
        <w:t>Terwiel, 2020</w:t>
      </w:r>
      <w:r>
        <w:t xml:space="preserve"> (Anna, Professor of political theory at Trinity College that focuses on carceral feminism and prison abolition, “Problematization as an Activist Practice” Theory and Event, Vol 23 NO.1 January 2020 68-70</w:t>
      </w:r>
    </w:p>
    <w:p w14:paraId="76A54A70" w14:textId="77777777" w:rsidR="00EB4268" w:rsidRPr="006002F4" w:rsidRDefault="00EB4268" w:rsidP="00EB4268">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alike are perceived. </w:t>
      </w:r>
      <w:r w:rsidRPr="006002F4">
        <w:rPr>
          <w:rStyle w:val="StyleUnderline"/>
        </w:rPr>
        <w:t>Such</w:t>
      </w:r>
      <w:r w:rsidRPr="00524431">
        <w:rPr>
          <w:rStyle w:val="StyleUnderline"/>
          <w:highlight w:val="yellow"/>
        </w:rPr>
        <w:t xml:space="preserve"> disruption</w:t>
      </w:r>
      <w:r w:rsidRPr="006002F4">
        <w:rPr>
          <w:sz w:val="14"/>
        </w:rPr>
        <w:t xml:space="preserve">, Foucault suggests, </w:t>
      </w:r>
      <w:r w:rsidRPr="00524431">
        <w:rPr>
          <w:rStyle w:val="StyleUnderline"/>
          <w:highlight w:val="yellow"/>
        </w:rPr>
        <w:t xml:space="preserve">enables a radical rethinking of an issue and the creative development of new approaches. Problematization is </w:t>
      </w:r>
      <w:r w:rsidRPr="006002F4">
        <w:rPr>
          <w:rStyle w:val="StyleUnderline"/>
        </w:rPr>
        <w:t>usually understood</w:t>
      </w:r>
      <w:r w:rsidRPr="00524431">
        <w:rPr>
          <w:rStyle w:val="StyleUnderline"/>
          <w:highlight w:val="yellow"/>
        </w:rPr>
        <w:t xml:space="preserve"> as a style of philosophy that allows individuals to engage in ethical practices of self-transformation</w:t>
      </w:r>
      <w:r w:rsidRPr="006002F4">
        <w:rPr>
          <w:sz w:val="14"/>
        </w:rPr>
        <w:t>.</w:t>
      </w:r>
      <w:bookmarkStart w:id="0"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0"/>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our selves."</w:t>
      </w:r>
      <w:bookmarkStart w:id="1"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1"/>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2"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2"/>
      <w:r w:rsidRPr="00E54F39">
        <w:rPr>
          <w:rStyle w:val="StyleUnderline"/>
        </w:rPr>
        <w:t xml:space="preserve"> </w:t>
      </w:r>
      <w:r w:rsidRPr="006002F4">
        <w:rPr>
          <w:sz w:val="14"/>
        </w:rPr>
        <w:t>Specifically, Foucault described the Prisons Information Group [Groupe d'Information sur les Prisons or GIP], an activist collective he co-founded in the early 1970s, as "an initiative of 'problematization.'"</w:t>
      </w:r>
      <w:bookmarkStart w:id="3"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3"/>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seeks to enable social change, and collaborative because theorists are seen as "relays" in problematization rather than its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4"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4"/>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5"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5"/>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problematization urges theorists to consider how dominant ways of thinking enable some practices and lives while obscuring or eliminating others</w:t>
      </w:r>
      <w:r w:rsidRPr="006002F4">
        <w:rPr>
          <w:sz w:val="14"/>
        </w:rPr>
        <w:t>.</w:t>
      </w:r>
      <w:bookmarkStart w:id="6"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6"/>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7"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7"/>
      <w:r w:rsidRPr="006002F4">
        <w:rPr>
          <w:sz w:val="14"/>
        </w:rPr>
        <w:t xml:space="preserve"> critical trans politics,</w:t>
      </w:r>
      <w:bookmarkStart w:id="8"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8"/>
      <w:r w:rsidRPr="006002F4">
        <w:rPr>
          <w:sz w:val="14"/>
        </w:rPr>
        <w:t xml:space="preserve"> and other scholarly and activist efforts to "trouble the system we have."</w:t>
      </w:r>
    </w:p>
    <w:p w14:paraId="3E25B29C" w14:textId="77777777" w:rsidR="00EB4268" w:rsidRPr="006002F4" w:rsidRDefault="00EB4268" w:rsidP="00EB4268">
      <w:pPr>
        <w:rPr>
          <w:sz w:val="14"/>
        </w:rPr>
      </w:pPr>
      <w:r w:rsidRPr="004E393F">
        <w:rPr>
          <w:rStyle w:val="StyleUnderline"/>
          <w:highlight w:val="yellow"/>
        </w:rPr>
        <w:t>Foucault depicts the work of diagnosing and defamiliarizing our ways of thinking—problematization—as a crucial part of collective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4E393F">
        <w:rPr>
          <w:rStyle w:val="StyleUnderline"/>
          <w:highlight w:val="yellow"/>
        </w:rPr>
        <w:t>Koopman, for instance, depicts problematization as a type of genealogy that, by tracing the emergence of our ways of thinking, provides the materials needed "to constitute ourselves otherwise" or "rework[…] ourselves</w:t>
      </w:r>
      <w:r w:rsidRPr="006002F4">
        <w:rPr>
          <w:sz w:val="14"/>
        </w:rPr>
        <w:t xml:space="preserve">."31 The philosopher's diagnostic work, Koopman argues, should be "followed up by self-transformative responses," i.e. by "experimentation on what we take to be the limits of our selves."32 Foucault indeed often mentions the transformative effects of philosophy on the self, and his last published works analyze ethical practices through which individuals shape their subjectivity, such as dieting and regulating one's sexual appetites.33 But as I have begun to show, </w:t>
      </w:r>
      <w:r w:rsidRPr="004E393F">
        <w:rPr>
          <w:rStyle w:val="StyleUnderline"/>
          <w:highlight w:val="yellow"/>
        </w:rPr>
        <w:t>there are grounds for a more political reading of problematization</w:t>
      </w:r>
      <w:r w:rsidRPr="004E393F">
        <w:rPr>
          <w:rStyle w:val="StyleUnderline"/>
        </w:rPr>
        <w:t xml:space="preserve"> </w:t>
      </w:r>
      <w:r w:rsidRPr="006002F4">
        <w:rPr>
          <w:sz w:val="14"/>
        </w:rPr>
        <w:t xml:space="preserve">also, which Koopman does not pursue. My aim is not to draw a sharp line between ethics and politics, or between individual and collective change, but to ask: What are the political and theoretical costs of restricting our understanding of problematization to individual ethics? </w:t>
      </w:r>
      <w:r w:rsidRPr="004E393F">
        <w:rPr>
          <w:rStyle w:val="StyleUnderline"/>
          <w:highlight w:val="yellow"/>
        </w:rPr>
        <w:t>What possible responses</w:t>
      </w:r>
      <w:r w:rsidRPr="003512D6">
        <w:rPr>
          <w:rStyle w:val="StyleUnderline"/>
        </w:rPr>
        <w:t xml:space="preserve"> </w:t>
      </w:r>
      <w:r w:rsidRPr="006002F4">
        <w:rPr>
          <w:sz w:val="14"/>
        </w:rPr>
        <w:t>to mass incarceration</w:t>
      </w:r>
      <w:r w:rsidRPr="003512D6">
        <w:rPr>
          <w:rStyle w:val="StyleUnderline"/>
        </w:rPr>
        <w:t xml:space="preserve"> </w:t>
      </w:r>
      <w:r w:rsidRPr="004E393F">
        <w:rPr>
          <w:rStyle w:val="StyleUnderline"/>
          <w:highlight w:val="yellow"/>
        </w:rPr>
        <w:t>open up when we approach problematization as a collaborative activist practice instead? One risk of restricting problematization to individual ethics is that we inadvertently reinforce the belief that problematization is inappropriate</w:t>
      </w:r>
      <w:r w:rsidRPr="006002F4">
        <w:rPr>
          <w:sz w:val="14"/>
          <w:highlight w:val="yellow"/>
        </w:rPr>
        <w:t xml:space="preserve"> [End Page 70] </w:t>
      </w:r>
      <w:r w:rsidRPr="004E393F">
        <w:rPr>
          <w:rStyle w:val="StyleUnderline"/>
          <w:highlight w:val="yellow"/>
        </w:rPr>
        <w:t>for politics, understood as a domain that demands practical solutions to policy issues</w:t>
      </w:r>
    </w:p>
    <w:p w14:paraId="4741D154" w14:textId="77777777" w:rsidR="00EB4268" w:rsidRDefault="00EB4268" w:rsidP="00EB4268">
      <w:pPr>
        <w:pStyle w:val="Heading1"/>
      </w:pPr>
      <w:r>
        <w:t>Case</w:t>
      </w:r>
    </w:p>
    <w:p w14:paraId="4308685F" w14:textId="77777777" w:rsidR="00EB4268" w:rsidRDefault="00EB4268" w:rsidP="00EB4268">
      <w:pPr>
        <w:pStyle w:val="Heading2"/>
      </w:pPr>
      <w:r>
        <w:t>UV</w:t>
      </w:r>
    </w:p>
    <w:p w14:paraId="596A95F3" w14:textId="77777777" w:rsidR="00EB4268" w:rsidRPr="000875A4" w:rsidRDefault="00EB4268" w:rsidP="00EB4268">
      <w:pPr>
        <w:pStyle w:val="Heading4"/>
      </w:pPr>
      <w:r w:rsidRPr="000875A4">
        <w:t>No 1ar theory: [a] I only have one speech to respond which outweighs on infinite abuse because they can read any number of shells [b] aff frames the round means they pick neg ground and if the 1ar is hard, they should just write a better aff [c] 1ar restart, 4-6-3 time skew, infinite abuse. [d] No 3NR to address 2AR contextualization makes judge intervention inevitable as it comes down to whether the 2N coverage was “good enough”</w:t>
      </w:r>
    </w:p>
    <w:p w14:paraId="690771ED" w14:textId="77777777" w:rsidR="00EB4268" w:rsidRPr="000875A4" w:rsidRDefault="00EB4268" w:rsidP="00EB4268">
      <w:pPr>
        <w:pStyle w:val="Heading4"/>
      </w:pPr>
      <w:r w:rsidRPr="000875A4">
        <w:t>2] Use reasonability on 1ar theory – [a] Competing interps moots 7 mins of NC offense which outweighs minimal neg abuse. [b] Offense-defense disincentivizes substantive education by shifting the round from substance to a norm so their model prioritizes diminishing marginal skews over substance. That o/ws – the end goal of theory is better substantive debates.</w:t>
      </w:r>
    </w:p>
    <w:p w14:paraId="72B4D2BB" w14:textId="43848CEC" w:rsidR="00EB4268" w:rsidRDefault="00EB4268" w:rsidP="00EB4268">
      <w:pPr>
        <w:pStyle w:val="Heading4"/>
      </w:pPr>
      <w:r w:rsidRPr="000875A4">
        <w:t>4] Accept neg paradigm issues – otherwise they can put infinite spin on 1nc contextualization which means we never have good theory debates if we are disagreeing on the rules of the game. Leads to infinite theory debates, which kills the point of theory.</w:t>
      </w:r>
    </w:p>
    <w:p w14:paraId="4F1F0317" w14:textId="73C65C86" w:rsidR="002B056D" w:rsidRDefault="002B056D" w:rsidP="002B056D"/>
    <w:p w14:paraId="1BD87259" w14:textId="1830FD1A" w:rsidR="002B056D" w:rsidRPr="002B056D" w:rsidRDefault="002B056D" w:rsidP="002B056D">
      <w:pPr>
        <w:pStyle w:val="Heading4"/>
      </w:pPr>
      <w:r>
        <w:t>And K first</w:t>
      </w:r>
    </w:p>
    <w:p w14:paraId="4919342F" w14:textId="77777777" w:rsidR="00EB4268" w:rsidRPr="00B059D1" w:rsidRDefault="00EB4268" w:rsidP="00EB4268">
      <w:pPr>
        <w:pStyle w:val="Heading2"/>
      </w:pPr>
      <w:r>
        <w:t>Jazz</w:t>
      </w:r>
    </w:p>
    <w:p w14:paraId="66F3CE3B" w14:textId="77777777" w:rsidR="00EB4268" w:rsidRPr="000E69F6" w:rsidRDefault="00EB4268" w:rsidP="00EB4268">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323BA180" w14:textId="34804564" w:rsidR="00EB4268" w:rsidRDefault="00EB4268" w:rsidP="00EB4268">
      <w:pPr>
        <w:pStyle w:val="Heading4"/>
        <w:numPr>
          <w:ilvl w:val="0"/>
          <w:numId w:val="11"/>
        </w:numPr>
        <w:tabs>
          <w:tab w:val="num" w:pos="360"/>
        </w:tabs>
        <w:ind w:left="0" w:firstLine="0"/>
        <w:rPr>
          <w:rFonts w:cs="Calibri"/>
          <w:color w:val="000000" w:themeColor="text1"/>
        </w:rPr>
      </w:pPr>
      <w:r w:rsidRPr="00FF3428">
        <w:rPr>
          <w:rFonts w:cs="Calibri"/>
          <w:color w:val="000000" w:themeColor="text1"/>
        </w:rPr>
        <w:t xml:space="preserve">Your aff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37F2D8A2" w14:textId="4D191FE0" w:rsidR="002B056D" w:rsidRPr="002B056D" w:rsidRDefault="002B056D" w:rsidP="002B056D">
      <w:pPr>
        <w:pStyle w:val="Heading4"/>
        <w:numPr>
          <w:ilvl w:val="0"/>
          <w:numId w:val="11"/>
        </w:numPr>
      </w:pPr>
      <w:r>
        <w:t xml:space="preserve">No post fait so can’t weight </w:t>
      </w:r>
      <w:r w:rsidR="00192BE8">
        <w:t>on that layer</w:t>
      </w:r>
    </w:p>
    <w:p w14:paraId="34AF6CD7" w14:textId="77777777" w:rsidR="00EB4268" w:rsidRPr="000E69F6" w:rsidRDefault="00EB4268" w:rsidP="00EB4268"/>
    <w:p w14:paraId="48EF3691" w14:textId="77777777" w:rsidR="00EB4268" w:rsidRPr="00FF3428" w:rsidRDefault="00EB4268" w:rsidP="00EB4268">
      <w:pPr>
        <w:pStyle w:val="Heading4"/>
        <w:rPr>
          <w:color w:val="000000" w:themeColor="text1"/>
        </w:rPr>
      </w:pPr>
      <w:r>
        <w:rPr>
          <w:color w:val="000000" w:themeColor="text1"/>
        </w:rPr>
        <w:t>R</w:t>
      </w:r>
      <w:r w:rsidRPr="00FF3428">
        <w:rPr>
          <w:color w:val="000000" w:themeColor="text1"/>
        </w:rPr>
        <w:t>eject their method:</w:t>
      </w:r>
    </w:p>
    <w:p w14:paraId="1C0D36F0" w14:textId="77777777" w:rsidR="00EB4268" w:rsidRDefault="00EB4268" w:rsidP="00EB4268">
      <w:pPr>
        <w:pStyle w:val="Heading4"/>
        <w:numPr>
          <w:ilvl w:val="0"/>
          <w:numId w:val="12"/>
        </w:numPr>
        <w:tabs>
          <w:tab w:val="num" w:pos="360"/>
        </w:tabs>
        <w:ind w:left="0" w:firstLine="0"/>
        <w:rPr>
          <w:rFonts w:cs="Calibri"/>
          <w:color w:val="000000" w:themeColor="text1"/>
        </w:rPr>
      </w:pPr>
      <w:r w:rsidRPr="00FF3428">
        <w:rPr>
          <w:rFonts w:cs="Calibri"/>
          <w:color w:val="000000" w:themeColor="text1"/>
        </w:rPr>
        <w:t>Even if the state can be good in some instances, the links isolate reasons why the aff’s use of the state specifically is bad. Prefer the links on specificity</w:t>
      </w:r>
    </w:p>
    <w:p w14:paraId="42015BFF" w14:textId="77777777" w:rsidR="00EB4268" w:rsidRPr="00D519A6" w:rsidRDefault="00EB4268" w:rsidP="00EB4268">
      <w:pPr>
        <w:pStyle w:val="Heading4"/>
        <w:numPr>
          <w:ilvl w:val="0"/>
          <w:numId w:val="12"/>
        </w:numPr>
        <w:tabs>
          <w:tab w:val="num" w:pos="360"/>
        </w:tabs>
        <w:ind w:left="0" w:firstLine="0"/>
      </w:pPr>
      <w:r>
        <w:t xml:space="preserve">The granting of right implies the ability for the sovereign to grant right, which means they can take them away. Means the aff can just be circumvented or altered. </w:t>
      </w:r>
    </w:p>
    <w:p w14:paraId="49331210" w14:textId="77777777" w:rsidR="00EB4268" w:rsidRDefault="00EB4268" w:rsidP="00EB4268">
      <w:pPr>
        <w:pStyle w:val="Heading4"/>
        <w:numPr>
          <w:ilvl w:val="0"/>
          <w:numId w:val="12"/>
        </w:numPr>
        <w:tabs>
          <w:tab w:val="num" w:pos="360"/>
        </w:tabs>
        <w:ind w:left="0" w:firstLine="0"/>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4748D424" w14:textId="77777777" w:rsidR="00EB4268" w:rsidRPr="000B31E0" w:rsidRDefault="00EB4268" w:rsidP="00EB4268">
      <w:pPr>
        <w:pStyle w:val="Heading4"/>
        <w:numPr>
          <w:ilvl w:val="0"/>
          <w:numId w:val="12"/>
        </w:numPr>
        <w:tabs>
          <w:tab w:val="num" w:pos="360"/>
        </w:tabs>
        <w:ind w:left="0" w:firstLine="0"/>
        <w:rPr>
          <w:color w:val="000000" w:themeColor="text1"/>
        </w:rPr>
      </w:pPr>
      <w:r w:rsidRPr="00FF3428">
        <w:rPr>
          <w:color w:val="000000" w:themeColor="text1"/>
        </w:rPr>
        <w:t>We’re an impact filter to their framing – we explain how oppression operates and why it exists</w:t>
      </w:r>
    </w:p>
    <w:p w14:paraId="4FFF4B3C" w14:textId="77777777" w:rsidR="00EB4268" w:rsidRPr="000E69F6" w:rsidRDefault="00EB4268" w:rsidP="00EB4268"/>
    <w:p w14:paraId="0FF614B1" w14:textId="77777777" w:rsidR="00EB4268" w:rsidRDefault="00EB4268" w:rsidP="00EB4268">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6E84803F" w14:textId="77777777" w:rsidR="00EB4268" w:rsidRDefault="00EB4268" w:rsidP="00EB4268">
      <w:pPr>
        <w:pStyle w:val="Heading4"/>
        <w:numPr>
          <w:ilvl w:val="0"/>
          <w:numId w:val="13"/>
        </w:numPr>
        <w:tabs>
          <w:tab w:val="num" w:pos="360"/>
        </w:tabs>
        <w:ind w:left="0" w:firstLine="0"/>
      </w:pPr>
      <w:r>
        <w:t>It question our role in debate, the consequences of the plan don’t matter if our orientation in debate is flawed.</w:t>
      </w:r>
    </w:p>
    <w:p w14:paraId="6C38E8B2" w14:textId="77777777" w:rsidR="00EB4268" w:rsidRDefault="00EB4268" w:rsidP="00EB4268">
      <w:pPr>
        <w:pStyle w:val="Heading4"/>
        <w:numPr>
          <w:ilvl w:val="0"/>
          <w:numId w:val="13"/>
        </w:numPr>
        <w:tabs>
          <w:tab w:val="num" w:pos="360"/>
        </w:tabs>
        <w:ind w:left="0" w:firstLine="0"/>
      </w:pPr>
      <w:r>
        <w:t xml:space="preserve">Is fait is illusory, giving the aff a ballot does nothing outside of the round, the ROB function to alter our perception of thing like political engagement, we need to stop creating mindless drones of the state from debate. </w:t>
      </w:r>
    </w:p>
    <w:p w14:paraId="5E43DF96" w14:textId="77777777" w:rsidR="00EB4268" w:rsidRPr="00903EB1" w:rsidRDefault="00EB4268" w:rsidP="00EB4268">
      <w:pPr>
        <w:pStyle w:val="Heading4"/>
        <w:numPr>
          <w:ilvl w:val="0"/>
          <w:numId w:val="13"/>
        </w:numPr>
        <w:tabs>
          <w:tab w:val="num" w:pos="360"/>
        </w:tabs>
        <w:ind w:left="0" w:firstLine="0"/>
      </w:pPr>
      <w:r>
        <w:t xml:space="preserve">Claim about fairness don’t matter a) they don’t spill up b) debate is innately an unfair playing field c) voting on fairness is just the sovereign exercising control over what is fair and what is not, link back into our critique. </w:t>
      </w:r>
    </w:p>
    <w:p w14:paraId="6CE55F1F" w14:textId="77777777" w:rsidR="00EB4268" w:rsidRDefault="00EB4268" w:rsidP="00EB4268">
      <w:pPr>
        <w:pStyle w:val="Heading4"/>
        <w:numPr>
          <w:ilvl w:val="0"/>
          <w:numId w:val="13"/>
        </w:numPr>
        <w:tabs>
          <w:tab w:val="num" w:pos="360"/>
        </w:tabs>
        <w:ind w:left="0" w:firstLine="0"/>
        <w:rPr>
          <w:rFonts w:cs="Calibri"/>
          <w:color w:val="000000" w:themeColor="text1"/>
        </w:rPr>
      </w:pPr>
      <w:r w:rsidRPr="00FF3428">
        <w:rPr>
          <w:rFonts w:cs="Calibri"/>
          <w:color w:val="000000" w:themeColor="text1"/>
        </w:rPr>
        <w:t>My role of the ballot is a question of ontology</w:t>
      </w:r>
      <w:r>
        <w:rPr>
          <w:rFonts w:cs="Calibri"/>
          <w:color w:val="000000" w:themeColor="text1"/>
        </w:rPr>
        <w:t xml:space="preserve"> and </w:t>
      </w:r>
      <w:r w:rsidRPr="00FF3428">
        <w:rPr>
          <w:rFonts w:cs="Calibri"/>
          <w:color w:val="000000" w:themeColor="text1"/>
        </w:rPr>
        <w:t xml:space="preserve">epistemology – your framework presupposes both epistemology and ontology in the process of making its claims about </w:t>
      </w:r>
      <w:r>
        <w:rPr>
          <w:rFonts w:cs="Calibri"/>
          <w:color w:val="000000" w:themeColor="text1"/>
        </w:rPr>
        <w:t>life</w:t>
      </w:r>
      <w:r w:rsidRPr="00FF3428">
        <w:rPr>
          <w:rFonts w:cs="Calibri"/>
          <w:color w:val="000000" w:themeColor="text1"/>
        </w:rPr>
        <w:t xml:space="preserve">. If I win that even ONE of those presuppositions is bad, that’s enough to consider </w:t>
      </w:r>
      <w:r>
        <w:rPr>
          <w:rFonts w:cs="Calibri"/>
          <w:color w:val="000000" w:themeColor="text1"/>
        </w:rPr>
        <w:t>the ROB</w:t>
      </w:r>
      <w:r w:rsidRPr="00FF3428">
        <w:rPr>
          <w:rFonts w:cs="Calibri"/>
          <w:color w:val="000000" w:themeColor="text1"/>
        </w:rPr>
        <w:t xml:space="preserve"> first.</w:t>
      </w:r>
    </w:p>
    <w:p w14:paraId="367F1C1A" w14:textId="07785960" w:rsidR="00EB4268" w:rsidRDefault="00EB4268" w:rsidP="00EB4268">
      <w:pPr>
        <w:pStyle w:val="Heading4"/>
      </w:pPr>
      <w:r>
        <w:t>5.   Can’t test the truth claim of the 1ac without takeling the knowledge the 1ac draws upon, that knowledge being flawed implicated ever other part of case means you either vote on the ROB or on</w:t>
      </w:r>
    </w:p>
    <w:p w14:paraId="2F097D09" w14:textId="6A508E13" w:rsidR="00EB4268" w:rsidRDefault="00EB4268" w:rsidP="00EB4268">
      <w:pPr>
        <w:pStyle w:val="Heading4"/>
      </w:pPr>
      <w:r>
        <w:t>LBL</w:t>
      </w:r>
    </w:p>
    <w:p w14:paraId="29BA430C" w14:textId="77777777" w:rsidR="00EB4268" w:rsidRDefault="00EB4268" w:rsidP="00EB4268">
      <w:pPr>
        <w:pStyle w:val="Heading4"/>
      </w:pPr>
      <w:r>
        <w:t>Actor spec, 1 the affs critic of sovereign turn actor spec 2 even if states use them no reason we should</w:t>
      </w:r>
    </w:p>
    <w:p w14:paraId="5FB1FFD8" w14:textId="77777777" w:rsidR="00EB4268" w:rsidRPr="00905867" w:rsidRDefault="00EB4268" w:rsidP="00EB4268">
      <w:pPr>
        <w:pStyle w:val="Heading4"/>
      </w:pPr>
      <w:r>
        <w:t>Extinction doesn’t matter if you don’t have value in the first place, they have no evd that it will get better void aff so no pre req args</w:t>
      </w:r>
    </w:p>
    <w:p w14:paraId="2F6751CF" w14:textId="047FA1A5" w:rsidR="00EB4268" w:rsidRDefault="00EB4268" w:rsidP="00EB4268">
      <w:pPr>
        <w:pStyle w:val="Heading4"/>
      </w:pPr>
      <w:r>
        <w:t>Their ROB</w:t>
      </w:r>
    </w:p>
    <w:p w14:paraId="2F68DA29" w14:textId="5A593F1B" w:rsidR="00EB4268" w:rsidRDefault="00EB4268" w:rsidP="00EB4268">
      <w:pPr>
        <w:pStyle w:val="Heading4"/>
      </w:pPr>
      <w:r>
        <w:t>If learning about the topic from the wrong lens we are going to get the wrong edu</w:t>
      </w:r>
    </w:p>
    <w:p w14:paraId="2CD6C86D" w14:textId="0C5DCB4B" w:rsidR="00EB4268" w:rsidRDefault="00EB4268" w:rsidP="002B056D">
      <w:pPr>
        <w:pStyle w:val="Heading4"/>
      </w:pPr>
      <w:r>
        <w:t>Reciprocity – don’t need to defend the topic, fairness doesn’t matter, or view the topic from biopoltic lens ie reform on biopoltical lines</w:t>
      </w:r>
    </w:p>
    <w:p w14:paraId="054CBF50" w14:textId="4845E497" w:rsidR="002B056D" w:rsidRDefault="002B056D" w:rsidP="002B056D">
      <w:pPr>
        <w:pStyle w:val="Heading4"/>
      </w:pPr>
      <w:r>
        <w:t xml:space="preserve">Real world </w:t>
      </w:r>
      <w:r w:rsidR="00192BE8">
        <w:t>– no if you get bad edu that will just be exported to the real worl, also this card is about climate movemtns</w:t>
      </w:r>
    </w:p>
    <w:p w14:paraId="3C5F5AC2" w14:textId="31299F84" w:rsidR="00192BE8" w:rsidRDefault="00192BE8" w:rsidP="00192BE8"/>
    <w:p w14:paraId="24D95908" w14:textId="0A5C7CA7" w:rsidR="00192BE8" w:rsidRDefault="00192BE8" w:rsidP="00192BE8">
      <w:pPr>
        <w:pStyle w:val="Heading4"/>
      </w:pPr>
      <w:r>
        <w:t>Adv</w:t>
      </w:r>
    </w:p>
    <w:p w14:paraId="1926D881" w14:textId="5C0C93B9" w:rsidR="00192BE8" w:rsidRDefault="00192BE8" w:rsidP="00192BE8">
      <w:pPr>
        <w:pStyle w:val="Heading4"/>
      </w:pPr>
      <w:r>
        <w:t xml:space="preserve">No overall backsliding </w:t>
      </w:r>
    </w:p>
    <w:p w14:paraId="698BFB2B" w14:textId="77777777" w:rsidR="00192BE8" w:rsidRPr="00192BE8" w:rsidRDefault="00192BE8" w:rsidP="00192BE8"/>
    <w:p w14:paraId="46E650C7" w14:textId="0E7658A8" w:rsidR="00192BE8" w:rsidRDefault="00192BE8" w:rsidP="00192BE8">
      <w:pPr>
        <w:pStyle w:val="Heading4"/>
      </w:pPr>
      <w:r>
        <w:t>Be hesitant of impact, card never makes that claim</w:t>
      </w:r>
    </w:p>
    <w:p w14:paraId="466D2C42" w14:textId="6D33E9F6" w:rsidR="00192BE8" w:rsidRDefault="00192BE8" w:rsidP="00192BE8"/>
    <w:p w14:paraId="4B75E58B" w14:textId="77777777" w:rsidR="00192BE8" w:rsidRPr="00557E7E" w:rsidRDefault="00192BE8" w:rsidP="00192BE8">
      <w:pPr>
        <w:pStyle w:val="Heading4"/>
        <w:rPr>
          <w:rFonts w:cs="Arial"/>
          <w:szCs w:val="26"/>
        </w:rPr>
      </w:pPr>
      <w:r w:rsidRPr="00557E7E">
        <w:rPr>
          <w:rFonts w:cs="Arial"/>
          <w:szCs w:val="26"/>
        </w:rPr>
        <w:t xml:space="preserve">No climate impact – exaggerated and </w:t>
      </w:r>
      <w:r w:rsidRPr="00557E7E">
        <w:rPr>
          <w:rFonts w:cs="Arial"/>
          <w:szCs w:val="26"/>
          <w:u w:val="single"/>
        </w:rPr>
        <w:t>inevitable</w:t>
      </w:r>
      <w:r w:rsidRPr="00557E7E">
        <w:rPr>
          <w:rFonts w:cs="Arial"/>
          <w:szCs w:val="26"/>
        </w:rPr>
        <w:t xml:space="preserve"> </w:t>
      </w:r>
    </w:p>
    <w:p w14:paraId="04F3E555" w14:textId="77777777" w:rsidR="00192BE8" w:rsidRPr="00557E7E" w:rsidRDefault="00192BE8" w:rsidP="00192BE8">
      <w:r w:rsidRPr="00557E7E">
        <w:rPr>
          <w:rStyle w:val="Style13ptBold"/>
          <w:szCs w:val="26"/>
        </w:rPr>
        <w:t>Curry 17</w:t>
      </w:r>
      <w:r w:rsidRPr="00557E7E">
        <w:t xml:space="preserve"> [Judith President of Climate Forecast Applications Network (CFAN), previously Professor and Chair of the School of Earth and Atmospheric Sciences at the Georgia Institute of Technology, 1/29/17, “The ‘threat’ of climate change,” https://judithcurry.com/2017/01/29/the-threat-of-climate-change/]</w:t>
      </w:r>
    </w:p>
    <w:p w14:paraId="1BB1AD92" w14:textId="77777777" w:rsidR="00192BE8" w:rsidRDefault="00192BE8" w:rsidP="00192BE8">
      <w:r w:rsidRPr="00557E7E">
        <w:rPr>
          <w:sz w:val="16"/>
        </w:rPr>
        <w:t xml:space="preserve">I think that </w:t>
      </w:r>
      <w:r w:rsidRPr="00557E7E">
        <w:rPr>
          <w:rStyle w:val="StyleUnderline"/>
        </w:rPr>
        <w:t xml:space="preserve">use of these words </w:t>
      </w:r>
      <w:r w:rsidRPr="00557E7E">
        <w:rPr>
          <w:rStyle w:val="Emphasis"/>
        </w:rPr>
        <w:t>mislead the public debate on climate change</w:t>
      </w:r>
      <w:r w:rsidRPr="00557E7E">
        <w:rPr>
          <w:sz w:val="16"/>
        </w:rPr>
        <w:t xml:space="preserve"> — </w:t>
      </w:r>
      <w:r w:rsidRPr="00557E7E">
        <w:rPr>
          <w:rStyle w:val="StyleUnderline"/>
        </w:rPr>
        <w:t xml:space="preserve">any </w:t>
      </w:r>
      <w:r w:rsidRPr="00557E7E">
        <w:rPr>
          <w:rStyle w:val="StyleUnderline"/>
          <w:highlight w:val="cyan"/>
        </w:rPr>
        <w:t>damages from</w:t>
      </w:r>
      <w:r w:rsidRPr="00557E7E">
        <w:rPr>
          <w:rStyle w:val="StyleUnderline"/>
        </w:rPr>
        <w:t xml:space="preserve"> human caused </w:t>
      </w:r>
      <w:r w:rsidRPr="00557E7E">
        <w:rPr>
          <w:rStyle w:val="StyleUnderline"/>
          <w:highlight w:val="cyan"/>
        </w:rPr>
        <w:t>climate</w:t>
      </w:r>
      <w:r w:rsidRPr="00557E7E">
        <w:rPr>
          <w:rStyle w:val="StyleUnderline"/>
        </w:rPr>
        <w:t xml:space="preserve"> change </w:t>
      </w:r>
      <w:r w:rsidRPr="00557E7E">
        <w:rPr>
          <w:rStyle w:val="StyleUnderline"/>
          <w:highlight w:val="cyan"/>
        </w:rPr>
        <w:t xml:space="preserve">are </w:t>
      </w:r>
      <w:r w:rsidRPr="00557E7E">
        <w:rPr>
          <w:rStyle w:val="Emphasis"/>
          <w:highlight w:val="cyan"/>
        </w:rPr>
        <w:t>not imminent</w:t>
      </w:r>
      <w:r w:rsidRPr="00557E7E">
        <w:rPr>
          <w:rStyle w:val="StyleUnderline"/>
          <w:highlight w:val="cyan"/>
        </w:rPr>
        <w:t xml:space="preserve">, we </w:t>
      </w:r>
      <w:r w:rsidRPr="00557E7E">
        <w:rPr>
          <w:rStyle w:val="Emphasis"/>
          <w:highlight w:val="cyan"/>
        </w:rPr>
        <w:t>cannot</w:t>
      </w:r>
      <w:r w:rsidRPr="00557E7E">
        <w:rPr>
          <w:rStyle w:val="Emphasis"/>
        </w:rPr>
        <w:t xml:space="preserve"> </w:t>
      </w:r>
      <w:r w:rsidRPr="00557E7E">
        <w:rPr>
          <w:rStyle w:val="Emphasis"/>
          <w:highlight w:val="cyan"/>
        </w:rPr>
        <w:t>quantify</w:t>
      </w:r>
      <w:r w:rsidRPr="00557E7E">
        <w:rPr>
          <w:rStyle w:val="Emphasis"/>
        </w:rPr>
        <w:t xml:space="preserve"> the </w:t>
      </w:r>
      <w:r w:rsidRPr="00557E7E">
        <w:rPr>
          <w:rStyle w:val="Emphasis"/>
          <w:highlight w:val="cyan"/>
        </w:rPr>
        <w:t>risk</w:t>
      </w:r>
      <w:r w:rsidRPr="00557E7E">
        <w:rPr>
          <w:rStyle w:val="StyleUnderline"/>
          <w:highlight w:val="cyan"/>
        </w:rPr>
        <w:t xml:space="preserve"> </w:t>
      </w:r>
      <w:r w:rsidRPr="00557E7E">
        <w:rPr>
          <w:rStyle w:val="StyleUnderline"/>
        </w:rPr>
        <w:t xml:space="preserve">owing to deep uncertainties, and </w:t>
      </w:r>
      <w:r w:rsidRPr="00557E7E">
        <w:rPr>
          <w:rStyle w:val="Emphasis"/>
          <w:highlight w:val="cyan"/>
        </w:rPr>
        <w:t>any conceivable policy</w:t>
      </w:r>
      <w:r w:rsidRPr="00557E7E">
        <w:rPr>
          <w:rStyle w:val="StyleUnderline"/>
        </w:rPr>
        <w:t xml:space="preserve"> for reducing CO2 emissions </w:t>
      </w:r>
      <w:r w:rsidRPr="00557E7E">
        <w:rPr>
          <w:rStyle w:val="StyleUnderline"/>
          <w:highlight w:val="cyan"/>
        </w:rPr>
        <w:t xml:space="preserve">will have </w:t>
      </w:r>
      <w:r w:rsidRPr="00557E7E">
        <w:rPr>
          <w:rStyle w:val="Emphasis"/>
          <w:highlight w:val="cyan"/>
        </w:rPr>
        <w:t>little impact</w:t>
      </w:r>
      <w:r w:rsidRPr="00557E7E">
        <w:rPr>
          <w:rStyle w:val="StyleUnderline"/>
          <w:highlight w:val="cyan"/>
        </w:rPr>
        <w:t xml:space="preserve"> </w:t>
      </w:r>
      <w:r w:rsidRPr="00557E7E">
        <w:rPr>
          <w:rStyle w:val="StyleUnderline"/>
        </w:rPr>
        <w:t>on the hypothesized damages in the 21st century</w:t>
      </w:r>
      <w:r w:rsidRPr="00557E7E">
        <w:rPr>
          <w:sz w:val="16"/>
        </w:rPr>
        <w:t xml:space="preserve">. ‘Threats’ or ‘reasons for concern’? </w:t>
      </w:r>
      <w:r w:rsidRPr="00557E7E">
        <w:rPr>
          <w:rStyle w:val="StyleUnderline"/>
        </w:rPr>
        <w:t>I do not question</w:t>
      </w:r>
      <w:r w:rsidRPr="00557E7E">
        <w:rPr>
          <w:sz w:val="16"/>
        </w:rPr>
        <w:t xml:space="preserve"> that </w:t>
      </w:r>
      <w:r w:rsidRPr="00557E7E">
        <w:rPr>
          <w:rStyle w:val="StyleUnderline"/>
        </w:rPr>
        <w:t>the possibility of adverse impacts from human caused climate change should be under consideration</w:t>
      </w:r>
      <w:r w:rsidRPr="00557E7E">
        <w:rPr>
          <w:sz w:val="16"/>
        </w:rPr>
        <w:t xml:space="preserve">. However, </w:t>
      </w:r>
      <w:r w:rsidRPr="00557E7E">
        <w:rPr>
          <w:rStyle w:val="StyleUnderline"/>
        </w:rPr>
        <w:t xml:space="preserve">the human caused </w:t>
      </w:r>
      <w:r w:rsidRPr="00557E7E">
        <w:rPr>
          <w:rStyle w:val="Emphasis"/>
          <w:highlight w:val="cyan"/>
        </w:rPr>
        <w:t>impacts</w:t>
      </w:r>
      <w:r w:rsidRPr="00557E7E">
        <w:rPr>
          <w:rStyle w:val="StyleUnderline"/>
        </w:rPr>
        <w:t xml:space="preserve"> of climate change have </w:t>
      </w:r>
      <w:r w:rsidRPr="00557E7E">
        <w:rPr>
          <w:rStyle w:val="StyleUnderline"/>
          <w:highlight w:val="cyan"/>
        </w:rPr>
        <w:t xml:space="preserve">been </w:t>
      </w:r>
      <w:r w:rsidRPr="00557E7E">
        <w:rPr>
          <w:rStyle w:val="Emphasis"/>
          <w:highlight w:val="cyan"/>
        </w:rPr>
        <w:t>overhyped</w:t>
      </w:r>
      <w:r w:rsidRPr="00557E7E">
        <w:rPr>
          <w:rStyle w:val="Emphasis"/>
        </w:rPr>
        <w:t xml:space="preserve"> from the beginning</w:t>
      </w:r>
      <w:r w:rsidRPr="00557E7E">
        <w:rPr>
          <w:sz w:val="16"/>
        </w:rPr>
        <w:t xml:space="preserve"> — the 1992 UNFCCC treaty on avoiding dangerous human interference on the climate. This implied warming was dangerous before any work had actually been done on this. Some much needed clarification is presented in a recent article published in Nature: IPCC reasons for concern regarding climate change risks. This article provides a good overview of the current IPCC framework for considering dangerous impacts. A summary of the main concerns: The reasons for concern (RFCs) reported in AR5 are: Risks to unique and threatened systems (indicated by RFC1) Risks associated with extreme weather events (RFC2) Risks associated with the distribution of impacts (RFC3) Risks associated with global aggregate impacts (RFC4) Risks associated with large-scale singular events (RFC5) </w:t>
      </w:r>
      <w:r w:rsidRPr="00557E7E">
        <w:rPr>
          <w:rStyle w:val="StyleUnderline"/>
        </w:rPr>
        <w:t>The</w:t>
      </w:r>
      <w:r w:rsidRPr="00557E7E">
        <w:rPr>
          <w:sz w:val="16"/>
        </w:rPr>
        <w:t xml:space="preserve"> eight </w:t>
      </w:r>
      <w:r w:rsidRPr="00557E7E">
        <w:rPr>
          <w:rStyle w:val="Emphasis"/>
        </w:rPr>
        <w:t xml:space="preserve">overarching </w:t>
      </w:r>
      <w:r w:rsidRPr="00557E7E">
        <w:rPr>
          <w:rStyle w:val="Emphasis"/>
          <w:highlight w:val="cyan"/>
        </w:rPr>
        <w:t>key risks</w:t>
      </w:r>
      <w:r w:rsidRPr="00557E7E">
        <w:rPr>
          <w:rStyle w:val="StyleUnderline"/>
          <w:highlight w:val="cyan"/>
        </w:rPr>
        <w:t xml:space="preserve"> are</w:t>
      </w:r>
      <w:r w:rsidRPr="00557E7E">
        <w:rPr>
          <w:sz w:val="16"/>
          <w:highlight w:val="cyan"/>
        </w:rPr>
        <w:t>:</w:t>
      </w:r>
      <w:r w:rsidRPr="00557E7E">
        <w:rPr>
          <w:sz w:val="16"/>
        </w:rPr>
        <w:t xml:space="preserve"> </w:t>
      </w:r>
      <w:r w:rsidRPr="00557E7E">
        <w:rPr>
          <w:rStyle w:val="StyleUnderline"/>
        </w:rPr>
        <w:t xml:space="preserve">Risk of </w:t>
      </w:r>
      <w:r w:rsidRPr="00557E7E">
        <w:rPr>
          <w:rStyle w:val="StyleUnderline"/>
          <w:highlight w:val="cyan"/>
        </w:rPr>
        <w:t>death</w:t>
      </w:r>
      <w:r w:rsidRPr="00557E7E">
        <w:rPr>
          <w:sz w:val="16"/>
        </w:rPr>
        <w:t xml:space="preserve">, injury, ill-health, </w:t>
      </w:r>
      <w:r w:rsidRPr="00557E7E">
        <w:rPr>
          <w:rStyle w:val="StyleUnderline"/>
        </w:rPr>
        <w:t>or disrupted livelihoods in low-lying coastal zones</w:t>
      </w:r>
      <w:r w:rsidRPr="00557E7E">
        <w:rPr>
          <w:sz w:val="16"/>
        </w:rPr>
        <w:t xml:space="preserve"> and small island developing states and other small islands due to storm surges, coastal flooding, and sea-level rise. </w:t>
      </w:r>
      <w:r w:rsidRPr="00557E7E">
        <w:rPr>
          <w:rStyle w:val="StyleUnderline"/>
        </w:rPr>
        <w:t>Risk of</w:t>
      </w:r>
      <w:r w:rsidRPr="00557E7E">
        <w:rPr>
          <w:sz w:val="16"/>
        </w:rPr>
        <w:t xml:space="preserve"> severe ill-health and </w:t>
      </w:r>
      <w:r w:rsidRPr="00557E7E">
        <w:rPr>
          <w:rStyle w:val="StyleUnderline"/>
        </w:rPr>
        <w:t>disrupted livelihoods for large urban populations</w:t>
      </w:r>
      <w:r w:rsidRPr="00557E7E">
        <w:rPr>
          <w:sz w:val="16"/>
        </w:rPr>
        <w:t xml:space="preserve"> due to inland flooding in some regions. </w:t>
      </w:r>
      <w:r w:rsidRPr="00557E7E">
        <w:rPr>
          <w:rStyle w:val="StyleUnderline"/>
        </w:rPr>
        <w:t>Systemic risks due to extreme weather events</w:t>
      </w:r>
      <w:r w:rsidRPr="00557E7E">
        <w:rPr>
          <w:sz w:val="16"/>
        </w:rPr>
        <w:t xml:space="preserve"> leading to breakdown of infrastructure networks and critical services such as electricity, water supply, and health and emergency services. </w:t>
      </w:r>
      <w:r w:rsidRPr="00557E7E">
        <w:rPr>
          <w:rStyle w:val="StyleUnderline"/>
        </w:rPr>
        <w:t>Risk of mortality</w:t>
      </w:r>
      <w:r w:rsidRPr="00557E7E">
        <w:rPr>
          <w:sz w:val="16"/>
        </w:rPr>
        <w:t xml:space="preserve"> and morbidity </w:t>
      </w:r>
      <w:r w:rsidRPr="00557E7E">
        <w:rPr>
          <w:rStyle w:val="StyleUnderline"/>
        </w:rPr>
        <w:t>during</w:t>
      </w:r>
      <w:r w:rsidRPr="00557E7E">
        <w:rPr>
          <w:sz w:val="16"/>
        </w:rPr>
        <w:t xml:space="preserve"> periods of </w:t>
      </w:r>
      <w:r w:rsidRPr="00557E7E">
        <w:rPr>
          <w:rStyle w:val="StyleUnderline"/>
        </w:rPr>
        <w:t>extreme heat</w:t>
      </w:r>
      <w:r w:rsidRPr="00557E7E">
        <w:rPr>
          <w:sz w:val="16"/>
        </w:rPr>
        <w:t xml:space="preserve">, particularly for vulnerable urban populations and those working outdoors in urban or rural areas. </w:t>
      </w:r>
      <w:r w:rsidRPr="00557E7E">
        <w:rPr>
          <w:rStyle w:val="StyleUnderline"/>
        </w:rPr>
        <w:t>Risk of food insecurity</w:t>
      </w:r>
      <w:r w:rsidRPr="00557E7E">
        <w:rPr>
          <w:sz w:val="16"/>
        </w:rPr>
        <w:t xml:space="preserve"> and the breakdown of food systems linked to warming, drought, flooding, and precipitation variability and extremes, particularly for poorer populations in urban and rural settings. </w:t>
      </w:r>
      <w:r w:rsidRPr="00557E7E">
        <w:rPr>
          <w:rStyle w:val="StyleUnderline"/>
        </w:rPr>
        <w:t>Risk of loss of rural livelihoods and income</w:t>
      </w:r>
      <w:r w:rsidRPr="00557E7E">
        <w:rPr>
          <w:sz w:val="16"/>
        </w:rPr>
        <w:t xml:space="preserve"> due to insufficient access to drinking and irrigation water and reduced agricultural productivity, particularly for farmers and pastoralists with minimal capital in semi-arid regions. </w:t>
      </w:r>
      <w:r w:rsidRPr="00557E7E">
        <w:rPr>
          <w:rStyle w:val="StyleUnderline"/>
        </w:rPr>
        <w:t>Risk of loss of marine and coastal ecosystems, biodiversity, and</w:t>
      </w:r>
      <w:r w:rsidRPr="00557E7E">
        <w:rPr>
          <w:sz w:val="16"/>
        </w:rPr>
        <w:t xml:space="preserve"> the </w:t>
      </w:r>
      <w:r w:rsidRPr="00557E7E">
        <w:rPr>
          <w:rStyle w:val="StyleUnderline"/>
        </w:rPr>
        <w:t>ecosystem goods</w:t>
      </w:r>
      <w:r w:rsidRPr="00557E7E">
        <w:rPr>
          <w:sz w:val="16"/>
        </w:rPr>
        <w:t xml:space="preserve">, functions, and services they provide for coastal livelihoods, especially for fishing communities in the tropics and the Arctic. </w:t>
      </w:r>
      <w:r w:rsidRPr="00557E7E">
        <w:rPr>
          <w:rStyle w:val="StyleUnderline"/>
        </w:rPr>
        <w:t>Risk of loss of terrestrial and inland water ecosystems, biodiversity</w:t>
      </w:r>
      <w:r w:rsidRPr="00557E7E">
        <w:rPr>
          <w:sz w:val="16"/>
        </w:rPr>
        <w:t xml:space="preserve">, and the ecosystem goods, functions, and services they provide for livelihoods.” I think that qualitatively, </w:t>
      </w:r>
      <w:r w:rsidRPr="00557E7E">
        <w:rPr>
          <w:rStyle w:val="StyleUnderline"/>
        </w:rPr>
        <w:t>these are the</w:t>
      </w:r>
      <w:r w:rsidRPr="00557E7E">
        <w:rPr>
          <w:sz w:val="16"/>
        </w:rPr>
        <w:t xml:space="preserve"> the </w:t>
      </w:r>
      <w:r w:rsidRPr="00557E7E">
        <w:rPr>
          <w:rStyle w:val="StyleUnderline"/>
        </w:rPr>
        <w:t>appropriate risks to consider</w:t>
      </w:r>
      <w:r w:rsidRPr="00557E7E">
        <w:rPr>
          <w:sz w:val="16"/>
        </w:rPr>
        <w:t xml:space="preserve">. </w:t>
      </w:r>
      <w:r w:rsidRPr="00557E7E">
        <w:rPr>
          <w:rStyle w:val="StyleUnderline"/>
          <w:highlight w:val="cyan"/>
        </w:rPr>
        <w:t xml:space="preserve">Where I </w:t>
      </w:r>
      <w:r w:rsidRPr="00557E7E">
        <w:rPr>
          <w:rStyle w:val="Emphasis"/>
          <w:highlight w:val="cyan"/>
        </w:rPr>
        <w:t>don’t find this</w:t>
      </w:r>
      <w:r w:rsidRPr="00557E7E">
        <w:rPr>
          <w:rStyle w:val="Emphasis"/>
        </w:rPr>
        <w:t xml:space="preserve"> analysis particularly </w:t>
      </w:r>
      <w:r w:rsidRPr="00557E7E">
        <w:rPr>
          <w:rStyle w:val="Emphasis"/>
          <w:highlight w:val="cyan"/>
        </w:rPr>
        <w:t>convincing</w:t>
      </w:r>
      <w:r w:rsidRPr="00557E7E">
        <w:rPr>
          <w:rStyle w:val="StyleUnderline"/>
          <w:highlight w:val="cyan"/>
        </w:rPr>
        <w:t xml:space="preserve"> is their links</w:t>
      </w:r>
      <w:r w:rsidRPr="00557E7E">
        <w:rPr>
          <w:rStyle w:val="StyleUnderline"/>
        </w:rPr>
        <w:t xml:space="preserve"> of ‘undetectable’, ‘moderate’, ‘high’, ‘very high’ </w:t>
      </w:r>
      <w:r w:rsidRPr="00557E7E">
        <w:rPr>
          <w:rStyle w:val="StyleUnderline"/>
          <w:highlight w:val="cyan"/>
        </w:rPr>
        <w:t xml:space="preserve">to </w:t>
      </w:r>
      <w:r w:rsidRPr="00557E7E">
        <w:rPr>
          <w:rStyle w:val="Emphasis"/>
          <w:highlight w:val="cyan"/>
        </w:rPr>
        <w:t>specific</w:t>
      </w:r>
      <w:r w:rsidRPr="00557E7E">
        <w:rPr>
          <w:rStyle w:val="Emphasis"/>
        </w:rPr>
        <w:t xml:space="preserve"> levels of </w:t>
      </w:r>
      <w:r w:rsidRPr="00557E7E">
        <w:rPr>
          <w:rStyle w:val="Emphasis"/>
          <w:highlight w:val="cyan"/>
        </w:rPr>
        <w:t>temperature increase</w:t>
      </w:r>
      <w:r w:rsidRPr="00557E7E">
        <w:rPr>
          <w:sz w:val="16"/>
        </w:rPr>
        <w:t xml:space="preserve">. </w:t>
      </w:r>
      <w:r w:rsidRPr="00557E7E">
        <w:rPr>
          <w:rStyle w:val="StyleUnderline"/>
        </w:rPr>
        <w:t>The confounding societal effects on all of these risks are overwhelming</w:t>
      </w:r>
      <w:r w:rsidRPr="00557E7E">
        <w:rPr>
          <w:sz w:val="16"/>
        </w:rPr>
        <w:t xml:space="preserve">, IMO, </w:t>
      </w:r>
      <w:r w:rsidRPr="00557E7E">
        <w:rPr>
          <w:rStyle w:val="StyleUnderline"/>
        </w:rPr>
        <w:t>and very likely to be of greater concern than actual temperature increase</w:t>
      </w:r>
      <w:r w:rsidRPr="00557E7E">
        <w:rPr>
          <w:sz w:val="16"/>
        </w:rPr>
        <w:t xml:space="preserve">. Apart from (vii) and (viii) related to ecosystems, these risks relate to vulnerability of social systems. These </w:t>
      </w:r>
      <w:r w:rsidRPr="00557E7E">
        <w:rPr>
          <w:rStyle w:val="StyleUnderline"/>
        </w:rPr>
        <w:t xml:space="preserve">vulnerabilities have put societies at risk for extreme weather events </w:t>
      </w:r>
      <w:r w:rsidRPr="00557E7E">
        <w:rPr>
          <w:rStyle w:val="Emphasis"/>
        </w:rPr>
        <w:t>throughout recorded history</w:t>
      </w:r>
      <w:r w:rsidRPr="00557E7E">
        <w:rPr>
          <w:sz w:val="16"/>
        </w:rPr>
        <w:t xml:space="preserve"> — </w:t>
      </w:r>
      <w:r w:rsidRPr="00557E7E">
        <w:rPr>
          <w:rStyle w:val="StyleUnderline"/>
        </w:rPr>
        <w:t xml:space="preserve">adding a ‘delta’ to risk from climate change </w:t>
      </w:r>
      <w:r w:rsidRPr="00557E7E">
        <w:rPr>
          <w:rStyle w:val="Emphasis"/>
        </w:rPr>
        <w:t>does not change the fundamental underlying societal vulnerabilities</w:t>
      </w:r>
      <w:r w:rsidRPr="00557E7E">
        <w:rPr>
          <w:sz w:val="16"/>
        </w:rPr>
        <w:t xml:space="preserve"> to extreme weather events. </w:t>
      </w:r>
      <w:r w:rsidRPr="00557E7E">
        <w:rPr>
          <w:rStyle w:val="StyleUnderline"/>
        </w:rPr>
        <w:t>The key point</w:t>
      </w:r>
      <w:r w:rsidRPr="00557E7E">
        <w:rPr>
          <w:sz w:val="16"/>
        </w:rPr>
        <w:t xml:space="preserve"> IMO </w:t>
      </w:r>
      <w:r w:rsidRPr="00557E7E">
        <w:rPr>
          <w:rStyle w:val="StyleUnderline"/>
        </w:rPr>
        <w:t>is</w:t>
      </w:r>
      <w:r w:rsidRPr="00557E7E">
        <w:rPr>
          <w:sz w:val="16"/>
        </w:rPr>
        <w:t xml:space="preserve"> one that I made in a previous post </w:t>
      </w:r>
      <w:r w:rsidRPr="00557E7E">
        <w:rPr>
          <w:rStyle w:val="StyleUnderline"/>
        </w:rPr>
        <w:t>Is climate change a ‘ruin’ problem?</w:t>
      </w:r>
      <w:r w:rsidRPr="00557E7E">
        <w:rPr>
          <w:sz w:val="16"/>
        </w:rPr>
        <w:t xml:space="preserve"> The short answer is </w:t>
      </w:r>
      <w:r w:rsidRPr="00557E7E">
        <w:rPr>
          <w:rStyle w:val="Emphasis"/>
        </w:rPr>
        <w:t>‘no’</w:t>
      </w:r>
      <w:r w:rsidRPr="00557E7E">
        <w:rPr>
          <w:sz w:val="16"/>
        </w:rPr>
        <w:t xml:space="preserve"> — </w:t>
      </w:r>
      <w:r w:rsidRPr="00557E7E">
        <w:rPr>
          <w:rStyle w:val="StyleUnderline"/>
          <w:highlight w:val="cyan"/>
        </w:rPr>
        <w:t>even under</w:t>
      </w:r>
      <w:r w:rsidRPr="00557E7E">
        <w:rPr>
          <w:rStyle w:val="StyleUnderline"/>
        </w:rPr>
        <w:t xml:space="preserve"> the </w:t>
      </w:r>
      <w:r w:rsidRPr="00557E7E">
        <w:rPr>
          <w:rStyle w:val="Emphasis"/>
        </w:rPr>
        <w:t xml:space="preserve">most </w:t>
      </w:r>
      <w:r w:rsidRPr="00557E7E">
        <w:rPr>
          <w:rStyle w:val="Emphasis"/>
          <w:highlight w:val="cyan"/>
        </w:rPr>
        <w:t>alarming projections</w:t>
      </w:r>
      <w:r w:rsidRPr="00557E7E">
        <w:rPr>
          <w:sz w:val="16"/>
        </w:rPr>
        <w:t xml:space="preserve">, </w:t>
      </w:r>
      <w:r w:rsidRPr="00557E7E">
        <w:rPr>
          <w:rStyle w:val="StyleUnderline"/>
        </w:rPr>
        <w:t xml:space="preserve">human caused </w:t>
      </w:r>
      <w:r w:rsidRPr="00557E7E">
        <w:rPr>
          <w:rStyle w:val="StyleUnderline"/>
          <w:highlight w:val="cyan"/>
        </w:rPr>
        <w:t xml:space="preserve">climate change is </w:t>
      </w:r>
      <w:r w:rsidRPr="00557E7E">
        <w:rPr>
          <w:rStyle w:val="Emphasis"/>
          <w:highlight w:val="cyan"/>
        </w:rPr>
        <w:t>not</w:t>
      </w:r>
      <w:r w:rsidRPr="00557E7E">
        <w:rPr>
          <w:rStyle w:val="Emphasis"/>
        </w:rPr>
        <w:t xml:space="preserve"> an </w:t>
      </w:r>
      <w:r w:rsidRPr="00557E7E">
        <w:rPr>
          <w:rStyle w:val="Emphasis"/>
          <w:highlight w:val="cyan"/>
        </w:rPr>
        <w:t>existential threat</w:t>
      </w:r>
      <w:r w:rsidRPr="00557E7E">
        <w:rPr>
          <w:rStyle w:val="StyleUnderline"/>
          <w:highlight w:val="cyan"/>
        </w:rPr>
        <w:t xml:space="preserve"> on the timescale of the 21st century</w:t>
      </w:r>
      <w:r w:rsidRPr="00557E7E">
        <w:t>.</w:t>
      </w:r>
    </w:p>
    <w:p w14:paraId="7BA386C3" w14:textId="77777777" w:rsidR="00192BE8" w:rsidRPr="00192BE8" w:rsidRDefault="00192BE8" w:rsidP="00192BE8"/>
    <w:p w14:paraId="44EB180E" w14:textId="0A06A9F4" w:rsidR="002B056D" w:rsidRDefault="002B056D" w:rsidP="002B056D"/>
    <w:p w14:paraId="3CB2B974" w14:textId="2F815961" w:rsidR="002B056D" w:rsidRDefault="002B056D" w:rsidP="002B056D"/>
    <w:p w14:paraId="104EA799" w14:textId="77777777" w:rsidR="002B056D" w:rsidRPr="002B056D" w:rsidRDefault="002B056D" w:rsidP="002B056D"/>
    <w:p w14:paraId="4565E464" w14:textId="77777777" w:rsidR="00EB4268" w:rsidRPr="000B31E0" w:rsidRDefault="00EB4268" w:rsidP="00EB4268"/>
    <w:p w14:paraId="695D21BA" w14:textId="77777777" w:rsidR="00EB4268" w:rsidRPr="006C5CF7" w:rsidRDefault="00EB4268" w:rsidP="00EB4268"/>
    <w:p w14:paraId="34E3CB9D" w14:textId="77777777" w:rsidR="00EB4268" w:rsidRPr="006C5CF7" w:rsidRDefault="00EB4268" w:rsidP="00EB4268"/>
    <w:p w14:paraId="567A02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4268"/>
    <w:rsid w:val="000139A3"/>
    <w:rsid w:val="00100833"/>
    <w:rsid w:val="00104529"/>
    <w:rsid w:val="00105942"/>
    <w:rsid w:val="00107396"/>
    <w:rsid w:val="00144A4C"/>
    <w:rsid w:val="00176AB0"/>
    <w:rsid w:val="00177B7D"/>
    <w:rsid w:val="0018322D"/>
    <w:rsid w:val="00192BE8"/>
    <w:rsid w:val="001B5776"/>
    <w:rsid w:val="001E527A"/>
    <w:rsid w:val="001F78CE"/>
    <w:rsid w:val="00251FC7"/>
    <w:rsid w:val="002855A7"/>
    <w:rsid w:val="002B056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6A5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426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93099"/>
  <w15:chartTrackingRefBased/>
  <w15:docId w15:val="{91CB535B-2B25-4E01-AC77-90357D0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4268"/>
    <w:rPr>
      <w:rFonts w:ascii="Calibri" w:hAnsi="Calibri"/>
    </w:rPr>
  </w:style>
  <w:style w:type="paragraph" w:styleId="Heading1">
    <w:name w:val="heading 1"/>
    <w:aliases w:val="Pocket"/>
    <w:basedOn w:val="Normal"/>
    <w:next w:val="Normal"/>
    <w:link w:val="Heading1Char"/>
    <w:qFormat/>
    <w:rsid w:val="00EB42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42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42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 Ch,No Spacing2111,Ch,small space,Heading 2 Char1 Char Char,No Spacing12,no read,Heading 2 Char2 Char,No Spacing211,TAG,No Spacing4,No Spacing11111,No Spacing5,No Spacing21,Card,Tags,tags,ta,t,Ta"/>
    <w:basedOn w:val="Normal"/>
    <w:next w:val="Normal"/>
    <w:link w:val="Heading4Char"/>
    <w:uiPriority w:val="3"/>
    <w:unhideWhenUsed/>
    <w:qFormat/>
    <w:rsid w:val="00EB42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42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268"/>
  </w:style>
  <w:style w:type="character" w:customStyle="1" w:styleId="Heading1Char">
    <w:name w:val="Heading 1 Char"/>
    <w:aliases w:val="Pocket Char"/>
    <w:basedOn w:val="DefaultParagraphFont"/>
    <w:link w:val="Heading1"/>
    <w:rsid w:val="00EB42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426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426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 Ch Char,No Spacing2111 Char,Ch Char,small space Char,Heading 2 Char1 Char Char Char,No Spacing12 Char,no read Char,Heading 2 Char2 Char Char,TAG Char,ta Char"/>
    <w:basedOn w:val="DefaultParagraphFont"/>
    <w:link w:val="Heading4"/>
    <w:uiPriority w:val="3"/>
    <w:rsid w:val="00EB426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EB426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426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ci,c,cite,Bold Cite Char,Bo,B,8."/>
    <w:basedOn w:val="DefaultParagraphFont"/>
    <w:uiPriority w:val="6"/>
    <w:qFormat/>
    <w:rsid w:val="00EB4268"/>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EB4268"/>
    <w:rPr>
      <w:color w:val="auto"/>
      <w:u w:val="none"/>
    </w:rPr>
  </w:style>
  <w:style w:type="character" w:styleId="FollowedHyperlink">
    <w:name w:val="FollowedHyperlink"/>
    <w:basedOn w:val="DefaultParagraphFont"/>
    <w:uiPriority w:val="99"/>
    <w:semiHidden/>
    <w:unhideWhenUsed/>
    <w:rsid w:val="00EB4268"/>
    <w:rPr>
      <w:color w:val="auto"/>
      <w:u w:val="none"/>
    </w:rPr>
  </w:style>
  <w:style w:type="paragraph" w:customStyle="1" w:styleId="textbold">
    <w:name w:val="text bold"/>
    <w:basedOn w:val="Normal"/>
    <w:link w:val="Emphasis"/>
    <w:autoRedefine/>
    <w:uiPriority w:val="7"/>
    <w:qFormat/>
    <w:rsid w:val="00EB426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99"/>
    <w:unhideWhenUsed/>
    <w:qFormat/>
    <w:rsid w:val="00EB4268"/>
    <w:pPr>
      <w:ind w:left="720"/>
      <w:contextualSpacing/>
    </w:pPr>
  </w:style>
  <w:style w:type="paragraph" w:customStyle="1" w:styleId="UnderlinePara">
    <w:name w:val="Underline Para"/>
    <w:basedOn w:val="Normal"/>
    <w:uiPriority w:val="6"/>
    <w:qFormat/>
    <w:rsid w:val="00192BE8"/>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glp.law.harvard.edu/wp-content/uploads/2014/10/Duncan-Kennedy-Stakes-of-Law-excerpts.pdf/E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u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89E1F-0E11-4DD6-8D8D-12ACA49C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11</Pages>
  <Words>5747</Words>
  <Characters>32760</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Bourbon</dc:creator>
  <cp:keywords>5.1.1</cp:keywords>
  <dc:description/>
  <cp:lastModifiedBy>Sebastian Bourbon</cp:lastModifiedBy>
  <cp:revision>1</cp:revision>
  <dcterms:created xsi:type="dcterms:W3CDTF">2021-12-04T16:50:00Z</dcterms:created>
  <dcterms:modified xsi:type="dcterms:W3CDTF">2021-12-04T17:02:00Z</dcterms:modified>
</cp:coreProperties>
</file>