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1BCD6" w14:textId="618271EA" w:rsidR="00D77D38" w:rsidRDefault="00B63D77" w:rsidP="00D77D38">
      <w:pPr>
        <w:pStyle w:val="Heading2"/>
      </w:pPr>
      <w:r>
        <w:t xml:space="preserve">Part 1: </w:t>
      </w:r>
      <w:r w:rsidR="00D77D38">
        <w:t>Politics of Objectivity</w:t>
      </w:r>
    </w:p>
    <w:p w14:paraId="5EC42941" w14:textId="77777777" w:rsidR="00263C14" w:rsidRDefault="00263C14" w:rsidP="00263C14">
      <w:pPr>
        <w:pStyle w:val="Heading4"/>
      </w:pPr>
      <w:r>
        <w:t>Most current definitions exclude citizen journalists. They are not protected by nor are the bound by regulations governing the free press. This creates a unique exception.</w:t>
      </w:r>
    </w:p>
    <w:p w14:paraId="266F7FC0" w14:textId="77777777" w:rsidR="00263C14" w:rsidRDefault="00263C14" w:rsidP="00263C14">
      <w:pPr>
        <w:rPr>
          <w:rFonts w:asciiTheme="minorHAnsi" w:hAnsiTheme="minorHAnsi"/>
        </w:rPr>
      </w:pPr>
      <w:proofErr w:type="spellStart"/>
      <w:r w:rsidRPr="00A933E7">
        <w:rPr>
          <w:rStyle w:val="Style13ptBold"/>
        </w:rPr>
        <w:t>Papandrea</w:t>
      </w:r>
      <w:proofErr w:type="spellEnd"/>
      <w:r>
        <w:rPr>
          <w:rStyle w:val="Style13ptBold"/>
        </w:rPr>
        <w:t xml:space="preserve"> 2007</w:t>
      </w:r>
      <w:r>
        <w:rPr>
          <w:rFonts w:asciiTheme="minorHAnsi" w:hAnsiTheme="minorHAnsi"/>
        </w:rPr>
        <w:t xml:space="preserve"> (</w:t>
      </w:r>
      <w:r w:rsidRPr="00A933E7">
        <w:rPr>
          <w:rFonts w:asciiTheme="minorHAnsi" w:hAnsiTheme="minorHAnsi"/>
        </w:rPr>
        <w:t>Assistant Professor, Boston College Law School</w:t>
      </w:r>
      <w:r>
        <w:rPr>
          <w:rFonts w:asciiTheme="minorHAnsi" w:hAnsiTheme="minorHAnsi"/>
        </w:rPr>
        <w:t>) “</w:t>
      </w:r>
      <w:r w:rsidRPr="00A933E7">
        <w:rPr>
          <w:rFonts w:asciiTheme="minorHAnsi" w:hAnsiTheme="minorHAnsi"/>
        </w:rPr>
        <w:t>Citizen Journalism and the Reporter’s Privilege</w:t>
      </w:r>
      <w:r>
        <w:rPr>
          <w:rFonts w:asciiTheme="minorHAnsi" w:hAnsiTheme="minorHAnsi"/>
        </w:rPr>
        <w:t xml:space="preserve">,” </w:t>
      </w:r>
      <w:r w:rsidRPr="00A933E7">
        <w:rPr>
          <w:rFonts w:asciiTheme="minorHAnsi" w:hAnsiTheme="minorHAnsi"/>
        </w:rPr>
        <w:t>MINNESOTA LAW REVIEW</w:t>
      </w:r>
      <w:r>
        <w:rPr>
          <w:rFonts w:asciiTheme="minorHAnsi" w:hAnsiTheme="minorHAnsi"/>
        </w:rPr>
        <w:t xml:space="preserve"> </w:t>
      </w:r>
      <w:hyperlink r:id="rId6" w:history="1">
        <w:r w:rsidRPr="004C2B76">
          <w:rPr>
            <w:rStyle w:val="Hyperlink"/>
            <w:rFonts w:asciiTheme="minorHAnsi" w:hAnsiTheme="minorHAnsi"/>
          </w:rPr>
          <w:t>https://lawdigitalcommons.bc.edu/cgi/viewcontent.cgi?referer=http://scholar.google.com/&amp;httpsredir=1&amp;article=1168&amp;context=lsfp</w:t>
        </w:r>
      </w:hyperlink>
      <w:r>
        <w:rPr>
          <w:rStyle w:val="Hyperlink"/>
          <w:rFonts w:asciiTheme="minorHAnsi" w:hAnsiTheme="minorHAnsi"/>
        </w:rPr>
        <w:t>/EM</w:t>
      </w:r>
    </w:p>
    <w:p w14:paraId="1E84BA20" w14:textId="77777777" w:rsidR="00263C14" w:rsidRPr="00E204CA" w:rsidRDefault="00263C14" w:rsidP="00263C14">
      <w:pPr>
        <w:rPr>
          <w:rFonts w:asciiTheme="minorHAnsi" w:hAnsiTheme="minorHAnsi"/>
          <w:sz w:val="8"/>
        </w:rPr>
      </w:pPr>
      <w:r w:rsidRPr="00D43240">
        <w:rPr>
          <w:rStyle w:val="StyleUnderline"/>
          <w:highlight w:val="yellow"/>
        </w:rPr>
        <w:t xml:space="preserve">Alexander </w:t>
      </w:r>
      <w:r w:rsidRPr="00E204CA">
        <w:rPr>
          <w:sz w:val="8"/>
        </w:rPr>
        <w:t xml:space="preserve">would </w:t>
      </w:r>
      <w:r w:rsidRPr="00D43240">
        <w:rPr>
          <w:rStyle w:val="StyleUnderline"/>
          <w:highlight w:val="yellow"/>
        </w:rPr>
        <w:t>define</w:t>
      </w:r>
      <w:r>
        <w:rPr>
          <w:rStyle w:val="StyleUnderline"/>
          <w:highlight w:val="yellow"/>
        </w:rPr>
        <w:t>s[s]</w:t>
      </w:r>
      <w:r w:rsidRPr="00D43240">
        <w:rPr>
          <w:rStyle w:val="StyleUnderline"/>
          <w:highlight w:val="yellow"/>
        </w:rPr>
        <w:t xml:space="preserve"> “journalist” </w:t>
      </w:r>
      <w:r w:rsidRPr="00A54FB3">
        <w:rPr>
          <w:rStyle w:val="StyleUnderline"/>
        </w:rPr>
        <w:t>to include</w:t>
      </w:r>
      <w:r w:rsidRPr="00D43240">
        <w:rPr>
          <w:rStyle w:val="StyleUnderline"/>
          <w:highlight w:val="yellow"/>
        </w:rPr>
        <w:t xml:space="preserve"> “any person who </w:t>
      </w:r>
      <w:r w:rsidRPr="00A54FB3">
        <w:rPr>
          <w:rStyle w:val="StyleUnderline"/>
        </w:rPr>
        <w:t>is engaged in</w:t>
      </w:r>
      <w:r w:rsidRPr="00D43240">
        <w:rPr>
          <w:rStyle w:val="StyleUnderline"/>
          <w:highlight w:val="yellow"/>
        </w:rPr>
        <w:t xml:space="preserve"> gather</w:t>
      </w:r>
      <w:r w:rsidRPr="00A54FB3">
        <w:rPr>
          <w:rStyle w:val="StyleUnderline"/>
        </w:rPr>
        <w:t>ing</w:t>
      </w:r>
      <w:r w:rsidRPr="00D43240">
        <w:rPr>
          <w:rStyle w:val="StyleUnderline"/>
          <w:highlight w:val="yellow"/>
        </w:rPr>
        <w:t xml:space="preserve"> news </w:t>
      </w:r>
      <w:r w:rsidRPr="00A54FB3">
        <w:rPr>
          <w:rStyle w:val="StyleUnderline"/>
        </w:rPr>
        <w:t>for</w:t>
      </w:r>
      <w:r w:rsidRPr="00D43240">
        <w:rPr>
          <w:rStyle w:val="StyleUnderline"/>
          <w:highlight w:val="yellow"/>
        </w:rPr>
        <w:t xml:space="preserve"> </w:t>
      </w:r>
      <w:r w:rsidRPr="00E204CA">
        <w:rPr>
          <w:sz w:val="8"/>
        </w:rPr>
        <w:t xml:space="preserve">public presentation or dissemination by </w:t>
      </w:r>
      <w:r w:rsidRPr="00A54FB3">
        <w:rPr>
          <w:rStyle w:val="StyleUnderline"/>
        </w:rPr>
        <w:t>the news media.”344 “</w:t>
      </w:r>
      <w:r w:rsidRPr="00E204CA">
        <w:rPr>
          <w:sz w:val="8"/>
        </w:rPr>
        <w:t xml:space="preserve">News” is defined as “information of public interest or concern relating to local, statewide, national or worldwide issues or events,” and </w:t>
      </w:r>
      <w:r w:rsidRPr="00D43240">
        <w:rPr>
          <w:rStyle w:val="StyleUnderline"/>
          <w:highlight w:val="yellow"/>
        </w:rPr>
        <w:t xml:space="preserve">“news media” is </w:t>
      </w:r>
      <w:r w:rsidRPr="00E204CA">
        <w:rPr>
          <w:sz w:val="8"/>
        </w:rPr>
        <w:t>defined as</w:t>
      </w:r>
      <w:r w:rsidRPr="00D43240">
        <w:rPr>
          <w:rStyle w:val="StyleUnderline"/>
          <w:highlight w:val="yellow"/>
        </w:rPr>
        <w:t xml:space="preserve"> “newspapers, magazines, television</w:t>
      </w:r>
      <w:r w:rsidRPr="00E204CA">
        <w:rPr>
          <w:sz w:val="8"/>
        </w:rPr>
        <w:t>, and</w:t>
      </w:r>
      <w:r w:rsidRPr="00D43240">
        <w:rPr>
          <w:rStyle w:val="StyleUnderline"/>
          <w:highlight w:val="yellow"/>
        </w:rPr>
        <w:t xml:space="preserve"> radio stations, online news services, or any other regularly published news outlet </w:t>
      </w:r>
      <w:r w:rsidRPr="00E204CA">
        <w:rPr>
          <w:sz w:val="8"/>
        </w:rPr>
        <w:t>used for the public dissemination of news.”345 Alexander’s suggestion finds its roots in several state statutes that take a similar approach</w:t>
      </w:r>
      <w:r w:rsidRPr="00E204CA">
        <w:rPr>
          <w:rFonts w:asciiTheme="minorHAnsi" w:hAnsiTheme="minorHAnsi"/>
          <w:sz w:val="8"/>
        </w:rPr>
        <w:t>.346</w:t>
      </w:r>
    </w:p>
    <w:p w14:paraId="64E51B24" w14:textId="77777777" w:rsidR="00263C14" w:rsidRPr="00592F9B" w:rsidRDefault="00263C14" w:rsidP="00263C14">
      <w:pPr>
        <w:rPr>
          <w:rFonts w:asciiTheme="minorHAnsi" w:hAnsiTheme="minorHAnsi"/>
          <w:sz w:val="8"/>
        </w:rPr>
      </w:pPr>
      <w:r w:rsidRPr="00EF00BA">
        <w:rPr>
          <w:rStyle w:val="StyleUnderline"/>
          <w:highlight w:val="yellow"/>
        </w:rPr>
        <w:t xml:space="preserve">Some </w:t>
      </w:r>
      <w:r w:rsidRPr="00A54FB3">
        <w:rPr>
          <w:rStyle w:val="StyleUnderline"/>
        </w:rPr>
        <w:t xml:space="preserve">have </w:t>
      </w:r>
      <w:r w:rsidRPr="00EF00BA">
        <w:rPr>
          <w:rStyle w:val="StyleUnderline"/>
          <w:highlight w:val="yellow"/>
        </w:rPr>
        <w:t xml:space="preserve">suggested </w:t>
      </w:r>
      <w:r w:rsidRPr="00A54FB3">
        <w:rPr>
          <w:rStyle w:val="StyleUnderline"/>
        </w:rPr>
        <w:t xml:space="preserve">that </w:t>
      </w:r>
      <w:r w:rsidRPr="00592F9B">
        <w:rPr>
          <w:sz w:val="8"/>
        </w:rPr>
        <w:t>bloggers and other</w:t>
      </w:r>
      <w:r w:rsidRPr="00EF00BA">
        <w:rPr>
          <w:rStyle w:val="StyleUnderline"/>
          <w:highlight w:val="yellow"/>
        </w:rPr>
        <w:t xml:space="preserve"> citizen journalists </w:t>
      </w:r>
      <w:r w:rsidRPr="00A54FB3">
        <w:rPr>
          <w:rStyle w:val="StyleUnderline"/>
        </w:rPr>
        <w:t xml:space="preserve">simply </w:t>
      </w:r>
      <w:r w:rsidRPr="00592F9B">
        <w:rPr>
          <w:sz w:val="8"/>
        </w:rPr>
        <w:t>should</w:t>
      </w:r>
      <w:r w:rsidRPr="00EF00BA">
        <w:rPr>
          <w:rStyle w:val="StyleUnderline"/>
          <w:highlight w:val="yellow"/>
        </w:rPr>
        <w:t xml:space="preserve"> be excluded from </w:t>
      </w:r>
      <w:r w:rsidRPr="00592F9B">
        <w:rPr>
          <w:sz w:val="8"/>
        </w:rPr>
        <w:t>the benefits of</w:t>
      </w:r>
      <w:r w:rsidRPr="00EF00BA">
        <w:rPr>
          <w:rStyle w:val="StyleUnderline"/>
          <w:highlight w:val="yellow"/>
        </w:rPr>
        <w:t xml:space="preserve"> a reporter’s privilege.</w:t>
      </w:r>
      <w:r w:rsidRPr="00EF00BA">
        <w:rPr>
          <w:rStyle w:val="StyleUnderline"/>
        </w:rPr>
        <w:t xml:space="preserve"> </w:t>
      </w:r>
      <w:r w:rsidRPr="00592F9B">
        <w:rPr>
          <w:rFonts w:asciiTheme="minorHAnsi" w:hAnsiTheme="minorHAnsi"/>
          <w:sz w:val="8"/>
        </w:rPr>
        <w:t xml:space="preserve">In an editorial in the L.A. Times, David </w:t>
      </w:r>
      <w:r w:rsidRPr="00A54FB3">
        <w:rPr>
          <w:rStyle w:val="StyleUnderline"/>
        </w:rPr>
        <w:t>Shaw</w:t>
      </w:r>
      <w:r w:rsidRPr="00EF00BA">
        <w:rPr>
          <w:rStyle w:val="StyleUnderline"/>
          <w:highlight w:val="yellow"/>
        </w:rPr>
        <w:t xml:space="preserve"> argued that “</w:t>
      </w:r>
      <w:r w:rsidRPr="00592F9B">
        <w:rPr>
          <w:sz w:val="8"/>
        </w:rPr>
        <w:t>the nation’s estimated 8 million</w:t>
      </w:r>
      <w:r w:rsidRPr="00A54FB3">
        <w:rPr>
          <w:rStyle w:val="StyleUnderline"/>
        </w:rPr>
        <w:t xml:space="preserve"> bloggers are not entitled to the same </w:t>
      </w:r>
      <w:r w:rsidRPr="00592F9B">
        <w:rPr>
          <w:sz w:val="8"/>
        </w:rPr>
        <w:t>constitutional</w:t>
      </w:r>
      <w:r w:rsidRPr="00EF00BA">
        <w:rPr>
          <w:rStyle w:val="StyleUnderline"/>
          <w:highlight w:val="yellow"/>
        </w:rPr>
        <w:t xml:space="preserve"> </w:t>
      </w:r>
      <w:r w:rsidRPr="00A54FB3">
        <w:rPr>
          <w:rStyle w:val="StyleUnderline"/>
        </w:rPr>
        <w:t>protection as traditional journalists</w:t>
      </w:r>
      <w:r w:rsidRPr="00592F9B">
        <w:rPr>
          <w:sz w:val="8"/>
        </w:rPr>
        <w:t>—essentially newspaper, magazine, radio and television reporters and editors.”322</w:t>
      </w:r>
      <w:r w:rsidRPr="00A54FB3">
        <w:rPr>
          <w:rStyle w:val="StyleUnderline"/>
        </w:rPr>
        <w:t xml:space="preserve"> Shaw argued </w:t>
      </w:r>
      <w:r w:rsidRPr="00592F9B">
        <w:rPr>
          <w:sz w:val="8"/>
        </w:rPr>
        <w:t>that</w:t>
      </w:r>
      <w:r w:rsidRPr="00A54FB3">
        <w:rPr>
          <w:rStyle w:val="StyleUnderline"/>
        </w:rPr>
        <w:t xml:space="preserve"> bloggers have </w:t>
      </w:r>
      <w:r w:rsidRPr="00A54FB3">
        <w:rPr>
          <w:rStyle w:val="StyleUnderline"/>
          <w:highlight w:val="yellow"/>
        </w:rPr>
        <w:t>no</w:t>
      </w:r>
      <w:r w:rsidRPr="00A54FB3">
        <w:rPr>
          <w:rStyle w:val="StyleUnderline"/>
        </w:rPr>
        <w:t xml:space="preserve"> </w:t>
      </w:r>
      <w:r w:rsidRPr="00A54FB3">
        <w:rPr>
          <w:rStyle w:val="StyleUnderline"/>
          <w:highlight w:val="yellow"/>
        </w:rPr>
        <w:t>journalistic training</w:t>
      </w:r>
      <w:r w:rsidRPr="00A54FB3">
        <w:rPr>
          <w:rStyle w:val="StyleUnderline"/>
        </w:rPr>
        <w:t xml:space="preserve"> </w:t>
      </w:r>
      <w:r w:rsidRPr="00592F9B">
        <w:rPr>
          <w:sz w:val="8"/>
        </w:rPr>
        <w:t>or experience,</w:t>
      </w:r>
      <w:r w:rsidRPr="00A54FB3">
        <w:rPr>
          <w:rStyle w:val="StyleUnderline"/>
        </w:rPr>
        <w:t xml:space="preserve"> and </w:t>
      </w:r>
      <w:r w:rsidRPr="00592F9B">
        <w:rPr>
          <w:sz w:val="8"/>
        </w:rPr>
        <w:t>instead</w:t>
      </w:r>
      <w:r w:rsidRPr="00A54FB3">
        <w:rPr>
          <w:rStyle w:val="StyleUnderline"/>
        </w:rPr>
        <w:t xml:space="preserve"> “[a]</w:t>
      </w:r>
      <w:proofErr w:type="spellStart"/>
      <w:r w:rsidRPr="00A54FB3">
        <w:rPr>
          <w:rStyle w:val="StyleUnderline"/>
        </w:rPr>
        <w:t>ll</w:t>
      </w:r>
      <w:proofErr w:type="spellEnd"/>
      <w:r w:rsidRPr="00A54FB3">
        <w:rPr>
          <w:rStyle w:val="StyleUnderline"/>
        </w:rPr>
        <w:t xml:space="preserve"> they need is computer access and the desire </w:t>
      </w:r>
      <w:r w:rsidRPr="00592F9B">
        <w:rPr>
          <w:sz w:val="8"/>
        </w:rPr>
        <w:t>to blog.”323 He complained that unlike mainstream journalists, bloggers do not care about being fair or accurate. Instead, Shaw argued, “[t]hey just want to get their opinions—and their ‘scoops’—out there as fast as they pop into their brains</w:t>
      </w:r>
      <w:r w:rsidRPr="00592F9B">
        <w:rPr>
          <w:rFonts w:asciiTheme="minorHAnsi" w:hAnsiTheme="minorHAnsi"/>
          <w:sz w:val="8"/>
        </w:rPr>
        <w:t xml:space="preserve">.”324 Shaw’s suggestion that bloggers should not be permitted to invoke the reporter’s privilege has some facial appeal because it allows us to side-step the issue entirely. As explained above, </w:t>
      </w:r>
      <w:r w:rsidRPr="00A54FB3">
        <w:rPr>
          <w:rStyle w:val="StyleUnderline"/>
        </w:rPr>
        <w:t>many state</w:t>
      </w:r>
      <w:r w:rsidRPr="00EF00BA">
        <w:rPr>
          <w:rStyle w:val="StyleUnderline"/>
          <w:highlight w:val="yellow"/>
        </w:rPr>
        <w:t xml:space="preserve"> statutes </w:t>
      </w:r>
      <w:r w:rsidRPr="00A54FB3">
        <w:rPr>
          <w:rStyle w:val="StyleUnderline"/>
        </w:rPr>
        <w:t>explicitly</w:t>
      </w:r>
      <w:r w:rsidRPr="00EF00BA">
        <w:rPr>
          <w:rStyle w:val="StyleUnderline"/>
          <w:highlight w:val="yellow"/>
        </w:rPr>
        <w:t xml:space="preserve"> apply only to traditional media </w:t>
      </w:r>
      <w:r w:rsidRPr="00A54FB3">
        <w:rPr>
          <w:rStyle w:val="StyleUnderline"/>
        </w:rPr>
        <w:t>entities</w:t>
      </w:r>
      <w:r w:rsidRPr="00592F9B">
        <w:rPr>
          <w:rFonts w:asciiTheme="minorHAnsi" w:hAnsiTheme="minorHAnsi"/>
          <w:sz w:val="8"/>
        </w:rPr>
        <w:t>. Unfortunately, this sort of distinction is clearly outdated.</w:t>
      </w:r>
    </w:p>
    <w:p w14:paraId="444F12CA" w14:textId="77777777" w:rsidR="00263C14" w:rsidRDefault="00263C14" w:rsidP="00263C14">
      <w:pPr>
        <w:pStyle w:val="Heading4"/>
      </w:pPr>
      <w:r>
        <w:t>Current conceptions of objectivity have more to do with economic considerations and lawsuits than actual journalistic practice. Really just attempts by professionals to police the boundaries of their craft through positivist notions of scientific rigor.</w:t>
      </w:r>
    </w:p>
    <w:p w14:paraId="289099A3" w14:textId="77777777" w:rsidR="00263C14" w:rsidRDefault="00263C14" w:rsidP="00263C14">
      <w:r w:rsidRPr="00E73706">
        <w:rPr>
          <w:rStyle w:val="Style13ptBold"/>
        </w:rPr>
        <w:t>Borger, van Hoof and Sanders 2016</w:t>
      </w:r>
      <w:r>
        <w:t xml:space="preserve"> [</w:t>
      </w:r>
      <w:proofErr w:type="spellStart"/>
      <w:r>
        <w:t>Merel</w:t>
      </w:r>
      <w:proofErr w:type="spellEnd"/>
      <w:r>
        <w:t xml:space="preserve">, </w:t>
      </w:r>
      <w:r w:rsidRPr="00E73706">
        <w:t>VU University Amsterdam</w:t>
      </w:r>
      <w:r>
        <w:t xml:space="preserve">; Anita, </w:t>
      </w:r>
      <w:r w:rsidRPr="00E73706">
        <w:t>VU University Amsterdam</w:t>
      </w:r>
      <w:r>
        <w:t xml:space="preserve">; Jose, </w:t>
      </w:r>
      <w:r w:rsidRPr="00E73706">
        <w:t>Radboud University Nijmegen</w:t>
      </w:r>
      <w:r>
        <w:t>] “</w:t>
      </w:r>
      <w:r w:rsidRPr="00E73706">
        <w:t>Exploring participatory journalistic content: Objectivity and diversity in five examples of participatory journalism</w:t>
      </w:r>
      <w:r>
        <w:t xml:space="preserve">,” </w:t>
      </w:r>
      <w:r>
        <w:rPr>
          <w:b/>
        </w:rPr>
        <w:t>Journalism</w:t>
      </w:r>
      <w:r>
        <w:t xml:space="preserve"> </w:t>
      </w:r>
      <w:hyperlink r:id="rId7" w:history="1">
        <w:r w:rsidRPr="00C4546E">
          <w:rPr>
            <w:rStyle w:val="Hyperlink"/>
          </w:rPr>
          <w:t>file:///C:/Users/eric/Downloads/1464884916675633.pdf/EM</w:t>
        </w:r>
      </w:hyperlink>
    </w:p>
    <w:p w14:paraId="4E62DC47" w14:textId="77777777" w:rsidR="00263C14" w:rsidRPr="00936C2B" w:rsidRDefault="00263C14" w:rsidP="00263C14">
      <w:pPr>
        <w:rPr>
          <w:sz w:val="8"/>
        </w:rPr>
      </w:pPr>
      <w:r w:rsidRPr="00936C2B">
        <w:rPr>
          <w:sz w:val="8"/>
        </w:rPr>
        <w:t xml:space="preserve">There is a broad consensus that 20th-century </w:t>
      </w:r>
      <w:r w:rsidRPr="00F60A33">
        <w:rPr>
          <w:rStyle w:val="StyleUnderline"/>
          <w:highlight w:val="yellow"/>
        </w:rPr>
        <w:t>jo</w:t>
      </w:r>
      <w:r w:rsidRPr="005949C5">
        <w:rPr>
          <w:rStyle w:val="StyleUnderline"/>
          <w:highlight w:val="yellow"/>
        </w:rPr>
        <w:t xml:space="preserve">urnalism </w:t>
      </w:r>
      <w:r w:rsidRPr="00936C2B">
        <w:rPr>
          <w:sz w:val="8"/>
        </w:rPr>
        <w:t xml:space="preserve">in Western countries </w:t>
      </w:r>
      <w:r w:rsidRPr="005949C5">
        <w:rPr>
          <w:rStyle w:val="StyleUnderline"/>
          <w:highlight w:val="yellow"/>
        </w:rPr>
        <w:t>has been characterized by a ‘professional model’</w:t>
      </w:r>
      <w:r w:rsidRPr="00936C2B">
        <w:rPr>
          <w:sz w:val="8"/>
        </w:rPr>
        <w:t xml:space="preserve"> (see </w:t>
      </w:r>
      <w:proofErr w:type="spellStart"/>
      <w:r w:rsidRPr="00936C2B">
        <w:rPr>
          <w:sz w:val="8"/>
        </w:rPr>
        <w:t>Schudson</w:t>
      </w:r>
      <w:proofErr w:type="spellEnd"/>
      <w:r w:rsidRPr="00936C2B">
        <w:rPr>
          <w:sz w:val="8"/>
        </w:rPr>
        <w:t xml:space="preserve"> and Anderson, 2009) that </w:t>
      </w:r>
      <w:proofErr w:type="spellStart"/>
      <w:r w:rsidRPr="005949C5">
        <w:rPr>
          <w:rStyle w:val="StyleUnderline"/>
          <w:highlight w:val="yellow"/>
        </w:rPr>
        <w:t>centred</w:t>
      </w:r>
      <w:proofErr w:type="spellEnd"/>
      <w:r w:rsidRPr="005949C5">
        <w:rPr>
          <w:rStyle w:val="StyleUnderline"/>
          <w:highlight w:val="yellow"/>
        </w:rPr>
        <w:t xml:space="preserve"> on</w:t>
      </w:r>
      <w:r w:rsidRPr="005949C5">
        <w:rPr>
          <w:rStyle w:val="StyleUnderline"/>
        </w:rPr>
        <w:t xml:space="preserve"> </w:t>
      </w:r>
      <w:r w:rsidRPr="00936C2B">
        <w:rPr>
          <w:sz w:val="8"/>
        </w:rPr>
        <w:t>the idea of a trained professional</w:t>
      </w:r>
      <w:r w:rsidRPr="00592F9B">
        <w:rPr>
          <w:rStyle w:val="StyleUnderline"/>
        </w:rPr>
        <w:t xml:space="preserve"> </w:t>
      </w:r>
      <w:r w:rsidRPr="00C673E3">
        <w:rPr>
          <w:rStyle w:val="StyleUnderline"/>
        </w:rPr>
        <w:t>gathering and disseminating</w:t>
      </w:r>
      <w:r w:rsidRPr="005949C5">
        <w:rPr>
          <w:rStyle w:val="StyleUnderline"/>
          <w:highlight w:val="yellow"/>
        </w:rPr>
        <w:t xml:space="preserve"> objectively validated information</w:t>
      </w:r>
      <w:r w:rsidRPr="005949C5">
        <w:rPr>
          <w:rStyle w:val="StyleUnderline"/>
        </w:rPr>
        <w:t xml:space="preserve"> </w:t>
      </w:r>
      <w:r w:rsidRPr="00936C2B">
        <w:rPr>
          <w:sz w:val="8"/>
        </w:rPr>
        <w:t xml:space="preserve">to the public (McNair, 2009: 347). Over the course of the 20th century, </w:t>
      </w:r>
      <w:r w:rsidRPr="005949C5">
        <w:rPr>
          <w:rStyle w:val="StyleUnderline"/>
          <w:highlight w:val="yellow"/>
        </w:rPr>
        <w:t xml:space="preserve">this model became </w:t>
      </w:r>
      <w:r w:rsidRPr="00C673E3">
        <w:rPr>
          <w:rStyle w:val="StyleUnderline"/>
        </w:rPr>
        <w:t>increasingly</w:t>
      </w:r>
      <w:r w:rsidRPr="005949C5">
        <w:rPr>
          <w:rStyle w:val="StyleUnderline"/>
          <w:highlight w:val="yellow"/>
        </w:rPr>
        <w:t xml:space="preserve"> institutionalized </w:t>
      </w:r>
      <w:r w:rsidRPr="00C673E3">
        <w:rPr>
          <w:rStyle w:val="StyleUnderline"/>
        </w:rPr>
        <w:t>through the forming of professional institutions and codes of practice</w:t>
      </w:r>
      <w:r w:rsidRPr="00936C2B">
        <w:rPr>
          <w:sz w:val="8"/>
        </w:rPr>
        <w:t xml:space="preserve"> (</w:t>
      </w:r>
      <w:proofErr w:type="spellStart"/>
      <w:r w:rsidRPr="00936C2B">
        <w:rPr>
          <w:sz w:val="8"/>
        </w:rPr>
        <w:t>Schudson</w:t>
      </w:r>
      <w:proofErr w:type="spellEnd"/>
      <w:r w:rsidRPr="00936C2B">
        <w:rPr>
          <w:sz w:val="8"/>
        </w:rPr>
        <w:t xml:space="preserve"> and Anderson, 2009), and the development of a professional ideology, consisting of a set of values to which journalists in all media types, genres and formats refer in the context of their daily work (</w:t>
      </w:r>
      <w:proofErr w:type="spellStart"/>
      <w:r w:rsidRPr="00936C2B">
        <w:rPr>
          <w:sz w:val="8"/>
        </w:rPr>
        <w:t>Deuze</w:t>
      </w:r>
      <w:proofErr w:type="spellEnd"/>
      <w:r w:rsidRPr="00936C2B">
        <w:rPr>
          <w:sz w:val="8"/>
        </w:rPr>
        <w:t xml:space="preserve">, 2005: 445). </w:t>
      </w:r>
      <w:r w:rsidRPr="005949C5">
        <w:rPr>
          <w:rStyle w:val="StyleUnderline"/>
          <w:highlight w:val="yellow"/>
        </w:rPr>
        <w:t xml:space="preserve">Objectivity has </w:t>
      </w:r>
      <w:r w:rsidRPr="00C673E3">
        <w:rPr>
          <w:rStyle w:val="StyleUnderline"/>
        </w:rPr>
        <w:t>long</w:t>
      </w:r>
      <w:r w:rsidRPr="005949C5">
        <w:rPr>
          <w:rStyle w:val="StyleUnderline"/>
          <w:highlight w:val="yellow"/>
        </w:rPr>
        <w:t xml:space="preserve"> been considered a core tenet </w:t>
      </w:r>
      <w:r w:rsidRPr="00C673E3">
        <w:rPr>
          <w:rStyle w:val="StyleUnderline"/>
        </w:rPr>
        <w:t>of this professional ideology.</w:t>
      </w:r>
      <w:r w:rsidRPr="00936C2B">
        <w:rPr>
          <w:sz w:val="8"/>
        </w:rPr>
        <w:t xml:space="preserve"> Although interpretations of objectivity vary across countries (</w:t>
      </w:r>
      <w:proofErr w:type="spellStart"/>
      <w:r w:rsidRPr="00936C2B">
        <w:rPr>
          <w:sz w:val="8"/>
        </w:rPr>
        <w:t>Deuze</w:t>
      </w:r>
      <w:proofErr w:type="spellEnd"/>
      <w:r w:rsidRPr="00936C2B">
        <w:rPr>
          <w:sz w:val="8"/>
        </w:rPr>
        <w:t xml:space="preserve">, 2005), over time and journalistic subgenres (Wahl-Jorgensen, 2013), </w:t>
      </w:r>
      <w:r w:rsidRPr="005949C5">
        <w:rPr>
          <w:rStyle w:val="StyleUnderline"/>
          <w:highlight w:val="yellow"/>
        </w:rPr>
        <w:t xml:space="preserve">journalists in </w:t>
      </w:r>
      <w:r w:rsidRPr="00936C2B">
        <w:rPr>
          <w:sz w:val="8"/>
        </w:rPr>
        <w:t>elective</w:t>
      </w:r>
      <w:r w:rsidRPr="005949C5">
        <w:rPr>
          <w:rStyle w:val="StyleUnderline"/>
          <w:highlight w:val="yellow"/>
        </w:rPr>
        <w:t xml:space="preserve"> democracies </w:t>
      </w:r>
      <w:r w:rsidRPr="00936C2B">
        <w:rPr>
          <w:sz w:val="8"/>
        </w:rPr>
        <w:t xml:space="preserve">worldwide </w:t>
      </w:r>
      <w:r w:rsidRPr="005949C5">
        <w:rPr>
          <w:rStyle w:val="StyleUnderline"/>
          <w:highlight w:val="yellow"/>
        </w:rPr>
        <w:t xml:space="preserve">consider themselves as </w:t>
      </w:r>
      <w:r w:rsidRPr="00C673E3">
        <w:rPr>
          <w:rStyle w:val="StyleUnderline"/>
        </w:rPr>
        <w:t>committed to</w:t>
      </w:r>
      <w:r w:rsidRPr="005949C5">
        <w:rPr>
          <w:rStyle w:val="StyleUnderline"/>
          <w:highlight w:val="yellow"/>
        </w:rPr>
        <w:t xml:space="preserve"> providing ‘objective’ information</w:t>
      </w:r>
      <w:r w:rsidRPr="00936C2B">
        <w:rPr>
          <w:sz w:val="8"/>
        </w:rPr>
        <w:t xml:space="preserve"> (</w:t>
      </w:r>
      <w:proofErr w:type="spellStart"/>
      <w:r w:rsidRPr="00936C2B">
        <w:rPr>
          <w:sz w:val="8"/>
        </w:rPr>
        <w:t>Deuze</w:t>
      </w:r>
      <w:proofErr w:type="spellEnd"/>
      <w:r w:rsidRPr="00936C2B">
        <w:rPr>
          <w:sz w:val="8"/>
        </w:rPr>
        <w:t xml:space="preserve">, 2005). Objectivity as a core value translates into the idea that, </w:t>
      </w:r>
      <w:proofErr w:type="gramStart"/>
      <w:r w:rsidRPr="00C673E3">
        <w:rPr>
          <w:rStyle w:val="StyleUnderline"/>
        </w:rPr>
        <w:t>as long as</w:t>
      </w:r>
      <w:proofErr w:type="gramEnd"/>
      <w:r w:rsidRPr="005949C5">
        <w:rPr>
          <w:rStyle w:val="StyleUnderline"/>
          <w:highlight w:val="yellow"/>
        </w:rPr>
        <w:t xml:space="preserve"> journalists follow depersonalized </w:t>
      </w:r>
      <w:r w:rsidRPr="00C673E3">
        <w:rPr>
          <w:rStyle w:val="StyleUnderline"/>
        </w:rPr>
        <w:t>and rationalized</w:t>
      </w:r>
      <w:r w:rsidRPr="005949C5">
        <w:rPr>
          <w:rStyle w:val="StyleUnderline"/>
          <w:highlight w:val="yellow"/>
        </w:rPr>
        <w:t xml:space="preserve"> procedures, ‘a true account of reality can be presented’</w:t>
      </w:r>
      <w:r w:rsidRPr="00936C2B">
        <w:rPr>
          <w:sz w:val="8"/>
        </w:rPr>
        <w:t xml:space="preserve"> (Broersma, 2010: 27). Others have demonstrated how </w:t>
      </w:r>
      <w:r w:rsidRPr="00C673E3">
        <w:rPr>
          <w:rStyle w:val="StyleUnderline"/>
        </w:rPr>
        <w:t>the objectivity standard is</w:t>
      </w:r>
      <w:r w:rsidRPr="005949C5">
        <w:rPr>
          <w:rStyle w:val="StyleUnderline"/>
          <w:highlight w:val="yellow"/>
        </w:rPr>
        <w:t xml:space="preserve"> also a ‘strategic ritual’ (Tuchman, 1972), rooted in organizational demands </w:t>
      </w:r>
      <w:r w:rsidRPr="00C673E3">
        <w:rPr>
          <w:rStyle w:val="StyleUnderline"/>
        </w:rPr>
        <w:t>to avoid libel suits and meet deadlines</w:t>
      </w:r>
      <w:r w:rsidRPr="00936C2B">
        <w:rPr>
          <w:sz w:val="8"/>
        </w:rPr>
        <w:t xml:space="preserve"> (p. 664).</w:t>
      </w:r>
    </w:p>
    <w:p w14:paraId="41A9765F" w14:textId="77777777" w:rsidR="00263C14" w:rsidRDefault="00263C14" w:rsidP="00263C14">
      <w:pPr>
        <w:pStyle w:val="Heading4"/>
      </w:pPr>
      <w:r>
        <w:t>Objectivity in journalism is too steeped in scientific positivism. Failed heuristic.</w:t>
      </w:r>
    </w:p>
    <w:p w14:paraId="1D2EE78A" w14:textId="77777777" w:rsidR="00263C14" w:rsidRDefault="00263C14" w:rsidP="00263C14">
      <w:proofErr w:type="spellStart"/>
      <w:r w:rsidRPr="0056287F">
        <w:rPr>
          <w:rStyle w:val="Style13ptBold"/>
        </w:rPr>
        <w:t>Blagaard</w:t>
      </w:r>
      <w:proofErr w:type="spellEnd"/>
      <w:r w:rsidRPr="0056287F">
        <w:rPr>
          <w:rStyle w:val="Style13ptBold"/>
        </w:rPr>
        <w:t xml:space="preserve"> 2013</w:t>
      </w:r>
      <w:r>
        <w:t xml:space="preserve"> [</w:t>
      </w:r>
      <w:proofErr w:type="spellStart"/>
      <w:r>
        <w:t>Bolette</w:t>
      </w:r>
      <w:proofErr w:type="spellEnd"/>
      <w:r>
        <w:t xml:space="preserve">, </w:t>
      </w:r>
      <w:r w:rsidRPr="0056287F">
        <w:t>Aalborg University Copenhagen</w:t>
      </w:r>
      <w:r>
        <w:t>] “</w:t>
      </w:r>
      <w:r w:rsidRPr="0056287F">
        <w:t xml:space="preserve">Shifting boundaries: </w:t>
      </w:r>
      <w:proofErr w:type="spellStart"/>
      <w:r w:rsidRPr="0056287F">
        <w:t>Objectivity,citizen</w:t>
      </w:r>
      <w:proofErr w:type="spellEnd"/>
      <w:r w:rsidRPr="0056287F">
        <w:t xml:space="preserve"> journalism </w:t>
      </w:r>
      <w:proofErr w:type="spellStart"/>
      <w:r w:rsidRPr="0056287F">
        <w:t>andtomorrow’s</w:t>
      </w:r>
      <w:proofErr w:type="spellEnd"/>
      <w:r w:rsidRPr="0056287F">
        <w:t xml:space="preserve"> journalists</w:t>
      </w:r>
      <w:r>
        <w:t xml:space="preserve">,” </w:t>
      </w:r>
      <w:r>
        <w:rPr>
          <w:b/>
        </w:rPr>
        <w:t>Journalism</w:t>
      </w:r>
      <w:r>
        <w:t xml:space="preserve"> </w:t>
      </w:r>
      <w:hyperlink r:id="rId8" w:history="1">
        <w:r w:rsidRPr="000C1133">
          <w:rPr>
            <w:rStyle w:val="Hyperlink"/>
          </w:rPr>
          <w:t>https://www.academia.edu/7452532/Shifting_boundaries_Objectivity_citizen_journalism_and_tomorrows_journalists_Article/EM</w:t>
        </w:r>
      </w:hyperlink>
    </w:p>
    <w:p w14:paraId="2B75687C" w14:textId="77777777" w:rsidR="00263C14" w:rsidRPr="000D2EE8" w:rsidRDefault="00263C14" w:rsidP="00263C14">
      <w:pPr>
        <w:rPr>
          <w:sz w:val="8"/>
        </w:rPr>
      </w:pPr>
      <w:r w:rsidRPr="00C673E3">
        <w:rPr>
          <w:rStyle w:val="StyleUnderline"/>
        </w:rPr>
        <w:lastRenderedPageBreak/>
        <w:t>Professional</w:t>
      </w:r>
      <w:r w:rsidRPr="00031BD4">
        <w:rPr>
          <w:rStyle w:val="StyleUnderline"/>
          <w:highlight w:val="yellow"/>
        </w:rPr>
        <w:t xml:space="preserve"> journalism’s </w:t>
      </w:r>
      <w:r w:rsidRPr="000D2EE8">
        <w:rPr>
          <w:sz w:val="8"/>
        </w:rPr>
        <w:t xml:space="preserve">modern heritage means that the </w:t>
      </w:r>
      <w:r w:rsidRPr="00031BD4">
        <w:rPr>
          <w:rStyle w:val="StyleUnderline"/>
          <w:highlight w:val="yellow"/>
        </w:rPr>
        <w:t xml:space="preserve">rule of </w:t>
      </w:r>
      <w:r w:rsidRPr="000D2EE8">
        <w:rPr>
          <w:sz w:val="8"/>
        </w:rPr>
        <w:t>‘Stoic …</w:t>
      </w:r>
      <w:r w:rsidRPr="00031BD4">
        <w:rPr>
          <w:rStyle w:val="StyleUnderline"/>
          <w:highlight w:val="yellow"/>
        </w:rPr>
        <w:t xml:space="preserve"> professional</w:t>
      </w:r>
      <w:r>
        <w:rPr>
          <w:rStyle w:val="StyleUnderline"/>
          <w:highlight w:val="yellow"/>
        </w:rPr>
        <w:t xml:space="preserve"> </w:t>
      </w:r>
      <w:r w:rsidRPr="00031BD4">
        <w:rPr>
          <w:rStyle w:val="StyleUnderline"/>
          <w:highlight w:val="yellow"/>
        </w:rPr>
        <w:t>objectivity’ and ‘self-abstraction’</w:t>
      </w:r>
      <w:r w:rsidRPr="000D2EE8">
        <w:rPr>
          <w:sz w:val="8"/>
        </w:rPr>
        <w:t xml:space="preserve"> (Peters, 2005) has been promoted in professional jour-</w:t>
      </w:r>
      <w:proofErr w:type="spellStart"/>
      <w:r w:rsidRPr="000D2EE8">
        <w:rPr>
          <w:sz w:val="8"/>
        </w:rPr>
        <w:t>nalism</w:t>
      </w:r>
      <w:proofErr w:type="spellEnd"/>
      <w:r w:rsidRPr="000D2EE8">
        <w:rPr>
          <w:sz w:val="8"/>
        </w:rPr>
        <w:t xml:space="preserve"> and mediated communication (Dahlgren, 1995, 2009; Habermas, 1989). </w:t>
      </w:r>
      <w:proofErr w:type="spellStart"/>
      <w:r w:rsidRPr="000D2EE8">
        <w:rPr>
          <w:sz w:val="8"/>
        </w:rPr>
        <w:t>Despiteresistance</w:t>
      </w:r>
      <w:proofErr w:type="spellEnd"/>
      <w:r w:rsidRPr="000D2EE8">
        <w:rPr>
          <w:sz w:val="8"/>
        </w:rPr>
        <w:t xml:space="preserve">, backlash, and ongoing academic and professional discussions, objectivity </w:t>
      </w:r>
      <w:proofErr w:type="spellStart"/>
      <w:r w:rsidRPr="000D2EE8">
        <w:rPr>
          <w:sz w:val="8"/>
        </w:rPr>
        <w:t>hashad</w:t>
      </w:r>
      <w:proofErr w:type="spellEnd"/>
      <w:r w:rsidRPr="000D2EE8">
        <w:rPr>
          <w:sz w:val="8"/>
        </w:rPr>
        <w:t xml:space="preserve"> and still has (</w:t>
      </w:r>
      <w:proofErr w:type="spellStart"/>
      <w:r w:rsidRPr="000D2EE8">
        <w:rPr>
          <w:sz w:val="8"/>
        </w:rPr>
        <w:t>Muhlmann</w:t>
      </w:r>
      <w:proofErr w:type="spellEnd"/>
      <w:r w:rsidRPr="000D2EE8">
        <w:rPr>
          <w:sz w:val="8"/>
        </w:rPr>
        <w:t xml:space="preserve">, 2008; Richards and Rees, 2011; </w:t>
      </w:r>
      <w:proofErr w:type="spellStart"/>
      <w:r w:rsidRPr="000D2EE8">
        <w:rPr>
          <w:sz w:val="8"/>
        </w:rPr>
        <w:t>Schudson</w:t>
      </w:r>
      <w:proofErr w:type="spellEnd"/>
      <w:r w:rsidRPr="000D2EE8">
        <w:rPr>
          <w:sz w:val="8"/>
        </w:rPr>
        <w:t xml:space="preserve">, 1978; Wien,2005) a strong impact on western journalists’ understanding of the journalistic </w:t>
      </w:r>
      <w:proofErr w:type="spellStart"/>
      <w:r w:rsidRPr="000D2EE8">
        <w:rPr>
          <w:sz w:val="8"/>
        </w:rPr>
        <w:t>practiceand</w:t>
      </w:r>
      <w:proofErr w:type="spellEnd"/>
      <w:r w:rsidRPr="000D2EE8">
        <w:rPr>
          <w:sz w:val="8"/>
        </w:rPr>
        <w:t xml:space="preserve"> function in society. </w:t>
      </w:r>
      <w:r w:rsidRPr="00C673E3">
        <w:rPr>
          <w:rStyle w:val="StyleUnderline"/>
        </w:rPr>
        <w:t>Though</w:t>
      </w:r>
      <w:r w:rsidRPr="00031BD4">
        <w:rPr>
          <w:rStyle w:val="StyleUnderline"/>
          <w:highlight w:val="yellow"/>
        </w:rPr>
        <w:t xml:space="preserve"> the term ‘objectivity’ may have</w:t>
      </w:r>
      <w:r w:rsidRPr="000D2EE8">
        <w:rPr>
          <w:sz w:val="8"/>
        </w:rPr>
        <w:t xml:space="preserve"> been</w:t>
      </w:r>
      <w:r w:rsidRPr="00031BD4">
        <w:rPr>
          <w:rStyle w:val="StyleUnderline"/>
          <w:highlight w:val="yellow"/>
        </w:rPr>
        <w:t xml:space="preserve"> changed </w:t>
      </w:r>
      <w:r w:rsidRPr="000D2EE8">
        <w:rPr>
          <w:sz w:val="8"/>
        </w:rPr>
        <w:t>to the less positivist sounding terms ‘impartiality’ or ‘balanced’ reporting through these years of debate, some scholars believe that</w:t>
      </w:r>
      <w:r w:rsidRPr="00031BD4">
        <w:rPr>
          <w:rStyle w:val="StyleUnderline"/>
          <w:highlight w:val="yellow"/>
        </w:rPr>
        <w:t xml:space="preserve"> it is still </w:t>
      </w:r>
      <w:r w:rsidRPr="00C673E3">
        <w:rPr>
          <w:rStyle w:val="StyleUnderline"/>
        </w:rPr>
        <w:t>the legacy of the</w:t>
      </w:r>
      <w:r w:rsidRPr="00031BD4">
        <w:rPr>
          <w:rStyle w:val="StyleUnderline"/>
          <w:highlight w:val="yellow"/>
        </w:rPr>
        <w:t xml:space="preserve"> positivist sciences that sustains journalistic legitimacy</w:t>
      </w:r>
      <w:r w:rsidRPr="000D2EE8">
        <w:rPr>
          <w:sz w:val="8"/>
        </w:rPr>
        <w:t xml:space="preserve"> (Anderson and Ward, 2007: 46; </w:t>
      </w:r>
      <w:proofErr w:type="spellStart"/>
      <w:r w:rsidRPr="000D2EE8">
        <w:rPr>
          <w:sz w:val="8"/>
        </w:rPr>
        <w:t>Muhlmann</w:t>
      </w:r>
      <w:proofErr w:type="spellEnd"/>
      <w:r w:rsidRPr="000D2EE8">
        <w:rPr>
          <w:sz w:val="8"/>
        </w:rPr>
        <w:t>, 2008: 10; Wien,2005: 13).</w:t>
      </w:r>
    </w:p>
    <w:p w14:paraId="52361E3C" w14:textId="77777777" w:rsidR="00263C14" w:rsidRDefault="00263C14" w:rsidP="00263C14">
      <w:pPr>
        <w:pStyle w:val="Heading4"/>
      </w:pPr>
      <w:r>
        <w:t>Free press key to a free society. Without independent news, democracy collapses.</w:t>
      </w:r>
    </w:p>
    <w:p w14:paraId="0132BEB0" w14:textId="77777777" w:rsidR="00263C14" w:rsidRDefault="00263C14" w:rsidP="00263C14">
      <w:r w:rsidRPr="005B38FA">
        <w:rPr>
          <w:rStyle w:val="Style13ptBold"/>
        </w:rPr>
        <w:t>COOPER</w:t>
      </w:r>
      <w:r>
        <w:rPr>
          <w:rStyle w:val="Style13ptBold"/>
        </w:rPr>
        <w:t xml:space="preserve"> 2004</w:t>
      </w:r>
      <w:r>
        <w:rPr>
          <w:rFonts w:asciiTheme="minorHAnsi" w:hAnsiTheme="minorHAnsi"/>
        </w:rPr>
        <w:t xml:space="preserve"> (</w:t>
      </w:r>
      <w:r w:rsidRPr="00864938">
        <w:rPr>
          <w:rFonts w:asciiTheme="minorHAnsi" w:hAnsiTheme="minorHAnsi"/>
        </w:rPr>
        <w:t>Director of Research, Consumer Federation of America</w:t>
      </w:r>
      <w:r>
        <w:rPr>
          <w:rFonts w:asciiTheme="minorHAnsi" w:hAnsiTheme="minorHAnsi"/>
        </w:rPr>
        <w:t xml:space="preserve"> </w:t>
      </w:r>
      <w:r w:rsidRPr="00864938">
        <w:rPr>
          <w:rFonts w:asciiTheme="minorHAnsi" w:hAnsiTheme="minorHAnsi"/>
        </w:rPr>
        <w:t>Center for the Internet &amp; Society, Stanford Law School</w:t>
      </w:r>
      <w:r>
        <w:rPr>
          <w:rFonts w:asciiTheme="minorHAnsi" w:hAnsiTheme="minorHAnsi"/>
        </w:rPr>
        <w:t xml:space="preserve"> </w:t>
      </w:r>
      <w:r w:rsidRPr="00864938">
        <w:rPr>
          <w:rFonts w:asciiTheme="minorHAnsi" w:hAnsiTheme="minorHAnsi"/>
        </w:rPr>
        <w:t>Associated Fellow, Columbia Institute for Tele-information</w:t>
      </w:r>
      <w:r>
        <w:rPr>
          <w:rFonts w:asciiTheme="minorHAnsi" w:hAnsiTheme="minorHAnsi"/>
        </w:rPr>
        <w:t>)</w:t>
      </w:r>
      <w:r w:rsidRPr="005B38FA">
        <w:rPr>
          <w:rStyle w:val="Style13ptBold"/>
        </w:rPr>
        <w:t xml:space="preserve"> 2004</w:t>
      </w:r>
      <w:r>
        <w:rPr>
          <w:rFonts w:asciiTheme="minorHAnsi" w:hAnsiTheme="minorHAnsi"/>
        </w:rPr>
        <w:t xml:space="preserve"> </w:t>
      </w:r>
      <w:r>
        <w:rPr>
          <w:rFonts w:asciiTheme="minorHAnsi" w:hAnsiTheme="minorHAnsi"/>
          <w:b/>
        </w:rPr>
        <w:t>Media Ownership and Democracy in the Digital Age</w:t>
      </w:r>
      <w:r>
        <w:t xml:space="preserve"> </w:t>
      </w:r>
      <w:r w:rsidRPr="005B38FA">
        <w:t>Creative Commons</w:t>
      </w:r>
      <w:r>
        <w:t xml:space="preserve"> </w:t>
      </w:r>
      <w:hyperlink r:id="rId9" w:history="1">
        <w:r w:rsidRPr="004C2B76">
          <w:rPr>
            <w:rStyle w:val="Hyperlink"/>
          </w:rPr>
          <w:t>https://cyberlaw.stanford.edu/attachments/mediabooke.pdf</w:t>
        </w:r>
      </w:hyperlink>
      <w:r>
        <w:rPr>
          <w:rStyle w:val="Hyperlink"/>
        </w:rPr>
        <w:t>/EM</w:t>
      </w:r>
    </w:p>
    <w:p w14:paraId="12CA2614" w14:textId="77777777" w:rsidR="00263C14" w:rsidRPr="00592F9B" w:rsidRDefault="00263C14" w:rsidP="00263C14">
      <w:pPr>
        <w:rPr>
          <w:sz w:val="8"/>
        </w:rPr>
      </w:pPr>
      <w:r w:rsidRPr="00154836">
        <w:rPr>
          <w:rStyle w:val="StyleUnderline"/>
          <w:highlight w:val="yellow"/>
        </w:rPr>
        <w:t xml:space="preserve">Democratic governance requires </w:t>
      </w:r>
      <w:r w:rsidRPr="00592F9B">
        <w:rPr>
          <w:sz w:val="8"/>
        </w:rPr>
        <w:t xml:space="preserve">a free press not just in the sense of a diversity of expression. It requires </w:t>
      </w:r>
      <w:r w:rsidRPr="00F83D41">
        <w:rPr>
          <w:rStyle w:val="StyleUnderline"/>
        </w:rPr>
        <w:t>the institution of a</w:t>
      </w:r>
      <w:r w:rsidRPr="00154836">
        <w:rPr>
          <w:rStyle w:val="StyleUnderline"/>
          <w:highlight w:val="yellow"/>
        </w:rPr>
        <w:t xml:space="preserve"> free press. </w:t>
      </w:r>
      <w:r w:rsidRPr="00592F9B">
        <w:rPr>
          <w:sz w:val="8"/>
        </w:rPr>
        <w:t xml:space="preserve">It requires media with the financial wherewithal and political independence to engage in sustained investigative journalism, to expose the errors and excesses of government and other powerful political and economic actors… </w:t>
      </w:r>
      <w:r w:rsidRPr="00F83D41">
        <w:rPr>
          <w:rStyle w:val="StyleUnderline"/>
        </w:rPr>
        <w:t>Our best hope for democratic governance in this world</w:t>
      </w:r>
      <w:r w:rsidRPr="00F83D41">
        <w:rPr>
          <w:highlight w:val="yellow"/>
        </w:rPr>
        <w:t xml:space="preserve"> </w:t>
      </w:r>
      <w:r w:rsidRPr="00F83D41">
        <w:t>is</w:t>
      </w:r>
      <w:r w:rsidRPr="00592F9B">
        <w:rPr>
          <w:sz w:val="8"/>
        </w:rPr>
        <w:t xml:space="preserve"> far messier than the ideal republic of yeomen. It</w:t>
      </w:r>
      <w:r w:rsidRPr="00154836">
        <w:rPr>
          <w:rStyle w:val="StyleUnderline"/>
          <w:highlight w:val="yellow"/>
        </w:rPr>
        <w:t xml:space="preserve"> </w:t>
      </w:r>
      <w:r w:rsidRPr="00F83D41">
        <w:rPr>
          <w:rStyle w:val="StyleUnderline"/>
        </w:rPr>
        <w:t>requires</w:t>
      </w:r>
      <w:r w:rsidRPr="00154836">
        <w:rPr>
          <w:rStyle w:val="StyleUnderline"/>
          <w:highlight w:val="yellow"/>
        </w:rPr>
        <w:t xml:space="preserve"> mediating institutions </w:t>
      </w:r>
      <w:r w:rsidRPr="00F83D41">
        <w:rPr>
          <w:rStyle w:val="StyleUnderline"/>
        </w:rPr>
        <w:t>and associations</w:t>
      </w:r>
      <w:r w:rsidRPr="00592F9B">
        <w:rPr>
          <w:sz w:val="8"/>
        </w:rPr>
        <w:t xml:space="preserve">, private and public concentrations of wealth and power, </w:t>
      </w:r>
      <w:r w:rsidRPr="00154836">
        <w:rPr>
          <w:rStyle w:val="StyleUnderline"/>
          <w:highlight w:val="yellow"/>
        </w:rPr>
        <w:t xml:space="preserve">and </w:t>
      </w:r>
      <w:r w:rsidRPr="00592F9B">
        <w:rPr>
          <w:sz w:val="8"/>
        </w:rPr>
        <w:t>varied</w:t>
      </w:r>
      <w:r w:rsidRPr="00154836">
        <w:rPr>
          <w:rStyle w:val="StyleUnderline"/>
          <w:highlight w:val="yellow"/>
        </w:rPr>
        <w:t xml:space="preserve"> mechanisms to maintain </w:t>
      </w:r>
      <w:r w:rsidRPr="00592F9B">
        <w:rPr>
          <w:sz w:val="8"/>
        </w:rPr>
        <w:t>multiple</w:t>
      </w:r>
      <w:r w:rsidRPr="00154836">
        <w:rPr>
          <w:rStyle w:val="StyleUnderline"/>
          <w:highlight w:val="yellow"/>
        </w:rPr>
        <w:t xml:space="preserve"> balances of power </w:t>
      </w:r>
      <w:r w:rsidRPr="00592F9B">
        <w:rPr>
          <w:sz w:val="8"/>
        </w:rPr>
        <w:t>within government, within civil society, and</w:t>
      </w:r>
      <w:r w:rsidRPr="00154836">
        <w:rPr>
          <w:rStyle w:val="StyleUnderline"/>
          <w:highlight w:val="yellow"/>
        </w:rPr>
        <w:t xml:space="preserve"> between government and civil society.</w:t>
      </w:r>
      <w:r w:rsidRPr="00592F9B">
        <w:rPr>
          <w:sz w:val="8"/>
        </w:rPr>
        <w:t xml:space="preserve">120 One of the central benefits of </w:t>
      </w:r>
      <w:r w:rsidRPr="00C321C0">
        <w:rPr>
          <w:rStyle w:val="StyleUnderline"/>
          <w:highlight w:val="yellow"/>
        </w:rPr>
        <w:t xml:space="preserve">promoting </w:t>
      </w:r>
      <w:r w:rsidRPr="00F83D41">
        <w:rPr>
          <w:rStyle w:val="StyleUnderline"/>
        </w:rPr>
        <w:t xml:space="preserve">deconcentrated and </w:t>
      </w:r>
      <w:r w:rsidRPr="00C321C0">
        <w:rPr>
          <w:rStyle w:val="StyleUnderline"/>
          <w:highlight w:val="yellow"/>
        </w:rPr>
        <w:t xml:space="preserve">diverse media </w:t>
      </w:r>
      <w:r w:rsidRPr="00F83D41">
        <w:rPr>
          <w:rStyle w:val="StyleUnderline"/>
        </w:rPr>
        <w:t>markets</w:t>
      </w:r>
      <w:r w:rsidRPr="00592F9B">
        <w:rPr>
          <w:sz w:val="8"/>
        </w:rPr>
        <w:t xml:space="preserve"> is to </w:t>
      </w:r>
      <w:r w:rsidRPr="00C321C0">
        <w:rPr>
          <w:rStyle w:val="StyleUnderline"/>
          <w:highlight w:val="yellow"/>
        </w:rPr>
        <w:t xml:space="preserve">provide a self-checking function </w:t>
      </w:r>
      <w:r w:rsidRPr="00F83D41">
        <w:rPr>
          <w:rStyle w:val="StyleUnderline"/>
        </w:rPr>
        <w:t>on the media</w:t>
      </w:r>
      <w:r w:rsidRPr="00592F9B">
        <w:rPr>
          <w:sz w:val="8"/>
        </w:rPr>
        <w:t xml:space="preserve">. </w:t>
      </w:r>
      <w:r w:rsidRPr="00F83D41">
        <w:rPr>
          <w:rStyle w:val="StyleUnderline"/>
        </w:rPr>
        <w:t>The media needs to be accountable to the public,</w:t>
      </w:r>
      <w:r w:rsidRPr="00592F9B">
        <w:rPr>
          <w:sz w:val="8"/>
        </w:rPr>
        <w:t xml:space="preserve"> but that function cannot, as a general matter, be provided by government action in our political system. It can best be provided by the media itself, </w:t>
      </w:r>
      <w:proofErr w:type="gramStart"/>
      <w:r w:rsidRPr="00592F9B">
        <w:rPr>
          <w:sz w:val="8"/>
        </w:rPr>
        <w:t>as long as</w:t>
      </w:r>
      <w:proofErr w:type="gramEnd"/>
      <w:r w:rsidRPr="00592F9B">
        <w:rPr>
          <w:sz w:val="8"/>
        </w:rPr>
        <w:t xml:space="preserve"> there is vigorous antagonism between sources of news and information.121</w:t>
      </w:r>
    </w:p>
    <w:p w14:paraId="70239352" w14:textId="77777777" w:rsidR="00263C14" w:rsidRPr="003B77B8" w:rsidRDefault="00263C14" w:rsidP="00263C14">
      <w:pPr>
        <w:pStyle w:val="Heading4"/>
      </w:pPr>
      <w:r>
        <w:t>Expert professionalism alone is the wrong model for democratic governance. Leads to distorted democracy and destruction of objectivity. Must strive for middle ground.</w:t>
      </w:r>
    </w:p>
    <w:p w14:paraId="1FD7B620" w14:textId="77777777" w:rsidR="00263C14" w:rsidRDefault="00263C14" w:rsidP="00263C14">
      <w:proofErr w:type="spellStart"/>
      <w:r w:rsidRPr="00DA1A7A">
        <w:rPr>
          <w:rStyle w:val="Style13ptBold"/>
        </w:rPr>
        <w:t>Schudson</w:t>
      </w:r>
      <w:proofErr w:type="spellEnd"/>
      <w:r w:rsidRPr="00DA1A7A">
        <w:rPr>
          <w:rStyle w:val="Style13ptBold"/>
        </w:rPr>
        <w:t xml:space="preserve"> 2013</w:t>
      </w:r>
      <w:r>
        <w:t xml:space="preserve"> [</w:t>
      </w:r>
      <w:r w:rsidRPr="00DA1A7A">
        <w:t>Michael</w:t>
      </w:r>
      <w:r>
        <w:t>, F</w:t>
      </w:r>
      <w:r w:rsidRPr="00DA1A7A">
        <w:t xml:space="preserve">ellow of the </w:t>
      </w:r>
      <w:r>
        <w:t xml:space="preserve">American Academy; </w:t>
      </w:r>
      <w:r w:rsidRPr="00DA1A7A">
        <w:t>Professor of Jo</w:t>
      </w:r>
      <w:r>
        <w:t>urnalism at Columbia University] “</w:t>
      </w:r>
      <w:r w:rsidRPr="00DA1A7A">
        <w:t>Reluctant Stewards: Journalism in a Democratic Society</w:t>
      </w:r>
      <w:r>
        <w:t xml:space="preserve">,” </w:t>
      </w:r>
      <w:proofErr w:type="spellStart"/>
      <w:r>
        <w:rPr>
          <w:b/>
        </w:rPr>
        <w:t>Daedulus</w:t>
      </w:r>
      <w:proofErr w:type="spellEnd"/>
      <w:r>
        <w:t xml:space="preserve"> </w:t>
      </w:r>
      <w:hyperlink r:id="rId10" w:history="1">
        <w:r w:rsidRPr="00BE1E15">
          <w:rPr>
            <w:rStyle w:val="Hyperlink"/>
          </w:rPr>
          <w:t>https://www.amacad.org/publication/reluctant-stewards-journalism-</w:t>
        </w:r>
        <w:r w:rsidRPr="00BE1E15">
          <w:rPr>
            <w:rStyle w:val="StyleUnderline"/>
          </w:rPr>
          <w:t>democratic</w:t>
        </w:r>
        <w:r w:rsidRPr="00BE1E15">
          <w:rPr>
            <w:rStyle w:val="Hyperlink"/>
          </w:rPr>
          <w:t>-society/EM</w:t>
        </w:r>
      </w:hyperlink>
    </w:p>
    <w:p w14:paraId="093B9B87" w14:textId="3172B920" w:rsidR="00D77D38" w:rsidRPr="00592F9B" w:rsidRDefault="00263C14" w:rsidP="00263C14">
      <w:pPr>
        <w:rPr>
          <w:sz w:val="8"/>
        </w:rPr>
      </w:pPr>
      <w:r w:rsidRPr="00BE1E15">
        <w:rPr>
          <w:rStyle w:val="StyleUnderline"/>
        </w:rPr>
        <w:t xml:space="preserve">The question is </w:t>
      </w:r>
      <w:r w:rsidRPr="00592F9B">
        <w:rPr>
          <w:sz w:val="8"/>
        </w:rPr>
        <w:t>not whether the press stewards or fails to, but</w:t>
      </w:r>
      <w:r w:rsidRPr="00B74706">
        <w:rPr>
          <w:rStyle w:val="StyleUnderline"/>
          <w:highlight w:val="yellow"/>
        </w:rPr>
        <w:t xml:space="preserve"> what </w:t>
      </w:r>
      <w:r w:rsidRPr="00BE1E15">
        <w:rPr>
          <w:rStyle w:val="StyleUnderline"/>
        </w:rPr>
        <w:t>sort of</w:t>
      </w:r>
      <w:r w:rsidRPr="00B74706">
        <w:rPr>
          <w:rStyle w:val="StyleUnderline"/>
          <w:highlight w:val="yellow"/>
        </w:rPr>
        <w:t xml:space="preserve"> stewardship </w:t>
      </w:r>
      <w:r w:rsidRPr="00592F9B">
        <w:rPr>
          <w:sz w:val="8"/>
        </w:rPr>
        <w:t>and philosophy of stewardship</w:t>
      </w:r>
      <w:r w:rsidRPr="00B74706">
        <w:rPr>
          <w:rStyle w:val="StyleUnderline"/>
          <w:highlight w:val="yellow"/>
        </w:rPr>
        <w:t xml:space="preserve"> best serve</w:t>
      </w:r>
      <w:r w:rsidRPr="00592F9B">
        <w:rPr>
          <w:sz w:val="8"/>
        </w:rPr>
        <w:t xml:space="preserve"> a </w:t>
      </w:r>
      <w:r w:rsidRPr="00B74706">
        <w:rPr>
          <w:rStyle w:val="StyleUnderline"/>
          <w:highlight w:val="yellow"/>
        </w:rPr>
        <w:t>democratic society</w:t>
      </w:r>
      <w:r w:rsidRPr="00B74706">
        <w:rPr>
          <w:rStyle w:val="StyleUnderline"/>
        </w:rPr>
        <w:t xml:space="preserve"> </w:t>
      </w:r>
      <w:r w:rsidRPr="00592F9B">
        <w:rPr>
          <w:sz w:val="8"/>
        </w:rPr>
        <w:t xml:space="preserve">– particularly this democratic society, </w:t>
      </w:r>
      <w:r w:rsidRPr="00B74706">
        <w:rPr>
          <w:rStyle w:val="StyleUnderline"/>
          <w:highlight w:val="yellow"/>
        </w:rPr>
        <w:t>with its resistance to government “intrusion”</w:t>
      </w:r>
      <w:r w:rsidRPr="00B74706">
        <w:rPr>
          <w:rStyle w:val="StyleUnderline"/>
        </w:rPr>
        <w:t xml:space="preserve"> </w:t>
      </w:r>
      <w:r w:rsidRPr="00592F9B">
        <w:rPr>
          <w:sz w:val="8"/>
        </w:rPr>
        <w:t xml:space="preserve">inherited from the nation’s founders but exacerbated and exaggerated in the post- Reagan era. Let me propose three general principles for stewardship in the media: First, </w:t>
      </w:r>
      <w:r w:rsidRPr="00B74706">
        <w:rPr>
          <w:rStyle w:val="StyleUnderline"/>
          <w:highlight w:val="yellow"/>
        </w:rPr>
        <w:t xml:space="preserve">stewardship </w:t>
      </w:r>
      <w:r w:rsidRPr="00BE1E15">
        <w:rPr>
          <w:rStyle w:val="StyleUnderline"/>
        </w:rPr>
        <w:t>should be</w:t>
      </w:r>
      <w:r w:rsidRPr="00592F9B">
        <w:rPr>
          <w:sz w:val="8"/>
        </w:rPr>
        <w:t xml:space="preserve"> exercised</w:t>
      </w:r>
      <w:r w:rsidRPr="00853EB4">
        <w:rPr>
          <w:rStyle w:val="StyleUnderline"/>
        </w:rPr>
        <w:t xml:space="preserve"> </w:t>
      </w:r>
      <w:r w:rsidRPr="00BE1E15">
        <w:rPr>
          <w:rStyle w:val="StyleUnderline"/>
        </w:rPr>
        <w:t>in moderation</w:t>
      </w:r>
      <w:r w:rsidRPr="00592F9B">
        <w:rPr>
          <w:sz w:val="8"/>
        </w:rPr>
        <w:t>; it</w:t>
      </w:r>
      <w:r w:rsidRPr="00B74706">
        <w:rPr>
          <w:rStyle w:val="StyleUnderline"/>
          <w:highlight w:val="yellow"/>
        </w:rPr>
        <w:t xml:space="preserve"> should be</w:t>
      </w:r>
      <w:r w:rsidRPr="00592F9B">
        <w:rPr>
          <w:sz w:val="8"/>
        </w:rPr>
        <w:t xml:space="preserve"> a</w:t>
      </w:r>
      <w:r w:rsidRPr="00B74706">
        <w:rPr>
          <w:rStyle w:val="StyleUnderline"/>
          <w:highlight w:val="yellow"/>
        </w:rPr>
        <w:t xml:space="preserve"> stewardship of loose reins</w:t>
      </w:r>
      <w:r w:rsidRPr="00592F9B">
        <w:rPr>
          <w:sz w:val="8"/>
        </w:rPr>
        <w:t xml:space="preserve">. Second, </w:t>
      </w:r>
      <w:r w:rsidRPr="00BE1E15">
        <w:rPr>
          <w:rStyle w:val="StyleUnderline"/>
        </w:rPr>
        <w:t>stewardship should</w:t>
      </w:r>
      <w:r w:rsidRPr="00B74706">
        <w:rPr>
          <w:rStyle w:val="StyleUnderline"/>
          <w:highlight w:val="yellow"/>
        </w:rPr>
        <w:t xml:space="preserve"> </w:t>
      </w:r>
      <w:r w:rsidRPr="00BE1E15">
        <w:rPr>
          <w:rStyle w:val="StyleUnderline"/>
        </w:rPr>
        <w:t>be</w:t>
      </w:r>
      <w:r w:rsidRPr="00B74706">
        <w:rPr>
          <w:rStyle w:val="StyleUnderline"/>
          <w:highlight w:val="yellow"/>
        </w:rPr>
        <w:t xml:space="preserve"> </w:t>
      </w:r>
      <w:r w:rsidRPr="00592F9B">
        <w:rPr>
          <w:sz w:val="8"/>
        </w:rPr>
        <w:t>decentralized and multiform,</w:t>
      </w:r>
      <w:r w:rsidRPr="00B74706">
        <w:rPr>
          <w:rStyle w:val="StyleUnderline"/>
          <w:highlight w:val="yellow"/>
        </w:rPr>
        <w:t xml:space="preserve"> more </w:t>
      </w:r>
      <w:r w:rsidRPr="00592F9B">
        <w:rPr>
          <w:sz w:val="8"/>
        </w:rPr>
        <w:t>a set of</w:t>
      </w:r>
      <w:r w:rsidRPr="00B74706">
        <w:rPr>
          <w:rStyle w:val="StyleUnderline"/>
          <w:highlight w:val="yellow"/>
        </w:rPr>
        <w:t xml:space="preserve"> practices</w:t>
      </w:r>
      <w:r w:rsidRPr="00592F9B">
        <w:rPr>
          <w:sz w:val="8"/>
        </w:rPr>
        <w:t xml:space="preserve"> seeking</w:t>
      </w:r>
      <w:r w:rsidRPr="00B74706">
        <w:rPr>
          <w:rStyle w:val="StyleUnderline"/>
          <w:highlight w:val="yellow"/>
        </w:rPr>
        <w:t xml:space="preserve"> to enhance a </w:t>
      </w:r>
      <w:r w:rsidRPr="00592F9B">
        <w:rPr>
          <w:sz w:val="8"/>
        </w:rPr>
        <w:t xml:space="preserve">usefully </w:t>
      </w:r>
      <w:r w:rsidRPr="00B74706">
        <w:rPr>
          <w:rStyle w:val="StyleUnderline"/>
          <w:highlight w:val="yellow"/>
        </w:rPr>
        <w:t xml:space="preserve">vague sense of democracy than </w:t>
      </w:r>
      <w:r w:rsidRPr="00592F9B">
        <w:rPr>
          <w:sz w:val="8"/>
        </w:rPr>
        <w:t>a set of</w:t>
      </w:r>
      <w:r w:rsidRPr="00B74706">
        <w:rPr>
          <w:rStyle w:val="StyleUnderline"/>
          <w:highlight w:val="yellow"/>
        </w:rPr>
        <w:t xml:space="preserve"> guiding ideals based on a </w:t>
      </w:r>
      <w:r w:rsidRPr="00BE1E15">
        <w:rPr>
          <w:rStyle w:val="StyleUnderline"/>
        </w:rPr>
        <w:t>clearly articulated</w:t>
      </w:r>
      <w:r w:rsidRPr="00B74706">
        <w:rPr>
          <w:rStyle w:val="StyleUnderline"/>
          <w:highlight w:val="yellow"/>
        </w:rPr>
        <w:t xml:space="preserve"> philosophy of the function</w:t>
      </w:r>
      <w:r w:rsidRPr="00592F9B">
        <w:rPr>
          <w:sz w:val="8"/>
        </w:rPr>
        <w:t xml:space="preserve">al location </w:t>
      </w:r>
      <w:r w:rsidRPr="00B74706">
        <w:rPr>
          <w:rStyle w:val="StyleUnderline"/>
          <w:highlight w:val="yellow"/>
        </w:rPr>
        <w:t xml:space="preserve">of </w:t>
      </w:r>
      <w:r w:rsidRPr="00BE1E15">
        <w:rPr>
          <w:rStyle w:val="StyleUnderline"/>
        </w:rPr>
        <w:t>news in a democratic culture.</w:t>
      </w:r>
      <w:r w:rsidRPr="00592F9B">
        <w:rPr>
          <w:sz w:val="8"/>
        </w:rPr>
        <w:t xml:space="preserve"> Third, at rare but critical junctures, </w:t>
      </w:r>
      <w:r w:rsidRPr="00B74706">
        <w:rPr>
          <w:rStyle w:val="StyleUnderline"/>
          <w:highlight w:val="yellow"/>
        </w:rPr>
        <w:t xml:space="preserve">journalism </w:t>
      </w:r>
      <w:r w:rsidRPr="00592F9B">
        <w:rPr>
          <w:sz w:val="8"/>
        </w:rPr>
        <w:t>cannot and</w:t>
      </w:r>
      <w:r w:rsidRPr="00B74706">
        <w:rPr>
          <w:rStyle w:val="StyleUnderline"/>
          <w:highlight w:val="yellow"/>
        </w:rPr>
        <w:t xml:space="preserve"> should not give up </w:t>
      </w:r>
      <w:r w:rsidRPr="00592F9B">
        <w:rPr>
          <w:sz w:val="8"/>
        </w:rPr>
        <w:t>what has been called</w:t>
      </w:r>
      <w:r w:rsidRPr="00B74706">
        <w:rPr>
          <w:rStyle w:val="StyleUnderline"/>
          <w:highlight w:val="yellow"/>
        </w:rPr>
        <w:t xml:space="preserve"> </w:t>
      </w:r>
      <w:r w:rsidRPr="00BE1E15">
        <w:rPr>
          <w:rStyle w:val="StyleUnderline"/>
        </w:rPr>
        <w:t>“</w:t>
      </w:r>
      <w:r w:rsidRPr="00BE1E15">
        <w:rPr>
          <w:rStyle w:val="StyleUnderline"/>
          <w:highlight w:val="yellow"/>
        </w:rPr>
        <w:t>social trustee professionalism</w:t>
      </w:r>
      <w:r w:rsidRPr="00BE1E15">
        <w:rPr>
          <w:rStyle w:val="StyleUnderline"/>
        </w:rPr>
        <w:t xml:space="preserve">” for </w:t>
      </w:r>
      <w:r w:rsidRPr="00B74706">
        <w:rPr>
          <w:rStyle w:val="StyleUnderline"/>
          <w:highlight w:val="yellow"/>
        </w:rPr>
        <w:t>“expert professionalism,”</w:t>
      </w:r>
      <w:r w:rsidRPr="00B74706">
        <w:rPr>
          <w:rStyle w:val="StyleUnderline"/>
        </w:rPr>
        <w:t xml:space="preserve"> </w:t>
      </w:r>
      <w:r w:rsidRPr="00B74706">
        <w:rPr>
          <w:rStyle w:val="StyleUnderline"/>
          <w:highlight w:val="yellow"/>
        </w:rPr>
        <w:t>but</w:t>
      </w:r>
      <w:r w:rsidRPr="00592F9B">
        <w:rPr>
          <w:sz w:val="8"/>
        </w:rPr>
        <w:t xml:space="preserve"> it </w:t>
      </w:r>
      <w:r w:rsidRPr="00BE1E15">
        <w:rPr>
          <w:rStyle w:val="StyleUnderline"/>
        </w:rPr>
        <w:t>must</w:t>
      </w:r>
      <w:r w:rsidRPr="00B74706">
        <w:rPr>
          <w:rStyle w:val="StyleUnderline"/>
          <w:highlight w:val="yellow"/>
        </w:rPr>
        <w:t xml:space="preserve"> acknowledge</w:t>
      </w:r>
      <w:r w:rsidRPr="00592F9B">
        <w:rPr>
          <w:sz w:val="8"/>
        </w:rPr>
        <w:t xml:space="preserve"> that </w:t>
      </w:r>
      <w:r w:rsidRPr="00B74706">
        <w:rPr>
          <w:rStyle w:val="StyleUnderline"/>
          <w:highlight w:val="yellow"/>
        </w:rPr>
        <w:t>it is suspended</w:t>
      </w:r>
      <w:r w:rsidRPr="00B74706">
        <w:rPr>
          <w:rStyle w:val="StyleUnderline"/>
        </w:rPr>
        <w:t xml:space="preserve"> </w:t>
      </w:r>
      <w:r w:rsidRPr="00592F9B">
        <w:rPr>
          <w:sz w:val="8"/>
        </w:rPr>
        <w:t xml:space="preserve">awkwardly </w:t>
      </w:r>
      <w:r w:rsidRPr="00B74706">
        <w:rPr>
          <w:rStyle w:val="StyleUnderline"/>
          <w:highlight w:val="yellow"/>
        </w:rPr>
        <w:t>between them</w:t>
      </w:r>
      <w:r w:rsidRPr="00592F9B">
        <w:rPr>
          <w:sz w:val="8"/>
        </w:rPr>
        <w:t xml:space="preserve">.20 That is, as necessary as a focused professionalism is most of the time, it is not sufficient </w:t>
      </w:r>
      <w:proofErr w:type="gramStart"/>
      <w:r w:rsidRPr="00592F9B">
        <w:rPr>
          <w:sz w:val="8"/>
        </w:rPr>
        <w:t>all of</w:t>
      </w:r>
      <w:proofErr w:type="gramEnd"/>
      <w:r w:rsidRPr="00592F9B">
        <w:rPr>
          <w:sz w:val="8"/>
        </w:rPr>
        <w:t xml:space="preserve"> the time. </w:t>
      </w:r>
      <w:r w:rsidRPr="00B74706">
        <w:rPr>
          <w:rStyle w:val="StyleUnderline"/>
          <w:highlight w:val="yellow"/>
        </w:rPr>
        <w:t>Vital as professionalism is in guiding</w:t>
      </w:r>
      <w:r w:rsidRPr="00592F9B">
        <w:rPr>
          <w:sz w:val="8"/>
        </w:rPr>
        <w:t xml:space="preserve"> news</w:t>
      </w:r>
      <w:r w:rsidRPr="00B74706">
        <w:rPr>
          <w:rStyle w:val="StyleUnderline"/>
          <w:highlight w:val="yellow"/>
        </w:rPr>
        <w:t xml:space="preserve"> practice </w:t>
      </w:r>
      <w:r w:rsidRPr="00592F9B">
        <w:rPr>
          <w:sz w:val="8"/>
        </w:rPr>
        <w:t>ordinarily,</w:t>
      </w:r>
      <w:r w:rsidRPr="00B74706">
        <w:rPr>
          <w:rStyle w:val="StyleUnderline"/>
          <w:highlight w:val="yellow"/>
        </w:rPr>
        <w:t xml:space="preserve"> it is not a</w:t>
      </w:r>
      <w:r w:rsidRPr="00592F9B">
        <w:rPr>
          <w:sz w:val="8"/>
        </w:rPr>
        <w:t>n adequate</w:t>
      </w:r>
      <w:r w:rsidRPr="00B74706">
        <w:rPr>
          <w:rStyle w:val="StyleUnderline"/>
          <w:highlight w:val="yellow"/>
        </w:rPr>
        <w:t xml:space="preserve"> refuge </w:t>
      </w:r>
      <w:r w:rsidRPr="00592F9B">
        <w:rPr>
          <w:sz w:val="8"/>
        </w:rPr>
        <w:t>in those moments</w:t>
      </w:r>
      <w:r w:rsidRPr="00B74706">
        <w:rPr>
          <w:rStyle w:val="StyleUnderline"/>
          <w:highlight w:val="yellow"/>
        </w:rPr>
        <w:t xml:space="preserve"> when journalists face threats to </w:t>
      </w:r>
      <w:r w:rsidRPr="00592F9B">
        <w:rPr>
          <w:sz w:val="8"/>
        </w:rPr>
        <w:t>transcendent values of</w:t>
      </w:r>
      <w:r w:rsidRPr="00B74706">
        <w:rPr>
          <w:rStyle w:val="StyleUnderline"/>
          <w:highlight w:val="yellow"/>
        </w:rPr>
        <w:t xml:space="preserve"> democracy</w:t>
      </w:r>
      <w:r w:rsidRPr="00592F9B">
        <w:rPr>
          <w:sz w:val="8"/>
        </w:rPr>
        <w:t xml:space="preserve">, human rights, public safety, and an accountability to future </w:t>
      </w:r>
      <w:r w:rsidR="00D77D38" w:rsidRPr="00592F9B">
        <w:rPr>
          <w:sz w:val="8"/>
        </w:rPr>
        <w:t>generations.</w:t>
      </w:r>
    </w:p>
    <w:p w14:paraId="4ECA489C" w14:textId="6D4C607D" w:rsidR="00D77D38" w:rsidRPr="00B63D77" w:rsidRDefault="00D77D38" w:rsidP="00B63D77">
      <w:pPr>
        <w:pStyle w:val="Heading4"/>
      </w:pPr>
      <w:r w:rsidRPr="00B63D77">
        <w:t>Democracy solves a laundry list of impacts---economic growth, public goods, alliances, and war</w:t>
      </w:r>
      <w:r w:rsidR="00B63D77" w:rsidRPr="00B63D77">
        <w:t xml:space="preserve">, that’s existential. </w:t>
      </w:r>
    </w:p>
    <w:p w14:paraId="415055D9" w14:textId="77777777" w:rsidR="00D77D38" w:rsidRDefault="00D77D38" w:rsidP="00D77D38">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11">
        <w:r>
          <w:rPr>
            <w:color w:val="000000"/>
          </w:rPr>
          <w:t>https://medium.com/truman-doctrine-blog/why-democracy-promotion-is-in-the-strategic-interest-of-the-united-states-ae959c111b2f</w:t>
        </w:r>
      </w:hyperlink>
      <w:r>
        <w:t>; accessed 7/9/19; ME)</w:t>
      </w:r>
    </w:p>
    <w:p w14:paraId="41FA431E" w14:textId="77777777" w:rsidR="00D77D38" w:rsidRPr="00FE757A" w:rsidRDefault="00D77D38" w:rsidP="00D77D38">
      <w:pPr>
        <w:rPr>
          <w:sz w:val="8"/>
        </w:rPr>
      </w:pPr>
      <w:r w:rsidRPr="00FE757A">
        <w:rPr>
          <w:sz w:val="8"/>
        </w:rPr>
        <w:t xml:space="preserve">However, </w:t>
      </w:r>
      <w:r>
        <w:rPr>
          <w:u w:val="single"/>
        </w:rPr>
        <w:t>reducing the United States’ emphasis on a values-driven foreign policy is wrong, and contrary to the strategic interests of the United States</w:t>
      </w:r>
      <w:r w:rsidRPr="00FE757A">
        <w:rPr>
          <w:sz w:val="8"/>
        </w:rPr>
        <w:t xml:space="preserve">. </w:t>
      </w:r>
      <w:r>
        <w:rPr>
          <w:b/>
          <w:u w:val="single"/>
        </w:rPr>
        <w:t>Democracy promotion</w:t>
      </w:r>
      <w:r w:rsidRPr="00FE757A">
        <w:rPr>
          <w:sz w:val="8"/>
        </w:rPr>
        <w:t xml:space="preserve"> </w:t>
      </w:r>
      <w:proofErr w:type="gramStart"/>
      <w:r>
        <w:rPr>
          <w:u w:val="single"/>
        </w:rPr>
        <w:t>in particular serves</w:t>
      </w:r>
      <w:proofErr w:type="gramEnd"/>
      <w:r>
        <w:rPr>
          <w:u w:val="single"/>
        </w:rPr>
        <w:t xml:space="preserve"> a </w:t>
      </w:r>
      <w:r>
        <w:rPr>
          <w:b/>
          <w:u w:val="single"/>
        </w:rPr>
        <w:t xml:space="preserve">key role in </w:t>
      </w:r>
      <w:r>
        <w:rPr>
          <w:b/>
          <w:u w:val="single"/>
        </w:rPr>
        <w:lastRenderedPageBreak/>
        <w:t>safeguarding U.S. interests</w:t>
      </w:r>
      <w:r w:rsidRPr="00FE757A">
        <w:rPr>
          <w:sz w:val="8"/>
        </w:rPr>
        <w:t xml:space="preserve"> </w:t>
      </w:r>
      <w:r>
        <w:rPr>
          <w:u w:val="single"/>
        </w:rPr>
        <w:t>and promoting global, long-term growth in ways fundamentally compatible with U.S. strategic interests.</w:t>
      </w:r>
      <w:r w:rsidRPr="00FE757A">
        <w:rPr>
          <w:sz w:val="8"/>
        </w:rPr>
        <w:t xml:space="preserve"> After all, </w:t>
      </w:r>
      <w:r>
        <w:rPr>
          <w:b/>
          <w:u w:val="single"/>
        </w:rPr>
        <w:t>democracies protect private property</w:t>
      </w:r>
      <w:r w:rsidRPr="00FE757A">
        <w:rPr>
          <w:sz w:val="8"/>
        </w:rPr>
        <w:t xml:space="preserve"> </w:t>
      </w:r>
      <w:r>
        <w:rPr>
          <w:u w:val="single"/>
        </w:rPr>
        <w:t xml:space="preserve">in important ways, </w:t>
      </w:r>
      <w:r>
        <w:rPr>
          <w:b/>
          <w:u w:val="single"/>
        </w:rPr>
        <w:t>invest in public goods</w:t>
      </w:r>
      <w:r w:rsidRPr="00FE757A">
        <w:rPr>
          <w:sz w:val="8"/>
        </w:rPr>
        <w:t xml:space="preserve">, </w:t>
      </w:r>
      <w:r>
        <w:rPr>
          <w:u w:val="single"/>
        </w:rPr>
        <w:t xml:space="preserve">are more politically stable, make for </w:t>
      </w:r>
      <w:r>
        <w:rPr>
          <w:b/>
          <w:u w:val="single"/>
        </w:rPr>
        <w:t>more dependable allies</w:t>
      </w:r>
      <w:r w:rsidRPr="00FE757A">
        <w:rPr>
          <w:sz w:val="8"/>
        </w:rPr>
        <w:t xml:space="preserve">, </w:t>
      </w:r>
      <w:r>
        <w:rPr>
          <w:u w:val="single"/>
        </w:rPr>
        <w:t xml:space="preserve">and empirically </w:t>
      </w:r>
      <w:r>
        <w:rPr>
          <w:b/>
          <w:u w:val="single"/>
        </w:rPr>
        <w:t>do not go to war with one another</w:t>
      </w:r>
      <w:r w:rsidRPr="00FE757A">
        <w:rPr>
          <w:sz w:val="8"/>
        </w:rPr>
        <w:t xml:space="preserve">. Ultimately, a world full of democratic governments is safer, more prosperous, and more stable — all states of being that the United States has an interest in promoting. </w:t>
      </w:r>
      <w:r w:rsidRPr="00FE757A">
        <w:rPr>
          <w:rStyle w:val="StyleUnderline"/>
          <w:highlight w:val="yellow"/>
        </w:rPr>
        <w:t>Democracy guarantees</w:t>
      </w:r>
      <w:r>
        <w:rPr>
          <w:u w:val="single"/>
        </w:rPr>
        <w:t xml:space="preserve"> that </w:t>
      </w:r>
      <w:r w:rsidRPr="00FE757A">
        <w:rPr>
          <w:highlight w:val="yellow"/>
          <w:u w:val="single"/>
        </w:rPr>
        <w:t>the public</w:t>
      </w:r>
      <w:r>
        <w:rPr>
          <w:u w:val="single"/>
        </w:rPr>
        <w:t xml:space="preserve"> has </w:t>
      </w:r>
      <w:r w:rsidRPr="00FE757A">
        <w:rPr>
          <w:highlight w:val="yellow"/>
          <w:u w:val="single"/>
        </w:rPr>
        <w:t xml:space="preserve">a stake in </w:t>
      </w:r>
      <w:r>
        <w:rPr>
          <w:u w:val="single"/>
        </w:rPr>
        <w:t xml:space="preserve">its own </w:t>
      </w:r>
      <w:r w:rsidRPr="00FE757A">
        <w:rPr>
          <w:highlight w:val="yellow"/>
          <w:u w:val="single"/>
        </w:rPr>
        <w:t>institutions and government</w:t>
      </w:r>
      <w:r>
        <w:rPr>
          <w:u w:val="single"/>
        </w:rPr>
        <w:t xml:space="preserve">, which </w:t>
      </w:r>
      <w:r w:rsidRPr="00FE757A">
        <w:rPr>
          <w:highlight w:val="yellow"/>
          <w:u w:val="single"/>
        </w:rPr>
        <w:t xml:space="preserve">leads to </w:t>
      </w:r>
      <w:r w:rsidRPr="00FE757A">
        <w:rPr>
          <w:b/>
          <w:highlight w:val="yellow"/>
          <w:u w:val="single"/>
        </w:rPr>
        <w:t>investor confidence and growth</w:t>
      </w:r>
      <w:r>
        <w:rPr>
          <w:u w:val="single"/>
        </w:rPr>
        <w:t xml:space="preserve">. Since elected politicians are accountable to property owners and are held in check by an independent judiciary, </w:t>
      </w:r>
      <w:r w:rsidRPr="00FE757A">
        <w:rPr>
          <w:highlight w:val="yellow"/>
          <w:u w:val="single"/>
        </w:rPr>
        <w:t>democracies</w:t>
      </w:r>
      <w:r>
        <w:rPr>
          <w:u w:val="single"/>
        </w:rPr>
        <w:t xml:space="preserve"> tend to have better mechanisms for </w:t>
      </w:r>
      <w:r w:rsidRPr="00FE757A">
        <w:rPr>
          <w:b/>
          <w:highlight w:val="yellow"/>
          <w:u w:val="single"/>
        </w:rPr>
        <w:t>protect</w:t>
      </w:r>
      <w:r>
        <w:rPr>
          <w:b/>
          <w:u w:val="single"/>
        </w:rPr>
        <w:t xml:space="preserve">ing </w:t>
      </w:r>
      <w:r w:rsidRPr="00FE757A">
        <w:rPr>
          <w:b/>
          <w:highlight w:val="yellow"/>
          <w:u w:val="single"/>
        </w:rPr>
        <w:t>private property</w:t>
      </w:r>
      <w:r w:rsidRPr="00FE757A">
        <w:rPr>
          <w:sz w:val="8"/>
        </w:rPr>
        <w:t xml:space="preserve"> </w:t>
      </w:r>
      <w:r>
        <w:rPr>
          <w:u w:val="single"/>
        </w:rPr>
        <w:t xml:space="preserve">than their autocratic counterparts. This makes democracies a </w:t>
      </w:r>
      <w:r>
        <w:rPr>
          <w:b/>
          <w:u w:val="single"/>
        </w:rPr>
        <w:t xml:space="preserve">particularly </w:t>
      </w:r>
      <w:r w:rsidRPr="00FE757A">
        <w:rPr>
          <w:b/>
          <w:highlight w:val="yellow"/>
          <w:u w:val="single"/>
        </w:rPr>
        <w:t>attractive</w:t>
      </w:r>
      <w:r>
        <w:rPr>
          <w:b/>
          <w:u w:val="single"/>
        </w:rPr>
        <w:t xml:space="preserve"> type of country </w:t>
      </w:r>
      <w:r w:rsidRPr="00FE757A">
        <w:rPr>
          <w:b/>
          <w:highlight w:val="yellow"/>
          <w:u w:val="single"/>
        </w:rPr>
        <w:t>for investors</w:t>
      </w:r>
      <w:r>
        <w:rPr>
          <w:u w:val="single"/>
        </w:rPr>
        <w:t xml:space="preserve"> — both public and private — because checks and balances make it difficult for the state to nationalize industries</w:t>
      </w:r>
      <w:r w:rsidRPr="00FE757A">
        <w:rPr>
          <w:sz w:val="8"/>
        </w:rPr>
        <w:t xml:space="preserve">. Further, </w:t>
      </w:r>
      <w:r>
        <w:rPr>
          <w:u w:val="single"/>
        </w:rPr>
        <w:t xml:space="preserve">private property rights protected by the legal system </w:t>
      </w:r>
      <w:r w:rsidRPr="00FE757A">
        <w:rPr>
          <w:b/>
          <w:highlight w:val="yellow"/>
          <w:u w:val="single"/>
        </w:rPr>
        <w:t>encourage entrepreneurship and</w:t>
      </w:r>
      <w:r>
        <w:rPr>
          <w:b/>
          <w:u w:val="single"/>
        </w:rPr>
        <w:t xml:space="preserve"> small </w:t>
      </w:r>
      <w:r w:rsidRPr="00FE757A">
        <w:rPr>
          <w:b/>
          <w:highlight w:val="yellow"/>
          <w:u w:val="single"/>
        </w:rPr>
        <w:t>business development</w:t>
      </w:r>
      <w:r w:rsidRPr="00FE757A">
        <w:rPr>
          <w:sz w:val="8"/>
        </w:rPr>
        <w:t xml:space="preserve">, </w:t>
      </w:r>
      <w:r>
        <w:rPr>
          <w:u w:val="single"/>
        </w:rPr>
        <w:t xml:space="preserve">both of which are </w:t>
      </w:r>
      <w:r w:rsidRPr="00FE757A">
        <w:rPr>
          <w:b/>
          <w:highlight w:val="yellow"/>
          <w:u w:val="single"/>
        </w:rPr>
        <w:t>key to a growing and modernizing economy</w:t>
      </w:r>
      <w:r w:rsidRPr="00FE757A">
        <w:rPr>
          <w:sz w:val="8"/>
        </w:rPr>
        <w:t xml:space="preserve">. As a result, </w:t>
      </w:r>
      <w:r>
        <w:rPr>
          <w:u w:val="single"/>
        </w:rPr>
        <w:t>democracies tend to be wealthier and more economically stable than their autocratic counterparts.</w:t>
      </w:r>
      <w:r w:rsidRPr="00FE757A">
        <w:rPr>
          <w:sz w:val="8"/>
        </w:rPr>
        <w:t xml:space="preserve"> This is fundamentally in the interest of the United States in that both private and public investors have an interest in seeing returns on their investments, </w:t>
      </w:r>
      <w:r>
        <w:rPr>
          <w:u w:val="single"/>
        </w:rPr>
        <w:t xml:space="preserve">thereby potentially </w:t>
      </w:r>
      <w:r w:rsidRPr="00FE757A">
        <w:rPr>
          <w:highlight w:val="yellow"/>
          <w:u w:val="single"/>
        </w:rPr>
        <w:t xml:space="preserve">making </w:t>
      </w:r>
      <w:r w:rsidRPr="00FE757A">
        <w:rPr>
          <w:b/>
          <w:highlight w:val="yellow"/>
          <w:u w:val="single"/>
        </w:rPr>
        <w:t>countries less willing to go to war</w:t>
      </w:r>
      <w:r>
        <w:rPr>
          <w:b/>
          <w:u w:val="single"/>
        </w:rPr>
        <w:t xml:space="preserve"> if </w:t>
      </w:r>
      <w:r w:rsidRPr="00FE757A">
        <w:rPr>
          <w:b/>
          <w:highlight w:val="yellow"/>
          <w:u w:val="single"/>
        </w:rPr>
        <w:t>that would</w:t>
      </w:r>
      <w:r>
        <w:rPr>
          <w:b/>
          <w:u w:val="single"/>
        </w:rPr>
        <w:t xml:space="preserve"> require </w:t>
      </w:r>
      <w:r w:rsidRPr="00FE757A">
        <w:rPr>
          <w:b/>
          <w:highlight w:val="yellow"/>
          <w:u w:val="single"/>
        </w:rPr>
        <w:t>sever</w:t>
      </w:r>
      <w:r>
        <w:rPr>
          <w:b/>
          <w:u w:val="single"/>
        </w:rPr>
        <w:t xml:space="preserve">ing </w:t>
      </w:r>
      <w:r w:rsidRPr="00FE757A">
        <w:rPr>
          <w:b/>
          <w:highlight w:val="yellow"/>
          <w:u w:val="single"/>
        </w:rPr>
        <w:t>economic ties</w:t>
      </w:r>
      <w:r w:rsidRPr="00FE757A">
        <w:rPr>
          <w:sz w:val="8"/>
        </w:rP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rsidRPr="00FE757A">
        <w:rPr>
          <w:sz w:val="8"/>
        </w:rPr>
        <w:t xml:space="preserve">. </w:t>
      </w:r>
      <w:r>
        <w:rPr>
          <w:u w:val="single"/>
        </w:rPr>
        <w:t xml:space="preserve">Because </w:t>
      </w:r>
      <w:r w:rsidRPr="00FE757A">
        <w:rPr>
          <w:highlight w:val="yellow"/>
          <w:u w:val="single"/>
        </w:rPr>
        <w:t xml:space="preserve">politicians </w:t>
      </w:r>
      <w:r>
        <w:rPr>
          <w:u w:val="single"/>
        </w:rPr>
        <w:t xml:space="preserve">must cater to the median voter, they </w:t>
      </w:r>
      <w:r w:rsidRPr="00FE757A">
        <w:rPr>
          <w:b/>
          <w:highlight w:val="yellow"/>
          <w:u w:val="single"/>
        </w:rPr>
        <w:t>approve policies</w:t>
      </w:r>
      <w:r>
        <w:rPr>
          <w:b/>
          <w:u w:val="single"/>
        </w:rPr>
        <w:t xml:space="preserve"> that invest </w:t>
      </w:r>
      <w:r w:rsidRPr="00FE757A">
        <w:rPr>
          <w:b/>
          <w:highlight w:val="yellow"/>
          <w:u w:val="single"/>
        </w:rPr>
        <w:t>in public education and healthcare</w:t>
      </w:r>
      <w:r w:rsidRPr="00FE757A">
        <w:rPr>
          <w:sz w:val="8"/>
        </w:rPr>
        <w:t xml:space="preserve">, </w:t>
      </w:r>
      <w:r>
        <w:rPr>
          <w:u w:val="single"/>
        </w:rPr>
        <w:t xml:space="preserve">both of </w:t>
      </w:r>
      <w:r w:rsidRPr="00FE757A">
        <w:rPr>
          <w:highlight w:val="yellow"/>
          <w:u w:val="single"/>
        </w:rPr>
        <w:t>which promote</w:t>
      </w:r>
      <w:r>
        <w:rPr>
          <w:u w:val="single"/>
        </w:rPr>
        <w:t xml:space="preserve"> long-term </w:t>
      </w:r>
      <w:r w:rsidRPr="00FE757A">
        <w:rPr>
          <w:highlight w:val="yellow"/>
          <w:u w:val="single"/>
        </w:rPr>
        <w:t>growth</w:t>
      </w:r>
      <w:r>
        <w:rPr>
          <w:u w:val="single"/>
        </w:rPr>
        <w:t xml:space="preserve"> and development</w:t>
      </w:r>
      <w:r w:rsidRPr="00FE757A">
        <w:rPr>
          <w:sz w:val="8"/>
        </w:rPr>
        <w:t xml:space="preserve">. Public education invests in a country’s human capital, setting the stage for long-term innovation, adaptability, and advancement. </w:t>
      </w:r>
      <w:r>
        <w:rPr>
          <w:u w:val="single"/>
        </w:rPr>
        <w:t xml:space="preserve">Public healthcare, meanwhile, has been </w:t>
      </w:r>
      <w:r w:rsidRPr="00FE757A">
        <w:rPr>
          <w:highlight w:val="yellow"/>
          <w:u w:val="single"/>
        </w:rPr>
        <w:t xml:space="preserve">shown to </w:t>
      </w:r>
      <w:r w:rsidRPr="00FE757A">
        <w:rPr>
          <w:b/>
          <w:highlight w:val="yellow"/>
          <w:u w:val="single"/>
        </w:rPr>
        <w:t>increase</w:t>
      </w:r>
      <w:r>
        <w:rPr>
          <w:b/>
          <w:u w:val="single"/>
        </w:rPr>
        <w:t xml:space="preserve"> overall </w:t>
      </w:r>
      <w:r w:rsidRPr="00FE757A">
        <w:rPr>
          <w:b/>
          <w:highlight w:val="yellow"/>
          <w:u w:val="single"/>
        </w:rPr>
        <w:t>societal productivity</w:t>
      </w:r>
      <w:r w:rsidRPr="00FE757A">
        <w:rPr>
          <w:highlight w:val="yellow"/>
          <w:u w:val="single"/>
        </w:rPr>
        <w:t xml:space="preserve"> and well-being</w:t>
      </w:r>
      <w:r>
        <w:rPr>
          <w:u w:val="single"/>
        </w:rPr>
        <w:t xml:space="preserve"> as people take fewer sick days, citizens are able to afford their healthcare without going bankrupt, and ultimately, the overall </w:t>
      </w:r>
      <w:r w:rsidRPr="00FE757A">
        <w:rPr>
          <w:b/>
          <w:highlight w:val="yellow"/>
          <w:u w:val="single"/>
        </w:rPr>
        <w:t>costs of healthcare are driven down</w:t>
      </w:r>
      <w:r>
        <w:rPr>
          <w:u w:val="single"/>
        </w:rPr>
        <w:t xml:space="preserve"> as citizens become healthier</w:t>
      </w:r>
      <w:r w:rsidRPr="00FE757A">
        <w:rPr>
          <w:sz w:val="8"/>
        </w:rPr>
        <w:t xml:space="preserve">. Productive, innovative societies are also better for the United States — </w:t>
      </w:r>
      <w:r w:rsidRPr="00FE757A">
        <w:rPr>
          <w:highlight w:val="yellow"/>
          <w:u w:val="single"/>
        </w:rPr>
        <w:t>innovation</w:t>
      </w:r>
      <w:r>
        <w:rPr>
          <w:u w:val="single"/>
        </w:rPr>
        <w:t xml:space="preserve"> around the world </w:t>
      </w:r>
      <w:r w:rsidRPr="00FE757A">
        <w:rPr>
          <w:highlight w:val="yellow"/>
          <w:u w:val="single"/>
        </w:rPr>
        <w:t>improves global quality of life</w:t>
      </w:r>
      <w:r>
        <w:rPr>
          <w:u w:val="single"/>
        </w:rPr>
        <w:t>, results in more educational and vocational opportunities for Americans</w:t>
      </w:r>
      <w:r w:rsidRPr="00FE757A">
        <w:rPr>
          <w:sz w:val="8"/>
        </w:rP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sidRPr="00FE757A">
        <w:rPr>
          <w:highlight w:val="yellow"/>
          <w:u w:val="single"/>
        </w:rPr>
        <w:t>reduce friction between countries over resources and labor</w:t>
      </w:r>
      <w:r w:rsidRPr="00FE757A">
        <w:rPr>
          <w:sz w:val="8"/>
        </w:rPr>
        <w:t xml:space="preserve">. </w:t>
      </w:r>
      <w:r>
        <w:rPr>
          <w:u w:val="single"/>
        </w:rPr>
        <w:t>Democracies are also generally more politically stable because regular election cycles ensure an established process for the habitual and peaceful removal of leaders from power.</w:t>
      </w:r>
      <w:r w:rsidRPr="00FE757A">
        <w:rPr>
          <w:sz w:val="8"/>
        </w:rPr>
        <w:t xml:space="preserve"> </w:t>
      </w:r>
      <w:r w:rsidRPr="00FE757A">
        <w:rPr>
          <w:highlight w:val="yellow"/>
          <w:u w:val="single"/>
        </w:rPr>
        <w:t>Elections ensure</w:t>
      </w:r>
      <w:r>
        <w:rPr>
          <w:u w:val="single"/>
        </w:rPr>
        <w:t xml:space="preserve"> the </w:t>
      </w:r>
      <w:r w:rsidRPr="00FE757A">
        <w:rPr>
          <w:highlight w:val="yellow"/>
          <w:u w:val="single"/>
        </w:rPr>
        <w:t>non-violent transition of power and reduce</w:t>
      </w:r>
      <w:r>
        <w:rPr>
          <w:u w:val="single"/>
        </w:rPr>
        <w:t xml:space="preserve"> the need for </w:t>
      </w:r>
      <w:r w:rsidRPr="00FE757A">
        <w:rPr>
          <w:highlight w:val="yellow"/>
          <w:u w:val="single"/>
        </w:rPr>
        <w:t>mass protest, rioting, and revolution</w:t>
      </w:r>
      <w:r>
        <w:rPr>
          <w:u w:val="single"/>
        </w:rPr>
        <w:t xml:space="preserve"> — which </w:t>
      </w:r>
      <w:r>
        <w:rPr>
          <w:b/>
          <w:u w:val="single"/>
        </w:rPr>
        <w:t>makes countries more politically stable</w:t>
      </w:r>
      <w:r w:rsidRPr="00FE757A">
        <w:rPr>
          <w:sz w:val="8"/>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FE757A">
        <w:rPr>
          <w:highlight w:val="yellow"/>
          <w:u w:val="single"/>
        </w:rPr>
        <w:t>Revolution</w:t>
      </w:r>
      <w:r>
        <w:rPr>
          <w:u w:val="single"/>
        </w:rPr>
        <w:t xml:space="preserve">, while not always violent, often leads to political instability, challenges to growth, </w:t>
      </w:r>
      <w:r w:rsidRPr="00FE757A">
        <w:rPr>
          <w:b/>
          <w:highlight w:val="yellow"/>
          <w:u w:val="single"/>
        </w:rPr>
        <w:t>increase</w:t>
      </w:r>
      <w:r>
        <w:rPr>
          <w:b/>
          <w:u w:val="single"/>
        </w:rPr>
        <w:t xml:space="preserve">d </w:t>
      </w:r>
      <w:r w:rsidRPr="00FE757A">
        <w:rPr>
          <w:b/>
          <w:highlight w:val="yellow"/>
          <w:u w:val="single"/>
        </w:rPr>
        <w:t>incentives for diversionary war and conflict</w:t>
      </w:r>
      <w:r w:rsidRPr="00FE757A">
        <w:rPr>
          <w:highlight w:val="yellow"/>
          <w:u w:val="single"/>
        </w:rPr>
        <w:t>, and</w:t>
      </w:r>
      <w:r>
        <w:rPr>
          <w:u w:val="single"/>
        </w:rPr>
        <w:t xml:space="preserve"> oftentimes </w:t>
      </w:r>
      <w:r w:rsidRPr="00FE757A">
        <w:rPr>
          <w:highlight w:val="yellow"/>
          <w:u w:val="single"/>
        </w:rPr>
        <w:t>civil war</w:t>
      </w:r>
      <w:r w:rsidRPr="00FE757A">
        <w:rPr>
          <w:sz w:val="8"/>
        </w:rP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rsidRPr="00FE757A">
        <w:rPr>
          <w:sz w:val="8"/>
        </w:rPr>
        <w:t xml:space="preserve">. </w:t>
      </w:r>
      <w:r>
        <w:rPr>
          <w:u w:val="single"/>
        </w:rPr>
        <w:t xml:space="preserve">This political stability, in addition to institutional checks and balances, </w:t>
      </w:r>
      <w:r w:rsidRPr="00FE757A">
        <w:rPr>
          <w:highlight w:val="yellow"/>
          <w:u w:val="single"/>
        </w:rPr>
        <w:t xml:space="preserve">makes </w:t>
      </w:r>
      <w:r w:rsidRPr="00FE757A">
        <w:rPr>
          <w:b/>
          <w:highlight w:val="yellow"/>
          <w:u w:val="single"/>
        </w:rPr>
        <w:t>democracies better</w:t>
      </w:r>
      <w:r>
        <w:rPr>
          <w:b/>
          <w:u w:val="single"/>
        </w:rPr>
        <w:t xml:space="preserve"> international partners and </w:t>
      </w:r>
      <w:r w:rsidRPr="00FE757A">
        <w:rPr>
          <w:rStyle w:val="Emphasis"/>
          <w:highlight w:val="yellow"/>
        </w:rPr>
        <w:t>allies</w:t>
      </w:r>
      <w:r>
        <w:rPr>
          <w:b/>
          <w:u w:val="single"/>
        </w:rPr>
        <w:t xml:space="preserve"> in the long-term</w:t>
      </w:r>
      <w:r w:rsidRPr="00FE757A">
        <w:rPr>
          <w:sz w:val="8"/>
        </w:rP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rsidRPr="00FE757A">
        <w:rPr>
          <w:sz w:val="8"/>
        </w:rP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rsidRPr="00FE757A">
        <w:rPr>
          <w:sz w:val="8"/>
        </w:rPr>
        <w:t xml:space="preserve">; </w:t>
      </w:r>
      <w:r>
        <w:rPr>
          <w:u w:val="single"/>
        </w:rPr>
        <w:t>it is far more effective to ally with partners whose institutions make withdrawal from the alliance costly</w:t>
      </w:r>
      <w:r w:rsidRPr="00FE757A">
        <w:rPr>
          <w:sz w:val="8"/>
        </w:rPr>
        <w:t xml:space="preserve">. Finally, </w:t>
      </w:r>
      <w:r>
        <w:rPr>
          <w:u w:val="single"/>
        </w:rPr>
        <w:t xml:space="preserve">it has been empirically observed that </w:t>
      </w:r>
      <w:r w:rsidRPr="00FE757A">
        <w:rPr>
          <w:b/>
          <w:highlight w:val="yellow"/>
          <w:u w:val="single"/>
        </w:rPr>
        <w:t>democracies do not go to war with one another</w:t>
      </w:r>
      <w:r w:rsidRPr="00FE757A">
        <w:rPr>
          <w:sz w:val="8"/>
        </w:rP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sidRPr="00FE757A">
        <w:rPr>
          <w:b/>
          <w:highlight w:val="yellow"/>
          <w:u w:val="single"/>
        </w:rPr>
        <w:t>constrains leaders’ ability to wage war</w:t>
      </w:r>
      <w:r w:rsidRPr="00FE757A">
        <w:rPr>
          <w:sz w:val="8"/>
        </w:rPr>
        <w:t xml:space="preserve">, </w:t>
      </w:r>
      <w:r>
        <w:rPr>
          <w:u w:val="single"/>
        </w:rPr>
        <w:t xml:space="preserve">competitive elections and a free press make it </w:t>
      </w:r>
      <w:r w:rsidRPr="00FE757A">
        <w:rPr>
          <w:b/>
          <w:highlight w:val="yellow"/>
          <w:u w:val="single"/>
        </w:rPr>
        <w:t>easier to</w:t>
      </w:r>
      <w:r>
        <w:rPr>
          <w:b/>
          <w:u w:val="single"/>
        </w:rPr>
        <w:t xml:space="preserve"> credibly communicate </w:t>
      </w:r>
      <w:r w:rsidRPr="00FE757A">
        <w:rPr>
          <w:b/>
          <w:highlight w:val="yellow"/>
          <w:u w:val="single"/>
        </w:rPr>
        <w:t>resolve</w:t>
      </w:r>
      <w:r>
        <w:rPr>
          <w:b/>
          <w:u w:val="single"/>
        </w:rPr>
        <w:t xml:space="preserve"> to potential </w:t>
      </w:r>
      <w:r w:rsidRPr="00FE757A">
        <w:rPr>
          <w:b/>
          <w:highlight w:val="yellow"/>
          <w:u w:val="single"/>
        </w:rPr>
        <w:t>adversaries</w:t>
      </w:r>
      <w:r w:rsidRPr="00FE757A">
        <w:rPr>
          <w:sz w:val="8"/>
        </w:rPr>
        <w:t xml:space="preserve">, </w:t>
      </w:r>
      <w:r>
        <w:rPr>
          <w:u w:val="single"/>
        </w:rPr>
        <w:t xml:space="preserve">consolidated democracies tend to be </w:t>
      </w:r>
      <w:r>
        <w:rPr>
          <w:b/>
          <w:u w:val="single"/>
        </w:rPr>
        <w:t>more wealthy and economically interdependent</w:t>
      </w:r>
      <w:r w:rsidRPr="00FE757A">
        <w:rPr>
          <w:sz w:val="8"/>
        </w:rPr>
        <w:t xml:space="preserve">, </w:t>
      </w:r>
      <w:r>
        <w:rPr>
          <w:u w:val="single"/>
        </w:rPr>
        <w:t>like-minded people are more hesitant to wage war against one another, and so on</w:t>
      </w:r>
      <w:r w:rsidRPr="00FE757A">
        <w:rPr>
          <w:sz w:val="8"/>
        </w:rPr>
        <w:t xml:space="preserve">. Regardless of </w:t>
      </w:r>
      <w:r w:rsidRPr="00FE757A">
        <w:rPr>
          <w:sz w:val="8"/>
        </w:rPr>
        <w:lastRenderedPageBreak/>
        <w:t xml:space="preserve">the precise mechanisms, however, a </w:t>
      </w:r>
      <w:r>
        <w:rPr>
          <w:u w:val="single"/>
        </w:rPr>
        <w:t>world of democracies is inherently safer, more prosperous, and less likely to initiate a war against the United States — a key factor in protecting American security and interests</w:t>
      </w:r>
      <w:r w:rsidRPr="00FE757A">
        <w:rPr>
          <w:sz w:val="8"/>
        </w:rPr>
        <w:t>.</w:t>
      </w:r>
    </w:p>
    <w:p w14:paraId="38EDB535" w14:textId="77777777" w:rsidR="00D77D38" w:rsidRPr="00B74706" w:rsidRDefault="00D77D38" w:rsidP="00D77D38">
      <w:pPr>
        <w:rPr>
          <w:sz w:val="8"/>
        </w:rPr>
      </w:pPr>
    </w:p>
    <w:p w14:paraId="124D8DE5" w14:textId="6E4DDEEC" w:rsidR="00D77D38" w:rsidRDefault="00B63D77" w:rsidP="00D77D38">
      <w:pPr>
        <w:pStyle w:val="Heading2"/>
      </w:pPr>
      <w:r>
        <w:lastRenderedPageBreak/>
        <w:t xml:space="preserve">Part 2: </w:t>
      </w:r>
      <w:r w:rsidR="00D77D38">
        <w:t>Biopolitics of Objectivity</w:t>
      </w:r>
    </w:p>
    <w:p w14:paraId="44494349" w14:textId="77777777" w:rsidR="00D77D38" w:rsidRPr="00EB33B6" w:rsidRDefault="00D77D38" w:rsidP="00D77D38">
      <w:pPr>
        <w:pStyle w:val="Heading4"/>
      </w:pPr>
      <w:r w:rsidRPr="00EB33B6">
        <w:t>C</w:t>
      </w:r>
      <w:r>
        <w:t>J</w:t>
      </w:r>
      <w:r w:rsidRPr="00EB33B6">
        <w:t xml:space="preserve"> lives in state of exception with respect to professional journalism.</w:t>
      </w:r>
      <w:r>
        <w:t xml:space="preserve"> They operate in the boundaries between citizen and journalist without the benefits of either.</w:t>
      </w:r>
    </w:p>
    <w:p w14:paraId="49A73118" w14:textId="77777777" w:rsidR="00D77D38" w:rsidRDefault="00D77D38" w:rsidP="00D77D38">
      <w:r w:rsidRPr="001351D4">
        <w:rPr>
          <w:rStyle w:val="Style13ptBold"/>
        </w:rPr>
        <w:t xml:space="preserve">McGuckin 2015 </w:t>
      </w:r>
      <w:r>
        <w:t xml:space="preserve">[Stuart, BA Journalism, Murdoch U.; currently </w:t>
      </w:r>
      <w:r w:rsidRPr="001351D4">
        <w:t>Research Officer. Department of the Premier and Cabinet of WA</w:t>
      </w:r>
      <w:r>
        <w:t>, Australia] “</w:t>
      </w:r>
      <w:r w:rsidRPr="001351D4">
        <w:t>The Rise of Citizen Journalism: Its impact on professional journalism’s traditional ideal of objectivity</w:t>
      </w:r>
      <w:r>
        <w:t xml:space="preserve">,” </w:t>
      </w:r>
      <w:r>
        <w:rPr>
          <w:b/>
        </w:rPr>
        <w:t>Thesis Online</w:t>
      </w:r>
      <w:r>
        <w:t xml:space="preserve"> </w:t>
      </w:r>
      <w:hyperlink r:id="rId12" w:history="1">
        <w:r w:rsidRPr="00C4546E">
          <w:rPr>
            <w:rStyle w:val="Hyperlink"/>
          </w:rPr>
          <w:t>https://researchrepository.murdoch.edu.au/id/eprint/29490/1/whole.pdf/EM</w:t>
        </w:r>
      </w:hyperlink>
    </w:p>
    <w:p w14:paraId="2E133CF0" w14:textId="77777777" w:rsidR="00D77D38" w:rsidRPr="00733EC5" w:rsidRDefault="00D77D38" w:rsidP="00D77D38">
      <w:pPr>
        <w:rPr>
          <w:rStyle w:val="StyleUnderline"/>
        </w:rPr>
      </w:pPr>
      <w:r w:rsidRPr="001B1D1B">
        <w:rPr>
          <w:rStyle w:val="StyleUnderline"/>
        </w:rPr>
        <w:t>Whilst</w:t>
      </w:r>
      <w:r w:rsidRPr="00733EC5">
        <w:rPr>
          <w:rStyle w:val="StyleUnderline"/>
          <w:highlight w:val="yellow"/>
        </w:rPr>
        <w:t xml:space="preserve"> transparency does not </w:t>
      </w:r>
      <w:r w:rsidRPr="00592F9B">
        <w:rPr>
          <w:sz w:val="8"/>
        </w:rPr>
        <w:t xml:space="preserve">completely </w:t>
      </w:r>
      <w:r w:rsidRPr="00733EC5">
        <w:rPr>
          <w:rStyle w:val="StyleUnderline"/>
          <w:highlight w:val="yellow"/>
        </w:rPr>
        <w:t xml:space="preserve">overhaul </w:t>
      </w:r>
      <w:r w:rsidRPr="00592F9B">
        <w:rPr>
          <w:sz w:val="8"/>
        </w:rPr>
        <w:t>the ideal of</w:t>
      </w:r>
      <w:r w:rsidRPr="00733EC5">
        <w:rPr>
          <w:rStyle w:val="StyleUnderline"/>
          <w:highlight w:val="yellow"/>
        </w:rPr>
        <w:t xml:space="preserve"> objectivity it </w:t>
      </w:r>
      <w:r w:rsidRPr="001B1D1B">
        <w:rPr>
          <w:rStyle w:val="StyleUnderline"/>
        </w:rPr>
        <w:t>can be considered a</w:t>
      </w:r>
      <w:r w:rsidRPr="00733EC5">
        <w:rPr>
          <w:rStyle w:val="StyleUnderline"/>
          <w:highlight w:val="yellow"/>
        </w:rPr>
        <w:t xml:space="preserve"> shift in the </w:t>
      </w:r>
      <w:r w:rsidRPr="00592F9B">
        <w:rPr>
          <w:sz w:val="8"/>
        </w:rPr>
        <w:t>established</w:t>
      </w:r>
      <w:r w:rsidRPr="00733EC5">
        <w:rPr>
          <w:rStyle w:val="StyleUnderline"/>
          <w:highlight w:val="yellow"/>
        </w:rPr>
        <w:t xml:space="preserve"> standards </w:t>
      </w:r>
      <w:r w:rsidRPr="001B1D1B">
        <w:rPr>
          <w:rStyle w:val="StyleUnderline"/>
        </w:rPr>
        <w:t>that has resulted</w:t>
      </w:r>
      <w:r w:rsidRPr="00733EC5">
        <w:rPr>
          <w:rStyle w:val="StyleUnderline"/>
          <w:highlight w:val="yellow"/>
        </w:rPr>
        <w:t xml:space="preserve"> in journalism becoming more accountable.</w:t>
      </w:r>
      <w:r w:rsidRPr="00733EC5">
        <w:rPr>
          <w:rStyle w:val="StyleUnderline"/>
        </w:rPr>
        <w:t xml:space="preserve"> </w:t>
      </w:r>
      <w:r w:rsidRPr="00592F9B">
        <w:rPr>
          <w:sz w:val="8"/>
        </w:rPr>
        <w:t xml:space="preserve">Professional journalism’s pursuit of accountability comes in part </w:t>
      </w:r>
      <w:proofErr w:type="gramStart"/>
      <w:r w:rsidRPr="00592F9B">
        <w:rPr>
          <w:sz w:val="8"/>
        </w:rPr>
        <w:t>as a result of</w:t>
      </w:r>
      <w:proofErr w:type="gramEnd"/>
      <w:r w:rsidRPr="00592F9B">
        <w:rPr>
          <w:sz w:val="8"/>
        </w:rPr>
        <w:t xml:space="preserve"> the rise of citizen journalism; it has brought with it information that previously may not have made it past the gatekeepers and into the 57 public sphere. Given individual professional journalists will find it very difficult to report on, and be aware of, all the information and perspectives existing in the networked public sphere, their reporting is prone to being construed as unbalanced or biased. As professional journalists explain and justify the positions taken by their </w:t>
      </w:r>
      <w:proofErr w:type="gramStart"/>
      <w:r w:rsidRPr="00592F9B">
        <w:rPr>
          <w:sz w:val="8"/>
        </w:rPr>
        <w:t>reporting</w:t>
      </w:r>
      <w:proofErr w:type="gramEnd"/>
      <w:r w:rsidRPr="00592F9B">
        <w:rPr>
          <w:sz w:val="8"/>
        </w:rPr>
        <w:t xml:space="preserve"> they lift the curtain on their processes and reveal they too are slaves to their own positioning in the world—they too are not absolutely objective. During the research for this </w:t>
      </w:r>
      <w:proofErr w:type="gramStart"/>
      <w:r w:rsidRPr="00592F9B">
        <w:rPr>
          <w:sz w:val="8"/>
        </w:rPr>
        <w:t>thesis</w:t>
      </w:r>
      <w:proofErr w:type="gramEnd"/>
      <w:r w:rsidRPr="00592F9B">
        <w:rPr>
          <w:sz w:val="8"/>
        </w:rPr>
        <w:t xml:space="preserve"> it became evident that the notion of ‘citizen journalism’ is much easier to discuss than notions regarding ‘citizen journalists’. Whilst still problematic, the term ‘citizen journalism’ can at least be applied with some permanence to certain contributions to discussions held in the public sphere, whereas applying the citizen journalist moniker to an individual is reliant on reference to such a contribution. The problem is exacerbated by the negative connotations often associated with the term. </w:t>
      </w:r>
      <w:r w:rsidRPr="00733EC5">
        <w:rPr>
          <w:rStyle w:val="StyleUnderline"/>
          <w:highlight w:val="yellow"/>
        </w:rPr>
        <w:t xml:space="preserve">Individuals are reluctant to be considered as citizen journalists because they are seen as inferior to professional journalists and </w:t>
      </w:r>
      <w:r w:rsidRPr="00592F9B">
        <w:rPr>
          <w:sz w:val="8"/>
        </w:rPr>
        <w:t xml:space="preserve">even </w:t>
      </w:r>
      <w:r w:rsidRPr="00733EC5">
        <w:rPr>
          <w:rStyle w:val="StyleUnderline"/>
          <w:highlight w:val="yellow"/>
        </w:rPr>
        <w:t xml:space="preserve">“dangerous” because of their lack of </w:t>
      </w:r>
      <w:r w:rsidRPr="00592F9B">
        <w:rPr>
          <w:sz w:val="8"/>
        </w:rPr>
        <w:t>experience and</w:t>
      </w:r>
      <w:r w:rsidRPr="00733EC5">
        <w:rPr>
          <w:rStyle w:val="StyleUnderline"/>
          <w:highlight w:val="yellow"/>
        </w:rPr>
        <w:t xml:space="preserve"> training. </w:t>
      </w:r>
    </w:p>
    <w:p w14:paraId="33158726" w14:textId="77777777" w:rsidR="00D77D38" w:rsidRDefault="00D77D38" w:rsidP="00D77D38">
      <w:pPr>
        <w:pStyle w:val="Heading4"/>
      </w:pPr>
      <w:r>
        <w:t>This chills independent journalism. Creates an incentive for a surveillance society and allows authorized monopolies to restrict freedom of expression and subjectivity. Spreads inequality and structural violence. CJ offers an alternative to the surveillance society, sousveillance, which acknowledges biopolitical realities as well as the news.</w:t>
      </w:r>
    </w:p>
    <w:p w14:paraId="5BEE8CFA" w14:textId="77777777" w:rsidR="00D77D38" w:rsidRDefault="00D77D38" w:rsidP="00D77D38">
      <w:r w:rsidRPr="004B7305">
        <w:rPr>
          <w:rStyle w:val="Style13ptBold"/>
        </w:rPr>
        <w:t xml:space="preserve">Wahl-Jorgenson et al. 2017 </w:t>
      </w:r>
      <w:r>
        <w:t>[Media Studies researcher, Cardiff U] “</w:t>
      </w:r>
      <w:r w:rsidRPr="004B7305">
        <w:t>Journalism, citizenship and surveillance</w:t>
      </w:r>
      <w:r>
        <w:t xml:space="preserve">,” </w:t>
      </w:r>
      <w:r>
        <w:rPr>
          <w:b/>
        </w:rPr>
        <w:t>Digital Journalism</w:t>
      </w:r>
      <w:r>
        <w:t xml:space="preserve"> </w:t>
      </w:r>
      <w:hyperlink r:id="rId13" w:history="1">
        <w:r w:rsidRPr="00BE44A9">
          <w:rPr>
            <w:rStyle w:val="Hyperlink"/>
          </w:rPr>
          <w:t>https://www.tandfonline.com/doi/pdf/10.1080/21670811.2016.1266134/EM</w:t>
        </w:r>
      </w:hyperlink>
    </w:p>
    <w:p w14:paraId="69A33A4B" w14:textId="77777777" w:rsidR="00D77D38" w:rsidRPr="00202F82" w:rsidRDefault="00D77D38" w:rsidP="00D77D38">
      <w:pPr>
        <w:rPr>
          <w:sz w:val="10"/>
        </w:rPr>
      </w:pPr>
      <w:r w:rsidRPr="00202F82">
        <w:rPr>
          <w:sz w:val="10"/>
        </w:rPr>
        <w:t xml:space="preserve">Our everyday life and the forms of engagement and participation it entails increasingly take place through digital media (Hintz, </w:t>
      </w:r>
      <w:proofErr w:type="spellStart"/>
      <w:r w:rsidRPr="00202F82">
        <w:rPr>
          <w:sz w:val="10"/>
        </w:rPr>
        <w:t>Dencik</w:t>
      </w:r>
      <w:proofErr w:type="spellEnd"/>
      <w:r w:rsidRPr="00202F82">
        <w:rPr>
          <w:sz w:val="10"/>
        </w:rPr>
        <w:t xml:space="preserve">, and Wahl-Jorgensen 2016; </w:t>
      </w:r>
      <w:proofErr w:type="spellStart"/>
      <w:r w:rsidRPr="00202F82">
        <w:rPr>
          <w:sz w:val="10"/>
        </w:rPr>
        <w:t>Mossberger</w:t>
      </w:r>
      <w:proofErr w:type="spellEnd"/>
      <w:r w:rsidRPr="00202F82">
        <w:rPr>
          <w:sz w:val="10"/>
        </w:rPr>
        <w:t xml:space="preserve">, Tolbert, and McNeal 2007). </w:t>
      </w:r>
      <w:r w:rsidRPr="00250B03">
        <w:rPr>
          <w:rStyle w:val="StyleUnderline"/>
          <w:highlight w:val="yellow"/>
        </w:rPr>
        <w:t xml:space="preserve">The digital era has </w:t>
      </w:r>
      <w:r w:rsidRPr="00202F82">
        <w:rPr>
          <w:sz w:val="10"/>
        </w:rPr>
        <w:t xml:space="preserve">therefore profoundly </w:t>
      </w:r>
      <w:r w:rsidRPr="00250B03">
        <w:rPr>
          <w:rStyle w:val="StyleUnderline"/>
          <w:highlight w:val="yellow"/>
        </w:rPr>
        <w:t xml:space="preserve">transformed </w:t>
      </w:r>
      <w:r w:rsidRPr="00202F82">
        <w:rPr>
          <w:sz w:val="10"/>
        </w:rPr>
        <w:t xml:space="preserve">our political </w:t>
      </w:r>
      <w:r w:rsidRPr="00250B03">
        <w:rPr>
          <w:rStyle w:val="StyleUnderline"/>
          <w:highlight w:val="yellow"/>
        </w:rPr>
        <w:t>subjectivity (</w:t>
      </w:r>
      <w:proofErr w:type="spellStart"/>
      <w:r w:rsidRPr="00202F82">
        <w:rPr>
          <w:sz w:val="10"/>
        </w:rPr>
        <w:t>Isin</w:t>
      </w:r>
      <w:proofErr w:type="spellEnd"/>
      <w:r w:rsidRPr="00202F82">
        <w:rPr>
          <w:sz w:val="10"/>
        </w:rPr>
        <w:t xml:space="preserve"> and Ruppert 2015). Here, we draw on the idea of digital citizenship to help make sense of the ways in which rights claims and agency of citizens have changed in the digital era. As </w:t>
      </w:r>
      <w:proofErr w:type="spellStart"/>
      <w:r w:rsidRPr="00202F82">
        <w:rPr>
          <w:sz w:val="10"/>
        </w:rPr>
        <w:t>Isin</w:t>
      </w:r>
      <w:proofErr w:type="spellEnd"/>
      <w:r w:rsidRPr="00202F82">
        <w:rPr>
          <w:sz w:val="10"/>
        </w:rPr>
        <w:t xml:space="preserve"> and Ruppert (2015) have observed, “</w:t>
      </w:r>
      <w:r w:rsidRPr="00250B03">
        <w:rPr>
          <w:rStyle w:val="StyleUnderline"/>
          <w:highlight w:val="yellow"/>
        </w:rPr>
        <w:t xml:space="preserve">our </w:t>
      </w:r>
      <w:r w:rsidRPr="00D0681F">
        <w:rPr>
          <w:rStyle w:val="StyleUnderline"/>
        </w:rPr>
        <w:t>digital</w:t>
      </w:r>
      <w:r w:rsidRPr="00250B03">
        <w:rPr>
          <w:rStyle w:val="StyleUnderline"/>
          <w:highlight w:val="yellow"/>
        </w:rPr>
        <w:t xml:space="preserve"> lives are </w:t>
      </w:r>
      <w:r w:rsidRPr="00D0681F">
        <w:rPr>
          <w:rStyle w:val="StyleUnderline"/>
        </w:rPr>
        <w:t>configured</w:t>
      </w:r>
      <w:r w:rsidRPr="00250B03">
        <w:rPr>
          <w:rStyle w:val="StyleUnderline"/>
          <w:highlight w:val="yellow"/>
        </w:rPr>
        <w:t xml:space="preserve">, regulated, </w:t>
      </w:r>
      <w:r w:rsidRPr="00202F82">
        <w:rPr>
          <w:sz w:val="10"/>
        </w:rPr>
        <w:t>and organized</w:t>
      </w:r>
      <w:r w:rsidRPr="00250B03">
        <w:rPr>
          <w:rStyle w:val="StyleUnderline"/>
          <w:highlight w:val="yellow"/>
        </w:rPr>
        <w:t xml:space="preserve"> by </w:t>
      </w:r>
      <w:r w:rsidRPr="00D0681F">
        <w:rPr>
          <w:rStyle w:val="StyleUnderline"/>
        </w:rPr>
        <w:t>dispersed</w:t>
      </w:r>
      <w:r w:rsidRPr="00250B03">
        <w:rPr>
          <w:rStyle w:val="StyleUnderline"/>
          <w:highlight w:val="yellow"/>
        </w:rPr>
        <w:t xml:space="preserve"> arrangements of </w:t>
      </w:r>
      <w:r w:rsidRPr="00D0681F">
        <w:rPr>
          <w:rStyle w:val="StyleUnderline"/>
        </w:rPr>
        <w:t>numerous people and things such as</w:t>
      </w:r>
      <w:r w:rsidRPr="00250B03">
        <w:rPr>
          <w:rStyle w:val="StyleUnderline"/>
          <w:highlight w:val="yellow"/>
        </w:rPr>
        <w:t xml:space="preserve"> corporations </w:t>
      </w:r>
      <w:r w:rsidRPr="00D0681F">
        <w:rPr>
          <w:rStyle w:val="StyleUnderline"/>
        </w:rPr>
        <w:t>and</w:t>
      </w:r>
      <w:r w:rsidRPr="00250B03">
        <w:rPr>
          <w:rStyle w:val="StyleUnderline"/>
          <w:highlight w:val="yellow"/>
        </w:rPr>
        <w:t xml:space="preserve"> states </w:t>
      </w:r>
      <w:r w:rsidRPr="00D0681F">
        <w:rPr>
          <w:rStyle w:val="StyleUnderline"/>
        </w:rPr>
        <w:t>but also</w:t>
      </w:r>
      <w:r w:rsidRPr="00250B03">
        <w:rPr>
          <w:rStyle w:val="StyleUnderline"/>
          <w:highlight w:val="yellow"/>
        </w:rPr>
        <w:t xml:space="preserve"> software </w:t>
      </w:r>
      <w:r w:rsidRPr="00D0681F">
        <w:rPr>
          <w:rStyle w:val="StyleUnderline"/>
          <w:highlight w:val="yellow"/>
        </w:rPr>
        <w:t xml:space="preserve">and </w:t>
      </w:r>
      <w:r w:rsidRPr="00250B03">
        <w:rPr>
          <w:rStyle w:val="StyleUnderline"/>
          <w:highlight w:val="yellow"/>
        </w:rPr>
        <w:t xml:space="preserve">devices as well as </w:t>
      </w:r>
      <w:r w:rsidRPr="00D0681F">
        <w:rPr>
          <w:rStyle w:val="StyleUnderline"/>
        </w:rPr>
        <w:t>people such as programmers and</w:t>
      </w:r>
      <w:r w:rsidRPr="00250B03">
        <w:rPr>
          <w:rStyle w:val="StyleUnderline"/>
          <w:highlight w:val="yellow"/>
        </w:rPr>
        <w:t xml:space="preserve"> regulators”</w:t>
      </w:r>
      <w:r w:rsidRPr="00202F82">
        <w:rPr>
          <w:sz w:val="10"/>
        </w:rPr>
        <w:t xml:space="preserve"> (4). Along those lines, </w:t>
      </w:r>
      <w:r w:rsidRPr="00DD4940">
        <w:rPr>
          <w:rStyle w:val="StyleUnderline"/>
          <w:highlight w:val="yellow"/>
        </w:rPr>
        <w:t xml:space="preserve">subjects have been </w:t>
      </w:r>
      <w:proofErr w:type="spellStart"/>
      <w:r w:rsidRPr="00DD4940">
        <w:rPr>
          <w:rStyle w:val="StyleUnderline"/>
          <w:highlight w:val="yellow"/>
        </w:rPr>
        <w:t>atomised</w:t>
      </w:r>
      <w:proofErr w:type="spellEnd"/>
      <w:r w:rsidRPr="00DD4940">
        <w:rPr>
          <w:rStyle w:val="StyleUnderline"/>
          <w:highlight w:val="yellow"/>
        </w:rPr>
        <w:t xml:space="preserve"> </w:t>
      </w:r>
      <w:r w:rsidRPr="00202F82">
        <w:rPr>
          <w:sz w:val="10"/>
        </w:rPr>
        <w:t>and fragmented</w:t>
      </w:r>
      <w:r w:rsidRPr="00DD4940">
        <w:rPr>
          <w:rStyle w:val="StyleUnderline"/>
          <w:highlight w:val="yellow"/>
        </w:rPr>
        <w:t xml:space="preserve"> in the digital era</w:t>
      </w:r>
      <w:r w:rsidRPr="00202F82">
        <w:rPr>
          <w:sz w:val="10"/>
        </w:rPr>
        <w:t xml:space="preserve"> (Hintz, </w:t>
      </w:r>
      <w:proofErr w:type="spellStart"/>
      <w:r w:rsidRPr="00202F82">
        <w:rPr>
          <w:sz w:val="10"/>
        </w:rPr>
        <w:t>Dencik</w:t>
      </w:r>
      <w:proofErr w:type="spellEnd"/>
      <w:r w:rsidRPr="00202F82">
        <w:rPr>
          <w:sz w:val="10"/>
        </w:rPr>
        <w:t xml:space="preserve">, and Wahl-Jorgensen 2016; </w:t>
      </w:r>
      <w:proofErr w:type="spellStart"/>
      <w:r w:rsidRPr="00202F82">
        <w:rPr>
          <w:sz w:val="10"/>
        </w:rPr>
        <w:t>Papacharissi</w:t>
      </w:r>
      <w:proofErr w:type="spellEnd"/>
      <w:r w:rsidRPr="00202F82">
        <w:rPr>
          <w:sz w:val="10"/>
        </w:rPr>
        <w:t xml:space="preserve"> 2010). </w:t>
      </w:r>
      <w:r w:rsidRPr="00DD4940">
        <w:rPr>
          <w:rStyle w:val="StyleUnderline"/>
          <w:highlight w:val="yellow"/>
        </w:rPr>
        <w:t xml:space="preserve">They </w:t>
      </w:r>
      <w:r w:rsidRPr="00D0681F">
        <w:rPr>
          <w:rStyle w:val="StyleUnderline"/>
        </w:rPr>
        <w:t>can</w:t>
      </w:r>
      <w:r w:rsidRPr="00DD4940">
        <w:rPr>
          <w:rStyle w:val="StyleUnderline"/>
          <w:highlight w:val="yellow"/>
        </w:rPr>
        <w:t xml:space="preserve"> no longer </w:t>
      </w:r>
      <w:r w:rsidRPr="00D0681F">
        <w:rPr>
          <w:rStyle w:val="StyleUnderline"/>
        </w:rPr>
        <w:t>be understood</w:t>
      </w:r>
      <w:r w:rsidRPr="00DD4940">
        <w:rPr>
          <w:rStyle w:val="StyleUnderline"/>
          <w:highlight w:val="yellow"/>
        </w:rPr>
        <w:t xml:space="preserve"> </w:t>
      </w:r>
      <w:r w:rsidRPr="00D0681F">
        <w:rPr>
          <w:rStyle w:val="StyleUnderline"/>
        </w:rPr>
        <w:t>simply as the</w:t>
      </w:r>
      <w:r w:rsidRPr="00DD4940">
        <w:rPr>
          <w:rStyle w:val="StyleUnderline"/>
          <w:highlight w:val="yellow"/>
        </w:rPr>
        <w:t xml:space="preserve"> citizens of </w:t>
      </w:r>
      <w:r w:rsidRPr="00202F82">
        <w:rPr>
          <w:sz w:val="10"/>
        </w:rPr>
        <w:t>well-defined and manageable</w:t>
      </w:r>
      <w:r w:rsidRPr="00DD4940">
        <w:rPr>
          <w:rStyle w:val="StyleUnderline"/>
          <w:highlight w:val="yellow"/>
        </w:rPr>
        <w:t xml:space="preserve"> nation </w:t>
      </w:r>
      <w:proofErr w:type="gramStart"/>
      <w:r w:rsidRPr="00DD4940">
        <w:rPr>
          <w:rStyle w:val="StyleUnderline"/>
          <w:highlight w:val="yellow"/>
        </w:rPr>
        <w:t>states</w:t>
      </w:r>
      <w:r w:rsidRPr="00202F82">
        <w:rPr>
          <w:sz w:val="10"/>
        </w:rPr>
        <w:t>, and</w:t>
      </w:r>
      <w:proofErr w:type="gramEnd"/>
      <w:r w:rsidRPr="00202F82">
        <w:rPr>
          <w:sz w:val="10"/>
        </w:rPr>
        <w:t xml:space="preserve"> have become more choice and difficult to control. At the same time, </w:t>
      </w:r>
      <w:r w:rsidRPr="00DD4940">
        <w:rPr>
          <w:rStyle w:val="StyleUnderline"/>
          <w:highlight w:val="yellow"/>
        </w:rPr>
        <w:t xml:space="preserve">surveillance </w:t>
      </w:r>
      <w:r w:rsidRPr="00D0681F">
        <w:rPr>
          <w:rStyle w:val="StyleUnderline"/>
        </w:rPr>
        <w:t xml:space="preserve">of citizens in a </w:t>
      </w:r>
      <w:proofErr w:type="spellStart"/>
      <w:r w:rsidRPr="00D0681F">
        <w:rPr>
          <w:rStyle w:val="StyleUnderline"/>
        </w:rPr>
        <w:t>datafied</w:t>
      </w:r>
      <w:proofErr w:type="spellEnd"/>
      <w:r w:rsidRPr="00D0681F">
        <w:rPr>
          <w:rStyle w:val="StyleUnderline"/>
        </w:rPr>
        <w:t xml:space="preserve"> society</w:t>
      </w:r>
      <w:r w:rsidRPr="00DD4940">
        <w:rPr>
          <w:rStyle w:val="StyleUnderline"/>
          <w:highlight w:val="yellow"/>
        </w:rPr>
        <w:t xml:space="preserve"> enables forms of classification </w:t>
      </w:r>
      <w:r w:rsidRPr="00D0681F">
        <w:rPr>
          <w:rStyle w:val="StyleUnderline"/>
        </w:rPr>
        <w:t>that facilitate</w:t>
      </w:r>
      <w:r w:rsidRPr="00DD4940">
        <w:rPr>
          <w:rStyle w:val="StyleUnderline"/>
          <w:highlight w:val="yellow"/>
        </w:rPr>
        <w:t xml:space="preserve"> control and order</w:t>
      </w:r>
      <w:r w:rsidRPr="00202F82">
        <w:rPr>
          <w:sz w:val="10"/>
        </w:rPr>
        <w:t xml:space="preserve"> (Foucault 1975). This, in turn, raises issues of political accountability, on the one hand, and, on the other hand, the rights and forms of agency afforded to digital citizens. These issues are further complicated by the fact that </w:t>
      </w:r>
      <w:r w:rsidRPr="00D0681F">
        <w:rPr>
          <w:rStyle w:val="StyleUnderline"/>
        </w:rPr>
        <w:t>practices of</w:t>
      </w:r>
      <w:r w:rsidRPr="00DD4940">
        <w:rPr>
          <w:rStyle w:val="StyleUnderline"/>
          <w:highlight w:val="yellow"/>
        </w:rPr>
        <w:t xml:space="preserve"> surveillance </w:t>
      </w:r>
      <w:r w:rsidRPr="00D0681F">
        <w:rPr>
          <w:rStyle w:val="StyleUnderline"/>
        </w:rPr>
        <w:t>often</w:t>
      </w:r>
      <w:r w:rsidRPr="00DD4940">
        <w:rPr>
          <w:rStyle w:val="StyleUnderline"/>
          <w:highlight w:val="yellow"/>
        </w:rPr>
        <w:t xml:space="preserve"> lack transparency </w:t>
      </w:r>
      <w:r w:rsidRPr="00202F82">
        <w:rPr>
          <w:sz w:val="10"/>
        </w:rPr>
        <w:t xml:space="preserve">and therefore do not allow for informed consent or </w:t>
      </w:r>
      <w:proofErr w:type="spellStart"/>
      <w:proofErr w:type="gramStart"/>
      <w:r w:rsidRPr="00202F82">
        <w:rPr>
          <w:sz w:val="10"/>
        </w:rPr>
        <w:t>resistance.Along</w:t>
      </w:r>
      <w:proofErr w:type="spellEnd"/>
      <w:proofErr w:type="gramEnd"/>
      <w:r w:rsidRPr="00202F82">
        <w:rPr>
          <w:sz w:val="10"/>
        </w:rPr>
        <w:t xml:space="preserve"> those lines, the various forms of surveillance raise critical questions for citizens. </w:t>
      </w:r>
      <w:r w:rsidRPr="00D0681F">
        <w:rPr>
          <w:rStyle w:val="StyleUnderline"/>
        </w:rPr>
        <w:t>Though they are often refracted through</w:t>
      </w:r>
      <w:r w:rsidRPr="00DD4940">
        <w:rPr>
          <w:rStyle w:val="StyleUnderline"/>
          <w:highlight w:val="yellow"/>
        </w:rPr>
        <w:t xml:space="preserve"> debates over</w:t>
      </w:r>
      <w:r w:rsidRPr="00202F82">
        <w:rPr>
          <w:sz w:val="10"/>
        </w:rPr>
        <w:t xml:space="preserve"> privacy (see Mols’ article in this issue) and related concerns about </w:t>
      </w:r>
      <w:r w:rsidRPr="00DD4940">
        <w:rPr>
          <w:rStyle w:val="StyleUnderline"/>
          <w:highlight w:val="yellow"/>
        </w:rPr>
        <w:t xml:space="preserve">anonymity </w:t>
      </w:r>
      <w:r w:rsidRPr="00D0681F">
        <w:rPr>
          <w:rStyle w:val="StyleUnderline"/>
        </w:rPr>
        <w:t>and confidentiality, they</w:t>
      </w:r>
      <w:r w:rsidRPr="00DD4940">
        <w:rPr>
          <w:rStyle w:val="StyleUnderline"/>
          <w:highlight w:val="yellow"/>
        </w:rPr>
        <w:t xml:space="preserve"> raise broader questions of justice and inequality</w:t>
      </w:r>
      <w:r w:rsidRPr="00202F82">
        <w:rPr>
          <w:sz w:val="10"/>
        </w:rPr>
        <w:t xml:space="preserve">. So, for example, scholars have begun to raise questions about how </w:t>
      </w:r>
      <w:r w:rsidRPr="00DD4940">
        <w:rPr>
          <w:rStyle w:val="StyleUnderline"/>
          <w:highlight w:val="yellow"/>
        </w:rPr>
        <w:t xml:space="preserve">different groups </w:t>
      </w:r>
      <w:r w:rsidRPr="00D0681F">
        <w:rPr>
          <w:rStyle w:val="StyleUnderline"/>
        </w:rPr>
        <w:t>and individuals</w:t>
      </w:r>
      <w:r w:rsidRPr="00202F82">
        <w:rPr>
          <w:sz w:val="10"/>
        </w:rPr>
        <w:t>—distinguished by factors including race, ethnicity, income and religion—</w:t>
      </w:r>
      <w:r w:rsidRPr="00DD4940">
        <w:rPr>
          <w:rStyle w:val="StyleUnderline"/>
          <w:highlight w:val="yellow"/>
        </w:rPr>
        <w:t xml:space="preserve">may be differentially targeted </w:t>
      </w:r>
      <w:r w:rsidRPr="00202F82">
        <w:rPr>
          <w:sz w:val="10"/>
        </w:rPr>
        <w:t>and affected by big data surveillance</w:t>
      </w:r>
      <w:r w:rsidRPr="00DD4940">
        <w:rPr>
          <w:rStyle w:val="StyleUnderline"/>
          <w:highlight w:val="yellow"/>
        </w:rPr>
        <w:t xml:space="preserve"> in </w:t>
      </w:r>
      <w:r w:rsidRPr="00202F82">
        <w:rPr>
          <w:sz w:val="10"/>
        </w:rPr>
        <w:t>what might be considered</w:t>
      </w:r>
      <w:r w:rsidRPr="00D0681F">
        <w:rPr>
          <w:rStyle w:val="StyleUnderline"/>
        </w:rPr>
        <w:t xml:space="preserve"> a system of</w:t>
      </w:r>
      <w:r w:rsidRPr="00DD4940">
        <w:rPr>
          <w:rStyle w:val="StyleUnderline"/>
          <w:highlight w:val="yellow"/>
        </w:rPr>
        <w:t xml:space="preserve"> “social sorting</w:t>
      </w:r>
      <w:r w:rsidRPr="00202F82">
        <w:rPr>
          <w:sz w:val="10"/>
        </w:rPr>
        <w:t>” (</w:t>
      </w:r>
      <w:proofErr w:type="gramStart"/>
      <w:r w:rsidRPr="00202F82">
        <w:rPr>
          <w:sz w:val="10"/>
        </w:rPr>
        <w:t>e.g.</w:t>
      </w:r>
      <w:proofErr w:type="gramEnd"/>
      <w:r w:rsidRPr="00202F82">
        <w:rPr>
          <w:sz w:val="10"/>
        </w:rPr>
        <w:t xml:space="preserve"> </w:t>
      </w:r>
      <w:proofErr w:type="spellStart"/>
      <w:r w:rsidRPr="00202F82">
        <w:rPr>
          <w:sz w:val="10"/>
        </w:rPr>
        <w:t>Turow</w:t>
      </w:r>
      <w:proofErr w:type="spellEnd"/>
      <w:r w:rsidRPr="00202F82">
        <w:rPr>
          <w:sz w:val="10"/>
        </w:rPr>
        <w:t xml:space="preserve"> 2012). However, </w:t>
      </w:r>
      <w:r w:rsidRPr="00DD4940">
        <w:rPr>
          <w:rStyle w:val="StyleUnderline"/>
          <w:highlight w:val="yellow"/>
        </w:rPr>
        <w:t xml:space="preserve">the digital era </w:t>
      </w:r>
      <w:r w:rsidRPr="00D0681F">
        <w:rPr>
          <w:rStyle w:val="StyleUnderline"/>
        </w:rPr>
        <w:t>also</w:t>
      </w:r>
      <w:r w:rsidRPr="00DD4940">
        <w:rPr>
          <w:rStyle w:val="StyleUnderline"/>
          <w:highlight w:val="yellow"/>
        </w:rPr>
        <w:t xml:space="preserve"> provides new ways for citizens to </w:t>
      </w:r>
      <w:r w:rsidRPr="00202F82">
        <w:rPr>
          <w:sz w:val="10"/>
        </w:rPr>
        <w:t xml:space="preserve">resist and contest </w:t>
      </w:r>
      <w:r w:rsidRPr="00DD4940">
        <w:rPr>
          <w:rStyle w:val="StyleUnderline"/>
          <w:highlight w:val="yellow"/>
        </w:rPr>
        <w:t xml:space="preserve">surveillance through </w:t>
      </w:r>
      <w:r w:rsidRPr="00202F82">
        <w:rPr>
          <w:sz w:val="10"/>
        </w:rPr>
        <w:t>their own monitoring and</w:t>
      </w:r>
      <w:r w:rsidRPr="00DD4940">
        <w:rPr>
          <w:rStyle w:val="StyleUnderline"/>
          <w:highlight w:val="yellow"/>
        </w:rPr>
        <w:t xml:space="preserve"> data collection. Bottom-up “sousveillance”</w:t>
      </w:r>
      <w:r w:rsidRPr="00202F82">
        <w:rPr>
          <w:sz w:val="10"/>
        </w:rPr>
        <w:t xml:space="preserve"> (Bakir 2010; Mann, Nolan, and Wellman 2003) </w:t>
      </w:r>
      <w:r w:rsidRPr="00D0681F">
        <w:rPr>
          <w:rStyle w:val="StyleUnderline"/>
        </w:rPr>
        <w:t>can be</w:t>
      </w:r>
      <w:r w:rsidRPr="00DD4940">
        <w:rPr>
          <w:rStyle w:val="StyleUnderline"/>
          <w:highlight w:val="yellow"/>
        </w:rPr>
        <w:t xml:space="preserve"> used to </w:t>
      </w:r>
      <w:r w:rsidRPr="00202F82">
        <w:rPr>
          <w:rStyle w:val="StyleUnderline"/>
          <w:highlight w:val="yellow"/>
        </w:rPr>
        <w:t xml:space="preserve">document malpractice </w:t>
      </w:r>
      <w:r w:rsidRPr="00D0681F">
        <w:rPr>
          <w:rStyle w:val="StyleUnderline"/>
        </w:rPr>
        <w:t>and</w:t>
      </w:r>
      <w:r w:rsidRPr="00202F82">
        <w:rPr>
          <w:rStyle w:val="StyleUnderline"/>
          <w:highlight w:val="yellow"/>
        </w:rPr>
        <w:t xml:space="preserve"> </w:t>
      </w:r>
      <w:r w:rsidRPr="00DD4940">
        <w:rPr>
          <w:rStyle w:val="StyleUnderline"/>
          <w:highlight w:val="yellow"/>
        </w:rPr>
        <w:t xml:space="preserve">confront authorities. </w:t>
      </w:r>
      <w:r w:rsidRPr="00D0681F">
        <w:rPr>
          <w:rStyle w:val="StyleUnderline"/>
        </w:rPr>
        <w:t>Citizens also</w:t>
      </w:r>
      <w:r w:rsidRPr="00DD4940">
        <w:rPr>
          <w:rStyle w:val="StyleUnderline"/>
          <w:highlight w:val="yellow"/>
        </w:rPr>
        <w:t xml:space="preserve"> </w:t>
      </w:r>
      <w:proofErr w:type="spellStart"/>
      <w:r w:rsidRPr="00DD4940">
        <w:rPr>
          <w:rStyle w:val="StyleUnderline"/>
          <w:highlight w:val="yellow"/>
        </w:rPr>
        <w:t>organise</w:t>
      </w:r>
      <w:proofErr w:type="spellEnd"/>
      <w:r w:rsidRPr="00DD4940">
        <w:rPr>
          <w:rStyle w:val="StyleUnderline"/>
          <w:highlight w:val="yellow"/>
        </w:rPr>
        <w:t xml:space="preserve"> resistance through political action,</w:t>
      </w:r>
      <w:r w:rsidRPr="00202F82">
        <w:rPr>
          <w:sz w:val="10"/>
        </w:rPr>
        <w:t xml:space="preserve"> including movements such as the “Stop Watching Us” and “The Day We Fight Back” campaigns which have </w:t>
      </w:r>
      <w:proofErr w:type="gramStart"/>
      <w:r w:rsidRPr="00202F82">
        <w:rPr>
          <w:sz w:val="10"/>
        </w:rPr>
        <w:t>opened up</w:t>
      </w:r>
      <w:proofErr w:type="gramEnd"/>
      <w:r w:rsidRPr="00202F82">
        <w:rPr>
          <w:sz w:val="10"/>
        </w:rPr>
        <w:t xml:space="preserve"> new spaces for discussion of the consequences of surveillance (see </w:t>
      </w:r>
      <w:proofErr w:type="spellStart"/>
      <w:r w:rsidRPr="00202F82">
        <w:rPr>
          <w:sz w:val="10"/>
        </w:rPr>
        <w:t>Wa¨schel’s</w:t>
      </w:r>
      <w:proofErr w:type="spellEnd"/>
      <w:r w:rsidRPr="00202F82">
        <w:rPr>
          <w:sz w:val="10"/>
        </w:rPr>
        <w:t xml:space="preserve"> article in this issue). More than anything, emerging work on digital citizenship demonstrates that we have some way to go in developing both the conceptual and practical tools to help us understand the implications of surveillance in the digital era. Here, </w:t>
      </w:r>
      <w:r w:rsidRPr="00DD4940">
        <w:rPr>
          <w:rStyle w:val="StyleUnderline"/>
          <w:highlight w:val="yellow"/>
        </w:rPr>
        <w:t>journalism plays a key role</w:t>
      </w:r>
      <w:r w:rsidRPr="00202F82">
        <w:rPr>
          <w:sz w:val="10"/>
        </w:rPr>
        <w:t xml:space="preserve">. </w:t>
      </w:r>
      <w:proofErr w:type="gramStart"/>
      <w:r w:rsidRPr="00202F82">
        <w:rPr>
          <w:sz w:val="10"/>
        </w:rPr>
        <w:t>Was</w:t>
      </w:r>
      <w:proofErr w:type="gramEnd"/>
      <w:r w:rsidRPr="00202F82">
        <w:rPr>
          <w:sz w:val="10"/>
        </w:rPr>
        <w:t xml:space="preserve"> the journalists reporting on the topic are personally highly critical. What is clear is that the complexities of surveillance in the digital era, and how to contest and resist it, are insufficiently </w:t>
      </w:r>
      <w:proofErr w:type="gramStart"/>
      <w:r w:rsidRPr="00202F82">
        <w:rPr>
          <w:sz w:val="10"/>
        </w:rPr>
        <w:t>understood</w:t>
      </w:r>
      <w:proofErr w:type="gramEnd"/>
      <w:r w:rsidRPr="00202F82">
        <w:rPr>
          <w:sz w:val="10"/>
        </w:rPr>
        <w:t xml:space="preserve"> and communicated by journalists. As Thorsen’s article in this issue shows, coverage of encryption technologies remains scant. Despite some increase in attention after the Snowden revelations, there is a lack of depth in such coverage, “with most mentions of encryption vague and non-descript”. Similarly, Bradshaw’s research, based on interviews with UK regional newspaper journalists, demonstrated that these </w:t>
      </w:r>
      <w:r w:rsidRPr="001C29BA">
        <w:rPr>
          <w:rStyle w:val="StyleUnderline"/>
        </w:rPr>
        <w:t xml:space="preserve">journalists displayed “few signs of adapting source protection and </w:t>
      </w:r>
      <w:r w:rsidRPr="001C29BA">
        <w:rPr>
          <w:rStyle w:val="StyleUnderline"/>
        </w:rPr>
        <w:lastRenderedPageBreak/>
        <w:t>information security</w:t>
      </w:r>
      <w:r w:rsidRPr="00DD4940">
        <w:rPr>
          <w:rStyle w:val="StyleUnderline"/>
          <w:highlight w:val="yellow"/>
        </w:rPr>
        <w:t xml:space="preserve"> </w:t>
      </w:r>
      <w:r w:rsidRPr="00202F82">
        <w:rPr>
          <w:sz w:val="10"/>
        </w:rPr>
        <w:t xml:space="preserve">practices </w:t>
      </w:r>
      <w:r w:rsidRPr="001C29BA">
        <w:rPr>
          <w:rStyle w:val="StyleUnderline"/>
        </w:rPr>
        <w:t>to reflect</w:t>
      </w:r>
      <w:r w:rsidRPr="00DD4940">
        <w:rPr>
          <w:rStyle w:val="StyleUnderline"/>
          <w:highlight w:val="yellow"/>
        </w:rPr>
        <w:t xml:space="preserve"> </w:t>
      </w:r>
      <w:r w:rsidRPr="00202F82">
        <w:rPr>
          <w:sz w:val="10"/>
        </w:rPr>
        <w:t xml:space="preserve">new </w:t>
      </w:r>
      <w:r w:rsidRPr="001C29BA">
        <w:rPr>
          <w:rStyle w:val="StyleUnderline"/>
        </w:rPr>
        <w:t>legal</w:t>
      </w:r>
      <w:r w:rsidRPr="00DD4940">
        <w:rPr>
          <w:rStyle w:val="StyleUnderline"/>
          <w:highlight w:val="yellow"/>
        </w:rPr>
        <w:t xml:space="preserve"> </w:t>
      </w:r>
      <w:r w:rsidRPr="00202F82">
        <w:rPr>
          <w:sz w:val="10"/>
        </w:rPr>
        <w:t>and technological</w:t>
      </w:r>
      <w:r w:rsidRPr="00DD4940">
        <w:rPr>
          <w:rStyle w:val="StyleUnderline"/>
          <w:highlight w:val="yellow"/>
        </w:rPr>
        <w:t xml:space="preserve"> </w:t>
      </w:r>
      <w:r w:rsidRPr="001C29BA">
        <w:rPr>
          <w:rStyle w:val="StyleUnderline"/>
        </w:rPr>
        <w:t>threats”,</w:t>
      </w:r>
      <w:r w:rsidRPr="00202F82">
        <w:rPr>
          <w:sz w:val="10"/>
        </w:rPr>
        <w:t xml:space="preserve"> and had “widespread ignorance of what their employers are doing to protect networked systems of production”. Journalists themselves experience surveillance in various forms. A recent Pew Research Center report, Investigative Journalists and Digital Security (Holcomb, Mitchell, and Purcell 2015), shows that investigative journalists are increasingly aware of practices of surveillance, with around two-thirds of US investigative journalists believing the government has collected information about their activities, and nearly half changing the ways they store sensitive information. Such awareness is, however, not universal. Bradshaw’s article highlights that “regional newspapers have not adapted their practices to respond to new legal and technological developments, and journalists have little awareness of what employers are doing to protect production systems”. As the articles by Bradshaw, and Wahl-Jorgensen, Bennett and Cable in this special issue document, </w:t>
      </w:r>
      <w:r w:rsidRPr="001C29BA">
        <w:rPr>
          <w:rStyle w:val="StyleUnderline"/>
        </w:rPr>
        <w:t>targeted</w:t>
      </w:r>
      <w:r w:rsidRPr="00DD4940">
        <w:rPr>
          <w:rStyle w:val="StyleUnderline"/>
          <w:highlight w:val="yellow"/>
        </w:rPr>
        <w:t xml:space="preserve"> surveillance</w:t>
      </w:r>
      <w:r w:rsidRPr="00202F82">
        <w:rPr>
          <w:sz w:val="10"/>
        </w:rPr>
        <w:t xml:space="preserve"> of journalists </w:t>
      </w:r>
      <w:r w:rsidRPr="00DD4940">
        <w:rPr>
          <w:rStyle w:val="StyleUnderline"/>
          <w:highlight w:val="yellow"/>
        </w:rPr>
        <w:t xml:space="preserve">may have a chilling effect </w:t>
      </w:r>
      <w:r w:rsidRPr="00202F82">
        <w:rPr>
          <w:sz w:val="10"/>
        </w:rPr>
        <w:t>on journalistic practice,</w:t>
      </w:r>
      <w:r w:rsidRPr="00DD4940">
        <w:rPr>
          <w:rStyle w:val="StyleUnderline"/>
          <w:highlight w:val="yellow"/>
        </w:rPr>
        <w:t xml:space="preserve"> as journalists shy away from </w:t>
      </w:r>
      <w:r w:rsidRPr="00202F82">
        <w:rPr>
          <w:sz w:val="10"/>
        </w:rPr>
        <w:t>covering sensitive stories and</w:t>
      </w:r>
      <w:r w:rsidRPr="00DD4940">
        <w:rPr>
          <w:rStyle w:val="StyleUnderline"/>
          <w:highlight w:val="yellow"/>
        </w:rPr>
        <w:t xml:space="preserve"> including critical voices for fear </w:t>
      </w:r>
      <w:r w:rsidRPr="001C29BA">
        <w:rPr>
          <w:rStyle w:val="StyleUnderline"/>
        </w:rPr>
        <w:t>of surveillance and</w:t>
      </w:r>
      <w:r w:rsidRPr="00DD4940">
        <w:rPr>
          <w:rStyle w:val="StyleUnderline"/>
          <w:highlight w:val="yellow"/>
        </w:rPr>
        <w:t xml:space="preserve"> </w:t>
      </w:r>
      <w:r w:rsidRPr="00202F82">
        <w:rPr>
          <w:sz w:val="10"/>
        </w:rPr>
        <w:t>associated</w:t>
      </w:r>
      <w:r w:rsidRPr="00DD4940">
        <w:rPr>
          <w:rStyle w:val="StyleUnderline"/>
          <w:highlight w:val="yellow"/>
        </w:rPr>
        <w:t xml:space="preserve"> sanctions. </w:t>
      </w:r>
      <w:r w:rsidRPr="001C29BA">
        <w:rPr>
          <w:rStyle w:val="StyleUnderline"/>
        </w:rPr>
        <w:t>Source protection is a critical concern</w:t>
      </w:r>
      <w:r w:rsidRPr="00202F82">
        <w:rPr>
          <w:sz w:val="10"/>
        </w:rPr>
        <w:t xml:space="preserve"> within this landscape, since “the current situation will prevent all but the most determined from speaking to journalists. In effect,</w:t>
      </w:r>
      <w:r w:rsidRPr="00DD4940">
        <w:rPr>
          <w:rStyle w:val="StyleUnderline"/>
          <w:highlight w:val="yellow"/>
        </w:rPr>
        <w:t xml:space="preserve"> </w:t>
      </w:r>
      <w:r w:rsidRPr="001C29BA">
        <w:rPr>
          <w:rStyle w:val="StyleUnderline"/>
        </w:rPr>
        <w:t>the threat of mass surveillance may all but eliminate confidential sources”</w:t>
      </w:r>
      <w:r w:rsidRPr="00202F82">
        <w:rPr>
          <w:sz w:val="10"/>
        </w:rPr>
        <w:t xml:space="preserve"> (</w:t>
      </w:r>
      <w:proofErr w:type="spellStart"/>
      <w:r w:rsidRPr="00202F82">
        <w:rPr>
          <w:sz w:val="10"/>
        </w:rPr>
        <w:t>Lashmar</w:t>
      </w:r>
      <w:proofErr w:type="spellEnd"/>
      <w:r w:rsidRPr="00202F82">
        <w:rPr>
          <w:sz w:val="10"/>
        </w:rPr>
        <w:t xml:space="preserve"> 2016, 19). News </w:t>
      </w:r>
      <w:proofErr w:type="spellStart"/>
      <w:r w:rsidRPr="00202F82">
        <w:rPr>
          <w:sz w:val="10"/>
        </w:rPr>
        <w:t>organisations</w:t>
      </w:r>
      <w:proofErr w:type="spellEnd"/>
      <w:r w:rsidRPr="00202F82">
        <w:rPr>
          <w:sz w:val="10"/>
        </w:rPr>
        <w:t xml:space="preserve"> do, however, take a critical approach to the surveillance of journalists, as highlighted in Johnson’s article. Johnson analyses US newspaper editorial positions on the tracking of activities of Fox News’ chief Washington correspondent, James Rosen, contrasting those with positions on the Snowden revelations. </w:t>
      </w:r>
    </w:p>
    <w:p w14:paraId="36004988" w14:textId="77777777" w:rsidR="00D77D38" w:rsidRPr="009834AC" w:rsidRDefault="00D77D38" w:rsidP="00D77D38">
      <w:pPr>
        <w:pStyle w:val="Heading4"/>
      </w:pPr>
      <w:r>
        <w:t xml:space="preserve">In effect, a culture of impunity develops around independent journalists. They cannot rely on the state for protection because they are not primarily citizens anymore, they are journalists. To the professional journalist, they are not journalists. They live in a space of exception. Oppressed by the state but rejected by their peers. This hollows out the meaning of life for journalists. Constrains biopolitical nature of identity. </w:t>
      </w:r>
      <w:proofErr w:type="gramStart"/>
      <w:r>
        <w:t>Thus</w:t>
      </w:r>
      <w:proofErr w:type="gramEnd"/>
      <w:r>
        <w:t xml:space="preserve"> the </w:t>
      </w:r>
      <w:proofErr w:type="spellStart"/>
      <w:r>
        <w:t>RoB</w:t>
      </w:r>
      <w:proofErr w:type="spellEnd"/>
      <w:r>
        <w:t xml:space="preserve"> is to resist spaces of exception.</w:t>
      </w:r>
    </w:p>
    <w:p w14:paraId="4411AAAA" w14:textId="77777777" w:rsidR="00D77D38" w:rsidRPr="004B7305" w:rsidRDefault="00D77D38" w:rsidP="00D77D38">
      <w:proofErr w:type="spellStart"/>
      <w:r w:rsidRPr="008C67BD">
        <w:rPr>
          <w:rStyle w:val="Style13ptBold"/>
        </w:rPr>
        <w:t>Pukallus</w:t>
      </w:r>
      <w:proofErr w:type="spellEnd"/>
      <w:r w:rsidRPr="008C67BD">
        <w:rPr>
          <w:rStyle w:val="Style13ptBold"/>
        </w:rPr>
        <w:t xml:space="preserve"> and Harrison 2021 </w:t>
      </w:r>
      <w:r>
        <w:t>[Researchers, U Sheffield] “</w:t>
      </w:r>
      <w:r w:rsidRPr="008C67BD">
        <w:t>The politics of impunity: a study of journalists’ experiential accounts of impunity in Bulgaria, Democratic Republic of Co</w:t>
      </w:r>
      <w:r>
        <w:t>ngo, India, Mexico and Pakistan,”</w:t>
      </w:r>
      <w:r w:rsidRPr="008C67BD">
        <w:t xml:space="preserve"> </w:t>
      </w:r>
      <w:r w:rsidRPr="008C67BD">
        <w:rPr>
          <w:b/>
        </w:rPr>
        <w:t>Journalism</w:t>
      </w:r>
      <w:r w:rsidRPr="008C67BD">
        <w:t>, 22 (2). pp. 303-319. https://doi.org/10.1177/1464884918778248</w:t>
      </w:r>
      <w:r>
        <w:t>/EM</w:t>
      </w:r>
    </w:p>
    <w:p w14:paraId="74CD27CD" w14:textId="77777777" w:rsidR="00D77D38" w:rsidRPr="00402C9F" w:rsidRDefault="00D77D38" w:rsidP="00D77D38">
      <w:pPr>
        <w:rPr>
          <w:sz w:val="8"/>
        </w:rPr>
      </w:pPr>
      <w:r w:rsidRPr="00402C9F">
        <w:rPr>
          <w:sz w:val="8"/>
        </w:rPr>
        <w:t xml:space="preserve">We therefore propose a new approach, which we call </w:t>
      </w:r>
      <w:r w:rsidRPr="001C29BA">
        <w:rPr>
          <w:rStyle w:val="StyleUnderline"/>
        </w:rPr>
        <w:t>the</w:t>
      </w:r>
      <w:r w:rsidRPr="00C578C4">
        <w:rPr>
          <w:rStyle w:val="StyleUnderline"/>
          <w:highlight w:val="yellow"/>
        </w:rPr>
        <w:t xml:space="preserve"> ‘Politics of Impunity’</w:t>
      </w:r>
      <w:r w:rsidRPr="00402C9F">
        <w:rPr>
          <w:sz w:val="8"/>
        </w:rPr>
        <w:t xml:space="preserve">. It is based on the findings of an exploratory study consisting of a set of semi-structured interviews with editors and senior journalists in five countries. It examined how impunity is defined and experienced by journalists and revealed that impunity </w:t>
      </w:r>
      <w:r w:rsidRPr="00C578C4">
        <w:rPr>
          <w:rStyle w:val="StyleUnderline"/>
          <w:highlight w:val="yellow"/>
        </w:rPr>
        <w:t>deprives journalists of</w:t>
      </w:r>
      <w:r w:rsidRPr="00402C9F">
        <w:rPr>
          <w:sz w:val="8"/>
        </w:rPr>
        <w:t xml:space="preserve"> their private </w:t>
      </w:r>
      <w:r w:rsidRPr="00C578C4">
        <w:rPr>
          <w:rStyle w:val="StyleUnderline"/>
          <w:highlight w:val="yellow"/>
        </w:rPr>
        <w:t>autonomy and exiles them into spaces of exception</w:t>
      </w:r>
      <w:r w:rsidRPr="00402C9F">
        <w:rPr>
          <w:sz w:val="8"/>
        </w:rPr>
        <w:t>. The former has been well understood (see Cooke, 1999 and Young, 2017) and following Locke and Habermas (1996) we define private autonomy as a legally protected sphere within which ‘individuals are free to pursue their interests and happiness as they see fit (…)5 and modern law must secure the recognition of private autonomy that is, it must guarantee the exercise of, to use Locke’s phrase, the ‘inalienable rights’ of those subject to it.6 The latter, spaces of exception, is derived from Schmitt’s (2005) and Agamben’s (2005) use of the phrase ‘States of Exception’, and in general terms, refers to the suspension of the legal order and political procedures by the state due to exceptional circumstances.</w:t>
      </w:r>
      <w:r w:rsidRPr="00BF2587">
        <w:rPr>
          <w:rStyle w:val="StyleUnderline"/>
        </w:rPr>
        <w:t xml:space="preserve"> </w:t>
      </w:r>
      <w:r w:rsidRPr="001C29BA">
        <w:rPr>
          <w:rStyle w:val="StyleUnderline"/>
        </w:rPr>
        <w:t>We use</w:t>
      </w:r>
      <w:r w:rsidRPr="00C578C4">
        <w:rPr>
          <w:rStyle w:val="StyleUnderline"/>
          <w:highlight w:val="yellow"/>
        </w:rPr>
        <w:t xml:space="preserve"> ‘Spaces of Exception’ </w:t>
      </w:r>
      <w:r w:rsidRPr="001C29BA">
        <w:rPr>
          <w:rStyle w:val="StyleUnderline"/>
        </w:rPr>
        <w:t>to refer to</w:t>
      </w:r>
      <w:r w:rsidRPr="00C578C4">
        <w:rPr>
          <w:rStyle w:val="StyleUnderline"/>
          <w:highlight w:val="yellow"/>
        </w:rPr>
        <w:t xml:space="preserve"> a sphere </w:t>
      </w:r>
      <w:r w:rsidRPr="00402C9F">
        <w:rPr>
          <w:sz w:val="8"/>
        </w:rPr>
        <w:t>of activity</w:t>
      </w:r>
      <w:r w:rsidRPr="00C578C4">
        <w:rPr>
          <w:rStyle w:val="StyleUnderline"/>
          <w:highlight w:val="yellow"/>
        </w:rPr>
        <w:t xml:space="preserve"> in which </w:t>
      </w:r>
      <w:r w:rsidRPr="00402C9F">
        <w:rPr>
          <w:sz w:val="8"/>
        </w:rPr>
        <w:t xml:space="preserve">the </w:t>
      </w:r>
      <w:r w:rsidRPr="001C29BA">
        <w:rPr>
          <w:rStyle w:val="StyleUnderline"/>
        </w:rPr>
        <w:t>norms of</w:t>
      </w:r>
      <w:r w:rsidRPr="00C578C4">
        <w:rPr>
          <w:rStyle w:val="StyleUnderline"/>
          <w:highlight w:val="yellow"/>
        </w:rPr>
        <w:t xml:space="preserve"> legal procedure </w:t>
      </w:r>
      <w:r w:rsidRPr="00402C9F">
        <w:rPr>
          <w:sz w:val="8"/>
        </w:rPr>
        <w:t>and politically underwritten forms of personal security</w:t>
      </w:r>
      <w:r w:rsidRPr="00C578C4">
        <w:rPr>
          <w:rStyle w:val="StyleUnderline"/>
          <w:highlight w:val="yellow"/>
        </w:rPr>
        <w:t xml:space="preserve"> are suspended with impunity.</w:t>
      </w:r>
      <w:r w:rsidRPr="00402C9F">
        <w:rPr>
          <w:sz w:val="8"/>
        </w:rPr>
        <w:t xml:space="preserve"> It does not refer to geo-political territory (as in Gregory, 2004) rather </w:t>
      </w:r>
      <w:r w:rsidRPr="001C29BA">
        <w:rPr>
          <w:rStyle w:val="StyleUnderline"/>
        </w:rPr>
        <w:t>it is</w:t>
      </w:r>
      <w:r w:rsidRPr="00BF2587">
        <w:rPr>
          <w:rStyle w:val="StyleUnderline"/>
        </w:rPr>
        <w:t xml:space="preserve"> </w:t>
      </w:r>
      <w:r w:rsidRPr="00402C9F">
        <w:rPr>
          <w:sz w:val="8"/>
        </w:rPr>
        <w:t xml:space="preserve">a form of </w:t>
      </w:r>
      <w:r w:rsidRPr="001C29BA">
        <w:rPr>
          <w:rStyle w:val="StyleUnderline"/>
        </w:rPr>
        <w:t>existential and affective space</w:t>
      </w:r>
      <w:r w:rsidRPr="00BF2587">
        <w:rPr>
          <w:rStyle w:val="StyleUnderline"/>
        </w:rPr>
        <w:t xml:space="preserve">. </w:t>
      </w:r>
      <w:r w:rsidRPr="00BF2587">
        <w:rPr>
          <w:rStyle w:val="StyleUnderline"/>
          <w:highlight w:val="yellow"/>
        </w:rPr>
        <w:t>Spaces of exception occur when</w:t>
      </w:r>
      <w:r w:rsidRPr="00BF2587">
        <w:rPr>
          <w:rStyle w:val="StyleUnderline"/>
        </w:rPr>
        <w:t xml:space="preserve"> those</w:t>
      </w:r>
      <w:r w:rsidRPr="00C578C4">
        <w:rPr>
          <w:rStyle w:val="StyleUnderline"/>
          <w:highlight w:val="yellow"/>
        </w:rPr>
        <w:t xml:space="preserve"> </w:t>
      </w:r>
      <w:r w:rsidRPr="00402C9F">
        <w:rPr>
          <w:sz w:val="8"/>
        </w:rPr>
        <w:t>who are</w:t>
      </w:r>
      <w:r w:rsidRPr="00C578C4">
        <w:rPr>
          <w:rStyle w:val="StyleUnderline"/>
          <w:highlight w:val="yellow"/>
        </w:rPr>
        <w:t xml:space="preserve"> </w:t>
      </w:r>
      <w:r w:rsidRPr="00BF2587">
        <w:rPr>
          <w:rStyle w:val="StyleUnderline"/>
        </w:rPr>
        <w:t>in</w:t>
      </w:r>
      <w:r w:rsidRPr="00C578C4">
        <w:rPr>
          <w:rStyle w:val="StyleUnderline"/>
          <w:highlight w:val="yellow"/>
        </w:rPr>
        <w:t xml:space="preserve"> </w:t>
      </w:r>
      <w:r w:rsidRPr="00402C9F">
        <w:rPr>
          <w:sz w:val="8"/>
        </w:rPr>
        <w:t>a position of political</w:t>
      </w:r>
      <w:r w:rsidRPr="00C578C4">
        <w:rPr>
          <w:rStyle w:val="StyleUnderline"/>
          <w:highlight w:val="yellow"/>
        </w:rPr>
        <w:t xml:space="preserve"> </w:t>
      </w:r>
      <w:r w:rsidRPr="00BF2587">
        <w:rPr>
          <w:rStyle w:val="StyleUnderline"/>
        </w:rPr>
        <w:t>power</w:t>
      </w:r>
      <w:r w:rsidRPr="00402C9F">
        <w:rPr>
          <w:sz w:val="8"/>
        </w:rPr>
        <w:t xml:space="preserve"> and decide to </w:t>
      </w:r>
      <w:proofErr w:type="gramStart"/>
      <w:r w:rsidRPr="00402C9F">
        <w:rPr>
          <w:sz w:val="8"/>
        </w:rPr>
        <w:t>no longer legally protect legal and political spaces of individual freedoms</w:t>
      </w:r>
      <w:proofErr w:type="gramEnd"/>
      <w:r w:rsidRPr="00402C9F">
        <w:rPr>
          <w:sz w:val="8"/>
        </w:rPr>
        <w:t xml:space="preserve"> and to </w:t>
      </w:r>
      <w:r w:rsidRPr="00BF2587">
        <w:rPr>
          <w:rStyle w:val="StyleUnderline"/>
        </w:rPr>
        <w:t>no longer guarantee</w:t>
      </w:r>
      <w:r w:rsidRPr="00C578C4">
        <w:rPr>
          <w:rStyle w:val="StyleUnderline"/>
          <w:highlight w:val="yellow"/>
        </w:rPr>
        <w:t xml:space="preserve"> </w:t>
      </w:r>
      <w:r w:rsidRPr="00402C9F">
        <w:rPr>
          <w:sz w:val="8"/>
        </w:rPr>
        <w:t>the safe exercise of</w:t>
      </w:r>
      <w:r w:rsidRPr="00C578C4">
        <w:rPr>
          <w:rStyle w:val="StyleUnderline"/>
          <w:highlight w:val="yellow"/>
        </w:rPr>
        <w:t xml:space="preserve"> </w:t>
      </w:r>
      <w:r w:rsidRPr="00BF2587">
        <w:rPr>
          <w:rStyle w:val="StyleUnderline"/>
        </w:rPr>
        <w:t xml:space="preserve">individual rights for certain </w:t>
      </w:r>
      <w:r w:rsidRPr="00BF2587">
        <w:rPr>
          <w:rStyle w:val="StyleUnderline"/>
          <w:highlight w:val="yellow"/>
        </w:rPr>
        <w:t xml:space="preserve">groups of people </w:t>
      </w:r>
      <w:r w:rsidRPr="00BF2587">
        <w:rPr>
          <w:rStyle w:val="StyleUnderline"/>
        </w:rPr>
        <w:t>then they</w:t>
      </w:r>
      <w:r w:rsidRPr="00F60A33">
        <w:rPr>
          <w:rStyle w:val="Emphasis"/>
          <w:highlight w:val="yellow"/>
        </w:rPr>
        <w:t xml:space="preserve"> exclude them from the political community they belong to.</w:t>
      </w:r>
      <w:r w:rsidRPr="00402C9F">
        <w:rPr>
          <w:sz w:val="8"/>
        </w:rPr>
        <w:t xml:space="preserve"> They </w:t>
      </w:r>
      <w:r w:rsidRPr="00BF2587">
        <w:rPr>
          <w:rStyle w:val="StyleUnderline"/>
        </w:rPr>
        <w:t xml:space="preserve">strip them of </w:t>
      </w:r>
      <w:r w:rsidRPr="00402C9F">
        <w:rPr>
          <w:sz w:val="8"/>
        </w:rPr>
        <w:t xml:space="preserve">their </w:t>
      </w:r>
      <w:r w:rsidRPr="00BF2587">
        <w:rPr>
          <w:rStyle w:val="StyleUnderline"/>
        </w:rPr>
        <w:t>equal citizenship and effectively force them to inhabit a ‘space of exception’</w:t>
      </w:r>
      <w:r w:rsidRPr="00F60A33">
        <w:rPr>
          <w:rStyle w:val="Emphasis"/>
          <w:highlight w:val="yellow"/>
        </w:rPr>
        <w:t xml:space="preserve"> where the law no longer </w:t>
      </w:r>
      <w:proofErr w:type="gramStart"/>
      <w:r w:rsidRPr="00F60A33">
        <w:rPr>
          <w:rStyle w:val="Emphasis"/>
          <w:highlight w:val="yellow"/>
        </w:rPr>
        <w:t>applies</w:t>
      </w:r>
      <w:proofErr w:type="gramEnd"/>
      <w:r w:rsidRPr="00F60A33">
        <w:rPr>
          <w:rStyle w:val="Emphasis"/>
          <w:highlight w:val="yellow"/>
        </w:rPr>
        <w:t xml:space="preserve"> and </w:t>
      </w:r>
      <w:r w:rsidRPr="00402C9F">
        <w:rPr>
          <w:sz w:val="8"/>
        </w:rPr>
        <w:t>political and</w:t>
      </w:r>
      <w:r w:rsidRPr="00F60A33">
        <w:rPr>
          <w:rStyle w:val="Emphasis"/>
          <w:highlight w:val="yellow"/>
        </w:rPr>
        <w:t xml:space="preserve"> civil membership is forfeited</w:t>
      </w:r>
      <w:r w:rsidRPr="00402C9F">
        <w:rPr>
          <w:sz w:val="8"/>
        </w:rPr>
        <w:t xml:space="preserve">. Following Gregory (2004: cf.62/63), a space of exception is in effect a space where </w:t>
      </w:r>
      <w:r w:rsidRPr="00C578C4">
        <w:rPr>
          <w:rStyle w:val="StyleUnderline"/>
          <w:highlight w:val="yellow"/>
        </w:rPr>
        <w:t>journalists</w:t>
      </w:r>
      <w:r w:rsidRPr="00402C9F">
        <w:rPr>
          <w:sz w:val="8"/>
        </w:rPr>
        <w:t xml:space="preserve"> (in this case country nationals) </w:t>
      </w:r>
      <w:r w:rsidRPr="00C578C4">
        <w:rPr>
          <w:rStyle w:val="StyleUnderline"/>
          <w:highlight w:val="yellow"/>
        </w:rPr>
        <w:t xml:space="preserve">are </w:t>
      </w:r>
      <w:r w:rsidRPr="00FE7731">
        <w:rPr>
          <w:rStyle w:val="StyleUnderline"/>
        </w:rPr>
        <w:t>still</w:t>
      </w:r>
      <w:r w:rsidRPr="00C578C4">
        <w:rPr>
          <w:rStyle w:val="StyleUnderline"/>
          <w:highlight w:val="yellow"/>
        </w:rPr>
        <w:t xml:space="preserve"> objects of sovereign </w:t>
      </w:r>
      <w:r w:rsidRPr="00FE7731">
        <w:rPr>
          <w:rStyle w:val="StyleUnderline"/>
        </w:rPr>
        <w:t>(state)</w:t>
      </w:r>
      <w:r w:rsidRPr="00C578C4">
        <w:rPr>
          <w:rStyle w:val="StyleUnderline"/>
          <w:highlight w:val="yellow"/>
        </w:rPr>
        <w:t xml:space="preserve"> power, but</w:t>
      </w:r>
      <w:r w:rsidRPr="00402C9F">
        <w:rPr>
          <w:sz w:val="8"/>
        </w:rPr>
        <w:t xml:space="preserve"> where</w:t>
      </w:r>
      <w:r w:rsidRPr="008211BA">
        <w:rPr>
          <w:rStyle w:val="StyleUnderline"/>
        </w:rPr>
        <w:t xml:space="preserve"> </w:t>
      </w:r>
      <w:r w:rsidRPr="00FE7731">
        <w:rPr>
          <w:rStyle w:val="StyleUnderline"/>
        </w:rPr>
        <w:t>they are</w:t>
      </w:r>
      <w:r w:rsidRPr="00C578C4">
        <w:rPr>
          <w:rStyle w:val="StyleUnderline"/>
          <w:highlight w:val="yellow"/>
        </w:rPr>
        <w:t xml:space="preserve"> excluded from </w:t>
      </w:r>
      <w:r w:rsidRPr="00FE7731">
        <w:t>being its</w:t>
      </w:r>
      <w:r w:rsidRPr="00C578C4">
        <w:rPr>
          <w:rStyle w:val="StyleUnderline"/>
          <w:highlight w:val="yellow"/>
        </w:rPr>
        <w:t xml:space="preserve"> subjects</w:t>
      </w:r>
      <w:r w:rsidRPr="00402C9F">
        <w:rPr>
          <w:sz w:val="8"/>
        </w:rPr>
        <w:t xml:space="preserve">.7 Using these two key-concepts combined with the concept of self-censorship we define the ‘Politics of Impunity’ as a policy of governance whereby </w:t>
      </w:r>
      <w:r w:rsidRPr="00C578C4">
        <w:rPr>
          <w:rStyle w:val="StyleUnderline"/>
          <w:highlight w:val="yellow"/>
        </w:rPr>
        <w:t xml:space="preserve">impunity </w:t>
      </w:r>
      <w:r w:rsidRPr="00FE7731">
        <w:rPr>
          <w:rStyle w:val="StyleUnderline"/>
        </w:rPr>
        <w:t>is used</w:t>
      </w:r>
      <w:r w:rsidRPr="008211BA">
        <w:rPr>
          <w:rStyle w:val="StyleUnderline"/>
        </w:rPr>
        <w:t xml:space="preserve"> </w:t>
      </w:r>
      <w:r w:rsidRPr="00402C9F">
        <w:rPr>
          <w:sz w:val="8"/>
        </w:rPr>
        <w:t>as a political tool by the state and state-sponsored actors</w:t>
      </w:r>
      <w:r w:rsidRPr="00C578C4">
        <w:rPr>
          <w:rStyle w:val="StyleUnderline"/>
          <w:highlight w:val="yellow"/>
        </w:rPr>
        <w:t xml:space="preserve"> </w:t>
      </w:r>
      <w:r w:rsidRPr="00FE7731">
        <w:rPr>
          <w:rStyle w:val="StyleUnderline"/>
        </w:rPr>
        <w:t>to</w:t>
      </w:r>
      <w:r w:rsidRPr="00C578C4">
        <w:rPr>
          <w:rStyle w:val="StyleUnderline"/>
          <w:highlight w:val="yellow"/>
        </w:rPr>
        <w:t xml:space="preserve"> achieve journalistic self</w:t>
      </w:r>
      <w:r>
        <w:rPr>
          <w:rStyle w:val="StyleUnderline"/>
          <w:highlight w:val="yellow"/>
        </w:rPr>
        <w:t>-</w:t>
      </w:r>
      <w:r w:rsidRPr="00C578C4">
        <w:rPr>
          <w:rStyle w:val="StyleUnderline"/>
          <w:highlight w:val="yellow"/>
        </w:rPr>
        <w:t>censorship.</w:t>
      </w:r>
      <w:r w:rsidRPr="00402C9F">
        <w:rPr>
          <w:sz w:val="8"/>
        </w:rPr>
        <w:t xml:space="preserve"> This is done </w:t>
      </w:r>
      <w:r w:rsidRPr="00C578C4">
        <w:rPr>
          <w:rStyle w:val="StyleUnderline"/>
          <w:highlight w:val="yellow"/>
        </w:rPr>
        <w:t xml:space="preserve">through </w:t>
      </w:r>
      <w:r w:rsidRPr="00402C9F">
        <w:rPr>
          <w:sz w:val="8"/>
        </w:rPr>
        <w:t>the deliberate deprivation of private autonomy brought about by the</w:t>
      </w:r>
      <w:r w:rsidRPr="008211BA">
        <w:rPr>
          <w:rStyle w:val="StyleUnderline"/>
        </w:rPr>
        <w:t xml:space="preserve"> </w:t>
      </w:r>
      <w:r w:rsidRPr="00FE7731">
        <w:rPr>
          <w:rStyle w:val="StyleUnderline"/>
        </w:rPr>
        <w:t>enforced</w:t>
      </w:r>
      <w:r w:rsidRPr="008211BA">
        <w:rPr>
          <w:rStyle w:val="StyleUnderline"/>
        </w:rPr>
        <w:t xml:space="preserve"> </w:t>
      </w:r>
      <w:r w:rsidRPr="008211BA">
        <w:rPr>
          <w:rStyle w:val="StyleUnderline"/>
          <w:highlight w:val="yellow"/>
        </w:rPr>
        <w:t xml:space="preserve">exile </w:t>
      </w:r>
      <w:r w:rsidRPr="00C578C4">
        <w:rPr>
          <w:rStyle w:val="StyleUnderline"/>
          <w:highlight w:val="yellow"/>
        </w:rPr>
        <w:t>of journalists into a ‘space of exception’.</w:t>
      </w:r>
      <w:r w:rsidRPr="00C578C4">
        <w:rPr>
          <w:rStyle w:val="StyleUnderline"/>
        </w:rPr>
        <w:t xml:space="preserve"> </w:t>
      </w:r>
      <w:r w:rsidRPr="00402C9F">
        <w:rPr>
          <w:sz w:val="8"/>
        </w:rPr>
        <w:t>Ultimately, the ‘Politics of</w:t>
      </w:r>
      <w:r w:rsidRPr="00202F82">
        <w:rPr>
          <w:rStyle w:val="StyleUnderline"/>
        </w:rPr>
        <w:t xml:space="preserve"> </w:t>
      </w:r>
      <w:r w:rsidRPr="00FE7731">
        <w:rPr>
          <w:rStyle w:val="StyleUnderline"/>
        </w:rPr>
        <w:t>Impunity’ undermines journalism as a civil institution.</w:t>
      </w:r>
      <w:r w:rsidRPr="008211BA">
        <w:rPr>
          <w:rStyle w:val="StyleUnderline"/>
        </w:rPr>
        <w:t>8</w:t>
      </w:r>
    </w:p>
    <w:p w14:paraId="7D7CE0D3" w14:textId="77777777" w:rsidR="00D77D38" w:rsidRPr="00402C9F" w:rsidRDefault="00D77D38" w:rsidP="00D77D38">
      <w:pPr>
        <w:rPr>
          <w:sz w:val="8"/>
        </w:rPr>
      </w:pPr>
      <w:r w:rsidRPr="00402C9F">
        <w:rPr>
          <w:sz w:val="8"/>
        </w:rPr>
        <w:t xml:space="preserve">These </w:t>
      </w:r>
      <w:r w:rsidRPr="00FE7731">
        <w:rPr>
          <w:rStyle w:val="StyleUnderline"/>
        </w:rPr>
        <w:t>two</w:t>
      </w:r>
      <w:r w:rsidRPr="00CD7FAD">
        <w:rPr>
          <w:rStyle w:val="StyleUnderline"/>
          <w:highlight w:val="yellow"/>
        </w:rPr>
        <w:t xml:space="preserve"> consequences are </w:t>
      </w:r>
      <w:r w:rsidRPr="00402C9F">
        <w:rPr>
          <w:sz w:val="8"/>
        </w:rPr>
        <w:t>first,</w:t>
      </w:r>
      <w:r w:rsidRPr="00CD7FAD">
        <w:rPr>
          <w:rStyle w:val="StyleUnderline"/>
          <w:highlight w:val="yellow"/>
        </w:rPr>
        <w:t xml:space="preserve"> </w:t>
      </w:r>
      <w:r w:rsidRPr="00FE7731">
        <w:rPr>
          <w:rStyle w:val="StyleUnderline"/>
        </w:rPr>
        <w:t>the</w:t>
      </w:r>
      <w:r w:rsidRPr="00CD7FAD">
        <w:rPr>
          <w:rStyle w:val="StyleUnderline"/>
          <w:highlight w:val="yellow"/>
        </w:rPr>
        <w:t xml:space="preserve"> loss of private autonomy </w:t>
      </w:r>
      <w:r w:rsidRPr="00FE7731">
        <w:rPr>
          <w:rStyle w:val="StyleUnderline"/>
        </w:rPr>
        <w:t>and</w:t>
      </w:r>
      <w:r w:rsidRPr="00CD7FAD">
        <w:rPr>
          <w:rStyle w:val="StyleUnderline"/>
          <w:highlight w:val="yellow"/>
        </w:rPr>
        <w:t xml:space="preserve"> </w:t>
      </w:r>
      <w:r w:rsidRPr="00402C9F">
        <w:rPr>
          <w:sz w:val="8"/>
        </w:rPr>
        <w:t xml:space="preserve">second, </w:t>
      </w:r>
      <w:r w:rsidRPr="00CD7FAD">
        <w:rPr>
          <w:rStyle w:val="StyleUnderline"/>
          <w:highlight w:val="yellow"/>
        </w:rPr>
        <w:t>‘</w:t>
      </w:r>
      <w:r w:rsidRPr="00FE7731">
        <w:rPr>
          <w:rStyle w:val="StyleUnderline"/>
        </w:rPr>
        <w:t>exile’ into a space of exception.</w:t>
      </w:r>
      <w:r w:rsidRPr="00CD7FAD">
        <w:rPr>
          <w:rStyle w:val="StyleUnderline"/>
          <w:highlight w:val="yellow"/>
        </w:rPr>
        <w:t xml:space="preserve"> </w:t>
      </w:r>
      <w:r w:rsidRPr="00402C9F">
        <w:rPr>
          <w:sz w:val="8"/>
        </w:rPr>
        <w:t xml:space="preserve">It is these two consequences that represent the most significant and pernicious impacts upon journalists and their daily attempts to undertake independent journalism. The loss of private autonomy for journalists means that individual, legal and constitutional rights to freedom of expression are no longer protected or guaranteed by political power. This loss occurs when these rights are suspended with impunity either directly by the state or indirectly when the state endorses the violent actions of state-sponsored actors. </w:t>
      </w:r>
      <w:r w:rsidRPr="00FE7731">
        <w:rPr>
          <w:rStyle w:val="StyleUnderline"/>
        </w:rPr>
        <w:t>The impact</w:t>
      </w:r>
      <w:r w:rsidRPr="00CD7FAD">
        <w:rPr>
          <w:rStyle w:val="StyleUnderline"/>
          <w:highlight w:val="yellow"/>
        </w:rPr>
        <w:t xml:space="preserve"> </w:t>
      </w:r>
      <w:r w:rsidRPr="00402C9F">
        <w:rPr>
          <w:sz w:val="8"/>
        </w:rPr>
        <w:t>of such a</w:t>
      </w:r>
      <w:r w:rsidRPr="00CD7FAD">
        <w:rPr>
          <w:rStyle w:val="StyleUnderline"/>
          <w:highlight w:val="yellow"/>
        </w:rPr>
        <w:t xml:space="preserve"> loss of autonomy is significant </w:t>
      </w:r>
      <w:r w:rsidRPr="00402C9F">
        <w:rPr>
          <w:sz w:val="8"/>
        </w:rPr>
        <w:t>as journalists find themselves</w:t>
      </w:r>
      <w:r w:rsidRPr="00CD7FAD">
        <w:rPr>
          <w:rStyle w:val="StyleUnderline"/>
          <w:highlight w:val="yellow"/>
        </w:rPr>
        <w:t xml:space="preserve"> no longer protected as journalist</w:t>
      </w:r>
      <w:r w:rsidRPr="00402C9F">
        <w:rPr>
          <w:sz w:val="8"/>
        </w:rPr>
        <w:t xml:space="preserve"> – because often such protective laws don’t exist or aren’t upheld – </w:t>
      </w:r>
      <w:r w:rsidRPr="00CD7FAD">
        <w:rPr>
          <w:rStyle w:val="StyleUnderline"/>
          <w:highlight w:val="yellow"/>
        </w:rPr>
        <w:t xml:space="preserve">and no longer protected as citizens </w:t>
      </w:r>
      <w:r w:rsidRPr="00FE7731">
        <w:rPr>
          <w:rStyle w:val="StyleUnderline"/>
        </w:rPr>
        <w:t>because they are journalists</w:t>
      </w:r>
      <w:r w:rsidRPr="00402C9F">
        <w:rPr>
          <w:sz w:val="8"/>
        </w:rPr>
        <w:t>. As such, the loss of the private autonomy for journalists is equal to being stripped of citizenship protected by the Constitution or other forms of fundamental laws. This loss is occasioned by the creation of spaces of exception into which journalists are exiled.</w:t>
      </w:r>
      <w:r w:rsidRPr="00CD7FAD">
        <w:rPr>
          <w:rStyle w:val="StyleUnderline"/>
        </w:rPr>
        <w:t xml:space="preserve"> </w:t>
      </w:r>
      <w:r w:rsidRPr="00402C9F">
        <w:rPr>
          <w:sz w:val="8"/>
        </w:rPr>
        <w:t xml:space="preserve">In other words, </w:t>
      </w:r>
      <w:r w:rsidRPr="008211BA">
        <w:rPr>
          <w:rStyle w:val="StyleUnderline"/>
          <w:highlight w:val="yellow"/>
        </w:rPr>
        <w:t xml:space="preserve">journalists </w:t>
      </w:r>
      <w:r w:rsidRPr="00402C9F">
        <w:rPr>
          <w:sz w:val="8"/>
        </w:rPr>
        <w:t>find themselves</w:t>
      </w:r>
      <w:r w:rsidRPr="00CD7FAD">
        <w:rPr>
          <w:rStyle w:val="StyleUnderline"/>
          <w:highlight w:val="yellow"/>
        </w:rPr>
        <w:t xml:space="preserve"> </w:t>
      </w:r>
      <w:r w:rsidRPr="008211BA">
        <w:rPr>
          <w:rStyle w:val="StyleUnderline"/>
        </w:rPr>
        <w:t>in a space in which</w:t>
      </w:r>
      <w:r w:rsidRPr="00CD7FAD">
        <w:rPr>
          <w:rStyle w:val="StyleUnderline"/>
          <w:highlight w:val="yellow"/>
        </w:rPr>
        <w:t xml:space="preserve"> </w:t>
      </w:r>
      <w:r w:rsidRPr="00402C9F">
        <w:rPr>
          <w:sz w:val="8"/>
        </w:rPr>
        <w:t>the</w:t>
      </w:r>
      <w:r w:rsidRPr="00CD7FAD">
        <w:rPr>
          <w:rStyle w:val="StyleUnderline"/>
          <w:highlight w:val="yellow"/>
        </w:rPr>
        <w:t xml:space="preserve"> </w:t>
      </w:r>
      <w:r w:rsidRPr="008211BA">
        <w:rPr>
          <w:rStyle w:val="StyleUnderline"/>
        </w:rPr>
        <w:t>legal protection</w:t>
      </w:r>
      <w:r w:rsidRPr="00CD7FAD">
        <w:rPr>
          <w:rStyle w:val="StyleUnderline"/>
          <w:highlight w:val="yellow"/>
        </w:rPr>
        <w:t xml:space="preserve"> </w:t>
      </w:r>
      <w:r w:rsidRPr="00402C9F">
        <w:rPr>
          <w:sz w:val="8"/>
        </w:rPr>
        <w:t>of their rights</w:t>
      </w:r>
      <w:r w:rsidRPr="00CD7FAD">
        <w:rPr>
          <w:rStyle w:val="StyleUnderline"/>
          <w:highlight w:val="yellow"/>
        </w:rPr>
        <w:t xml:space="preserve"> </w:t>
      </w:r>
      <w:r w:rsidRPr="008211BA">
        <w:rPr>
          <w:rStyle w:val="StyleUnderline"/>
        </w:rPr>
        <w:t>is absent, where they</w:t>
      </w:r>
      <w:r w:rsidRPr="00CD7FAD">
        <w:rPr>
          <w:rStyle w:val="StyleUnderline"/>
          <w:highlight w:val="yellow"/>
        </w:rPr>
        <w:t xml:space="preserve"> are ‘marked outcast through the operation of sovereign power’ </w:t>
      </w:r>
      <w:r w:rsidRPr="008211BA">
        <w:rPr>
          <w:rStyle w:val="StyleUnderline"/>
        </w:rPr>
        <w:t>and where they lose their legal identity as citizens and</w:t>
      </w:r>
      <w:r w:rsidRPr="00402C9F">
        <w:rPr>
          <w:sz w:val="8"/>
        </w:rPr>
        <w:t xml:space="preserve"> correspondingly </w:t>
      </w:r>
      <w:r w:rsidRPr="008211BA">
        <w:rPr>
          <w:rStyle w:val="StyleUnderline"/>
        </w:rPr>
        <w:t>struggle to</w:t>
      </w:r>
      <w:r w:rsidRPr="00CD7FAD">
        <w:rPr>
          <w:rStyle w:val="StyleUnderline"/>
          <w:highlight w:val="yellow"/>
        </w:rPr>
        <w:t xml:space="preserve"> </w:t>
      </w:r>
      <w:r w:rsidRPr="00402C9F">
        <w:rPr>
          <w:sz w:val="8"/>
        </w:rPr>
        <w:t xml:space="preserve">retain a semblance of </w:t>
      </w:r>
      <w:r w:rsidRPr="008211BA">
        <w:rPr>
          <w:rStyle w:val="StyleUnderline"/>
        </w:rPr>
        <w:t>their identity as journalists.</w:t>
      </w:r>
      <w:r w:rsidRPr="00402C9F">
        <w:rPr>
          <w:sz w:val="8"/>
        </w:rPr>
        <w:t xml:space="preserve"> By committing the ‘crime’ of undertaking </w:t>
      </w:r>
      <w:r w:rsidRPr="00CD7FAD">
        <w:rPr>
          <w:rStyle w:val="StyleUnderline"/>
          <w:highlight w:val="yellow"/>
        </w:rPr>
        <w:t>independent journalism</w:t>
      </w:r>
      <w:r w:rsidRPr="00402C9F">
        <w:rPr>
          <w:sz w:val="8"/>
        </w:rPr>
        <w:t xml:space="preserve"> a journalist </w:t>
      </w:r>
      <w:r w:rsidRPr="00CD7FAD">
        <w:rPr>
          <w:rStyle w:val="StyleUnderline"/>
          <w:highlight w:val="yellow"/>
        </w:rPr>
        <w:t xml:space="preserve">puts </w:t>
      </w:r>
      <w:r w:rsidRPr="008211BA">
        <w:rPr>
          <w:rStyle w:val="StyleUnderline"/>
        </w:rPr>
        <w:t>him/</w:t>
      </w:r>
      <w:r w:rsidRPr="00CD7FAD">
        <w:rPr>
          <w:rStyle w:val="StyleUnderline"/>
          <w:highlight w:val="yellow"/>
        </w:rPr>
        <w:t>herself outside the law and becomes ‘ipso facto</w:t>
      </w:r>
      <w:r w:rsidRPr="00402C9F">
        <w:rPr>
          <w:sz w:val="8"/>
        </w:rPr>
        <w:t xml:space="preserve"> an</w:t>
      </w:r>
      <w:r w:rsidRPr="00CD7FAD">
        <w:rPr>
          <w:rStyle w:val="StyleUnderline"/>
          <w:highlight w:val="yellow"/>
        </w:rPr>
        <w:t xml:space="preserve"> outlaw, a </w:t>
      </w:r>
      <w:proofErr w:type="spellStart"/>
      <w:r w:rsidRPr="00CD7FAD">
        <w:rPr>
          <w:rStyle w:val="StyleUnderline"/>
          <w:highlight w:val="yellow"/>
        </w:rPr>
        <w:t>hostis</w:t>
      </w:r>
      <w:proofErr w:type="spellEnd"/>
      <w:r w:rsidRPr="00CD7FAD">
        <w:rPr>
          <w:rStyle w:val="StyleUnderline"/>
          <w:highlight w:val="yellow"/>
        </w:rPr>
        <w:t xml:space="preserve"> </w:t>
      </w:r>
      <w:r w:rsidRPr="008211BA">
        <w:rPr>
          <w:rStyle w:val="StyleUnderline"/>
        </w:rPr>
        <w:t>[enemy</w:t>
      </w:r>
      <w:r w:rsidRPr="00402C9F">
        <w:rPr>
          <w:sz w:val="8"/>
        </w:rPr>
        <w:t>], a rebel or an enemy of the homeland’ and by consequence, that journalist is ‘put outside the law [</w:t>
      </w:r>
      <w:proofErr w:type="spellStart"/>
      <w:r w:rsidRPr="00402C9F">
        <w:rPr>
          <w:sz w:val="8"/>
        </w:rPr>
        <w:t>vogelfrei</w:t>
      </w:r>
      <w:proofErr w:type="spellEnd"/>
      <w:r w:rsidRPr="00402C9F">
        <w:rPr>
          <w:sz w:val="8"/>
        </w:rPr>
        <w:t xml:space="preserve">] and </w:t>
      </w:r>
      <w:proofErr w:type="gramStart"/>
      <w:r w:rsidRPr="00402C9F">
        <w:rPr>
          <w:sz w:val="8"/>
        </w:rPr>
        <w:t>becomes automatically</w:t>
      </w:r>
      <w:proofErr w:type="gramEnd"/>
      <w:r w:rsidRPr="00402C9F">
        <w:rPr>
          <w:sz w:val="8"/>
        </w:rPr>
        <w:t xml:space="preserve"> the object of an arbitrary execution’ (Schmitt, 2014: 152). </w:t>
      </w:r>
      <w:r w:rsidRPr="00202F82">
        <w:rPr>
          <w:rStyle w:val="Emphasis"/>
          <w:highlight w:val="yellow"/>
        </w:rPr>
        <w:t xml:space="preserve">The journalist is simultaneously within and beyond the legal order. </w:t>
      </w:r>
      <w:r w:rsidRPr="008211BA">
        <w:rPr>
          <w:rStyle w:val="StyleUnderline"/>
        </w:rPr>
        <w:t>It is these</w:t>
      </w:r>
      <w:r w:rsidRPr="00CD7FAD">
        <w:rPr>
          <w:rStyle w:val="StyleUnderline"/>
          <w:highlight w:val="yellow"/>
        </w:rPr>
        <w:t xml:space="preserve"> </w:t>
      </w:r>
      <w:r w:rsidRPr="00402C9F">
        <w:rPr>
          <w:sz w:val="8"/>
        </w:rPr>
        <w:t>political-</w:t>
      </w:r>
      <w:r w:rsidRPr="008211BA">
        <w:rPr>
          <w:rStyle w:val="StyleUnderline"/>
        </w:rPr>
        <w:t>legal</w:t>
      </w:r>
      <w:r w:rsidRPr="008211BA">
        <w:rPr>
          <w:rStyle w:val="StyleUnderline"/>
          <w:highlight w:val="yellow"/>
        </w:rPr>
        <w:t xml:space="preserve"> </w:t>
      </w:r>
      <w:r w:rsidRPr="008211BA">
        <w:rPr>
          <w:rStyle w:val="StyleUnderline"/>
        </w:rPr>
        <w:lastRenderedPageBreak/>
        <w:t>consequences of impunity that lie at the root of what journalists</w:t>
      </w:r>
      <w:r w:rsidRPr="00202F82">
        <w:rPr>
          <w:rStyle w:val="Emphasis"/>
          <w:highlight w:val="yellow"/>
        </w:rPr>
        <w:t xml:space="preserve"> often express </w:t>
      </w:r>
      <w:r w:rsidRPr="008211BA">
        <w:rPr>
          <w:rStyle w:val="StyleUnderline"/>
        </w:rPr>
        <w:t>as the feeling</w:t>
      </w:r>
      <w:r w:rsidRPr="00202F82">
        <w:rPr>
          <w:rStyle w:val="Emphasis"/>
          <w:highlight w:val="yellow"/>
        </w:rPr>
        <w:t xml:space="preserve"> that their life ‘isn’t worth anything’, ‘</w:t>
      </w:r>
      <w:r w:rsidRPr="008211BA">
        <w:rPr>
          <w:rStyle w:val="StyleUnderline"/>
        </w:rPr>
        <w:t>that their lives don’t matter’</w:t>
      </w:r>
      <w:r w:rsidRPr="00402C9F">
        <w:rPr>
          <w:sz w:val="8"/>
        </w:rPr>
        <w:t xml:space="preserve">, ‘that there is no solution’ (see above). What is felt is the consequence of an essentially political and legal decision </w:t>
      </w:r>
      <w:proofErr w:type="gramStart"/>
      <w:r w:rsidRPr="00402C9F">
        <w:rPr>
          <w:sz w:val="8"/>
        </w:rPr>
        <w:t>with regard to</w:t>
      </w:r>
      <w:proofErr w:type="gramEnd"/>
      <w:r w:rsidRPr="00402C9F">
        <w:rPr>
          <w:sz w:val="8"/>
        </w:rPr>
        <w:t xml:space="preserve"> the withdrawal of political protection</w:t>
      </w:r>
      <w:r w:rsidRPr="00CD7FAD">
        <w:rPr>
          <w:rStyle w:val="StyleUnderline"/>
        </w:rPr>
        <w:t xml:space="preserve"> </w:t>
      </w:r>
      <w:r w:rsidRPr="00402C9F">
        <w:rPr>
          <w:sz w:val="8"/>
        </w:rPr>
        <w:t xml:space="preserve">combined with the loss of effective citizenship. </w:t>
      </w:r>
      <w:r w:rsidRPr="00CD7FAD">
        <w:rPr>
          <w:rStyle w:val="StyleUnderline"/>
          <w:highlight w:val="yellow"/>
        </w:rPr>
        <w:t xml:space="preserve">These </w:t>
      </w:r>
      <w:r w:rsidRPr="00402C9F">
        <w:rPr>
          <w:sz w:val="8"/>
        </w:rPr>
        <w:t xml:space="preserve">political-legal </w:t>
      </w:r>
      <w:r w:rsidRPr="00CD7FAD">
        <w:rPr>
          <w:rStyle w:val="StyleUnderline"/>
          <w:highlight w:val="yellow"/>
        </w:rPr>
        <w:t xml:space="preserve">spaces of exception </w:t>
      </w:r>
      <w:r w:rsidRPr="00402C9F">
        <w:rPr>
          <w:sz w:val="8"/>
        </w:rPr>
        <w:t>have</w:t>
      </w:r>
      <w:r w:rsidRPr="00CD7FAD">
        <w:rPr>
          <w:rStyle w:val="StyleUnderline"/>
          <w:highlight w:val="yellow"/>
        </w:rPr>
        <w:t xml:space="preserve"> become the </w:t>
      </w:r>
      <w:r w:rsidRPr="00402C9F">
        <w:rPr>
          <w:sz w:val="8"/>
        </w:rPr>
        <w:t>global</w:t>
      </w:r>
      <w:r w:rsidRPr="00CD7FAD">
        <w:rPr>
          <w:rStyle w:val="StyleUnderline"/>
          <w:highlight w:val="yellow"/>
        </w:rPr>
        <w:t xml:space="preserve"> norm for journalists</w:t>
      </w:r>
      <w:r w:rsidRPr="00402C9F">
        <w:rPr>
          <w:sz w:val="8"/>
        </w:rPr>
        <w:t xml:space="preserve"> who work under the circumstances of the use of impunity.</w:t>
      </w:r>
    </w:p>
    <w:p w14:paraId="3AC9FA82" w14:textId="77777777" w:rsidR="00D77D38" w:rsidRPr="00C578C4" w:rsidRDefault="00D77D38" w:rsidP="00D77D38">
      <w:pPr>
        <w:rPr>
          <w:rStyle w:val="StyleUnderline"/>
        </w:rPr>
      </w:pPr>
      <w:r w:rsidRPr="008211BA">
        <w:rPr>
          <w:rStyle w:val="StyleUnderline"/>
        </w:rPr>
        <w:t>The feeling of helplessness</w:t>
      </w:r>
      <w:r w:rsidRPr="00C578C4">
        <w:rPr>
          <w:rStyle w:val="StyleUnderline"/>
          <w:highlight w:val="yellow"/>
        </w:rPr>
        <w:t xml:space="preserve"> </w:t>
      </w:r>
      <w:r w:rsidRPr="00402C9F">
        <w:rPr>
          <w:sz w:val="8"/>
        </w:rPr>
        <w:t>described above</w:t>
      </w:r>
      <w:r w:rsidRPr="008211BA">
        <w:rPr>
          <w:rStyle w:val="StyleUnderline"/>
        </w:rPr>
        <w:t xml:space="preserve"> was </w:t>
      </w:r>
      <w:r w:rsidRPr="00402C9F">
        <w:rPr>
          <w:sz w:val="8"/>
        </w:rPr>
        <w:t>further</w:t>
      </w:r>
      <w:r w:rsidRPr="00C578C4">
        <w:rPr>
          <w:rStyle w:val="StyleUnderline"/>
          <w:highlight w:val="yellow"/>
        </w:rPr>
        <w:t xml:space="preserve"> </w:t>
      </w:r>
      <w:r w:rsidRPr="008211BA">
        <w:rPr>
          <w:rStyle w:val="StyleUnderline"/>
        </w:rPr>
        <w:t xml:space="preserve">exacerbated </w:t>
      </w:r>
      <w:r w:rsidRPr="00402C9F">
        <w:rPr>
          <w:sz w:val="8"/>
        </w:rPr>
        <w:t xml:space="preserve">the </w:t>
      </w:r>
      <w:r w:rsidRPr="008211BA">
        <w:rPr>
          <w:rStyle w:val="StyleUnderline"/>
        </w:rPr>
        <w:t>lack of journalistic solidarity.</w:t>
      </w:r>
      <w:r w:rsidRPr="00C578C4">
        <w:rPr>
          <w:rStyle w:val="StyleUnderline"/>
        </w:rPr>
        <w:t xml:space="preserve"> </w:t>
      </w:r>
      <w:r w:rsidRPr="00402C9F">
        <w:rPr>
          <w:sz w:val="8"/>
        </w:rPr>
        <w:t xml:space="preserve">Fellow journalists are perceived as not interested in what happens to their colleagues, they don’t report these attacks and thereby don’t provide a feeling of belonging to a community or a feeling of being supported. Ultimately </w:t>
      </w:r>
      <w:r w:rsidRPr="008211BA">
        <w:rPr>
          <w:rStyle w:val="StyleUnderline"/>
        </w:rPr>
        <w:t xml:space="preserve">the lack of journalistic solidarity </w:t>
      </w:r>
      <w:r w:rsidRPr="00402C9F">
        <w:rPr>
          <w:sz w:val="8"/>
        </w:rPr>
        <w:t>and journalism associations</w:t>
      </w:r>
      <w:r w:rsidRPr="00C578C4">
        <w:rPr>
          <w:rStyle w:val="StyleUnderline"/>
          <w:highlight w:val="yellow"/>
        </w:rPr>
        <w:t xml:space="preserve"> </w:t>
      </w:r>
      <w:r w:rsidRPr="008211BA">
        <w:rPr>
          <w:rStyle w:val="StyleUnderline"/>
        </w:rPr>
        <w:t>mean that</w:t>
      </w:r>
      <w:r w:rsidRPr="00C578C4">
        <w:rPr>
          <w:rStyle w:val="StyleUnderline"/>
          <w:highlight w:val="yellow"/>
        </w:rPr>
        <w:t xml:space="preserve"> </w:t>
      </w:r>
      <w:r w:rsidRPr="00402C9F">
        <w:rPr>
          <w:sz w:val="8"/>
        </w:rPr>
        <w:t>opportunities for common</w:t>
      </w:r>
      <w:r w:rsidRPr="00C578C4">
        <w:rPr>
          <w:rStyle w:val="StyleUnderline"/>
          <w:highlight w:val="yellow"/>
        </w:rPr>
        <w:t xml:space="preserve"> </w:t>
      </w:r>
      <w:r w:rsidRPr="008211BA">
        <w:rPr>
          <w:rStyle w:val="StyleUnderline"/>
        </w:rPr>
        <w:t>civil</w:t>
      </w:r>
      <w:r w:rsidRPr="00C578C4">
        <w:rPr>
          <w:rStyle w:val="StyleUnderline"/>
          <w:highlight w:val="yellow"/>
        </w:rPr>
        <w:t xml:space="preserve"> </w:t>
      </w:r>
      <w:r w:rsidRPr="00402C9F">
        <w:rPr>
          <w:sz w:val="8"/>
        </w:rPr>
        <w:t>resilience or</w:t>
      </w:r>
      <w:r w:rsidRPr="00C578C4">
        <w:rPr>
          <w:rStyle w:val="StyleUnderline"/>
          <w:highlight w:val="yellow"/>
        </w:rPr>
        <w:t xml:space="preserve"> </w:t>
      </w:r>
      <w:r w:rsidRPr="008211BA">
        <w:rPr>
          <w:rStyle w:val="StyleUnderline"/>
        </w:rPr>
        <w:t>resistance to impunity are non-existent</w:t>
      </w:r>
      <w:r w:rsidRPr="00402C9F">
        <w:rPr>
          <w:sz w:val="8"/>
        </w:rPr>
        <w:t>. Bulgarian journalists said that a ‘journalistic community’ in the form of journalism associations that could provide an alternative form of collective protection did not exist. In India, there is equally a lack of journalistic solidarity. This lack combined with a lack of public awareness about attacks on journalists (see below) ensures that crimes against journalists don’t get reported allowing for impunity to continue.</w:t>
      </w:r>
    </w:p>
    <w:p w14:paraId="719C30CE" w14:textId="77777777" w:rsidR="00D77D38" w:rsidRPr="00402C9F" w:rsidRDefault="00D77D38" w:rsidP="00D77D38">
      <w:pPr>
        <w:rPr>
          <w:sz w:val="8"/>
        </w:rPr>
      </w:pPr>
      <w:r w:rsidRPr="00C578C4">
        <w:rPr>
          <w:rStyle w:val="StyleUnderline"/>
          <w:highlight w:val="yellow"/>
        </w:rPr>
        <w:t>Independent journalism has the</w:t>
      </w:r>
      <w:r w:rsidRPr="00402C9F">
        <w:rPr>
          <w:sz w:val="8"/>
        </w:rPr>
        <w:t xml:space="preserve"> ideal </w:t>
      </w:r>
      <w:r w:rsidRPr="00C578C4">
        <w:rPr>
          <w:rStyle w:val="StyleUnderline"/>
          <w:highlight w:val="yellow"/>
        </w:rPr>
        <w:t xml:space="preserve">role of holding </w:t>
      </w:r>
      <w:r w:rsidRPr="00402C9F">
        <w:rPr>
          <w:sz w:val="8"/>
        </w:rPr>
        <w:t>those in</w:t>
      </w:r>
      <w:r w:rsidRPr="00C578C4">
        <w:rPr>
          <w:rStyle w:val="StyleUnderline"/>
          <w:highlight w:val="yellow"/>
        </w:rPr>
        <w:t xml:space="preserve"> power to account </w:t>
      </w:r>
      <w:r w:rsidRPr="00402C9F">
        <w:rPr>
          <w:sz w:val="8"/>
        </w:rPr>
        <w:t xml:space="preserve">and to inform the public about issues of public concern; issues that are commonly referred to as being in the public interest. </w:t>
      </w:r>
      <w:r w:rsidRPr="00C578C4">
        <w:rPr>
          <w:rStyle w:val="StyleUnderline"/>
          <w:highlight w:val="yellow"/>
        </w:rPr>
        <w:t>This</w:t>
      </w:r>
      <w:r w:rsidRPr="00402C9F">
        <w:rPr>
          <w:sz w:val="8"/>
        </w:rPr>
        <w:t xml:space="preserve">, in turn, </w:t>
      </w:r>
      <w:r w:rsidRPr="00C578C4">
        <w:rPr>
          <w:rStyle w:val="StyleUnderline"/>
          <w:highlight w:val="yellow"/>
        </w:rPr>
        <w:t>enables the civil sphere to be autonomous</w:t>
      </w:r>
      <w:r w:rsidRPr="00402C9F">
        <w:rPr>
          <w:sz w:val="8"/>
        </w:rPr>
        <w:t xml:space="preserve"> and to some extent independent of the non-civil spheres (including the political sphere </w:t>
      </w:r>
      <w:proofErr w:type="gramStart"/>
      <w:r w:rsidRPr="00402C9F">
        <w:rPr>
          <w:sz w:val="8"/>
        </w:rPr>
        <w:t>i.e.</w:t>
      </w:r>
      <w:proofErr w:type="gramEnd"/>
      <w:r w:rsidRPr="00402C9F">
        <w:rPr>
          <w:sz w:val="8"/>
        </w:rPr>
        <w:t xml:space="preserve"> the state and government). It also </w:t>
      </w:r>
      <w:r w:rsidRPr="00202F82">
        <w:rPr>
          <w:rStyle w:val="Emphasis"/>
          <w:highlight w:val="yellow"/>
        </w:rPr>
        <w:t>enables free debate and democratic citizenship</w:t>
      </w:r>
      <w:r w:rsidRPr="00C578C4">
        <w:rPr>
          <w:rStyle w:val="StyleUnderline"/>
          <w:highlight w:val="yellow"/>
        </w:rPr>
        <w:t>.</w:t>
      </w:r>
      <w:r w:rsidRPr="00402C9F">
        <w:rPr>
          <w:sz w:val="8"/>
        </w:rPr>
        <w:t xml:space="preserve"> </w:t>
      </w:r>
    </w:p>
    <w:p w14:paraId="1009380A" w14:textId="77777777" w:rsidR="00D77D38" w:rsidRPr="00A616AF" w:rsidRDefault="00D77D38" w:rsidP="00D77D38">
      <w:pPr>
        <w:pStyle w:val="Heading4"/>
      </w:pPr>
      <w:r w:rsidRPr="00A616AF">
        <w:t>No value to life in a biopolitical framework—everyone is exposed to the possibility of being reduced to bare life in the name of instrumentality</w:t>
      </w:r>
      <w:r>
        <w:t xml:space="preserve">. </w:t>
      </w:r>
    </w:p>
    <w:p w14:paraId="4CB78C02" w14:textId="77777777" w:rsidR="00D77D38" w:rsidRPr="00A616AF" w:rsidRDefault="00D77D38" w:rsidP="00D77D38">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3883014B" w14:textId="77777777" w:rsidR="00D77D38" w:rsidRPr="0081517F" w:rsidRDefault="00D77D38" w:rsidP="00D77D38">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14D5688D" w14:textId="77777777" w:rsidR="00D77D38" w:rsidRPr="004928F2" w:rsidRDefault="00D77D38" w:rsidP="00D77D38">
      <w:pPr>
        <w:rPr>
          <w:sz w:val="8"/>
        </w:rPr>
      </w:pPr>
    </w:p>
    <w:p w14:paraId="5A189594" w14:textId="77777777" w:rsidR="00D77D38" w:rsidRDefault="00D77D38" w:rsidP="00D77D38">
      <w:pPr>
        <w:pStyle w:val="Heading4"/>
      </w:pPr>
      <w:proofErr w:type="gramStart"/>
      <w:r>
        <w:t>Therefore</w:t>
      </w:r>
      <w:proofErr w:type="gramEnd"/>
      <w:r>
        <w:t xml:space="preserve"> I stand resolved: </w:t>
      </w:r>
      <w:r w:rsidRPr="00DA1A7A">
        <w:t>In a democracy, a free press ought to prior</w:t>
      </w:r>
      <w:r>
        <w:t>itize objectivity over advocacy.</w:t>
      </w:r>
    </w:p>
    <w:p w14:paraId="7C2F3CFB" w14:textId="0057332C" w:rsidR="00D77D38" w:rsidRDefault="00B63D77" w:rsidP="00D77D38">
      <w:pPr>
        <w:pStyle w:val="Heading2"/>
      </w:pPr>
      <w:r>
        <w:lastRenderedPageBreak/>
        <w:t xml:space="preserve">Part 3: </w:t>
      </w:r>
      <w:r w:rsidR="00D77D38">
        <w:t>Pragmatic of Objectivity</w:t>
      </w:r>
    </w:p>
    <w:p w14:paraId="370F18B2" w14:textId="77777777" w:rsidR="00263C14" w:rsidRDefault="00263C14" w:rsidP="00263C14">
      <w:pPr>
        <w:pStyle w:val="Heading4"/>
      </w:pPr>
      <w:r>
        <w:t xml:space="preserve">Objectivity must be modified to stress transparency as defining characteristic. “Pragmatic Objectivity” is a superior middle way to objective analysis. </w:t>
      </w:r>
    </w:p>
    <w:p w14:paraId="59334685" w14:textId="77777777" w:rsidR="00263C14" w:rsidRDefault="00263C14" w:rsidP="00263C14">
      <w:r w:rsidRPr="001351D4">
        <w:rPr>
          <w:rStyle w:val="Style13ptBold"/>
        </w:rPr>
        <w:t xml:space="preserve">McGuckin 2015 </w:t>
      </w:r>
      <w:r>
        <w:t xml:space="preserve">[Stuart, BA Journalism, Murdoch U.; currently </w:t>
      </w:r>
      <w:r w:rsidRPr="001351D4">
        <w:t>Research Officer. Department of the Premier and Cabinet of WA</w:t>
      </w:r>
      <w:r>
        <w:t>, Australia] “</w:t>
      </w:r>
      <w:r w:rsidRPr="001351D4">
        <w:t>The Rise of Citizen Journalism: Its impact on professional journalism’s traditional ideal of objectivity</w:t>
      </w:r>
      <w:r>
        <w:t xml:space="preserve">,” </w:t>
      </w:r>
      <w:r>
        <w:rPr>
          <w:b/>
        </w:rPr>
        <w:t>Thesis Online</w:t>
      </w:r>
      <w:r>
        <w:t xml:space="preserve"> </w:t>
      </w:r>
      <w:hyperlink r:id="rId14" w:history="1">
        <w:r w:rsidRPr="00C4546E">
          <w:rPr>
            <w:rStyle w:val="Hyperlink"/>
          </w:rPr>
          <w:t>https://researchrepository.murdoch.edu.au/id/eprint/29490/1/whole.pdf/EM</w:t>
        </w:r>
      </w:hyperlink>
    </w:p>
    <w:p w14:paraId="1F253EB3" w14:textId="77777777" w:rsidR="00263C14" w:rsidRPr="005D3AE5" w:rsidRDefault="00263C14" w:rsidP="00263C14">
      <w:pPr>
        <w:rPr>
          <w:sz w:val="8"/>
        </w:rPr>
      </w:pPr>
      <w:r w:rsidRPr="005D3AE5">
        <w:rPr>
          <w:sz w:val="8"/>
        </w:rPr>
        <w:t xml:space="preserve">An increasingly </w:t>
      </w:r>
      <w:proofErr w:type="spellStart"/>
      <w:r w:rsidRPr="005D3AE5">
        <w:rPr>
          <w:sz w:val="8"/>
        </w:rPr>
        <w:t>sceptical</w:t>
      </w:r>
      <w:proofErr w:type="spellEnd"/>
      <w:r w:rsidRPr="005D3AE5">
        <w:rPr>
          <w:sz w:val="8"/>
        </w:rPr>
        <w:t xml:space="preserve"> audience has the potential to become distracted looking for things to be critical about and may miss the information being communicated. </w:t>
      </w:r>
      <w:r w:rsidRPr="00D116F4">
        <w:rPr>
          <w:rStyle w:val="StyleUnderline"/>
        </w:rPr>
        <w:t>By being</w:t>
      </w:r>
      <w:r w:rsidRPr="00EB138D">
        <w:rPr>
          <w:rStyle w:val="StyleUnderline"/>
          <w:highlight w:val="yellow"/>
        </w:rPr>
        <w:t xml:space="preserve"> transparent</w:t>
      </w:r>
      <w:r w:rsidRPr="005D3AE5">
        <w:rPr>
          <w:sz w:val="8"/>
        </w:rPr>
        <w:t xml:space="preserve">—acknowledging their own fallibility, position, and process— </w:t>
      </w:r>
      <w:r w:rsidRPr="00EB138D">
        <w:rPr>
          <w:rStyle w:val="StyleUnderline"/>
          <w:highlight w:val="yellow"/>
        </w:rPr>
        <w:t xml:space="preserve">journalists </w:t>
      </w:r>
      <w:r w:rsidRPr="005D3AE5">
        <w:rPr>
          <w:sz w:val="8"/>
        </w:rPr>
        <w:t>may be able to</w:t>
      </w:r>
      <w:r w:rsidRPr="00EB138D">
        <w:rPr>
          <w:rStyle w:val="StyleUnderline"/>
          <w:highlight w:val="yellow"/>
        </w:rPr>
        <w:t xml:space="preserve"> </w:t>
      </w:r>
      <w:proofErr w:type="gramStart"/>
      <w:r w:rsidRPr="00EB138D">
        <w:rPr>
          <w:rStyle w:val="StyleUnderline"/>
          <w:highlight w:val="yellow"/>
        </w:rPr>
        <w:t>more effectively communicate information</w:t>
      </w:r>
      <w:proofErr w:type="gramEnd"/>
      <w:r w:rsidRPr="005D3AE5">
        <w:rPr>
          <w:sz w:val="8"/>
        </w:rPr>
        <w:t xml:space="preserve">. Despite this, it is important to </w:t>
      </w:r>
      <w:proofErr w:type="spellStart"/>
      <w:r w:rsidRPr="005D3AE5">
        <w:rPr>
          <w:sz w:val="8"/>
        </w:rPr>
        <w:t>recognise</w:t>
      </w:r>
      <w:proofErr w:type="spellEnd"/>
      <w:r w:rsidRPr="005D3AE5">
        <w:rPr>
          <w:rStyle w:val="StyleUnderline"/>
        </w:rPr>
        <w:t xml:space="preserve"> </w:t>
      </w:r>
      <w:r w:rsidRPr="00D116F4">
        <w:rPr>
          <w:rStyle w:val="StyleUnderline"/>
        </w:rPr>
        <w:t>the</w:t>
      </w:r>
      <w:r w:rsidRPr="00EB138D">
        <w:rPr>
          <w:rStyle w:val="StyleUnderline"/>
          <w:highlight w:val="yellow"/>
        </w:rPr>
        <w:t xml:space="preserve"> </w:t>
      </w:r>
      <w:r w:rsidRPr="005D3AE5">
        <w:rPr>
          <w:sz w:val="8"/>
        </w:rPr>
        <w:t>familiar</w:t>
      </w:r>
      <w:r w:rsidRPr="00EB138D">
        <w:rPr>
          <w:rStyle w:val="StyleUnderline"/>
          <w:highlight w:val="yellow"/>
        </w:rPr>
        <w:t xml:space="preserve"> </w:t>
      </w:r>
      <w:r w:rsidRPr="00D116F4">
        <w:rPr>
          <w:rStyle w:val="StyleUnderline"/>
        </w:rPr>
        <w:t>aversion to opinion</w:t>
      </w:r>
      <w:r w:rsidRPr="005D3AE5">
        <w:rPr>
          <w:sz w:val="8"/>
        </w:rPr>
        <w:t xml:space="preserve">, in </w:t>
      </w:r>
      <w:proofErr w:type="spellStart"/>
      <w:r w:rsidRPr="005D3AE5">
        <w:rPr>
          <w:sz w:val="8"/>
        </w:rPr>
        <w:t>favour</w:t>
      </w:r>
      <w:proofErr w:type="spellEnd"/>
      <w:r w:rsidRPr="005D3AE5">
        <w:rPr>
          <w:sz w:val="8"/>
        </w:rPr>
        <w:t xml:space="preserve"> of good reporting based on independence,</w:t>
      </w:r>
      <w:r w:rsidRPr="00EB138D">
        <w:rPr>
          <w:rStyle w:val="StyleUnderline"/>
          <w:highlight w:val="yellow"/>
        </w:rPr>
        <w:t xml:space="preserve"> </w:t>
      </w:r>
      <w:r w:rsidRPr="00D116F4">
        <w:rPr>
          <w:rStyle w:val="StyleUnderline"/>
        </w:rPr>
        <w:t>that exist in both</w:t>
      </w:r>
      <w:r w:rsidRPr="00EB138D">
        <w:rPr>
          <w:rStyle w:val="StyleUnderline"/>
          <w:highlight w:val="yellow"/>
        </w:rPr>
        <w:t xml:space="preserve"> </w:t>
      </w:r>
      <w:r w:rsidRPr="005D3AE5">
        <w:rPr>
          <w:sz w:val="8"/>
        </w:rPr>
        <w:t>this notion of</w:t>
      </w:r>
      <w:r w:rsidRPr="00EB138D">
        <w:rPr>
          <w:rStyle w:val="StyleUnderline"/>
          <w:highlight w:val="yellow"/>
        </w:rPr>
        <w:t xml:space="preserve"> transparency and </w:t>
      </w:r>
      <w:r w:rsidRPr="005D3AE5">
        <w:rPr>
          <w:sz w:val="8"/>
        </w:rPr>
        <w:t xml:space="preserve">the </w:t>
      </w:r>
      <w:r w:rsidRPr="00EB138D">
        <w:rPr>
          <w:rStyle w:val="StyleUnderline"/>
          <w:highlight w:val="yellow"/>
        </w:rPr>
        <w:t>standards</w:t>
      </w:r>
      <w:r w:rsidRPr="005D3AE5">
        <w:rPr>
          <w:sz w:val="8"/>
        </w:rPr>
        <w:t xml:space="preserve"> Ward (2006, 19) proposed </w:t>
      </w:r>
      <w:r w:rsidRPr="00EB138D">
        <w:rPr>
          <w:rStyle w:val="StyleUnderline"/>
          <w:highlight w:val="yellow"/>
        </w:rPr>
        <w:t>journalists follow</w:t>
      </w:r>
      <w:r w:rsidRPr="005D3AE5">
        <w:rPr>
          <w:sz w:val="8"/>
        </w:rPr>
        <w:t xml:space="preserve"> </w:t>
      </w:r>
      <w:proofErr w:type="gramStart"/>
      <w:r w:rsidRPr="005D3AE5">
        <w:rPr>
          <w:sz w:val="8"/>
        </w:rPr>
        <w:t>in an effort to</w:t>
      </w:r>
      <w:proofErr w:type="gramEnd"/>
      <w:r w:rsidRPr="005D3AE5">
        <w:rPr>
          <w:sz w:val="8"/>
        </w:rPr>
        <w:t xml:space="preserve"> be objective. This suggests the notion of journalistic </w:t>
      </w:r>
      <w:r w:rsidRPr="00D116F4">
        <w:rPr>
          <w:rStyle w:val="StyleUnderline"/>
        </w:rPr>
        <w:t>objectivity might</w:t>
      </w:r>
      <w:r w:rsidRPr="00EB138D">
        <w:rPr>
          <w:rStyle w:val="StyleUnderline"/>
          <w:highlight w:val="yellow"/>
        </w:rPr>
        <w:t xml:space="preserve"> </w:t>
      </w:r>
      <w:r w:rsidRPr="005D3AE5">
        <w:rPr>
          <w:sz w:val="8"/>
        </w:rPr>
        <w:t xml:space="preserve">simply </w:t>
      </w:r>
      <w:r w:rsidRPr="00EB138D">
        <w:rPr>
          <w:rStyle w:val="StyleUnderline"/>
          <w:highlight w:val="yellow"/>
        </w:rPr>
        <w:t xml:space="preserve">need to be adjusted </w:t>
      </w:r>
      <w:r w:rsidRPr="00D116F4">
        <w:rPr>
          <w:rStyle w:val="StyleUnderline"/>
        </w:rPr>
        <w:t>rather than completely thrown out</w:t>
      </w:r>
      <w:r w:rsidRPr="005D3AE5">
        <w:rPr>
          <w:sz w:val="8"/>
        </w:rPr>
        <w:t>.</w:t>
      </w:r>
    </w:p>
    <w:p w14:paraId="72E31F75" w14:textId="77777777" w:rsidR="00263C14" w:rsidRDefault="00263C14" w:rsidP="00263C14">
      <w:pPr>
        <w:rPr>
          <w:rStyle w:val="StyleUnderline"/>
        </w:rPr>
      </w:pPr>
      <w:r w:rsidRPr="00EB138D">
        <w:rPr>
          <w:rStyle w:val="StyleUnderline"/>
          <w:highlight w:val="yellow"/>
        </w:rPr>
        <w:t xml:space="preserve"> ‘Pragmatic objectivity’ is an adjustment </w:t>
      </w:r>
      <w:r w:rsidRPr="00D116F4">
        <w:rPr>
          <w:rStyle w:val="StyleUnderline"/>
        </w:rPr>
        <w:t>of</w:t>
      </w:r>
      <w:r w:rsidRPr="00EB138D">
        <w:rPr>
          <w:rStyle w:val="StyleUnderline"/>
          <w:highlight w:val="yellow"/>
        </w:rPr>
        <w:t xml:space="preserve"> </w:t>
      </w:r>
      <w:r w:rsidRPr="004928F2">
        <w:rPr>
          <w:sz w:val="8"/>
        </w:rPr>
        <w:t>journalism’s</w:t>
      </w:r>
      <w:r w:rsidRPr="00EB138D">
        <w:rPr>
          <w:rStyle w:val="StyleUnderline"/>
          <w:highlight w:val="yellow"/>
        </w:rPr>
        <w:t xml:space="preserve"> </w:t>
      </w:r>
      <w:r w:rsidRPr="00D116F4">
        <w:rPr>
          <w:rStyle w:val="StyleUnderline"/>
        </w:rPr>
        <w:t>traditional</w:t>
      </w:r>
      <w:r w:rsidRPr="00EB138D">
        <w:rPr>
          <w:rStyle w:val="StyleUnderline"/>
          <w:highlight w:val="yellow"/>
        </w:rPr>
        <w:t xml:space="preserve"> </w:t>
      </w:r>
      <w:r w:rsidRPr="004928F2">
        <w:rPr>
          <w:sz w:val="8"/>
        </w:rPr>
        <w:t>approach to</w:t>
      </w:r>
      <w:r w:rsidRPr="00EB138D">
        <w:rPr>
          <w:rStyle w:val="StyleUnderline"/>
          <w:highlight w:val="yellow"/>
        </w:rPr>
        <w:t xml:space="preserve"> objectivity</w:t>
      </w:r>
      <w:r w:rsidRPr="004928F2">
        <w:rPr>
          <w:sz w:val="8"/>
        </w:rPr>
        <w:t xml:space="preserve"> as suggested by Ward (2006, 261-316). Within this approach, the </w:t>
      </w:r>
      <w:r w:rsidRPr="00D116F4">
        <w:rPr>
          <w:rStyle w:val="StyleUnderline"/>
        </w:rPr>
        <w:t>standards concerning</w:t>
      </w:r>
      <w:r w:rsidRPr="00EB138D">
        <w:rPr>
          <w:rStyle w:val="StyleUnderline"/>
          <w:highlight w:val="yellow"/>
        </w:rPr>
        <w:t xml:space="preserve"> </w:t>
      </w:r>
      <w:r w:rsidRPr="004928F2">
        <w:rPr>
          <w:sz w:val="8"/>
        </w:rPr>
        <w:t xml:space="preserve">non-interpretation, and </w:t>
      </w:r>
      <w:r w:rsidRPr="00D116F4">
        <w:rPr>
          <w:rStyle w:val="StyleUnderline"/>
        </w:rPr>
        <w:t>neutrality and</w:t>
      </w:r>
      <w:r w:rsidRPr="00EB138D">
        <w:rPr>
          <w:rStyle w:val="StyleUnderline"/>
          <w:highlight w:val="yellow"/>
        </w:rPr>
        <w:t xml:space="preserve"> detachment are </w:t>
      </w:r>
      <w:proofErr w:type="spellStart"/>
      <w:r w:rsidRPr="00EB138D">
        <w:rPr>
          <w:rStyle w:val="StyleUnderline"/>
          <w:highlight w:val="yellow"/>
        </w:rPr>
        <w:t>emphasised</w:t>
      </w:r>
      <w:proofErr w:type="spellEnd"/>
      <w:r w:rsidRPr="00EB138D">
        <w:rPr>
          <w:rStyle w:val="StyleUnderline"/>
          <w:highlight w:val="yellow"/>
        </w:rPr>
        <w:t xml:space="preserve"> less.</w:t>
      </w:r>
      <w:r w:rsidRPr="004928F2">
        <w:rPr>
          <w:sz w:val="8"/>
        </w:rPr>
        <w:t xml:space="preserve"> Parallels may be drawn between the idea of objectivity as performance and pragmatic objectivity given the way it is described by Ward: </w:t>
      </w:r>
      <w:r w:rsidRPr="00EB138D">
        <w:rPr>
          <w:rStyle w:val="StyleUnderline"/>
          <w:highlight w:val="yellow"/>
        </w:rPr>
        <w:t xml:space="preserve">Pragmatic objectivity is </w:t>
      </w:r>
      <w:r w:rsidRPr="004928F2">
        <w:rPr>
          <w:sz w:val="8"/>
        </w:rPr>
        <w:t>the</w:t>
      </w:r>
      <w:r w:rsidRPr="00EB138D">
        <w:rPr>
          <w:rStyle w:val="StyleUnderline"/>
          <w:highlight w:val="yellow"/>
        </w:rPr>
        <w:t xml:space="preserve"> evaluation of </w:t>
      </w:r>
      <w:r w:rsidRPr="004928F2">
        <w:rPr>
          <w:sz w:val="8"/>
        </w:rPr>
        <w:t xml:space="preserve">the </w:t>
      </w:r>
      <w:r w:rsidRPr="00EB138D">
        <w:rPr>
          <w:rStyle w:val="StyleUnderline"/>
          <w:highlight w:val="yellow"/>
        </w:rPr>
        <w:t>means and results of inquiry.</w:t>
      </w:r>
      <w:r w:rsidRPr="00EB138D">
        <w:rPr>
          <w:rStyle w:val="StyleUnderline"/>
        </w:rPr>
        <w:t xml:space="preserve"> </w:t>
      </w:r>
      <w:r w:rsidRPr="004928F2">
        <w:rPr>
          <w:sz w:val="8"/>
        </w:rPr>
        <w:t xml:space="preserve">Current beliefs, theories, and methodological norms are the tentative results of past inquiry, providing a platform for further inquiries. (264) </w:t>
      </w:r>
      <w:r w:rsidRPr="00D116F4">
        <w:rPr>
          <w:rStyle w:val="StyleUnderline"/>
        </w:rPr>
        <w:t>With this understanding of objectivity,</w:t>
      </w:r>
      <w:r w:rsidRPr="00EB138D">
        <w:rPr>
          <w:rStyle w:val="StyleUnderline"/>
          <w:highlight w:val="yellow"/>
        </w:rPr>
        <w:t xml:space="preserve"> a journalist may move toward</w:t>
      </w:r>
      <w:r w:rsidRPr="004928F2">
        <w:rPr>
          <w:sz w:val="8"/>
        </w:rPr>
        <w:t xml:space="preserve">s the </w:t>
      </w:r>
      <w:r w:rsidRPr="00EB138D">
        <w:rPr>
          <w:rStyle w:val="StyleUnderline"/>
          <w:highlight w:val="yellow"/>
        </w:rPr>
        <w:t xml:space="preserve">truth, but </w:t>
      </w:r>
      <w:r w:rsidRPr="00D116F4">
        <w:rPr>
          <w:rStyle w:val="StyleUnderline"/>
        </w:rPr>
        <w:t xml:space="preserve">they </w:t>
      </w:r>
      <w:proofErr w:type="spellStart"/>
      <w:r w:rsidRPr="00D116F4">
        <w:rPr>
          <w:rStyle w:val="StyleUnderline"/>
        </w:rPr>
        <w:t>recognise</w:t>
      </w:r>
      <w:proofErr w:type="spellEnd"/>
      <w:r w:rsidRPr="00D116F4">
        <w:rPr>
          <w:rStyle w:val="StyleUnderline"/>
        </w:rPr>
        <w:t>,</w:t>
      </w:r>
      <w:r w:rsidRPr="004928F2">
        <w:rPr>
          <w:sz w:val="8"/>
        </w:rPr>
        <w:t xml:space="preserve"> and acknowledge,</w:t>
      </w:r>
      <w:r w:rsidRPr="00EB138D">
        <w:rPr>
          <w:rStyle w:val="StyleUnderline"/>
          <w:highlight w:val="yellow"/>
        </w:rPr>
        <w:t xml:space="preserve"> it is never </w:t>
      </w:r>
      <w:r w:rsidRPr="004928F2">
        <w:rPr>
          <w:sz w:val="8"/>
        </w:rPr>
        <w:t xml:space="preserve">the </w:t>
      </w:r>
      <w:r w:rsidRPr="00EB138D">
        <w:rPr>
          <w:rStyle w:val="StyleUnderline"/>
          <w:highlight w:val="yellow"/>
        </w:rPr>
        <w:t xml:space="preserve">full truth. </w:t>
      </w:r>
      <w:r w:rsidRPr="00D116F4">
        <w:rPr>
          <w:rStyle w:val="StyleUnderline"/>
        </w:rPr>
        <w:t>Adopting ‘pragmatic objectivity’ would see</w:t>
      </w:r>
      <w:r w:rsidRPr="00EB138D">
        <w:rPr>
          <w:rStyle w:val="StyleUnderline"/>
          <w:highlight w:val="yellow"/>
        </w:rPr>
        <w:t xml:space="preserve"> </w:t>
      </w:r>
      <w:r w:rsidRPr="004928F2">
        <w:rPr>
          <w:sz w:val="8"/>
        </w:rPr>
        <w:t>journalism considered</w:t>
      </w:r>
      <w:r w:rsidRPr="00EB138D">
        <w:rPr>
          <w:rStyle w:val="StyleUnderline"/>
          <w:highlight w:val="yellow"/>
        </w:rPr>
        <w:t xml:space="preserve"> an on-going process toward</w:t>
      </w:r>
      <w:r w:rsidRPr="004928F2">
        <w:rPr>
          <w:sz w:val="8"/>
        </w:rPr>
        <w:t>s</w:t>
      </w:r>
      <w:r w:rsidRPr="00EB138D">
        <w:rPr>
          <w:rStyle w:val="StyleUnderline"/>
          <w:highlight w:val="yellow"/>
        </w:rPr>
        <w:t xml:space="preserve"> truth,</w:t>
      </w:r>
      <w:r w:rsidRPr="00EB138D">
        <w:rPr>
          <w:rStyle w:val="StyleUnderline"/>
        </w:rPr>
        <w:t xml:space="preserve"> </w:t>
      </w:r>
      <w:r w:rsidRPr="004928F2">
        <w:rPr>
          <w:sz w:val="8"/>
        </w:rPr>
        <w:t xml:space="preserve">as it would not be expected the truth could be found in one story; rather it is </w:t>
      </w:r>
      <w:r w:rsidRPr="00E204CA">
        <w:rPr>
          <w:rStyle w:val="StyleUnderline"/>
          <w:highlight w:val="yellow"/>
        </w:rPr>
        <w:t xml:space="preserve">pieced together by looking at several stories </w:t>
      </w:r>
      <w:r w:rsidRPr="004928F2">
        <w:rPr>
          <w:sz w:val="8"/>
        </w:rPr>
        <w:t>over time.</w:t>
      </w:r>
      <w:r w:rsidRPr="00E204CA">
        <w:rPr>
          <w:rStyle w:val="StyleUnderline"/>
          <w:highlight w:val="yellow"/>
        </w:rPr>
        <w:t xml:space="preserve"> </w:t>
      </w:r>
      <w:r w:rsidRPr="00D116F4">
        <w:rPr>
          <w:rStyle w:val="StyleUnderline"/>
        </w:rPr>
        <w:t>News is then taken as exactly that</w:t>
      </w:r>
      <w:r w:rsidRPr="004928F2">
        <w:rPr>
          <w:sz w:val="8"/>
        </w:rPr>
        <w:t xml:space="preserve">— an event or something new—and </w:t>
      </w:r>
      <w:r w:rsidRPr="00D116F4">
        <w:rPr>
          <w:rStyle w:val="StyleUnderline"/>
        </w:rPr>
        <w:t>not a matter of fact.</w:t>
      </w:r>
    </w:p>
    <w:p w14:paraId="0E3AC1D2" w14:textId="77777777" w:rsidR="00263C14" w:rsidRPr="00850B35" w:rsidRDefault="00263C14" w:rsidP="00263C14">
      <w:pPr>
        <w:pStyle w:val="Heading4"/>
      </w:pPr>
      <w:r>
        <w:t xml:space="preserve">Must revise objectivity to a </w:t>
      </w:r>
      <w:proofErr w:type="spellStart"/>
      <w:r>
        <w:t>performativae</w:t>
      </w:r>
      <w:proofErr w:type="spellEnd"/>
      <w:r>
        <w:t xml:space="preserve"> rather than a positivist scientific method. Provides win for everyone. CJ </w:t>
      </w:r>
      <w:proofErr w:type="gramStart"/>
      <w:r>
        <w:t>are</w:t>
      </w:r>
      <w:proofErr w:type="gramEnd"/>
      <w:r>
        <w:t xml:space="preserve"> objective. Need to incorporate their perspective.</w:t>
      </w:r>
    </w:p>
    <w:p w14:paraId="7F2A4191" w14:textId="77777777" w:rsidR="00263C14" w:rsidRDefault="00263C14" w:rsidP="00263C14">
      <w:proofErr w:type="spellStart"/>
      <w:r w:rsidRPr="008803FF">
        <w:rPr>
          <w:rStyle w:val="Style13ptBold"/>
        </w:rPr>
        <w:t>Darbo</w:t>
      </w:r>
      <w:proofErr w:type="spellEnd"/>
      <w:r w:rsidRPr="008803FF">
        <w:rPr>
          <w:rStyle w:val="Style13ptBold"/>
        </w:rPr>
        <w:t xml:space="preserve"> and </w:t>
      </w:r>
      <w:proofErr w:type="spellStart"/>
      <w:r w:rsidRPr="008803FF">
        <w:rPr>
          <w:rStyle w:val="Style13ptBold"/>
        </w:rPr>
        <w:t>Skjerdal</w:t>
      </w:r>
      <w:proofErr w:type="spellEnd"/>
      <w:r w:rsidRPr="008803FF">
        <w:rPr>
          <w:rStyle w:val="Style13ptBold"/>
        </w:rPr>
        <w:t xml:space="preserve"> 2019 </w:t>
      </w:r>
      <w:r>
        <w:t xml:space="preserve">[Katherine, </w:t>
      </w:r>
      <w:r w:rsidRPr="008803FF">
        <w:t xml:space="preserve">graduate of NLA University College and teaches Media and Communication at Sam </w:t>
      </w:r>
      <w:proofErr w:type="spellStart"/>
      <w:r w:rsidRPr="008803FF">
        <w:t>Eyde</w:t>
      </w:r>
      <w:proofErr w:type="spellEnd"/>
      <w:r w:rsidRPr="008803FF">
        <w:t xml:space="preserve"> High School</w:t>
      </w:r>
      <w:r>
        <w:t xml:space="preserve">; </w:t>
      </w:r>
      <w:proofErr w:type="spellStart"/>
      <w:r>
        <w:t>Terje</w:t>
      </w:r>
      <w:proofErr w:type="spellEnd"/>
      <w:r>
        <w:t xml:space="preserve">, </w:t>
      </w:r>
      <w:r w:rsidRPr="008803FF">
        <w:t>Associate Professor in Journalism at NLA University College in Kristiansand</w:t>
      </w:r>
      <w:r>
        <w:t>] “</w:t>
      </w:r>
      <w:r w:rsidRPr="008803FF">
        <w:t>Blurred boundaries: Citizens journalists versus conventional journalists in Hong Kong</w:t>
      </w:r>
      <w:r>
        <w:t xml:space="preserve">,” </w:t>
      </w:r>
      <w:r>
        <w:rPr>
          <w:b/>
        </w:rPr>
        <w:t>Global Media and China</w:t>
      </w:r>
      <w:r>
        <w:t xml:space="preserve"> </w:t>
      </w:r>
      <w:hyperlink r:id="rId15" w:history="1">
        <w:r w:rsidRPr="00C4546E">
          <w:rPr>
            <w:rStyle w:val="Hyperlink"/>
          </w:rPr>
          <w:t>https://journals.sagepub.com/doi/full/10.1177/2059436419834633/EM</w:t>
        </w:r>
      </w:hyperlink>
    </w:p>
    <w:p w14:paraId="1322654B" w14:textId="77777777" w:rsidR="00263C14" w:rsidRPr="004928F2" w:rsidRDefault="00263C14" w:rsidP="00263C14">
      <w:pPr>
        <w:rPr>
          <w:sz w:val="8"/>
        </w:rPr>
      </w:pPr>
      <w:proofErr w:type="gramStart"/>
      <w:r w:rsidRPr="004928F2">
        <w:rPr>
          <w:sz w:val="8"/>
        </w:rPr>
        <w:t>A number of</w:t>
      </w:r>
      <w:proofErr w:type="gramEnd"/>
      <w:r w:rsidRPr="004928F2">
        <w:rPr>
          <w:sz w:val="8"/>
        </w:rPr>
        <w:t xml:space="preserve"> the </w:t>
      </w:r>
      <w:r w:rsidRPr="00853921">
        <w:rPr>
          <w:rStyle w:val="StyleUnderline"/>
          <w:highlight w:val="yellow"/>
        </w:rPr>
        <w:t xml:space="preserve">journalists express </w:t>
      </w:r>
      <w:r w:rsidRPr="009369A6">
        <w:rPr>
          <w:rStyle w:val="StyleUnderline"/>
        </w:rPr>
        <w:t>allegiance to</w:t>
      </w:r>
      <w:r w:rsidRPr="00853921">
        <w:rPr>
          <w:rStyle w:val="StyleUnderline"/>
          <w:highlight w:val="yellow"/>
        </w:rPr>
        <w:t xml:space="preserve"> objectivity as a norm </w:t>
      </w:r>
      <w:r w:rsidRPr="004928F2">
        <w:rPr>
          <w:sz w:val="8"/>
        </w:rPr>
        <w:t xml:space="preserve">in their reporting practice, while others contend that objective journalism is unreachable and therefore not a goal. Interestingly, </w:t>
      </w:r>
      <w:r w:rsidRPr="009369A6">
        <w:rPr>
          <w:rStyle w:val="StyleUnderline"/>
        </w:rPr>
        <w:t>the</w:t>
      </w:r>
      <w:r w:rsidRPr="00853921">
        <w:rPr>
          <w:rStyle w:val="StyleUnderline"/>
          <w:highlight w:val="yellow"/>
        </w:rPr>
        <w:t xml:space="preserve"> differentiation between those who highlight objectivity and </w:t>
      </w:r>
      <w:r w:rsidRPr="009369A6">
        <w:rPr>
          <w:rStyle w:val="StyleUnderline"/>
        </w:rPr>
        <w:t>those who</w:t>
      </w:r>
      <w:r w:rsidRPr="00853921">
        <w:rPr>
          <w:rStyle w:val="StyleUnderline"/>
          <w:highlight w:val="yellow"/>
        </w:rPr>
        <w:t xml:space="preserve"> don’t</w:t>
      </w:r>
      <w:r w:rsidRPr="004928F2">
        <w:rPr>
          <w:sz w:val="8"/>
        </w:rPr>
        <w:t xml:space="preserve">, </w:t>
      </w:r>
      <w:r w:rsidRPr="009369A6">
        <w:rPr>
          <w:rStyle w:val="StyleUnderline"/>
        </w:rPr>
        <w:t>does not</w:t>
      </w:r>
      <w:r w:rsidRPr="00853921">
        <w:rPr>
          <w:rStyle w:val="StyleUnderline"/>
          <w:highlight w:val="yellow"/>
        </w:rPr>
        <w:t xml:space="preserve"> coincide with </w:t>
      </w:r>
      <w:r w:rsidRPr="009369A6">
        <w:rPr>
          <w:rStyle w:val="StyleUnderline"/>
        </w:rPr>
        <w:t>the division between citizen</w:t>
      </w:r>
      <w:r w:rsidRPr="00853921">
        <w:rPr>
          <w:rStyle w:val="StyleUnderline"/>
          <w:highlight w:val="yellow"/>
        </w:rPr>
        <w:t xml:space="preserve"> </w:t>
      </w:r>
      <w:r w:rsidRPr="004928F2">
        <w:rPr>
          <w:sz w:val="8"/>
        </w:rPr>
        <w:t>journalists</w:t>
      </w:r>
      <w:r w:rsidRPr="00853921">
        <w:rPr>
          <w:rStyle w:val="StyleUnderline"/>
          <w:highlight w:val="yellow"/>
        </w:rPr>
        <w:t xml:space="preserve"> </w:t>
      </w:r>
      <w:r w:rsidRPr="009369A6">
        <w:rPr>
          <w:rStyle w:val="StyleUnderline"/>
        </w:rPr>
        <w:t>and</w:t>
      </w:r>
      <w:r w:rsidRPr="00853921">
        <w:rPr>
          <w:rStyle w:val="StyleUnderline"/>
          <w:highlight w:val="yellow"/>
        </w:rPr>
        <w:t xml:space="preserve"> conventional journalists, </w:t>
      </w:r>
      <w:r w:rsidRPr="009369A6">
        <w:rPr>
          <w:rStyle w:val="StyleUnderline"/>
        </w:rPr>
        <w:t>but goes across the two groups</w:t>
      </w:r>
      <w:r w:rsidRPr="004928F2">
        <w:rPr>
          <w:sz w:val="8"/>
        </w:rPr>
        <w:t xml:space="preserve">. A journalist from one of the mainstream outlets, for example, dismisses the value of objectivity because “it is only an American idea,” while one of the </w:t>
      </w:r>
      <w:r w:rsidRPr="00853921">
        <w:rPr>
          <w:rStyle w:val="StyleUnderline"/>
          <w:highlight w:val="yellow"/>
        </w:rPr>
        <w:t>citizen journalists claim</w:t>
      </w:r>
      <w:r w:rsidRPr="004928F2">
        <w:rPr>
          <w:sz w:val="8"/>
        </w:rPr>
        <w:t xml:space="preserve">s </w:t>
      </w:r>
      <w:r w:rsidRPr="00853921">
        <w:rPr>
          <w:rStyle w:val="StyleUnderline"/>
          <w:highlight w:val="yellow"/>
        </w:rPr>
        <w:t>to be</w:t>
      </w:r>
      <w:r w:rsidRPr="004928F2">
        <w:rPr>
          <w:sz w:val="8"/>
        </w:rPr>
        <w:t xml:space="preserve"> neutral and </w:t>
      </w:r>
      <w:r w:rsidRPr="00853921">
        <w:rPr>
          <w:rStyle w:val="StyleUnderline"/>
          <w:highlight w:val="yellow"/>
        </w:rPr>
        <w:t>objective.</w:t>
      </w:r>
      <w:r w:rsidRPr="004928F2">
        <w:rPr>
          <w:sz w:val="8"/>
        </w:rPr>
        <w:t xml:space="preserve"> </w:t>
      </w:r>
      <w:r w:rsidRPr="00D116F4">
        <w:rPr>
          <w:rStyle w:val="StyleUnderline"/>
        </w:rPr>
        <w:t>What the 12 respondents</w:t>
      </w:r>
      <w:r w:rsidRPr="00853921">
        <w:rPr>
          <w:rStyle w:val="StyleUnderline"/>
        </w:rPr>
        <w:t xml:space="preserve"> </w:t>
      </w:r>
      <w:proofErr w:type="gramStart"/>
      <w:r w:rsidRPr="004928F2">
        <w:rPr>
          <w:sz w:val="8"/>
        </w:rPr>
        <w:t>more or less seems</w:t>
      </w:r>
      <w:proofErr w:type="gramEnd"/>
      <w:r w:rsidRPr="004928F2">
        <w:rPr>
          <w:sz w:val="8"/>
        </w:rPr>
        <w:t xml:space="preserve"> to </w:t>
      </w:r>
      <w:r w:rsidRPr="00D116F4">
        <w:rPr>
          <w:rStyle w:val="StyleUnderline"/>
        </w:rPr>
        <w:t>have in common</w:t>
      </w:r>
      <w:r w:rsidRPr="004928F2">
        <w:rPr>
          <w:sz w:val="8"/>
        </w:rPr>
        <w:t xml:space="preserve">, however, </w:t>
      </w:r>
      <w:r w:rsidRPr="00D116F4">
        <w:rPr>
          <w:rStyle w:val="StyleUnderline"/>
        </w:rPr>
        <w:t>is a</w:t>
      </w:r>
      <w:r w:rsidRPr="00853921">
        <w:rPr>
          <w:rStyle w:val="StyleUnderline"/>
          <w:highlight w:val="yellow"/>
        </w:rPr>
        <w:t xml:space="preserve"> </w:t>
      </w:r>
      <w:r w:rsidRPr="00D116F4">
        <w:rPr>
          <w:rStyle w:val="StyleUnderline"/>
        </w:rPr>
        <w:t>reporting strategy where they</w:t>
      </w:r>
      <w:r w:rsidRPr="00853921">
        <w:rPr>
          <w:rStyle w:val="StyleUnderline"/>
          <w:highlight w:val="yellow"/>
        </w:rPr>
        <w:t xml:space="preserve"> maintain fairness </w:t>
      </w:r>
      <w:r w:rsidRPr="00D116F4">
        <w:rPr>
          <w:rStyle w:val="StyleUnderline"/>
        </w:rPr>
        <w:t>and balance</w:t>
      </w:r>
      <w:r w:rsidRPr="00853921">
        <w:rPr>
          <w:rStyle w:val="StyleUnderline"/>
          <w:highlight w:val="yellow"/>
        </w:rPr>
        <w:t xml:space="preserve"> by including both sides in the story </w:t>
      </w:r>
      <w:r w:rsidRPr="00D116F4">
        <w:rPr>
          <w:rStyle w:val="StyleUnderline"/>
        </w:rPr>
        <w:t>and</w:t>
      </w:r>
      <w:r w:rsidRPr="00853921">
        <w:rPr>
          <w:rStyle w:val="StyleUnderline"/>
          <w:highlight w:val="yellow"/>
        </w:rPr>
        <w:t xml:space="preserve"> keeping their own sympathies at distance. This is</w:t>
      </w:r>
      <w:r w:rsidRPr="004928F2">
        <w:rPr>
          <w:sz w:val="8"/>
        </w:rPr>
        <w:t xml:space="preserve"> a known strategy for how to deal with </w:t>
      </w:r>
      <w:r w:rsidRPr="00853921">
        <w:rPr>
          <w:rStyle w:val="StyleUnderline"/>
          <w:highlight w:val="yellow"/>
        </w:rPr>
        <w:t>objectivity</w:t>
      </w:r>
      <w:r w:rsidRPr="004928F2">
        <w:rPr>
          <w:sz w:val="8"/>
        </w:rPr>
        <w:t xml:space="preserve"> in professional practice, </w:t>
      </w:r>
      <w:r w:rsidRPr="00853921">
        <w:rPr>
          <w:rStyle w:val="StyleUnderline"/>
          <w:highlight w:val="yellow"/>
        </w:rPr>
        <w:t>by which journalistic objectivity is not treated as scientific objectivity, but rather seen as a performance ideal</w:t>
      </w:r>
      <w:r w:rsidRPr="004928F2">
        <w:rPr>
          <w:sz w:val="8"/>
        </w:rPr>
        <w:t xml:space="preserve"> (</w:t>
      </w:r>
      <w:proofErr w:type="spellStart"/>
      <w:r w:rsidRPr="004928F2">
        <w:rPr>
          <w:sz w:val="8"/>
        </w:rPr>
        <w:t>Blaagaard</w:t>
      </w:r>
      <w:proofErr w:type="spellEnd"/>
      <w:r w:rsidRPr="004928F2">
        <w:rPr>
          <w:sz w:val="8"/>
        </w:rPr>
        <w:t>, 2013).</w:t>
      </w:r>
    </w:p>
    <w:p w14:paraId="2994AD6A" w14:textId="77777777" w:rsidR="00263C14" w:rsidRPr="00DA046A" w:rsidRDefault="00263C14" w:rsidP="00263C14">
      <w:pPr>
        <w:pStyle w:val="Heading4"/>
      </w:pPr>
      <w:r>
        <w:t>Plan i</w:t>
      </w:r>
      <w:r w:rsidRPr="00DA046A">
        <w:t>nitiates a new biopolitics of journalistic identity that ends the state of exception, empowers social change that will ensure human survival in the long term.</w:t>
      </w:r>
      <w:r>
        <w:t xml:space="preserve"> Resists the growing surveillance society.</w:t>
      </w:r>
    </w:p>
    <w:p w14:paraId="47CD73B4" w14:textId="77777777" w:rsidR="00263C14" w:rsidRDefault="00263C14" w:rsidP="00263C14">
      <w:proofErr w:type="spellStart"/>
      <w:r w:rsidRPr="00304B57">
        <w:rPr>
          <w:rStyle w:val="Style13ptBold"/>
        </w:rPr>
        <w:t>Neme</w:t>
      </w:r>
      <w:proofErr w:type="spellEnd"/>
      <w:r w:rsidRPr="00304B57">
        <w:rPr>
          <w:rStyle w:val="Style13ptBold"/>
        </w:rPr>
        <w:t xml:space="preserve"> Forum 2021</w:t>
      </w:r>
      <w:r>
        <w:t xml:space="preserve"> “</w:t>
      </w:r>
      <w:r w:rsidRPr="00304B57">
        <w:t>Monitorial Citizen: the ordinary witness</w:t>
      </w:r>
      <w:r>
        <w:t xml:space="preserve">,” </w:t>
      </w:r>
      <w:r w:rsidRPr="00304B57">
        <w:rPr>
          <w:b/>
        </w:rPr>
        <w:t>Cyprus Conference Summary</w:t>
      </w:r>
      <w:r>
        <w:t xml:space="preserve"> </w:t>
      </w:r>
      <w:hyperlink r:id="rId16" w:history="1">
        <w:r w:rsidRPr="006E4975">
          <w:rPr>
            <w:rStyle w:val="Hyperlink"/>
          </w:rPr>
          <w:t>https://www.neme.org/projects/state-machines/monitorial-citizen/EM</w:t>
        </w:r>
      </w:hyperlink>
    </w:p>
    <w:p w14:paraId="2FDCA313" w14:textId="77777777" w:rsidR="00263C14" w:rsidRPr="00B358A7" w:rsidRDefault="00263C14" w:rsidP="00263C14">
      <w:pPr>
        <w:rPr>
          <w:u w:val="single"/>
        </w:rPr>
      </w:pPr>
      <w:r w:rsidRPr="00857D96">
        <w:rPr>
          <w:sz w:val="8"/>
        </w:rPr>
        <w:lastRenderedPageBreak/>
        <w:t>Selecting in the new planetary</w:t>
      </w:r>
      <w:r w:rsidRPr="00CD7FAD">
        <w:rPr>
          <w:rStyle w:val="StyleUnderline"/>
          <w:highlight w:val="yellow"/>
        </w:rPr>
        <w:t xml:space="preserve"> </w:t>
      </w:r>
      <w:r w:rsidRPr="00290292">
        <w:rPr>
          <w:rStyle w:val="StyleUnderline"/>
        </w:rPr>
        <w:t>humanity</w:t>
      </w:r>
      <w:r w:rsidRPr="00857D96">
        <w:rPr>
          <w:sz w:val="8"/>
        </w:rPr>
        <w:t xml:space="preserve"> those </w:t>
      </w:r>
      <w:r w:rsidRPr="00290292">
        <w:rPr>
          <w:rStyle w:val="StyleUnderline"/>
        </w:rPr>
        <w:t>characteristics that allow for its survival</w:t>
      </w:r>
      <w:r w:rsidRPr="005D3AE5">
        <w:rPr>
          <w:rStyle w:val="StyleUnderline"/>
          <w:highlight w:val="yellow"/>
        </w:rPr>
        <w:t>,</w:t>
      </w:r>
      <w:r w:rsidRPr="00857D96">
        <w:rPr>
          <w:sz w:val="8"/>
        </w:rPr>
        <w:t xml:space="preserve"> removing the thin diaphragm that separates bad mediated advertising from the perfect exteriority that communicates only itself – this</w:t>
      </w:r>
      <w:r w:rsidRPr="00CD7FAD">
        <w:rPr>
          <w:rStyle w:val="StyleUnderline"/>
          <w:highlight w:val="yellow"/>
        </w:rPr>
        <w:t xml:space="preserve"> </w:t>
      </w:r>
      <w:r w:rsidRPr="00290292">
        <w:rPr>
          <w:rStyle w:val="StyleUnderline"/>
        </w:rPr>
        <w:t>is the political task of our generation</w:t>
      </w:r>
      <w:r w:rsidRPr="00857D96">
        <w:rPr>
          <w:sz w:val="8"/>
        </w:rPr>
        <w:t xml:space="preserve">. (Giorgio Agamben, </w:t>
      </w:r>
      <w:r w:rsidRPr="00857D96">
        <w:rPr>
          <w:i/>
          <w:iCs/>
          <w:sz w:val="8"/>
        </w:rPr>
        <w:t>The Coming Community,</w:t>
      </w:r>
      <w:r w:rsidRPr="00857D96">
        <w:rPr>
          <w:sz w:val="8"/>
        </w:rPr>
        <w:t xml:space="preserve"> University of Minnesota Press, 1993, p63) </w:t>
      </w:r>
      <w:r w:rsidRPr="00CD7FAD">
        <w:rPr>
          <w:rStyle w:val="StyleUnderline"/>
          <w:highlight w:val="yellow"/>
        </w:rPr>
        <w:t xml:space="preserve">Agamben’s statement implies </w:t>
      </w:r>
      <w:r w:rsidRPr="00857D96">
        <w:rPr>
          <w:sz w:val="8"/>
        </w:rPr>
        <w:t>a sense of</w:t>
      </w:r>
      <w:r w:rsidRPr="00CD7FAD">
        <w:rPr>
          <w:rStyle w:val="StyleUnderline"/>
          <w:highlight w:val="yellow"/>
        </w:rPr>
        <w:t xml:space="preserve"> urgency, </w:t>
      </w:r>
      <w:r w:rsidRPr="00290292">
        <w:rPr>
          <w:rStyle w:val="StyleUnderline"/>
        </w:rPr>
        <w:t>a call</w:t>
      </w:r>
      <w:r w:rsidRPr="00CD7FAD">
        <w:rPr>
          <w:rStyle w:val="StyleUnderline"/>
          <w:highlight w:val="yellow"/>
        </w:rPr>
        <w:t xml:space="preserve"> </w:t>
      </w:r>
      <w:r w:rsidRPr="00857D96">
        <w:rPr>
          <w:sz w:val="8"/>
        </w:rPr>
        <w:t xml:space="preserve">to humanity </w:t>
      </w:r>
      <w:r w:rsidRPr="00290292">
        <w:rPr>
          <w:rStyle w:val="StyleUnderline"/>
        </w:rPr>
        <w:t>to form a</w:t>
      </w:r>
      <w:r w:rsidRPr="00857D96">
        <w:rPr>
          <w:sz w:val="8"/>
        </w:rPr>
        <w:t xml:space="preserve"> completely</w:t>
      </w:r>
      <w:r w:rsidRPr="00CD7FAD">
        <w:rPr>
          <w:rStyle w:val="StyleUnderline"/>
          <w:highlight w:val="yellow"/>
        </w:rPr>
        <w:t xml:space="preserve"> new engagement with politics, </w:t>
      </w:r>
      <w:r w:rsidRPr="00290292">
        <w:rPr>
          <w:rStyle w:val="StyleUnderline"/>
        </w:rPr>
        <w:t>a shared</w:t>
      </w:r>
      <w:r w:rsidRPr="00CD7FAD">
        <w:rPr>
          <w:rStyle w:val="StyleUnderline"/>
          <w:highlight w:val="yellow"/>
        </w:rPr>
        <w:t xml:space="preserve"> </w:t>
      </w:r>
      <w:r w:rsidRPr="00857D96">
        <w:rPr>
          <w:sz w:val="8"/>
        </w:rPr>
        <w:t>uniting form of</w:t>
      </w:r>
      <w:r w:rsidRPr="00CD7FAD">
        <w:rPr>
          <w:rStyle w:val="StyleUnderline"/>
          <w:highlight w:val="yellow"/>
        </w:rPr>
        <w:t xml:space="preserve"> </w:t>
      </w:r>
      <w:r w:rsidRPr="00290292">
        <w:rPr>
          <w:rStyle w:val="StyleUnderline"/>
        </w:rPr>
        <w:t>representation</w:t>
      </w:r>
      <w:r w:rsidRPr="00857D96">
        <w:rPr>
          <w:sz w:val="8"/>
        </w:rPr>
        <w:t>, the perfect exteriority.</w:t>
      </w:r>
      <w:r w:rsidRPr="00CD7FAD">
        <w:rPr>
          <w:rStyle w:val="StyleUnderline"/>
        </w:rPr>
        <w:t xml:space="preserve"> </w:t>
      </w:r>
      <w:r w:rsidRPr="00857D96">
        <w:rPr>
          <w:sz w:val="8"/>
        </w:rPr>
        <w:t xml:space="preserve">This may be seen as an unachievable ideal, even for informed citizens, especially </w:t>
      </w:r>
      <w:r w:rsidRPr="00CD7FAD">
        <w:rPr>
          <w:rStyle w:val="StyleUnderline"/>
          <w:highlight w:val="yellow"/>
        </w:rPr>
        <w:t>in</w:t>
      </w:r>
      <w:r w:rsidRPr="00CD7FAD">
        <w:rPr>
          <w:rStyle w:val="StyleUnderline"/>
        </w:rPr>
        <w:t xml:space="preserve"> </w:t>
      </w:r>
      <w:r w:rsidRPr="00857D96">
        <w:rPr>
          <w:sz w:val="8"/>
        </w:rPr>
        <w:t xml:space="preserve">context to the </w:t>
      </w:r>
      <w:r w:rsidRPr="00CD7FAD">
        <w:rPr>
          <w:rStyle w:val="StyleUnderline"/>
          <w:highlight w:val="yellow"/>
        </w:rPr>
        <w:t>current condition</w:t>
      </w:r>
      <w:r>
        <w:rPr>
          <w:rStyle w:val="StyleUnderline"/>
          <w:highlight w:val="yellow"/>
        </w:rPr>
        <w:t>[s]</w:t>
      </w:r>
      <w:r w:rsidRPr="00CD7FAD">
        <w:rPr>
          <w:rStyle w:val="StyleUnderline"/>
          <w:highlight w:val="yellow"/>
        </w:rPr>
        <w:t xml:space="preserve"> of </w:t>
      </w:r>
      <w:r w:rsidRPr="00857D96">
        <w:rPr>
          <w:sz w:val="8"/>
        </w:rPr>
        <w:t>uncertain notions of citizenship,</w:t>
      </w:r>
      <w:r w:rsidRPr="00CD7FAD">
        <w:rPr>
          <w:rStyle w:val="StyleUnderline"/>
          <w:highlight w:val="yellow"/>
        </w:rPr>
        <w:t xml:space="preserve"> disuniting nationalisms, </w:t>
      </w:r>
      <w:r w:rsidRPr="00857D96">
        <w:rPr>
          <w:sz w:val="8"/>
        </w:rPr>
        <w:t>refugees and internal displacement caused by</w:t>
      </w:r>
      <w:r w:rsidRPr="00CD7FAD">
        <w:rPr>
          <w:rStyle w:val="StyleUnderline"/>
          <w:highlight w:val="yellow"/>
        </w:rPr>
        <w:t xml:space="preserve"> incessant wars</w:t>
      </w:r>
      <w:r w:rsidRPr="00857D96">
        <w:rPr>
          <w:sz w:val="8"/>
        </w:rPr>
        <w:t>, migration caused by</w:t>
      </w:r>
      <w:r w:rsidRPr="00CD7FAD">
        <w:rPr>
          <w:rStyle w:val="StyleUnderline"/>
          <w:highlight w:val="yellow"/>
        </w:rPr>
        <w:t xml:space="preserve"> climate change and </w:t>
      </w:r>
      <w:r w:rsidRPr="00857D96">
        <w:rPr>
          <w:sz w:val="8"/>
        </w:rPr>
        <w:t>bots generating</w:t>
      </w:r>
      <w:r w:rsidRPr="00CD7FAD">
        <w:rPr>
          <w:rStyle w:val="StyleUnderline"/>
          <w:highlight w:val="yellow"/>
        </w:rPr>
        <w:t xml:space="preserve"> fake news</w:t>
      </w:r>
      <w:r w:rsidRPr="00857D96">
        <w:rPr>
          <w:sz w:val="8"/>
        </w:rPr>
        <w:t xml:space="preserve">. </w:t>
      </w:r>
      <w:r w:rsidRPr="00CD7FAD">
        <w:rPr>
          <w:rStyle w:val="StyleUnderline"/>
          <w:highlight w:val="yellow"/>
        </w:rPr>
        <w:t xml:space="preserve">Corporate and government </w:t>
      </w:r>
      <w:r w:rsidRPr="00857D96">
        <w:rPr>
          <w:sz w:val="8"/>
        </w:rPr>
        <w:t>media’s</w:t>
      </w:r>
      <w:r w:rsidRPr="00CD7FAD">
        <w:rPr>
          <w:rStyle w:val="StyleUnderline"/>
          <w:highlight w:val="yellow"/>
        </w:rPr>
        <w:t xml:space="preserve"> </w:t>
      </w:r>
      <w:r w:rsidRPr="00290292">
        <w:rPr>
          <w:rStyle w:val="StyleUnderline"/>
        </w:rPr>
        <w:t>insistence on</w:t>
      </w:r>
      <w:r w:rsidRPr="00CD7FAD">
        <w:rPr>
          <w:rStyle w:val="StyleUnderline"/>
          <w:highlight w:val="yellow"/>
        </w:rPr>
        <w:t xml:space="preserve"> defendi</w:t>
      </w:r>
      <w:r w:rsidRPr="00290292">
        <w:rPr>
          <w:rStyle w:val="StyleUnderline"/>
        </w:rPr>
        <w:t>ng</w:t>
      </w:r>
      <w:r w:rsidRPr="00CD7FAD">
        <w:rPr>
          <w:rStyle w:val="StyleUnderline"/>
          <w:highlight w:val="yellow"/>
        </w:rPr>
        <w:t xml:space="preserve"> a collapsing</w:t>
      </w:r>
      <w:r w:rsidRPr="00857D96">
        <w:rPr>
          <w:sz w:val="8"/>
        </w:rPr>
        <w:t xml:space="preserve"> political, </w:t>
      </w:r>
      <w:proofErr w:type="gramStart"/>
      <w:r w:rsidRPr="00857D96">
        <w:rPr>
          <w:sz w:val="8"/>
        </w:rPr>
        <w:t>economic</w:t>
      </w:r>
      <w:proofErr w:type="gramEnd"/>
      <w:r w:rsidRPr="00857D96">
        <w:rPr>
          <w:sz w:val="8"/>
        </w:rPr>
        <w:t xml:space="preserve"> and social </w:t>
      </w:r>
      <w:r w:rsidRPr="00CD7FAD">
        <w:rPr>
          <w:rStyle w:val="StyleUnderline"/>
          <w:highlight w:val="yellow"/>
        </w:rPr>
        <w:t xml:space="preserve">system </w:t>
      </w:r>
      <w:r w:rsidRPr="00857D96">
        <w:rPr>
          <w:sz w:val="8"/>
        </w:rPr>
        <w:t xml:space="preserve">has </w:t>
      </w:r>
      <w:r w:rsidRPr="00290292">
        <w:rPr>
          <w:rStyle w:val="StyleUnderline"/>
          <w:highlight w:val="yellow"/>
        </w:rPr>
        <w:t xml:space="preserve">created </w:t>
      </w:r>
      <w:r w:rsidRPr="00857D96">
        <w:rPr>
          <w:sz w:val="8"/>
        </w:rPr>
        <w:t>reverberations of</w:t>
      </w:r>
      <w:r w:rsidRPr="00CD7FAD">
        <w:rPr>
          <w:rStyle w:val="StyleUnderline"/>
          <w:highlight w:val="yellow"/>
        </w:rPr>
        <w:t xml:space="preserve"> </w:t>
      </w:r>
      <w:r w:rsidRPr="00290292">
        <w:rPr>
          <w:rStyle w:val="StyleUnderline"/>
        </w:rPr>
        <w:t xml:space="preserve">disillusionment and </w:t>
      </w:r>
      <w:r w:rsidRPr="00CD7FAD">
        <w:rPr>
          <w:rStyle w:val="StyleUnderline"/>
          <w:highlight w:val="yellow"/>
        </w:rPr>
        <w:t xml:space="preserve">mistrust </w:t>
      </w:r>
      <w:r w:rsidRPr="00290292">
        <w:rPr>
          <w:rStyle w:val="StyleUnderline"/>
        </w:rPr>
        <w:t>leading to a decline in</w:t>
      </w:r>
      <w:r w:rsidRPr="00CD7FAD">
        <w:rPr>
          <w:rStyle w:val="StyleUnderline"/>
          <w:highlight w:val="yellow"/>
        </w:rPr>
        <w:t xml:space="preserve"> </w:t>
      </w:r>
      <w:r w:rsidRPr="00857D96">
        <w:rPr>
          <w:sz w:val="8"/>
        </w:rPr>
        <w:t>conventional forms of</w:t>
      </w:r>
      <w:r w:rsidRPr="00CD7FAD">
        <w:rPr>
          <w:rStyle w:val="StyleUnderline"/>
          <w:highlight w:val="yellow"/>
        </w:rPr>
        <w:t xml:space="preserve"> </w:t>
      </w:r>
      <w:r w:rsidRPr="00290292">
        <w:rPr>
          <w:rStyle w:val="StyleUnderline"/>
        </w:rPr>
        <w:t>political involvement</w:t>
      </w:r>
      <w:r w:rsidRPr="00857D96">
        <w:rPr>
          <w:sz w:val="8"/>
        </w:rPr>
        <w:t xml:space="preserve">. Nonetheless, </w:t>
      </w:r>
      <w:r w:rsidRPr="00290292">
        <w:rPr>
          <w:rStyle w:val="StyleUnderline"/>
        </w:rPr>
        <w:t>we are witnessing</w:t>
      </w:r>
      <w:r w:rsidRPr="00CD7FAD">
        <w:rPr>
          <w:rStyle w:val="StyleUnderline"/>
          <w:highlight w:val="yellow"/>
        </w:rPr>
        <w:t xml:space="preserve"> an </w:t>
      </w:r>
      <w:r w:rsidRPr="00857D96">
        <w:rPr>
          <w:rStyle w:val="Emphasis"/>
          <w:highlight w:val="yellow"/>
        </w:rPr>
        <w:t>alternative form of participatory democracy</w:t>
      </w:r>
      <w:r w:rsidRPr="00CD7FAD">
        <w:rPr>
          <w:rStyle w:val="StyleUnderline"/>
          <w:highlight w:val="yellow"/>
        </w:rPr>
        <w:t xml:space="preserve"> and a higher level of engagement </w:t>
      </w:r>
      <w:r w:rsidRPr="00857D96">
        <w:rPr>
          <w:sz w:val="8"/>
        </w:rPr>
        <w:t>on the web</w:t>
      </w:r>
      <w:r w:rsidRPr="00CD7FAD">
        <w:rPr>
          <w:rStyle w:val="StyleUnderline"/>
          <w:highlight w:val="yellow"/>
        </w:rPr>
        <w:t xml:space="preserve"> by citizen bloggers,</w:t>
      </w:r>
      <w:r w:rsidRPr="00857D96">
        <w:rPr>
          <w:sz w:val="8"/>
        </w:rPr>
        <w:t xml:space="preserve"> described by Michael </w:t>
      </w:r>
      <w:proofErr w:type="spellStart"/>
      <w:r w:rsidRPr="00857D96">
        <w:rPr>
          <w:sz w:val="8"/>
        </w:rPr>
        <w:t>Schudson</w:t>
      </w:r>
      <w:proofErr w:type="spellEnd"/>
      <w:r w:rsidRPr="00857D96">
        <w:rPr>
          <w:sz w:val="8"/>
        </w:rPr>
        <w:t xml:space="preserve"> as “</w:t>
      </w:r>
      <w:r w:rsidRPr="00290292">
        <w:rPr>
          <w:rStyle w:val="StyleUnderline"/>
        </w:rPr>
        <w:t>monitorial citizens.”</w:t>
      </w:r>
      <w:r w:rsidRPr="00857D96">
        <w:rPr>
          <w:sz w:val="8"/>
        </w:rPr>
        <w:t xml:space="preserve"> (Michael </w:t>
      </w:r>
      <w:proofErr w:type="spellStart"/>
      <w:r w:rsidRPr="00857D96">
        <w:rPr>
          <w:sz w:val="8"/>
        </w:rPr>
        <w:t>Schudson</w:t>
      </w:r>
      <w:proofErr w:type="spellEnd"/>
      <w:r w:rsidRPr="00857D96">
        <w:rPr>
          <w:sz w:val="8"/>
        </w:rPr>
        <w:t xml:space="preserve">, </w:t>
      </w:r>
      <w:r w:rsidRPr="00857D96">
        <w:rPr>
          <w:i/>
          <w:iCs/>
          <w:sz w:val="8"/>
        </w:rPr>
        <w:t>Good Citizens and Bad History: Today’s Political Ideals in Historical Perspective,</w:t>
      </w:r>
      <w:r w:rsidRPr="00857D96">
        <w:rPr>
          <w:sz w:val="8"/>
        </w:rPr>
        <w:t xml:space="preserve"> Communication Review 1, no. 4, 2000). This ubiquitous presence of citizen journalism is </w:t>
      </w:r>
      <w:proofErr w:type="gramStart"/>
      <w:r w:rsidRPr="00857D96">
        <w:rPr>
          <w:sz w:val="8"/>
        </w:rPr>
        <w:t>in itself not</w:t>
      </w:r>
      <w:proofErr w:type="gramEnd"/>
      <w:r w:rsidRPr="00857D96">
        <w:rPr>
          <w:sz w:val="8"/>
        </w:rPr>
        <w:t xml:space="preserve"> without issues. Stuart Allan addresses these concerns and </w:t>
      </w:r>
      <w:proofErr w:type="spellStart"/>
      <w:r w:rsidRPr="00857D96">
        <w:rPr>
          <w:sz w:val="8"/>
        </w:rPr>
        <w:t>conceptualises</w:t>
      </w:r>
      <w:proofErr w:type="spellEnd"/>
      <w:r w:rsidRPr="00857D96">
        <w:rPr>
          <w:sz w:val="8"/>
        </w:rPr>
        <w:t xml:space="preserve"> social media outreach from ordinary citizens as “citizen witnessing.” (Stuart Allan, </w:t>
      </w:r>
      <w:r w:rsidRPr="00857D96">
        <w:rPr>
          <w:i/>
          <w:iCs/>
          <w:sz w:val="8"/>
        </w:rPr>
        <w:t>Citizen Witnessing: Revisioning Journalism in Times of Crisis,</w:t>
      </w:r>
      <w:r w:rsidRPr="00857D96">
        <w:rPr>
          <w:sz w:val="8"/>
        </w:rPr>
        <w:t xml:space="preserve"> Polity Press, 2013) It is from both these scholars we take the title for this conference. The importance of social media activism was already well established by bloggers in Tunisia and Algeria then spreading to other countries in the MENA region with the case of several bloggers in Egypt receiving substantial international exposure due to their effective use of media activism. This outreach via the </w:t>
      </w:r>
      <w:proofErr w:type="gramStart"/>
      <w:r w:rsidRPr="00857D96">
        <w:rPr>
          <w:sz w:val="8"/>
        </w:rPr>
        <w:t>so called</w:t>
      </w:r>
      <w:proofErr w:type="gramEnd"/>
      <w:r w:rsidRPr="00857D96">
        <w:rPr>
          <w:sz w:val="8"/>
        </w:rPr>
        <w:t xml:space="preserve"> egalitarianism of cyberspace is not without problems. Apart from the obvious political crackdown of arrest and temporarily removing internet access, citizen blogging is more often established through ‘weak </w:t>
      </w:r>
      <w:proofErr w:type="gramStart"/>
      <w:r w:rsidRPr="00857D96">
        <w:rPr>
          <w:sz w:val="8"/>
        </w:rPr>
        <w:t>links’</w:t>
      </w:r>
      <w:proofErr w:type="gramEnd"/>
      <w:r w:rsidRPr="00857D96">
        <w:rPr>
          <w:sz w:val="8"/>
        </w:rPr>
        <w:t xml:space="preserve"> without secure tools and platforms such as self-data privacy management. Jonathan A Obar questions what type of interface in this increasingly technocratic world would allow very large groups of monitorial citizens to raise issues for debate to the point where change is possible. Obar addresses Walter Lippmann’s (1927) concern on whether citizens can be self-governing in a participatory democracy, “What I term the fallacy of data privacy self-management, or the mis-conception that digital citizens can be self- governing in a digital universe defined by Big Data, is perpetuated by governments the world over, refusing to move beyond flawed notice and choice policy.” (Jonathan </w:t>
      </w:r>
      <w:r w:rsidRPr="00857D96">
        <w:rPr>
          <w:i/>
          <w:iCs/>
          <w:sz w:val="8"/>
        </w:rPr>
        <w:t>A Obar, Big Data and The Phantom Public: Walter Lippmann and the fallacy of data privacy self-management,</w:t>
      </w:r>
      <w:r w:rsidRPr="00857D96">
        <w:rPr>
          <w:sz w:val="8"/>
        </w:rPr>
        <w:t xml:space="preserve"> </w:t>
      </w:r>
      <w:proofErr w:type="gramStart"/>
      <w:r w:rsidRPr="00857D96">
        <w:rPr>
          <w:sz w:val="8"/>
        </w:rPr>
        <w:t>2015 ,</w:t>
      </w:r>
      <w:proofErr w:type="gramEnd"/>
      <w:r w:rsidRPr="00857D96">
        <w:rPr>
          <w:sz w:val="8"/>
        </w:rPr>
        <w:t xml:space="preserve"> p2 Retrieved from SAGE Open Access). Of course, most users do not read the fine print of the convoluted terms of service and privacy policies and thus inertly sanctioning Big Data’s monopoly of personal </w:t>
      </w:r>
      <w:proofErr w:type="gramStart"/>
      <w:r w:rsidRPr="00857D96">
        <w:rPr>
          <w:sz w:val="8"/>
        </w:rPr>
        <w:t>data</w:t>
      </w:r>
      <w:proofErr w:type="gramEnd"/>
      <w:r w:rsidRPr="00857D96">
        <w:rPr>
          <w:sz w:val="8"/>
        </w:rPr>
        <w:t xml:space="preserve"> and this is another area of concern regarding the issue of transparency. The growing demand for political and corporate clarity is a manifold topic of discussion on social media. The</w:t>
      </w:r>
      <w:r w:rsidRPr="00CD7FAD">
        <w:rPr>
          <w:rStyle w:val="StyleUnderline"/>
          <w:highlight w:val="yellow"/>
        </w:rPr>
        <w:t xml:space="preserve"> speed </w:t>
      </w:r>
      <w:r w:rsidRPr="00857D96">
        <w:rPr>
          <w:sz w:val="8"/>
        </w:rPr>
        <w:t xml:space="preserve">with which data-processing is conducted </w:t>
      </w:r>
      <w:r w:rsidRPr="00CD7FAD">
        <w:rPr>
          <w:rStyle w:val="StyleUnderline"/>
          <w:highlight w:val="yellow"/>
        </w:rPr>
        <w:t xml:space="preserve">provides </w:t>
      </w:r>
      <w:r w:rsidRPr="00290292">
        <w:rPr>
          <w:rStyle w:val="StyleUnderline"/>
        </w:rPr>
        <w:t>the citizen blogger with</w:t>
      </w:r>
      <w:r w:rsidRPr="00857D96">
        <w:rPr>
          <w:sz w:val="8"/>
        </w:rPr>
        <w:t xml:space="preserve"> almost </w:t>
      </w:r>
      <w:r w:rsidRPr="00CD7FAD">
        <w:rPr>
          <w:rStyle w:val="StyleUnderline"/>
          <w:highlight w:val="yellow"/>
        </w:rPr>
        <w:t xml:space="preserve">instant access to information </w:t>
      </w:r>
      <w:r w:rsidRPr="00857D96">
        <w:rPr>
          <w:sz w:val="8"/>
        </w:rPr>
        <w:t xml:space="preserve">but it also ensures that crucial issues may become evanescent. The acuity with which we address these issues requires serious attention </w:t>
      </w:r>
      <w:proofErr w:type="gramStart"/>
      <w:r w:rsidRPr="00857D96">
        <w:rPr>
          <w:sz w:val="8"/>
        </w:rPr>
        <w:t>in order to</w:t>
      </w:r>
      <w:proofErr w:type="gramEnd"/>
      <w:r w:rsidRPr="00857D96">
        <w:rPr>
          <w:sz w:val="8"/>
        </w:rPr>
        <w:t xml:space="preserve"> secure </w:t>
      </w:r>
      <w:r w:rsidRPr="00290292">
        <w:rPr>
          <w:rStyle w:val="StyleUnderline"/>
        </w:rPr>
        <w:t>increased citizen participation</w:t>
      </w:r>
      <w:r w:rsidRPr="00857D96">
        <w:rPr>
          <w:sz w:val="8"/>
        </w:rPr>
        <w:t xml:space="preserve">, to </w:t>
      </w:r>
      <w:r w:rsidRPr="00CD7FAD">
        <w:rPr>
          <w:rStyle w:val="StyleUnderline"/>
          <w:highlight w:val="yellow"/>
        </w:rPr>
        <w:t xml:space="preserve">expand </w:t>
      </w:r>
      <w:r w:rsidRPr="00290292">
        <w:rPr>
          <w:rStyle w:val="StyleUnderline"/>
        </w:rPr>
        <w:t>and reinforce the</w:t>
      </w:r>
      <w:r w:rsidRPr="00CD7FAD">
        <w:rPr>
          <w:rStyle w:val="StyleUnderline"/>
          <w:highlight w:val="yellow"/>
        </w:rPr>
        <w:t xml:space="preserve"> demand for </w:t>
      </w:r>
      <w:r w:rsidRPr="00290292">
        <w:rPr>
          <w:rStyle w:val="StyleUnderline"/>
        </w:rPr>
        <w:t>greater</w:t>
      </w:r>
      <w:r w:rsidRPr="00CD7FAD">
        <w:rPr>
          <w:rStyle w:val="StyleUnderline"/>
          <w:highlight w:val="yellow"/>
        </w:rPr>
        <w:t xml:space="preserve"> individual security, privacy and transparency</w:t>
      </w:r>
      <w:r w:rsidRPr="00857D96">
        <w:rPr>
          <w:sz w:val="8"/>
        </w:rPr>
        <w:t xml:space="preserve"> of governance. Accomplishing these </w:t>
      </w:r>
      <w:r w:rsidRPr="00CD7FAD">
        <w:rPr>
          <w:rStyle w:val="StyleUnderline"/>
          <w:highlight w:val="yellow"/>
        </w:rPr>
        <w:t xml:space="preserve">would provide tangible credibility for </w:t>
      </w:r>
      <w:r w:rsidRPr="00857D96">
        <w:rPr>
          <w:sz w:val="8"/>
        </w:rPr>
        <w:t>technology’s claim of</w:t>
      </w:r>
      <w:r w:rsidRPr="00CD7FAD">
        <w:rPr>
          <w:rStyle w:val="StyleUnderline"/>
          <w:highlight w:val="yellow"/>
        </w:rPr>
        <w:t xml:space="preserve"> </w:t>
      </w:r>
      <w:proofErr w:type="spellStart"/>
      <w:r w:rsidRPr="00CD7FAD">
        <w:rPr>
          <w:rStyle w:val="StyleUnderline"/>
          <w:highlight w:val="yellow"/>
        </w:rPr>
        <w:t>democratising</w:t>
      </w:r>
      <w:proofErr w:type="spellEnd"/>
      <w:r w:rsidRPr="00CD7FAD">
        <w:rPr>
          <w:rStyle w:val="StyleUnderline"/>
          <w:highlight w:val="yellow"/>
        </w:rPr>
        <w:t xml:space="preserve"> the world.</w:t>
      </w:r>
      <w:r w:rsidRPr="00CD7FAD">
        <w:rPr>
          <w:rStyle w:val="StyleUnderline"/>
        </w:rPr>
        <w:t xml:space="preserve"> </w:t>
      </w:r>
    </w:p>
    <w:p w14:paraId="3E68CBD8" w14:textId="77777777" w:rsidR="00263C14" w:rsidRPr="00DA046A" w:rsidRDefault="00263C14" w:rsidP="00263C14">
      <w:pPr>
        <w:pStyle w:val="Heading4"/>
      </w:pPr>
      <w:r w:rsidRPr="00DA046A">
        <w:t>Must protect “acts of journalism”</w:t>
      </w:r>
      <w:r>
        <w:t xml:space="preserve"> to support CJ and end the state of exception.</w:t>
      </w:r>
    </w:p>
    <w:p w14:paraId="5561034C" w14:textId="77777777" w:rsidR="00263C14" w:rsidRDefault="00263C14" w:rsidP="00263C14">
      <w:pPr>
        <w:rPr>
          <w:rFonts w:asciiTheme="minorHAnsi" w:hAnsiTheme="minorHAnsi"/>
          <w:sz w:val="20"/>
        </w:rPr>
      </w:pPr>
      <w:proofErr w:type="spellStart"/>
      <w:r>
        <w:rPr>
          <w:rStyle w:val="Style13ptBold"/>
        </w:rPr>
        <w:t>Posetti</w:t>
      </w:r>
      <w:proofErr w:type="spellEnd"/>
      <w:r>
        <w:rPr>
          <w:rFonts w:asciiTheme="minorHAnsi" w:hAnsiTheme="minorHAnsi"/>
        </w:rPr>
        <w:t xml:space="preserve"> </w:t>
      </w:r>
      <w:r>
        <w:rPr>
          <w:rStyle w:val="Style13ptBold"/>
        </w:rPr>
        <w:t>2017 (</w:t>
      </w:r>
      <w:r>
        <w:rPr>
          <w:rFonts w:asciiTheme="minorHAnsi" w:hAnsiTheme="minorHAnsi"/>
          <w:b/>
        </w:rPr>
        <w:t xml:space="preserve">Protecting Journalism Sources in the Digital Age </w:t>
      </w:r>
      <w:r>
        <w:rPr>
          <w:rFonts w:asciiTheme="minorHAnsi" w:hAnsiTheme="minorHAnsi"/>
        </w:rPr>
        <w:t xml:space="preserve">UNESCO Printing. </w:t>
      </w:r>
      <w:hyperlink r:id="rId17" w:history="1">
        <w:r w:rsidRPr="00936C2B">
          <w:rPr>
            <w:rStyle w:val="Hyperlink"/>
          </w:rPr>
          <w:t>http://unesdoc.unesco.org/images/0024/002480/248054E.pdf</w:t>
        </w:r>
      </w:hyperlink>
      <w:r>
        <w:t>/EM</w:t>
      </w:r>
    </w:p>
    <w:p w14:paraId="05C84EAF" w14:textId="77777777" w:rsidR="00263C14" w:rsidRDefault="00263C14" w:rsidP="00263C14">
      <w:pPr>
        <w:rPr>
          <w:rStyle w:val="StyleUnderline"/>
        </w:rPr>
      </w:pPr>
      <w:r w:rsidRPr="009D4E6B">
        <w:rPr>
          <w:rStyle w:val="StyleUnderline"/>
          <w:highlight w:val="yellow"/>
        </w:rPr>
        <w:t xml:space="preserve">In </w:t>
      </w:r>
      <w:r w:rsidRPr="009369A6">
        <w:rPr>
          <w:rStyle w:val="StyleUnderline"/>
        </w:rPr>
        <w:t>this</w:t>
      </w:r>
      <w:r w:rsidRPr="009D4E6B">
        <w:rPr>
          <w:rStyle w:val="StyleUnderline"/>
          <w:highlight w:val="yellow"/>
        </w:rPr>
        <w:t xml:space="preserve"> digital </w:t>
      </w:r>
      <w:r w:rsidRPr="009369A6">
        <w:rPr>
          <w:rStyle w:val="StyleUnderline"/>
        </w:rPr>
        <w:t xml:space="preserve">and security-driven </w:t>
      </w:r>
      <w:r w:rsidRPr="009369A6">
        <w:rPr>
          <w:rStyle w:val="StyleUnderline"/>
          <w:highlight w:val="yellow"/>
        </w:rPr>
        <w:t>context</w:t>
      </w:r>
      <w:r w:rsidRPr="009D4E6B">
        <w:rPr>
          <w:rStyle w:val="StyleUnderline"/>
          <w:highlight w:val="yellow"/>
        </w:rPr>
        <w:t xml:space="preserve">, it </w:t>
      </w:r>
      <w:r w:rsidRPr="009369A6">
        <w:rPr>
          <w:rStyle w:val="StyleUnderline"/>
        </w:rPr>
        <w:t>becomes</w:t>
      </w:r>
      <w:r w:rsidRPr="009D4E6B">
        <w:rPr>
          <w:rStyle w:val="StyleUnderline"/>
          <w:highlight w:val="yellow"/>
        </w:rPr>
        <w:t xml:space="preserve"> important to extend legal </w:t>
      </w:r>
      <w:r w:rsidRPr="00402C9F">
        <w:rPr>
          <w:sz w:val="8"/>
        </w:rPr>
        <w:t>source confidentiality</w:t>
      </w:r>
      <w:r w:rsidRPr="009D4E6B">
        <w:rPr>
          <w:rStyle w:val="StyleUnderline"/>
          <w:highlight w:val="yellow"/>
        </w:rPr>
        <w:t xml:space="preserve"> protection to all </w:t>
      </w:r>
      <w:r w:rsidRPr="00DA046A">
        <w:rPr>
          <w:rStyle w:val="Emphasis"/>
          <w:highlight w:val="yellow"/>
        </w:rPr>
        <w:t>acts of journalism</w:t>
      </w:r>
      <w:r w:rsidRPr="009D4E6B">
        <w:rPr>
          <w:rStyle w:val="StyleUnderline"/>
          <w:highlight w:val="yellow"/>
        </w:rPr>
        <w:t xml:space="preserve">, </w:t>
      </w:r>
      <w:r w:rsidRPr="009369A6">
        <w:rPr>
          <w:rStyle w:val="StyleUnderline"/>
        </w:rPr>
        <w:t>not just to</w:t>
      </w:r>
      <w:r w:rsidRPr="00402C9F">
        <w:rPr>
          <w:sz w:val="8"/>
        </w:rPr>
        <w:t xml:space="preserve"> issues of </w:t>
      </w:r>
      <w:r w:rsidRPr="009369A6">
        <w:rPr>
          <w:rStyle w:val="StyleUnderline"/>
        </w:rPr>
        <w:t xml:space="preserve">identification </w:t>
      </w:r>
      <w:r w:rsidRPr="00402C9F">
        <w:rPr>
          <w:sz w:val="8"/>
        </w:rPr>
        <w:t xml:space="preserve">after the publication of content based on confidential communications, </w:t>
      </w:r>
      <w:r w:rsidRPr="009369A6">
        <w:rPr>
          <w:rStyle w:val="StyleUnderline"/>
        </w:rPr>
        <w:t>but also to related prior</w:t>
      </w:r>
      <w:r w:rsidRPr="009D4E6B">
        <w:rPr>
          <w:rStyle w:val="StyleUnderline"/>
          <w:highlight w:val="yellow"/>
        </w:rPr>
        <w:t xml:space="preserve"> </w:t>
      </w:r>
      <w:r w:rsidRPr="00402C9F">
        <w:rPr>
          <w:sz w:val="8"/>
        </w:rPr>
        <w:t>digital</w:t>
      </w:r>
      <w:r w:rsidRPr="009D4E6B">
        <w:rPr>
          <w:rStyle w:val="StyleUnderline"/>
          <w:highlight w:val="yellow"/>
        </w:rPr>
        <w:t xml:space="preserve"> </w:t>
      </w:r>
      <w:r w:rsidRPr="009369A6">
        <w:rPr>
          <w:rStyle w:val="StyleUnderline"/>
        </w:rPr>
        <w:t>reporting</w:t>
      </w:r>
      <w:r w:rsidRPr="00402C9F">
        <w:rPr>
          <w:sz w:val="8"/>
        </w:rPr>
        <w:t xml:space="preserve"> processes</w:t>
      </w:r>
      <w:r w:rsidRPr="009D4E6B">
        <w:rPr>
          <w:rStyle w:val="StyleUnderline"/>
          <w:highlight w:val="yellow"/>
        </w:rPr>
        <w:t xml:space="preserve"> </w:t>
      </w:r>
      <w:r w:rsidRPr="009369A6">
        <w:rPr>
          <w:rStyle w:val="StyleUnderline"/>
        </w:rPr>
        <w:t>and</w:t>
      </w:r>
      <w:r w:rsidRPr="00402C9F">
        <w:rPr>
          <w:sz w:val="8"/>
        </w:rPr>
        <w:t xml:space="preserve"> journalistic </w:t>
      </w:r>
      <w:r w:rsidRPr="009369A6">
        <w:rPr>
          <w:rStyle w:val="StyleUnderline"/>
        </w:rPr>
        <w:t>communications with sources.</w:t>
      </w:r>
      <w:r w:rsidRPr="00402C9F">
        <w:rPr>
          <w:rFonts w:asciiTheme="minorHAnsi" w:hAnsiTheme="minorHAnsi"/>
          <w:sz w:val="8"/>
        </w:rPr>
        <w:t xml:space="preserve"> Additionally, it is important to debate which journalistic actors qualify for source protection in the digital era – and where there is a need to answer questions like ‘</w:t>
      </w:r>
      <w:r w:rsidRPr="009369A6">
        <w:rPr>
          <w:rStyle w:val="StyleUnderline"/>
        </w:rPr>
        <w:t>Who can claim entitlement to</w:t>
      </w:r>
      <w:r w:rsidRPr="009D4E6B">
        <w:rPr>
          <w:rStyle w:val="StyleUnderline"/>
          <w:highlight w:val="yellow"/>
        </w:rPr>
        <w:t xml:space="preserve"> </w:t>
      </w:r>
      <w:r w:rsidRPr="00402C9F">
        <w:rPr>
          <w:sz w:val="8"/>
        </w:rPr>
        <w:t>source confidentiality</w:t>
      </w:r>
      <w:r w:rsidRPr="009D4E6B">
        <w:rPr>
          <w:rStyle w:val="StyleUnderline"/>
          <w:highlight w:val="yellow"/>
        </w:rPr>
        <w:t xml:space="preserve"> </w:t>
      </w:r>
      <w:r w:rsidRPr="009369A6">
        <w:rPr>
          <w:rStyle w:val="StyleUnderline"/>
        </w:rPr>
        <w:t>protection laws?’</w:t>
      </w:r>
    </w:p>
    <w:p w14:paraId="707F3B68" w14:textId="77777777" w:rsidR="00263C14" w:rsidRDefault="00263C14" w:rsidP="00263C14">
      <w:pPr>
        <w:rPr>
          <w:rStyle w:val="StyleUnderline"/>
        </w:rPr>
      </w:pPr>
      <w:r w:rsidRPr="00402C9F">
        <w:rPr>
          <w:rFonts w:asciiTheme="minorHAnsi" w:hAnsiTheme="minorHAnsi"/>
          <w:sz w:val="8"/>
        </w:rPr>
        <w:t>In the view of USA journalist Josh Stearns: “</w:t>
      </w:r>
      <w:r w:rsidRPr="009369A6">
        <w:rPr>
          <w:rStyle w:val="StyleUnderline"/>
        </w:rPr>
        <w:t>we need to</w:t>
      </w:r>
      <w:r>
        <w:rPr>
          <w:rStyle w:val="StyleUnderline"/>
          <w:highlight w:val="yellow"/>
        </w:rPr>
        <w:t xml:space="preserve"> look at </w:t>
      </w:r>
      <w:r w:rsidRPr="00402C9F">
        <w:rPr>
          <w:sz w:val="8"/>
        </w:rPr>
        <w:t xml:space="preserve">the </w:t>
      </w:r>
      <w:r>
        <w:rPr>
          <w:rStyle w:val="StyleUnderline"/>
          <w:highlight w:val="yellow"/>
        </w:rPr>
        <w:t xml:space="preserve">acts of journalism rather than </w:t>
      </w:r>
      <w:r w:rsidRPr="009369A6">
        <w:rPr>
          <w:rStyle w:val="StyleUnderline"/>
        </w:rPr>
        <w:t>defining</w:t>
      </w:r>
      <w:r>
        <w:rPr>
          <w:rStyle w:val="StyleUnderline"/>
          <w:highlight w:val="yellow"/>
        </w:rPr>
        <w:t xml:space="preserve"> a particular type of person…</w:t>
      </w:r>
      <w:r w:rsidRPr="009369A6">
        <w:rPr>
          <w:rStyle w:val="StyleUnderline"/>
        </w:rPr>
        <w:t xml:space="preserve">defining an act is safer and </w:t>
      </w:r>
      <w:r>
        <w:rPr>
          <w:rStyle w:val="StyleUnderline"/>
          <w:highlight w:val="yellow"/>
        </w:rPr>
        <w:t xml:space="preserve">more consistent with how media is created and consumed today, </w:t>
      </w:r>
      <w:r w:rsidRPr="009369A6">
        <w:rPr>
          <w:rStyle w:val="StyleUnderline"/>
        </w:rPr>
        <w:t>and</w:t>
      </w:r>
      <w:r>
        <w:rPr>
          <w:rStyle w:val="StyleUnderline"/>
          <w:highlight w:val="yellow"/>
        </w:rPr>
        <w:t xml:space="preserve"> </w:t>
      </w:r>
      <w:r w:rsidRPr="00402C9F">
        <w:rPr>
          <w:sz w:val="8"/>
        </w:rPr>
        <w:t>(it)</w:t>
      </w:r>
      <w:r>
        <w:rPr>
          <w:rStyle w:val="StyleUnderline"/>
          <w:highlight w:val="yellow"/>
        </w:rPr>
        <w:t xml:space="preserve"> </w:t>
      </w:r>
      <w:r w:rsidRPr="009369A6">
        <w:rPr>
          <w:rStyle w:val="StyleUnderline"/>
        </w:rPr>
        <w:t>provides a stronger basis for protection.”</w:t>
      </w:r>
      <w:r>
        <w:rPr>
          <w:rStyle w:val="StyleUnderline"/>
          <w:highlight w:val="yellow"/>
        </w:rPr>
        <w:t xml:space="preserve"> </w:t>
      </w:r>
    </w:p>
    <w:p w14:paraId="5C16E896" w14:textId="77777777" w:rsidR="00263C14" w:rsidRPr="00DA046A" w:rsidRDefault="00263C14" w:rsidP="00263C14">
      <w:pPr>
        <w:pStyle w:val="Heading4"/>
      </w:pPr>
      <w:r w:rsidRPr="00DA046A">
        <w:t>Protections end state of exception and prevent self-censorship.</w:t>
      </w:r>
    </w:p>
    <w:p w14:paraId="75E59A3B" w14:textId="77777777" w:rsidR="00263C14" w:rsidRDefault="00263C14" w:rsidP="00263C14">
      <w:proofErr w:type="spellStart"/>
      <w:r w:rsidRPr="008803FF">
        <w:rPr>
          <w:rStyle w:val="Style13ptBold"/>
        </w:rPr>
        <w:t>Darbo</w:t>
      </w:r>
      <w:proofErr w:type="spellEnd"/>
      <w:r w:rsidRPr="008803FF">
        <w:rPr>
          <w:rStyle w:val="Style13ptBold"/>
        </w:rPr>
        <w:t xml:space="preserve"> and </w:t>
      </w:r>
      <w:proofErr w:type="spellStart"/>
      <w:r w:rsidRPr="008803FF">
        <w:rPr>
          <w:rStyle w:val="Style13ptBold"/>
        </w:rPr>
        <w:t>Skjerdal</w:t>
      </w:r>
      <w:proofErr w:type="spellEnd"/>
      <w:r w:rsidRPr="008803FF">
        <w:rPr>
          <w:rStyle w:val="Style13ptBold"/>
        </w:rPr>
        <w:t xml:space="preserve"> 2019 </w:t>
      </w:r>
      <w:r>
        <w:t xml:space="preserve">[Katherine, </w:t>
      </w:r>
      <w:r w:rsidRPr="008803FF">
        <w:t xml:space="preserve">graduate of NLA University College and teaches Media and Communication at Sam </w:t>
      </w:r>
      <w:proofErr w:type="spellStart"/>
      <w:r w:rsidRPr="008803FF">
        <w:t>Eyde</w:t>
      </w:r>
      <w:proofErr w:type="spellEnd"/>
      <w:r w:rsidRPr="008803FF">
        <w:t xml:space="preserve"> High School</w:t>
      </w:r>
      <w:r>
        <w:t xml:space="preserve">; </w:t>
      </w:r>
      <w:proofErr w:type="spellStart"/>
      <w:r>
        <w:t>Terje</w:t>
      </w:r>
      <w:proofErr w:type="spellEnd"/>
      <w:r>
        <w:t xml:space="preserve">, </w:t>
      </w:r>
      <w:r w:rsidRPr="008803FF">
        <w:t>Associate Professor in Journalism at NLA University College in Kristiansand</w:t>
      </w:r>
      <w:r>
        <w:t>] “</w:t>
      </w:r>
      <w:r w:rsidRPr="008803FF">
        <w:t>Blurred boundaries: Citizens journalists versus conventional journalists in Hong Kong</w:t>
      </w:r>
      <w:r>
        <w:t xml:space="preserve">,” </w:t>
      </w:r>
      <w:r>
        <w:rPr>
          <w:b/>
        </w:rPr>
        <w:t>Global Media and China</w:t>
      </w:r>
      <w:r>
        <w:t xml:space="preserve"> </w:t>
      </w:r>
      <w:hyperlink r:id="rId18" w:history="1">
        <w:r w:rsidRPr="00C4546E">
          <w:rPr>
            <w:rStyle w:val="Hyperlink"/>
          </w:rPr>
          <w:t>https://journals.sagepub.com/doi/full/10.1177/2059436419834633/EM</w:t>
        </w:r>
      </w:hyperlink>
    </w:p>
    <w:p w14:paraId="045ABE2D" w14:textId="77777777" w:rsidR="00263C14" w:rsidRPr="00857D96" w:rsidRDefault="00263C14" w:rsidP="00263C14">
      <w:pPr>
        <w:rPr>
          <w:sz w:val="8"/>
        </w:rPr>
      </w:pPr>
      <w:r w:rsidRPr="00857D96">
        <w:rPr>
          <w:sz w:val="8"/>
        </w:rPr>
        <w:t>When asked</w:t>
      </w:r>
      <w:r w:rsidRPr="00290292">
        <w:rPr>
          <w:rStyle w:val="StyleUnderline"/>
        </w:rPr>
        <w:t xml:space="preserve"> to define</w:t>
      </w:r>
      <w:r w:rsidRPr="00853921">
        <w:rPr>
          <w:rStyle w:val="StyleUnderline"/>
          <w:highlight w:val="yellow"/>
        </w:rPr>
        <w:t xml:space="preserve"> press freedom</w:t>
      </w:r>
      <w:r w:rsidRPr="00857D96">
        <w:rPr>
          <w:sz w:val="8"/>
        </w:rPr>
        <w:t>,</w:t>
      </w:r>
      <w:r w:rsidRPr="00853921">
        <w:rPr>
          <w:rStyle w:val="StyleUnderline"/>
          <w:highlight w:val="yellow"/>
        </w:rPr>
        <w:t xml:space="preserve"> journalists </w:t>
      </w:r>
      <w:r w:rsidRPr="00857D96">
        <w:rPr>
          <w:sz w:val="8"/>
        </w:rPr>
        <w:t>on both sides</w:t>
      </w:r>
      <w:r w:rsidRPr="00853921">
        <w:rPr>
          <w:rStyle w:val="StyleUnderline"/>
          <w:highlight w:val="yellow"/>
        </w:rPr>
        <w:t xml:space="preserve"> emphasize </w:t>
      </w:r>
      <w:r w:rsidRPr="00290292">
        <w:rPr>
          <w:rStyle w:val="StyleUnderline"/>
        </w:rPr>
        <w:t>the</w:t>
      </w:r>
      <w:r w:rsidRPr="00853921">
        <w:rPr>
          <w:rStyle w:val="StyleUnderline"/>
          <w:highlight w:val="yellow"/>
        </w:rPr>
        <w:t xml:space="preserve"> liberty to publish </w:t>
      </w:r>
      <w:r w:rsidRPr="00857D96">
        <w:rPr>
          <w:sz w:val="8"/>
        </w:rPr>
        <w:t xml:space="preserve">what they want </w:t>
      </w:r>
      <w:r w:rsidRPr="00853921">
        <w:rPr>
          <w:rStyle w:val="StyleUnderline"/>
          <w:highlight w:val="yellow"/>
        </w:rPr>
        <w:t>without restrictions.</w:t>
      </w:r>
      <w:r w:rsidRPr="00857D96">
        <w:rPr>
          <w:sz w:val="8"/>
        </w:rPr>
        <w:t xml:space="preserve"> However, whereas the </w:t>
      </w:r>
      <w:r w:rsidRPr="00290292">
        <w:rPr>
          <w:rStyle w:val="StyleUnderline"/>
        </w:rPr>
        <w:t>citizen journalists</w:t>
      </w:r>
      <w:r w:rsidRPr="00853921">
        <w:rPr>
          <w:rStyle w:val="StyleUnderline"/>
          <w:highlight w:val="yellow"/>
        </w:rPr>
        <w:t xml:space="preserve"> </w:t>
      </w:r>
      <w:r w:rsidRPr="00857D96">
        <w:rPr>
          <w:sz w:val="8"/>
        </w:rPr>
        <w:t>are more</w:t>
      </w:r>
      <w:r w:rsidRPr="00853921">
        <w:rPr>
          <w:rStyle w:val="StyleUnderline"/>
          <w:highlight w:val="yellow"/>
        </w:rPr>
        <w:t xml:space="preserve"> </w:t>
      </w:r>
      <w:r w:rsidRPr="00290292">
        <w:rPr>
          <w:rStyle w:val="StyleUnderline"/>
        </w:rPr>
        <w:t>focused</w:t>
      </w:r>
      <w:r w:rsidRPr="00853921">
        <w:rPr>
          <w:rStyle w:val="StyleUnderline"/>
          <w:highlight w:val="yellow"/>
        </w:rPr>
        <w:t xml:space="preserve"> </w:t>
      </w:r>
      <w:r w:rsidRPr="00290292">
        <w:rPr>
          <w:rStyle w:val="StyleUnderline"/>
        </w:rPr>
        <w:t>on</w:t>
      </w:r>
      <w:r w:rsidRPr="00853921">
        <w:rPr>
          <w:rStyle w:val="StyleUnderline"/>
          <w:highlight w:val="yellow"/>
        </w:rPr>
        <w:t xml:space="preserve"> </w:t>
      </w:r>
      <w:r w:rsidRPr="00857D96">
        <w:rPr>
          <w:sz w:val="8"/>
        </w:rPr>
        <w:t xml:space="preserve">the right to </w:t>
      </w:r>
      <w:r w:rsidRPr="00290292">
        <w:rPr>
          <w:rStyle w:val="StyleUnderline"/>
        </w:rPr>
        <w:t>free expression without facing pressure</w:t>
      </w:r>
      <w:r w:rsidRPr="00857D96">
        <w:rPr>
          <w:sz w:val="8"/>
        </w:rPr>
        <w:t xml:space="preserve">, the conventional journalists also emphasize freedom from financial considerations and the right to access information. This statement demonstrates how </w:t>
      </w:r>
      <w:r w:rsidRPr="00290292">
        <w:rPr>
          <w:rStyle w:val="StyleUnderline"/>
        </w:rPr>
        <w:t>journalists from</w:t>
      </w:r>
      <w:r w:rsidRPr="00857D96">
        <w:rPr>
          <w:sz w:val="8"/>
        </w:rPr>
        <w:t xml:space="preserve"> the</w:t>
      </w:r>
      <w:r w:rsidRPr="00853921">
        <w:rPr>
          <w:rStyle w:val="StyleUnderline"/>
          <w:highlight w:val="yellow"/>
        </w:rPr>
        <w:t xml:space="preserve"> mainstream media </w:t>
      </w:r>
      <w:r w:rsidRPr="00290292">
        <w:rPr>
          <w:rStyle w:val="StyleUnderline"/>
        </w:rPr>
        <w:t>are</w:t>
      </w:r>
      <w:r w:rsidRPr="00857D96">
        <w:rPr>
          <w:sz w:val="8"/>
        </w:rPr>
        <w:t xml:space="preserve"> somewhat </w:t>
      </w:r>
      <w:r w:rsidRPr="00290292">
        <w:rPr>
          <w:rStyle w:val="StyleUnderline"/>
        </w:rPr>
        <w:t>more</w:t>
      </w:r>
      <w:r w:rsidRPr="00853921">
        <w:rPr>
          <w:rStyle w:val="StyleUnderline"/>
          <w:highlight w:val="yellow"/>
        </w:rPr>
        <w:t xml:space="preserve"> institutionally oriented </w:t>
      </w:r>
      <w:r w:rsidRPr="00290292">
        <w:rPr>
          <w:rStyle w:val="StyleUnderline"/>
        </w:rPr>
        <w:t>in</w:t>
      </w:r>
      <w:r w:rsidRPr="00853921">
        <w:rPr>
          <w:rStyle w:val="StyleUnderline"/>
          <w:highlight w:val="yellow"/>
        </w:rPr>
        <w:t xml:space="preserve"> </w:t>
      </w:r>
      <w:r w:rsidRPr="00857D96">
        <w:rPr>
          <w:sz w:val="8"/>
        </w:rPr>
        <w:t>their description of</w:t>
      </w:r>
      <w:r w:rsidRPr="00853921">
        <w:rPr>
          <w:rStyle w:val="StyleUnderline"/>
          <w:highlight w:val="yellow"/>
        </w:rPr>
        <w:t xml:space="preserve"> </w:t>
      </w:r>
      <w:r w:rsidRPr="00290292">
        <w:rPr>
          <w:rStyle w:val="StyleUnderline"/>
        </w:rPr>
        <w:t>journalistic practice, seeing themselves as part of a professional community with structurally defined rights and responsibilities</w:t>
      </w:r>
      <w:r w:rsidRPr="00853921">
        <w:rPr>
          <w:rStyle w:val="StyleUnderline"/>
          <w:highlight w:val="yellow"/>
        </w:rPr>
        <w:t xml:space="preserve">. </w:t>
      </w:r>
      <w:r w:rsidRPr="00290292">
        <w:rPr>
          <w:rStyle w:val="StyleUnderline"/>
        </w:rPr>
        <w:t>Censorship</w:t>
      </w:r>
      <w:r w:rsidRPr="00857D96">
        <w:rPr>
          <w:sz w:val="8"/>
        </w:rPr>
        <w:t xml:space="preserve"> mechanisms, </w:t>
      </w:r>
      <w:r w:rsidRPr="00290292">
        <w:rPr>
          <w:rStyle w:val="StyleUnderline"/>
        </w:rPr>
        <w:t>including</w:t>
      </w:r>
      <w:r w:rsidRPr="00853921">
        <w:rPr>
          <w:rStyle w:val="StyleUnderline"/>
          <w:highlight w:val="yellow"/>
        </w:rPr>
        <w:t xml:space="preserve"> self-censorship, appear </w:t>
      </w:r>
      <w:r w:rsidRPr="00290292">
        <w:rPr>
          <w:rStyle w:val="StyleUnderline"/>
        </w:rPr>
        <w:t xml:space="preserve">to be </w:t>
      </w:r>
      <w:r w:rsidRPr="00290292">
        <w:rPr>
          <w:rStyle w:val="StyleUnderline"/>
          <w:highlight w:val="yellow"/>
        </w:rPr>
        <w:t>more</w:t>
      </w:r>
      <w:r w:rsidRPr="00290292">
        <w:rPr>
          <w:rStyle w:val="StyleUnderline"/>
        </w:rPr>
        <w:t xml:space="preserve"> prevalent</w:t>
      </w:r>
      <w:r w:rsidRPr="00853921">
        <w:rPr>
          <w:rStyle w:val="StyleUnderline"/>
          <w:highlight w:val="yellow"/>
        </w:rPr>
        <w:t xml:space="preserve"> among </w:t>
      </w:r>
      <w:r w:rsidRPr="00290292">
        <w:rPr>
          <w:rStyle w:val="StyleUnderline"/>
        </w:rPr>
        <w:t>the</w:t>
      </w:r>
      <w:r w:rsidRPr="00853921">
        <w:rPr>
          <w:rStyle w:val="StyleUnderline"/>
          <w:highlight w:val="yellow"/>
        </w:rPr>
        <w:t xml:space="preserve"> conventional journalists than </w:t>
      </w:r>
      <w:r w:rsidRPr="00857D96">
        <w:rPr>
          <w:sz w:val="8"/>
        </w:rPr>
        <w:t>for the</w:t>
      </w:r>
      <w:r w:rsidRPr="00853921">
        <w:rPr>
          <w:rStyle w:val="StyleUnderline"/>
          <w:highlight w:val="yellow"/>
        </w:rPr>
        <w:t xml:space="preserve"> citizen journalists</w:t>
      </w:r>
      <w:r w:rsidRPr="00857D96">
        <w:rPr>
          <w:sz w:val="8"/>
        </w:rPr>
        <w:t xml:space="preserve">. The conventional journalists are conscious that they are part of a media organization which has certain expectations concerning their stance vis-à-vis the central government. At the same time, they describe a situation where they, as reporters, are more liberal in their performance than the editorial line of the publication prescribes. For example, an informant from Ming Pao, which is considered a pro-establishment newspaper (Cook, 2013), explains that his editors are “pro-Beijing and mild in criticizing the government, but the stories we run are still very critical of the government.” Similarly, there is a tendency among the journalists to claim that self-censorship is a bigger problem in the other publications than in their own. A journalist explains that a newspaper she used to work for had a blacklist of persons who were not to be mentioned in their articles, but her current organization does not have such restrictions. Implicitly, the journalists highlight professional demarcations as a key to tackling unsolicited practices like self-censorship. This is in line with previous research on self-censorship practices in the Hong Kong media, which argues that </w:t>
      </w:r>
      <w:r w:rsidRPr="00290292">
        <w:rPr>
          <w:rStyle w:val="StyleUnderline"/>
        </w:rPr>
        <w:t>professional ideals</w:t>
      </w:r>
      <w:r w:rsidRPr="00853921">
        <w:rPr>
          <w:rStyle w:val="StyleUnderline"/>
          <w:highlight w:val="yellow"/>
        </w:rPr>
        <w:t xml:space="preserve"> </w:t>
      </w:r>
      <w:r w:rsidRPr="00290292">
        <w:rPr>
          <w:rStyle w:val="StyleUnderline"/>
        </w:rPr>
        <w:t>and</w:t>
      </w:r>
      <w:r w:rsidRPr="00853921">
        <w:rPr>
          <w:rStyle w:val="StyleUnderline"/>
          <w:highlight w:val="yellow"/>
        </w:rPr>
        <w:t xml:space="preserve"> a political self-perception independent from the publication’s own </w:t>
      </w:r>
      <w:r w:rsidRPr="00290292">
        <w:rPr>
          <w:rStyle w:val="StyleUnderline"/>
        </w:rPr>
        <w:t>are important factors to</w:t>
      </w:r>
      <w:r w:rsidRPr="00853921">
        <w:rPr>
          <w:rStyle w:val="StyleUnderline"/>
          <w:highlight w:val="yellow"/>
        </w:rPr>
        <w:t xml:space="preserve"> resist self-censorship</w:t>
      </w:r>
      <w:r w:rsidRPr="00857D96">
        <w:rPr>
          <w:sz w:val="8"/>
        </w:rPr>
        <w:t xml:space="preserve"> (Lee &amp; Chan, 2008).</w:t>
      </w:r>
    </w:p>
    <w:p w14:paraId="48DA1D7D" w14:textId="77777777" w:rsidR="00D77D38" w:rsidRDefault="00D77D38" w:rsidP="00D77D38">
      <w:pPr>
        <w:pStyle w:val="Heading2"/>
      </w:pPr>
      <w:r w:rsidRPr="00713B11">
        <w:lastRenderedPageBreak/>
        <w:t>UV</w:t>
      </w:r>
    </w:p>
    <w:p w14:paraId="72AA140E" w14:textId="77777777" w:rsidR="00D77D38" w:rsidRPr="00F905AE" w:rsidRDefault="00D77D38" w:rsidP="00D77D38">
      <w:pPr>
        <w:rPr>
          <w:rStyle w:val="Style13ptBold"/>
        </w:rPr>
      </w:pPr>
      <w:proofErr w:type="spellStart"/>
      <w:r w:rsidRPr="00F905AE">
        <w:rPr>
          <w:rStyle w:val="Style13ptBold"/>
        </w:rPr>
        <w:t>Aff</w:t>
      </w:r>
      <w:proofErr w:type="spellEnd"/>
      <w:r w:rsidRPr="00F905AE">
        <w:rPr>
          <w:rStyle w:val="Style13ptBold"/>
        </w:rPr>
        <w:t xml:space="preserve"> gets 1AR theory</w:t>
      </w:r>
    </w:p>
    <w:p w14:paraId="01D06084" w14:textId="77777777" w:rsidR="00D77D38" w:rsidRPr="009D13F3" w:rsidRDefault="00D77D38" w:rsidP="00D77D38">
      <w:pPr>
        <w:pStyle w:val="Heading4"/>
      </w:pPr>
      <w:r>
        <w:t xml:space="preserve">1) </w:t>
      </w:r>
      <w:r w:rsidRPr="009D13F3">
        <w:t>I get 1ar theory because otherwise the neg can be infinitely abusive which </w:t>
      </w:r>
      <w:proofErr w:type="spellStart"/>
      <w:r w:rsidRPr="009D13F3">
        <w:t>outwieghs</w:t>
      </w:r>
      <w:proofErr w:type="spellEnd"/>
      <w:r w:rsidRPr="009D13F3">
        <w:t> everything because that makes it impossible for the </w:t>
      </w:r>
      <w:proofErr w:type="spellStart"/>
      <w:r w:rsidRPr="009D13F3">
        <w:t>aff</w:t>
      </w:r>
      <w:proofErr w:type="spellEnd"/>
      <w:r w:rsidRPr="009D13F3">
        <w:t> to win. </w:t>
      </w:r>
    </w:p>
    <w:p w14:paraId="32134C25" w14:textId="77777777" w:rsidR="00D77D38" w:rsidRPr="009D13F3" w:rsidRDefault="00D77D38" w:rsidP="00D77D38">
      <w:pPr>
        <w:pStyle w:val="Heading4"/>
      </w:pPr>
      <w:r>
        <w:t xml:space="preserve">2) </w:t>
      </w:r>
      <w:r w:rsidRPr="009D13F3">
        <w:t>Paradigm Issues: Drop the debater a) to deter future abuse, b) if I prove </w:t>
      </w:r>
      <w:proofErr w:type="gramStart"/>
      <w:r w:rsidRPr="009D13F3">
        <w:t>abuse</w:t>
      </w:r>
      <w:proofErr w:type="gramEnd"/>
      <w:r w:rsidRPr="009D13F3">
        <w:t> it means substance has already been skewed. No RVIs, a) debaters don’t win for just being fair or educational, b) it would encourage good theory debaters to be abusive so they can bait theory and win off an RVI</w:t>
      </w:r>
    </w:p>
    <w:p w14:paraId="295CF705" w14:textId="77777777" w:rsidR="00D77D38" w:rsidRPr="00C63666" w:rsidRDefault="00D77D38" w:rsidP="00D77D38">
      <w:pPr>
        <w:rPr>
          <w:b/>
          <w:bCs/>
          <w:sz w:val="26"/>
        </w:rPr>
      </w:pPr>
      <w:r>
        <w:rPr>
          <w:rStyle w:val="Style13ptBold"/>
        </w:rPr>
        <w:t xml:space="preserve">3) </w:t>
      </w:r>
      <w:r w:rsidRPr="00F905AE">
        <w:rPr>
          <w:rStyle w:val="Style13ptBold"/>
        </w:rPr>
        <w:t xml:space="preserve">1AR theory is the highest layer of the round – they get thirteen minutes on theory vs our seven minutes – they’ll say we can read 1ac </w:t>
      </w:r>
      <w:proofErr w:type="gramStart"/>
      <w:r w:rsidRPr="00F905AE">
        <w:rPr>
          <w:rStyle w:val="Style13ptBold"/>
        </w:rPr>
        <w:t>theory</w:t>
      </w:r>
      <w:proofErr w:type="gramEnd"/>
      <w:r w:rsidRPr="00F905AE">
        <w:rPr>
          <w:rStyle w:val="Style13ptBold"/>
        </w:rPr>
        <w:t xml:space="preserve"> but we can’t preempt every possible abuse story</w:t>
      </w:r>
      <w:r>
        <w:rPr>
          <w:rStyle w:val="Style13ptBold"/>
        </w:rPr>
        <w:t xml:space="preserve">. </w:t>
      </w:r>
      <w:r>
        <w:rPr>
          <w:rStyle w:val="Heading4Char"/>
        </w:rPr>
        <w:t>R</w:t>
      </w:r>
      <w:r w:rsidRPr="00D36918">
        <w:rPr>
          <w:rStyle w:val="Heading4Char"/>
        </w:rPr>
        <w:t xml:space="preserve">eject </w:t>
      </w:r>
      <w:proofErr w:type="spellStart"/>
      <w:r w:rsidRPr="00D36918">
        <w:rPr>
          <w:rStyle w:val="Heading4Char"/>
        </w:rPr>
        <w:t>nc</w:t>
      </w:r>
      <w:proofErr w:type="spellEnd"/>
      <w:r w:rsidRPr="00D36918">
        <w:rPr>
          <w:rStyle w:val="Heading4Char"/>
        </w:rPr>
        <w:t xml:space="preserve"> paradigm issues regarding 1ar theory </w:t>
      </w:r>
      <w:proofErr w:type="spellStart"/>
      <w:r w:rsidRPr="00D36918">
        <w:rPr>
          <w:rStyle w:val="Heading4Char"/>
        </w:rPr>
        <w:t>bc</w:t>
      </w:r>
      <w:proofErr w:type="spellEnd"/>
      <w:r w:rsidRPr="00D36918">
        <w:rPr>
          <w:rStyle w:val="Heading4Char"/>
        </w:rPr>
        <w:t xml:space="preserve"> it deters checking abuse</w:t>
      </w:r>
      <w:r>
        <w:rPr>
          <w:rStyle w:val="Heading4Char"/>
        </w:rPr>
        <w:t>.</w:t>
      </w:r>
    </w:p>
    <w:p w14:paraId="6E7D418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A4FB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13C86"/>
    <w:multiLevelType w:val="hybridMultilevel"/>
    <w:tmpl w:val="B2142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D17164"/>
    <w:multiLevelType w:val="hybridMultilevel"/>
    <w:tmpl w:val="1B342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FD0AEA"/>
    <w:multiLevelType w:val="hybridMultilevel"/>
    <w:tmpl w:val="4DB4425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116DF0"/>
    <w:multiLevelType w:val="hybridMultilevel"/>
    <w:tmpl w:val="0E5AF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344065"/>
    <w:multiLevelType w:val="hybridMultilevel"/>
    <w:tmpl w:val="063A5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540925"/>
    <w:multiLevelType w:val="hybridMultilevel"/>
    <w:tmpl w:val="C4CAF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3B60589"/>
    <w:multiLevelType w:val="hybridMultilevel"/>
    <w:tmpl w:val="CAE09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3D3718B"/>
    <w:multiLevelType w:val="hybridMultilevel"/>
    <w:tmpl w:val="3786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610175"/>
    <w:multiLevelType w:val="hybridMultilevel"/>
    <w:tmpl w:val="CE5AD4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DB1C20"/>
    <w:multiLevelType w:val="hybridMultilevel"/>
    <w:tmpl w:val="25545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D322D1"/>
    <w:multiLevelType w:val="hybridMultilevel"/>
    <w:tmpl w:val="033A2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6677B1"/>
    <w:multiLevelType w:val="hybridMultilevel"/>
    <w:tmpl w:val="CCD479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9245FC"/>
    <w:multiLevelType w:val="hybridMultilevel"/>
    <w:tmpl w:val="D85239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8963FA"/>
    <w:multiLevelType w:val="hybridMultilevel"/>
    <w:tmpl w:val="3D508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1309E5"/>
    <w:multiLevelType w:val="hybridMultilevel"/>
    <w:tmpl w:val="45DA1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01393C"/>
    <w:multiLevelType w:val="hybridMultilevel"/>
    <w:tmpl w:val="E1B21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E54E1A"/>
    <w:multiLevelType w:val="hybridMultilevel"/>
    <w:tmpl w:val="03EEF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455C0F"/>
    <w:multiLevelType w:val="hybridMultilevel"/>
    <w:tmpl w:val="8320C53C"/>
    <w:lvl w:ilvl="0" w:tplc="5F8868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6811DA"/>
    <w:multiLevelType w:val="hybridMultilevel"/>
    <w:tmpl w:val="E5A69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966B6A"/>
    <w:multiLevelType w:val="hybridMultilevel"/>
    <w:tmpl w:val="382E8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B26F86"/>
    <w:multiLevelType w:val="hybridMultilevel"/>
    <w:tmpl w:val="88688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2F02BB"/>
    <w:multiLevelType w:val="hybridMultilevel"/>
    <w:tmpl w:val="AFFC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A14447"/>
    <w:multiLevelType w:val="hybridMultilevel"/>
    <w:tmpl w:val="CAAA9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4007C40"/>
    <w:multiLevelType w:val="hybridMultilevel"/>
    <w:tmpl w:val="8FE022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930BB"/>
    <w:multiLevelType w:val="hybridMultilevel"/>
    <w:tmpl w:val="73863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0332C7"/>
    <w:multiLevelType w:val="hybridMultilevel"/>
    <w:tmpl w:val="979A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68745C"/>
    <w:multiLevelType w:val="hybridMultilevel"/>
    <w:tmpl w:val="4A60CFBA"/>
    <w:lvl w:ilvl="0" w:tplc="64A218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FC5B94"/>
    <w:multiLevelType w:val="hybridMultilevel"/>
    <w:tmpl w:val="CAAA9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842E95"/>
    <w:multiLevelType w:val="hybridMultilevel"/>
    <w:tmpl w:val="1B3421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FF7079"/>
    <w:multiLevelType w:val="hybridMultilevel"/>
    <w:tmpl w:val="F82EB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DA1804"/>
    <w:multiLevelType w:val="hybridMultilevel"/>
    <w:tmpl w:val="8C842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97126B"/>
    <w:multiLevelType w:val="hybridMultilevel"/>
    <w:tmpl w:val="5B507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F1097C"/>
    <w:multiLevelType w:val="hybridMultilevel"/>
    <w:tmpl w:val="1B3421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FC947A8"/>
    <w:multiLevelType w:val="hybridMultilevel"/>
    <w:tmpl w:val="27125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D851C4"/>
    <w:multiLevelType w:val="hybridMultilevel"/>
    <w:tmpl w:val="3ACAE2DC"/>
    <w:lvl w:ilvl="0" w:tplc="C8E2211A">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8D2710"/>
    <w:multiLevelType w:val="hybridMultilevel"/>
    <w:tmpl w:val="4A60CFBA"/>
    <w:lvl w:ilvl="0" w:tplc="64A218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CC489D"/>
    <w:multiLevelType w:val="hybridMultilevel"/>
    <w:tmpl w:val="74A43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37"/>
  </w:num>
  <w:num w:numId="13">
    <w:abstractNumId w:val="39"/>
  </w:num>
  <w:num w:numId="14">
    <w:abstractNumId w:val="18"/>
  </w:num>
  <w:num w:numId="15">
    <w:abstractNumId w:val="42"/>
  </w:num>
  <w:num w:numId="16">
    <w:abstractNumId w:val="35"/>
  </w:num>
  <w:num w:numId="17">
    <w:abstractNumId w:val="33"/>
  </w:num>
  <w:num w:numId="18">
    <w:abstractNumId w:val="32"/>
  </w:num>
  <w:num w:numId="19">
    <w:abstractNumId w:val="27"/>
  </w:num>
  <w:num w:numId="20">
    <w:abstractNumId w:val="34"/>
  </w:num>
  <w:num w:numId="21">
    <w:abstractNumId w:val="15"/>
  </w:num>
  <w:num w:numId="22">
    <w:abstractNumId w:val="14"/>
  </w:num>
  <w:num w:numId="23">
    <w:abstractNumId w:val="46"/>
  </w:num>
  <w:num w:numId="24">
    <w:abstractNumId w:val="23"/>
  </w:num>
  <w:num w:numId="25">
    <w:abstractNumId w:val="47"/>
  </w:num>
  <w:num w:numId="26">
    <w:abstractNumId w:val="38"/>
  </w:num>
  <w:num w:numId="27">
    <w:abstractNumId w:val="10"/>
  </w:num>
  <w:num w:numId="28">
    <w:abstractNumId w:val="30"/>
  </w:num>
  <w:num w:numId="29">
    <w:abstractNumId w:val="45"/>
  </w:num>
  <w:num w:numId="30">
    <w:abstractNumId w:val="28"/>
  </w:num>
  <w:num w:numId="31">
    <w:abstractNumId w:val="12"/>
  </w:num>
  <w:num w:numId="32">
    <w:abstractNumId w:val="36"/>
  </w:num>
  <w:num w:numId="33">
    <w:abstractNumId w:val="19"/>
  </w:num>
  <w:num w:numId="34">
    <w:abstractNumId w:val="25"/>
  </w:num>
  <w:num w:numId="35">
    <w:abstractNumId w:val="43"/>
  </w:num>
  <w:num w:numId="36">
    <w:abstractNumId w:val="31"/>
  </w:num>
  <w:num w:numId="37">
    <w:abstractNumId w:val="20"/>
  </w:num>
  <w:num w:numId="38">
    <w:abstractNumId w:val="26"/>
  </w:num>
  <w:num w:numId="39">
    <w:abstractNumId w:val="48"/>
  </w:num>
  <w:num w:numId="40">
    <w:abstractNumId w:val="41"/>
  </w:num>
  <w:num w:numId="41">
    <w:abstractNumId w:val="13"/>
  </w:num>
  <w:num w:numId="42">
    <w:abstractNumId w:val="24"/>
  </w:num>
  <w:num w:numId="43">
    <w:abstractNumId w:val="29"/>
  </w:num>
  <w:num w:numId="44">
    <w:abstractNumId w:val="17"/>
  </w:num>
  <w:num w:numId="45">
    <w:abstractNumId w:val="16"/>
  </w:num>
  <w:num w:numId="46">
    <w:abstractNumId w:val="22"/>
  </w:num>
  <w:num w:numId="47">
    <w:abstractNumId w:val="11"/>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7D38"/>
    <w:rsid w:val="000139A3"/>
    <w:rsid w:val="00100833"/>
    <w:rsid w:val="00104529"/>
    <w:rsid w:val="00105942"/>
    <w:rsid w:val="00107396"/>
    <w:rsid w:val="00144A4C"/>
    <w:rsid w:val="00176AB0"/>
    <w:rsid w:val="00177B7D"/>
    <w:rsid w:val="0018322D"/>
    <w:rsid w:val="001B5776"/>
    <w:rsid w:val="001E527A"/>
    <w:rsid w:val="001F78CE"/>
    <w:rsid w:val="00251FC7"/>
    <w:rsid w:val="00263C14"/>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6A54"/>
    <w:rsid w:val="009D2EAD"/>
    <w:rsid w:val="009D54B2"/>
    <w:rsid w:val="009E1922"/>
    <w:rsid w:val="009F7ED2"/>
    <w:rsid w:val="00A93661"/>
    <w:rsid w:val="00A95652"/>
    <w:rsid w:val="00AC0AB8"/>
    <w:rsid w:val="00B33C6D"/>
    <w:rsid w:val="00B4508F"/>
    <w:rsid w:val="00B55AD5"/>
    <w:rsid w:val="00B63D7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7D3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67924"/>
  <w15:chartTrackingRefBased/>
  <w15:docId w15:val="{21DA6E62-1A45-4D72-8F05-78ECF1F6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7D38"/>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77D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 Char1 Char,Heading 2 Char Char2 Char,Heading 2 Cha,BlockText,Super Script,cite_tag"/>
    <w:basedOn w:val="Normal"/>
    <w:next w:val="Normal"/>
    <w:link w:val="Heading2Char"/>
    <w:uiPriority w:val="1"/>
    <w:unhideWhenUsed/>
    <w:qFormat/>
    <w:rsid w:val="00D77D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D77D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No Spacing112,No Spacing1121,No Spacing211,No Spacing12,no read,No Spacing2111,No Spacing5,CD - Cite,Dont use,No Spacing41,No Spacing6,TAG, Ch,ta"/>
    <w:basedOn w:val="Normal"/>
    <w:next w:val="Normal"/>
    <w:link w:val="Heading4Char"/>
    <w:uiPriority w:val="3"/>
    <w:unhideWhenUsed/>
    <w:qFormat/>
    <w:rsid w:val="00D77D38"/>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nhideWhenUsed/>
    <w:qFormat/>
    <w:rsid w:val="00D77D38"/>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D77D3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77D3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77D3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77D3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77D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D38"/>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D77D38"/>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Heading 21 Char,Char Char Char Char1 Char2,Char Char Char Char1 Char Char1, Char Char Char Char1 Char1,Char2 Char1,Heading 2 Char Char Char1 Char Char,Heading 2 Cha Char2"/>
    <w:basedOn w:val="DefaultParagraphFont"/>
    <w:link w:val="Heading2"/>
    <w:uiPriority w:val="1"/>
    <w:rsid w:val="00D77D3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
    <w:basedOn w:val="DefaultParagraphFont"/>
    <w:link w:val="Heading3"/>
    <w:uiPriority w:val="2"/>
    <w:rsid w:val="00D77D3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No Spacing112 Char,No Spacing1121 Char,No Spacing211 Char,No Spacing12 Char,no read Char"/>
    <w:basedOn w:val="DefaultParagraphFont"/>
    <w:link w:val="Heading4"/>
    <w:uiPriority w:val="3"/>
    <w:rsid w:val="00D77D3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D77D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7D3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D77D38"/>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1 Char1,T,C"/>
    <w:basedOn w:val="DefaultParagraphFont"/>
    <w:uiPriority w:val="99"/>
    <w:unhideWhenUsed/>
    <w:rsid w:val="00D77D38"/>
    <w:rPr>
      <w:color w:val="auto"/>
      <w:u w:val="none"/>
    </w:rPr>
  </w:style>
  <w:style w:type="character" w:styleId="FollowedHyperlink">
    <w:name w:val="FollowedHyperlink"/>
    <w:basedOn w:val="DefaultParagraphFont"/>
    <w:uiPriority w:val="99"/>
    <w:unhideWhenUsed/>
    <w:rsid w:val="00D77D38"/>
    <w:rPr>
      <w:color w:val="auto"/>
      <w:u w:val="none"/>
    </w:rPr>
  </w:style>
  <w:style w:type="character" w:customStyle="1" w:styleId="Heading5Char">
    <w:name w:val="Heading 5 Char"/>
    <w:aliases w:val="Text Char"/>
    <w:basedOn w:val="DefaultParagraphFont"/>
    <w:link w:val="Heading5"/>
    <w:rsid w:val="00D77D3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D77D38"/>
    <w:rPr>
      <w:rFonts w:ascii="Cambria" w:eastAsia="Times New Roman" w:hAnsi="Cambria"/>
      <w:b/>
      <w:bCs/>
      <w:i/>
      <w:iCs/>
      <w:sz w:val="20"/>
      <w:lang w:bidi="en-US"/>
    </w:rPr>
  </w:style>
  <w:style w:type="character" w:customStyle="1" w:styleId="Heading7Char">
    <w:name w:val="Heading 7 Char"/>
    <w:basedOn w:val="DefaultParagraphFont"/>
    <w:link w:val="Heading7"/>
    <w:rsid w:val="00D77D38"/>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77D38"/>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77D38"/>
    <w:rPr>
      <w:rFonts w:ascii="Cambria" w:eastAsia="Times New Roman" w:hAnsi="Cambria"/>
      <w:i/>
      <w:iCs/>
      <w:sz w:val="18"/>
      <w:szCs w:val="18"/>
      <w:lang w:bidi="en-US"/>
    </w:rPr>
  </w:style>
  <w:style w:type="paragraph" w:customStyle="1" w:styleId="textbold">
    <w:name w:val="text bold"/>
    <w:next w:val="Normal"/>
    <w:link w:val="Emphasis"/>
    <w:uiPriority w:val="7"/>
    <w:qFormat/>
    <w:rsid w:val="00D77D38"/>
    <w:pPr>
      <w:spacing w:line="256" w:lineRule="auto"/>
      <w:ind w:left="720"/>
      <w:jc w:val="both"/>
    </w:pPr>
    <w:rPr>
      <w:rFonts w:ascii="Calibri" w:hAnsi="Calibri"/>
      <w:b/>
      <w:iCs/>
      <w:u w:val="single"/>
    </w:rPr>
  </w:style>
  <w:style w:type="paragraph" w:customStyle="1" w:styleId="Small">
    <w:name w:val="Small"/>
    <w:basedOn w:val="Normal"/>
    <w:link w:val="SmallChar"/>
    <w:uiPriority w:val="99"/>
    <w:qFormat/>
    <w:rsid w:val="00D77D38"/>
    <w:rPr>
      <w:sz w:val="14"/>
    </w:rPr>
  </w:style>
  <w:style w:type="character" w:customStyle="1" w:styleId="SmallChar">
    <w:name w:val="Small Char"/>
    <w:basedOn w:val="DefaultParagraphFont"/>
    <w:link w:val="Small"/>
    <w:uiPriority w:val="99"/>
    <w:qFormat/>
    <w:rsid w:val="00D77D38"/>
    <w:rPr>
      <w:rFonts w:ascii="Calibri" w:hAnsi="Calibri"/>
      <w:sz w:val="1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77D3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D77D38"/>
    <w:rPr>
      <w:color w:val="605E5C"/>
      <w:shd w:val="clear" w:color="auto" w:fill="E1DFDD"/>
    </w:rPr>
  </w:style>
  <w:style w:type="character" w:styleId="Strong">
    <w:name w:val="Strong"/>
    <w:aliases w:val="8 pt font,Citation Char Char1 Char Char Char Char Char,Cut,Small 1"/>
    <w:basedOn w:val="DefaultParagraphFont"/>
    <w:uiPriority w:val="22"/>
    <w:qFormat/>
    <w:rsid w:val="00D77D38"/>
    <w:rPr>
      <w:b/>
      <w:bCs/>
    </w:rPr>
  </w:style>
  <w:style w:type="paragraph" w:styleId="BalloonText">
    <w:name w:val="Balloon Text"/>
    <w:basedOn w:val="Normal"/>
    <w:link w:val="BalloonTextChar"/>
    <w:uiPriority w:val="99"/>
    <w:unhideWhenUsed/>
    <w:rsid w:val="00D77D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77D38"/>
    <w:rPr>
      <w:rFonts w:ascii="Segoe UI" w:hAnsi="Segoe UI" w:cs="Segoe UI"/>
      <w:sz w:val="18"/>
      <w:szCs w:val="18"/>
    </w:rPr>
  </w:style>
  <w:style w:type="paragraph" w:customStyle="1" w:styleId="magazine-deck">
    <w:name w:val="magazine-deck"/>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gazine-author">
    <w:name w:val="magazine-author"/>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llover-people">
    <w:name w:val="rollover-people"/>
    <w:basedOn w:val="DefaultParagraphFont"/>
    <w:rsid w:val="00D77D38"/>
  </w:style>
  <w:style w:type="paragraph" w:customStyle="1" w:styleId="element">
    <w:name w:val="element"/>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q-quote">
    <w:name w:val="pq-quote"/>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q-body">
    <w:name w:val="pq-body"/>
    <w:basedOn w:val="DefaultParagraphFont"/>
    <w:rsid w:val="00D77D38"/>
  </w:style>
  <w:style w:type="paragraph" w:styleId="ListParagraph">
    <w:name w:val="List Paragraph"/>
    <w:aliases w:val="6 font"/>
    <w:basedOn w:val="Normal"/>
    <w:uiPriority w:val="99"/>
    <w:qFormat/>
    <w:rsid w:val="00D77D38"/>
    <w:pPr>
      <w:spacing w:line="256" w:lineRule="auto"/>
      <w:ind w:left="720"/>
      <w:contextualSpacing/>
    </w:pPr>
  </w:style>
  <w:style w:type="character" w:customStyle="1" w:styleId="section-label">
    <w:name w:val="section-label"/>
    <w:basedOn w:val="DefaultParagraphFont"/>
    <w:rsid w:val="00D77D38"/>
  </w:style>
  <w:style w:type="character" w:customStyle="1" w:styleId="section-label-span">
    <w:name w:val="section-label-span"/>
    <w:basedOn w:val="DefaultParagraphFont"/>
    <w:rsid w:val="00D77D38"/>
  </w:style>
  <w:style w:type="character" w:customStyle="1" w:styleId="pb-caption">
    <w:name w:val="pb-caption"/>
    <w:basedOn w:val="DefaultParagraphFont"/>
    <w:rsid w:val="00D77D38"/>
  </w:style>
  <w:style w:type="character" w:customStyle="1" w:styleId="by-lbl">
    <w:name w:val="by-lbl"/>
    <w:basedOn w:val="DefaultParagraphFont"/>
    <w:rsid w:val="00D77D38"/>
  </w:style>
  <w:style w:type="character" w:customStyle="1" w:styleId="author-name">
    <w:name w:val="author-name"/>
    <w:basedOn w:val="DefaultParagraphFont"/>
    <w:rsid w:val="00D77D38"/>
  </w:style>
  <w:style w:type="character" w:customStyle="1" w:styleId="author-timestamp">
    <w:name w:val="author-timestamp"/>
    <w:basedOn w:val="DefaultParagraphFont"/>
    <w:rsid w:val="00D77D38"/>
  </w:style>
  <w:style w:type="paragraph" w:customStyle="1" w:styleId="interstitial-link">
    <w:name w:val="interstitial-link"/>
    <w:basedOn w:val="Normal"/>
    <w:qFormat/>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w">
    <w:name w:val="lw"/>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
    <w:name w:val="l"/>
    <w:basedOn w:val="DefaultParagraphFont"/>
    <w:rsid w:val="00D77D38"/>
  </w:style>
  <w:style w:type="character" w:customStyle="1" w:styleId="m-3509721146805615350gmail-styleunderline">
    <w:name w:val="m_-3509721146805615350gmail-styleunderline"/>
    <w:basedOn w:val="DefaultParagraphFont"/>
    <w:rsid w:val="00D77D38"/>
  </w:style>
  <w:style w:type="paragraph" w:customStyle="1" w:styleId="Emphasis1">
    <w:name w:val="Emphasis1"/>
    <w:basedOn w:val="Normal"/>
    <w:autoRedefine/>
    <w:uiPriority w:val="7"/>
    <w:qFormat/>
    <w:rsid w:val="00D77D38"/>
    <w:pPr>
      <w:widowControl w:val="0"/>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CommentReference">
    <w:name w:val="annotation reference"/>
    <w:basedOn w:val="DefaultParagraphFont"/>
    <w:uiPriority w:val="99"/>
    <w:unhideWhenUsed/>
    <w:rsid w:val="00D77D38"/>
    <w:rPr>
      <w:sz w:val="16"/>
      <w:szCs w:val="16"/>
    </w:rPr>
  </w:style>
  <w:style w:type="paragraph" w:styleId="CommentText">
    <w:name w:val="annotation text"/>
    <w:basedOn w:val="Normal"/>
    <w:link w:val="CommentTextChar"/>
    <w:uiPriority w:val="99"/>
    <w:unhideWhenUsed/>
    <w:rsid w:val="00D77D38"/>
    <w:pPr>
      <w:spacing w:line="240" w:lineRule="auto"/>
    </w:pPr>
    <w:rPr>
      <w:sz w:val="20"/>
      <w:szCs w:val="20"/>
    </w:rPr>
  </w:style>
  <w:style w:type="character" w:customStyle="1" w:styleId="CommentTextChar">
    <w:name w:val="Comment Text Char"/>
    <w:basedOn w:val="DefaultParagraphFont"/>
    <w:link w:val="CommentText"/>
    <w:uiPriority w:val="99"/>
    <w:rsid w:val="00D77D38"/>
    <w:rPr>
      <w:rFonts w:ascii="Calibri" w:hAnsi="Calibri"/>
      <w:sz w:val="20"/>
      <w:szCs w:val="20"/>
    </w:rPr>
  </w:style>
  <w:style w:type="paragraph" w:styleId="CommentSubject">
    <w:name w:val="annotation subject"/>
    <w:basedOn w:val="CommentText"/>
    <w:next w:val="CommentText"/>
    <w:link w:val="CommentSubjectChar"/>
    <w:unhideWhenUsed/>
    <w:rsid w:val="00D77D38"/>
    <w:rPr>
      <w:b/>
      <w:bCs/>
    </w:rPr>
  </w:style>
  <w:style w:type="character" w:customStyle="1" w:styleId="CommentSubjectChar">
    <w:name w:val="Comment Subject Char"/>
    <w:basedOn w:val="CommentTextChar"/>
    <w:link w:val="CommentSubject"/>
    <w:rsid w:val="00D77D38"/>
    <w:rPr>
      <w:rFonts w:ascii="Calibri" w:hAnsi="Calibri"/>
      <w:b/>
      <w:bCs/>
      <w:sz w:val="20"/>
      <w:szCs w:val="20"/>
    </w:rPr>
  </w:style>
  <w:style w:type="paragraph" w:styleId="TOCHeading">
    <w:name w:val="TOC Heading"/>
    <w:basedOn w:val="Heading1"/>
    <w:next w:val="Normal"/>
    <w:uiPriority w:val="39"/>
    <w:unhideWhenUsed/>
    <w:qFormat/>
    <w:rsid w:val="00D77D38"/>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D77D38"/>
    <w:pPr>
      <w:spacing w:after="100"/>
    </w:pPr>
  </w:style>
  <w:style w:type="paragraph" w:styleId="TOC2">
    <w:name w:val="toc 2"/>
    <w:basedOn w:val="Normal"/>
    <w:next w:val="Normal"/>
    <w:autoRedefine/>
    <w:uiPriority w:val="39"/>
    <w:unhideWhenUsed/>
    <w:rsid w:val="00D77D38"/>
    <w:pPr>
      <w:spacing w:after="100"/>
      <w:ind w:left="220"/>
    </w:pPr>
  </w:style>
  <w:style w:type="paragraph" w:styleId="TOC3">
    <w:name w:val="toc 3"/>
    <w:basedOn w:val="Normal"/>
    <w:next w:val="Normal"/>
    <w:autoRedefine/>
    <w:unhideWhenUsed/>
    <w:rsid w:val="00D77D38"/>
    <w:pPr>
      <w:spacing w:after="100"/>
      <w:ind w:left="440"/>
    </w:pPr>
  </w:style>
  <w:style w:type="paragraph" w:styleId="Header">
    <w:name w:val="header"/>
    <w:basedOn w:val="Normal"/>
    <w:link w:val="HeaderChar"/>
    <w:uiPriority w:val="99"/>
    <w:unhideWhenUsed/>
    <w:qFormat/>
    <w:rsid w:val="00D77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D38"/>
    <w:rPr>
      <w:rFonts w:ascii="Calibri" w:hAnsi="Calibri"/>
    </w:rPr>
  </w:style>
  <w:style w:type="paragraph" w:styleId="Footer">
    <w:name w:val="footer"/>
    <w:basedOn w:val="Normal"/>
    <w:link w:val="FooterChar"/>
    <w:uiPriority w:val="99"/>
    <w:unhideWhenUsed/>
    <w:rsid w:val="00D77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D38"/>
    <w:rPr>
      <w:rFonts w:ascii="Calibri" w:hAnsi="Calibri"/>
    </w:rPr>
  </w:style>
  <w:style w:type="paragraph" w:customStyle="1" w:styleId="cardtext">
    <w:name w:val="card text"/>
    <w:basedOn w:val="Normal"/>
    <w:link w:val="cardtextChar"/>
    <w:qFormat/>
    <w:rsid w:val="00D77D38"/>
    <w:pPr>
      <w:ind w:left="288" w:right="288"/>
    </w:pPr>
  </w:style>
  <w:style w:type="character" w:customStyle="1" w:styleId="cardtextChar">
    <w:name w:val="card text Char"/>
    <w:basedOn w:val="DefaultParagraphFont"/>
    <w:link w:val="cardtext"/>
    <w:rsid w:val="00D77D38"/>
    <w:rPr>
      <w:rFonts w:ascii="Calibri" w:hAnsi="Calibri"/>
    </w:rPr>
  </w:style>
  <w:style w:type="character" w:customStyle="1" w:styleId="TitleChar">
    <w:name w:val="Title Char"/>
    <w:aliases w:val="Cites and Cards Char,UNDERLINE Char,Bold Underlined Char,title Char,Block Heading Char,Read This Char,Non Read Text Char"/>
    <w:basedOn w:val="DefaultParagraphFont"/>
    <w:link w:val="Title"/>
    <w:uiPriority w:val="6"/>
    <w:qFormat/>
    <w:rsid w:val="00D77D38"/>
    <w:rPr>
      <w:b/>
      <w:u w:val="single"/>
    </w:rPr>
  </w:style>
  <w:style w:type="paragraph" w:styleId="Title">
    <w:name w:val="Title"/>
    <w:aliases w:val="Cites and Cards,UNDERLINE,Bold Underlined,title,Block Heading,Read This,Non Read Text"/>
    <w:basedOn w:val="Normal"/>
    <w:next w:val="BodyText"/>
    <w:link w:val="TitleChar"/>
    <w:uiPriority w:val="6"/>
    <w:qFormat/>
    <w:rsid w:val="00D77D38"/>
    <w:pPr>
      <w:keepNext/>
      <w:keepLines/>
      <w:spacing w:after="240"/>
      <w:jc w:val="center"/>
      <w:outlineLvl w:val="0"/>
    </w:pPr>
    <w:rPr>
      <w:rFonts w:asciiTheme="minorHAnsi" w:hAnsiTheme="minorHAnsi"/>
      <w:b/>
      <w:u w:val="single"/>
    </w:rPr>
  </w:style>
  <w:style w:type="character" w:customStyle="1" w:styleId="TitleChar1">
    <w:name w:val="Title Char1"/>
    <w:basedOn w:val="DefaultParagraphFont"/>
    <w:uiPriority w:val="99"/>
    <w:rsid w:val="00D77D38"/>
    <w:rPr>
      <w:rFonts w:asciiTheme="majorHAnsi" w:eastAsiaTheme="majorEastAsia" w:hAnsiTheme="majorHAnsi" w:cstheme="majorBidi"/>
      <w:spacing w:val="-10"/>
      <w:kern w:val="28"/>
      <w:sz w:val="56"/>
      <w:szCs w:val="56"/>
    </w:rPr>
  </w:style>
  <w:style w:type="character" w:customStyle="1" w:styleId="CardIndentedChar">
    <w:name w:val="Card (Indented) Char"/>
    <w:basedOn w:val="DefaultParagraphFont"/>
    <w:link w:val="CardIndented"/>
    <w:locked/>
    <w:rsid w:val="00D77D38"/>
    <w:rPr>
      <w:rFonts w:ascii="Times New Roman" w:hAnsi="Times New Roman" w:cs="Times New Roman"/>
      <w:sz w:val="20"/>
    </w:rPr>
  </w:style>
  <w:style w:type="paragraph" w:customStyle="1" w:styleId="CardIndented">
    <w:name w:val="Card (Indented)"/>
    <w:basedOn w:val="Normal"/>
    <w:link w:val="CardIndentedChar"/>
    <w:qFormat/>
    <w:rsid w:val="00D77D38"/>
    <w:pPr>
      <w:ind w:left="288"/>
    </w:pPr>
    <w:rPr>
      <w:rFonts w:ascii="Times New Roman" w:hAnsi="Times New Roman" w:cs="Times New Roman"/>
      <w:sz w:val="20"/>
    </w:rPr>
  </w:style>
  <w:style w:type="paragraph" w:styleId="BodyText">
    <w:name w:val="Body Text"/>
    <w:basedOn w:val="Normal"/>
    <w:link w:val="BodyTextChar"/>
    <w:uiPriority w:val="99"/>
    <w:unhideWhenUsed/>
    <w:rsid w:val="00D77D38"/>
    <w:pPr>
      <w:spacing w:after="120"/>
    </w:pPr>
  </w:style>
  <w:style w:type="character" w:customStyle="1" w:styleId="BodyTextChar">
    <w:name w:val="Body Text Char"/>
    <w:basedOn w:val="DefaultParagraphFont"/>
    <w:link w:val="BodyText"/>
    <w:uiPriority w:val="99"/>
    <w:rsid w:val="00D77D38"/>
    <w:rPr>
      <w:rFonts w:ascii="Calibri" w:hAnsi="Calibri"/>
    </w:rPr>
  </w:style>
  <w:style w:type="character" w:customStyle="1" w:styleId="underline">
    <w:name w:val="underline"/>
    <w:qFormat/>
    <w:rsid w:val="00D77D38"/>
    <w:rPr>
      <w:b/>
      <w:u w:val="single"/>
    </w:rPr>
  </w:style>
  <w:style w:type="character" w:customStyle="1" w:styleId="Style11pt">
    <w:name w:val="Style 11 pt"/>
    <w:basedOn w:val="DefaultParagraphFont"/>
    <w:rsid w:val="00D77D38"/>
    <w:rPr>
      <w:sz w:val="20"/>
    </w:rPr>
  </w:style>
  <w:style w:type="character" w:customStyle="1" w:styleId="Style11ptUnderline">
    <w:name w:val="Style 11 pt Underline"/>
    <w:rsid w:val="00D77D38"/>
    <w:rPr>
      <w:sz w:val="20"/>
      <w:u w:val="single"/>
    </w:rPr>
  </w:style>
  <w:style w:type="character" w:customStyle="1" w:styleId="Style1Char1">
    <w:name w:val="Style1 Char1"/>
    <w:basedOn w:val="DefaultParagraphFont"/>
    <w:rsid w:val="00D77D38"/>
    <w:rPr>
      <w:rFonts w:ascii="SimSun" w:eastAsia="SimSun" w:hAnsi="SimSun" w:hint="eastAsia"/>
      <w:sz w:val="20"/>
      <w:szCs w:val="24"/>
      <w:u w:val="single"/>
      <w:lang w:val="en-US" w:eastAsia="zh-CN" w:bidi="ar-SA"/>
    </w:rPr>
  </w:style>
  <w:style w:type="paragraph" w:styleId="DocumentMap">
    <w:name w:val="Document Map"/>
    <w:basedOn w:val="Normal"/>
    <w:link w:val="DocumentMapChar"/>
    <w:uiPriority w:val="99"/>
    <w:unhideWhenUsed/>
    <w:rsid w:val="00D77D38"/>
    <w:rPr>
      <w:rFonts w:ascii="Lucida Grande" w:hAnsi="Lucida Grande" w:cs="Lucida Grande"/>
      <w:sz w:val="24"/>
    </w:rPr>
  </w:style>
  <w:style w:type="character" w:customStyle="1" w:styleId="DocumentMapChar">
    <w:name w:val="Document Map Char"/>
    <w:basedOn w:val="DefaultParagraphFont"/>
    <w:link w:val="DocumentMap"/>
    <w:uiPriority w:val="99"/>
    <w:rsid w:val="00D77D38"/>
    <w:rPr>
      <w:rFonts w:ascii="Lucida Grande" w:hAnsi="Lucida Grande" w:cs="Lucida Grande"/>
      <w:sz w:val="24"/>
    </w:rPr>
  </w:style>
  <w:style w:type="character" w:customStyle="1" w:styleId="apple-converted-space">
    <w:name w:val="apple-converted-space"/>
    <w:basedOn w:val="DefaultParagraphFont"/>
    <w:rsid w:val="00D77D38"/>
  </w:style>
  <w:style w:type="paragraph" w:customStyle="1" w:styleId="selectionshareable">
    <w:name w:val="selectionshareable"/>
    <w:basedOn w:val="Normal"/>
    <w:qFormat/>
    <w:rsid w:val="00D77D38"/>
    <w:pPr>
      <w:spacing w:before="100" w:beforeAutospacing="1" w:after="100" w:afterAutospacing="1"/>
    </w:pPr>
    <w:rPr>
      <w:rFonts w:ascii="Times New Roman" w:hAnsi="Times New Roman" w:cs="Times New Roman"/>
      <w:sz w:val="24"/>
    </w:rPr>
  </w:style>
  <w:style w:type="character" w:customStyle="1" w:styleId="ref-lnk">
    <w:name w:val="ref-lnk"/>
    <w:basedOn w:val="DefaultParagraphFont"/>
    <w:rsid w:val="00D77D38"/>
  </w:style>
  <w:style w:type="character" w:customStyle="1" w:styleId="ref-overlay">
    <w:name w:val="ref-overlay"/>
    <w:basedOn w:val="DefaultParagraphFont"/>
    <w:rsid w:val="00D77D38"/>
  </w:style>
  <w:style w:type="character" w:customStyle="1" w:styleId="nlmyear">
    <w:name w:val="nlm_year"/>
    <w:basedOn w:val="DefaultParagraphFont"/>
    <w:rsid w:val="00D77D38"/>
  </w:style>
  <w:style w:type="character" w:customStyle="1" w:styleId="nlmarticle-title">
    <w:name w:val="nlm_article-title"/>
    <w:basedOn w:val="DefaultParagraphFont"/>
    <w:rsid w:val="00D77D38"/>
  </w:style>
  <w:style w:type="character" w:customStyle="1" w:styleId="ref-links">
    <w:name w:val="ref-links"/>
    <w:basedOn w:val="DefaultParagraphFont"/>
    <w:rsid w:val="00D77D38"/>
  </w:style>
  <w:style w:type="character" w:customStyle="1" w:styleId="googlescholar-container">
    <w:name w:val="googlescholar-container"/>
    <w:basedOn w:val="DefaultParagraphFont"/>
    <w:rsid w:val="00D77D38"/>
  </w:style>
  <w:style w:type="character" w:customStyle="1" w:styleId="nlmpublisher-loc">
    <w:name w:val="nlm_publisher-loc"/>
    <w:basedOn w:val="DefaultParagraphFont"/>
    <w:rsid w:val="00D77D38"/>
  </w:style>
  <w:style w:type="character" w:customStyle="1" w:styleId="nlmpublisher-name">
    <w:name w:val="nlm_publisher-name"/>
    <w:basedOn w:val="DefaultParagraphFont"/>
    <w:rsid w:val="00D77D38"/>
  </w:style>
  <w:style w:type="character" w:customStyle="1" w:styleId="nlmconf-name">
    <w:name w:val="nlm_conf-name"/>
    <w:basedOn w:val="DefaultParagraphFont"/>
    <w:rsid w:val="00D77D38"/>
  </w:style>
  <w:style w:type="character" w:customStyle="1" w:styleId="nlmconf-date">
    <w:name w:val="nlm_conf-date"/>
    <w:basedOn w:val="DefaultParagraphFont"/>
    <w:rsid w:val="00D77D38"/>
  </w:style>
  <w:style w:type="character" w:customStyle="1" w:styleId="nlmconf-loc">
    <w:name w:val="nlm_conf-loc"/>
    <w:basedOn w:val="DefaultParagraphFont"/>
    <w:rsid w:val="00D77D38"/>
  </w:style>
  <w:style w:type="character" w:customStyle="1" w:styleId="ref-fn-p">
    <w:name w:val="ref-fn-p"/>
    <w:basedOn w:val="DefaultParagraphFont"/>
    <w:rsid w:val="00D77D38"/>
  </w:style>
  <w:style w:type="paragraph" w:customStyle="1" w:styleId="Analytic">
    <w:name w:val="Analytic"/>
    <w:basedOn w:val="Normal"/>
    <w:link w:val="AnalyticChar"/>
    <w:autoRedefine/>
    <w:qFormat/>
    <w:rsid w:val="00D77D38"/>
    <w:rPr>
      <w:b/>
      <w:color w:val="002060"/>
      <w:sz w:val="26"/>
    </w:rPr>
  </w:style>
  <w:style w:type="character" w:customStyle="1" w:styleId="hlfld-title">
    <w:name w:val="hlfld-title"/>
    <w:basedOn w:val="DefaultParagraphFont"/>
    <w:rsid w:val="00D77D38"/>
  </w:style>
  <w:style w:type="character" w:customStyle="1" w:styleId="singlehighlightclass">
    <w:name w:val="single_highlight_class"/>
    <w:basedOn w:val="DefaultParagraphFont"/>
    <w:rsid w:val="00D77D38"/>
  </w:style>
  <w:style w:type="paragraph" w:customStyle="1" w:styleId="para">
    <w:name w:val="para"/>
    <w:basedOn w:val="Normal"/>
    <w:rsid w:val="00D77D38"/>
    <w:pPr>
      <w:spacing w:before="100" w:beforeAutospacing="1" w:after="100" w:afterAutospacing="1"/>
    </w:pPr>
    <w:rPr>
      <w:rFonts w:ascii="Times New Roman" w:hAnsi="Times New Roman" w:cs="Times New Roman"/>
      <w:sz w:val="24"/>
    </w:rPr>
  </w:style>
  <w:style w:type="character" w:customStyle="1" w:styleId="citationref">
    <w:name w:val="citationref"/>
    <w:basedOn w:val="DefaultParagraphFont"/>
    <w:rsid w:val="00D77D38"/>
  </w:style>
  <w:style w:type="character" w:customStyle="1" w:styleId="journaltitle">
    <w:name w:val="journaltitle"/>
    <w:basedOn w:val="DefaultParagraphFont"/>
    <w:rsid w:val="00D77D38"/>
  </w:style>
  <w:style w:type="paragraph" w:customStyle="1" w:styleId="icon--meta-keyline">
    <w:name w:val="icon--meta-keyline"/>
    <w:basedOn w:val="Normal"/>
    <w:rsid w:val="00D77D38"/>
    <w:pPr>
      <w:spacing w:before="100" w:beforeAutospacing="1" w:after="100" w:afterAutospacing="1"/>
    </w:pPr>
    <w:rPr>
      <w:rFonts w:ascii="Times New Roman" w:hAnsi="Times New Roman" w:cs="Times New Roman"/>
      <w:sz w:val="24"/>
    </w:rPr>
  </w:style>
  <w:style w:type="character" w:customStyle="1" w:styleId="articlecitationyear">
    <w:name w:val="articlecitation_year"/>
    <w:basedOn w:val="DefaultParagraphFont"/>
    <w:rsid w:val="00D77D38"/>
  </w:style>
  <w:style w:type="character" w:customStyle="1" w:styleId="articlecitationvolume">
    <w:name w:val="articlecitation_volume"/>
    <w:basedOn w:val="DefaultParagraphFont"/>
    <w:rsid w:val="00D77D38"/>
  </w:style>
  <w:style w:type="character" w:customStyle="1" w:styleId="articlecitationpages">
    <w:name w:val="articlecitation_pages"/>
    <w:basedOn w:val="DefaultParagraphFont"/>
    <w:rsid w:val="00D77D38"/>
  </w:style>
  <w:style w:type="paragraph" w:styleId="NoSpacing">
    <w:name w:val="No Spacing"/>
    <w:aliases w:val="ClearFormatting,Tag and Cite,Card Format,No Spacing3,No Spacing31,Clear,DDI Tag,Tag Title,No Spacing51,No Spacing22,Tags,No Spacing7,Very Small Text,No Spacing8,Dont u,No Spacing311,tags,No Spacing4"/>
    <w:uiPriority w:val="99"/>
    <w:qFormat/>
    <w:rsid w:val="00D77D38"/>
    <w:pPr>
      <w:spacing w:after="0" w:line="240" w:lineRule="auto"/>
    </w:pPr>
    <w:rPr>
      <w:rFonts w:ascii="Georgia" w:hAnsi="Georgia"/>
    </w:rPr>
  </w:style>
  <w:style w:type="character" w:customStyle="1" w:styleId="dateline">
    <w:name w:val="dateline"/>
    <w:basedOn w:val="DefaultParagraphFont"/>
    <w:rsid w:val="00D77D38"/>
  </w:style>
  <w:style w:type="character" w:customStyle="1" w:styleId="AnalyticChar">
    <w:name w:val="Analytic Char"/>
    <w:basedOn w:val="DefaultParagraphFont"/>
    <w:link w:val="Analytic"/>
    <w:rsid w:val="00D77D38"/>
    <w:rPr>
      <w:rFonts w:ascii="Calibri" w:hAnsi="Calibri"/>
      <w:b/>
      <w:color w:val="002060"/>
      <w:sz w:val="26"/>
    </w:rPr>
  </w:style>
  <w:style w:type="paragraph" w:customStyle="1" w:styleId="analytics">
    <w:name w:val="**analytics"/>
    <w:basedOn w:val="Heading4"/>
    <w:link w:val="analyticsChar"/>
    <w:uiPriority w:val="4"/>
    <w:qFormat/>
    <w:rsid w:val="00D77D38"/>
    <w:rPr>
      <w:color w:val="2E74B5" w:themeColor="accent1" w:themeShade="BF"/>
    </w:rPr>
  </w:style>
  <w:style w:type="character" w:customStyle="1" w:styleId="analyticsChar">
    <w:name w:val="**analytics Char"/>
    <w:basedOn w:val="DefaultParagraphFont"/>
    <w:link w:val="analytics"/>
    <w:uiPriority w:val="4"/>
    <w:rsid w:val="00D77D38"/>
    <w:rPr>
      <w:rFonts w:ascii="Calibri" w:eastAsiaTheme="majorEastAsia" w:hAnsi="Calibri" w:cstheme="majorBidi"/>
      <w:b/>
      <w:iCs/>
      <w:color w:val="2E74B5" w:themeColor="accent1" w:themeShade="BF"/>
      <w:sz w:val="26"/>
    </w:rPr>
  </w:style>
  <w:style w:type="character" w:customStyle="1" w:styleId="Heading2Char2">
    <w:name w:val="Heading 2 Char2"/>
    <w:aliases w:val="Heading 2 Char Char1,Heading 2 Char1 Char1,Heading 2 Char Char Char1,Char Char Char Char1 Char1,Char Char Char Char1 Char Char, Char Char Char Char1 Char,Heading 2 Char1 Char,Char2 Char,Heading 2 Char Char1 Char,Heading 2 Cha Char"/>
    <w:basedOn w:val="DefaultParagraphFont"/>
    <w:qFormat/>
    <w:rsid w:val="00D77D38"/>
    <w:rPr>
      <w:rFonts w:ascii="Garamond" w:hAnsi="Garamond"/>
      <w:b/>
      <w:szCs w:val="28"/>
      <w:lang w:val="en-US" w:eastAsia="en-US" w:bidi="ar-SA"/>
    </w:rPr>
  </w:style>
  <w:style w:type="character" w:customStyle="1" w:styleId="Style1Char">
    <w:name w:val="Style1 Char"/>
    <w:basedOn w:val="DefaultParagraphFont"/>
    <w:rsid w:val="00D77D38"/>
    <w:rPr>
      <w:rFonts w:eastAsia="SimSun"/>
      <w:sz w:val="20"/>
      <w:szCs w:val="24"/>
      <w:u w:val="single"/>
      <w:lang w:val="en-US" w:eastAsia="zh-CN" w:bidi="ar-SA"/>
    </w:rPr>
  </w:style>
  <w:style w:type="character" w:customStyle="1" w:styleId="m7070205679964410806gmail-style13ptbold">
    <w:name w:val="m_7070205679964410806gmail-style13ptbold"/>
    <w:basedOn w:val="DefaultParagraphFont"/>
    <w:rsid w:val="00D77D38"/>
  </w:style>
  <w:style w:type="character" w:customStyle="1" w:styleId="m7070205679964410806gmail-styleunderline">
    <w:name w:val="m_7070205679964410806gmail-styleunderline"/>
    <w:basedOn w:val="DefaultParagraphFont"/>
    <w:rsid w:val="00D77D38"/>
  </w:style>
  <w:style w:type="character" w:customStyle="1" w:styleId="m-1353380299803983483gmail-style13ptbold">
    <w:name w:val="m_-1353380299803983483gmail-style13ptbold"/>
    <w:basedOn w:val="DefaultParagraphFont"/>
    <w:rsid w:val="00D77D38"/>
  </w:style>
  <w:style w:type="character" w:customStyle="1" w:styleId="m-1353380299803983483gmail-styleunderline">
    <w:name w:val="m_-1353380299803983483gmail-styleunderline"/>
    <w:basedOn w:val="DefaultParagraphFont"/>
    <w:rsid w:val="00D77D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D77D38"/>
    <w:pPr>
      <w:spacing w:after="0" w:line="240" w:lineRule="auto"/>
    </w:pPr>
    <w:rPr>
      <w:u w:val="single"/>
    </w:rPr>
  </w:style>
  <w:style w:type="paragraph" w:customStyle="1" w:styleId="CiteCard">
    <w:name w:val="Cite/Card"/>
    <w:basedOn w:val="TOC2"/>
    <w:qFormat/>
    <w:rsid w:val="00D77D38"/>
    <w:pPr>
      <w:tabs>
        <w:tab w:val="left" w:pos="4360"/>
      </w:tabs>
      <w:spacing w:after="0"/>
    </w:pPr>
    <w:rPr>
      <w:rFonts w:ascii="Georgia" w:eastAsia="Calibri" w:hAnsi="Georgia"/>
    </w:rPr>
  </w:style>
  <w:style w:type="character" w:customStyle="1" w:styleId="UnresolvedMention1">
    <w:name w:val="Unresolved Mention1"/>
    <w:basedOn w:val="DefaultParagraphFont"/>
    <w:uiPriority w:val="99"/>
    <w:unhideWhenUsed/>
    <w:rsid w:val="00D77D38"/>
    <w:rPr>
      <w:color w:val="605E5C"/>
      <w:shd w:val="clear" w:color="auto" w:fill="E1DFDD"/>
    </w:rPr>
  </w:style>
  <w:style w:type="character" w:customStyle="1" w:styleId="m5624724934500548061gmail-style13ptbold">
    <w:name w:val="m_5624724934500548061gmail-style13ptbold"/>
    <w:basedOn w:val="DefaultParagraphFont"/>
    <w:rsid w:val="00D77D38"/>
  </w:style>
  <w:style w:type="character" w:customStyle="1" w:styleId="m5624724934500548061gmail-msohyperlink">
    <w:name w:val="m_5624724934500548061gmail-msohyperlink"/>
    <w:basedOn w:val="DefaultParagraphFont"/>
    <w:rsid w:val="00D77D38"/>
  </w:style>
  <w:style w:type="character" w:customStyle="1" w:styleId="m5624724934500548061gmail-styleunderline">
    <w:name w:val="m_5624724934500548061gmail-styleunderline"/>
    <w:basedOn w:val="DefaultParagraphFont"/>
    <w:rsid w:val="00D77D38"/>
  </w:style>
  <w:style w:type="character" w:customStyle="1" w:styleId="arttitle">
    <w:name w:val="art_title"/>
    <w:basedOn w:val="DefaultParagraphFont"/>
    <w:rsid w:val="00D77D38"/>
  </w:style>
  <w:style w:type="character" w:customStyle="1" w:styleId="serialtitle">
    <w:name w:val="serial_title"/>
    <w:basedOn w:val="DefaultParagraphFont"/>
    <w:rsid w:val="00D77D38"/>
  </w:style>
  <w:style w:type="character" w:customStyle="1" w:styleId="volumeissue">
    <w:name w:val="volume_issue"/>
    <w:basedOn w:val="DefaultParagraphFont"/>
    <w:rsid w:val="00D77D38"/>
  </w:style>
  <w:style w:type="character" w:customStyle="1" w:styleId="pagerange">
    <w:name w:val="page_range"/>
    <w:basedOn w:val="DefaultParagraphFont"/>
    <w:rsid w:val="00D77D38"/>
  </w:style>
  <w:style w:type="character" w:customStyle="1" w:styleId="doilink">
    <w:name w:val="doi_link"/>
    <w:basedOn w:val="DefaultParagraphFont"/>
    <w:rsid w:val="00D77D38"/>
  </w:style>
  <w:style w:type="character" w:customStyle="1" w:styleId="m2144560331991430428gmail-style13ptbold">
    <w:name w:val="m_2144560331991430428gmail-style13ptbold"/>
    <w:basedOn w:val="DefaultParagraphFont"/>
    <w:rsid w:val="00D77D38"/>
  </w:style>
  <w:style w:type="character" w:customStyle="1" w:styleId="m2144560331991430428gmail-styleunderline">
    <w:name w:val="m_2144560331991430428gmail-styleunderline"/>
    <w:basedOn w:val="DefaultParagraphFont"/>
    <w:rsid w:val="00D77D38"/>
  </w:style>
  <w:style w:type="character" w:customStyle="1" w:styleId="updated-wrap">
    <w:name w:val="updated-wrap"/>
    <w:basedOn w:val="DefaultParagraphFont"/>
    <w:rsid w:val="00D77D38"/>
  </w:style>
  <w:style w:type="character" w:customStyle="1" w:styleId="intexthighlight">
    <w:name w:val="intexthighlight"/>
    <w:basedOn w:val="DefaultParagraphFont"/>
    <w:rsid w:val="00D77D38"/>
  </w:style>
  <w:style w:type="character" w:customStyle="1" w:styleId="gmail-stylestylebold12pt">
    <w:name w:val="gmail-stylestylebold12pt"/>
    <w:basedOn w:val="DefaultParagraphFont"/>
    <w:rsid w:val="00D77D38"/>
  </w:style>
  <w:style w:type="character" w:customStyle="1" w:styleId="related-articlecta">
    <w:name w:val="related-article__cta"/>
    <w:basedOn w:val="DefaultParagraphFont"/>
    <w:rsid w:val="00D77D38"/>
  </w:style>
  <w:style w:type="character" w:customStyle="1" w:styleId="m1828050590488997245gmail-style13ptbold">
    <w:name w:val="m_1828050590488997245gmail-style13ptbold"/>
    <w:basedOn w:val="DefaultParagraphFont"/>
    <w:rsid w:val="00D77D38"/>
  </w:style>
  <w:style w:type="character" w:customStyle="1" w:styleId="m1828050590488997245gmail-styleunderline">
    <w:name w:val="m_1828050590488997245gmail-styleunderline"/>
    <w:basedOn w:val="DefaultParagraphFont"/>
    <w:rsid w:val="00D77D38"/>
  </w:style>
  <w:style w:type="character" w:customStyle="1" w:styleId="m-47068054697379746gmail-style13ptbold">
    <w:name w:val="m_-47068054697379746gmail-style13ptbold"/>
    <w:basedOn w:val="DefaultParagraphFont"/>
    <w:rsid w:val="00D77D38"/>
  </w:style>
  <w:style w:type="character" w:customStyle="1" w:styleId="m-47068054697379746gmail-styleunderline">
    <w:name w:val="m_-47068054697379746gmail-styleunderline"/>
    <w:basedOn w:val="DefaultParagraphFont"/>
    <w:rsid w:val="00D77D38"/>
  </w:style>
  <w:style w:type="paragraph" w:customStyle="1" w:styleId="UnderlinePara">
    <w:name w:val="Underline Para"/>
    <w:basedOn w:val="Normal"/>
    <w:uiPriority w:val="6"/>
    <w:qFormat/>
    <w:rsid w:val="00D77D38"/>
    <w:pPr>
      <w:widowControl w:val="0"/>
      <w:suppressAutoHyphens/>
      <w:spacing w:after="200" w:line="256" w:lineRule="auto"/>
      <w:contextualSpacing/>
    </w:pPr>
    <w:rPr>
      <w:rFonts w:asciiTheme="minorHAnsi" w:eastAsiaTheme="minorEastAsia" w:hAnsiTheme="minorHAnsi"/>
      <w:szCs w:val="24"/>
      <w:u w:val="single"/>
    </w:rPr>
  </w:style>
  <w:style w:type="table" w:styleId="TableGrid">
    <w:name w:val="Table Grid"/>
    <w:basedOn w:val="TableNormal"/>
    <w:rsid w:val="00D77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s">
    <w:name w:val="caps"/>
    <w:basedOn w:val="DefaultParagraphFont"/>
    <w:rsid w:val="00D77D38"/>
  </w:style>
  <w:style w:type="paragraph" w:customStyle="1" w:styleId="zn-bodyparagraph">
    <w:name w:val="zn-body__paragraph"/>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D77D3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IntenseEmphasis">
    <w:name w:val="Intense Emphasis"/>
    <w:aliases w:val="cites Char Ch,Intense Emphasis4,Intense Emphasi,Box Out,Intense Emphasis5,Char Char Char1,Sty,Style Underli,Minimized Char,cites Char Char,Underlined Text Char,Block Heading Char1,title Char1,It,9.5 p,9.5,cit"/>
    <w:uiPriority w:val="6"/>
    <w:qFormat/>
    <w:rsid w:val="00D77D38"/>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77D38"/>
    <w:pPr>
      <w:spacing w:before="100" w:beforeAutospacing="1" w:after="100" w:afterAutospacing="1"/>
    </w:pPr>
    <w:rPr>
      <w:rFonts w:ascii="Times New Roman" w:eastAsia="Times New Roman" w:hAnsi="Times New Roman" w:cs="Times New Roman"/>
      <w:sz w:val="24"/>
    </w:rPr>
  </w:style>
  <w:style w:type="character" w:styleId="PageNumber">
    <w:name w:val="page number"/>
    <w:aliases w:val="card ununderlined"/>
    <w:basedOn w:val="DefaultParagraphFont"/>
    <w:uiPriority w:val="99"/>
    <w:unhideWhenUsed/>
    <w:rsid w:val="00D77D38"/>
  </w:style>
  <w:style w:type="character" w:customStyle="1" w:styleId="m4841727538114946087gmail-styleunderline">
    <w:name w:val="m_4841727538114946087gmail-styleunderline"/>
    <w:basedOn w:val="DefaultParagraphFont"/>
    <w:rsid w:val="00D77D38"/>
  </w:style>
  <w:style w:type="paragraph" w:customStyle="1" w:styleId="BreakTag">
    <w:name w:val="Break Tag"/>
    <w:basedOn w:val="Normal"/>
    <w:autoRedefine/>
    <w:uiPriority w:val="4"/>
    <w:qFormat/>
    <w:rsid w:val="00D77D38"/>
    <w:pPr>
      <w:spacing w:before="240"/>
    </w:pPr>
    <w:rPr>
      <w:b/>
      <w:sz w:val="26"/>
    </w:rPr>
  </w:style>
  <w:style w:type="paragraph" w:customStyle="1" w:styleId="BreakBlock">
    <w:name w:val="Break Block"/>
    <w:basedOn w:val="Normal"/>
    <w:link w:val="BreakBlockChar"/>
    <w:autoRedefine/>
    <w:qFormat/>
    <w:rsid w:val="00D77D3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77D38"/>
    <w:rPr>
      <w:rFonts w:ascii="Arial Bold" w:hAnsi="Arial Bold"/>
      <w:b/>
      <w:caps/>
      <w:sz w:val="32"/>
      <w:u w:val="single"/>
    </w:rPr>
  </w:style>
  <w:style w:type="character" w:customStyle="1" w:styleId="Mention1">
    <w:name w:val="Mention1"/>
    <w:basedOn w:val="DefaultParagraphFont"/>
    <w:uiPriority w:val="99"/>
    <w:semiHidden/>
    <w:unhideWhenUsed/>
    <w:rsid w:val="00D77D38"/>
    <w:rPr>
      <w:color w:val="2B579A"/>
      <w:shd w:val="clear" w:color="auto" w:fill="E6E6E6"/>
    </w:rPr>
  </w:style>
  <w:style w:type="paragraph" w:customStyle="1" w:styleId="evidencetext">
    <w:name w:val="evidence text"/>
    <w:basedOn w:val="Normal"/>
    <w:link w:val="evidencetextChar1"/>
    <w:qFormat/>
    <w:rsid w:val="00D77D38"/>
    <w:pPr>
      <w:ind w:left="432" w:right="432"/>
    </w:pPr>
    <w:rPr>
      <w:color w:val="000000"/>
      <w:lang w:val="x-none" w:eastAsia="x-none"/>
    </w:rPr>
  </w:style>
  <w:style w:type="character" w:customStyle="1" w:styleId="evidencetextChar1">
    <w:name w:val="evidence text Char1"/>
    <w:link w:val="evidencetext"/>
    <w:rsid w:val="00D77D38"/>
    <w:rPr>
      <w:rFonts w:ascii="Calibri" w:hAnsi="Calibri"/>
      <w:color w:val="000000"/>
      <w:lang w:val="x-none" w:eastAsia="x-none"/>
    </w:rPr>
  </w:style>
  <w:style w:type="character" w:customStyle="1" w:styleId="Author-Date">
    <w:name w:val="Author-Date"/>
    <w:qFormat/>
    <w:rsid w:val="00D77D38"/>
    <w:rPr>
      <w:b/>
      <w:sz w:val="24"/>
    </w:rPr>
  </w:style>
  <w:style w:type="paragraph" w:customStyle="1" w:styleId="Nothing">
    <w:name w:val="Nothing"/>
    <w:link w:val="NothingChar"/>
    <w:qFormat/>
    <w:rsid w:val="00D77D38"/>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D77D38"/>
    <w:rPr>
      <w:rFonts w:eastAsia="Times New Roman"/>
      <w:u w:val="single"/>
    </w:rPr>
  </w:style>
  <w:style w:type="character" w:customStyle="1" w:styleId="Style4Char">
    <w:name w:val="Style4 Char"/>
    <w:link w:val="Style4"/>
    <w:rsid w:val="00D77D38"/>
    <w:rPr>
      <w:rFonts w:ascii="Calibri" w:eastAsia="Times New Roman" w:hAnsi="Calibri"/>
      <w:u w:val="single"/>
    </w:rPr>
  </w:style>
  <w:style w:type="character" w:customStyle="1" w:styleId="cardChar">
    <w:name w:val="card Char"/>
    <w:aliases w:val="Bold Cite Char Char,Speed Cite Char"/>
    <w:basedOn w:val="DefaultParagraphFont"/>
    <w:link w:val="card"/>
    <w:uiPriority w:val="6"/>
    <w:rsid w:val="00D77D38"/>
    <w:rPr>
      <w:rFonts w:ascii="Calibri" w:hAnsi="Calibri" w:cs="Calibri"/>
      <w:u w:val="single"/>
    </w:rPr>
  </w:style>
  <w:style w:type="character" w:customStyle="1" w:styleId="term">
    <w:name w:val="term"/>
    <w:basedOn w:val="DefaultParagraphFont"/>
    <w:rsid w:val="00D77D38"/>
  </w:style>
  <w:style w:type="character" w:customStyle="1" w:styleId="Styleunderline11pt">
    <w:name w:val="Style underline + 11 pt"/>
    <w:rsid w:val="00D77D38"/>
    <w:rPr>
      <w:rFonts w:ascii="Times New Roman" w:hAnsi="Times New Roman"/>
      <w:sz w:val="20"/>
      <w:u w:val="single"/>
    </w:rPr>
  </w:style>
  <w:style w:type="paragraph" w:customStyle="1" w:styleId="Stylecard11pt">
    <w:name w:val="Style card + 11 pt"/>
    <w:basedOn w:val="Normal"/>
    <w:link w:val="Stylecard11ptChar"/>
    <w:qFormat/>
    <w:rsid w:val="00D77D38"/>
    <w:pPr>
      <w:ind w:left="288" w:right="288"/>
    </w:pPr>
    <w:rPr>
      <w:rFonts w:eastAsia="SimSun"/>
      <w:lang w:eastAsia="zh-CN"/>
    </w:rPr>
  </w:style>
  <w:style w:type="character" w:customStyle="1" w:styleId="Stylecard11ptChar">
    <w:name w:val="Style card + 11 pt Char"/>
    <w:link w:val="Stylecard11pt"/>
    <w:rsid w:val="00D77D38"/>
    <w:rPr>
      <w:rFonts w:ascii="Calibri" w:eastAsia="SimSun" w:hAnsi="Calibri"/>
      <w:lang w:eastAsia="zh-CN"/>
    </w:rPr>
  </w:style>
  <w:style w:type="paragraph" w:customStyle="1" w:styleId="Minimize">
    <w:name w:val="Minimize"/>
    <w:basedOn w:val="Normal"/>
    <w:next w:val="Normal"/>
    <w:link w:val="MinimizeChar"/>
    <w:qFormat/>
    <w:rsid w:val="00D77D38"/>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77D38"/>
    <w:rPr>
      <w:rFonts w:ascii="Calibri" w:hAnsi="Calibri"/>
      <w:color w:val="000000"/>
      <w:sz w:val="12"/>
      <w:szCs w:val="20"/>
    </w:rPr>
  </w:style>
  <w:style w:type="character" w:customStyle="1" w:styleId="byline">
    <w:name w:val="byline"/>
    <w:basedOn w:val="DefaultParagraphFont"/>
    <w:rsid w:val="00D77D38"/>
  </w:style>
  <w:style w:type="paragraph" w:customStyle="1" w:styleId="StyleStyle411pt">
    <w:name w:val="Style Style4 + 11 pt"/>
    <w:basedOn w:val="Normal"/>
    <w:link w:val="StyleStyle411ptChar"/>
    <w:qFormat/>
    <w:rsid w:val="00D77D3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77D38"/>
    <w:rPr>
      <w:rFonts w:ascii="Calibri" w:eastAsia="Times New Roman" w:hAnsi="Calibri"/>
      <w:u w:val="single"/>
    </w:rPr>
  </w:style>
  <w:style w:type="character" w:customStyle="1" w:styleId="Style11ptBoldUnderline">
    <w:name w:val="Style 11 pt Bold Underline"/>
    <w:rsid w:val="00D77D38"/>
    <w:rPr>
      <w:b/>
      <w:bCs/>
      <w:sz w:val="20"/>
      <w:u w:val="single"/>
    </w:rPr>
  </w:style>
  <w:style w:type="paragraph" w:customStyle="1" w:styleId="StyleStyle411ptBold">
    <w:name w:val="Style Style4 + 11 pt Bold"/>
    <w:basedOn w:val="Normal"/>
    <w:link w:val="StyleStyle411ptBoldChar"/>
    <w:qFormat/>
    <w:rsid w:val="00D77D38"/>
    <w:rPr>
      <w:rFonts w:eastAsia="Times New Roman"/>
      <w:b/>
      <w:bCs/>
      <w:u w:val="single"/>
    </w:rPr>
  </w:style>
  <w:style w:type="character" w:customStyle="1" w:styleId="StyleStyle411ptBoldChar">
    <w:name w:val="Style Style4 + 11 pt Bold Char"/>
    <w:basedOn w:val="DefaultParagraphFont"/>
    <w:link w:val="StyleStyle411ptBold"/>
    <w:rsid w:val="00D77D38"/>
    <w:rPr>
      <w:rFonts w:ascii="Calibri" w:eastAsia="Times New Roman" w:hAnsi="Calibri"/>
      <w:b/>
      <w:bCs/>
      <w:u w:val="single"/>
    </w:rPr>
  </w:style>
  <w:style w:type="paragraph" w:customStyle="1" w:styleId="BlockTitle">
    <w:name w:val="Block Title"/>
    <w:basedOn w:val="Normal"/>
    <w:next w:val="Normal"/>
    <w:link w:val="BlockTitleChar"/>
    <w:qFormat/>
    <w:rsid w:val="00D77D38"/>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D77D38"/>
    <w:rPr>
      <w:rFonts w:ascii="Calibri" w:eastAsia="Times New Roman" w:hAnsi="Calibri"/>
      <w:b/>
      <w:sz w:val="32"/>
      <w:szCs w:val="20"/>
      <w:u w:val="single"/>
    </w:rPr>
  </w:style>
  <w:style w:type="character" w:customStyle="1" w:styleId="Emphasis2">
    <w:name w:val="Emphasis2"/>
    <w:basedOn w:val="DefaultParagraphFont"/>
    <w:rsid w:val="00D77D38"/>
    <w:rPr>
      <w:rFonts w:ascii="Franklin Gothic Heavy" w:hAnsi="Franklin Gothic Heavy"/>
      <w:iCs/>
      <w:u w:val="single"/>
    </w:rPr>
  </w:style>
  <w:style w:type="paragraph" w:customStyle="1" w:styleId="Cards">
    <w:name w:val="Cards"/>
    <w:basedOn w:val="Normal"/>
    <w:link w:val="CardsChar1"/>
    <w:qFormat/>
    <w:rsid w:val="00D77D38"/>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77D38"/>
    <w:rPr>
      <w:rFonts w:ascii="Times New Roman" w:eastAsia="Times New Roman" w:hAnsi="Times New Roman" w:cs="Times New Roman"/>
      <w:sz w:val="20"/>
      <w:szCs w:val="24"/>
    </w:rPr>
  </w:style>
  <w:style w:type="character" w:customStyle="1" w:styleId="pmterms1">
    <w:name w:val="pmterms1"/>
    <w:basedOn w:val="DefaultParagraphFont"/>
    <w:rsid w:val="00D77D38"/>
  </w:style>
  <w:style w:type="character" w:customStyle="1" w:styleId="hilite1">
    <w:name w:val="hilite1"/>
    <w:basedOn w:val="DefaultParagraphFont"/>
    <w:rsid w:val="00D77D3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77D38"/>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D77D38"/>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D77D38"/>
    <w:rPr>
      <w:rFonts w:eastAsia="Times New Roman"/>
      <w:b/>
      <w:szCs w:val="20"/>
    </w:rPr>
  </w:style>
  <w:style w:type="character" w:customStyle="1" w:styleId="NormaltagChar">
    <w:name w:val="Normal tag Char"/>
    <w:basedOn w:val="DefaultParagraphFont"/>
    <w:link w:val="Normaltag"/>
    <w:uiPriority w:val="99"/>
    <w:locked/>
    <w:rsid w:val="00D77D38"/>
    <w:rPr>
      <w:rFonts w:ascii="Calibri" w:eastAsia="Times New Roman" w:hAnsi="Calibri"/>
      <w:b/>
      <w:szCs w:val="20"/>
    </w:rPr>
  </w:style>
  <w:style w:type="character" w:customStyle="1" w:styleId="DebateUnderline">
    <w:name w:val="Debate Underline"/>
    <w:qFormat/>
    <w:rsid w:val="00D77D38"/>
    <w:rPr>
      <w:rFonts w:ascii="Times New Roman" w:hAnsi="Times New Roman"/>
      <w:sz w:val="20"/>
      <w:szCs w:val="24"/>
      <w:u w:val="thick"/>
    </w:rPr>
  </w:style>
  <w:style w:type="character" w:customStyle="1" w:styleId="blue">
    <w:name w:val="blue"/>
    <w:basedOn w:val="DefaultParagraphFont"/>
    <w:rsid w:val="00D77D38"/>
    <w:rPr>
      <w:rFonts w:cs="Times New Roman"/>
    </w:rPr>
  </w:style>
  <w:style w:type="paragraph" w:customStyle="1" w:styleId="cites">
    <w:name w:val="cites"/>
    <w:link w:val="Heading1Char3"/>
    <w:autoRedefine/>
    <w:qFormat/>
    <w:rsid w:val="00D77D38"/>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D77D38"/>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D77D3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D77D38"/>
    <w:rPr>
      <w:rFonts w:ascii="Times New Roman" w:eastAsia="Malgun Gothic" w:hAnsi="Times New Roman" w:cs="Times New Roman"/>
      <w:sz w:val="12"/>
      <w:szCs w:val="24"/>
    </w:rPr>
  </w:style>
  <w:style w:type="character" w:customStyle="1" w:styleId="CitesChar2">
    <w:name w:val="Cites Char2"/>
    <w:link w:val="Cites0"/>
    <w:rsid w:val="00D77D38"/>
    <w:rPr>
      <w:rFonts w:eastAsia="Times New Roman" w:cs="Times New Roman"/>
      <w:b/>
      <w:bCs/>
      <w:sz w:val="20"/>
      <w:szCs w:val="20"/>
    </w:rPr>
  </w:style>
  <w:style w:type="paragraph" w:customStyle="1" w:styleId="BlockTitle2">
    <w:name w:val="Block Title2"/>
    <w:basedOn w:val="Normal"/>
    <w:next w:val="Normal"/>
    <w:qFormat/>
    <w:rsid w:val="00D77D38"/>
    <w:pPr>
      <w:spacing w:after="240"/>
      <w:jc w:val="center"/>
    </w:pPr>
    <w:rPr>
      <w:rFonts w:eastAsia="Times New Roman"/>
      <w:b/>
      <w:sz w:val="32"/>
      <w:u w:val="single"/>
      <w:lang w:bidi="en-US"/>
    </w:rPr>
  </w:style>
  <w:style w:type="paragraph" w:styleId="TOC9">
    <w:name w:val="toc 9"/>
    <w:basedOn w:val="Normal"/>
    <w:next w:val="Normal"/>
    <w:autoRedefine/>
    <w:rsid w:val="00D77D38"/>
    <w:pPr>
      <w:ind w:left="1600"/>
    </w:pPr>
    <w:rPr>
      <w:rFonts w:eastAsia="Times New Roman"/>
      <w:sz w:val="20"/>
      <w:lang w:bidi="en-US"/>
    </w:rPr>
  </w:style>
  <w:style w:type="paragraph" w:customStyle="1" w:styleId="TxBrp1">
    <w:name w:val="TxBr_p1"/>
    <w:basedOn w:val="Normal"/>
    <w:qFormat/>
    <w:rsid w:val="00D77D3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77D38"/>
    <w:pPr>
      <w:spacing w:before="100" w:beforeAutospacing="1" w:after="100" w:afterAutospacing="1"/>
    </w:pPr>
    <w:rPr>
      <w:rFonts w:eastAsia="Times New Roman"/>
      <w:lang w:bidi="en-US"/>
    </w:rPr>
  </w:style>
  <w:style w:type="character" w:customStyle="1" w:styleId="standardcontent">
    <w:name w:val="standardcontent"/>
    <w:basedOn w:val="DefaultParagraphFont"/>
    <w:rsid w:val="00D77D38"/>
  </w:style>
  <w:style w:type="paragraph" w:customStyle="1" w:styleId="hat">
    <w:name w:val="hat"/>
    <w:basedOn w:val="Normal"/>
    <w:next w:val="Normal"/>
    <w:link w:val="hatChar"/>
    <w:qFormat/>
    <w:rsid w:val="00D77D3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77D38"/>
  </w:style>
  <w:style w:type="paragraph" w:customStyle="1" w:styleId="HotRouteChar">
    <w:name w:val="Hot Route! Char"/>
    <w:basedOn w:val="Normal"/>
    <w:qFormat/>
    <w:rsid w:val="00D77D38"/>
    <w:pPr>
      <w:ind w:left="144"/>
    </w:pPr>
    <w:rPr>
      <w:rFonts w:eastAsia="Times New Roman"/>
      <w:sz w:val="20"/>
      <w:lang w:bidi="en-US"/>
    </w:rPr>
  </w:style>
  <w:style w:type="paragraph" w:customStyle="1" w:styleId="Default">
    <w:name w:val="Default"/>
    <w:qFormat/>
    <w:rsid w:val="00D77D3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77D38"/>
    <w:rPr>
      <w:rFonts w:ascii="Cambria" w:hAnsi="Cambria" w:cs="Times New Roman"/>
      <w:b/>
      <w:bCs/>
      <w:sz w:val="26"/>
      <w:szCs w:val="26"/>
    </w:rPr>
  </w:style>
  <w:style w:type="character" w:customStyle="1" w:styleId="UnderliningChar">
    <w:name w:val="Underlining Char"/>
    <w:basedOn w:val="DefaultParagraphFont"/>
    <w:link w:val="Underlining"/>
    <w:rsid w:val="00D77D38"/>
    <w:rPr>
      <w:rFonts w:ascii="Arial Narrow" w:hAnsi="Arial Narrow" w:cs="Times New Roman"/>
      <w:u w:val="single"/>
    </w:rPr>
  </w:style>
  <w:style w:type="character" w:customStyle="1" w:styleId="CardCharChar1">
    <w:name w:val="Card Char Char1"/>
    <w:basedOn w:val="DefaultParagraphFont"/>
    <w:rsid w:val="00D77D38"/>
    <w:rPr>
      <w:rFonts w:cs="Times New Roman"/>
      <w:b/>
      <w:bCs/>
      <w:sz w:val="28"/>
      <w:szCs w:val="28"/>
    </w:rPr>
  </w:style>
  <w:style w:type="paragraph" w:customStyle="1" w:styleId="Cites0">
    <w:name w:val="Cites"/>
    <w:basedOn w:val="Normal"/>
    <w:link w:val="CitesChar2"/>
    <w:qFormat/>
    <w:rsid w:val="00D77D3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77D38"/>
    <w:rPr>
      <w:rFonts w:ascii="Times New Roman" w:eastAsia="Calibri" w:hAnsi="Times New Roman" w:cs="Times New Roman"/>
      <w:sz w:val="24"/>
      <w:szCs w:val="24"/>
    </w:rPr>
  </w:style>
  <w:style w:type="character" w:customStyle="1" w:styleId="hit">
    <w:name w:val="hit"/>
    <w:basedOn w:val="DefaultParagraphFont"/>
    <w:rsid w:val="00D77D38"/>
    <w:rPr>
      <w:rFonts w:cs="Times New Roman"/>
    </w:rPr>
  </w:style>
  <w:style w:type="paragraph" w:customStyle="1" w:styleId="SmallFont">
    <w:name w:val="Small Font"/>
    <w:basedOn w:val="Normal"/>
    <w:link w:val="SmallFontChar"/>
    <w:qFormat/>
    <w:rsid w:val="00D77D38"/>
    <w:pPr>
      <w:spacing w:after="200"/>
      <w:jc w:val="both"/>
    </w:pPr>
    <w:rPr>
      <w:rFonts w:eastAsia="Calibri"/>
      <w:szCs w:val="18"/>
    </w:rPr>
  </w:style>
  <w:style w:type="character" w:customStyle="1" w:styleId="SmallFontChar">
    <w:name w:val="Small Font Char"/>
    <w:basedOn w:val="DefaultParagraphFont"/>
    <w:link w:val="SmallFont"/>
    <w:locked/>
    <w:rsid w:val="00D77D38"/>
    <w:rPr>
      <w:rFonts w:ascii="Calibri" w:eastAsia="Calibri" w:hAnsi="Calibri"/>
      <w:szCs w:val="18"/>
    </w:rPr>
  </w:style>
  <w:style w:type="character" w:customStyle="1" w:styleId="CircleChar1">
    <w:name w:val="Circle Char1"/>
    <w:basedOn w:val="DefaultParagraphFont"/>
    <w:rsid w:val="00D77D38"/>
    <w:rPr>
      <w:rFonts w:cs="Times New Roman"/>
      <w:b/>
      <w:i/>
      <w:sz w:val="18"/>
      <w:szCs w:val="18"/>
      <w:u w:val="single"/>
      <w:lang w:val="en-US" w:eastAsia="en-US" w:bidi="ar-SA"/>
    </w:rPr>
  </w:style>
  <w:style w:type="character" w:customStyle="1" w:styleId="verdana">
    <w:name w:val="verdana"/>
    <w:basedOn w:val="DefaultParagraphFont"/>
    <w:rsid w:val="00D77D38"/>
  </w:style>
  <w:style w:type="character" w:customStyle="1" w:styleId="CardsChar1">
    <w:name w:val="Cards Char1"/>
    <w:link w:val="Cards"/>
    <w:rsid w:val="00D77D38"/>
    <w:rPr>
      <w:rFonts w:ascii="Calibri" w:eastAsia="Times New Roman" w:hAnsi="Calibri" w:cs="Times New Roman"/>
      <w:sz w:val="20"/>
      <w:szCs w:val="20"/>
    </w:rPr>
  </w:style>
  <w:style w:type="paragraph" w:customStyle="1" w:styleId="BlockHeadings">
    <w:name w:val="Block Headings"/>
    <w:basedOn w:val="Normal"/>
    <w:link w:val="BlockHeadingsChar"/>
    <w:qFormat/>
    <w:rsid w:val="00D77D3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77D38"/>
    <w:rPr>
      <w:rFonts w:ascii="Calibri" w:eastAsia="Times New Roman" w:hAnsi="Calibri" w:cs="Times New Roman"/>
      <w:b/>
      <w:sz w:val="20"/>
      <w:szCs w:val="20"/>
    </w:rPr>
  </w:style>
  <w:style w:type="paragraph" w:customStyle="1" w:styleId="loose">
    <w:name w:val="loose"/>
    <w:basedOn w:val="Normal"/>
    <w:qFormat/>
    <w:rsid w:val="00D77D38"/>
    <w:pPr>
      <w:spacing w:before="210"/>
    </w:pPr>
    <w:rPr>
      <w:rFonts w:eastAsia="Times New Roman"/>
      <w:lang w:eastAsia="zh-CN" w:bidi="he-IL"/>
    </w:rPr>
  </w:style>
  <w:style w:type="character" w:customStyle="1" w:styleId="hit1">
    <w:name w:val="hit1"/>
    <w:basedOn w:val="DefaultParagraphFont"/>
    <w:rsid w:val="00D77D38"/>
    <w:rPr>
      <w:b/>
      <w:bCs/>
      <w:color w:val="CC0033"/>
    </w:rPr>
  </w:style>
  <w:style w:type="character" w:customStyle="1" w:styleId="upper">
    <w:name w:val="upper"/>
    <w:basedOn w:val="DefaultParagraphFont"/>
    <w:rsid w:val="00D77D38"/>
  </w:style>
  <w:style w:type="character" w:customStyle="1" w:styleId="Author">
    <w:name w:val="Author"/>
    <w:aliases w:val="Style Date"/>
    <w:basedOn w:val="DefaultParagraphFont"/>
    <w:qFormat/>
    <w:rsid w:val="00D77D38"/>
    <w:rPr>
      <w:b/>
      <w:sz w:val="24"/>
    </w:rPr>
  </w:style>
  <w:style w:type="character" w:customStyle="1" w:styleId="SmallFont7pt">
    <w:name w:val="Small Font (7 pt)"/>
    <w:basedOn w:val="DefaultParagraphFont"/>
    <w:rsid w:val="00D77D38"/>
    <w:rPr>
      <w:sz w:val="14"/>
    </w:rPr>
  </w:style>
  <w:style w:type="paragraph" w:customStyle="1" w:styleId="UnderlinedText">
    <w:name w:val="Underlined Text"/>
    <w:basedOn w:val="Normal"/>
    <w:uiPriority w:val="6"/>
    <w:qFormat/>
    <w:rsid w:val="00D77D38"/>
    <w:rPr>
      <w:rFonts w:eastAsia="Times New Roman"/>
      <w:b/>
      <w:szCs w:val="20"/>
    </w:rPr>
  </w:style>
  <w:style w:type="character" w:customStyle="1" w:styleId="SmallText-New">
    <w:name w:val="Small Text - New"/>
    <w:basedOn w:val="DefaultParagraphFont"/>
    <w:rsid w:val="00D77D38"/>
    <w:rPr>
      <w:rFonts w:ascii="Arial Narrow" w:hAnsi="Arial Narrow"/>
      <w:sz w:val="14"/>
    </w:rPr>
  </w:style>
  <w:style w:type="paragraph" w:customStyle="1" w:styleId="Smalltext">
    <w:name w:val="Small text"/>
    <w:aliases w:val="Quote1,Quote11"/>
    <w:basedOn w:val="Normal"/>
    <w:link w:val="SmalltextChar"/>
    <w:qFormat/>
    <w:rsid w:val="00D77D38"/>
    <w:rPr>
      <w:rFonts w:ascii="Arial Narrow" w:eastAsia="Times New Roman" w:hAnsi="Arial Narrow"/>
    </w:rPr>
  </w:style>
  <w:style w:type="character" w:customStyle="1" w:styleId="Underlined-New">
    <w:name w:val="Underlined - New"/>
    <w:basedOn w:val="DefaultParagraphFont"/>
    <w:rsid w:val="00D77D38"/>
    <w:rPr>
      <w:rFonts w:ascii="Arial Narrow" w:hAnsi="Arial Narrow"/>
      <w:sz w:val="16"/>
      <w:u w:val="single"/>
    </w:rPr>
  </w:style>
  <w:style w:type="paragraph" w:styleId="Caption">
    <w:name w:val="caption"/>
    <w:basedOn w:val="Normal"/>
    <w:next w:val="Normal"/>
    <w:qFormat/>
    <w:rsid w:val="00D77D38"/>
    <w:rPr>
      <w:rFonts w:eastAsia="Times New Roman"/>
      <w:b/>
      <w:bCs/>
      <w:sz w:val="18"/>
      <w:szCs w:val="18"/>
      <w:lang w:bidi="en-US"/>
    </w:rPr>
  </w:style>
  <w:style w:type="character" w:customStyle="1" w:styleId="Boxing">
    <w:name w:val="Boxing"/>
    <w:basedOn w:val="DefaultParagraphFont"/>
    <w:rsid w:val="00D77D38"/>
    <w:rPr>
      <w:rFonts w:ascii="Arial Narrow" w:hAnsi="Arial Narrow"/>
      <w:dstrike w:val="0"/>
      <w:sz w:val="20"/>
      <w:bdr w:val="single" w:sz="2" w:space="0" w:color="auto"/>
      <w:vertAlign w:val="baseline"/>
    </w:rPr>
  </w:style>
  <w:style w:type="character" w:customStyle="1" w:styleId="style65">
    <w:name w:val="style65"/>
    <w:basedOn w:val="DefaultParagraphFont"/>
    <w:rsid w:val="00D77D3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77D38"/>
    <w:rPr>
      <w:rFonts w:cs="Arial"/>
      <w:bCs/>
      <w:szCs w:val="26"/>
      <w:u w:val="single"/>
      <w:lang w:val="en-US" w:eastAsia="en-US" w:bidi="ar-SA"/>
    </w:rPr>
  </w:style>
  <w:style w:type="character" w:customStyle="1" w:styleId="qlabel">
    <w:name w:val="q_label"/>
    <w:basedOn w:val="DefaultParagraphFont"/>
    <w:rsid w:val="00D77D38"/>
  </w:style>
  <w:style w:type="character" w:customStyle="1" w:styleId="alabel">
    <w:name w:val="a_label"/>
    <w:basedOn w:val="DefaultParagraphFont"/>
    <w:rsid w:val="00D77D38"/>
  </w:style>
  <w:style w:type="character" w:customStyle="1" w:styleId="UnderlineCharChar">
    <w:name w:val="Underline Char Char"/>
    <w:basedOn w:val="DefaultParagraphFont"/>
    <w:rsid w:val="00D77D3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77D38"/>
    <w:rPr>
      <w:rFonts w:eastAsia="MS Mincho"/>
      <w:b/>
      <w:u w:val="single"/>
      <w:lang w:val="en-US" w:eastAsia="en-US" w:bidi="ar-SA"/>
    </w:rPr>
  </w:style>
  <w:style w:type="character" w:customStyle="1" w:styleId="CardTextChar0">
    <w:name w:val="Card Text Char"/>
    <w:basedOn w:val="DefaultParagraphFont"/>
    <w:rsid w:val="00D77D38"/>
    <w:rPr>
      <w:rFonts w:ascii="Times New Roman" w:eastAsia="Times New Roman" w:hAnsi="Times New Roman" w:cs="Times New Roman"/>
      <w:szCs w:val="24"/>
    </w:rPr>
  </w:style>
  <w:style w:type="character" w:customStyle="1" w:styleId="reduce2">
    <w:name w:val="reduce2"/>
    <w:basedOn w:val="DefaultParagraphFont"/>
    <w:rsid w:val="00D77D38"/>
    <w:rPr>
      <w:rFonts w:ascii="Arial" w:hAnsi="Arial" w:cs="Arial"/>
      <w:color w:val="000000"/>
      <w:sz w:val="10"/>
      <w:szCs w:val="22"/>
    </w:rPr>
  </w:style>
  <w:style w:type="paragraph" w:customStyle="1" w:styleId="BoldUnderline">
    <w:name w:val="BoldUnderline"/>
    <w:link w:val="BoldUnderlineChar"/>
    <w:uiPriority w:val="99"/>
    <w:qFormat/>
    <w:rsid w:val="00D77D38"/>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D77D38"/>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D77D38"/>
    <w:rPr>
      <w:rFonts w:cs="Arial"/>
      <w:bCs/>
      <w:szCs w:val="26"/>
      <w:u w:val="single"/>
      <w:lang w:val="en-US" w:eastAsia="en-US" w:bidi="ar-SA"/>
    </w:rPr>
  </w:style>
  <w:style w:type="paragraph" w:customStyle="1" w:styleId="evidencetextChar">
    <w:name w:val="evidence text Char"/>
    <w:basedOn w:val="Normal"/>
    <w:qFormat/>
    <w:rsid w:val="00D77D38"/>
    <w:pPr>
      <w:ind w:left="1728" w:right="1008"/>
    </w:pPr>
    <w:rPr>
      <w:rFonts w:eastAsia="Times New Roman"/>
      <w:color w:val="000000"/>
      <w:sz w:val="18"/>
    </w:rPr>
  </w:style>
  <w:style w:type="character" w:customStyle="1" w:styleId="underline2">
    <w:name w:val="underline2"/>
    <w:basedOn w:val="DefaultParagraphFont"/>
    <w:rsid w:val="00D77D38"/>
    <w:rPr>
      <w:u w:val="single"/>
    </w:rPr>
  </w:style>
  <w:style w:type="character" w:customStyle="1" w:styleId="Style11ptUnderlineBorderSinglesolidlineAuto05pt">
    <w:name w:val="Style 11 pt Underline Border: : (Single solid line Auto  0.5 pt..."/>
    <w:rsid w:val="00D77D3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77D38"/>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77D38"/>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D77D38"/>
    <w:rPr>
      <w:u w:val="single"/>
    </w:rPr>
  </w:style>
  <w:style w:type="paragraph" w:customStyle="1" w:styleId="UnderlineChar4">
    <w:name w:val="Underline Char4"/>
    <w:basedOn w:val="Normal"/>
    <w:link w:val="UnderlineChar4Char"/>
    <w:qFormat/>
    <w:rsid w:val="00D77D38"/>
    <w:rPr>
      <w:rFonts w:asciiTheme="minorHAnsi" w:hAnsiTheme="minorHAnsi"/>
      <w:u w:val="single"/>
    </w:rPr>
  </w:style>
  <w:style w:type="character" w:customStyle="1" w:styleId="BoldandUnderlineChar3Char2">
    <w:name w:val="Bold and Underline Char3 Char2"/>
    <w:basedOn w:val="DefaultParagraphFont"/>
    <w:link w:val="BoldandUnderlineChar3"/>
    <w:rsid w:val="00D77D38"/>
    <w:rPr>
      <w:b/>
      <w:u w:val="single"/>
    </w:rPr>
  </w:style>
  <w:style w:type="paragraph" w:customStyle="1" w:styleId="BoldandUnderlineChar3">
    <w:name w:val="Bold and Underline Char3"/>
    <w:basedOn w:val="Normal"/>
    <w:link w:val="BoldandUnderlineChar3Char2"/>
    <w:qFormat/>
    <w:rsid w:val="00D77D38"/>
    <w:rPr>
      <w:rFonts w:asciiTheme="minorHAnsi" w:hAnsiTheme="minorHAnsi"/>
      <w:b/>
      <w:u w:val="single"/>
    </w:rPr>
  </w:style>
  <w:style w:type="paragraph" w:customStyle="1" w:styleId="StyleUnderlineChar11pt">
    <w:name w:val="Style Underline Char + 11 pt"/>
    <w:basedOn w:val="Normal"/>
    <w:link w:val="StyleUnderlineChar11ptChar"/>
    <w:qFormat/>
    <w:rsid w:val="00D77D38"/>
    <w:rPr>
      <w:rFonts w:eastAsia="Times New Roman"/>
      <w:u w:val="single"/>
    </w:rPr>
  </w:style>
  <w:style w:type="character" w:customStyle="1" w:styleId="StyleUnderlineChar11ptChar">
    <w:name w:val="Style Underline Char + 11 pt Char"/>
    <w:basedOn w:val="DefaultParagraphFont"/>
    <w:link w:val="StyleUnderlineChar11pt"/>
    <w:rsid w:val="00D77D38"/>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D77D38"/>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77D38"/>
    <w:rPr>
      <w:rFonts w:ascii="Calibri" w:eastAsia="Times New Roman" w:hAnsi="Calibri"/>
      <w:b/>
      <w:bCs/>
      <w:u w:val="single"/>
    </w:rPr>
  </w:style>
  <w:style w:type="character" w:customStyle="1" w:styleId="inside-head">
    <w:name w:val="inside-head"/>
    <w:basedOn w:val="DefaultParagraphFont"/>
    <w:rsid w:val="00D77D38"/>
  </w:style>
  <w:style w:type="paragraph" w:customStyle="1" w:styleId="Style3">
    <w:name w:val="Style3"/>
    <w:basedOn w:val="Normal"/>
    <w:link w:val="Style3Char"/>
    <w:qFormat/>
    <w:rsid w:val="00D77D38"/>
    <w:rPr>
      <w:rFonts w:ascii="Arial Narrow" w:eastAsia="Times New Roman" w:hAnsi="Arial Narrow"/>
      <w:b/>
    </w:rPr>
  </w:style>
  <w:style w:type="character" w:customStyle="1" w:styleId="Style3Char">
    <w:name w:val="Style3 Char"/>
    <w:basedOn w:val="DefaultParagraphFont"/>
    <w:link w:val="Style3"/>
    <w:rsid w:val="00D77D38"/>
    <w:rPr>
      <w:rFonts w:ascii="Arial Narrow" w:eastAsia="Times New Roman" w:hAnsi="Arial Narrow"/>
      <w:b/>
    </w:rPr>
  </w:style>
  <w:style w:type="character" w:customStyle="1" w:styleId="7TimesNewRoman">
    <w:name w:val="7 Times New Roman"/>
    <w:rsid w:val="00D77D3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77D38"/>
  </w:style>
  <w:style w:type="character" w:customStyle="1" w:styleId="officialsbureau">
    <w:name w:val="official_s_bureau"/>
    <w:basedOn w:val="DefaultParagraphFont"/>
    <w:rsid w:val="00D77D38"/>
  </w:style>
  <w:style w:type="paragraph" w:customStyle="1" w:styleId="Stylecard11ptUnderline">
    <w:name w:val="Style card + 11 pt Underline"/>
    <w:basedOn w:val="Normal"/>
    <w:link w:val="Stylecard11ptUnderlineChar"/>
    <w:qFormat/>
    <w:rsid w:val="00D77D38"/>
    <w:pPr>
      <w:ind w:left="288" w:right="288"/>
    </w:pPr>
    <w:rPr>
      <w:rFonts w:eastAsia="SimSun"/>
      <w:u w:val="single"/>
      <w:lang w:eastAsia="zh-CN"/>
    </w:rPr>
  </w:style>
  <w:style w:type="character" w:customStyle="1" w:styleId="Stylecard11ptUnderlineChar">
    <w:name w:val="Style card + 11 pt Underline Char"/>
    <w:link w:val="Stylecard11ptUnderline"/>
    <w:rsid w:val="00D77D38"/>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D77D38"/>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77D38"/>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D77D3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77D38"/>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D77D38"/>
    <w:rPr>
      <w:rFonts w:ascii="Calibri" w:eastAsia="SimSun" w:hAnsi="Calibri" w:cs="Calibri"/>
      <w:u w:val="single"/>
      <w:lang w:eastAsia="zh-CN"/>
    </w:rPr>
  </w:style>
  <w:style w:type="paragraph" w:styleId="HTMLPreformatted">
    <w:name w:val="HTML Preformatted"/>
    <w:basedOn w:val="Normal"/>
    <w:link w:val="HTMLPreformattedChar"/>
    <w:rsid w:val="00D77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77D38"/>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77D38"/>
    <w:rPr>
      <w:u w:val="single"/>
    </w:rPr>
  </w:style>
  <w:style w:type="character" w:customStyle="1" w:styleId="StyleUnderlining11ptChar">
    <w:name w:val="Style Underlining + 11 pt Char"/>
    <w:basedOn w:val="DefaultParagraphFont"/>
    <w:link w:val="StyleUnderlining11pt"/>
    <w:rsid w:val="00D77D38"/>
    <w:rPr>
      <w:rFonts w:ascii="Calibri" w:hAnsi="Calibri"/>
      <w:u w:val="single"/>
    </w:rPr>
  </w:style>
  <w:style w:type="paragraph" w:customStyle="1" w:styleId="StyleCardText9pt">
    <w:name w:val="Style Card Text + 9 pt"/>
    <w:basedOn w:val="Normal"/>
    <w:link w:val="StyleCardText9ptChar"/>
    <w:qFormat/>
    <w:rsid w:val="00D77D38"/>
    <w:pPr>
      <w:spacing w:after="200"/>
      <w:contextualSpacing/>
    </w:pPr>
    <w:rPr>
      <w:rFonts w:eastAsia="Calibri"/>
    </w:rPr>
  </w:style>
  <w:style w:type="character" w:customStyle="1" w:styleId="StyleCardText9ptChar">
    <w:name w:val="Style Card Text + 9 pt Char"/>
    <w:basedOn w:val="DefaultParagraphFont"/>
    <w:link w:val="StyleCardText9pt"/>
    <w:rsid w:val="00D77D38"/>
    <w:rPr>
      <w:rFonts w:ascii="Calibri" w:eastAsia="Calibri" w:hAnsi="Calibri"/>
    </w:rPr>
  </w:style>
  <w:style w:type="paragraph" w:styleId="Quote">
    <w:name w:val="Quote"/>
    <w:basedOn w:val="Normal"/>
    <w:next w:val="Normal"/>
    <w:link w:val="QuoteChar"/>
    <w:uiPriority w:val="29"/>
    <w:qFormat/>
    <w:rsid w:val="00D77D38"/>
    <w:pPr>
      <w:widowControl w:val="0"/>
    </w:pPr>
    <w:rPr>
      <w:rFonts w:eastAsia="Times New Roman"/>
      <w:iCs/>
      <w:color w:val="000000"/>
      <w:lang w:bidi="en-US"/>
    </w:rPr>
  </w:style>
  <w:style w:type="character" w:customStyle="1" w:styleId="QuoteChar">
    <w:name w:val="Quote Char"/>
    <w:basedOn w:val="DefaultParagraphFont"/>
    <w:link w:val="Quote"/>
    <w:uiPriority w:val="29"/>
    <w:rsid w:val="00D77D38"/>
    <w:rPr>
      <w:rFonts w:ascii="Calibri" w:eastAsia="Times New Roman" w:hAnsi="Calibri"/>
      <w:iCs/>
      <w:color w:val="000000"/>
      <w:lang w:bidi="en-US"/>
    </w:rPr>
  </w:style>
  <w:style w:type="paragraph" w:customStyle="1" w:styleId="Underlining">
    <w:name w:val="Underlining"/>
    <w:basedOn w:val="Normal"/>
    <w:link w:val="UnderliningChar"/>
    <w:qFormat/>
    <w:rsid w:val="00D77D38"/>
    <w:rPr>
      <w:rFonts w:ascii="Arial Narrow" w:hAnsi="Arial Narrow" w:cs="Times New Roman"/>
      <w:u w:val="single"/>
    </w:rPr>
  </w:style>
  <w:style w:type="character" w:customStyle="1" w:styleId="ital-inline">
    <w:name w:val="ital-inline"/>
    <w:basedOn w:val="DefaultParagraphFont"/>
    <w:rsid w:val="00D77D38"/>
  </w:style>
  <w:style w:type="character" w:customStyle="1" w:styleId="underlineChar">
    <w:name w:val="underline Char"/>
    <w:basedOn w:val="DefaultParagraphFont"/>
    <w:rsid w:val="00D77D3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77D3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77D38"/>
    <w:rPr>
      <w:sz w:val="20"/>
      <w:u w:val="single"/>
    </w:rPr>
  </w:style>
  <w:style w:type="paragraph" w:styleId="BodyTextIndent2">
    <w:name w:val="Body Text Indent 2"/>
    <w:basedOn w:val="Normal"/>
    <w:link w:val="BodyTextIndent2Char"/>
    <w:unhideWhenUsed/>
    <w:rsid w:val="00D77D38"/>
    <w:pPr>
      <w:spacing w:after="120" w:line="480" w:lineRule="auto"/>
      <w:ind w:left="360"/>
    </w:pPr>
  </w:style>
  <w:style w:type="character" w:customStyle="1" w:styleId="BodyTextIndent2Char">
    <w:name w:val="Body Text Indent 2 Char"/>
    <w:basedOn w:val="DefaultParagraphFont"/>
    <w:link w:val="BodyTextIndent2"/>
    <w:rsid w:val="00D77D38"/>
    <w:rPr>
      <w:rFonts w:ascii="Calibri" w:hAnsi="Calibri"/>
    </w:rPr>
  </w:style>
  <w:style w:type="paragraph" w:styleId="BodyTextIndent3">
    <w:name w:val="Body Text Indent 3"/>
    <w:basedOn w:val="Normal"/>
    <w:link w:val="BodyTextIndent3Char"/>
    <w:uiPriority w:val="99"/>
    <w:semiHidden/>
    <w:unhideWhenUsed/>
    <w:rsid w:val="00D77D38"/>
    <w:pPr>
      <w:spacing w:after="120"/>
      <w:ind w:left="360"/>
    </w:pPr>
    <w:rPr>
      <w:szCs w:val="16"/>
    </w:rPr>
  </w:style>
  <w:style w:type="character" w:customStyle="1" w:styleId="BodyTextIndent3Char">
    <w:name w:val="Body Text Indent 3 Char"/>
    <w:basedOn w:val="DefaultParagraphFont"/>
    <w:link w:val="BodyTextIndent3"/>
    <w:uiPriority w:val="99"/>
    <w:semiHidden/>
    <w:rsid w:val="00D77D38"/>
    <w:rPr>
      <w:rFonts w:ascii="Calibri" w:hAnsi="Calibri"/>
      <w:szCs w:val="16"/>
    </w:rPr>
  </w:style>
  <w:style w:type="paragraph" w:styleId="BodyText2">
    <w:name w:val="Body Text 2"/>
    <w:basedOn w:val="Normal"/>
    <w:link w:val="BodyText2Char"/>
    <w:unhideWhenUsed/>
    <w:rsid w:val="00D77D38"/>
    <w:pPr>
      <w:spacing w:after="120" w:line="480" w:lineRule="auto"/>
    </w:pPr>
  </w:style>
  <w:style w:type="character" w:customStyle="1" w:styleId="BodyText2Char">
    <w:name w:val="Body Text 2 Char"/>
    <w:basedOn w:val="DefaultParagraphFont"/>
    <w:link w:val="BodyText2"/>
    <w:rsid w:val="00D77D38"/>
    <w:rPr>
      <w:rFonts w:ascii="Calibri" w:hAnsi="Calibri"/>
    </w:rPr>
  </w:style>
  <w:style w:type="paragraph" w:styleId="BodyTextIndent">
    <w:name w:val="Body Text Indent"/>
    <w:basedOn w:val="Normal"/>
    <w:link w:val="BodyTextIndentChar"/>
    <w:uiPriority w:val="99"/>
    <w:unhideWhenUsed/>
    <w:rsid w:val="00D77D38"/>
    <w:pPr>
      <w:spacing w:after="120"/>
      <w:ind w:left="360"/>
    </w:pPr>
  </w:style>
  <w:style w:type="character" w:customStyle="1" w:styleId="BodyTextIndentChar">
    <w:name w:val="Body Text Indent Char"/>
    <w:basedOn w:val="DefaultParagraphFont"/>
    <w:link w:val="BodyTextIndent"/>
    <w:uiPriority w:val="99"/>
    <w:rsid w:val="00D77D38"/>
    <w:rPr>
      <w:rFonts w:ascii="Calibri" w:hAnsi="Calibri"/>
    </w:rPr>
  </w:style>
  <w:style w:type="paragraph" w:styleId="BodyText3">
    <w:name w:val="Body Text 3"/>
    <w:basedOn w:val="Normal"/>
    <w:link w:val="BodyText3Char"/>
    <w:unhideWhenUsed/>
    <w:rsid w:val="00D77D38"/>
    <w:pPr>
      <w:spacing w:after="120"/>
    </w:pPr>
    <w:rPr>
      <w:szCs w:val="16"/>
    </w:rPr>
  </w:style>
  <w:style w:type="character" w:customStyle="1" w:styleId="BodyText3Char">
    <w:name w:val="Body Text 3 Char"/>
    <w:basedOn w:val="DefaultParagraphFont"/>
    <w:link w:val="BodyText3"/>
    <w:rsid w:val="00D77D38"/>
    <w:rPr>
      <w:rFonts w:ascii="Calibri" w:hAnsi="Calibri"/>
      <w:szCs w:val="16"/>
    </w:rPr>
  </w:style>
  <w:style w:type="character" w:customStyle="1" w:styleId="StyleBold">
    <w:name w:val="Style Bold"/>
    <w:basedOn w:val="DefaultParagraphFont"/>
    <w:uiPriority w:val="9"/>
    <w:semiHidden/>
    <w:rsid w:val="00D77D38"/>
    <w:rPr>
      <w:b/>
      <w:bCs/>
    </w:rPr>
  </w:style>
  <w:style w:type="character" w:customStyle="1" w:styleId="body-text">
    <w:name w:val="body-text"/>
    <w:basedOn w:val="DefaultParagraphFont"/>
    <w:rsid w:val="00D77D38"/>
  </w:style>
  <w:style w:type="paragraph" w:customStyle="1" w:styleId="StyleStyle411ptBoldBorderSinglesolidlineAuto0">
    <w:name w:val="Style Style4 + 11 pt Bold Border: : (Single solid line Auto  0...."/>
    <w:basedOn w:val="Normal"/>
    <w:link w:val="StyleStyle411ptBoldBorderSinglesolidlineAuto0Char"/>
    <w:qFormat/>
    <w:rsid w:val="00D77D3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77D38"/>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D77D38"/>
    <w:rPr>
      <w:rFonts w:ascii="Tahoma" w:hAnsi="Tahoma" w:cs="Tahoma"/>
      <w:sz w:val="16"/>
      <w:szCs w:val="16"/>
    </w:rPr>
  </w:style>
  <w:style w:type="character" w:customStyle="1" w:styleId="globalcontentbody">
    <w:name w:val="globalcontentbody"/>
    <w:basedOn w:val="DefaultParagraphFont"/>
    <w:rsid w:val="00D77D38"/>
  </w:style>
  <w:style w:type="paragraph" w:customStyle="1" w:styleId="StyleStyle112pt">
    <w:name w:val="Style Style1 + 12 pt"/>
    <w:basedOn w:val="Normal"/>
    <w:link w:val="StyleStyle112ptChar"/>
    <w:qFormat/>
    <w:rsid w:val="00D77D38"/>
    <w:rPr>
      <w:rFonts w:eastAsia="SimSun"/>
      <w:u w:val="single"/>
      <w:lang w:eastAsia="zh-CN"/>
    </w:rPr>
  </w:style>
  <w:style w:type="character" w:customStyle="1" w:styleId="StyleStyle112ptChar">
    <w:name w:val="Style Style1 + 12 pt Char"/>
    <w:basedOn w:val="DefaultParagraphFont"/>
    <w:link w:val="StyleStyle112pt"/>
    <w:rsid w:val="00D77D38"/>
    <w:rPr>
      <w:rFonts w:ascii="Calibri" w:eastAsia="SimSun" w:hAnsi="Calibri"/>
      <w:u w:val="single"/>
      <w:lang w:eastAsia="zh-CN"/>
    </w:rPr>
  </w:style>
  <w:style w:type="paragraph" w:customStyle="1" w:styleId="MinimizedText">
    <w:name w:val="Minimized Text"/>
    <w:basedOn w:val="Normal"/>
    <w:link w:val="MinimizedTextChar"/>
    <w:qFormat/>
    <w:rsid w:val="00D77D38"/>
    <w:rPr>
      <w:rFonts w:eastAsia="Times New Roman"/>
    </w:rPr>
  </w:style>
  <w:style w:type="character" w:customStyle="1" w:styleId="MinimizedTextChar">
    <w:name w:val="Minimized Text Char"/>
    <w:basedOn w:val="DefaultParagraphFont"/>
    <w:link w:val="MinimizedText"/>
    <w:rsid w:val="00D77D38"/>
    <w:rPr>
      <w:rFonts w:ascii="Calibri" w:eastAsia="Times New Roman" w:hAnsi="Calibri"/>
    </w:rPr>
  </w:style>
  <w:style w:type="character" w:customStyle="1" w:styleId="term1">
    <w:name w:val="term1"/>
    <w:basedOn w:val="DefaultParagraphFont"/>
    <w:rsid w:val="00D77D38"/>
    <w:rPr>
      <w:b/>
      <w:bCs/>
    </w:rPr>
  </w:style>
  <w:style w:type="character" w:customStyle="1" w:styleId="Styleterm111ptUnderline">
    <w:name w:val="Style term1 + 11 pt Underline"/>
    <w:basedOn w:val="term1"/>
    <w:rsid w:val="00D77D38"/>
    <w:rPr>
      <w:b/>
      <w:bCs/>
      <w:sz w:val="20"/>
      <w:u w:val="single"/>
    </w:rPr>
  </w:style>
  <w:style w:type="paragraph" w:customStyle="1" w:styleId="StyleMinimizedTextArialNarrow10pt">
    <w:name w:val="Style Minimized Text + Arial Narrow 10 pt"/>
    <w:basedOn w:val="MinimizedText"/>
    <w:link w:val="StyleMinimizedTextArialNarrow10ptChar"/>
    <w:qFormat/>
    <w:rsid w:val="00D77D38"/>
    <w:rPr>
      <w:sz w:val="20"/>
    </w:rPr>
  </w:style>
  <w:style w:type="character" w:customStyle="1" w:styleId="StyleMinimizedTextArialNarrow10ptChar">
    <w:name w:val="Style Minimized Text + Arial Narrow 10 pt Char"/>
    <w:basedOn w:val="MinimizedTextChar"/>
    <w:link w:val="StyleMinimizedTextArialNarrow10pt"/>
    <w:rsid w:val="00D77D38"/>
    <w:rPr>
      <w:rFonts w:ascii="Calibri" w:eastAsia="Times New Roman" w:hAnsi="Calibri"/>
      <w:sz w:val="20"/>
    </w:rPr>
  </w:style>
  <w:style w:type="character" w:customStyle="1" w:styleId="Styleunderline11ptBold">
    <w:name w:val="Style underline + 11 pt Bold"/>
    <w:basedOn w:val="underline"/>
    <w:rsid w:val="00D77D3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77D3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77D38"/>
    <w:rPr>
      <w:rFonts w:ascii="Calibri" w:eastAsia="Times New Roman" w:hAnsi="Calibri"/>
      <w:u w:val="single"/>
      <w:bdr w:val="single" w:sz="4" w:space="0" w:color="auto"/>
    </w:rPr>
  </w:style>
  <w:style w:type="character" w:customStyle="1" w:styleId="Style9pt">
    <w:name w:val="Style 9 pt"/>
    <w:basedOn w:val="DefaultParagraphFont"/>
    <w:rsid w:val="00D77D38"/>
    <w:rPr>
      <w:rFonts w:ascii="Times New Roman" w:hAnsi="Times New Roman"/>
      <w:sz w:val="20"/>
    </w:rPr>
  </w:style>
  <w:style w:type="paragraph" w:customStyle="1" w:styleId="StyleStyle49pt3">
    <w:name w:val="Style Style4 + 9 pt3"/>
    <w:basedOn w:val="Style4"/>
    <w:link w:val="StyleStyle49pt3Char"/>
    <w:qFormat/>
    <w:rsid w:val="00D77D38"/>
    <w:rPr>
      <w:rFonts w:cs="Times New Roman"/>
    </w:rPr>
  </w:style>
  <w:style w:type="character" w:customStyle="1" w:styleId="StyleStyle49pt3Char">
    <w:name w:val="Style Style4 + 9 pt3 Char"/>
    <w:basedOn w:val="Style4Char"/>
    <w:link w:val="StyleStyle49pt3"/>
    <w:rsid w:val="00D77D38"/>
    <w:rPr>
      <w:rFonts w:ascii="Calibri" w:eastAsia="Times New Roman" w:hAnsi="Calibri" w:cs="Times New Roman"/>
      <w:u w:val="single"/>
    </w:rPr>
  </w:style>
  <w:style w:type="paragraph" w:customStyle="1" w:styleId="StyleStyle4Bold">
    <w:name w:val="Style Style4 + Bold"/>
    <w:basedOn w:val="Style4"/>
    <w:link w:val="StyleStyle4BoldChar"/>
    <w:qFormat/>
    <w:rsid w:val="00D77D38"/>
    <w:rPr>
      <w:rFonts w:cs="Times New Roman"/>
      <w:b/>
      <w:bCs/>
    </w:rPr>
  </w:style>
  <w:style w:type="character" w:customStyle="1" w:styleId="StyleStyle4BoldChar">
    <w:name w:val="Style Style4 + Bold Char"/>
    <w:basedOn w:val="Style4Char"/>
    <w:link w:val="StyleStyle4Bold"/>
    <w:rsid w:val="00D77D38"/>
    <w:rPr>
      <w:rFonts w:ascii="Calibri" w:eastAsia="Times New Roman" w:hAnsi="Calibri" w:cs="Times New Roman"/>
      <w:b/>
      <w:bCs/>
      <w:u w:val="single"/>
    </w:rPr>
  </w:style>
  <w:style w:type="character" w:customStyle="1" w:styleId="CharChar11">
    <w:name w:val="Char Char11"/>
    <w:basedOn w:val="DefaultParagraphFont"/>
    <w:rsid w:val="00D77D38"/>
    <w:rPr>
      <w:rFonts w:cs="Arial"/>
      <w:bCs/>
      <w:szCs w:val="26"/>
      <w:u w:val="single"/>
      <w:lang w:val="en-US" w:eastAsia="en-US" w:bidi="ar-SA"/>
    </w:rPr>
  </w:style>
  <w:style w:type="character" w:customStyle="1" w:styleId="authorbio">
    <w:name w:val="authorbio"/>
    <w:basedOn w:val="DefaultParagraphFont"/>
    <w:rsid w:val="00D77D38"/>
  </w:style>
  <w:style w:type="character" w:customStyle="1" w:styleId="a">
    <w:name w:val="a"/>
    <w:basedOn w:val="DefaultParagraphFont"/>
    <w:rsid w:val="00D77D38"/>
  </w:style>
  <w:style w:type="character" w:customStyle="1" w:styleId="StyleStyleUnderline411pt">
    <w:name w:val="Style Style Underline4 + 11 pt"/>
    <w:basedOn w:val="DefaultParagraphFont"/>
    <w:rsid w:val="00D77D38"/>
    <w:rPr>
      <w:sz w:val="20"/>
      <w:u w:val="single"/>
    </w:rPr>
  </w:style>
  <w:style w:type="character" w:customStyle="1" w:styleId="StyleStyleUnderline411ptBold">
    <w:name w:val="Style Style Underline4 + 11 pt Bold"/>
    <w:basedOn w:val="DefaultParagraphFont"/>
    <w:rsid w:val="00D77D38"/>
    <w:rPr>
      <w:b/>
      <w:bCs/>
      <w:sz w:val="20"/>
      <w:u w:val="single"/>
    </w:rPr>
  </w:style>
  <w:style w:type="character" w:customStyle="1" w:styleId="StyleStyleUnderline311pt">
    <w:name w:val="Style Style Underline3 + 11 pt"/>
    <w:basedOn w:val="DefaultParagraphFont"/>
    <w:rsid w:val="00D77D38"/>
    <w:rPr>
      <w:sz w:val="20"/>
      <w:u w:val="single"/>
    </w:rPr>
  </w:style>
  <w:style w:type="character" w:customStyle="1" w:styleId="StyleStyleUnderline311ptBold">
    <w:name w:val="Style Style Underline3 + 11 pt Bold"/>
    <w:basedOn w:val="DefaultParagraphFont"/>
    <w:rsid w:val="00D77D38"/>
    <w:rPr>
      <w:b/>
      <w:bCs/>
      <w:sz w:val="20"/>
      <w:u w:val="single"/>
    </w:rPr>
  </w:style>
  <w:style w:type="character" w:customStyle="1" w:styleId="StyleUnderline3">
    <w:name w:val="Style Underline3"/>
    <w:basedOn w:val="DefaultParagraphFont"/>
    <w:rsid w:val="00D77D38"/>
    <w:rPr>
      <w:u w:val="single"/>
    </w:rPr>
  </w:style>
  <w:style w:type="paragraph" w:customStyle="1" w:styleId="StyleStyle111ptBorderSinglesolidlineAuto05ptL">
    <w:name w:val="Style Style1 + 11 pt Border: : (Single solid line Auto  0.5 pt L..."/>
    <w:link w:val="StyleStyle111ptBorderSinglesolidlineAuto05ptLChar"/>
    <w:qFormat/>
    <w:rsid w:val="00D77D3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77D3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77D38"/>
    <w:rPr>
      <w:u w:val="single"/>
    </w:rPr>
  </w:style>
  <w:style w:type="character" w:customStyle="1" w:styleId="NothingChar">
    <w:name w:val="Nothing Char"/>
    <w:basedOn w:val="DefaultParagraphFont"/>
    <w:link w:val="Nothing"/>
    <w:rsid w:val="00D77D38"/>
    <w:rPr>
      <w:rFonts w:ascii="Times New Roman" w:eastAsia="Times New Roman" w:hAnsi="Times New Roman" w:cs="Times New Roman"/>
      <w:sz w:val="20"/>
      <w:szCs w:val="24"/>
    </w:rPr>
  </w:style>
  <w:style w:type="character" w:customStyle="1" w:styleId="CardsFont12pt0">
    <w:name w:val="Cards + Font 12pt"/>
    <w:basedOn w:val="DefaultParagraphFont"/>
    <w:rsid w:val="00D77D38"/>
    <w:rPr>
      <w:rFonts w:ascii="Times New Roman" w:eastAsia="Calibri" w:hAnsi="Times New Roman" w:cs="Times New Roman"/>
      <w:sz w:val="24"/>
      <w:szCs w:val="20"/>
      <w:u w:val="single"/>
    </w:rPr>
  </w:style>
  <w:style w:type="paragraph" w:customStyle="1" w:styleId="SmallText0">
    <w:name w:val="Small Text"/>
    <w:link w:val="SmallTextChar0"/>
    <w:qFormat/>
    <w:rsid w:val="00D77D38"/>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D77D38"/>
    <w:rPr>
      <w:rFonts w:ascii="Times New Roman" w:eastAsia="MS Mincho" w:hAnsi="Times New Roman" w:cs="Times New Roman"/>
      <w:sz w:val="15"/>
      <w:szCs w:val="24"/>
      <w:lang w:eastAsia="ja-JP"/>
    </w:rPr>
  </w:style>
  <w:style w:type="paragraph" w:customStyle="1" w:styleId="Circled">
    <w:name w:val="Circled"/>
    <w:link w:val="CircledChar"/>
    <w:qFormat/>
    <w:rsid w:val="00D77D38"/>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D77D38"/>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D77D3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77D38"/>
  </w:style>
  <w:style w:type="character" w:customStyle="1" w:styleId="part-of-speech">
    <w:name w:val="part-of-speech"/>
    <w:basedOn w:val="DefaultParagraphFont"/>
    <w:rsid w:val="00D77D38"/>
  </w:style>
  <w:style w:type="character" w:customStyle="1" w:styleId="sep">
    <w:name w:val="sep"/>
    <w:basedOn w:val="DefaultParagraphFont"/>
    <w:rsid w:val="00D77D38"/>
  </w:style>
  <w:style w:type="character" w:customStyle="1" w:styleId="pron">
    <w:name w:val="pron"/>
    <w:basedOn w:val="DefaultParagraphFont"/>
    <w:rsid w:val="00D77D38"/>
  </w:style>
  <w:style w:type="paragraph" w:customStyle="1" w:styleId="StyleStyle4LatinTimesNewRomanAsianSimSun">
    <w:name w:val="Style Style4 + (Latin) Times New Roman (Asian) SimSun"/>
    <w:basedOn w:val="Normal"/>
    <w:link w:val="StyleStyle4LatinTimesNewRomanAsianSimSunChar"/>
    <w:qFormat/>
    <w:rsid w:val="00D77D3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77D38"/>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77D3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77D38"/>
    <w:rPr>
      <w:rFonts w:ascii="Calibri" w:eastAsia="SimSun" w:hAnsi="Calibri"/>
      <w:b/>
      <w:bCs/>
      <w:u w:val="single"/>
    </w:rPr>
  </w:style>
  <w:style w:type="character" w:customStyle="1" w:styleId="CharChar3">
    <w:name w:val="Char Char3"/>
    <w:basedOn w:val="DefaultParagraphFont"/>
    <w:rsid w:val="00D77D38"/>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77D38"/>
    <w:rPr>
      <w:bCs/>
      <w:szCs w:val="26"/>
      <w:u w:val="single"/>
    </w:rPr>
  </w:style>
  <w:style w:type="paragraph" w:styleId="Subtitle">
    <w:name w:val="Subtitle"/>
    <w:aliases w:val="Underlined card text"/>
    <w:basedOn w:val="Normal"/>
    <w:next w:val="Normal"/>
    <w:link w:val="SubtitleChar"/>
    <w:uiPriority w:val="99"/>
    <w:qFormat/>
    <w:rsid w:val="00D77D38"/>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D77D38"/>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D77D38"/>
    <w:rPr>
      <w:rFonts w:cs="Times New Roman"/>
    </w:rPr>
  </w:style>
  <w:style w:type="character" w:customStyle="1" w:styleId="StyleStyle411pt1Char">
    <w:name w:val="Style Style4 + 11 pt1 Char"/>
    <w:basedOn w:val="Style4Char"/>
    <w:link w:val="StyleStyle411pt1"/>
    <w:rsid w:val="00D77D38"/>
    <w:rPr>
      <w:rFonts w:ascii="Calibri" w:eastAsia="Times New Roman" w:hAnsi="Calibri" w:cs="Times New Roman"/>
      <w:u w:val="single"/>
    </w:rPr>
  </w:style>
  <w:style w:type="character" w:customStyle="1" w:styleId="BoldandUnderlineCharChar2">
    <w:name w:val="Bold and Underline Char Char2"/>
    <w:basedOn w:val="DefaultParagraphFont"/>
    <w:rsid w:val="00D77D38"/>
    <w:rPr>
      <w:b/>
      <w:u w:val="single"/>
      <w:lang w:val="en-US" w:eastAsia="en-US" w:bidi="ar-SA"/>
    </w:rPr>
  </w:style>
  <w:style w:type="character" w:customStyle="1" w:styleId="StyleUnderlineCharChar111pt">
    <w:name w:val="Style Underline Char Char1 + 11 pt"/>
    <w:basedOn w:val="DefaultParagraphFont"/>
    <w:rsid w:val="00D77D3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77D3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77D38"/>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77D38"/>
    <w:rPr>
      <w:sz w:val="22"/>
      <w:u w:val="single"/>
    </w:rPr>
  </w:style>
  <w:style w:type="paragraph" w:customStyle="1" w:styleId="StyleMinimizedTextArialNarrow9pt">
    <w:name w:val="Style Minimized Text + Arial Narrow 9 pt"/>
    <w:basedOn w:val="Normal"/>
    <w:link w:val="StyleMinimizedTextArialNarrow9ptChar"/>
    <w:qFormat/>
    <w:rsid w:val="00D77D38"/>
    <w:rPr>
      <w:rFonts w:eastAsia="Times New Roman"/>
    </w:rPr>
  </w:style>
  <w:style w:type="character" w:customStyle="1" w:styleId="StyleMinimizedTextArialNarrow9ptChar">
    <w:name w:val="Style Minimized Text + Arial Narrow 9 pt Char"/>
    <w:basedOn w:val="DefaultParagraphFont"/>
    <w:link w:val="StyleMinimizedTextArialNarrow9pt"/>
    <w:rsid w:val="00D77D38"/>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D77D3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77D3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77D3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77D3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77D3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77D38"/>
    <w:rPr>
      <w:b w:val="0"/>
      <w:bCs/>
      <w:sz w:val="20"/>
      <w:u w:val="single"/>
      <w:lang w:val="en-US" w:eastAsia="en-US" w:bidi="ar-SA"/>
    </w:rPr>
  </w:style>
  <w:style w:type="character" w:customStyle="1" w:styleId="Styleunderline9pt">
    <w:name w:val="Style underline + 9 pt"/>
    <w:basedOn w:val="underline"/>
    <w:rsid w:val="00D77D38"/>
    <w:rPr>
      <w:rFonts w:ascii="Times New Roman" w:hAnsi="Times New Roman" w:cs="Times New Roman"/>
      <w:b/>
      <w:sz w:val="20"/>
      <w:u w:val="single"/>
    </w:rPr>
  </w:style>
  <w:style w:type="character" w:customStyle="1" w:styleId="StyleTimesNewRoman9pt">
    <w:name w:val="Style Times New Roman 9 pt"/>
    <w:basedOn w:val="DefaultParagraphFont"/>
    <w:rsid w:val="00D77D38"/>
    <w:rPr>
      <w:rFonts w:ascii="Times New Roman" w:hAnsi="Times New Roman"/>
      <w:sz w:val="20"/>
    </w:rPr>
  </w:style>
  <w:style w:type="character" w:customStyle="1" w:styleId="Styleunderline9pt1">
    <w:name w:val="Style underline + 9 pt1"/>
    <w:basedOn w:val="underline"/>
    <w:rsid w:val="00D77D3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77D3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77D3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77D38"/>
    <w:rPr>
      <w:b/>
      <w:bCs/>
      <w:noProof w:val="0"/>
      <w:sz w:val="20"/>
      <w:u w:val="single"/>
      <w:lang w:val="en-US" w:eastAsia="en-US" w:bidi="ar-SA"/>
    </w:rPr>
  </w:style>
  <w:style w:type="character" w:customStyle="1" w:styleId="Hyperlink23">
    <w:name w:val="Hyperlink23"/>
    <w:basedOn w:val="DefaultParagraphFont"/>
    <w:rsid w:val="00D77D38"/>
    <w:rPr>
      <w:color w:val="3300CC"/>
      <w:u w:val="single"/>
    </w:rPr>
  </w:style>
  <w:style w:type="paragraph" w:customStyle="1" w:styleId="cardCharChar">
    <w:name w:val="card Char Char"/>
    <w:basedOn w:val="Normal"/>
    <w:link w:val="cardCharCharChar"/>
    <w:qFormat/>
    <w:rsid w:val="00D77D38"/>
    <w:pPr>
      <w:ind w:left="288" w:right="288"/>
    </w:pPr>
    <w:rPr>
      <w:rFonts w:eastAsia="Times New Roman"/>
      <w:szCs w:val="20"/>
    </w:rPr>
  </w:style>
  <w:style w:type="character" w:customStyle="1" w:styleId="cardCharCharChar">
    <w:name w:val="card Char Char Char"/>
    <w:basedOn w:val="DefaultParagraphFont"/>
    <w:link w:val="cardCharChar"/>
    <w:rsid w:val="00D77D38"/>
    <w:rPr>
      <w:rFonts w:ascii="Calibri" w:eastAsia="Times New Roman" w:hAnsi="Calibri"/>
      <w:szCs w:val="20"/>
    </w:rPr>
  </w:style>
  <w:style w:type="character" w:customStyle="1" w:styleId="StyleunderlineArialNarrow9ptBold">
    <w:name w:val="Style underline + Arial Narrow 9 pt Bold"/>
    <w:basedOn w:val="underline"/>
    <w:rsid w:val="00D77D3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77D38"/>
  </w:style>
  <w:style w:type="character" w:customStyle="1" w:styleId="StylecardCharCharArialNarrow9ptChar">
    <w:name w:val="Style card Char Char + Arial Narrow 9 pt Char"/>
    <w:basedOn w:val="cardCharCharChar"/>
    <w:link w:val="StylecardCharCharArialNarrow9pt"/>
    <w:rsid w:val="00D77D38"/>
    <w:rPr>
      <w:rFonts w:ascii="Calibri" w:eastAsia="Times New Roman" w:hAnsi="Calibri"/>
      <w:szCs w:val="20"/>
    </w:rPr>
  </w:style>
  <w:style w:type="character" w:customStyle="1" w:styleId="UnderlineCharCharChar">
    <w:name w:val="Underline Char Char Char"/>
    <w:basedOn w:val="DefaultParagraphFont"/>
    <w:rsid w:val="00D77D38"/>
    <w:rPr>
      <w:noProof w:val="0"/>
      <w:u w:val="single"/>
      <w:lang w:val="en-US" w:eastAsia="en-US" w:bidi="ar-SA"/>
    </w:rPr>
  </w:style>
  <w:style w:type="character" w:customStyle="1" w:styleId="CardTextChar1">
    <w:name w:val="Card Text Char1"/>
    <w:basedOn w:val="DefaultParagraphFont"/>
    <w:rsid w:val="00D77D3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77D3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D77D3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77D3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77D3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77D3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77D3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D77D3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77D38"/>
    <w:rPr>
      <w:rFonts w:eastAsia="Times New Roman"/>
    </w:rPr>
  </w:style>
  <w:style w:type="character" w:customStyle="1" w:styleId="TextsmallChar">
    <w:name w:val="Textsmall Char"/>
    <w:basedOn w:val="DefaultParagraphFont"/>
    <w:link w:val="Textsmall"/>
    <w:rsid w:val="00D77D38"/>
    <w:rPr>
      <w:rFonts w:ascii="Calibri" w:eastAsia="Times New Roman" w:hAnsi="Calibri"/>
    </w:rPr>
  </w:style>
  <w:style w:type="character" w:customStyle="1" w:styleId="CharChar111">
    <w:name w:val="Char Char111"/>
    <w:basedOn w:val="DefaultParagraphFont"/>
    <w:rsid w:val="00D77D38"/>
    <w:rPr>
      <w:rFonts w:cs="Arial"/>
      <w:bCs/>
      <w:szCs w:val="26"/>
      <w:u w:val="single"/>
      <w:lang w:val="en-US" w:eastAsia="en-US" w:bidi="ar-SA"/>
    </w:rPr>
  </w:style>
  <w:style w:type="character" w:customStyle="1" w:styleId="UnderlineBold">
    <w:name w:val="Underline + Bold"/>
    <w:uiPriority w:val="1"/>
    <w:qFormat/>
    <w:rsid w:val="00D77D38"/>
    <w:rPr>
      <w:b/>
      <w:sz w:val="20"/>
      <w:u w:val="single"/>
    </w:rPr>
  </w:style>
  <w:style w:type="paragraph" w:customStyle="1" w:styleId="cardtextsmall">
    <w:name w:val="card text small"/>
    <w:basedOn w:val="Normal"/>
    <w:qFormat/>
    <w:rsid w:val="00D77D38"/>
    <w:rPr>
      <w:rFonts w:ascii="Arial Narrow" w:eastAsia="Times New Roman" w:hAnsi="Arial Narrow"/>
    </w:rPr>
  </w:style>
  <w:style w:type="character" w:customStyle="1" w:styleId="AUnterdline">
    <w:name w:val="AUnterdline"/>
    <w:qFormat/>
    <w:rsid w:val="00D77D3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77D38"/>
    <w:rPr>
      <w:rFonts w:ascii="Times New Roman" w:hAnsi="Times New Roman"/>
      <w:b/>
      <w:bCs/>
      <w:sz w:val="20"/>
      <w:u w:val="single"/>
      <w:bdr w:val="single" w:sz="4" w:space="0" w:color="auto"/>
    </w:rPr>
  </w:style>
  <w:style w:type="character" w:customStyle="1" w:styleId="highlightedsearchterm">
    <w:name w:val="highlightedsearchterm"/>
    <w:rsid w:val="00D77D38"/>
  </w:style>
  <w:style w:type="character" w:customStyle="1" w:styleId="StyleUnderline1">
    <w:name w:val="Style Underline1"/>
    <w:basedOn w:val="DefaultParagraphFont"/>
    <w:rsid w:val="00D77D38"/>
    <w:rPr>
      <w:rFonts w:ascii="Times New Roman" w:hAnsi="Times New Roman"/>
      <w:sz w:val="20"/>
      <w:u w:val="single"/>
    </w:rPr>
  </w:style>
  <w:style w:type="paragraph" w:customStyle="1" w:styleId="StyleStyle49pt10">
    <w:name w:val="Style Style4 + 9 pt10"/>
    <w:basedOn w:val="Style4"/>
    <w:link w:val="StyleStyle49pt10Char"/>
    <w:qFormat/>
    <w:rsid w:val="00D77D38"/>
    <w:rPr>
      <w:rFonts w:cs="Times New Roman"/>
    </w:rPr>
  </w:style>
  <w:style w:type="character" w:customStyle="1" w:styleId="StyleStyle49pt10Char">
    <w:name w:val="Style Style4 + 9 pt10 Char"/>
    <w:basedOn w:val="Style4Char"/>
    <w:link w:val="StyleStyle49pt10"/>
    <w:rsid w:val="00D77D38"/>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D77D38"/>
    <w:rPr>
      <w:rFonts w:cs="Times New Roman"/>
      <w:b/>
      <w:bCs/>
    </w:rPr>
  </w:style>
  <w:style w:type="character" w:customStyle="1" w:styleId="StyleStyle49ptBold7Char">
    <w:name w:val="Style Style4 + 9 pt Bold7 Char"/>
    <w:link w:val="StyleStyle49ptBold7"/>
    <w:rsid w:val="00D77D38"/>
    <w:rPr>
      <w:rFonts w:ascii="Calibri" w:eastAsia="Times New Roman" w:hAnsi="Calibri" w:cs="Times New Roman"/>
      <w:b/>
      <w:bCs/>
      <w:u w:val="single"/>
    </w:rPr>
  </w:style>
  <w:style w:type="paragraph" w:customStyle="1" w:styleId="NormalUnderline">
    <w:name w:val="Normal Underline"/>
    <w:basedOn w:val="Normal"/>
    <w:link w:val="NormalUnderlineChar"/>
    <w:qFormat/>
    <w:rsid w:val="00D77D38"/>
    <w:pPr>
      <w:ind w:left="288"/>
    </w:pPr>
    <w:rPr>
      <w:rFonts w:eastAsia="Times New Roman"/>
      <w:u w:val="single"/>
    </w:rPr>
  </w:style>
  <w:style w:type="character" w:customStyle="1" w:styleId="NormalUnderlineChar">
    <w:name w:val="Normal Underline Char"/>
    <w:link w:val="NormalUnderline"/>
    <w:rsid w:val="00D77D38"/>
    <w:rPr>
      <w:rFonts w:ascii="Calibri" w:eastAsia="Times New Roman" w:hAnsi="Calibri"/>
      <w:u w:val="single"/>
    </w:rPr>
  </w:style>
  <w:style w:type="character" w:customStyle="1" w:styleId="DontRead">
    <w:name w:val="Don't Read"/>
    <w:qFormat/>
    <w:rsid w:val="00D77D38"/>
    <w:rPr>
      <w:rFonts w:ascii="Times New Roman" w:hAnsi="Times New Roman"/>
      <w:sz w:val="16"/>
    </w:rPr>
  </w:style>
  <w:style w:type="paragraph" w:customStyle="1" w:styleId="Underlinestyle">
    <w:name w:val="Underline style"/>
    <w:basedOn w:val="Normal"/>
    <w:qFormat/>
    <w:rsid w:val="00D77D38"/>
    <w:rPr>
      <w:rFonts w:eastAsia="Times New Roman"/>
      <w:u w:val="single"/>
    </w:rPr>
  </w:style>
  <w:style w:type="character" w:customStyle="1" w:styleId="Style11ptUnderline3">
    <w:name w:val="Style 11 pt Underline3"/>
    <w:rsid w:val="00D77D38"/>
    <w:rPr>
      <w:sz w:val="20"/>
      <w:u w:val="single"/>
    </w:rPr>
  </w:style>
  <w:style w:type="character" w:customStyle="1" w:styleId="27">
    <w:name w:val="27"/>
    <w:rsid w:val="00D77D38"/>
    <w:rPr>
      <w:rFonts w:cs="Arial"/>
      <w:bCs/>
      <w:sz w:val="20"/>
      <w:u w:val="single"/>
      <w:lang w:val="en-US" w:eastAsia="en-US" w:bidi="ar-SA"/>
    </w:rPr>
  </w:style>
  <w:style w:type="character" w:customStyle="1" w:styleId="2">
    <w:name w:val="2"/>
    <w:rsid w:val="00D77D38"/>
    <w:rPr>
      <w:rFonts w:cs="Arial"/>
      <w:bCs/>
      <w:sz w:val="20"/>
      <w:u w:val="single"/>
      <w:lang w:val="en-US" w:eastAsia="en-US" w:bidi="ar-SA"/>
    </w:rPr>
  </w:style>
  <w:style w:type="character" w:customStyle="1" w:styleId="Style9ptUnderline11">
    <w:name w:val="Style 9 pt Underline11"/>
    <w:basedOn w:val="DefaultParagraphFont"/>
    <w:rsid w:val="00D77D38"/>
    <w:rPr>
      <w:sz w:val="20"/>
      <w:u w:val="single"/>
    </w:rPr>
  </w:style>
  <w:style w:type="character" w:customStyle="1" w:styleId="Style9ptBoldUnderline5">
    <w:name w:val="Style 9 pt Bold Underline5"/>
    <w:basedOn w:val="DefaultParagraphFont"/>
    <w:rsid w:val="00D77D38"/>
    <w:rPr>
      <w:b/>
      <w:bCs/>
      <w:sz w:val="20"/>
      <w:u w:val="single"/>
    </w:rPr>
  </w:style>
  <w:style w:type="character" w:customStyle="1" w:styleId="CharChar114">
    <w:name w:val="Char Char114"/>
    <w:basedOn w:val="DefaultParagraphFont"/>
    <w:rsid w:val="00D77D38"/>
    <w:rPr>
      <w:rFonts w:cs="Arial"/>
      <w:bCs/>
      <w:szCs w:val="26"/>
      <w:u w:val="single"/>
      <w:lang w:val="en-US" w:eastAsia="en-US" w:bidi="ar-SA"/>
    </w:rPr>
  </w:style>
  <w:style w:type="character" w:customStyle="1" w:styleId="CharChar113">
    <w:name w:val="Char Char113"/>
    <w:basedOn w:val="DefaultParagraphFont"/>
    <w:rsid w:val="00D77D38"/>
    <w:rPr>
      <w:rFonts w:cs="Arial"/>
      <w:bCs/>
      <w:szCs w:val="26"/>
      <w:u w:val="single"/>
      <w:lang w:val="en-US" w:eastAsia="en-US" w:bidi="ar-SA"/>
    </w:rPr>
  </w:style>
  <w:style w:type="character" w:customStyle="1" w:styleId="CharChar112">
    <w:name w:val="Char Char112"/>
    <w:basedOn w:val="DefaultParagraphFont"/>
    <w:rsid w:val="00D77D38"/>
    <w:rPr>
      <w:rFonts w:cs="Arial"/>
      <w:bCs/>
      <w:szCs w:val="26"/>
      <w:u w:val="single"/>
      <w:lang w:val="en-US" w:eastAsia="en-US" w:bidi="ar-SA"/>
    </w:rPr>
  </w:style>
  <w:style w:type="character" w:customStyle="1" w:styleId="ssl0">
    <w:name w:val="ss_l0"/>
    <w:basedOn w:val="DefaultParagraphFont"/>
    <w:rsid w:val="00D77D38"/>
  </w:style>
  <w:style w:type="character" w:customStyle="1" w:styleId="CommentSubjectChar1">
    <w:name w:val="Comment Subject Char1"/>
    <w:basedOn w:val="CommentTextChar"/>
    <w:uiPriority w:val="99"/>
    <w:semiHidden/>
    <w:rsid w:val="00D77D38"/>
    <w:rPr>
      <w:rFonts w:ascii="Arial" w:eastAsiaTheme="minorHAnsi" w:hAnsi="Arial" w:cs="Arial"/>
      <w:b/>
      <w:bCs/>
      <w:sz w:val="16"/>
      <w:szCs w:val="20"/>
    </w:rPr>
  </w:style>
  <w:style w:type="paragraph" w:customStyle="1" w:styleId="WW-Default1">
    <w:name w:val="WW-Default1"/>
    <w:basedOn w:val="Normal"/>
    <w:qFormat/>
    <w:rsid w:val="00D77D38"/>
    <w:pPr>
      <w:suppressAutoHyphens/>
    </w:pPr>
    <w:rPr>
      <w:rFonts w:eastAsia="Times New Roman"/>
      <w:b/>
      <w:bCs/>
      <w:szCs w:val="20"/>
      <w:lang w:eastAsia="ar-SA"/>
    </w:rPr>
  </w:style>
  <w:style w:type="paragraph" w:customStyle="1" w:styleId="Normal1">
    <w:name w:val="Normal1"/>
    <w:basedOn w:val="BodyText"/>
    <w:qFormat/>
    <w:rsid w:val="00D77D38"/>
  </w:style>
  <w:style w:type="character" w:customStyle="1" w:styleId="zoomme">
    <w:name w:val="zoomme"/>
    <w:basedOn w:val="DefaultParagraphFont"/>
    <w:rsid w:val="00D77D38"/>
  </w:style>
  <w:style w:type="character" w:customStyle="1" w:styleId="Date1">
    <w:name w:val="Date1"/>
    <w:basedOn w:val="DefaultParagraphFont"/>
    <w:rsid w:val="00D77D38"/>
  </w:style>
  <w:style w:type="character" w:customStyle="1" w:styleId="classauthor">
    <w:name w:val="class=&quot;author&quot;"/>
    <w:basedOn w:val="DefaultParagraphFont"/>
    <w:rsid w:val="00D77D38"/>
  </w:style>
  <w:style w:type="paragraph" w:customStyle="1" w:styleId="CardStyle">
    <w:name w:val="Card Style"/>
    <w:basedOn w:val="Normal"/>
    <w:link w:val="CardStyleChar"/>
    <w:qFormat/>
    <w:rsid w:val="00D77D38"/>
    <w:rPr>
      <w:rFonts w:eastAsia="Times New Roman"/>
    </w:rPr>
  </w:style>
  <w:style w:type="character" w:customStyle="1" w:styleId="CharCharChar">
    <w:name w:val="Char Char Char"/>
    <w:basedOn w:val="DefaultParagraphFont"/>
    <w:rsid w:val="00D77D38"/>
    <w:rPr>
      <w:rFonts w:cs="Arial"/>
      <w:bCs/>
      <w:szCs w:val="26"/>
      <w:u w:val="single"/>
      <w:lang w:val="en-US" w:eastAsia="en-US" w:bidi="ar-SA"/>
    </w:rPr>
  </w:style>
  <w:style w:type="character" w:customStyle="1" w:styleId="BoldUnderlineChar0">
    <w:name w:val="Bold Underline Char"/>
    <w:rsid w:val="00D77D38"/>
    <w:rPr>
      <w:rFonts w:ascii="Times New Roman" w:eastAsia="Times New Roman" w:hAnsi="Times New Roman"/>
      <w:b/>
      <w:bCs/>
      <w:szCs w:val="24"/>
      <w:u w:val="single"/>
    </w:rPr>
  </w:style>
  <w:style w:type="character" w:customStyle="1" w:styleId="texto1">
    <w:name w:val="texto1"/>
    <w:rsid w:val="00D77D38"/>
  </w:style>
  <w:style w:type="character" w:customStyle="1" w:styleId="apple-style-span">
    <w:name w:val="apple-style-span"/>
    <w:rsid w:val="00D77D38"/>
  </w:style>
  <w:style w:type="paragraph" w:customStyle="1" w:styleId="citenon-bold">
    <w:name w:val="cite non-bold"/>
    <w:basedOn w:val="Normal"/>
    <w:link w:val="citenon-boldChar"/>
    <w:qFormat/>
    <w:rsid w:val="00D77D3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77D38"/>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77D38"/>
    <w:rPr>
      <w:rFonts w:ascii="Calibri" w:eastAsia="Times New Roman" w:hAnsi="Calibri" w:cs="Arial"/>
      <w:b/>
      <w:bCs/>
      <w:sz w:val="24"/>
      <w:szCs w:val="28"/>
    </w:rPr>
  </w:style>
  <w:style w:type="paragraph" w:customStyle="1" w:styleId="Style23">
    <w:name w:val="Style23"/>
    <w:basedOn w:val="Normal"/>
    <w:uiPriority w:val="99"/>
    <w:qFormat/>
    <w:rsid w:val="00D77D38"/>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77D38"/>
    <w:rPr>
      <w:rFonts w:ascii="Times New Roman" w:eastAsia="Times New Roman" w:hAnsi="Times New Roman" w:cs="Times New Roman"/>
      <w:sz w:val="24"/>
      <w:szCs w:val="24"/>
    </w:rPr>
  </w:style>
  <w:style w:type="character" w:customStyle="1" w:styleId="gray">
    <w:name w:val="gray"/>
    <w:basedOn w:val="DefaultParagraphFont"/>
    <w:rsid w:val="00D77D38"/>
  </w:style>
  <w:style w:type="paragraph" w:customStyle="1" w:styleId="Tagtemplate">
    <w:name w:val="Tagtemplate"/>
    <w:basedOn w:val="Normal"/>
    <w:link w:val="TagtemplateChar"/>
    <w:autoRedefine/>
    <w:qFormat/>
    <w:rsid w:val="00D77D38"/>
    <w:pPr>
      <w:keepNext/>
      <w:keepLines/>
    </w:pPr>
    <w:rPr>
      <w:rFonts w:eastAsia="Calibri"/>
      <w:b/>
    </w:rPr>
  </w:style>
  <w:style w:type="character" w:customStyle="1" w:styleId="TagtemplateChar">
    <w:name w:val="Tagtemplate Char"/>
    <w:basedOn w:val="DefaultParagraphFont"/>
    <w:link w:val="Tagtemplate"/>
    <w:rsid w:val="00D77D38"/>
    <w:rPr>
      <w:rFonts w:ascii="Calibri" w:eastAsia="Calibri" w:hAnsi="Calibri"/>
      <w:b/>
    </w:rPr>
  </w:style>
  <w:style w:type="character" w:customStyle="1" w:styleId="Styleunderline11ptBorderSinglesolidlineAuto05p">
    <w:name w:val="Style underline + 11 pt Border: : (Single solid line Auto  0.5 p..."/>
    <w:rsid w:val="00D77D38"/>
    <w:rPr>
      <w:sz w:val="20"/>
      <w:u w:val="single"/>
      <w:bdr w:val="single" w:sz="4" w:space="0" w:color="auto"/>
    </w:rPr>
  </w:style>
  <w:style w:type="paragraph" w:customStyle="1" w:styleId="Citation-FirstLine">
    <w:name w:val="Citation - First Line"/>
    <w:basedOn w:val="Normal"/>
    <w:next w:val="Normal"/>
    <w:autoRedefine/>
    <w:qFormat/>
    <w:rsid w:val="00D77D38"/>
    <w:pPr>
      <w:spacing w:line="240" w:lineRule="atLeast"/>
      <w:jc w:val="both"/>
    </w:pPr>
    <w:rPr>
      <w:rFonts w:ascii="Book Antiqua" w:eastAsia="Times New Roman" w:hAnsi="Book Antiqua"/>
    </w:rPr>
  </w:style>
  <w:style w:type="character" w:customStyle="1" w:styleId="CardText-Underlined">
    <w:name w:val="Card Text - Underlined"/>
    <w:rsid w:val="00D77D38"/>
    <w:rPr>
      <w:b/>
      <w:sz w:val="20"/>
      <w:u w:val="single"/>
    </w:rPr>
  </w:style>
  <w:style w:type="paragraph" w:customStyle="1" w:styleId="Citation-Complete">
    <w:name w:val="Citation - Complete"/>
    <w:basedOn w:val="Normal"/>
    <w:next w:val="Normal"/>
    <w:link w:val="Citation-CompleteChar"/>
    <w:autoRedefine/>
    <w:qFormat/>
    <w:rsid w:val="00D77D3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77D38"/>
    <w:rPr>
      <w:rFonts w:ascii="Book Antiqua" w:eastAsia="Times New Roman" w:hAnsi="Book Antiqua"/>
    </w:rPr>
  </w:style>
  <w:style w:type="character" w:customStyle="1" w:styleId="MicroTextChar">
    <w:name w:val="MicroText Char"/>
    <w:link w:val="MicroText"/>
    <w:rsid w:val="00D77D38"/>
    <w:rPr>
      <w:rFonts w:ascii="Arial Narrow" w:hAnsi="Arial Narrow"/>
      <w:sz w:val="12"/>
    </w:rPr>
  </w:style>
  <w:style w:type="paragraph" w:customStyle="1" w:styleId="TagCite">
    <w:name w:val="Tag/Cite"/>
    <w:basedOn w:val="Normal"/>
    <w:qFormat/>
    <w:rsid w:val="00D77D38"/>
    <w:rPr>
      <w:rFonts w:eastAsia="Times New Roman"/>
      <w:b/>
    </w:rPr>
  </w:style>
  <w:style w:type="character" w:customStyle="1" w:styleId="Style11ptItalicUnderline">
    <w:name w:val="Style 11 pt Italic Underline"/>
    <w:basedOn w:val="DefaultParagraphFont"/>
    <w:rsid w:val="00D77D38"/>
    <w:rPr>
      <w:i/>
      <w:iCs/>
      <w:sz w:val="20"/>
      <w:u w:val="single"/>
    </w:rPr>
  </w:style>
  <w:style w:type="character" w:customStyle="1" w:styleId="Style11ptItalic">
    <w:name w:val="Style 11 pt Italic"/>
    <w:basedOn w:val="DefaultParagraphFont"/>
    <w:rsid w:val="00D77D38"/>
    <w:rPr>
      <w:rFonts w:ascii="Times New Roman" w:hAnsi="Times New Roman"/>
      <w:i/>
      <w:iCs/>
      <w:sz w:val="20"/>
    </w:rPr>
  </w:style>
  <w:style w:type="character" w:customStyle="1" w:styleId="BoldandUnderlineChar">
    <w:name w:val="Bold and Underline Char"/>
    <w:basedOn w:val="DefaultParagraphFont"/>
    <w:link w:val="BoldandUnderline"/>
    <w:locked/>
    <w:rsid w:val="00D77D38"/>
    <w:rPr>
      <w:b/>
      <w:u w:val="single"/>
    </w:rPr>
  </w:style>
  <w:style w:type="paragraph" w:customStyle="1" w:styleId="BoldandUnderline">
    <w:name w:val="Bold and Underline"/>
    <w:basedOn w:val="Normal"/>
    <w:link w:val="BoldandUnderlineChar"/>
    <w:qFormat/>
    <w:rsid w:val="00D77D38"/>
    <w:rPr>
      <w:rFonts w:asciiTheme="minorHAnsi" w:hAnsiTheme="minorHAnsi"/>
      <w:b/>
      <w:u w:val="single"/>
    </w:rPr>
  </w:style>
  <w:style w:type="character" w:customStyle="1" w:styleId="hdr">
    <w:name w:val="hdr"/>
    <w:basedOn w:val="DefaultParagraphFont"/>
    <w:rsid w:val="00D77D38"/>
  </w:style>
  <w:style w:type="paragraph" w:customStyle="1" w:styleId="StyleStyle49ptBold3">
    <w:name w:val="Style Style4 + 9 pt Bold3"/>
    <w:basedOn w:val="Style4"/>
    <w:link w:val="StyleStyle49ptBold3Char"/>
    <w:qFormat/>
    <w:rsid w:val="00D77D38"/>
    <w:rPr>
      <w:rFonts w:cs="Times New Roman"/>
      <w:b/>
      <w:bCs/>
    </w:rPr>
  </w:style>
  <w:style w:type="character" w:customStyle="1" w:styleId="StyleStyle49ptBold3Char">
    <w:name w:val="Style Style4 + 9 pt Bold3 Char"/>
    <w:basedOn w:val="Style4Char"/>
    <w:link w:val="StyleStyle49ptBold3"/>
    <w:rsid w:val="00D77D38"/>
    <w:rPr>
      <w:rFonts w:ascii="Calibri" w:eastAsia="Times New Roman" w:hAnsi="Calibri" w:cs="Times New Roman"/>
      <w:b/>
      <w:bCs/>
      <w:u w:val="single"/>
    </w:rPr>
  </w:style>
  <w:style w:type="character" w:customStyle="1" w:styleId="Style9ptUnderline6">
    <w:name w:val="Style 9 pt Underline6"/>
    <w:basedOn w:val="DefaultParagraphFont"/>
    <w:rsid w:val="00D77D38"/>
    <w:rPr>
      <w:sz w:val="20"/>
      <w:u w:val="single"/>
    </w:rPr>
  </w:style>
  <w:style w:type="character" w:customStyle="1" w:styleId="ct-with-fmlt">
    <w:name w:val="ct-with-fmlt"/>
    <w:basedOn w:val="DefaultParagraphFont"/>
    <w:rsid w:val="00D77D38"/>
  </w:style>
  <w:style w:type="paragraph" w:customStyle="1" w:styleId="TagText">
    <w:name w:val="TagText"/>
    <w:basedOn w:val="Normal"/>
    <w:uiPriority w:val="99"/>
    <w:qFormat/>
    <w:rsid w:val="00D77D38"/>
    <w:rPr>
      <w:b/>
    </w:rPr>
  </w:style>
  <w:style w:type="paragraph" w:customStyle="1" w:styleId="StyleStyle49pt">
    <w:name w:val="Style Style4 + 9 pt"/>
    <w:basedOn w:val="Normal"/>
    <w:link w:val="StyleStyle49ptChar"/>
    <w:qFormat/>
    <w:rsid w:val="00D77D38"/>
    <w:rPr>
      <w:rFonts w:eastAsia="Times New Roman"/>
      <w:u w:val="single"/>
    </w:rPr>
  </w:style>
  <w:style w:type="character" w:customStyle="1" w:styleId="StyleStyle49ptChar">
    <w:name w:val="Style Style4 + 9 pt Char"/>
    <w:basedOn w:val="DefaultParagraphFont"/>
    <w:link w:val="StyleStyle49pt"/>
    <w:rsid w:val="00D77D38"/>
    <w:rPr>
      <w:rFonts w:ascii="Calibri" w:eastAsia="Times New Roman" w:hAnsi="Calibri"/>
      <w:u w:val="single"/>
    </w:rPr>
  </w:style>
  <w:style w:type="paragraph" w:customStyle="1" w:styleId="StyleStyle49ptBold">
    <w:name w:val="Style Style4 + 9 pt Bold"/>
    <w:basedOn w:val="Normal"/>
    <w:link w:val="StyleStyle49ptBoldChar"/>
    <w:qFormat/>
    <w:rsid w:val="00D77D38"/>
    <w:rPr>
      <w:rFonts w:eastAsia="Times New Roman"/>
      <w:b/>
      <w:bCs/>
      <w:u w:val="single"/>
    </w:rPr>
  </w:style>
  <w:style w:type="character" w:customStyle="1" w:styleId="StyleStyle49ptBoldChar">
    <w:name w:val="Style Style4 + 9 pt Bold Char"/>
    <w:basedOn w:val="DefaultParagraphFont"/>
    <w:link w:val="StyleStyle49ptBold"/>
    <w:rsid w:val="00D77D38"/>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D77D3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77D38"/>
    <w:rPr>
      <w:rFonts w:ascii="Calibri" w:eastAsia="Times New Roman" w:hAnsi="Calibri"/>
      <w:b/>
      <w:bCs/>
      <w:i/>
      <w:iCs/>
      <w:u w:val="single"/>
    </w:rPr>
  </w:style>
  <w:style w:type="paragraph" w:customStyle="1" w:styleId="StyleUnderlined11ptBold">
    <w:name w:val="Style Underlined + 11 pt Bold"/>
    <w:link w:val="StyleUnderlined11ptBoldChar"/>
    <w:qFormat/>
    <w:rsid w:val="00D77D3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77D38"/>
    <w:rPr>
      <w:rFonts w:ascii="Arial" w:eastAsia="Times New Roman" w:hAnsi="Arial" w:cs="Arial"/>
      <w:b/>
      <w:bCs/>
      <w:szCs w:val="24"/>
      <w:u w:val="single"/>
    </w:rPr>
  </w:style>
  <w:style w:type="paragraph" w:customStyle="1" w:styleId="StyleUnderlined11pt">
    <w:name w:val="Style Underlined + 11 pt"/>
    <w:link w:val="StyleUnderlined11ptChar"/>
    <w:qFormat/>
    <w:rsid w:val="00D77D3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77D38"/>
    <w:rPr>
      <w:rFonts w:ascii="Arial" w:eastAsia="Times New Roman" w:hAnsi="Arial" w:cs="Arial"/>
      <w:szCs w:val="24"/>
      <w:u w:val="single"/>
    </w:rPr>
  </w:style>
  <w:style w:type="character" w:customStyle="1" w:styleId="newscontent">
    <w:name w:val="newscontent"/>
    <w:rsid w:val="00D77D38"/>
  </w:style>
  <w:style w:type="character" w:customStyle="1" w:styleId="StyleUnderlinePatternClearYellow">
    <w:name w:val="Style Underline Pattern: Clear (Yellow)"/>
    <w:basedOn w:val="DefaultParagraphFont"/>
    <w:rsid w:val="00D77D38"/>
    <w:rPr>
      <w:u w:val="single"/>
      <w:shd w:val="clear" w:color="auto" w:fill="00FF00"/>
    </w:rPr>
  </w:style>
  <w:style w:type="paragraph" w:customStyle="1" w:styleId="StyleUnderlineChar11pt3">
    <w:name w:val="Style Underline Char + 11 pt3"/>
    <w:link w:val="StyleUnderlineChar11pt3Char"/>
    <w:qFormat/>
    <w:rsid w:val="00D77D38"/>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77D38"/>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D77D38"/>
    <w:rPr>
      <w:b w:val="0"/>
      <w:bCs/>
      <w:u w:val="single"/>
    </w:rPr>
  </w:style>
  <w:style w:type="character" w:customStyle="1" w:styleId="date-display-single">
    <w:name w:val="date-display-single"/>
    <w:basedOn w:val="DefaultParagraphFont"/>
    <w:rsid w:val="00D77D38"/>
  </w:style>
  <w:style w:type="character" w:customStyle="1" w:styleId="CommentTextChar1">
    <w:name w:val="Comment Text Char1"/>
    <w:basedOn w:val="DefaultParagraphFont"/>
    <w:uiPriority w:val="99"/>
    <w:rsid w:val="00D77D38"/>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77D38"/>
    <w:rPr>
      <w:rFonts w:ascii="Times New Roman" w:hAnsi="Times New Roman" w:cs="Times New Roman"/>
      <w:sz w:val="20"/>
    </w:rPr>
  </w:style>
  <w:style w:type="paragraph" w:customStyle="1" w:styleId="Cite2">
    <w:name w:val="Cite 2"/>
    <w:basedOn w:val="Normal"/>
    <w:qFormat/>
    <w:rsid w:val="00D77D38"/>
    <w:rPr>
      <w:rFonts w:eastAsia="MS Mincho"/>
      <w:b/>
      <w:u w:val="single"/>
    </w:rPr>
  </w:style>
  <w:style w:type="character" w:customStyle="1" w:styleId="StyleunderlineBold">
    <w:name w:val="Style underline + Bold"/>
    <w:basedOn w:val="underline"/>
    <w:rsid w:val="00D77D38"/>
    <w:rPr>
      <w:rFonts w:ascii="Times New Roman" w:hAnsi="Times New Roman" w:cs="Times New Roman"/>
      <w:b w:val="0"/>
      <w:bCs/>
      <w:sz w:val="20"/>
      <w:u w:val="single"/>
    </w:rPr>
  </w:style>
  <w:style w:type="paragraph" w:customStyle="1" w:styleId="cards0">
    <w:name w:val="cards"/>
    <w:basedOn w:val="Cites0"/>
    <w:qFormat/>
    <w:rsid w:val="00D77D38"/>
    <w:pPr>
      <w:widowControl/>
      <w:jc w:val="left"/>
    </w:pPr>
    <w:rPr>
      <w:szCs w:val="22"/>
    </w:rPr>
  </w:style>
  <w:style w:type="character" w:customStyle="1" w:styleId="Style10ptUnderline">
    <w:name w:val="Style 10 pt Underline"/>
    <w:basedOn w:val="DefaultParagraphFont"/>
    <w:rsid w:val="00D77D38"/>
    <w:rPr>
      <w:sz w:val="20"/>
      <w:u w:val="single"/>
    </w:rPr>
  </w:style>
  <w:style w:type="character" w:styleId="HTMLCite">
    <w:name w:val="HTML Cite"/>
    <w:uiPriority w:val="99"/>
    <w:rsid w:val="00D77D38"/>
    <w:rPr>
      <w:i/>
      <w:iCs/>
    </w:rPr>
  </w:style>
  <w:style w:type="character" w:customStyle="1" w:styleId="slug-pub-date">
    <w:name w:val="slug-pub-date"/>
    <w:basedOn w:val="DefaultParagraphFont"/>
    <w:rsid w:val="00D77D38"/>
  </w:style>
  <w:style w:type="character" w:customStyle="1" w:styleId="slug-vol">
    <w:name w:val="slug-vol"/>
    <w:basedOn w:val="DefaultParagraphFont"/>
    <w:rsid w:val="00D77D38"/>
  </w:style>
  <w:style w:type="character" w:customStyle="1" w:styleId="slug-issue">
    <w:name w:val="slug-issue"/>
    <w:basedOn w:val="DefaultParagraphFont"/>
    <w:rsid w:val="00D77D38"/>
  </w:style>
  <w:style w:type="character" w:customStyle="1" w:styleId="slug-pages">
    <w:name w:val="slug-pages"/>
    <w:basedOn w:val="DefaultParagraphFont"/>
    <w:rsid w:val="00D77D3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77D38"/>
    <w:rPr>
      <w:b/>
      <w:bCs/>
      <w:strike w:val="0"/>
      <w:dstrike w:val="0"/>
      <w:sz w:val="24"/>
      <w:u w:val="none"/>
      <w:effect w:val="none"/>
    </w:rPr>
  </w:style>
  <w:style w:type="paragraph" w:customStyle="1" w:styleId="Tag2">
    <w:name w:val="Tag2"/>
    <w:basedOn w:val="Normal"/>
    <w:autoRedefine/>
    <w:qFormat/>
    <w:rsid w:val="00D77D38"/>
    <w:pPr>
      <w:spacing w:before="120"/>
    </w:pPr>
    <w:rPr>
      <w:b/>
      <w:sz w:val="26"/>
    </w:rPr>
  </w:style>
  <w:style w:type="character" w:customStyle="1" w:styleId="tagchar">
    <w:name w:val="tagchar"/>
    <w:basedOn w:val="DefaultParagraphFont"/>
    <w:rsid w:val="00D77D38"/>
  </w:style>
  <w:style w:type="paragraph" w:customStyle="1" w:styleId="NormalText">
    <w:name w:val="Normal Text"/>
    <w:basedOn w:val="Normal"/>
    <w:link w:val="NormalTextChar"/>
    <w:autoRedefine/>
    <w:qFormat/>
    <w:rsid w:val="00D77D38"/>
    <w:pPr>
      <w:jc w:val="both"/>
    </w:pPr>
    <w:rPr>
      <w:rFonts w:eastAsia="Times New Roman"/>
      <w:szCs w:val="26"/>
    </w:rPr>
  </w:style>
  <w:style w:type="character" w:customStyle="1" w:styleId="pmterms11">
    <w:name w:val="pmterms11"/>
    <w:basedOn w:val="DefaultParagraphFont"/>
    <w:rsid w:val="00D77D38"/>
    <w:rPr>
      <w:b/>
      <w:bCs/>
      <w:i w:val="0"/>
      <w:iCs w:val="0"/>
      <w:color w:val="000000"/>
    </w:rPr>
  </w:style>
  <w:style w:type="character" w:customStyle="1" w:styleId="StyleUnderlineChar9ptBold">
    <w:name w:val="Style Underline Char + 9 pt Bold"/>
    <w:basedOn w:val="DefaultParagraphFont"/>
    <w:rsid w:val="00D77D38"/>
    <w:rPr>
      <w:rFonts w:ascii="Times New Roman" w:hAnsi="Times New Roman"/>
      <w:b/>
      <w:bCs/>
      <w:sz w:val="20"/>
      <w:u w:val="single"/>
      <w:lang w:val="en-US" w:eastAsia="en-US" w:bidi="ar-SA"/>
    </w:rPr>
  </w:style>
  <w:style w:type="character" w:customStyle="1" w:styleId="Style8pt">
    <w:name w:val="Style 8 pt"/>
    <w:basedOn w:val="DefaultParagraphFont"/>
    <w:rsid w:val="00D77D38"/>
    <w:rPr>
      <w:sz w:val="20"/>
    </w:rPr>
  </w:style>
  <w:style w:type="character" w:customStyle="1" w:styleId="UnderlineChar5Char">
    <w:name w:val="Underline Char5 Char"/>
    <w:basedOn w:val="DefaultParagraphFont"/>
    <w:rsid w:val="00D77D38"/>
    <w:rPr>
      <w:szCs w:val="24"/>
      <w:u w:val="single"/>
      <w:lang w:val="en-US" w:eastAsia="en-US" w:bidi="ar-SA"/>
    </w:rPr>
  </w:style>
  <w:style w:type="character" w:customStyle="1" w:styleId="BoldandUnderlineChar2Char1">
    <w:name w:val="Bold and Underline Char2 Char1"/>
    <w:basedOn w:val="DefaultParagraphFont"/>
    <w:rsid w:val="00D77D3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77D3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77D38"/>
    <w:rPr>
      <w:szCs w:val="24"/>
      <w:u w:val="single"/>
      <w:lang w:val="en-US" w:eastAsia="en-US" w:bidi="ar-SA"/>
    </w:rPr>
  </w:style>
  <w:style w:type="paragraph" w:customStyle="1" w:styleId="Language">
    <w:name w:val="Language"/>
    <w:basedOn w:val="Normal"/>
    <w:link w:val="LanguageChar"/>
    <w:qFormat/>
    <w:rsid w:val="00D77D38"/>
    <w:rPr>
      <w:rFonts w:eastAsia="Times New Roman"/>
      <w:strike/>
      <w:szCs w:val="20"/>
    </w:rPr>
  </w:style>
  <w:style w:type="character" w:customStyle="1" w:styleId="LanguageChar">
    <w:name w:val="Language Char"/>
    <w:basedOn w:val="DefaultParagraphFont"/>
    <w:link w:val="Language"/>
    <w:rsid w:val="00D77D38"/>
    <w:rPr>
      <w:rFonts w:ascii="Calibri" w:eastAsia="Times New Roman" w:hAnsi="Calibri"/>
      <w:strike/>
      <w:szCs w:val="20"/>
    </w:rPr>
  </w:style>
  <w:style w:type="paragraph" w:customStyle="1" w:styleId="UnderlineChar3">
    <w:name w:val="Underline Char3"/>
    <w:basedOn w:val="Normal"/>
    <w:link w:val="UnderlineChar3Char"/>
    <w:qFormat/>
    <w:rsid w:val="00D77D38"/>
    <w:rPr>
      <w:rFonts w:eastAsia="Times New Roman"/>
      <w:u w:val="single"/>
    </w:rPr>
  </w:style>
  <w:style w:type="character" w:customStyle="1" w:styleId="UnderlineChar3Char">
    <w:name w:val="Underline Char3 Char"/>
    <w:basedOn w:val="DefaultParagraphFont"/>
    <w:link w:val="UnderlineChar3"/>
    <w:rsid w:val="00D77D38"/>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D77D38"/>
    <w:rPr>
      <w:rFonts w:eastAsia="Times New Roman"/>
      <w:b/>
      <w:u w:val="single"/>
    </w:rPr>
  </w:style>
  <w:style w:type="character" w:customStyle="1" w:styleId="BoldandUnderlineChar3CharChar">
    <w:name w:val="Bold and Underline Char3 Char Char"/>
    <w:basedOn w:val="DefaultParagraphFont"/>
    <w:link w:val="BoldandUnderlineChar3Char"/>
    <w:rsid w:val="00D77D38"/>
    <w:rPr>
      <w:rFonts w:ascii="Calibri" w:eastAsia="Times New Roman" w:hAnsi="Calibri"/>
      <w:b/>
      <w:u w:val="single"/>
    </w:rPr>
  </w:style>
  <w:style w:type="character" w:customStyle="1" w:styleId="UnderlineChar1">
    <w:name w:val="Underline Char1"/>
    <w:basedOn w:val="DefaultParagraphFont"/>
    <w:rsid w:val="00D77D38"/>
    <w:rPr>
      <w:szCs w:val="24"/>
      <w:u w:val="single"/>
      <w:lang w:val="en-US" w:eastAsia="en-US" w:bidi="ar-SA"/>
    </w:rPr>
  </w:style>
  <w:style w:type="character" w:customStyle="1" w:styleId="BoldandUnderlineChar1Char2Char">
    <w:name w:val="Bold and Underline Char1 Char2 Char"/>
    <w:basedOn w:val="DefaultParagraphFont"/>
    <w:rsid w:val="00D77D38"/>
    <w:rPr>
      <w:b/>
      <w:szCs w:val="24"/>
      <w:u w:val="single"/>
      <w:lang w:val="en-US" w:eastAsia="en-US" w:bidi="ar-SA"/>
    </w:rPr>
  </w:style>
  <w:style w:type="character" w:customStyle="1" w:styleId="SmalltextChar">
    <w:name w:val="Small text Char"/>
    <w:aliases w:val="Quote1 Char1"/>
    <w:link w:val="Smalltext"/>
    <w:rsid w:val="00D77D38"/>
    <w:rPr>
      <w:rFonts w:ascii="Arial Narrow" w:eastAsia="Times New Roman" w:hAnsi="Arial Narrow"/>
    </w:rPr>
  </w:style>
  <w:style w:type="paragraph" w:customStyle="1" w:styleId="HotRoute">
    <w:name w:val="Hot Route"/>
    <w:basedOn w:val="Normal"/>
    <w:link w:val="HotRouteChar0"/>
    <w:qFormat/>
    <w:rsid w:val="00D77D38"/>
    <w:pPr>
      <w:ind w:left="144"/>
    </w:pPr>
    <w:rPr>
      <w:rFonts w:eastAsia="Times New Roman"/>
    </w:rPr>
  </w:style>
  <w:style w:type="paragraph" w:customStyle="1" w:styleId="Cardstyle0">
    <w:name w:val="Cardstyle"/>
    <w:basedOn w:val="Normal"/>
    <w:next w:val="Normal"/>
    <w:qFormat/>
    <w:rsid w:val="00D77D38"/>
    <w:rPr>
      <w:rFonts w:eastAsia="Times New Roman"/>
    </w:rPr>
  </w:style>
  <w:style w:type="character" w:customStyle="1" w:styleId="Style12ptBoldUnderline1">
    <w:name w:val="Style 12 pt Bold Underline1"/>
    <w:basedOn w:val="DefaultParagraphFont"/>
    <w:rsid w:val="00D77D38"/>
    <w:rPr>
      <w:b/>
      <w:bCs/>
      <w:sz w:val="24"/>
      <w:u w:val="single"/>
    </w:rPr>
  </w:style>
  <w:style w:type="character" w:customStyle="1" w:styleId="StyleEmphasisArial12ptBoldNotItalic">
    <w:name w:val="Style Emphasis + Arial 12 pt Bold Not Italic"/>
    <w:basedOn w:val="Emphasis"/>
    <w:rsid w:val="00D77D38"/>
    <w:rPr>
      <w:rFonts w:ascii="Arial" w:hAnsi="Arial" w:cs="Times New Roman"/>
      <w:b w:val="0"/>
      <w:bCs/>
      <w:i/>
      <w:iCs/>
      <w:sz w:val="24"/>
      <w:u w:val="single"/>
      <w:bdr w:val="single" w:sz="8" w:space="0" w:color="auto"/>
    </w:rPr>
  </w:style>
  <w:style w:type="character" w:customStyle="1" w:styleId="DebateHighlighted">
    <w:name w:val="Debate Highlighted"/>
    <w:qFormat/>
    <w:rsid w:val="00D77D3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77D38"/>
    <w:rPr>
      <w:rFonts w:ascii="SimSun" w:eastAsia="SimSun" w:hAnsi="SimSun"/>
      <w:sz w:val="15"/>
      <w:lang w:eastAsia="zh-CN"/>
    </w:rPr>
  </w:style>
  <w:style w:type="paragraph" w:customStyle="1" w:styleId="UnreadText">
    <w:name w:val="Unread Text"/>
    <w:basedOn w:val="Normal"/>
    <w:next w:val="Normal"/>
    <w:link w:val="UnreadTextChar"/>
    <w:autoRedefine/>
    <w:qFormat/>
    <w:rsid w:val="00D77D38"/>
    <w:pPr>
      <w:ind w:left="360"/>
    </w:pPr>
    <w:rPr>
      <w:rFonts w:ascii="SimSun" w:eastAsia="SimSun" w:hAnsi="SimSun"/>
      <w:sz w:val="15"/>
      <w:lang w:eastAsia="zh-CN"/>
    </w:rPr>
  </w:style>
  <w:style w:type="paragraph" w:customStyle="1" w:styleId="AuthorDate">
    <w:name w:val="AuthorDate"/>
    <w:next w:val="Normal"/>
    <w:link w:val="AuthorDateChar"/>
    <w:qFormat/>
    <w:rsid w:val="00D77D3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77D38"/>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D77D38"/>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77D38"/>
    <w:rPr>
      <w:rFonts w:ascii="Times New Roman" w:hAnsi="Times New Roman"/>
      <w:sz w:val="20"/>
      <w:u w:val="single"/>
      <w:bdr w:val="none" w:sz="0" w:space="0" w:color="auto"/>
      <w:shd w:val="clear" w:color="auto" w:fill="C0C0C0"/>
    </w:rPr>
  </w:style>
  <w:style w:type="character" w:customStyle="1" w:styleId="smallChar0">
    <w:name w:val="small Char"/>
    <w:rsid w:val="00D77D38"/>
    <w:rPr>
      <w:rFonts w:ascii="Calibri" w:eastAsia="Calibri" w:hAnsi="Calibri" w:cs="Calibri"/>
      <w:sz w:val="16"/>
      <w:szCs w:val="20"/>
      <w:lang w:val="x-none" w:eastAsia="x-none"/>
    </w:rPr>
  </w:style>
  <w:style w:type="paragraph" w:customStyle="1" w:styleId="HotRoute0">
    <w:name w:val="Hot Route!"/>
    <w:basedOn w:val="Normal"/>
    <w:qFormat/>
    <w:rsid w:val="00D77D3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77D38"/>
    <w:rPr>
      <w:rFonts w:ascii="Times New Roman" w:hAnsi="Times New Roman" w:cs="Times New Roman"/>
      <w:sz w:val="16"/>
      <w:szCs w:val="16"/>
    </w:rPr>
  </w:style>
  <w:style w:type="character" w:customStyle="1" w:styleId="BodyText2Char1">
    <w:name w:val="Body Text 2 Char1"/>
    <w:basedOn w:val="DefaultParagraphFont"/>
    <w:semiHidden/>
    <w:rsid w:val="00D77D38"/>
    <w:rPr>
      <w:rFonts w:ascii="Times New Roman" w:hAnsi="Times New Roman" w:cs="Times New Roman"/>
      <w:sz w:val="20"/>
    </w:rPr>
  </w:style>
  <w:style w:type="character" w:customStyle="1" w:styleId="Heading2Char1CharCharCharCharCharC">
    <w:name w:val="Heading 2 Char1 Char Char Char Char Char C"/>
    <w:rsid w:val="00D77D38"/>
    <w:rPr>
      <w:rFonts w:cs="Arial"/>
      <w:b/>
      <w:bCs/>
      <w:iCs/>
      <w:sz w:val="24"/>
      <w:szCs w:val="28"/>
      <w:lang w:val="en-US" w:eastAsia="en-US" w:bidi="ar-SA"/>
    </w:rPr>
  </w:style>
  <w:style w:type="character" w:customStyle="1" w:styleId="underline1">
    <w:name w:val="underline1"/>
    <w:basedOn w:val="DefaultParagraphFont"/>
    <w:rsid w:val="00D77D38"/>
    <w:rPr>
      <w:u w:val="single"/>
    </w:rPr>
  </w:style>
  <w:style w:type="character" w:customStyle="1" w:styleId="author0">
    <w:name w:val="author"/>
    <w:basedOn w:val="DefaultParagraphFont"/>
    <w:rsid w:val="00D77D38"/>
    <w:rPr>
      <w:rFonts w:ascii="Times New Roman" w:hAnsi="Times New Roman"/>
      <w:b/>
      <w:sz w:val="24"/>
    </w:rPr>
  </w:style>
  <w:style w:type="character" w:customStyle="1" w:styleId="FontStyle291">
    <w:name w:val="Font Style291"/>
    <w:basedOn w:val="DefaultParagraphFont"/>
    <w:uiPriority w:val="99"/>
    <w:rsid w:val="00D77D3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77D3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77D3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77D38"/>
    <w:rPr>
      <w:rFonts w:ascii="Calibri" w:eastAsia="Times New Roman" w:hAnsi="Calibri"/>
    </w:rPr>
  </w:style>
  <w:style w:type="paragraph" w:customStyle="1" w:styleId="Cards1">
    <w:name w:val="Cards1"/>
    <w:basedOn w:val="Normal"/>
    <w:link w:val="Cards1Char"/>
    <w:qFormat/>
    <w:rsid w:val="00D77D38"/>
    <w:pPr>
      <w:ind w:left="288"/>
    </w:pPr>
    <w:rPr>
      <w:rFonts w:eastAsia="Times New Roman"/>
      <w:u w:val="single"/>
    </w:rPr>
  </w:style>
  <w:style w:type="character" w:customStyle="1" w:styleId="Cards1Char">
    <w:name w:val="Cards1 Char"/>
    <w:basedOn w:val="DefaultParagraphFont"/>
    <w:link w:val="Cards1"/>
    <w:rsid w:val="00D77D38"/>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D77D3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77D38"/>
    <w:rPr>
      <w:rFonts w:ascii="Arial" w:eastAsia="Calibri" w:hAnsi="Arial" w:cs="Arial"/>
      <w:u w:val="single"/>
    </w:rPr>
  </w:style>
  <w:style w:type="character" w:customStyle="1" w:styleId="EmphasizeThis">
    <w:name w:val="EmphasizeThis"/>
    <w:rsid w:val="00D77D38"/>
    <w:rPr>
      <w:rFonts w:ascii="Georgia" w:hAnsi="Georgia"/>
      <w:b/>
      <w:iCs/>
      <w:sz w:val="24"/>
      <w:u w:val="thick"/>
    </w:rPr>
  </w:style>
  <w:style w:type="paragraph" w:customStyle="1" w:styleId="Stylecard8pt">
    <w:name w:val="Style card + 8 pt"/>
    <w:basedOn w:val="Normal"/>
    <w:link w:val="Stylecard8ptChar"/>
    <w:qFormat/>
    <w:rsid w:val="00D77D38"/>
    <w:pPr>
      <w:ind w:left="288" w:right="288"/>
    </w:pPr>
    <w:rPr>
      <w:rFonts w:cs="Calibri"/>
      <w:color w:val="000000"/>
      <w:u w:val="single"/>
      <w:lang w:eastAsia="ar-SA"/>
    </w:rPr>
  </w:style>
  <w:style w:type="character" w:customStyle="1" w:styleId="Stylecard8ptChar">
    <w:name w:val="Style card + 8 pt Char"/>
    <w:basedOn w:val="cardChar"/>
    <w:link w:val="Stylecard8pt"/>
    <w:rsid w:val="00D77D38"/>
    <w:rPr>
      <w:rFonts w:ascii="Calibri" w:hAnsi="Calibri" w:cs="Calibri"/>
      <w:color w:val="000000"/>
      <w:u w:val="single"/>
      <w:lang w:eastAsia="ar-SA"/>
    </w:rPr>
  </w:style>
  <w:style w:type="character" w:customStyle="1" w:styleId="bhl">
    <w:name w:val="bhl"/>
    <w:basedOn w:val="DefaultParagraphFont"/>
    <w:rsid w:val="00D77D38"/>
  </w:style>
  <w:style w:type="paragraph" w:customStyle="1" w:styleId="TagGA11">
    <w:name w:val="Tag GA 11"/>
    <w:basedOn w:val="TOC1"/>
    <w:qFormat/>
    <w:rsid w:val="00D77D38"/>
    <w:pPr>
      <w:spacing w:after="160"/>
    </w:pPr>
    <w:rPr>
      <w:rFonts w:eastAsia="Calibri"/>
      <w:b/>
    </w:rPr>
  </w:style>
  <w:style w:type="character" w:customStyle="1" w:styleId="CardTextUnderlinedChar">
    <w:name w:val="Card Text Underlined Char"/>
    <w:basedOn w:val="DefaultParagraphFont"/>
    <w:rsid w:val="00D77D38"/>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D77D38"/>
    <w:rPr>
      <w:rFonts w:ascii="Tahoma" w:hAnsi="Tahoma" w:cs="Tahoma"/>
      <w:sz w:val="16"/>
      <w:szCs w:val="16"/>
    </w:rPr>
  </w:style>
  <w:style w:type="character" w:customStyle="1" w:styleId="addmd">
    <w:name w:val="addmd"/>
    <w:basedOn w:val="DefaultParagraphFont"/>
    <w:rsid w:val="00D77D3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77D38"/>
    <w:rPr>
      <w:rFonts w:ascii="Arial" w:hAnsi="Arial"/>
      <w:b/>
      <w:sz w:val="26"/>
    </w:rPr>
  </w:style>
  <w:style w:type="paragraph" w:styleId="FootnoteText">
    <w:name w:val="footnote text"/>
    <w:basedOn w:val="Normal"/>
    <w:link w:val="FootnoteTextChar"/>
    <w:unhideWhenUsed/>
    <w:rsid w:val="00D77D38"/>
    <w:rPr>
      <w:rFonts w:eastAsia="Calibri"/>
      <w:szCs w:val="20"/>
      <w:lang w:eastAsia="zh-CN"/>
    </w:rPr>
  </w:style>
  <w:style w:type="character" w:customStyle="1" w:styleId="FootnoteTextChar">
    <w:name w:val="Footnote Text Char"/>
    <w:basedOn w:val="DefaultParagraphFont"/>
    <w:link w:val="FootnoteText"/>
    <w:rsid w:val="00D77D38"/>
    <w:rPr>
      <w:rFonts w:ascii="Calibri" w:eastAsia="Calibri" w:hAnsi="Calibri"/>
      <w:szCs w:val="20"/>
      <w:lang w:eastAsia="zh-CN"/>
    </w:rPr>
  </w:style>
  <w:style w:type="character" w:customStyle="1" w:styleId="UnderlinedTextCharChar">
    <w:name w:val="Underlined Text Char Char"/>
    <w:basedOn w:val="DefaultParagraphFont"/>
    <w:rsid w:val="00D77D38"/>
    <w:rPr>
      <w:rFonts w:cs="Arial"/>
      <w:bCs/>
      <w:noProof w:val="0"/>
      <w:szCs w:val="26"/>
      <w:u w:val="single"/>
      <w:lang w:val="en-US" w:eastAsia="en-US" w:bidi="ar-SA"/>
    </w:rPr>
  </w:style>
  <w:style w:type="character" w:customStyle="1" w:styleId="StyleTimesNewRoman12ptBold">
    <w:name w:val="Style Times New Roman 12 pt Bold"/>
    <w:rsid w:val="00D77D38"/>
    <w:rPr>
      <w:b/>
      <w:bCs/>
      <w:sz w:val="24"/>
    </w:rPr>
  </w:style>
  <w:style w:type="character" w:customStyle="1" w:styleId="CardText1Char">
    <w:name w:val="Card Text 1 Char"/>
    <w:rsid w:val="00D77D38"/>
    <w:rPr>
      <w:rFonts w:ascii="Georgia" w:hAnsi="Georgia"/>
      <w:color w:val="000000"/>
      <w:sz w:val="22"/>
      <w:szCs w:val="22"/>
      <w:u w:val="single"/>
    </w:rPr>
  </w:style>
  <w:style w:type="character" w:customStyle="1" w:styleId="BoldUnderlining">
    <w:name w:val="Bold Underlining"/>
    <w:rsid w:val="00D77D38"/>
    <w:rPr>
      <w:u w:val="single"/>
    </w:rPr>
  </w:style>
  <w:style w:type="character" w:customStyle="1" w:styleId="Intemphasis">
    <w:name w:val="Intemphasis"/>
    <w:uiPriority w:val="1"/>
    <w:qFormat/>
    <w:rsid w:val="00D77D3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77D38"/>
    <w:pPr>
      <w:ind w:left="288" w:right="288"/>
    </w:pPr>
    <w:rPr>
      <w:szCs w:val="16"/>
    </w:rPr>
  </w:style>
  <w:style w:type="character" w:customStyle="1" w:styleId="cardtextChar2">
    <w:name w:val="cardtext Char"/>
    <w:basedOn w:val="DefaultParagraphFont"/>
    <w:link w:val="cardtext0"/>
    <w:rsid w:val="00D77D38"/>
    <w:rPr>
      <w:rFonts w:ascii="Calibri" w:hAnsi="Calibri"/>
      <w:szCs w:val="16"/>
    </w:rPr>
  </w:style>
  <w:style w:type="character" w:customStyle="1" w:styleId="BoldUnderlineChar1">
    <w:name w:val="BoldUnderline Char1"/>
    <w:rsid w:val="00D77D3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77D38"/>
    <w:pPr>
      <w:spacing w:after="200"/>
      <w:contextualSpacing/>
    </w:pPr>
    <w:rPr>
      <w:rFonts w:eastAsia="Calibri"/>
      <w:u w:val="single"/>
    </w:rPr>
  </w:style>
  <w:style w:type="character" w:customStyle="1" w:styleId="UnderlinedCardTextChar">
    <w:name w:val="Underlined Card Text Char"/>
    <w:link w:val="UnderlinedCardText"/>
    <w:rsid w:val="00D77D38"/>
    <w:rPr>
      <w:rFonts w:ascii="Calibri" w:eastAsia="Calibri" w:hAnsi="Calibri"/>
      <w:u w:val="single"/>
    </w:rPr>
  </w:style>
  <w:style w:type="character" w:customStyle="1" w:styleId="Hyperlink6">
    <w:name w:val="Hyperlink6"/>
    <w:basedOn w:val="DefaultParagraphFont"/>
    <w:rsid w:val="00D77D38"/>
    <w:rPr>
      <w:color w:val="3300CC"/>
      <w:u w:val="single"/>
    </w:rPr>
  </w:style>
  <w:style w:type="paragraph" w:customStyle="1" w:styleId="Tag12">
    <w:name w:val="Tag12"/>
    <w:basedOn w:val="Normal"/>
    <w:qFormat/>
    <w:rsid w:val="00D77D38"/>
    <w:pPr>
      <w:contextualSpacing/>
    </w:pPr>
    <w:rPr>
      <w:rFonts w:eastAsia="Cambria"/>
      <w:b/>
    </w:rPr>
  </w:style>
  <w:style w:type="paragraph" w:customStyle="1" w:styleId="Shrink8">
    <w:name w:val="Shrink8"/>
    <w:basedOn w:val="Normal"/>
    <w:qFormat/>
    <w:rsid w:val="00D77D38"/>
    <w:rPr>
      <w:rFonts w:eastAsia="Cambria"/>
    </w:rPr>
  </w:style>
  <w:style w:type="character" w:customStyle="1" w:styleId="highlight2">
    <w:name w:val="highlight2"/>
    <w:rsid w:val="00D77D38"/>
    <w:rPr>
      <w:rFonts w:ascii="Arial" w:hAnsi="Arial"/>
      <w:b/>
      <w:sz w:val="19"/>
      <w:u w:val="thick"/>
      <w:bdr w:val="none" w:sz="0" w:space="0" w:color="auto"/>
      <w:shd w:val="clear" w:color="auto" w:fill="auto"/>
    </w:rPr>
  </w:style>
  <w:style w:type="character" w:customStyle="1" w:styleId="citation">
    <w:name w:val="citation"/>
    <w:basedOn w:val="DefaultParagraphFont"/>
    <w:rsid w:val="00D77D38"/>
  </w:style>
  <w:style w:type="paragraph" w:customStyle="1" w:styleId="UnderlineText">
    <w:name w:val="Underline Text"/>
    <w:basedOn w:val="Normal"/>
    <w:link w:val="UnderlineTextChar"/>
    <w:qFormat/>
    <w:rsid w:val="00D77D38"/>
    <w:pPr>
      <w:ind w:left="288"/>
    </w:pPr>
    <w:rPr>
      <w:rFonts w:eastAsia="Times New Roman"/>
      <w:u w:val="single"/>
    </w:rPr>
  </w:style>
  <w:style w:type="character" w:customStyle="1" w:styleId="UnderlineTextChar">
    <w:name w:val="Underline Text Char"/>
    <w:basedOn w:val="DefaultParagraphFont"/>
    <w:link w:val="UnderlineText"/>
    <w:rsid w:val="00D77D38"/>
    <w:rPr>
      <w:rFonts w:ascii="Calibri" w:eastAsia="Times New Roman" w:hAnsi="Calibri"/>
      <w:u w:val="single"/>
    </w:rPr>
  </w:style>
  <w:style w:type="character" w:customStyle="1" w:styleId="il">
    <w:name w:val="il"/>
    <w:basedOn w:val="DefaultParagraphFont"/>
    <w:rsid w:val="00D77D38"/>
  </w:style>
  <w:style w:type="character" w:customStyle="1" w:styleId="commentstext">
    <w:name w:val="comments_text"/>
    <w:uiPriority w:val="99"/>
    <w:rsid w:val="00D77D38"/>
    <w:rPr>
      <w:rFonts w:cs="Times New Roman"/>
    </w:rPr>
  </w:style>
  <w:style w:type="paragraph" w:customStyle="1" w:styleId="Heading42">
    <w:name w:val="Heading 42"/>
    <w:basedOn w:val="Normal"/>
    <w:qFormat/>
    <w:rsid w:val="00D77D38"/>
    <w:rPr>
      <w:rFonts w:eastAsia="Times New Roman"/>
    </w:rPr>
  </w:style>
  <w:style w:type="paragraph" w:customStyle="1" w:styleId="DebateNormal">
    <w:name w:val="DebateNormal"/>
    <w:basedOn w:val="Normal"/>
    <w:link w:val="DebateNormalChar"/>
    <w:qFormat/>
    <w:rsid w:val="00D77D38"/>
    <w:pPr>
      <w:spacing w:line="276" w:lineRule="auto"/>
    </w:pPr>
    <w:rPr>
      <w:rFonts w:eastAsia="Calibri"/>
      <w:szCs w:val="20"/>
    </w:rPr>
  </w:style>
  <w:style w:type="character" w:customStyle="1" w:styleId="DebateNormalChar">
    <w:name w:val="DebateNormal Char"/>
    <w:basedOn w:val="DefaultParagraphFont"/>
    <w:link w:val="DebateNormal"/>
    <w:rsid w:val="00D77D38"/>
    <w:rPr>
      <w:rFonts w:ascii="Calibri" w:eastAsia="Calibri" w:hAnsi="Calibri"/>
      <w:szCs w:val="20"/>
    </w:rPr>
  </w:style>
  <w:style w:type="paragraph" w:customStyle="1" w:styleId="DebateEmphasis">
    <w:name w:val="DebateEmphasis"/>
    <w:basedOn w:val="Normal"/>
    <w:link w:val="DebateEmphasisChar"/>
    <w:qFormat/>
    <w:rsid w:val="00D77D3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77D38"/>
    <w:rPr>
      <w:rFonts w:ascii="Calibri" w:eastAsia="Calibri" w:hAnsi="Calibri"/>
      <w:b/>
      <w:szCs w:val="20"/>
      <w:u w:val="single"/>
    </w:rPr>
  </w:style>
  <w:style w:type="paragraph" w:customStyle="1" w:styleId="NormalCite">
    <w:name w:val="NormalCite"/>
    <w:link w:val="NormalCiteChar"/>
    <w:qFormat/>
    <w:rsid w:val="00D77D3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77D38"/>
    <w:rPr>
      <w:rFonts w:ascii="Times New Roman" w:hAnsi="Times New Roman" w:cs="Times New Roman"/>
      <w:sz w:val="18"/>
    </w:rPr>
  </w:style>
  <w:style w:type="character" w:customStyle="1" w:styleId="articletext">
    <w:name w:val="articletext"/>
    <w:basedOn w:val="DefaultParagraphFont"/>
    <w:rsid w:val="00D77D38"/>
  </w:style>
  <w:style w:type="character" w:customStyle="1" w:styleId="grey10">
    <w:name w:val="grey10"/>
    <w:basedOn w:val="DefaultParagraphFont"/>
    <w:rsid w:val="00D77D38"/>
  </w:style>
  <w:style w:type="character" w:customStyle="1" w:styleId="navy13bd">
    <w:name w:val="navy13bd"/>
    <w:basedOn w:val="DefaultParagraphFont"/>
    <w:rsid w:val="00D77D38"/>
  </w:style>
  <w:style w:type="character" w:customStyle="1" w:styleId="Style9ptUnderline2">
    <w:name w:val="Style 9 pt Underline2"/>
    <w:basedOn w:val="DefaultParagraphFont"/>
    <w:rsid w:val="00D77D38"/>
    <w:rPr>
      <w:sz w:val="20"/>
      <w:u w:val="single"/>
    </w:rPr>
  </w:style>
  <w:style w:type="character" w:customStyle="1" w:styleId="Style9ptBoldUnderline1">
    <w:name w:val="Style 9 pt Bold Underline1"/>
    <w:basedOn w:val="DefaultParagraphFont"/>
    <w:rsid w:val="00D77D38"/>
    <w:rPr>
      <w:b/>
      <w:bCs/>
      <w:sz w:val="20"/>
      <w:u w:val="single"/>
    </w:rPr>
  </w:style>
  <w:style w:type="character" w:customStyle="1" w:styleId="TagsCharChar">
    <w:name w:val="Tags Char Char"/>
    <w:basedOn w:val="DefaultParagraphFont"/>
    <w:rsid w:val="00D77D38"/>
    <w:rPr>
      <w:rFonts w:eastAsia="SimSun"/>
      <w:b/>
      <w:sz w:val="24"/>
      <w:lang w:val="en-US" w:eastAsia="zh-CN" w:bidi="ar-SA"/>
    </w:rPr>
  </w:style>
  <w:style w:type="paragraph" w:customStyle="1" w:styleId="cardCharCharCharChar">
    <w:name w:val="card Char Char Char Char"/>
    <w:basedOn w:val="Normal"/>
    <w:qFormat/>
    <w:rsid w:val="00D77D3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77D38"/>
    <w:rPr>
      <w:rFonts w:eastAsia="Times New Roman"/>
      <w:u w:val="single"/>
    </w:rPr>
  </w:style>
  <w:style w:type="character" w:customStyle="1" w:styleId="CARDChar0">
    <w:name w:val="CARD Char"/>
    <w:basedOn w:val="DefaultParagraphFont"/>
    <w:link w:val="CARD0"/>
    <w:rsid w:val="00D77D38"/>
    <w:rPr>
      <w:rFonts w:ascii="Calibri" w:eastAsia="Times New Roman" w:hAnsi="Calibri"/>
      <w:u w:val="single"/>
    </w:rPr>
  </w:style>
  <w:style w:type="paragraph" w:customStyle="1" w:styleId="Normal2">
    <w:name w:val="Normal2"/>
    <w:basedOn w:val="Normal"/>
    <w:qFormat/>
    <w:rsid w:val="00D77D38"/>
    <w:rPr>
      <w:rFonts w:eastAsia="Times New Roman"/>
    </w:rPr>
  </w:style>
  <w:style w:type="character" w:customStyle="1" w:styleId="Style11ptThickunderline">
    <w:name w:val="Style 11 pt Thick underline"/>
    <w:rsid w:val="00D77D38"/>
    <w:rPr>
      <w:rFonts w:ascii="Times New Roman" w:hAnsi="Times New Roman"/>
      <w:sz w:val="20"/>
      <w:u w:val="single"/>
    </w:rPr>
  </w:style>
  <w:style w:type="character" w:customStyle="1" w:styleId="Style11ptBoldThickunderline">
    <w:name w:val="Style 11 pt Bold Thick underline"/>
    <w:rsid w:val="00D77D38"/>
    <w:rPr>
      <w:rFonts w:ascii="Times New Roman" w:hAnsi="Times New Roman"/>
      <w:b/>
      <w:bCs/>
      <w:sz w:val="20"/>
      <w:u w:val="single"/>
    </w:rPr>
  </w:style>
  <w:style w:type="character" w:styleId="FootnoteReference">
    <w:name w:val="footnote reference"/>
    <w:unhideWhenUsed/>
    <w:rsid w:val="00D77D38"/>
    <w:rPr>
      <w:vertAlign w:val="superscript"/>
    </w:rPr>
  </w:style>
  <w:style w:type="character" w:customStyle="1" w:styleId="CharChar5">
    <w:name w:val="Char Char5"/>
    <w:rsid w:val="00D77D3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77D3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77D38"/>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D77D38"/>
    <w:rPr>
      <w:u w:val="single"/>
    </w:rPr>
  </w:style>
  <w:style w:type="character" w:customStyle="1" w:styleId="StyleUnderlineBoldIndent11ptChar">
    <w:name w:val="Style Underline + Bold Indent + 11 pt Char"/>
    <w:link w:val="StyleUnderlineBoldIndent11pt"/>
    <w:rsid w:val="00D77D38"/>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D77D38"/>
    <w:rPr>
      <w:b/>
      <w:bCs/>
      <w:u w:val="single"/>
    </w:rPr>
  </w:style>
  <w:style w:type="character" w:customStyle="1" w:styleId="StyleUnderlineBoldIndent11ptBoldChar">
    <w:name w:val="Style Underline + Bold Indent + 11 pt Bold Char"/>
    <w:link w:val="StyleUnderlineBoldIndent11ptBold"/>
    <w:rsid w:val="00D77D38"/>
    <w:rPr>
      <w:rFonts w:ascii="Calibri" w:eastAsia="Times New Roman" w:hAnsi="Calibri"/>
      <w:b/>
      <w:bCs/>
      <w:szCs w:val="20"/>
      <w:u w:val="single"/>
    </w:rPr>
  </w:style>
  <w:style w:type="paragraph" w:customStyle="1" w:styleId="Normal20pt">
    <w:name w:val="Normal  + 20 pt"/>
    <w:basedOn w:val="Normal"/>
    <w:uiPriority w:val="6"/>
    <w:qFormat/>
    <w:rsid w:val="00D77D38"/>
    <w:rPr>
      <w:bCs/>
      <w:u w:val="single"/>
    </w:rPr>
  </w:style>
  <w:style w:type="character" w:customStyle="1" w:styleId="StyleStyle4CharTimesNewRoman11pt">
    <w:name w:val="Style Style4 Char + Times New Roman 11 pt"/>
    <w:basedOn w:val="DefaultParagraphFont"/>
    <w:rsid w:val="00D77D38"/>
    <w:rPr>
      <w:rFonts w:ascii="Times New Roman" w:hAnsi="Times New Roman"/>
      <w:sz w:val="20"/>
      <w:szCs w:val="24"/>
      <w:u w:val="single"/>
      <w:lang w:val="en-US" w:eastAsia="en-US" w:bidi="ar-SA"/>
    </w:rPr>
  </w:style>
  <w:style w:type="paragraph" w:customStyle="1" w:styleId="author-credentials">
    <w:name w:val="author-credentials"/>
    <w:basedOn w:val="Normal"/>
    <w:qFormat/>
    <w:rsid w:val="00D77D3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77D38"/>
    <w:rPr>
      <w:rFonts w:ascii="Consolas" w:hAnsi="Consolas" w:cs="Consolas"/>
      <w:sz w:val="20"/>
      <w:szCs w:val="20"/>
    </w:rPr>
  </w:style>
  <w:style w:type="character" w:customStyle="1" w:styleId="StyleStyle4CharTimesNewRoman11ptBold">
    <w:name w:val="Style Style4 Char + Times New Roman 11 pt Bold"/>
    <w:basedOn w:val="DefaultParagraphFont"/>
    <w:rsid w:val="00D77D3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77D38"/>
    <w:rPr>
      <w:rFonts w:ascii="Times New Roman" w:hAnsi="Times New Roman"/>
      <w:i/>
      <w:iCs/>
      <w:sz w:val="20"/>
      <w:szCs w:val="24"/>
      <w:u w:val="single"/>
      <w:lang w:val="en-US" w:eastAsia="en-US" w:bidi="ar-SA"/>
    </w:rPr>
  </w:style>
  <w:style w:type="character" w:customStyle="1" w:styleId="headline">
    <w:name w:val="headline"/>
    <w:basedOn w:val="DefaultParagraphFont"/>
    <w:rsid w:val="00D77D38"/>
  </w:style>
  <w:style w:type="character" w:customStyle="1" w:styleId="CharChar4">
    <w:name w:val="Char Char4"/>
    <w:basedOn w:val="DefaultParagraphFont"/>
    <w:rsid w:val="00D77D38"/>
    <w:rPr>
      <w:rFonts w:cs="Arial"/>
      <w:b/>
      <w:bCs/>
      <w:iCs/>
      <w:szCs w:val="28"/>
      <w:lang w:val="en-US" w:eastAsia="en-US" w:bidi="ar-SA"/>
    </w:rPr>
  </w:style>
  <w:style w:type="character" w:customStyle="1" w:styleId="yshortcuts">
    <w:name w:val="yshortcuts"/>
    <w:basedOn w:val="DefaultParagraphFont"/>
    <w:rsid w:val="00D77D38"/>
  </w:style>
  <w:style w:type="character" w:customStyle="1" w:styleId="HotRouteChar0">
    <w:name w:val="Hot Route Char"/>
    <w:link w:val="HotRoute"/>
    <w:rsid w:val="00D77D38"/>
    <w:rPr>
      <w:rFonts w:ascii="Calibri" w:eastAsia="Times New Roman" w:hAnsi="Calibri"/>
    </w:rPr>
  </w:style>
  <w:style w:type="paragraph" w:styleId="PlainText">
    <w:name w:val="Plain Text"/>
    <w:basedOn w:val="Normal"/>
    <w:link w:val="PlainTextChar"/>
    <w:rsid w:val="00D77D38"/>
    <w:rPr>
      <w:rFonts w:ascii="Courier New" w:eastAsia="Times New Roman" w:hAnsi="Courier New" w:cs="Courier New"/>
      <w:szCs w:val="20"/>
    </w:rPr>
  </w:style>
  <w:style w:type="character" w:customStyle="1" w:styleId="PlainTextChar">
    <w:name w:val="Plain Text Char"/>
    <w:basedOn w:val="DefaultParagraphFont"/>
    <w:link w:val="PlainText"/>
    <w:rsid w:val="00D77D38"/>
    <w:rPr>
      <w:rFonts w:ascii="Courier New" w:eastAsia="Times New Roman" w:hAnsi="Courier New" w:cs="Courier New"/>
      <w:szCs w:val="20"/>
    </w:rPr>
  </w:style>
  <w:style w:type="character" w:customStyle="1" w:styleId="senselabelstart">
    <w:name w:val="sense_label start"/>
    <w:basedOn w:val="DefaultParagraphFont"/>
    <w:rsid w:val="00D77D38"/>
  </w:style>
  <w:style w:type="character" w:customStyle="1" w:styleId="sensecontent">
    <w:name w:val="sense_content"/>
    <w:basedOn w:val="DefaultParagraphFont"/>
    <w:rsid w:val="00D77D38"/>
  </w:style>
  <w:style w:type="character" w:customStyle="1" w:styleId="vi">
    <w:name w:val="vi"/>
    <w:basedOn w:val="DefaultParagraphFont"/>
    <w:rsid w:val="00D77D38"/>
  </w:style>
  <w:style w:type="character" w:customStyle="1" w:styleId="italic">
    <w:name w:val="italic"/>
    <w:basedOn w:val="DefaultParagraphFont"/>
    <w:rsid w:val="00D77D38"/>
  </w:style>
  <w:style w:type="paragraph" w:customStyle="1" w:styleId="Microtext0">
    <w:name w:val="Microtext"/>
    <w:basedOn w:val="Normal"/>
    <w:next w:val="Normal"/>
    <w:link w:val="MicrotextChar0"/>
    <w:qFormat/>
    <w:rsid w:val="00D77D38"/>
    <w:rPr>
      <w:sz w:val="12"/>
    </w:rPr>
  </w:style>
  <w:style w:type="character" w:customStyle="1" w:styleId="MicrotextChar0">
    <w:name w:val="Microtext Char"/>
    <w:link w:val="Microtext0"/>
    <w:rsid w:val="00D77D38"/>
    <w:rPr>
      <w:rFonts w:ascii="Calibri" w:hAnsi="Calibri"/>
      <w:sz w:val="12"/>
    </w:rPr>
  </w:style>
  <w:style w:type="character" w:customStyle="1" w:styleId="st">
    <w:name w:val="st"/>
    <w:basedOn w:val="DefaultParagraphFont"/>
    <w:rsid w:val="00D77D38"/>
  </w:style>
  <w:style w:type="paragraph" w:customStyle="1" w:styleId="Style6">
    <w:name w:val="Style6"/>
    <w:basedOn w:val="Normal"/>
    <w:link w:val="Style6Char"/>
    <w:autoRedefine/>
    <w:qFormat/>
    <w:rsid w:val="00D77D38"/>
    <w:rPr>
      <w:b/>
    </w:rPr>
  </w:style>
  <w:style w:type="character" w:customStyle="1" w:styleId="Style6Char">
    <w:name w:val="Style6 Char"/>
    <w:basedOn w:val="DefaultParagraphFont"/>
    <w:link w:val="Style6"/>
    <w:rsid w:val="00D77D38"/>
    <w:rPr>
      <w:rFonts w:ascii="Calibri" w:hAnsi="Calibri"/>
      <w:b/>
    </w:rPr>
  </w:style>
  <w:style w:type="paragraph" w:customStyle="1" w:styleId="Style11">
    <w:name w:val="Style11"/>
    <w:basedOn w:val="Normal"/>
    <w:link w:val="Style11Char"/>
    <w:qFormat/>
    <w:rsid w:val="00D77D38"/>
    <w:rPr>
      <w:rFonts w:eastAsia="Times New Roman"/>
      <w:b/>
      <w:szCs w:val="20"/>
      <w:u w:val="thick"/>
    </w:rPr>
  </w:style>
  <w:style w:type="paragraph" w:customStyle="1" w:styleId="Style12">
    <w:name w:val="Style12"/>
    <w:basedOn w:val="Normal"/>
    <w:link w:val="Style12Char"/>
    <w:qFormat/>
    <w:rsid w:val="00D77D38"/>
    <w:rPr>
      <w:rFonts w:eastAsia="Times New Roman"/>
      <w:b/>
      <w:u w:val="thick"/>
    </w:rPr>
  </w:style>
  <w:style w:type="character" w:customStyle="1" w:styleId="Style11Char">
    <w:name w:val="Style11 Char"/>
    <w:basedOn w:val="DefaultParagraphFont"/>
    <w:link w:val="Style11"/>
    <w:rsid w:val="00D77D38"/>
    <w:rPr>
      <w:rFonts w:ascii="Calibri" w:eastAsia="Times New Roman" w:hAnsi="Calibri"/>
      <w:b/>
      <w:szCs w:val="20"/>
      <w:u w:val="thick"/>
    </w:rPr>
  </w:style>
  <w:style w:type="character" w:customStyle="1" w:styleId="Style12Char">
    <w:name w:val="Style12 Char"/>
    <w:basedOn w:val="DefaultParagraphFont"/>
    <w:link w:val="Style12"/>
    <w:rsid w:val="00D77D38"/>
    <w:rPr>
      <w:rFonts w:ascii="Calibri" w:eastAsia="Times New Roman" w:hAnsi="Calibri"/>
      <w:b/>
      <w:u w:val="thick"/>
    </w:rPr>
  </w:style>
  <w:style w:type="character" w:customStyle="1" w:styleId="caps-label">
    <w:name w:val="caps-label"/>
    <w:basedOn w:val="DefaultParagraphFont"/>
    <w:rsid w:val="00D77D38"/>
  </w:style>
  <w:style w:type="character" w:customStyle="1" w:styleId="wikiexternallink">
    <w:name w:val="wikiexternallink"/>
    <w:basedOn w:val="DefaultParagraphFont"/>
    <w:rsid w:val="00D77D38"/>
  </w:style>
  <w:style w:type="character" w:customStyle="1" w:styleId="wikigeneratedlinkcontent">
    <w:name w:val="wikigeneratedlinkcontent"/>
    <w:basedOn w:val="DefaultParagraphFont"/>
    <w:rsid w:val="00D77D38"/>
  </w:style>
  <w:style w:type="character" w:customStyle="1" w:styleId="ShrinkChar">
    <w:name w:val="Shrink Char"/>
    <w:link w:val="Shrink"/>
    <w:locked/>
    <w:rsid w:val="00D77D38"/>
    <w:rPr>
      <w:rFonts w:ascii="Garamond" w:eastAsia="Times New Roman" w:hAnsi="Garamond"/>
      <w:sz w:val="12"/>
    </w:rPr>
  </w:style>
  <w:style w:type="paragraph" w:customStyle="1" w:styleId="Shrink">
    <w:name w:val="Shrink"/>
    <w:link w:val="ShrinkChar"/>
    <w:qFormat/>
    <w:rsid w:val="00D77D38"/>
    <w:pPr>
      <w:spacing w:after="0" w:line="240" w:lineRule="auto"/>
      <w:ind w:left="288" w:right="288"/>
    </w:pPr>
    <w:rPr>
      <w:rFonts w:ascii="Garamond" w:eastAsia="Times New Roman" w:hAnsi="Garamond"/>
      <w:sz w:val="12"/>
    </w:rPr>
  </w:style>
  <w:style w:type="character" w:customStyle="1" w:styleId="aqj">
    <w:name w:val="aqj"/>
    <w:basedOn w:val="DefaultParagraphFont"/>
    <w:rsid w:val="00D77D38"/>
  </w:style>
  <w:style w:type="character" w:customStyle="1" w:styleId="StyleStyleBoldUnderlineIntenseEmphasisUnderlineapple-style-s">
    <w:name w:val="Style Style Bold UnderlineIntense EmphasisUnderlineapple-style-s..."/>
    <w:basedOn w:val="DefaultParagraphFont"/>
    <w:rsid w:val="00D77D38"/>
    <w:rPr>
      <w:b w:val="0"/>
      <w:bCs w:val="0"/>
      <w:sz w:val="22"/>
      <w:u w:val="single"/>
      <w:bdr w:val="none" w:sz="0" w:space="0" w:color="auto"/>
    </w:rPr>
  </w:style>
  <w:style w:type="paragraph" w:customStyle="1" w:styleId="blocktitle0">
    <w:name w:val="block title"/>
    <w:basedOn w:val="Normal"/>
    <w:link w:val="blocktitleChar0"/>
    <w:autoRedefine/>
    <w:qFormat/>
    <w:rsid w:val="00D77D38"/>
    <w:pPr>
      <w:spacing w:after="240"/>
      <w:jc w:val="center"/>
      <w:outlineLvl w:val="0"/>
    </w:pPr>
    <w:rPr>
      <w:rFonts w:eastAsia="Calibri"/>
      <w:b/>
      <w:caps/>
      <w:sz w:val="28"/>
      <w:szCs w:val="28"/>
      <w:lang w:val="es-ES"/>
    </w:rPr>
  </w:style>
  <w:style w:type="character" w:customStyle="1" w:styleId="Boxed">
    <w:name w:val="Boxed"/>
    <w:qFormat/>
    <w:rsid w:val="00D77D38"/>
    <w:rPr>
      <w:rFonts w:ascii="Times New Roman" w:hAnsi="Times New Roman"/>
      <w:sz w:val="20"/>
      <w:bdr w:val="single" w:sz="6" w:space="0" w:color="auto"/>
    </w:rPr>
  </w:style>
  <w:style w:type="character" w:customStyle="1" w:styleId="UnderlineCard">
    <w:name w:val="Underline Card"/>
    <w:uiPriority w:val="6"/>
    <w:qFormat/>
    <w:rsid w:val="00D77D38"/>
    <w:rPr>
      <w:rFonts w:ascii="Arial" w:hAnsi="Arial"/>
      <w:b w:val="0"/>
      <w:bCs/>
      <w:sz w:val="20"/>
      <w:u w:val="single"/>
    </w:rPr>
  </w:style>
  <w:style w:type="character" w:customStyle="1" w:styleId="story-author">
    <w:name w:val="story-author"/>
    <w:basedOn w:val="DefaultParagraphFont"/>
    <w:rsid w:val="00D77D38"/>
  </w:style>
  <w:style w:type="paragraph" w:customStyle="1" w:styleId="type">
    <w:name w:val="type"/>
    <w:basedOn w:val="Normal"/>
    <w:qFormat/>
    <w:rsid w:val="00D77D38"/>
    <w:pPr>
      <w:spacing w:before="100" w:beforeAutospacing="1" w:after="100" w:afterAutospacing="1"/>
    </w:pPr>
    <w:rPr>
      <w:rFonts w:eastAsia="Times New Roman"/>
    </w:rPr>
  </w:style>
  <w:style w:type="character" w:customStyle="1" w:styleId="institution">
    <w:name w:val="institution"/>
    <w:basedOn w:val="DefaultParagraphFont"/>
    <w:rsid w:val="00D77D38"/>
  </w:style>
  <w:style w:type="character" w:customStyle="1" w:styleId="abodyblack3">
    <w:name w:val="abodyblack3"/>
    <w:basedOn w:val="DefaultParagraphFont"/>
    <w:rsid w:val="00D77D38"/>
  </w:style>
  <w:style w:type="paragraph" w:customStyle="1" w:styleId="UnderlineChar2CharChar">
    <w:name w:val="Underline Char2 Char Char"/>
    <w:basedOn w:val="Normal"/>
    <w:link w:val="UnderlineChar2CharCharChar"/>
    <w:qFormat/>
    <w:rsid w:val="00D77D38"/>
    <w:rPr>
      <w:rFonts w:eastAsia="MS Mincho"/>
      <w:szCs w:val="20"/>
      <w:u w:val="single"/>
    </w:rPr>
  </w:style>
  <w:style w:type="character" w:customStyle="1" w:styleId="UnderlineChar2CharCharChar">
    <w:name w:val="Underline Char2 Char Char Char"/>
    <w:link w:val="UnderlineChar2CharChar"/>
    <w:rsid w:val="00D77D38"/>
    <w:rPr>
      <w:rFonts w:ascii="Calibri" w:eastAsia="MS Mincho" w:hAnsi="Calibri"/>
      <w:szCs w:val="20"/>
      <w:u w:val="single"/>
    </w:rPr>
  </w:style>
  <w:style w:type="character" w:customStyle="1" w:styleId="CharacterStyle1">
    <w:name w:val="Character Style 1"/>
    <w:rsid w:val="00D77D38"/>
    <w:rPr>
      <w:sz w:val="20"/>
      <w:szCs w:val="20"/>
    </w:rPr>
  </w:style>
  <w:style w:type="character" w:customStyle="1" w:styleId="FontStyle177">
    <w:name w:val="Font Style177"/>
    <w:basedOn w:val="DefaultParagraphFont"/>
    <w:uiPriority w:val="99"/>
    <w:rsid w:val="00D77D38"/>
    <w:rPr>
      <w:rFonts w:ascii="Times New Roman" w:hAnsi="Times New Roman" w:cs="Times New Roman"/>
      <w:sz w:val="20"/>
      <w:szCs w:val="20"/>
    </w:rPr>
  </w:style>
  <w:style w:type="character" w:customStyle="1" w:styleId="FontStyle173">
    <w:name w:val="Font Style173"/>
    <w:basedOn w:val="DefaultParagraphFont"/>
    <w:uiPriority w:val="99"/>
    <w:rsid w:val="00D77D38"/>
    <w:rPr>
      <w:rFonts w:ascii="Times New Roman" w:hAnsi="Times New Roman" w:cs="Times New Roman"/>
      <w:sz w:val="14"/>
      <w:szCs w:val="14"/>
    </w:rPr>
  </w:style>
  <w:style w:type="character" w:customStyle="1" w:styleId="FontStyle151">
    <w:name w:val="Font Style151"/>
    <w:basedOn w:val="DefaultParagraphFont"/>
    <w:uiPriority w:val="99"/>
    <w:rsid w:val="00D77D38"/>
    <w:rPr>
      <w:rFonts w:ascii="Arial Narrow" w:hAnsi="Arial Narrow" w:cs="Arial Narrow"/>
      <w:b/>
      <w:bCs/>
      <w:sz w:val="12"/>
      <w:szCs w:val="12"/>
    </w:rPr>
  </w:style>
  <w:style w:type="character" w:customStyle="1" w:styleId="FontStyle156">
    <w:name w:val="Font Style156"/>
    <w:basedOn w:val="DefaultParagraphFont"/>
    <w:uiPriority w:val="99"/>
    <w:rsid w:val="00D77D38"/>
    <w:rPr>
      <w:rFonts w:ascii="Arial Narrow" w:hAnsi="Arial Narrow" w:cs="Arial Narrow"/>
      <w:sz w:val="8"/>
      <w:szCs w:val="8"/>
    </w:rPr>
  </w:style>
  <w:style w:type="character" w:customStyle="1" w:styleId="FontStyle160">
    <w:name w:val="Font Style160"/>
    <w:basedOn w:val="DefaultParagraphFont"/>
    <w:uiPriority w:val="99"/>
    <w:rsid w:val="00D77D38"/>
    <w:rPr>
      <w:rFonts w:ascii="Times New Roman" w:hAnsi="Times New Roman" w:cs="Times New Roman"/>
      <w:b/>
      <w:bCs/>
      <w:sz w:val="20"/>
      <w:szCs w:val="20"/>
    </w:rPr>
  </w:style>
  <w:style w:type="character" w:customStyle="1" w:styleId="FontStyle178">
    <w:name w:val="Font Style178"/>
    <w:basedOn w:val="DefaultParagraphFont"/>
    <w:uiPriority w:val="99"/>
    <w:rsid w:val="00D77D38"/>
    <w:rPr>
      <w:rFonts w:ascii="Times New Roman" w:hAnsi="Times New Roman" w:cs="Times New Roman"/>
      <w:sz w:val="18"/>
      <w:szCs w:val="18"/>
    </w:rPr>
  </w:style>
  <w:style w:type="paragraph" w:customStyle="1" w:styleId="Style14">
    <w:name w:val="Style14"/>
    <w:basedOn w:val="Normal"/>
    <w:uiPriority w:val="99"/>
    <w:qFormat/>
    <w:rsid w:val="00D77D3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77D3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77D38"/>
    <w:rPr>
      <w:rFonts w:ascii="Times New Roman" w:hAnsi="Times New Roman" w:cs="Times New Roman"/>
      <w:sz w:val="12"/>
      <w:szCs w:val="12"/>
    </w:rPr>
  </w:style>
  <w:style w:type="paragraph" w:customStyle="1" w:styleId="Style9">
    <w:name w:val="Style9"/>
    <w:basedOn w:val="Normal"/>
    <w:uiPriority w:val="99"/>
    <w:qFormat/>
    <w:rsid w:val="00D77D3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77D3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77D3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77D38"/>
    <w:rPr>
      <w:rFonts w:ascii="Times New Roman" w:hAnsi="Times New Roman" w:cs="Times New Roman"/>
      <w:sz w:val="16"/>
      <w:szCs w:val="16"/>
    </w:rPr>
  </w:style>
  <w:style w:type="character" w:customStyle="1" w:styleId="f">
    <w:name w:val="f"/>
    <w:basedOn w:val="DefaultParagraphFont"/>
    <w:rsid w:val="00D77D38"/>
  </w:style>
  <w:style w:type="character" w:customStyle="1" w:styleId="TagsChar2">
    <w:name w:val="Tags Char2"/>
    <w:rsid w:val="00D77D38"/>
    <w:rPr>
      <w:b/>
      <w:sz w:val="24"/>
    </w:rPr>
  </w:style>
  <w:style w:type="paragraph" w:customStyle="1" w:styleId="CardsFont6ptChar">
    <w:name w:val="Cards + Font: 6 pt Char"/>
    <w:basedOn w:val="Normal"/>
    <w:link w:val="CardsFont6ptCharChar"/>
    <w:qFormat/>
    <w:rsid w:val="00D77D3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77D38"/>
    <w:rPr>
      <w:rFonts w:ascii="Calibri" w:eastAsia="Times New Roman" w:hAnsi="Calibri"/>
      <w:sz w:val="12"/>
    </w:rPr>
  </w:style>
  <w:style w:type="character" w:customStyle="1" w:styleId="FontStyle172">
    <w:name w:val="Font Style172"/>
    <w:basedOn w:val="DefaultParagraphFont"/>
    <w:uiPriority w:val="99"/>
    <w:rsid w:val="00D77D38"/>
    <w:rPr>
      <w:rFonts w:ascii="Times New Roman" w:hAnsi="Times New Roman" w:cs="Times New Roman"/>
      <w:b/>
      <w:bCs/>
      <w:sz w:val="16"/>
      <w:szCs w:val="16"/>
    </w:rPr>
  </w:style>
  <w:style w:type="paragraph" w:customStyle="1" w:styleId="Style18">
    <w:name w:val="Style18"/>
    <w:basedOn w:val="Normal"/>
    <w:uiPriority w:val="99"/>
    <w:qFormat/>
    <w:rsid w:val="00D77D3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77D38"/>
    <w:rPr>
      <w:rFonts w:ascii="Times New Roman" w:hAnsi="Times New Roman" w:cs="Times New Roman"/>
      <w:i/>
      <w:iCs/>
      <w:sz w:val="16"/>
      <w:szCs w:val="16"/>
    </w:rPr>
  </w:style>
  <w:style w:type="character" w:customStyle="1" w:styleId="FontStyle162">
    <w:name w:val="Font Style162"/>
    <w:basedOn w:val="DefaultParagraphFont"/>
    <w:uiPriority w:val="99"/>
    <w:rsid w:val="00D77D38"/>
    <w:rPr>
      <w:rFonts w:ascii="Times New Roman" w:hAnsi="Times New Roman" w:cs="Times New Roman"/>
      <w:b/>
      <w:bCs/>
      <w:sz w:val="18"/>
      <w:szCs w:val="18"/>
    </w:rPr>
  </w:style>
  <w:style w:type="character" w:customStyle="1" w:styleId="FontStyle167">
    <w:name w:val="Font Style167"/>
    <w:basedOn w:val="DefaultParagraphFont"/>
    <w:uiPriority w:val="99"/>
    <w:rsid w:val="00D77D38"/>
    <w:rPr>
      <w:rFonts w:ascii="Times New Roman" w:hAnsi="Times New Roman" w:cs="Times New Roman"/>
      <w:sz w:val="10"/>
      <w:szCs w:val="10"/>
    </w:rPr>
  </w:style>
  <w:style w:type="character" w:customStyle="1" w:styleId="FontStyle174">
    <w:name w:val="Font Style174"/>
    <w:basedOn w:val="DefaultParagraphFont"/>
    <w:uiPriority w:val="99"/>
    <w:rsid w:val="00D77D38"/>
    <w:rPr>
      <w:rFonts w:ascii="Arial Narrow" w:hAnsi="Arial Narrow" w:cs="Arial Narrow"/>
      <w:b/>
      <w:bCs/>
      <w:sz w:val="18"/>
      <w:szCs w:val="18"/>
    </w:rPr>
  </w:style>
  <w:style w:type="paragraph" w:customStyle="1" w:styleId="Style47">
    <w:name w:val="Style47"/>
    <w:basedOn w:val="Normal"/>
    <w:uiPriority w:val="99"/>
    <w:qFormat/>
    <w:rsid w:val="00D77D3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77D38"/>
    <w:rPr>
      <w:rFonts w:ascii="Times New Roman" w:hAnsi="Times New Roman" w:cs="Times New Roman"/>
      <w:sz w:val="12"/>
      <w:szCs w:val="12"/>
    </w:rPr>
  </w:style>
  <w:style w:type="paragraph" w:customStyle="1" w:styleId="Style24">
    <w:name w:val="Style24"/>
    <w:basedOn w:val="Normal"/>
    <w:uiPriority w:val="99"/>
    <w:qFormat/>
    <w:rsid w:val="00D77D3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77D3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77D3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77D38"/>
    <w:rPr>
      <w:rFonts w:ascii="Times New Roman" w:hAnsi="Times New Roman" w:cs="Times New Roman"/>
      <w:b/>
      <w:bCs/>
      <w:sz w:val="18"/>
      <w:szCs w:val="18"/>
    </w:rPr>
  </w:style>
  <w:style w:type="paragraph" w:customStyle="1" w:styleId="Style21">
    <w:name w:val="Style21"/>
    <w:basedOn w:val="Normal"/>
    <w:uiPriority w:val="99"/>
    <w:qFormat/>
    <w:rsid w:val="00D77D3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77D38"/>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77D38"/>
    <w:rPr>
      <w:rFonts w:ascii="Calibri" w:hAnsi="Calibri"/>
      <w:sz w:val="20"/>
      <w:szCs w:val="20"/>
    </w:rPr>
  </w:style>
  <w:style w:type="paragraph" w:customStyle="1" w:styleId="Standard">
    <w:name w:val="Standard"/>
    <w:qFormat/>
    <w:rsid w:val="00D77D3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77D38"/>
    <w:rPr>
      <w:color w:val="000000"/>
      <w:sz w:val="32"/>
      <w:szCs w:val="32"/>
    </w:rPr>
  </w:style>
  <w:style w:type="paragraph" w:customStyle="1" w:styleId="Cardnon-underlined">
    <w:name w:val="Card non-underlined"/>
    <w:basedOn w:val="Normal"/>
    <w:link w:val="Cardnon-underlinedChar"/>
    <w:autoRedefine/>
    <w:uiPriority w:val="99"/>
    <w:qFormat/>
    <w:rsid w:val="00D77D38"/>
    <w:rPr>
      <w:rFonts w:eastAsia="Times New Roman"/>
      <w:szCs w:val="20"/>
    </w:rPr>
  </w:style>
  <w:style w:type="character" w:customStyle="1" w:styleId="Cardnon-underlinedChar">
    <w:name w:val="Card non-underlined Char"/>
    <w:basedOn w:val="DefaultParagraphFont"/>
    <w:link w:val="Cardnon-underlined"/>
    <w:uiPriority w:val="99"/>
    <w:rsid w:val="00D77D38"/>
    <w:rPr>
      <w:rFonts w:ascii="Calibri" w:eastAsia="Times New Roman" w:hAnsi="Calibri"/>
      <w:szCs w:val="20"/>
    </w:rPr>
  </w:style>
  <w:style w:type="numbering" w:customStyle="1" w:styleId="NoList1">
    <w:name w:val="No List1"/>
    <w:next w:val="NoList"/>
    <w:semiHidden/>
    <w:unhideWhenUsed/>
    <w:rsid w:val="00D77D38"/>
  </w:style>
  <w:style w:type="character" w:customStyle="1" w:styleId="TitleChar2">
    <w:name w:val="Title Char2"/>
    <w:basedOn w:val="DefaultParagraphFont"/>
    <w:uiPriority w:val="10"/>
    <w:qFormat/>
    <w:locked/>
    <w:rsid w:val="00D77D38"/>
    <w:rPr>
      <w:b/>
      <w:bCs/>
      <w:u w:val="single"/>
    </w:rPr>
  </w:style>
  <w:style w:type="paragraph" w:styleId="TOC4">
    <w:name w:val="toc 4"/>
    <w:basedOn w:val="Normal"/>
    <w:next w:val="Normal"/>
    <w:autoRedefine/>
    <w:rsid w:val="00D77D38"/>
    <w:pPr>
      <w:ind w:left="600"/>
    </w:pPr>
    <w:rPr>
      <w:rFonts w:eastAsia="Times New Roman"/>
      <w:szCs w:val="20"/>
    </w:rPr>
  </w:style>
  <w:style w:type="paragraph" w:styleId="TOC5">
    <w:name w:val="toc 5"/>
    <w:basedOn w:val="Normal"/>
    <w:next w:val="Normal"/>
    <w:autoRedefine/>
    <w:rsid w:val="00D77D38"/>
    <w:pPr>
      <w:ind w:left="800"/>
    </w:pPr>
    <w:rPr>
      <w:rFonts w:eastAsia="Times New Roman"/>
      <w:szCs w:val="20"/>
    </w:rPr>
  </w:style>
  <w:style w:type="paragraph" w:styleId="TOC6">
    <w:name w:val="toc 6"/>
    <w:basedOn w:val="Normal"/>
    <w:next w:val="Normal"/>
    <w:autoRedefine/>
    <w:rsid w:val="00D77D38"/>
    <w:pPr>
      <w:ind w:left="1000"/>
    </w:pPr>
    <w:rPr>
      <w:rFonts w:eastAsia="Times New Roman"/>
      <w:szCs w:val="20"/>
    </w:rPr>
  </w:style>
  <w:style w:type="paragraph" w:styleId="TOC7">
    <w:name w:val="toc 7"/>
    <w:basedOn w:val="Normal"/>
    <w:next w:val="Normal"/>
    <w:autoRedefine/>
    <w:rsid w:val="00D77D38"/>
    <w:pPr>
      <w:ind w:left="1200"/>
    </w:pPr>
    <w:rPr>
      <w:rFonts w:eastAsia="Times New Roman"/>
      <w:szCs w:val="20"/>
    </w:rPr>
  </w:style>
  <w:style w:type="paragraph" w:styleId="TOC8">
    <w:name w:val="toc 8"/>
    <w:basedOn w:val="Normal"/>
    <w:next w:val="Normal"/>
    <w:autoRedefine/>
    <w:rsid w:val="00D77D38"/>
    <w:pPr>
      <w:ind w:left="1400"/>
    </w:pPr>
    <w:rPr>
      <w:rFonts w:eastAsia="Times New Roman"/>
      <w:szCs w:val="20"/>
    </w:rPr>
  </w:style>
  <w:style w:type="character" w:customStyle="1" w:styleId="allocatoragentsleft">
    <w:name w:val="al_locatoragentsleft"/>
    <w:basedOn w:val="DefaultParagraphFont"/>
    <w:rsid w:val="00D77D38"/>
  </w:style>
  <w:style w:type="character" w:styleId="HTMLTypewriter">
    <w:name w:val="HTML Typewriter"/>
    <w:basedOn w:val="DefaultParagraphFont"/>
    <w:unhideWhenUsed/>
    <w:rsid w:val="00D77D38"/>
    <w:rPr>
      <w:rFonts w:ascii="Courier New" w:eastAsia="Times New Roman" w:hAnsi="Courier New" w:cs="Courier New"/>
      <w:sz w:val="20"/>
      <w:szCs w:val="20"/>
    </w:rPr>
  </w:style>
  <w:style w:type="character" w:customStyle="1" w:styleId="UnderlinesCharChar">
    <w:name w:val="Underlines Char Char"/>
    <w:basedOn w:val="DefaultParagraphFont"/>
    <w:rsid w:val="00D77D38"/>
    <w:rPr>
      <w:rFonts w:cs="Arial"/>
      <w:b/>
      <w:bCs/>
      <w:noProof w:val="0"/>
      <w:sz w:val="22"/>
      <w:szCs w:val="26"/>
      <w:u w:val="single"/>
      <w:lang w:val="en-US" w:eastAsia="en-US" w:bidi="ar-SA"/>
    </w:rPr>
  </w:style>
  <w:style w:type="paragraph" w:customStyle="1" w:styleId="Carding">
    <w:name w:val="Carding"/>
    <w:basedOn w:val="Normal"/>
    <w:uiPriority w:val="99"/>
    <w:qFormat/>
    <w:rsid w:val="00D77D38"/>
    <w:rPr>
      <w:rFonts w:eastAsia="Times New Roman"/>
      <w:sz w:val="18"/>
    </w:rPr>
  </w:style>
  <w:style w:type="character" w:customStyle="1" w:styleId="TagsChar1">
    <w:name w:val="Tags Char1"/>
    <w:basedOn w:val="DefaultParagraphFont"/>
    <w:rsid w:val="00D77D38"/>
    <w:rPr>
      <w:rFonts w:ascii="Arial Narrow" w:hAnsi="Arial Narrow"/>
      <w:b/>
      <w:noProof w:val="0"/>
      <w:sz w:val="22"/>
      <w:szCs w:val="60"/>
      <w:lang w:val="en-US" w:eastAsia="en-US" w:bidi="ar-SA"/>
    </w:rPr>
  </w:style>
  <w:style w:type="character" w:customStyle="1" w:styleId="aunderline">
    <w:name w:val="aunderline"/>
    <w:basedOn w:val="DefaultParagraphFont"/>
    <w:qFormat/>
    <w:rsid w:val="00D77D38"/>
    <w:rPr>
      <w:rFonts w:ascii="Times New Roman" w:hAnsi="Times New Roman"/>
      <w:sz w:val="20"/>
      <w:szCs w:val="24"/>
      <w:u w:val="thick"/>
    </w:rPr>
  </w:style>
  <w:style w:type="character" w:customStyle="1" w:styleId="tagChar1">
    <w:name w:val="tag Char1"/>
    <w:basedOn w:val="DefaultParagraphFont"/>
    <w:rsid w:val="00D77D38"/>
    <w:rPr>
      <w:b/>
      <w:noProof w:val="0"/>
      <w:sz w:val="24"/>
      <w:lang w:val="en-US" w:eastAsia="en-US" w:bidi="ar-SA"/>
    </w:rPr>
  </w:style>
  <w:style w:type="character" w:customStyle="1" w:styleId="tagChar2">
    <w:name w:val="tag Char2"/>
    <w:basedOn w:val="DefaultParagraphFont"/>
    <w:qFormat/>
    <w:rsid w:val="00D77D38"/>
    <w:rPr>
      <w:b/>
      <w:noProof w:val="0"/>
      <w:sz w:val="24"/>
      <w:lang w:val="en-US" w:eastAsia="en-US" w:bidi="ar-SA"/>
    </w:rPr>
  </w:style>
  <w:style w:type="character" w:customStyle="1" w:styleId="Taggin-New">
    <w:name w:val="Taggin - New"/>
    <w:basedOn w:val="DefaultParagraphFont"/>
    <w:rsid w:val="00D77D38"/>
    <w:rPr>
      <w:rFonts w:ascii="Arial Narrow" w:hAnsi="Arial Narrow"/>
      <w:b/>
      <w:sz w:val="22"/>
    </w:rPr>
  </w:style>
  <w:style w:type="character" w:customStyle="1" w:styleId="Boxing-New">
    <w:name w:val="Boxing - New"/>
    <w:basedOn w:val="DefaultParagraphFont"/>
    <w:rsid w:val="00D77D38"/>
    <w:rPr>
      <w:rFonts w:ascii="Arial Narrow" w:hAnsi="Arial Narrow"/>
      <w:sz w:val="16"/>
      <w:u w:val="none"/>
      <w:bdr w:val="single" w:sz="4" w:space="0" w:color="auto"/>
    </w:rPr>
  </w:style>
  <w:style w:type="character" w:customStyle="1" w:styleId="ilad">
    <w:name w:val="il_ad"/>
    <w:rsid w:val="00D77D38"/>
  </w:style>
  <w:style w:type="paragraph" w:customStyle="1" w:styleId="CardsHighlighted">
    <w:name w:val="Cards Highlighted"/>
    <w:next w:val="Normal"/>
    <w:link w:val="CardsHighlightedChar"/>
    <w:qFormat/>
    <w:rsid w:val="00D77D3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77D38"/>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77D38"/>
    <w:rPr>
      <w:rFonts w:ascii="Garamond" w:hAnsi="Garamond"/>
      <w:sz w:val="22"/>
      <w:szCs w:val="24"/>
      <w:u w:val="single"/>
      <w:lang w:val="en-US" w:eastAsia="en-US" w:bidi="ar-SA"/>
    </w:rPr>
  </w:style>
  <w:style w:type="paragraph" w:customStyle="1" w:styleId="Style2">
    <w:name w:val="Style2"/>
    <w:basedOn w:val="Heading4"/>
    <w:qFormat/>
    <w:rsid w:val="00D77D38"/>
    <w:pPr>
      <w:spacing w:before="0"/>
    </w:pPr>
    <w:rPr>
      <w:rFonts w:eastAsia="Times New Roman" w:cs="Times New Roman"/>
      <w:iCs w:val="0"/>
      <w:caps/>
      <w:szCs w:val="20"/>
    </w:rPr>
  </w:style>
  <w:style w:type="character" w:customStyle="1" w:styleId="pagetitle">
    <w:name w:val="pagetitle"/>
    <w:basedOn w:val="DefaultParagraphFont"/>
    <w:rsid w:val="00D77D38"/>
  </w:style>
  <w:style w:type="paragraph" w:customStyle="1" w:styleId="text">
    <w:name w:val="text"/>
    <w:basedOn w:val="Normal"/>
    <w:uiPriority w:val="99"/>
    <w:qFormat/>
    <w:rsid w:val="00D77D38"/>
    <w:pPr>
      <w:spacing w:before="100" w:beforeAutospacing="1" w:after="100" w:afterAutospacing="1"/>
    </w:pPr>
    <w:rPr>
      <w:rFonts w:eastAsia="Times New Roman"/>
    </w:rPr>
  </w:style>
  <w:style w:type="character" w:customStyle="1" w:styleId="StyleUnderlineCharChar9ptBold1">
    <w:name w:val="Style Underline Char Char + 9 pt Bold1"/>
    <w:rsid w:val="00D77D3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77D38"/>
    <w:rPr>
      <w:rFonts w:ascii="Times New Roman" w:hAnsi="Times New Roman"/>
      <w:sz w:val="20"/>
      <w:szCs w:val="24"/>
      <w:u w:val="single"/>
      <w:lang w:val="en-US" w:eastAsia="en-US" w:bidi="ar-SA"/>
    </w:rPr>
  </w:style>
  <w:style w:type="character" w:customStyle="1" w:styleId="Style9ptBoldUnderline">
    <w:name w:val="Style 9 pt Bold Underline"/>
    <w:rsid w:val="00D77D38"/>
    <w:rPr>
      <w:b/>
      <w:bCs/>
      <w:sz w:val="20"/>
      <w:u w:val="single"/>
    </w:rPr>
  </w:style>
  <w:style w:type="paragraph" w:customStyle="1" w:styleId="StyleUnderline9pt0">
    <w:name w:val="Style Underline + 9 pt"/>
    <w:link w:val="StyleUnderline9ptChar"/>
    <w:qFormat/>
    <w:rsid w:val="00D77D3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77D38"/>
    <w:rPr>
      <w:rFonts w:ascii="Arial" w:eastAsia="Times New Roman" w:hAnsi="Arial" w:cs="Times New Roman"/>
      <w:szCs w:val="20"/>
      <w:u w:val="single"/>
    </w:rPr>
  </w:style>
  <w:style w:type="character" w:customStyle="1" w:styleId="StyleUnderlineChar1Bold">
    <w:name w:val="Style Underline Char1 + Bold"/>
    <w:rsid w:val="00D77D3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77D38"/>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D77D38"/>
    <w:rPr>
      <w:rFonts w:ascii="Calibri" w:hAnsi="Calibri" w:cs="Calibri"/>
      <w:kern w:val="32"/>
      <w:szCs w:val="20"/>
      <w:u w:val="single"/>
      <w:lang w:eastAsia="ar-SA"/>
    </w:rPr>
  </w:style>
  <w:style w:type="character" w:customStyle="1" w:styleId="TagsCharCharChar">
    <w:name w:val="Tags Char Char Char"/>
    <w:basedOn w:val="DefaultParagraphFont"/>
    <w:rsid w:val="00D77D3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77D3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77D38"/>
    <w:rPr>
      <w:color w:val="000000"/>
      <w:sz w:val="20"/>
      <w:u w:val="single"/>
    </w:rPr>
  </w:style>
  <w:style w:type="character" w:customStyle="1" w:styleId="Style11ptBlack">
    <w:name w:val="Style 11 pt Black"/>
    <w:basedOn w:val="DefaultParagraphFont"/>
    <w:rsid w:val="00D77D38"/>
    <w:rPr>
      <w:color w:val="000000"/>
      <w:sz w:val="20"/>
    </w:rPr>
  </w:style>
  <w:style w:type="character" w:customStyle="1" w:styleId="StyleUnderlineCharTimesBold">
    <w:name w:val="Style Underline Char + Times Bold"/>
    <w:basedOn w:val="DefaultParagraphFont"/>
    <w:rsid w:val="00D77D38"/>
    <w:rPr>
      <w:rFonts w:ascii="Times" w:hAnsi="Times"/>
      <w:b w:val="0"/>
      <w:bCs/>
      <w:sz w:val="20"/>
      <w:u w:val="single"/>
    </w:rPr>
  </w:style>
  <w:style w:type="character" w:customStyle="1" w:styleId="blubigktbiz">
    <w:name w:val="blubigktbiz"/>
    <w:rsid w:val="00D77D3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77D38"/>
  </w:style>
  <w:style w:type="character" w:customStyle="1" w:styleId="StyleevidencetextBorderSinglesolidlineAuto05ptLChar">
    <w:name w:val="Style evidence text + Border: : (Single solid line Auto  0.5 pt L... Char"/>
    <w:link w:val="StyleevidencetextBorderSinglesolidlineAuto05ptL"/>
    <w:rsid w:val="00D77D38"/>
    <w:rPr>
      <w:rFonts w:ascii="Calibri" w:hAnsi="Calibri"/>
      <w:color w:val="000000"/>
      <w:lang w:val="x-none" w:eastAsia="x-none"/>
    </w:rPr>
  </w:style>
  <w:style w:type="character" w:customStyle="1" w:styleId="Style4CharChar">
    <w:name w:val="Style4 Char Char"/>
    <w:basedOn w:val="DefaultParagraphFont"/>
    <w:rsid w:val="00D77D3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77D38"/>
    <w:rPr>
      <w:rFonts w:ascii="Times New Roman" w:hAnsi="Times New Roman" w:cs="Times New Roman"/>
      <w:sz w:val="16"/>
      <w:szCs w:val="16"/>
    </w:rPr>
  </w:style>
  <w:style w:type="character" w:customStyle="1" w:styleId="StyleEmphasisArial12ptBold">
    <w:name w:val="Style Emphasis + Arial 12 pt Bold"/>
    <w:rsid w:val="00D77D38"/>
    <w:rPr>
      <w:rFonts w:ascii="Arial" w:hAnsi="Arial"/>
      <w:b/>
      <w:bCs/>
      <w:i/>
      <w:iCs/>
      <w:sz w:val="24"/>
    </w:rPr>
  </w:style>
  <w:style w:type="character" w:customStyle="1" w:styleId="super">
    <w:name w:val="super"/>
    <w:rsid w:val="00D77D38"/>
  </w:style>
  <w:style w:type="character" w:customStyle="1" w:styleId="text30">
    <w:name w:val="text30"/>
    <w:rsid w:val="00D77D38"/>
  </w:style>
  <w:style w:type="character" w:customStyle="1" w:styleId="uppercase">
    <w:name w:val="uppercase"/>
    <w:rsid w:val="00D77D38"/>
  </w:style>
  <w:style w:type="character" w:customStyle="1" w:styleId="bodytext0">
    <w:name w:val="bodytext"/>
    <w:rsid w:val="00D77D38"/>
  </w:style>
  <w:style w:type="character" w:customStyle="1" w:styleId="entry-title">
    <w:name w:val="entry-title"/>
    <w:rsid w:val="00D77D38"/>
  </w:style>
  <w:style w:type="character" w:customStyle="1" w:styleId="BodyTextIndentChar1">
    <w:name w:val="Body Text Indent Char1"/>
    <w:basedOn w:val="DefaultParagraphFont"/>
    <w:uiPriority w:val="99"/>
    <w:semiHidden/>
    <w:rsid w:val="00D77D38"/>
    <w:rPr>
      <w:rFonts w:ascii="Times New Roman" w:hAnsi="Times New Roman" w:cs="Times New Roman"/>
      <w:sz w:val="20"/>
    </w:rPr>
  </w:style>
  <w:style w:type="character" w:customStyle="1" w:styleId="Style6pt">
    <w:name w:val="Style 6 pt"/>
    <w:basedOn w:val="DefaultParagraphFont"/>
    <w:qFormat/>
    <w:rsid w:val="00D77D38"/>
    <w:rPr>
      <w:sz w:val="12"/>
    </w:rPr>
  </w:style>
  <w:style w:type="character" w:customStyle="1" w:styleId="CiteCharCharCharCharCharChar">
    <w:name w:val="Cite Char Char Char Char Char Char"/>
    <w:basedOn w:val="DefaultParagraphFont"/>
    <w:rsid w:val="00D77D38"/>
    <w:rPr>
      <w:b/>
      <w:noProof w:val="0"/>
      <w:sz w:val="22"/>
      <w:szCs w:val="24"/>
      <w:u w:val="single"/>
      <w:lang w:val="en-US" w:eastAsia="en-US" w:bidi="ar-SA"/>
    </w:rPr>
  </w:style>
  <w:style w:type="character" w:customStyle="1" w:styleId="mainbody1">
    <w:name w:val="mainbody1"/>
    <w:basedOn w:val="DefaultParagraphFont"/>
    <w:rsid w:val="00D77D38"/>
    <w:rPr>
      <w:rFonts w:ascii="Verdana" w:hAnsi="Verdana" w:hint="default"/>
      <w:color w:val="000000"/>
      <w:sz w:val="22"/>
      <w:szCs w:val="22"/>
    </w:rPr>
  </w:style>
  <w:style w:type="character" w:customStyle="1" w:styleId="ssl4">
    <w:name w:val="ss_l4"/>
    <w:basedOn w:val="DefaultParagraphFont"/>
    <w:rsid w:val="00D77D38"/>
  </w:style>
  <w:style w:type="paragraph" w:customStyle="1" w:styleId="StyleNormalWeb11ptUnderline">
    <w:name w:val="Style Normal (Web) + 11 pt Underline"/>
    <w:basedOn w:val="NormalWeb"/>
    <w:link w:val="StyleNormalWeb11ptUnderlineChar"/>
    <w:qFormat/>
    <w:rsid w:val="00D77D38"/>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D77D38"/>
    <w:rPr>
      <w:rFonts w:ascii="Calibri" w:eastAsia="Calibri" w:hAnsi="Calibri"/>
      <w:u w:val="single"/>
    </w:rPr>
  </w:style>
  <w:style w:type="character" w:customStyle="1" w:styleId="cit-first-element">
    <w:name w:val="cit-first-element"/>
    <w:basedOn w:val="DefaultParagraphFont"/>
    <w:rsid w:val="00D77D38"/>
  </w:style>
  <w:style w:type="character" w:customStyle="1" w:styleId="title1">
    <w:name w:val="title1"/>
    <w:basedOn w:val="DefaultParagraphFont"/>
    <w:rsid w:val="00D77D38"/>
  </w:style>
  <w:style w:type="character" w:customStyle="1" w:styleId="StyleThickunderline1">
    <w:name w:val="Style Thick underline1"/>
    <w:basedOn w:val="DefaultParagraphFont"/>
    <w:rsid w:val="00D77D3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77D38"/>
    <w:rPr>
      <w:rFonts w:ascii="Georgia" w:hAnsi="Georgia"/>
    </w:rPr>
  </w:style>
  <w:style w:type="character" w:customStyle="1" w:styleId="FooterChar1">
    <w:name w:val="Footer Char1"/>
    <w:basedOn w:val="DefaultParagraphFont"/>
    <w:uiPriority w:val="99"/>
    <w:semiHidden/>
    <w:rsid w:val="00D77D38"/>
    <w:rPr>
      <w:rFonts w:ascii="Georgia" w:hAnsi="Georgia"/>
    </w:rPr>
  </w:style>
  <w:style w:type="character" w:customStyle="1" w:styleId="UnderlineBold0">
    <w:name w:val="Underline Bold"/>
    <w:uiPriority w:val="6"/>
    <w:qFormat/>
    <w:rsid w:val="00D77D38"/>
    <w:rPr>
      <w:b/>
      <w:sz w:val="20"/>
      <w:u w:val="single"/>
    </w:rPr>
  </w:style>
  <w:style w:type="paragraph" w:customStyle="1" w:styleId="Underline20">
    <w:name w:val="Underline2"/>
    <w:basedOn w:val="Normal"/>
    <w:link w:val="Underline2Char"/>
    <w:autoRedefine/>
    <w:uiPriority w:val="4"/>
    <w:qFormat/>
    <w:rsid w:val="00D77D38"/>
    <w:rPr>
      <w:b/>
      <w:u w:val="single"/>
    </w:rPr>
  </w:style>
  <w:style w:type="character" w:customStyle="1" w:styleId="Underline2Char">
    <w:name w:val="Underline2 Char"/>
    <w:basedOn w:val="DefaultParagraphFont"/>
    <w:link w:val="Underline20"/>
    <w:uiPriority w:val="4"/>
    <w:rsid w:val="00D77D38"/>
    <w:rPr>
      <w:rFonts w:ascii="Calibri" w:hAnsi="Calibri"/>
      <w:b/>
      <w:u w:val="single"/>
    </w:rPr>
  </w:style>
  <w:style w:type="character" w:customStyle="1" w:styleId="NormalTextChar">
    <w:name w:val="Normal Text Char"/>
    <w:link w:val="NormalText"/>
    <w:rsid w:val="00D77D38"/>
    <w:rPr>
      <w:rFonts w:ascii="Calibri" w:eastAsia="Times New Roman" w:hAnsi="Calibri"/>
      <w:szCs w:val="26"/>
    </w:rPr>
  </w:style>
  <w:style w:type="paragraph" w:customStyle="1" w:styleId="TableParagraph">
    <w:name w:val="Table Paragraph"/>
    <w:basedOn w:val="Normal"/>
    <w:uiPriority w:val="1"/>
    <w:qFormat/>
    <w:rsid w:val="00D77D38"/>
    <w:pPr>
      <w:widowControl w:val="0"/>
    </w:pPr>
  </w:style>
  <w:style w:type="character" w:customStyle="1" w:styleId="UnderlineChar0">
    <w:name w:val="UnderlineChar"/>
    <w:rsid w:val="00D77D38"/>
    <w:rPr>
      <w:sz w:val="24"/>
      <w:u w:val="single"/>
      <w:shd w:val="clear" w:color="auto" w:fill="auto"/>
    </w:rPr>
  </w:style>
  <w:style w:type="character" w:customStyle="1" w:styleId="foreground">
    <w:name w:val="foreground"/>
    <w:basedOn w:val="DefaultParagraphFont"/>
    <w:rsid w:val="00D77D38"/>
  </w:style>
  <w:style w:type="paragraph" w:customStyle="1" w:styleId="StyleCircled11pt">
    <w:name w:val="Style Circled + 11 pt"/>
    <w:basedOn w:val="Normal"/>
    <w:link w:val="StyleCircled11ptChar"/>
    <w:qFormat/>
    <w:rsid w:val="00D77D38"/>
    <w:rPr>
      <w:rFonts w:eastAsia="Times New Roman"/>
      <w:b/>
      <w:bCs/>
      <w:sz w:val="20"/>
      <w:u w:val="single"/>
    </w:rPr>
  </w:style>
  <w:style w:type="character" w:customStyle="1" w:styleId="StyleCircled11ptChar">
    <w:name w:val="Style Circled + 11 pt Char"/>
    <w:link w:val="StyleCircled11pt"/>
    <w:rsid w:val="00D77D38"/>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77D3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77D38"/>
    <w:rPr>
      <w:rFonts w:ascii="Times" w:eastAsia="Times New Roman" w:hAnsi="Times"/>
      <w:sz w:val="20"/>
      <w:szCs w:val="28"/>
      <w:u w:val="single"/>
    </w:rPr>
  </w:style>
  <w:style w:type="paragraph" w:customStyle="1" w:styleId="cite20">
    <w:name w:val="cite2"/>
    <w:basedOn w:val="Normal"/>
    <w:uiPriority w:val="99"/>
    <w:qFormat/>
    <w:rsid w:val="00D77D38"/>
    <w:rPr>
      <w:rFonts w:eastAsia="Times New Roman"/>
      <w:color w:val="000000"/>
      <w:sz w:val="20"/>
      <w:szCs w:val="20"/>
    </w:rPr>
  </w:style>
  <w:style w:type="character" w:customStyle="1" w:styleId="postby">
    <w:name w:val="post_by"/>
    <w:basedOn w:val="DefaultParagraphFont"/>
    <w:rsid w:val="00D77D38"/>
  </w:style>
  <w:style w:type="character" w:customStyle="1" w:styleId="Style11ptBorderSinglesolidlineAuto05ptLinewidth">
    <w:name w:val="Style 11 pt Border: : (Single solid line Auto  0.5 pt Line width)"/>
    <w:rsid w:val="00D77D38"/>
    <w:rPr>
      <w:sz w:val="20"/>
      <w:bdr w:val="single" w:sz="4" w:space="0" w:color="auto" w:frame="1"/>
    </w:rPr>
  </w:style>
  <w:style w:type="character" w:customStyle="1" w:styleId="StyleUnderlineChar9ptBorderSinglesolidlineAuto0">
    <w:name w:val="Style Underline Char + 9 pt Border: : (Single solid line Auto  0..."/>
    <w:rsid w:val="00D77D3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77D3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77D3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77D3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77D38"/>
    <w:rPr>
      <w:sz w:val="20"/>
      <w:szCs w:val="24"/>
      <w:u w:val="single"/>
      <w:bdr w:val="single" w:sz="4" w:space="0" w:color="auto"/>
      <w:lang w:val="en-US" w:eastAsia="en-US" w:bidi="ar-SA"/>
    </w:rPr>
  </w:style>
  <w:style w:type="character" w:customStyle="1" w:styleId="StyleLatinGaramondUnderline">
    <w:name w:val="Style (Latin) Garamond Underline"/>
    <w:rsid w:val="00D77D38"/>
    <w:rPr>
      <w:rFonts w:ascii="Times New Roman" w:hAnsi="Times New Roman"/>
      <w:sz w:val="20"/>
      <w:u w:val="single"/>
    </w:rPr>
  </w:style>
  <w:style w:type="character" w:customStyle="1" w:styleId="StyleLatinGaramond">
    <w:name w:val="Style (Latin) Garamond"/>
    <w:rsid w:val="00D77D38"/>
    <w:rPr>
      <w:rFonts w:ascii="Times New Roman" w:hAnsi="Times New Roman"/>
      <w:sz w:val="20"/>
    </w:rPr>
  </w:style>
  <w:style w:type="character" w:customStyle="1" w:styleId="styletimesnewroman12ptbold0">
    <w:name w:val="styletimesnewroman12ptbold"/>
    <w:basedOn w:val="DefaultParagraphFont"/>
    <w:rsid w:val="00D77D38"/>
  </w:style>
  <w:style w:type="character" w:customStyle="1" w:styleId="CharCharCharCharChar">
    <w:name w:val="Char Char Char Char Char"/>
    <w:aliases w:val="Char Char Char Char,Char Char Char Char Char Char Char1,Heading 2 Char1 Char Char Char Char Char Char"/>
    <w:basedOn w:val="DefaultParagraphFont"/>
    <w:rsid w:val="00D77D38"/>
    <w:rPr>
      <w:rFonts w:cs="Arial"/>
      <w:b/>
      <w:bCs/>
      <w:iCs/>
      <w:sz w:val="24"/>
      <w:szCs w:val="28"/>
      <w:lang w:val="en-US" w:eastAsia="en-US" w:bidi="ar-SA"/>
    </w:rPr>
  </w:style>
  <w:style w:type="character" w:customStyle="1" w:styleId="mainheading">
    <w:name w:val="mainheading"/>
    <w:basedOn w:val="DefaultParagraphFont"/>
    <w:rsid w:val="00D77D38"/>
  </w:style>
  <w:style w:type="paragraph" w:customStyle="1" w:styleId="BoldandUnderlineChar2CharChar">
    <w:name w:val="Bold and Underline Char2 Char Char"/>
    <w:basedOn w:val="Normal"/>
    <w:link w:val="BoldandUnderlineChar2CharCharChar"/>
    <w:qFormat/>
    <w:rsid w:val="00D77D3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77D38"/>
    <w:rPr>
      <w:rFonts w:ascii="Calibri" w:eastAsia="Times New Roman" w:hAnsi="Calibri"/>
      <w:b/>
      <w:u w:val="single"/>
    </w:rPr>
  </w:style>
  <w:style w:type="character" w:customStyle="1" w:styleId="StyleUnderlineChar9ptChar">
    <w:name w:val="Style Underline Char + 9 pt Char"/>
    <w:basedOn w:val="UnderlineCharChar"/>
    <w:rsid w:val="00D77D3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77D3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77D38"/>
    <w:rPr>
      <w:sz w:val="16"/>
    </w:rPr>
  </w:style>
  <w:style w:type="paragraph" w:customStyle="1" w:styleId="Reduce8pt">
    <w:name w:val="Reduce 8pt"/>
    <w:basedOn w:val="Normal"/>
    <w:link w:val="Reduce8ptCharChar"/>
    <w:qFormat/>
    <w:rsid w:val="00D77D38"/>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D77D38"/>
    <w:pPr>
      <w:contextualSpacing/>
    </w:pPr>
    <w:rPr>
      <w:rFonts w:eastAsia="Calibri"/>
    </w:rPr>
  </w:style>
  <w:style w:type="character" w:customStyle="1" w:styleId="citenon-boldChar">
    <w:name w:val="cite non-bold Char"/>
    <w:basedOn w:val="DefaultParagraphFont"/>
    <w:link w:val="citenon-bold"/>
    <w:locked/>
    <w:rsid w:val="00D77D38"/>
    <w:rPr>
      <w:rFonts w:ascii="Garamond" w:eastAsia="Times New Roman" w:hAnsi="Garamond"/>
      <w:szCs w:val="20"/>
    </w:rPr>
  </w:style>
  <w:style w:type="character" w:customStyle="1" w:styleId="boldciteChar4">
    <w:name w:val="bold cite Char4"/>
    <w:link w:val="boldcite"/>
    <w:locked/>
    <w:rsid w:val="00D77D38"/>
    <w:rPr>
      <w:rFonts w:eastAsia="Times New Roman" w:cs="Times New Roman"/>
      <w:b/>
      <w:color w:val="000000"/>
      <w:sz w:val="20"/>
      <w:u w:val="thick" w:color="000000"/>
    </w:rPr>
  </w:style>
  <w:style w:type="paragraph" w:customStyle="1" w:styleId="boldcite">
    <w:name w:val="bold cite"/>
    <w:basedOn w:val="Normal"/>
    <w:link w:val="boldciteChar4"/>
    <w:qFormat/>
    <w:rsid w:val="00D77D3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77D3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77D38"/>
    <w:rPr>
      <w:rFonts w:eastAsia="Calibri"/>
      <w:b/>
    </w:rPr>
  </w:style>
  <w:style w:type="character" w:customStyle="1" w:styleId="HeadingsBaseChar">
    <w:name w:val="Headings Base Char"/>
    <w:basedOn w:val="DefaultParagraphFont"/>
    <w:link w:val="HeadingsBase"/>
    <w:locked/>
    <w:rsid w:val="00D77D38"/>
    <w:rPr>
      <w:rFonts w:ascii="Times New Roman" w:hAnsi="Times New Roman" w:cs="Times New Roman"/>
      <w:b/>
      <w:sz w:val="32"/>
    </w:rPr>
  </w:style>
  <w:style w:type="paragraph" w:customStyle="1" w:styleId="HeadingsBase">
    <w:name w:val="Headings Base"/>
    <w:basedOn w:val="Normal"/>
    <w:link w:val="HeadingsBaseChar"/>
    <w:qFormat/>
    <w:rsid w:val="00D77D3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77D38"/>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D77D38"/>
    <w:pPr>
      <w:spacing w:line="480" w:lineRule="auto"/>
      <w:ind w:firstLine="720"/>
    </w:pPr>
    <w:rPr>
      <w:rFonts w:eastAsia="Calibri"/>
    </w:rPr>
  </w:style>
  <w:style w:type="paragraph" w:customStyle="1" w:styleId="SchoolBlockQuote">
    <w:name w:val="School Block Quote"/>
    <w:basedOn w:val="SchoolPaper"/>
    <w:qFormat/>
    <w:rsid w:val="00D77D38"/>
  </w:style>
  <w:style w:type="paragraph" w:customStyle="1" w:styleId="SchoolWorksCited">
    <w:name w:val="School Works Cited"/>
    <w:basedOn w:val="SchoolPaper"/>
    <w:qFormat/>
    <w:rsid w:val="00D77D38"/>
  </w:style>
  <w:style w:type="paragraph" w:customStyle="1" w:styleId="BlockQuote">
    <w:name w:val="Block Quote"/>
    <w:basedOn w:val="Normal"/>
    <w:qFormat/>
    <w:rsid w:val="00D77D38"/>
    <w:pPr>
      <w:ind w:left="720" w:right="720"/>
    </w:pPr>
    <w:rPr>
      <w:rFonts w:eastAsia="Calibri"/>
    </w:rPr>
  </w:style>
  <w:style w:type="paragraph" w:customStyle="1" w:styleId="PaperBody">
    <w:name w:val="Paper Body"/>
    <w:basedOn w:val="Normal"/>
    <w:qFormat/>
    <w:rsid w:val="00D77D38"/>
    <w:pPr>
      <w:spacing w:line="480" w:lineRule="auto"/>
      <w:ind w:firstLine="720"/>
    </w:pPr>
    <w:rPr>
      <w:rFonts w:eastAsia="Calibri"/>
    </w:rPr>
  </w:style>
  <w:style w:type="paragraph" w:customStyle="1" w:styleId="PaperCitation">
    <w:name w:val="Paper Citation"/>
    <w:basedOn w:val="Normal"/>
    <w:qFormat/>
    <w:rsid w:val="00D77D38"/>
    <w:pPr>
      <w:spacing w:line="480" w:lineRule="auto"/>
      <w:ind w:left="720" w:hanging="720"/>
    </w:pPr>
    <w:rPr>
      <w:rFonts w:eastAsia="Calibri"/>
    </w:rPr>
  </w:style>
  <w:style w:type="character" w:customStyle="1" w:styleId="hatChar">
    <w:name w:val="hat Char"/>
    <w:basedOn w:val="DefaultParagraphFont"/>
    <w:link w:val="hat"/>
    <w:locked/>
    <w:rsid w:val="00D77D38"/>
    <w:rPr>
      <w:rFonts w:ascii="Calibri" w:eastAsia="Times New Roman" w:hAnsi="Calibri"/>
      <w:b/>
      <w:bCs/>
      <w:sz w:val="32"/>
      <w:u w:val="single"/>
      <w:lang w:bidi="en-US"/>
    </w:rPr>
  </w:style>
  <w:style w:type="paragraph" w:customStyle="1" w:styleId="WW-Default">
    <w:name w:val="WW-Default"/>
    <w:qFormat/>
    <w:rsid w:val="00D77D38"/>
    <w:pPr>
      <w:suppressAutoHyphens/>
      <w:spacing w:after="0" w:line="240" w:lineRule="auto"/>
    </w:pPr>
    <w:rPr>
      <w:rFonts w:ascii="Georgia" w:eastAsia="Calibri" w:hAnsi="Georgia" w:cs="Calibri"/>
      <w:lang w:eastAsia="ar-SA"/>
    </w:rPr>
  </w:style>
  <w:style w:type="paragraph" w:customStyle="1" w:styleId="B-TagCite">
    <w:name w:val="B-TagCite"/>
    <w:qFormat/>
    <w:rsid w:val="00D77D3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D77D38"/>
    <w:rPr>
      <w:rFonts w:ascii="Times New Roman" w:hAnsi="Times New Roman" w:cs="Times New Roman"/>
      <w:b/>
      <w:sz w:val="20"/>
    </w:rPr>
  </w:style>
  <w:style w:type="paragraph" w:customStyle="1" w:styleId="MicroText">
    <w:name w:val="MicroText"/>
    <w:basedOn w:val="Normal"/>
    <w:next w:val="Normal"/>
    <w:link w:val="MicroTextChar"/>
    <w:qFormat/>
    <w:rsid w:val="00D77D38"/>
    <w:rPr>
      <w:rFonts w:ascii="Arial Narrow" w:hAnsi="Arial Narrow"/>
      <w:sz w:val="12"/>
    </w:rPr>
  </w:style>
  <w:style w:type="character" w:customStyle="1" w:styleId="Footnote2Char">
    <w:name w:val="Footnote2 Char"/>
    <w:link w:val="Footnote2"/>
    <w:locked/>
    <w:rsid w:val="00D77D38"/>
  </w:style>
  <w:style w:type="paragraph" w:customStyle="1" w:styleId="Footnote2">
    <w:name w:val="Footnote2"/>
    <w:basedOn w:val="Normal"/>
    <w:next w:val="Normal"/>
    <w:link w:val="Footnote2Char"/>
    <w:autoRedefine/>
    <w:qFormat/>
    <w:rsid w:val="00D77D38"/>
    <w:pPr>
      <w:spacing w:after="120" w:line="480" w:lineRule="auto"/>
    </w:pPr>
    <w:rPr>
      <w:rFonts w:asciiTheme="minorHAnsi" w:hAnsiTheme="minorHAnsi"/>
    </w:rPr>
  </w:style>
  <w:style w:type="paragraph" w:customStyle="1" w:styleId="indent">
    <w:name w:val="indent"/>
    <w:basedOn w:val="Normal"/>
    <w:qFormat/>
    <w:rsid w:val="00D77D38"/>
    <w:pPr>
      <w:spacing w:before="100" w:beforeAutospacing="1" w:after="100" w:afterAutospacing="1"/>
    </w:pPr>
    <w:rPr>
      <w:rFonts w:eastAsia="Times New Roman"/>
    </w:rPr>
  </w:style>
  <w:style w:type="paragraph" w:customStyle="1" w:styleId="PageHeaderLine1">
    <w:name w:val="PageHeaderLine1"/>
    <w:basedOn w:val="Normal"/>
    <w:qFormat/>
    <w:rsid w:val="00D77D38"/>
    <w:pPr>
      <w:tabs>
        <w:tab w:val="right" w:pos="10800"/>
      </w:tabs>
    </w:pPr>
    <w:rPr>
      <w:rFonts w:eastAsia="Calibri"/>
      <w:b/>
    </w:rPr>
  </w:style>
  <w:style w:type="paragraph" w:customStyle="1" w:styleId="PageHeaderLine2">
    <w:name w:val="PageHeaderLine2"/>
    <w:basedOn w:val="Normal"/>
    <w:next w:val="Normal"/>
    <w:link w:val="PageHeaderLine2Char"/>
    <w:qFormat/>
    <w:rsid w:val="00D77D3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77D38"/>
    <w:rPr>
      <w:rFonts w:ascii="Times New Roman" w:hAnsi="Times New Roman" w:cs="Times New Roman"/>
      <w:sz w:val="20"/>
    </w:rPr>
  </w:style>
  <w:style w:type="paragraph" w:customStyle="1" w:styleId="CardText1">
    <w:name w:val="CardText"/>
    <w:basedOn w:val="Normal"/>
    <w:link w:val="CardTextChar3"/>
    <w:qFormat/>
    <w:rsid w:val="00D77D38"/>
    <w:pPr>
      <w:ind w:left="288"/>
    </w:pPr>
    <w:rPr>
      <w:rFonts w:ascii="Times New Roman" w:hAnsi="Times New Roman" w:cs="Times New Roman"/>
      <w:sz w:val="20"/>
    </w:rPr>
  </w:style>
  <w:style w:type="character" w:customStyle="1" w:styleId="stylestylebold12pt">
    <w:name w:val="stylestylebold12pt"/>
    <w:basedOn w:val="DefaultParagraphFont"/>
    <w:rsid w:val="00D77D38"/>
  </w:style>
  <w:style w:type="character" w:customStyle="1" w:styleId="styleboldunderline">
    <w:name w:val="styleboldunderline"/>
    <w:basedOn w:val="DefaultParagraphFont"/>
    <w:rsid w:val="00D77D38"/>
  </w:style>
  <w:style w:type="character" w:customStyle="1" w:styleId="box">
    <w:name w:val="box"/>
    <w:basedOn w:val="DefaultParagraphFont"/>
    <w:rsid w:val="00D77D3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77D38"/>
    <w:rPr>
      <w:rFonts w:ascii="Arial Narrow" w:hAnsi="Arial Narrow" w:cs="Arial Narrow" w:hint="default"/>
      <w:sz w:val="18"/>
      <w:szCs w:val="18"/>
    </w:rPr>
  </w:style>
  <w:style w:type="character" w:customStyle="1" w:styleId="FontStyle14">
    <w:name w:val="Font Style14"/>
    <w:basedOn w:val="DefaultParagraphFont"/>
    <w:uiPriority w:val="99"/>
    <w:rsid w:val="00D77D3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77D38"/>
    <w:rPr>
      <w:rFonts w:ascii="Arial Narrow" w:hAnsi="Arial Narrow" w:cs="Arial Narrow" w:hint="default"/>
      <w:b/>
      <w:bCs/>
      <w:sz w:val="10"/>
      <w:szCs w:val="10"/>
    </w:rPr>
  </w:style>
  <w:style w:type="character" w:customStyle="1" w:styleId="CardTagandCiteChar">
    <w:name w:val="Card Tag and Cite Char"/>
    <w:basedOn w:val="DefaultParagraphFont"/>
    <w:rsid w:val="00D77D3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77D38"/>
    <w:rPr>
      <w:rFonts w:ascii="Arial Narrow" w:hAnsi="Arial Narrow"/>
      <w:b/>
      <w:color w:val="000000"/>
      <w:sz w:val="22"/>
      <w:szCs w:val="22"/>
      <w:u w:val="single"/>
    </w:rPr>
  </w:style>
  <w:style w:type="character" w:customStyle="1" w:styleId="SmallText1">
    <w:name w:val="SmallText"/>
    <w:rsid w:val="00D77D38"/>
    <w:rPr>
      <w:color w:val="000000"/>
    </w:rPr>
  </w:style>
  <w:style w:type="character" w:customStyle="1" w:styleId="CitesChar1">
    <w:name w:val="Cites Char1"/>
    <w:basedOn w:val="DefaultParagraphFont"/>
    <w:rsid w:val="00D77D38"/>
    <w:rPr>
      <w:b/>
      <w:bCs w:val="0"/>
      <w:szCs w:val="24"/>
      <w:u w:val="single"/>
      <w:lang w:val="en-US" w:eastAsia="en-US" w:bidi="ar-SA"/>
    </w:rPr>
  </w:style>
  <w:style w:type="character" w:customStyle="1" w:styleId="CardUnderlinedChar">
    <w:name w:val="Card Underlined Char"/>
    <w:basedOn w:val="DefaultParagraphFont"/>
    <w:rsid w:val="00D77D38"/>
    <w:rPr>
      <w:rFonts w:ascii="Arial Narrow" w:hAnsi="Arial Narrow" w:hint="default"/>
      <w:sz w:val="22"/>
      <w:szCs w:val="24"/>
      <w:u w:val="single"/>
      <w:lang w:val="en-US" w:eastAsia="en-US" w:bidi="ar-SA"/>
    </w:rPr>
  </w:style>
  <w:style w:type="character" w:customStyle="1" w:styleId="underline3">
    <w:name w:val="underline3"/>
    <w:basedOn w:val="underline2"/>
    <w:rsid w:val="00D77D38"/>
    <w:rPr>
      <w:rFonts w:ascii="Arial" w:hAnsi="Arial"/>
      <w:sz w:val="18"/>
      <w:u w:val="single"/>
      <w:bdr w:val="none" w:sz="0" w:space="0" w:color="auto" w:frame="1"/>
      <w:shd w:val="clear" w:color="auto" w:fill="FFFF00"/>
    </w:rPr>
  </w:style>
  <w:style w:type="character" w:customStyle="1" w:styleId="menu">
    <w:name w:val="menu"/>
    <w:basedOn w:val="DefaultParagraphFont"/>
    <w:rsid w:val="00D77D38"/>
  </w:style>
  <w:style w:type="character" w:customStyle="1" w:styleId="itxtrst">
    <w:name w:val="itxtrst"/>
    <w:rsid w:val="00D77D38"/>
  </w:style>
  <w:style w:type="character" w:customStyle="1" w:styleId="A-Underlining">
    <w:name w:val="A-Underlining"/>
    <w:basedOn w:val="DefaultParagraphFont"/>
    <w:rsid w:val="00D77D38"/>
    <w:rPr>
      <w:rFonts w:ascii="Garamond" w:hAnsi="Garamond" w:hint="default"/>
      <w:color w:val="auto"/>
      <w:sz w:val="24"/>
      <w:u w:val="single"/>
    </w:rPr>
  </w:style>
  <w:style w:type="character" w:customStyle="1" w:styleId="StyleUnderlineBold0">
    <w:name w:val="Style Underline + Bold"/>
    <w:rsid w:val="00D77D38"/>
    <w:rPr>
      <w:b/>
      <w:bCs/>
      <w:u w:val="single"/>
    </w:rPr>
  </w:style>
  <w:style w:type="character" w:customStyle="1" w:styleId="Underline-Highlighted">
    <w:name w:val="Underline-Highlighted"/>
    <w:uiPriority w:val="1"/>
    <w:qFormat/>
    <w:rsid w:val="00D77D3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77D38"/>
  </w:style>
  <w:style w:type="character" w:customStyle="1" w:styleId="newsmain">
    <w:name w:val="news_main"/>
    <w:basedOn w:val="DefaultParagraphFont"/>
    <w:rsid w:val="00D77D38"/>
  </w:style>
  <w:style w:type="character" w:customStyle="1" w:styleId="vitstoryheadline">
    <w:name w:val="vitstoryheadline"/>
    <w:rsid w:val="00D77D38"/>
  </w:style>
  <w:style w:type="character" w:customStyle="1" w:styleId="AuthorDate0">
    <w:name w:val="Author Date"/>
    <w:rsid w:val="00D77D38"/>
    <w:rPr>
      <w:b/>
      <w:bCs w:val="0"/>
      <w:sz w:val="24"/>
      <w:u w:val="thick"/>
    </w:rPr>
  </w:style>
  <w:style w:type="character" w:customStyle="1" w:styleId="red">
    <w:name w:val="red"/>
    <w:basedOn w:val="DefaultParagraphFont"/>
    <w:rsid w:val="00D77D38"/>
  </w:style>
  <w:style w:type="character" w:customStyle="1" w:styleId="at">
    <w:name w:val="at"/>
    <w:rsid w:val="00D77D38"/>
  </w:style>
  <w:style w:type="character" w:customStyle="1" w:styleId="org">
    <w:name w:val="org"/>
    <w:rsid w:val="00D77D38"/>
  </w:style>
  <w:style w:type="character" w:customStyle="1" w:styleId="pnumber">
    <w:name w:val="pnumber"/>
    <w:rsid w:val="00D77D38"/>
  </w:style>
  <w:style w:type="character" w:customStyle="1" w:styleId="ital">
    <w:name w:val="ital"/>
    <w:rsid w:val="00D77D38"/>
  </w:style>
  <w:style w:type="character" w:customStyle="1" w:styleId="orgdiv">
    <w:name w:val="orgdiv"/>
    <w:rsid w:val="00D77D38"/>
  </w:style>
  <w:style w:type="character" w:customStyle="1" w:styleId="orgname">
    <w:name w:val="orgname"/>
    <w:rsid w:val="00D77D38"/>
  </w:style>
  <w:style w:type="character" w:customStyle="1" w:styleId="city">
    <w:name w:val="city"/>
    <w:rsid w:val="00D77D38"/>
  </w:style>
  <w:style w:type="character" w:customStyle="1" w:styleId="state">
    <w:name w:val="state"/>
    <w:rsid w:val="00D77D38"/>
  </w:style>
  <w:style w:type="character" w:customStyle="1" w:styleId="country">
    <w:name w:val="country"/>
    <w:rsid w:val="00D77D38"/>
  </w:style>
  <w:style w:type="character" w:customStyle="1" w:styleId="articletitle">
    <w:name w:val="articletitle"/>
    <w:rsid w:val="00D77D38"/>
    <w:rPr>
      <w:rFonts w:ascii="Times New Roman" w:hAnsi="Times New Roman" w:cs="Times New Roman" w:hint="default"/>
    </w:rPr>
  </w:style>
  <w:style w:type="character" w:customStyle="1" w:styleId="6pointChar">
    <w:name w:val="6 point Char"/>
    <w:rsid w:val="00D77D38"/>
    <w:rPr>
      <w:rFonts w:ascii="Times New Roman" w:hAnsi="Times New Roman" w:cs="Times New Roman" w:hint="default"/>
      <w:sz w:val="12"/>
      <w:lang w:val="en-US" w:eastAsia="en-US"/>
    </w:rPr>
  </w:style>
  <w:style w:type="character" w:customStyle="1" w:styleId="StyleThickunderline">
    <w:name w:val="Style Thick underline"/>
    <w:qFormat/>
    <w:rsid w:val="00D77D38"/>
    <w:rPr>
      <w:u w:val="thick"/>
    </w:rPr>
  </w:style>
  <w:style w:type="character" w:customStyle="1" w:styleId="Box0">
    <w:name w:val="Box!"/>
    <w:rsid w:val="00D77D38"/>
    <w:rPr>
      <w:rFonts w:ascii="Garamond" w:hAnsi="Garamond" w:hint="default"/>
      <w:sz w:val="24"/>
      <w:u w:val="single"/>
      <w:bdr w:val="single" w:sz="4" w:space="0" w:color="auto" w:frame="1"/>
    </w:rPr>
  </w:style>
  <w:style w:type="character" w:customStyle="1" w:styleId="citechar">
    <w:name w:val="citechar"/>
    <w:basedOn w:val="DefaultParagraphFont"/>
    <w:rsid w:val="00D77D38"/>
  </w:style>
  <w:style w:type="character" w:customStyle="1" w:styleId="underlinechar2">
    <w:name w:val="underlinechar"/>
    <w:basedOn w:val="DefaultParagraphFont"/>
    <w:rsid w:val="00D77D38"/>
  </w:style>
  <w:style w:type="character" w:customStyle="1" w:styleId="CardUnderlineChar">
    <w:name w:val="Card Underline Char"/>
    <w:rsid w:val="00D77D38"/>
    <w:rPr>
      <w:szCs w:val="24"/>
      <w:u w:val="single"/>
      <w:lang w:val="en-US" w:eastAsia="en-US" w:bidi="ar-SA"/>
    </w:rPr>
  </w:style>
  <w:style w:type="character" w:customStyle="1" w:styleId="tagciteChar">
    <w:name w:val="tag/cite Char"/>
    <w:basedOn w:val="DefaultParagraphFont"/>
    <w:rsid w:val="00D77D38"/>
    <w:rPr>
      <w:b/>
      <w:bCs w:val="0"/>
      <w:sz w:val="24"/>
      <w:lang w:val="en-US" w:eastAsia="en-US" w:bidi="ar-SA"/>
    </w:rPr>
  </w:style>
  <w:style w:type="character" w:customStyle="1" w:styleId="8pointChar">
    <w:name w:val="8 point Char"/>
    <w:basedOn w:val="DefaultParagraphFont"/>
    <w:rsid w:val="00D77D38"/>
    <w:rPr>
      <w:sz w:val="16"/>
      <w:lang w:val="en-US" w:eastAsia="en-US" w:bidi="ar-SA"/>
    </w:rPr>
  </w:style>
  <w:style w:type="character" w:customStyle="1" w:styleId="BoldText12pt">
    <w:name w:val="Bold Text 12 pt"/>
    <w:rsid w:val="00D77D3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77D38"/>
  </w:style>
  <w:style w:type="character" w:customStyle="1" w:styleId="tagCharChar">
    <w:name w:val="tag Char Char"/>
    <w:rsid w:val="00D77D38"/>
    <w:rPr>
      <w:b/>
      <w:bCs w:val="0"/>
      <w:sz w:val="24"/>
      <w:lang w:val="en-US" w:eastAsia="en-US" w:bidi="ar-SA"/>
    </w:rPr>
  </w:style>
  <w:style w:type="character" w:customStyle="1" w:styleId="Mention11">
    <w:name w:val="Mention11"/>
    <w:basedOn w:val="DefaultParagraphFont"/>
    <w:uiPriority w:val="99"/>
    <w:semiHidden/>
    <w:unhideWhenUsed/>
    <w:rsid w:val="00D77D38"/>
    <w:rPr>
      <w:color w:val="2B579A"/>
      <w:shd w:val="clear" w:color="auto" w:fill="E6E6E6"/>
    </w:rPr>
  </w:style>
  <w:style w:type="paragraph" w:customStyle="1" w:styleId="tag">
    <w:name w:val="tag"/>
    <w:basedOn w:val="Normal"/>
    <w:next w:val="Normal"/>
    <w:uiPriority w:val="99"/>
    <w:qFormat/>
    <w:rsid w:val="00D77D38"/>
    <w:rPr>
      <w:rFonts w:eastAsia="Times New Roman"/>
      <w:b/>
      <w:szCs w:val="20"/>
    </w:rPr>
  </w:style>
  <w:style w:type="character" w:customStyle="1" w:styleId="Emph">
    <w:name w:val="Emph"/>
    <w:basedOn w:val="DefaultParagraphFont"/>
    <w:uiPriority w:val="1"/>
    <w:qFormat/>
    <w:rsid w:val="00D77D3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77D38"/>
  </w:style>
  <w:style w:type="character" w:customStyle="1" w:styleId="Mention2">
    <w:name w:val="Mention2"/>
    <w:basedOn w:val="DefaultParagraphFont"/>
    <w:uiPriority w:val="99"/>
    <w:semiHidden/>
    <w:unhideWhenUsed/>
    <w:rsid w:val="00D77D38"/>
    <w:rPr>
      <w:color w:val="2B579A"/>
      <w:shd w:val="clear" w:color="auto" w:fill="E6E6E6"/>
    </w:rPr>
  </w:style>
  <w:style w:type="paragraph" w:customStyle="1" w:styleId="FlashTag">
    <w:name w:val="FlashTag"/>
    <w:basedOn w:val="Normal"/>
    <w:link w:val="FlashTagChar"/>
    <w:autoRedefine/>
    <w:uiPriority w:val="4"/>
    <w:qFormat/>
    <w:rsid w:val="00D77D38"/>
    <w:rPr>
      <w:rFonts w:asciiTheme="majorHAnsi" w:hAnsiTheme="majorHAnsi"/>
      <w:b/>
      <w:sz w:val="28"/>
    </w:rPr>
  </w:style>
  <w:style w:type="character" w:customStyle="1" w:styleId="FlashTagChar">
    <w:name w:val="FlashTag Char"/>
    <w:basedOn w:val="DefaultParagraphFont"/>
    <w:link w:val="FlashTag"/>
    <w:uiPriority w:val="4"/>
    <w:rsid w:val="00D77D38"/>
    <w:rPr>
      <w:rFonts w:asciiTheme="majorHAnsi" w:hAnsiTheme="majorHAnsi"/>
      <w:b/>
      <w:sz w:val="28"/>
    </w:rPr>
  </w:style>
  <w:style w:type="paragraph" w:customStyle="1" w:styleId="Warrant">
    <w:name w:val="Warrant"/>
    <w:autoRedefine/>
    <w:uiPriority w:val="4"/>
    <w:qFormat/>
    <w:rsid w:val="00D77D38"/>
    <w:pPr>
      <w:ind w:left="720"/>
    </w:pPr>
    <w:rPr>
      <w:rFonts w:ascii="Calibri" w:hAnsi="Calibri" w:cs="Arial"/>
    </w:rPr>
  </w:style>
  <w:style w:type="character" w:customStyle="1" w:styleId="m-8793234324905335251gmail-style13ptbold">
    <w:name w:val="m_-8793234324905335251gmail-style13ptbold"/>
    <w:basedOn w:val="DefaultParagraphFont"/>
    <w:rsid w:val="00D77D38"/>
  </w:style>
  <w:style w:type="character" w:customStyle="1" w:styleId="m3965771245576658108gmail-styleunderline">
    <w:name w:val="m_3965771245576658108gmail-styleunderline"/>
    <w:basedOn w:val="DefaultParagraphFont"/>
    <w:rsid w:val="00D77D38"/>
  </w:style>
  <w:style w:type="paragraph" w:customStyle="1" w:styleId="Header1">
    <w:name w:val="Header1"/>
    <w:aliases w:val="Header Char Char,Header Char Char Char Char Char Char Char Cha,Header Char2,Header Char1 Char,Char Char Char Cha"/>
    <w:basedOn w:val="Normal"/>
    <w:qFormat/>
    <w:rsid w:val="00D77D38"/>
    <w:pPr>
      <w:tabs>
        <w:tab w:val="center" w:pos="4680"/>
        <w:tab w:val="right" w:pos="9360"/>
      </w:tabs>
    </w:pPr>
  </w:style>
  <w:style w:type="character" w:customStyle="1" w:styleId="EndnoteTextChar">
    <w:name w:val="Endnote Text Char"/>
    <w:basedOn w:val="DefaultParagraphFont"/>
    <w:link w:val="EndnoteText"/>
    <w:locked/>
    <w:rsid w:val="00D77D38"/>
    <w:rPr>
      <w:rFonts w:ascii="Georgia" w:eastAsia="Times New Roman" w:hAnsi="Georgia"/>
      <w:szCs w:val="20"/>
    </w:rPr>
  </w:style>
  <w:style w:type="paragraph" w:styleId="EndnoteText">
    <w:name w:val="endnote text"/>
    <w:basedOn w:val="Normal"/>
    <w:link w:val="EndnoteTextChar"/>
    <w:unhideWhenUsed/>
    <w:rsid w:val="00D77D38"/>
    <w:rPr>
      <w:rFonts w:ascii="Georgia" w:eastAsia="Times New Roman" w:hAnsi="Georgia"/>
      <w:szCs w:val="20"/>
    </w:rPr>
  </w:style>
  <w:style w:type="character" w:customStyle="1" w:styleId="EndnoteTextChar1">
    <w:name w:val="Endnote Text Char1"/>
    <w:basedOn w:val="DefaultParagraphFont"/>
    <w:semiHidden/>
    <w:rsid w:val="00D77D38"/>
    <w:rPr>
      <w:rFonts w:ascii="Calibri" w:hAnsi="Calibri"/>
      <w:sz w:val="20"/>
      <w:szCs w:val="20"/>
    </w:rPr>
  </w:style>
  <w:style w:type="character" w:customStyle="1" w:styleId="DateChar">
    <w:name w:val="Date Char"/>
    <w:aliases w:val="date Char"/>
    <w:basedOn w:val="DefaultParagraphFont"/>
    <w:link w:val="Date"/>
    <w:uiPriority w:val="99"/>
    <w:locked/>
    <w:rsid w:val="00D77D38"/>
    <w:rPr>
      <w:rFonts w:ascii="Georgia" w:eastAsia="Times New Roman" w:hAnsi="Georgia"/>
    </w:rPr>
  </w:style>
  <w:style w:type="paragraph" w:styleId="Date">
    <w:name w:val="Date"/>
    <w:aliases w:val="date"/>
    <w:basedOn w:val="Normal"/>
    <w:next w:val="Normal"/>
    <w:link w:val="DateChar"/>
    <w:uiPriority w:val="99"/>
    <w:unhideWhenUsed/>
    <w:rsid w:val="00D77D38"/>
    <w:rPr>
      <w:rFonts w:ascii="Georgia" w:eastAsia="Times New Roman" w:hAnsi="Georgia"/>
    </w:rPr>
  </w:style>
  <w:style w:type="character" w:customStyle="1" w:styleId="DateChar1">
    <w:name w:val="Date Char1"/>
    <w:basedOn w:val="DefaultParagraphFont"/>
    <w:uiPriority w:val="99"/>
    <w:semiHidden/>
    <w:rsid w:val="00D77D38"/>
    <w:rPr>
      <w:rFonts w:ascii="Calibri" w:hAnsi="Calibri"/>
    </w:rPr>
  </w:style>
  <w:style w:type="character" w:customStyle="1" w:styleId="BodyTextFirstIndentChar">
    <w:name w:val="Body Text First Indent Char"/>
    <w:basedOn w:val="BodyTextChar"/>
    <w:link w:val="BodyTextFirstIndent"/>
    <w:locked/>
    <w:rsid w:val="00D77D38"/>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77D38"/>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77D38"/>
    <w:rPr>
      <w:rFonts w:ascii="Calibri" w:hAnsi="Calibri"/>
    </w:rPr>
  </w:style>
  <w:style w:type="character" w:customStyle="1" w:styleId="BodyTextIndent2Char1">
    <w:name w:val="Body Text Indent 2 Char1"/>
    <w:basedOn w:val="DefaultParagraphFont"/>
    <w:semiHidden/>
    <w:rsid w:val="00D77D38"/>
    <w:rPr>
      <w:rFonts w:ascii="Calibri" w:hAnsi="Calibri" w:cs="Calibri"/>
    </w:rPr>
  </w:style>
  <w:style w:type="character" w:customStyle="1" w:styleId="PlainTextChar1">
    <w:name w:val="Plain Text Char1"/>
    <w:basedOn w:val="DefaultParagraphFont"/>
    <w:semiHidden/>
    <w:rsid w:val="00D77D38"/>
    <w:rPr>
      <w:rFonts w:ascii="Consolas" w:hAnsi="Consolas" w:cs="Calibri"/>
      <w:sz w:val="21"/>
      <w:szCs w:val="21"/>
    </w:rPr>
  </w:style>
  <w:style w:type="paragraph" w:customStyle="1" w:styleId="msolistparagraphcxspfirst">
    <w:name w:val="msolistparagraphcxspfirst"/>
    <w:basedOn w:val="Normal"/>
    <w:uiPriority w:val="99"/>
    <w:qFormat/>
    <w:rsid w:val="00D77D3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77D3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77D38"/>
    <w:rPr>
      <w:rFonts w:ascii="Calibri" w:hAnsi="Calibri" w:cs="Calibri"/>
      <w:i/>
      <w:iCs/>
      <w:color w:val="000000" w:themeColor="text1"/>
    </w:rPr>
  </w:style>
  <w:style w:type="paragraph" w:customStyle="1" w:styleId="CiteSpacing">
    <w:name w:val="Cite Spacing"/>
    <w:basedOn w:val="Normal"/>
    <w:uiPriority w:val="4"/>
    <w:qFormat/>
    <w:rsid w:val="00D77D38"/>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77D38"/>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D77D38"/>
    <w:rPr>
      <w:rFonts w:ascii="Calibri" w:eastAsia="Calibri" w:hAnsi="Calibri"/>
      <w:b/>
    </w:rPr>
  </w:style>
  <w:style w:type="paragraph" w:customStyle="1" w:styleId="Heading2-Bold">
    <w:name w:val="Heading 2 - Bold"/>
    <w:basedOn w:val="Normal"/>
    <w:autoRedefine/>
    <w:uiPriority w:val="99"/>
    <w:qFormat/>
    <w:rsid w:val="00D77D38"/>
    <w:rPr>
      <w:rFonts w:ascii="Garamond" w:eastAsia="Calibri" w:hAnsi="Garamond"/>
      <w:b/>
    </w:rPr>
  </w:style>
  <w:style w:type="paragraph" w:customStyle="1" w:styleId="tag0">
    <w:name w:val="%tag"/>
    <w:basedOn w:val="Normal"/>
    <w:next w:val="Normal"/>
    <w:uiPriority w:val="99"/>
    <w:qFormat/>
    <w:rsid w:val="00D77D38"/>
    <w:rPr>
      <w:rFonts w:ascii="Garamond" w:eastAsia="Calibri" w:hAnsi="Garamond"/>
      <w:bCs/>
      <w:sz w:val="18"/>
    </w:rPr>
  </w:style>
  <w:style w:type="character" w:customStyle="1" w:styleId="Style2Char">
    <w:name w:val="Style 2 Char"/>
    <w:link w:val="Style20"/>
    <w:uiPriority w:val="99"/>
    <w:locked/>
    <w:rsid w:val="00D77D3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77D38"/>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D77D3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77D38"/>
    <w:rPr>
      <w:rFonts w:ascii="Garamond" w:eastAsia="Times New Roman" w:hAnsi="Garamond"/>
      <w:szCs w:val="20"/>
      <w:u w:val="single"/>
      <w:lang w:val="x-none" w:eastAsia="x-none"/>
    </w:rPr>
  </w:style>
  <w:style w:type="character" w:customStyle="1" w:styleId="textsmallChar0">
    <w:name w:val="textsmall Char"/>
    <w:link w:val="textsmall0"/>
    <w:locked/>
    <w:rsid w:val="00D77D38"/>
    <w:rPr>
      <w:rFonts w:ascii="Georgia" w:eastAsia="Times New Roman" w:hAnsi="Georgia"/>
      <w:sz w:val="18"/>
      <w:szCs w:val="20"/>
      <w:lang w:val="x-none" w:eastAsia="x-none"/>
    </w:rPr>
  </w:style>
  <w:style w:type="paragraph" w:customStyle="1" w:styleId="textsmall0">
    <w:name w:val="textsmall"/>
    <w:basedOn w:val="Normal"/>
    <w:link w:val="textsmallChar0"/>
    <w:qFormat/>
    <w:rsid w:val="00D77D3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77D3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77D3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77D38"/>
    <w:rPr>
      <w:rFonts w:ascii="Arial" w:eastAsia="Times New Roman" w:hAnsi="Arial" w:cs="Arial"/>
      <w:sz w:val="12"/>
    </w:rPr>
  </w:style>
  <w:style w:type="paragraph" w:customStyle="1" w:styleId="Micro">
    <w:name w:val="Micro"/>
    <w:basedOn w:val="Normal"/>
    <w:next w:val="Normal"/>
    <w:link w:val="MicroChar"/>
    <w:qFormat/>
    <w:rsid w:val="00D77D38"/>
    <w:rPr>
      <w:rFonts w:ascii="Arial" w:eastAsia="Times New Roman" w:hAnsi="Arial" w:cs="Arial"/>
      <w:sz w:val="12"/>
    </w:rPr>
  </w:style>
  <w:style w:type="character" w:customStyle="1" w:styleId="CardNotUnderlinedChar1">
    <w:name w:val="Card Not Underlined Char1"/>
    <w:link w:val="CardNotUnderlined"/>
    <w:locked/>
    <w:rsid w:val="00D77D38"/>
    <w:rPr>
      <w:rFonts w:ascii="Bell MT" w:eastAsia="Calibri" w:hAnsi="Bell MT"/>
      <w:szCs w:val="20"/>
    </w:rPr>
  </w:style>
  <w:style w:type="paragraph" w:customStyle="1" w:styleId="CardNotUnderlined">
    <w:name w:val="Card Not Underlined"/>
    <w:basedOn w:val="Normal"/>
    <w:link w:val="CardNotUnderlinedChar1"/>
    <w:autoRedefine/>
    <w:qFormat/>
    <w:rsid w:val="00D77D38"/>
    <w:rPr>
      <w:rFonts w:ascii="Bell MT" w:eastAsia="Calibri" w:hAnsi="Bell MT"/>
      <w:szCs w:val="20"/>
    </w:rPr>
  </w:style>
  <w:style w:type="paragraph" w:customStyle="1" w:styleId="h-lead">
    <w:name w:val="h-lead"/>
    <w:basedOn w:val="Normal"/>
    <w:uiPriority w:val="99"/>
    <w:qFormat/>
    <w:rsid w:val="00D77D38"/>
    <w:pPr>
      <w:spacing w:before="100" w:beforeAutospacing="1" w:after="100" w:afterAutospacing="1"/>
    </w:pPr>
    <w:rPr>
      <w:rFonts w:eastAsia="Times New Roman"/>
      <w:sz w:val="24"/>
    </w:rPr>
  </w:style>
  <w:style w:type="paragraph" w:customStyle="1" w:styleId="intro">
    <w:name w:val="intro"/>
    <w:basedOn w:val="Normal"/>
    <w:uiPriority w:val="99"/>
    <w:qFormat/>
    <w:rsid w:val="00D77D3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77D3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77D3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77D38"/>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77D38"/>
    <w:rPr>
      <w:rFonts w:eastAsia="Calibri"/>
    </w:rPr>
  </w:style>
  <w:style w:type="paragraph" w:customStyle="1" w:styleId="F3-TagAuthor">
    <w:name w:val="F3 - Tag/Author"/>
    <w:basedOn w:val="Normal"/>
    <w:uiPriority w:val="99"/>
    <w:qFormat/>
    <w:rsid w:val="00D77D38"/>
    <w:rPr>
      <w:rFonts w:eastAsia="Times New Roman"/>
      <w:b/>
    </w:rPr>
  </w:style>
  <w:style w:type="paragraph" w:customStyle="1" w:styleId="F5-UnderlineNormal">
    <w:name w:val="F5 - Underline Normal"/>
    <w:basedOn w:val="Normal"/>
    <w:uiPriority w:val="99"/>
    <w:qFormat/>
    <w:rsid w:val="00D77D38"/>
    <w:rPr>
      <w:rFonts w:eastAsia="Calibri"/>
      <w:u w:val="single"/>
    </w:rPr>
  </w:style>
  <w:style w:type="paragraph" w:customStyle="1" w:styleId="Brief-PrimarySource">
    <w:name w:val="Brief - Primary Source"/>
    <w:basedOn w:val="Normal"/>
    <w:uiPriority w:val="99"/>
    <w:qFormat/>
    <w:rsid w:val="00D77D38"/>
    <w:rPr>
      <w:rFonts w:eastAsia="Times New Roman"/>
      <w:b/>
      <w:sz w:val="24"/>
      <w:u w:val="single"/>
    </w:rPr>
  </w:style>
  <w:style w:type="paragraph" w:customStyle="1" w:styleId="Brief-Underline">
    <w:name w:val="Brief - Underline"/>
    <w:basedOn w:val="Normal"/>
    <w:uiPriority w:val="99"/>
    <w:qFormat/>
    <w:rsid w:val="00D77D38"/>
    <w:rPr>
      <w:rFonts w:eastAsia="Times New Roman"/>
      <w:u w:val="single"/>
    </w:rPr>
  </w:style>
  <w:style w:type="paragraph" w:customStyle="1" w:styleId="Brief">
    <w:name w:val="Brief"/>
    <w:basedOn w:val="Brief-PrimarySource"/>
    <w:uiPriority w:val="99"/>
    <w:qFormat/>
    <w:rsid w:val="00D77D38"/>
    <w:rPr>
      <w:b w:val="0"/>
    </w:rPr>
  </w:style>
  <w:style w:type="paragraph" w:customStyle="1" w:styleId="CM2">
    <w:name w:val="CM2"/>
    <w:basedOn w:val="Normal"/>
    <w:next w:val="Normal"/>
    <w:uiPriority w:val="99"/>
    <w:qFormat/>
    <w:rsid w:val="00D77D3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77D3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77D3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77D3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77D3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77D38"/>
    <w:pPr>
      <w:widowControl w:val="0"/>
      <w:spacing w:line="276" w:lineRule="atLeast"/>
    </w:pPr>
    <w:rPr>
      <w:color w:val="auto"/>
    </w:rPr>
  </w:style>
  <w:style w:type="paragraph" w:customStyle="1" w:styleId="CM34">
    <w:name w:val="CM34"/>
    <w:basedOn w:val="Default"/>
    <w:next w:val="Default"/>
    <w:uiPriority w:val="99"/>
    <w:qFormat/>
    <w:rsid w:val="00D77D38"/>
    <w:pPr>
      <w:widowControl w:val="0"/>
    </w:pPr>
    <w:rPr>
      <w:color w:val="auto"/>
    </w:rPr>
  </w:style>
  <w:style w:type="paragraph" w:customStyle="1" w:styleId="CM56">
    <w:name w:val="CM56"/>
    <w:basedOn w:val="Default"/>
    <w:next w:val="Default"/>
    <w:uiPriority w:val="99"/>
    <w:qFormat/>
    <w:rsid w:val="00D77D38"/>
    <w:pPr>
      <w:widowControl w:val="0"/>
    </w:pPr>
    <w:rPr>
      <w:rFonts w:eastAsia="Calibri"/>
      <w:color w:val="auto"/>
    </w:rPr>
  </w:style>
  <w:style w:type="paragraph" w:customStyle="1" w:styleId="CM58">
    <w:name w:val="CM58"/>
    <w:basedOn w:val="Default"/>
    <w:next w:val="Default"/>
    <w:uiPriority w:val="99"/>
    <w:qFormat/>
    <w:rsid w:val="00D77D38"/>
    <w:pPr>
      <w:widowControl w:val="0"/>
    </w:pPr>
    <w:rPr>
      <w:rFonts w:eastAsia="Calibri"/>
      <w:color w:val="auto"/>
    </w:rPr>
  </w:style>
  <w:style w:type="paragraph" w:customStyle="1" w:styleId="CM57">
    <w:name w:val="CM57"/>
    <w:basedOn w:val="Default"/>
    <w:next w:val="Default"/>
    <w:uiPriority w:val="99"/>
    <w:qFormat/>
    <w:rsid w:val="00D77D38"/>
    <w:pPr>
      <w:widowControl w:val="0"/>
    </w:pPr>
    <w:rPr>
      <w:rFonts w:eastAsia="Calibri"/>
      <w:color w:val="auto"/>
    </w:rPr>
  </w:style>
  <w:style w:type="paragraph" w:customStyle="1" w:styleId="CM1">
    <w:name w:val="CM1"/>
    <w:basedOn w:val="Default"/>
    <w:next w:val="Default"/>
    <w:uiPriority w:val="99"/>
    <w:qFormat/>
    <w:rsid w:val="00D77D38"/>
    <w:pPr>
      <w:widowControl w:val="0"/>
    </w:pPr>
    <w:rPr>
      <w:rFonts w:eastAsia="Calibri"/>
      <w:color w:val="auto"/>
    </w:rPr>
  </w:style>
  <w:style w:type="paragraph" w:customStyle="1" w:styleId="CM49">
    <w:name w:val="CM49"/>
    <w:basedOn w:val="Default"/>
    <w:next w:val="Default"/>
    <w:uiPriority w:val="99"/>
    <w:qFormat/>
    <w:rsid w:val="00D77D38"/>
    <w:pPr>
      <w:widowControl w:val="0"/>
    </w:pPr>
    <w:rPr>
      <w:rFonts w:eastAsia="Calibri"/>
      <w:color w:val="auto"/>
    </w:rPr>
  </w:style>
  <w:style w:type="paragraph" w:customStyle="1" w:styleId="CM41">
    <w:name w:val="CM41"/>
    <w:basedOn w:val="Default"/>
    <w:next w:val="Default"/>
    <w:uiPriority w:val="99"/>
    <w:qFormat/>
    <w:rsid w:val="00D77D38"/>
    <w:pPr>
      <w:widowControl w:val="0"/>
    </w:pPr>
    <w:rPr>
      <w:rFonts w:eastAsia="Calibri"/>
      <w:color w:val="auto"/>
    </w:rPr>
  </w:style>
  <w:style w:type="paragraph" w:customStyle="1" w:styleId="3rdOrderPara">
    <w:name w:val="3rd Order Para"/>
    <w:basedOn w:val="Default"/>
    <w:next w:val="Default"/>
    <w:qFormat/>
    <w:rsid w:val="00D77D38"/>
    <w:pPr>
      <w:widowControl w:val="0"/>
    </w:pPr>
    <w:rPr>
      <w:rFonts w:eastAsia="Calibri"/>
      <w:color w:val="auto"/>
    </w:rPr>
  </w:style>
  <w:style w:type="paragraph" w:customStyle="1" w:styleId="2ndOrderPara">
    <w:name w:val="2nd Order Para"/>
    <w:basedOn w:val="Default"/>
    <w:next w:val="Default"/>
    <w:qFormat/>
    <w:rsid w:val="00D77D38"/>
    <w:pPr>
      <w:widowControl w:val="0"/>
    </w:pPr>
    <w:rPr>
      <w:rFonts w:eastAsia="Calibri"/>
      <w:color w:val="auto"/>
    </w:rPr>
  </w:style>
  <w:style w:type="paragraph" w:customStyle="1" w:styleId="Normal-SIGN2">
    <w:name w:val="Normal-SIGN2"/>
    <w:basedOn w:val="Default"/>
    <w:next w:val="Default"/>
    <w:qFormat/>
    <w:rsid w:val="00D77D38"/>
    <w:pPr>
      <w:widowControl w:val="0"/>
    </w:pPr>
    <w:rPr>
      <w:rFonts w:eastAsia="Calibri"/>
      <w:color w:val="auto"/>
    </w:rPr>
  </w:style>
  <w:style w:type="paragraph" w:customStyle="1" w:styleId="Normal-SIGN1">
    <w:name w:val="Normal-SIGN1"/>
    <w:basedOn w:val="Default"/>
    <w:next w:val="Default"/>
    <w:uiPriority w:val="99"/>
    <w:qFormat/>
    <w:rsid w:val="00D77D38"/>
    <w:pPr>
      <w:widowControl w:val="0"/>
    </w:pPr>
    <w:rPr>
      <w:rFonts w:eastAsia="Calibri"/>
      <w:color w:val="auto"/>
    </w:rPr>
  </w:style>
  <w:style w:type="paragraph" w:customStyle="1" w:styleId="CM3">
    <w:name w:val="CM3"/>
    <w:basedOn w:val="Default"/>
    <w:next w:val="Default"/>
    <w:uiPriority w:val="99"/>
    <w:qFormat/>
    <w:rsid w:val="00D77D38"/>
    <w:pPr>
      <w:widowControl w:val="0"/>
      <w:spacing w:line="553" w:lineRule="atLeast"/>
    </w:pPr>
    <w:rPr>
      <w:rFonts w:eastAsia="Calibri"/>
      <w:color w:val="auto"/>
    </w:rPr>
  </w:style>
  <w:style w:type="paragraph" w:customStyle="1" w:styleId="CM33">
    <w:name w:val="CM33"/>
    <w:basedOn w:val="Default"/>
    <w:next w:val="Default"/>
    <w:uiPriority w:val="99"/>
    <w:qFormat/>
    <w:rsid w:val="00D77D38"/>
    <w:pPr>
      <w:widowControl w:val="0"/>
    </w:pPr>
    <w:rPr>
      <w:rFonts w:eastAsia="Calibri"/>
      <w:color w:val="auto"/>
    </w:rPr>
  </w:style>
  <w:style w:type="paragraph" w:customStyle="1" w:styleId="CM37">
    <w:name w:val="CM37"/>
    <w:basedOn w:val="Default"/>
    <w:next w:val="Default"/>
    <w:uiPriority w:val="99"/>
    <w:qFormat/>
    <w:rsid w:val="00D77D38"/>
    <w:pPr>
      <w:widowControl w:val="0"/>
    </w:pPr>
    <w:rPr>
      <w:rFonts w:eastAsia="Calibri"/>
      <w:color w:val="auto"/>
    </w:rPr>
  </w:style>
  <w:style w:type="paragraph" w:customStyle="1" w:styleId="CM7">
    <w:name w:val="CM7"/>
    <w:basedOn w:val="Default"/>
    <w:next w:val="Default"/>
    <w:uiPriority w:val="99"/>
    <w:qFormat/>
    <w:rsid w:val="00D77D38"/>
    <w:pPr>
      <w:widowControl w:val="0"/>
      <w:spacing w:line="553" w:lineRule="atLeast"/>
    </w:pPr>
    <w:rPr>
      <w:rFonts w:eastAsia="Calibri"/>
      <w:color w:val="auto"/>
    </w:rPr>
  </w:style>
  <w:style w:type="paragraph" w:customStyle="1" w:styleId="Brief-SecondarySource">
    <w:name w:val="Brief - Secondary Source"/>
    <w:basedOn w:val="Normal"/>
    <w:qFormat/>
    <w:rsid w:val="00D77D38"/>
    <w:rPr>
      <w:rFonts w:eastAsia="Times New Roman"/>
      <w:sz w:val="14"/>
      <w:szCs w:val="20"/>
    </w:rPr>
  </w:style>
  <w:style w:type="paragraph" w:customStyle="1" w:styleId="Brief-Card">
    <w:name w:val="Brief - Card"/>
    <w:basedOn w:val="Normal"/>
    <w:uiPriority w:val="99"/>
    <w:qFormat/>
    <w:rsid w:val="00D77D38"/>
    <w:rPr>
      <w:rFonts w:eastAsia="Times New Roman"/>
    </w:rPr>
  </w:style>
  <w:style w:type="paragraph" w:customStyle="1" w:styleId="Pa2">
    <w:name w:val="Pa2"/>
    <w:basedOn w:val="Default"/>
    <w:next w:val="Default"/>
    <w:uiPriority w:val="99"/>
    <w:qFormat/>
    <w:rsid w:val="00D77D3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77D3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77D3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77D3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77D38"/>
    <w:pPr>
      <w:widowControl w:val="0"/>
    </w:pPr>
    <w:rPr>
      <w:rFonts w:ascii="Arial Black" w:hAnsi="Arial Black"/>
      <w:color w:val="auto"/>
    </w:rPr>
  </w:style>
  <w:style w:type="paragraph" w:customStyle="1" w:styleId="Cover1">
    <w:name w:val="Cover 1"/>
    <w:basedOn w:val="Normal"/>
    <w:next w:val="Normal"/>
    <w:uiPriority w:val="99"/>
    <w:qFormat/>
    <w:rsid w:val="00D77D3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77D3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77D38"/>
    <w:pPr>
      <w:widowControl w:val="0"/>
    </w:pPr>
    <w:rPr>
      <w:color w:val="auto"/>
    </w:rPr>
  </w:style>
  <w:style w:type="paragraph" w:customStyle="1" w:styleId="Pa11">
    <w:name w:val="Pa11"/>
    <w:basedOn w:val="Normal"/>
    <w:next w:val="Normal"/>
    <w:uiPriority w:val="99"/>
    <w:qFormat/>
    <w:rsid w:val="00D77D3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77D3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77D3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D77D38"/>
    <w:pPr>
      <w:widowControl w:val="0"/>
    </w:pPr>
    <w:rPr>
      <w:rFonts w:eastAsia="Calibri"/>
      <w:color w:val="auto"/>
    </w:rPr>
  </w:style>
  <w:style w:type="paragraph" w:customStyle="1" w:styleId="CM5">
    <w:name w:val="CM5"/>
    <w:basedOn w:val="Default"/>
    <w:next w:val="Default"/>
    <w:qFormat/>
    <w:rsid w:val="00D77D38"/>
    <w:pPr>
      <w:widowControl w:val="0"/>
      <w:spacing w:line="553" w:lineRule="atLeast"/>
    </w:pPr>
    <w:rPr>
      <w:rFonts w:eastAsia="Calibri"/>
      <w:color w:val="auto"/>
    </w:rPr>
  </w:style>
  <w:style w:type="paragraph" w:customStyle="1" w:styleId="CM28">
    <w:name w:val="CM28"/>
    <w:basedOn w:val="Default"/>
    <w:next w:val="Default"/>
    <w:uiPriority w:val="99"/>
    <w:qFormat/>
    <w:rsid w:val="00D77D38"/>
    <w:pPr>
      <w:widowControl w:val="0"/>
    </w:pPr>
    <w:rPr>
      <w:rFonts w:eastAsia="Calibri"/>
      <w:color w:val="auto"/>
    </w:rPr>
  </w:style>
  <w:style w:type="paragraph" w:customStyle="1" w:styleId="CM8">
    <w:name w:val="CM8"/>
    <w:basedOn w:val="Default"/>
    <w:next w:val="Default"/>
    <w:uiPriority w:val="99"/>
    <w:qFormat/>
    <w:rsid w:val="00D77D38"/>
    <w:pPr>
      <w:widowControl w:val="0"/>
    </w:pPr>
    <w:rPr>
      <w:rFonts w:eastAsia="Calibri"/>
      <w:color w:val="auto"/>
    </w:rPr>
  </w:style>
  <w:style w:type="paragraph" w:customStyle="1" w:styleId="CM6">
    <w:name w:val="CM6"/>
    <w:basedOn w:val="Default"/>
    <w:next w:val="Default"/>
    <w:uiPriority w:val="99"/>
    <w:qFormat/>
    <w:rsid w:val="00D77D38"/>
    <w:pPr>
      <w:widowControl w:val="0"/>
      <w:spacing w:line="553" w:lineRule="atLeast"/>
    </w:pPr>
    <w:rPr>
      <w:rFonts w:eastAsia="Calibri"/>
      <w:color w:val="auto"/>
    </w:rPr>
  </w:style>
  <w:style w:type="paragraph" w:customStyle="1" w:styleId="CM22">
    <w:name w:val="CM22"/>
    <w:basedOn w:val="Default"/>
    <w:next w:val="Default"/>
    <w:uiPriority w:val="99"/>
    <w:qFormat/>
    <w:rsid w:val="00D77D38"/>
    <w:pPr>
      <w:widowControl w:val="0"/>
    </w:pPr>
    <w:rPr>
      <w:rFonts w:eastAsia="Calibri"/>
      <w:color w:val="auto"/>
    </w:rPr>
  </w:style>
  <w:style w:type="paragraph" w:customStyle="1" w:styleId="DoubleUnderlined">
    <w:name w:val="Double Underlined"/>
    <w:basedOn w:val="Heading2"/>
    <w:autoRedefine/>
    <w:uiPriority w:val="99"/>
    <w:qFormat/>
    <w:rsid w:val="00D77D38"/>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D77D3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D77D3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77D3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77D3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77D3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77D38"/>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77D3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77D3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77D38"/>
  </w:style>
  <w:style w:type="paragraph" w:customStyle="1" w:styleId="StyleUnderliningTimesNewRomanBoldNounderlineKernat16">
    <w:name w:val="Style Underlining + Times New Roman Bold No underline Kern at 16..."/>
    <w:basedOn w:val="Normal"/>
    <w:uiPriority w:val="99"/>
    <w:qFormat/>
    <w:rsid w:val="00D77D3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77D38"/>
    <w:rPr>
      <w:rFonts w:eastAsia="Times New Roman"/>
      <w:b/>
      <w:bCs/>
      <w:kern w:val="32"/>
      <w:sz w:val="32"/>
      <w:szCs w:val="32"/>
    </w:rPr>
  </w:style>
  <w:style w:type="paragraph" w:customStyle="1" w:styleId="StyleBoldUnderliningKernat16pt">
    <w:name w:val="Style Bold Underlining + Kern at 16 pt"/>
    <w:uiPriority w:val="99"/>
    <w:qFormat/>
    <w:rsid w:val="00D77D3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77D38"/>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77D38"/>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77D3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77D38"/>
    <w:pPr>
      <w:ind w:left="400"/>
    </w:pPr>
    <w:rPr>
      <w:rFonts w:eastAsia="Times New Roman"/>
      <w:szCs w:val="20"/>
    </w:rPr>
  </w:style>
  <w:style w:type="paragraph" w:customStyle="1" w:styleId="Paste">
    <w:name w:val="Paste"/>
    <w:basedOn w:val="Normal"/>
    <w:qFormat/>
    <w:rsid w:val="00D77D38"/>
    <w:rPr>
      <w:rFonts w:ascii="Arial Narrow" w:eastAsia="Times New Roman" w:hAnsi="Arial Narrow"/>
      <w:szCs w:val="20"/>
      <w:lang w:val="x-none" w:eastAsia="x-none"/>
    </w:rPr>
  </w:style>
  <w:style w:type="character" w:customStyle="1" w:styleId="UnderlineStyleChar">
    <w:name w:val="Underline Style Char"/>
    <w:link w:val="UnderlineStyle0"/>
    <w:locked/>
    <w:rsid w:val="00D77D38"/>
    <w:rPr>
      <w:rFonts w:ascii="Georgia" w:eastAsia="Times New Roman" w:hAnsi="Georgia"/>
      <w:b/>
      <w:u w:val="single"/>
    </w:rPr>
  </w:style>
  <w:style w:type="paragraph" w:customStyle="1" w:styleId="UnderlineStyle0">
    <w:name w:val="Underline Style"/>
    <w:basedOn w:val="Normal"/>
    <w:link w:val="UnderlineStyleChar"/>
    <w:qFormat/>
    <w:rsid w:val="00D77D38"/>
    <w:rPr>
      <w:rFonts w:ascii="Georgia" w:eastAsia="Times New Roman" w:hAnsi="Georgia"/>
      <w:b/>
      <w:u w:val="single"/>
    </w:rPr>
  </w:style>
  <w:style w:type="paragraph" w:customStyle="1" w:styleId="Normalization">
    <w:name w:val="Normalization"/>
    <w:basedOn w:val="Normal"/>
    <w:uiPriority w:val="99"/>
    <w:qFormat/>
    <w:rsid w:val="00D77D38"/>
    <w:rPr>
      <w:rFonts w:eastAsia="Times New Roman"/>
      <w:sz w:val="18"/>
    </w:rPr>
  </w:style>
  <w:style w:type="paragraph" w:customStyle="1" w:styleId="BreifTitle">
    <w:name w:val="Breif Title"/>
    <w:basedOn w:val="Normal"/>
    <w:autoRedefine/>
    <w:uiPriority w:val="99"/>
    <w:qFormat/>
    <w:rsid w:val="00D77D3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77D3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77D38"/>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D77D38"/>
    <w:rPr>
      <w:rFonts w:eastAsia="Times New Roman"/>
      <w:color w:val="333333"/>
    </w:rPr>
  </w:style>
  <w:style w:type="paragraph" w:customStyle="1" w:styleId="StyleTagandCiteFranklinGothicDemi">
    <w:name w:val="Style Tag and Cite + Franklin Gothic Demi"/>
    <w:basedOn w:val="Normal"/>
    <w:autoRedefine/>
    <w:uiPriority w:val="99"/>
    <w:qFormat/>
    <w:rsid w:val="00D77D3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77D38"/>
    <w:rPr>
      <w:bCs/>
    </w:rPr>
  </w:style>
  <w:style w:type="paragraph" w:customStyle="1" w:styleId="tagCharCharCharCharCharCharChar">
    <w:name w:val="tag Char Char Char Char Char Char Char"/>
    <w:basedOn w:val="Normal"/>
    <w:uiPriority w:val="99"/>
    <w:qFormat/>
    <w:rsid w:val="00D77D38"/>
    <w:rPr>
      <w:rFonts w:eastAsia="Times New Roman"/>
      <w:b/>
      <w:sz w:val="24"/>
      <w:szCs w:val="20"/>
    </w:rPr>
  </w:style>
  <w:style w:type="paragraph" w:customStyle="1" w:styleId="title-bold-medium">
    <w:name w:val="title-bold-medium"/>
    <w:basedOn w:val="Normal"/>
    <w:uiPriority w:val="99"/>
    <w:qFormat/>
    <w:rsid w:val="00D77D3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77D3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77D38"/>
    <w:rPr>
      <w:rFonts w:ascii="Arial Narrow" w:eastAsia="Times New Roman" w:hAnsi="Arial Narrow"/>
      <w:b/>
      <w:sz w:val="24"/>
    </w:rPr>
  </w:style>
  <w:style w:type="paragraph" w:customStyle="1" w:styleId="BLOCKTITLE1">
    <w:name w:val="BLOCK TITLE"/>
    <w:basedOn w:val="Heading1"/>
    <w:uiPriority w:val="99"/>
    <w:qFormat/>
    <w:rsid w:val="00D77D3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77D38"/>
    <w:pPr>
      <w:widowControl w:val="0"/>
      <w:autoSpaceDE w:val="0"/>
      <w:autoSpaceDN w:val="0"/>
      <w:adjustRightInd w:val="0"/>
    </w:pPr>
    <w:rPr>
      <w:sz w:val="24"/>
      <w:szCs w:val="20"/>
    </w:rPr>
  </w:style>
  <w:style w:type="paragraph" w:customStyle="1" w:styleId="BriefTitle1">
    <w:name w:val="Brief Title 1"/>
    <w:basedOn w:val="Normal"/>
    <w:uiPriority w:val="99"/>
    <w:qFormat/>
    <w:rsid w:val="00D77D3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77D3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77D3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77D3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77D38"/>
    <w:pPr>
      <w:spacing w:before="100" w:beforeAutospacing="1" w:after="100" w:afterAutospacing="1"/>
    </w:pPr>
    <w:rPr>
      <w:rFonts w:eastAsia="Times New Roman"/>
    </w:rPr>
  </w:style>
  <w:style w:type="paragraph" w:customStyle="1" w:styleId="ToRead">
    <w:name w:val="To Read"/>
    <w:basedOn w:val="Normal"/>
    <w:uiPriority w:val="99"/>
    <w:qFormat/>
    <w:rsid w:val="00D77D38"/>
    <w:pPr>
      <w:ind w:left="720"/>
    </w:pPr>
    <w:rPr>
      <w:rFonts w:ascii="Verdana" w:eastAsia="Times New Roman" w:hAnsi="Verdana"/>
      <w:b/>
      <w:u w:val="single"/>
    </w:rPr>
  </w:style>
  <w:style w:type="paragraph" w:customStyle="1" w:styleId="Style1">
    <w:name w:val="Style 1"/>
    <w:basedOn w:val="Normal"/>
    <w:uiPriority w:val="99"/>
    <w:qFormat/>
    <w:rsid w:val="00D77D38"/>
    <w:pPr>
      <w:widowControl w:val="0"/>
      <w:ind w:firstLine="216"/>
    </w:pPr>
    <w:rPr>
      <w:rFonts w:eastAsia="Times New Roman"/>
      <w:noProof/>
      <w:color w:val="000000"/>
      <w:szCs w:val="20"/>
    </w:rPr>
  </w:style>
  <w:style w:type="paragraph" w:customStyle="1" w:styleId="Style40">
    <w:name w:val="Style 4"/>
    <w:basedOn w:val="Normal"/>
    <w:uiPriority w:val="99"/>
    <w:qFormat/>
    <w:rsid w:val="00D77D3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77D3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77D3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77D38"/>
    <w:pPr>
      <w:ind w:left="1660"/>
    </w:pPr>
  </w:style>
  <w:style w:type="paragraph" w:customStyle="1" w:styleId="PageNumber1">
    <w:name w:val="Page Number1"/>
    <w:basedOn w:val="Normal"/>
    <w:next w:val="Normal"/>
    <w:uiPriority w:val="99"/>
    <w:qFormat/>
    <w:rsid w:val="00D77D38"/>
    <w:rPr>
      <w:rFonts w:eastAsia="Times New Roman"/>
    </w:rPr>
  </w:style>
  <w:style w:type="paragraph" w:customStyle="1" w:styleId="Card1">
    <w:name w:val="Card1"/>
    <w:uiPriority w:val="99"/>
    <w:qFormat/>
    <w:rsid w:val="00D77D3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77D3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77D38"/>
    <w:pPr>
      <w:ind w:left="288" w:right="288"/>
    </w:pPr>
    <w:rPr>
      <w:rFonts w:eastAsia="Times New Roman"/>
    </w:rPr>
  </w:style>
  <w:style w:type="paragraph" w:customStyle="1" w:styleId="CaseListNormal">
    <w:name w:val="Case List Normal"/>
    <w:basedOn w:val="Normal"/>
    <w:uiPriority w:val="99"/>
    <w:qFormat/>
    <w:rsid w:val="00D77D38"/>
    <w:rPr>
      <w:rFonts w:ascii="Times" w:eastAsia="Times New Roman" w:hAnsi="Times"/>
      <w:szCs w:val="26"/>
    </w:rPr>
  </w:style>
  <w:style w:type="paragraph" w:customStyle="1" w:styleId="Body">
    <w:name w:val="Body"/>
    <w:basedOn w:val="Normal"/>
    <w:uiPriority w:val="99"/>
    <w:qFormat/>
    <w:rsid w:val="00D77D38"/>
    <w:pPr>
      <w:outlineLvl w:val="3"/>
    </w:pPr>
    <w:rPr>
      <w:rFonts w:eastAsia="Times New Roman"/>
      <w:szCs w:val="20"/>
    </w:rPr>
  </w:style>
  <w:style w:type="paragraph" w:customStyle="1" w:styleId="3text">
    <w:name w:val="3text"/>
    <w:basedOn w:val="Normal"/>
    <w:uiPriority w:val="99"/>
    <w:qFormat/>
    <w:rsid w:val="00D77D38"/>
    <w:pPr>
      <w:spacing w:before="100" w:beforeAutospacing="1" w:after="100" w:afterAutospacing="1"/>
    </w:pPr>
    <w:rPr>
      <w:rFonts w:eastAsia="Times New Roman"/>
      <w:sz w:val="24"/>
    </w:rPr>
  </w:style>
  <w:style w:type="paragraph" w:customStyle="1" w:styleId="TimesNewRoman12">
    <w:name w:val="TimesNewRoman12"/>
    <w:uiPriority w:val="99"/>
    <w:qFormat/>
    <w:rsid w:val="00D77D3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77D3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77D3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77D38"/>
    <w:rPr>
      <w:rFonts w:eastAsia="Times New Roman"/>
      <w:color w:val="000000"/>
      <w:sz w:val="18"/>
    </w:rPr>
  </w:style>
  <w:style w:type="paragraph" w:customStyle="1" w:styleId="text1">
    <w:name w:val="text1"/>
    <w:basedOn w:val="Normal"/>
    <w:autoRedefine/>
    <w:uiPriority w:val="99"/>
    <w:qFormat/>
    <w:rsid w:val="00D77D38"/>
    <w:rPr>
      <w:rFonts w:eastAsia="Times New Roman"/>
      <w:szCs w:val="20"/>
    </w:rPr>
  </w:style>
  <w:style w:type="paragraph" w:customStyle="1" w:styleId="RepeatBlockHeading">
    <w:name w:val="Repeat Block Heading"/>
    <w:basedOn w:val="Normal"/>
    <w:autoRedefine/>
    <w:uiPriority w:val="99"/>
    <w:qFormat/>
    <w:rsid w:val="00D77D38"/>
    <w:pPr>
      <w:jc w:val="center"/>
    </w:pPr>
    <w:rPr>
      <w:rFonts w:eastAsia="Times New Roman"/>
      <w:b/>
      <w:smallCaps/>
      <w:color w:val="000000"/>
      <w:sz w:val="24"/>
      <w:u w:val="thick"/>
    </w:rPr>
  </w:style>
  <w:style w:type="paragraph" w:customStyle="1" w:styleId="story-headline">
    <w:name w:val="story-headline"/>
    <w:basedOn w:val="Normal"/>
    <w:uiPriority w:val="99"/>
    <w:qFormat/>
    <w:rsid w:val="00D77D38"/>
    <w:pPr>
      <w:spacing w:before="72" w:after="72"/>
    </w:pPr>
    <w:rPr>
      <w:rFonts w:eastAsia="Times New Roman"/>
      <w:b/>
      <w:bCs/>
      <w:sz w:val="26"/>
      <w:szCs w:val="26"/>
    </w:rPr>
  </w:style>
  <w:style w:type="paragraph" w:customStyle="1" w:styleId="story-body">
    <w:name w:val="story-body"/>
    <w:basedOn w:val="Normal"/>
    <w:uiPriority w:val="99"/>
    <w:qFormat/>
    <w:rsid w:val="00D77D38"/>
    <w:pPr>
      <w:spacing w:before="100" w:beforeAutospacing="1" w:after="100" w:afterAutospacing="1"/>
    </w:pPr>
    <w:rPr>
      <w:rFonts w:eastAsia="Times New Roman"/>
    </w:rPr>
  </w:style>
  <w:style w:type="paragraph" w:customStyle="1" w:styleId="story-dateline">
    <w:name w:val="story-dateline"/>
    <w:basedOn w:val="Normal"/>
    <w:uiPriority w:val="99"/>
    <w:qFormat/>
    <w:rsid w:val="00D77D38"/>
    <w:rPr>
      <w:rFonts w:eastAsia="Times New Roman"/>
      <w:b/>
      <w:bCs/>
    </w:rPr>
  </w:style>
  <w:style w:type="paragraph" w:customStyle="1" w:styleId="TextofCards">
    <w:name w:val="Text of Cards"/>
    <w:basedOn w:val="Normal"/>
    <w:uiPriority w:val="99"/>
    <w:qFormat/>
    <w:rsid w:val="00D77D38"/>
    <w:rPr>
      <w:rFonts w:eastAsia="Times New Roman"/>
      <w:color w:val="000000"/>
      <w:spacing w:val="6"/>
      <w:szCs w:val="23"/>
    </w:rPr>
  </w:style>
  <w:style w:type="paragraph" w:customStyle="1" w:styleId="Corpotesto">
    <w:name w:val="Corpo testo"/>
    <w:basedOn w:val="Normal"/>
    <w:uiPriority w:val="99"/>
    <w:qFormat/>
    <w:rsid w:val="00D77D3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77D38"/>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D77D3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77D3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77D3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77D3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77D38"/>
    <w:rPr>
      <w:rFonts w:ascii="Arial" w:hAnsi="Arial"/>
      <w:b w:val="0"/>
      <w:caps w:val="0"/>
      <w:sz w:val="20"/>
    </w:rPr>
  </w:style>
  <w:style w:type="paragraph" w:customStyle="1" w:styleId="ProjectTitleLine">
    <w:name w:val="Project Title Line"/>
    <w:basedOn w:val="Normal"/>
    <w:next w:val="Normal"/>
    <w:autoRedefine/>
    <w:uiPriority w:val="99"/>
    <w:qFormat/>
    <w:rsid w:val="00D77D38"/>
    <w:pPr>
      <w:jc w:val="center"/>
    </w:pPr>
    <w:rPr>
      <w:rFonts w:eastAsia="Times New Roman"/>
      <w:caps/>
      <w:szCs w:val="20"/>
    </w:rPr>
  </w:style>
  <w:style w:type="paragraph" w:customStyle="1" w:styleId="LanguageStrike">
    <w:name w:val="Language Strike"/>
    <w:basedOn w:val="Normal"/>
    <w:next w:val="Normal"/>
    <w:uiPriority w:val="99"/>
    <w:qFormat/>
    <w:rsid w:val="00D77D38"/>
    <w:rPr>
      <w:rFonts w:ascii="Arial Narrow" w:eastAsia="Times New Roman" w:hAnsi="Arial Narrow"/>
      <w:strike/>
    </w:rPr>
  </w:style>
  <w:style w:type="paragraph" w:customStyle="1" w:styleId="NormalVerdana">
    <w:name w:val="Normal + Verdana"/>
    <w:aliases w:val="10 pt,White,Normal + Arial"/>
    <w:basedOn w:val="Normal"/>
    <w:uiPriority w:val="99"/>
    <w:qFormat/>
    <w:rsid w:val="00D77D38"/>
    <w:rPr>
      <w:rFonts w:eastAsia="Times New Roman"/>
      <w:szCs w:val="20"/>
      <w:u w:val="single"/>
    </w:rPr>
  </w:style>
  <w:style w:type="paragraph" w:customStyle="1" w:styleId="Normal10pt">
    <w:name w:val="Normal + 10 pt"/>
    <w:basedOn w:val="Normal"/>
    <w:uiPriority w:val="99"/>
    <w:qFormat/>
    <w:rsid w:val="00D77D38"/>
    <w:rPr>
      <w:rFonts w:eastAsia="Times New Roman"/>
      <w:szCs w:val="20"/>
    </w:rPr>
  </w:style>
  <w:style w:type="paragraph" w:customStyle="1" w:styleId="cardChar1Char">
    <w:name w:val="card Char1 Char"/>
    <w:basedOn w:val="Normal"/>
    <w:uiPriority w:val="99"/>
    <w:qFormat/>
    <w:rsid w:val="00D77D38"/>
    <w:pPr>
      <w:ind w:left="288" w:right="288"/>
    </w:pPr>
    <w:rPr>
      <w:rFonts w:eastAsia="Times New Roman"/>
      <w:szCs w:val="20"/>
    </w:rPr>
  </w:style>
  <w:style w:type="paragraph" w:customStyle="1" w:styleId="CM12">
    <w:name w:val="CM12"/>
    <w:basedOn w:val="Default"/>
    <w:next w:val="Default"/>
    <w:uiPriority w:val="99"/>
    <w:qFormat/>
    <w:rsid w:val="00D77D3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77D38"/>
    <w:pPr>
      <w:widowControl w:val="0"/>
      <w:spacing w:after="480"/>
    </w:pPr>
    <w:rPr>
      <w:rFonts w:ascii="Granjon LT Std" w:hAnsi="Granjon LT Std"/>
      <w:color w:val="auto"/>
    </w:rPr>
  </w:style>
  <w:style w:type="paragraph" w:customStyle="1" w:styleId="CM10">
    <w:name w:val="CM10"/>
    <w:basedOn w:val="Default"/>
    <w:next w:val="Default"/>
    <w:uiPriority w:val="99"/>
    <w:qFormat/>
    <w:rsid w:val="00D77D38"/>
    <w:pPr>
      <w:widowControl w:val="0"/>
      <w:spacing w:line="320" w:lineRule="atLeast"/>
    </w:pPr>
    <w:rPr>
      <w:rFonts w:ascii="Granjon LT Std" w:hAnsi="Granjon LT Std"/>
      <w:color w:val="auto"/>
    </w:rPr>
  </w:style>
  <w:style w:type="paragraph" w:customStyle="1" w:styleId="bold">
    <w:name w:val="bold"/>
    <w:basedOn w:val="Normal"/>
    <w:uiPriority w:val="99"/>
    <w:qFormat/>
    <w:rsid w:val="00D77D3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77D38"/>
    <w:rPr>
      <w:rFonts w:ascii="Arial Narrow" w:eastAsia="Times New Roman" w:hAnsi="Arial Narrow"/>
      <w:strike/>
      <w:szCs w:val="20"/>
    </w:rPr>
  </w:style>
  <w:style w:type="paragraph" w:customStyle="1" w:styleId="textbodyblack">
    <w:name w:val="textbodyblack"/>
    <w:basedOn w:val="Normal"/>
    <w:uiPriority w:val="99"/>
    <w:qFormat/>
    <w:rsid w:val="00D77D3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77D3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rPr>
  </w:style>
  <w:style w:type="paragraph" w:customStyle="1" w:styleId="CardTagandCite">
    <w:name w:val="Card Tag and Cite"/>
    <w:basedOn w:val="Normal"/>
    <w:next w:val="Normal"/>
    <w:qFormat/>
    <w:rsid w:val="00D77D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77D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77D3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77D38"/>
    <w:rPr>
      <w:rFonts w:ascii="Georgia" w:eastAsia="Times New Roman" w:hAnsi="Georgia"/>
      <w:b/>
      <w:bCs/>
      <w:szCs w:val="16"/>
      <w:u w:val="single"/>
    </w:rPr>
  </w:style>
  <w:style w:type="paragraph" w:customStyle="1" w:styleId="CiteCorrected">
    <w:name w:val="Cite Corrected"/>
    <w:basedOn w:val="Normal"/>
    <w:link w:val="CiteCorrectedChar"/>
    <w:qFormat/>
    <w:rsid w:val="00D77D38"/>
    <w:rPr>
      <w:rFonts w:ascii="Georgia" w:eastAsia="Times New Roman" w:hAnsi="Georgia"/>
      <w:b/>
      <w:bCs/>
      <w:szCs w:val="16"/>
      <w:u w:val="single"/>
    </w:rPr>
  </w:style>
  <w:style w:type="paragraph" w:customStyle="1" w:styleId="CardText2">
    <w:name w:val="Card Text 2"/>
    <w:basedOn w:val="CardText10"/>
    <w:link w:val="CardText2Char"/>
    <w:qFormat/>
    <w:rsid w:val="00D77D3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D77D38"/>
    <w:pPr>
      <w:ind w:left="288"/>
    </w:pPr>
    <w:rPr>
      <w:rFonts w:eastAsia="SimSun"/>
      <w:szCs w:val="20"/>
      <w:lang w:eastAsia="zh-CN"/>
    </w:rPr>
  </w:style>
  <w:style w:type="paragraph" w:customStyle="1" w:styleId="story-body-text">
    <w:name w:val="story-body-text"/>
    <w:basedOn w:val="Normal"/>
    <w:uiPriority w:val="99"/>
    <w:qFormat/>
    <w:rsid w:val="00D77D38"/>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77D3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77D38"/>
    <w:rPr>
      <w:u w:val="single"/>
    </w:rPr>
  </w:style>
  <w:style w:type="paragraph" w:customStyle="1" w:styleId="StyleCardText11ptUnderline">
    <w:name w:val="Style Card Text + 11 pt Underline"/>
    <w:link w:val="StyleCardText11ptUnderlineChar"/>
    <w:qFormat/>
    <w:rsid w:val="00D77D38"/>
    <w:pPr>
      <w:spacing w:line="254" w:lineRule="auto"/>
    </w:pPr>
    <w:rPr>
      <w:u w:val="single"/>
    </w:rPr>
  </w:style>
  <w:style w:type="character" w:customStyle="1" w:styleId="StyleMinimizedText11ptChar">
    <w:name w:val="Style Minimized Text + 11 pt Char"/>
    <w:basedOn w:val="DefaultParagraphFont"/>
    <w:link w:val="StyleMinimizedText11pt"/>
    <w:locked/>
    <w:rsid w:val="00D77D38"/>
    <w:rPr>
      <w:rFonts w:ascii="Georgia" w:hAnsi="Georgia"/>
      <w:sz w:val="16"/>
    </w:rPr>
  </w:style>
  <w:style w:type="paragraph" w:customStyle="1" w:styleId="StyleMinimizedText11pt">
    <w:name w:val="Style Minimized Text + 11 pt"/>
    <w:basedOn w:val="Normal"/>
    <w:link w:val="StyleMinimizedText11ptChar"/>
    <w:qFormat/>
    <w:rsid w:val="00D77D38"/>
    <w:rPr>
      <w:rFonts w:ascii="Georgia" w:hAnsi="Georgia"/>
      <w:sz w:val="16"/>
    </w:rPr>
  </w:style>
  <w:style w:type="character" w:customStyle="1" w:styleId="StyleMinimizedText11pt1Char">
    <w:name w:val="Style Minimized Text + 11 pt1 Char"/>
    <w:basedOn w:val="DefaultParagraphFont"/>
    <w:link w:val="StyleMinimizedText11pt1"/>
    <w:locked/>
    <w:rsid w:val="00D77D38"/>
    <w:rPr>
      <w:rFonts w:ascii="Georgia" w:hAnsi="Georgia"/>
      <w:sz w:val="16"/>
    </w:rPr>
  </w:style>
  <w:style w:type="paragraph" w:customStyle="1" w:styleId="StyleMinimizedText11pt1">
    <w:name w:val="Style Minimized Text + 11 pt1"/>
    <w:basedOn w:val="Normal"/>
    <w:link w:val="StyleMinimizedText11pt1Char"/>
    <w:qFormat/>
    <w:rsid w:val="00D77D38"/>
    <w:rPr>
      <w:rFonts w:ascii="Georgia" w:hAnsi="Georgia"/>
      <w:sz w:val="16"/>
    </w:rPr>
  </w:style>
  <w:style w:type="character" w:customStyle="1" w:styleId="Debate-CardSmalltextF2Char">
    <w:name w:val="Debate- Card Small text F2 Char"/>
    <w:link w:val="Debate-CardSmalltextF2"/>
    <w:locked/>
    <w:rsid w:val="00D77D38"/>
    <w:rPr>
      <w:rFonts w:ascii="Arial Narrow" w:hAnsi="Arial Narrow"/>
      <w:sz w:val="16"/>
    </w:rPr>
  </w:style>
  <w:style w:type="paragraph" w:customStyle="1" w:styleId="Debate-CardSmalltextF2">
    <w:name w:val="Debate- Card Small text F2"/>
    <w:basedOn w:val="Normal"/>
    <w:next w:val="Normal"/>
    <w:link w:val="Debate-CardSmalltextF2Char"/>
    <w:qFormat/>
    <w:rsid w:val="00D77D3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77D38"/>
    <w:rPr>
      <w:rFonts w:ascii="Arial Narrow" w:hAnsi="Arial Narrow"/>
      <w:b/>
      <w:sz w:val="18"/>
      <w:u w:val="single"/>
    </w:rPr>
  </w:style>
  <w:style w:type="paragraph" w:customStyle="1" w:styleId="Debate-EmphasizedText-F5">
    <w:name w:val="Debate- Emphasized Text- F5"/>
    <w:basedOn w:val="Normal"/>
    <w:link w:val="Debate-EmphasizedText-F5Char"/>
    <w:qFormat/>
    <w:rsid w:val="00D77D3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77D3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77D3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77D3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77D38"/>
    <w:rPr>
      <w:rFonts w:ascii="Times New Roman" w:eastAsia="Times New Roman" w:hAnsi="Times New Roman" w:cs="Calibri"/>
      <w:sz w:val="16"/>
    </w:rPr>
  </w:style>
  <w:style w:type="character" w:customStyle="1" w:styleId="CardStyleChar">
    <w:name w:val="Card Style Char"/>
    <w:link w:val="CardStyle"/>
    <w:locked/>
    <w:rsid w:val="00D77D38"/>
    <w:rPr>
      <w:rFonts w:ascii="Calibri" w:eastAsia="Times New Roman" w:hAnsi="Calibri"/>
    </w:rPr>
  </w:style>
  <w:style w:type="paragraph" w:customStyle="1" w:styleId="emactive">
    <w:name w:val="emactive"/>
    <w:basedOn w:val="Normal"/>
    <w:uiPriority w:val="99"/>
    <w:qFormat/>
    <w:rsid w:val="00D77D38"/>
    <w:pPr>
      <w:spacing w:before="100" w:beforeAutospacing="1" w:after="100" w:afterAutospacing="1"/>
    </w:pPr>
    <w:rPr>
      <w:rFonts w:eastAsia="Times New Roman"/>
      <w:sz w:val="24"/>
    </w:rPr>
  </w:style>
  <w:style w:type="paragraph" w:customStyle="1" w:styleId="emready">
    <w:name w:val="emready"/>
    <w:basedOn w:val="Normal"/>
    <w:uiPriority w:val="99"/>
    <w:qFormat/>
    <w:rsid w:val="00D77D3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77D3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77D38"/>
    <w:rPr>
      <w:rFonts w:ascii="Georgia" w:eastAsia="Times New Roman" w:hAnsi="Georgia" w:cs="Times New Roman"/>
      <w:b/>
      <w:u w:val="single"/>
    </w:rPr>
  </w:style>
  <w:style w:type="character" w:customStyle="1" w:styleId="CardHighlightChar">
    <w:name w:val="Card Highlight Char"/>
    <w:link w:val="CardHighlight"/>
    <w:locked/>
    <w:rsid w:val="00D77D3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77D38"/>
    <w:pPr>
      <w:shd w:val="clear" w:color="auto" w:fill="66FFFF"/>
    </w:pPr>
    <w:rPr>
      <w:rFonts w:eastAsia="Calibri" w:cs="Calibri"/>
      <w:u w:val="single"/>
    </w:rPr>
  </w:style>
  <w:style w:type="character" w:customStyle="1" w:styleId="BlockHeaderHiddenChar">
    <w:name w:val="Block Header Hidden Char"/>
    <w:link w:val="BlockHeaderHidden"/>
    <w:locked/>
    <w:rsid w:val="00D77D3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77D3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77D38"/>
    <w:pPr>
      <w:spacing w:before="100" w:beforeAutospacing="1" w:after="100" w:afterAutospacing="1"/>
    </w:pPr>
    <w:rPr>
      <w:rFonts w:eastAsia="Times New Roman"/>
      <w:sz w:val="24"/>
    </w:rPr>
  </w:style>
  <w:style w:type="paragraph" w:customStyle="1" w:styleId="norma">
    <w:name w:val="norma"/>
    <w:basedOn w:val="Heading3"/>
    <w:uiPriority w:val="99"/>
    <w:qFormat/>
    <w:rsid w:val="00D77D38"/>
    <w:rPr>
      <w:rFonts w:eastAsia="MS Gothic" w:cs="Arial"/>
      <w:sz w:val="24"/>
    </w:rPr>
  </w:style>
  <w:style w:type="paragraph" w:customStyle="1" w:styleId="nromal">
    <w:name w:val="nromal"/>
    <w:basedOn w:val="Normal"/>
    <w:uiPriority w:val="99"/>
    <w:qFormat/>
    <w:rsid w:val="00D77D38"/>
    <w:pPr>
      <w:keepNext/>
      <w:keepLines/>
      <w:spacing w:before="200"/>
      <w:outlineLvl w:val="3"/>
    </w:pPr>
    <w:rPr>
      <w:rFonts w:eastAsia="Times New Roman" w:cs="Cambria"/>
      <w:b/>
      <w:iCs/>
    </w:rPr>
  </w:style>
  <w:style w:type="paragraph" w:customStyle="1" w:styleId="natural">
    <w:name w:val="natural"/>
    <w:basedOn w:val="Normal"/>
    <w:uiPriority w:val="99"/>
    <w:qFormat/>
    <w:rsid w:val="00D77D38"/>
    <w:pPr>
      <w:keepNext/>
      <w:keepLines/>
      <w:spacing w:before="200"/>
      <w:outlineLvl w:val="3"/>
    </w:pPr>
    <w:rPr>
      <w:rFonts w:eastAsia="Times New Roman"/>
      <w:b/>
      <w:iCs/>
    </w:rPr>
  </w:style>
  <w:style w:type="paragraph" w:customStyle="1" w:styleId="nroaml">
    <w:name w:val="nroaml"/>
    <w:basedOn w:val="Normal"/>
    <w:uiPriority w:val="99"/>
    <w:qFormat/>
    <w:rsid w:val="00D77D38"/>
    <w:pPr>
      <w:keepNext/>
      <w:keepLines/>
      <w:spacing w:before="200"/>
      <w:outlineLvl w:val="3"/>
    </w:pPr>
    <w:rPr>
      <w:rFonts w:eastAsia="Times New Roman"/>
      <w:b/>
      <w:iCs/>
    </w:rPr>
  </w:style>
  <w:style w:type="paragraph" w:customStyle="1" w:styleId="noraml">
    <w:name w:val="noraml"/>
    <w:basedOn w:val="Normal"/>
    <w:uiPriority w:val="99"/>
    <w:qFormat/>
    <w:rsid w:val="00D77D3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77D38"/>
    <w:rPr>
      <w:rFonts w:ascii="Georgia" w:eastAsia="Calibri" w:hAnsi="Georgia"/>
      <w:sz w:val="16"/>
      <w:szCs w:val="16"/>
    </w:rPr>
  </w:style>
  <w:style w:type="paragraph" w:customStyle="1" w:styleId="SmallSizeParagraph">
    <w:name w:val="Small Size Paragraph"/>
    <w:basedOn w:val="Normal"/>
    <w:link w:val="SmallSizeParagraphChar"/>
    <w:qFormat/>
    <w:rsid w:val="00D77D3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77D3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77D38"/>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D77D3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77D38"/>
    <w:rPr>
      <w:rFonts w:ascii="Times New Roman" w:eastAsia="Times New Roman" w:hAnsi="Times New Roman" w:cs="Times New Roman"/>
      <w:strike/>
      <w:sz w:val="20"/>
    </w:rPr>
  </w:style>
  <w:style w:type="character" w:customStyle="1" w:styleId="CardT1Char">
    <w:name w:val="CardT1 Char"/>
    <w:link w:val="CardT1"/>
    <w:locked/>
    <w:rsid w:val="00D77D38"/>
    <w:rPr>
      <w:rFonts w:ascii="Arial" w:eastAsia="Calibri" w:hAnsi="Arial" w:cs="Arial"/>
      <w:kern w:val="2"/>
      <w:sz w:val="14"/>
      <w:szCs w:val="14"/>
      <w:lang w:eastAsia="zh-TW"/>
    </w:rPr>
  </w:style>
  <w:style w:type="paragraph" w:customStyle="1" w:styleId="CardT1">
    <w:name w:val="CardT1"/>
    <w:basedOn w:val="Normal"/>
    <w:link w:val="CardT1Char"/>
    <w:qFormat/>
    <w:rsid w:val="00D77D3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77D3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77D3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77D38"/>
    <w:pPr>
      <w:spacing w:before="100" w:beforeAutospacing="1" w:after="100" w:afterAutospacing="1"/>
    </w:pPr>
    <w:rPr>
      <w:rFonts w:eastAsia="Times New Roman"/>
      <w:sz w:val="24"/>
    </w:rPr>
  </w:style>
  <w:style w:type="paragraph" w:customStyle="1" w:styleId="CiteReal">
    <w:name w:val="Cite Real"/>
    <w:basedOn w:val="Normal"/>
    <w:next w:val="Normal"/>
    <w:qFormat/>
    <w:rsid w:val="00D77D38"/>
    <w:rPr>
      <w:rFonts w:eastAsia="MS Mincho"/>
      <w:b/>
      <w:sz w:val="24"/>
      <w:u w:val="single"/>
    </w:rPr>
  </w:style>
  <w:style w:type="paragraph" w:customStyle="1" w:styleId="2909F619802848F09E01365C32F34654">
    <w:name w:val="2909F619802848F09E01365C32F34654"/>
    <w:uiPriority w:val="99"/>
    <w:qFormat/>
    <w:rsid w:val="00D77D3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77D38"/>
    <w:rPr>
      <w:rFonts w:ascii="Georgia" w:eastAsia="Calibri" w:hAnsi="Georgia"/>
      <w:u w:val="single"/>
      <w:lang w:val="x-none" w:eastAsia="zh-CN"/>
    </w:rPr>
  </w:style>
  <w:style w:type="paragraph" w:customStyle="1" w:styleId="UnderlineS">
    <w:name w:val="Underline S"/>
    <w:basedOn w:val="Normal"/>
    <w:link w:val="UnderlineSChar"/>
    <w:qFormat/>
    <w:rsid w:val="00D77D38"/>
    <w:pPr>
      <w:spacing w:after="200"/>
    </w:pPr>
    <w:rPr>
      <w:rFonts w:ascii="Georgia" w:eastAsia="Calibri" w:hAnsi="Georgia"/>
      <w:u w:val="single"/>
      <w:lang w:val="x-none" w:eastAsia="zh-CN"/>
    </w:rPr>
  </w:style>
  <w:style w:type="character" w:customStyle="1" w:styleId="UnunderlinedChar">
    <w:name w:val="Ununderlined Char"/>
    <w:link w:val="Ununderlined"/>
    <w:locked/>
    <w:rsid w:val="00D77D38"/>
    <w:rPr>
      <w:rFonts w:ascii="Georgia" w:eastAsia="SimSun" w:hAnsi="Georgia"/>
      <w:sz w:val="12"/>
    </w:rPr>
  </w:style>
  <w:style w:type="paragraph" w:customStyle="1" w:styleId="Ununderlined">
    <w:name w:val="Ununderlined"/>
    <w:basedOn w:val="Normal"/>
    <w:link w:val="UnunderlinedChar"/>
    <w:qFormat/>
    <w:rsid w:val="00D77D38"/>
    <w:rPr>
      <w:rFonts w:ascii="Georgia" w:eastAsia="SimSun" w:hAnsi="Georgia"/>
      <w:sz w:val="12"/>
    </w:rPr>
  </w:style>
  <w:style w:type="character" w:customStyle="1" w:styleId="HighlightingChar">
    <w:name w:val="Highlighting Char"/>
    <w:link w:val="Highlighting"/>
    <w:locked/>
    <w:rsid w:val="00D77D38"/>
    <w:rPr>
      <w:rFonts w:ascii="Georgia" w:eastAsia="SimSun" w:hAnsi="Georgia"/>
      <w:u w:val="thick"/>
    </w:rPr>
  </w:style>
  <w:style w:type="paragraph" w:customStyle="1" w:styleId="Highlighting">
    <w:name w:val="Highlighting"/>
    <w:basedOn w:val="Normal"/>
    <w:link w:val="HighlightingChar"/>
    <w:autoRedefine/>
    <w:qFormat/>
    <w:rsid w:val="00D77D38"/>
    <w:rPr>
      <w:rFonts w:ascii="Georgia" w:eastAsia="SimSun" w:hAnsi="Georgia"/>
      <w:u w:val="thick"/>
    </w:rPr>
  </w:style>
  <w:style w:type="character" w:customStyle="1" w:styleId="CITEChar0">
    <w:name w:val="CITE Char"/>
    <w:link w:val="CITE"/>
    <w:locked/>
    <w:rsid w:val="00D77D3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77D38"/>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D77D38"/>
    <w:pPr>
      <w:spacing w:before="100" w:beforeAutospacing="1" w:after="100" w:afterAutospacing="1"/>
    </w:pPr>
    <w:rPr>
      <w:rFonts w:eastAsia="Times New Roman"/>
      <w:sz w:val="24"/>
      <w:lang w:eastAsia="zh-CN"/>
    </w:rPr>
  </w:style>
  <w:style w:type="paragraph" w:customStyle="1" w:styleId="Analytics0">
    <w:name w:val="Analytics"/>
    <w:basedOn w:val="Normal"/>
    <w:qFormat/>
    <w:rsid w:val="00D77D38"/>
    <w:rPr>
      <w:rFonts w:eastAsia="Calibri"/>
      <w:b/>
      <w:sz w:val="24"/>
    </w:rPr>
  </w:style>
  <w:style w:type="paragraph" w:customStyle="1" w:styleId="D345FF3D873148C5AE3FBF3267827368">
    <w:name w:val="D345FF3D873148C5AE3FBF3267827368"/>
    <w:uiPriority w:val="99"/>
    <w:qFormat/>
    <w:rsid w:val="00D77D3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77D3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77D3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77D3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77D38"/>
    <w:rPr>
      <w:b/>
      <w:sz w:val="28"/>
    </w:rPr>
  </w:style>
  <w:style w:type="character" w:customStyle="1" w:styleId="SourcenameChar">
    <w:name w:val="Source name Char"/>
    <w:link w:val="Sourcename"/>
    <w:locked/>
    <w:rsid w:val="00D77D3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77D38"/>
    <w:rPr>
      <w:b/>
      <w:bCs/>
      <w:sz w:val="20"/>
    </w:rPr>
  </w:style>
  <w:style w:type="character" w:customStyle="1" w:styleId="underlinedcardChar">
    <w:name w:val="underlined card Char"/>
    <w:link w:val="underlinedcard0"/>
    <w:locked/>
    <w:rsid w:val="00D77D3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77D38"/>
    <w:rPr>
      <w:sz w:val="22"/>
      <w:u w:val="single"/>
    </w:rPr>
  </w:style>
  <w:style w:type="paragraph" w:customStyle="1" w:styleId="FullText">
    <w:name w:val="Full Text"/>
    <w:basedOn w:val="Normal"/>
    <w:uiPriority w:val="99"/>
    <w:qFormat/>
    <w:rsid w:val="00D77D38"/>
    <w:rPr>
      <w:rFonts w:eastAsia="Times New Roman"/>
    </w:rPr>
  </w:style>
  <w:style w:type="character" w:customStyle="1" w:styleId="TextUnderlineChar">
    <w:name w:val="Text Underline Char"/>
    <w:link w:val="TextUnderline"/>
    <w:locked/>
    <w:rsid w:val="00D77D3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77D38"/>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D77D3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77D3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77D3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77D38"/>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D77D38"/>
    <w:pPr>
      <w:spacing w:before="240"/>
      <w:outlineLvl w:val="2"/>
    </w:pPr>
    <w:rPr>
      <w:rFonts w:eastAsia="Times New Roman"/>
      <w:b/>
    </w:rPr>
  </w:style>
  <w:style w:type="character" w:customStyle="1" w:styleId="CiteCardChar">
    <w:name w:val="Cite_Card Char"/>
    <w:link w:val="CiteCard0"/>
    <w:locked/>
    <w:rsid w:val="00D77D38"/>
    <w:rPr>
      <w:rFonts w:ascii="Times New Roman" w:eastAsia="Times New Roman" w:hAnsi="Times New Roman" w:cs="Arial"/>
      <w:bCs/>
      <w:sz w:val="20"/>
      <w:szCs w:val="20"/>
    </w:rPr>
  </w:style>
  <w:style w:type="paragraph" w:customStyle="1" w:styleId="CiteCard0">
    <w:name w:val="Cite_Card"/>
    <w:link w:val="CiteCardChar"/>
    <w:qFormat/>
    <w:rsid w:val="00D77D3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77D38"/>
    <w:pPr>
      <w:widowControl w:val="0"/>
    </w:pPr>
    <w:rPr>
      <w:rFonts w:eastAsia="MS Mincho"/>
      <w:color w:val="auto"/>
    </w:rPr>
  </w:style>
  <w:style w:type="paragraph" w:customStyle="1" w:styleId="dropcap">
    <w:name w:val="dropcap"/>
    <w:basedOn w:val="Normal"/>
    <w:uiPriority w:val="99"/>
    <w:qFormat/>
    <w:rsid w:val="00D77D38"/>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77D38"/>
    <w:rPr>
      <w:rFonts w:ascii="Georgia" w:eastAsia="Times New Roman" w:hAnsi="Georgia"/>
      <w:u w:val="single"/>
    </w:rPr>
  </w:style>
  <w:style w:type="paragraph" w:customStyle="1" w:styleId="StyleStyle49pt6">
    <w:name w:val="Style Style4 + 9 pt6"/>
    <w:basedOn w:val="Style4"/>
    <w:link w:val="StyleStyle49pt6Char"/>
    <w:qFormat/>
    <w:rsid w:val="00D77D38"/>
    <w:rPr>
      <w:rFonts w:ascii="Georgia" w:hAnsi="Georgia"/>
    </w:rPr>
  </w:style>
  <w:style w:type="character" w:customStyle="1" w:styleId="UnderlineCharCharCharCharChar">
    <w:name w:val="Underline Char Char Char Char Char"/>
    <w:link w:val="UnderlineCharCharCharChar"/>
    <w:locked/>
    <w:rsid w:val="00D77D3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77D38"/>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D77D3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77D3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77D3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77D38"/>
    <w:rPr>
      <w:rFonts w:ascii="Georgia" w:hAnsi="Georgia" w:cs="Calibri"/>
      <w:b/>
      <w:bCs/>
      <w:u w:val="single"/>
    </w:rPr>
  </w:style>
  <w:style w:type="character" w:customStyle="1" w:styleId="DebatenoramlChar">
    <w:name w:val="Debatenoraml Char"/>
    <w:link w:val="Debatenoraml"/>
    <w:locked/>
    <w:rsid w:val="00D77D38"/>
    <w:rPr>
      <w:rFonts w:ascii="Times New Roman" w:hAnsi="Times New Roman" w:cs="Times New Roman"/>
    </w:rPr>
  </w:style>
  <w:style w:type="paragraph" w:customStyle="1" w:styleId="Debatenoraml">
    <w:name w:val="Debatenoraml"/>
    <w:basedOn w:val="NoSpacing"/>
    <w:link w:val="DebatenoramlChar"/>
    <w:qFormat/>
    <w:rsid w:val="00D77D38"/>
    <w:rPr>
      <w:rFonts w:ascii="Times New Roman" w:hAnsi="Times New Roman" w:cs="Times New Roman"/>
    </w:rPr>
  </w:style>
  <w:style w:type="paragraph" w:customStyle="1" w:styleId="SynergyTag">
    <w:name w:val="SynergyTag"/>
    <w:basedOn w:val="Normal"/>
    <w:uiPriority w:val="99"/>
    <w:qFormat/>
    <w:rsid w:val="00D77D38"/>
    <w:rPr>
      <w:rFonts w:eastAsia="Calibri"/>
      <w:b/>
    </w:rPr>
  </w:style>
  <w:style w:type="character" w:customStyle="1" w:styleId="QualsChar">
    <w:name w:val="Quals Char"/>
    <w:link w:val="Quals"/>
    <w:locked/>
    <w:rsid w:val="00D77D38"/>
    <w:rPr>
      <w:rFonts w:ascii="Georgia" w:eastAsia="Calibri" w:hAnsi="Georgia"/>
      <w:sz w:val="18"/>
    </w:rPr>
  </w:style>
  <w:style w:type="paragraph" w:customStyle="1" w:styleId="Quals">
    <w:name w:val="Quals"/>
    <w:basedOn w:val="Normal"/>
    <w:link w:val="QualsChar"/>
    <w:qFormat/>
    <w:rsid w:val="00D77D38"/>
    <w:rPr>
      <w:rFonts w:ascii="Georgia" w:eastAsia="Calibri" w:hAnsi="Georgia"/>
      <w:sz w:val="18"/>
    </w:rPr>
  </w:style>
  <w:style w:type="paragraph" w:customStyle="1" w:styleId="times">
    <w:name w:val="times"/>
    <w:basedOn w:val="Normal"/>
    <w:qFormat/>
    <w:rsid w:val="00D77D38"/>
    <w:pPr>
      <w:spacing w:before="100" w:beforeAutospacing="1" w:after="100" w:afterAutospacing="1"/>
    </w:pPr>
    <w:rPr>
      <w:rFonts w:eastAsia="Times New Roman"/>
      <w:sz w:val="24"/>
    </w:rPr>
  </w:style>
  <w:style w:type="paragraph" w:customStyle="1" w:styleId="BodyA">
    <w:name w:val="Body A"/>
    <w:uiPriority w:val="99"/>
    <w:qFormat/>
    <w:rsid w:val="00D77D3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77D38"/>
    <w:rPr>
      <w:rFonts w:ascii="Georgia" w:eastAsia="Times New Roman" w:hAnsi="Georgia"/>
      <w:b/>
      <w:caps/>
      <w:szCs w:val="28"/>
      <w:u w:val="single"/>
    </w:rPr>
  </w:style>
  <w:style w:type="paragraph" w:customStyle="1" w:styleId="Starred">
    <w:name w:val="Starred"/>
    <w:basedOn w:val="Normal"/>
    <w:link w:val="StarredChar"/>
    <w:qFormat/>
    <w:rsid w:val="00D77D38"/>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D77D38"/>
    <w:rPr>
      <w:rFonts w:ascii="Georgia" w:eastAsia="Times New Roman" w:hAnsi="Georgia"/>
      <w:b/>
      <w:caps/>
      <w:szCs w:val="28"/>
      <w:u w:val="single"/>
    </w:rPr>
  </w:style>
  <w:style w:type="paragraph" w:customStyle="1" w:styleId="NotStarred">
    <w:name w:val="NotStarred"/>
    <w:basedOn w:val="Normal"/>
    <w:link w:val="NotStarredChar"/>
    <w:qFormat/>
    <w:rsid w:val="00D77D38"/>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D77D3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77D3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77D38"/>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D77D38"/>
    <w:rPr>
      <w:rFonts w:ascii="Georgia" w:eastAsia="Calibri" w:hAnsi="Georgia"/>
      <w:b/>
    </w:rPr>
  </w:style>
  <w:style w:type="paragraph" w:customStyle="1" w:styleId="H4Tag">
    <w:name w:val="H4 (Tag)"/>
    <w:basedOn w:val="Normal"/>
    <w:link w:val="H4TagChar1"/>
    <w:qFormat/>
    <w:rsid w:val="00D77D38"/>
    <w:rPr>
      <w:rFonts w:ascii="Georgia" w:eastAsia="Calibri" w:hAnsi="Georgia"/>
      <w:b/>
    </w:rPr>
  </w:style>
  <w:style w:type="paragraph" w:customStyle="1" w:styleId="CM25">
    <w:name w:val="CM25"/>
    <w:basedOn w:val="Default"/>
    <w:next w:val="Default"/>
    <w:qFormat/>
    <w:rsid w:val="00D77D3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77D38"/>
    <w:rPr>
      <w:rFonts w:ascii="Georgia" w:hAnsi="Georgia"/>
      <w:b/>
    </w:rPr>
  </w:style>
  <w:style w:type="paragraph" w:customStyle="1" w:styleId="Debate-CardTagandCite-F6">
    <w:name w:val="Debate- Card Tag and Cite- F6"/>
    <w:basedOn w:val="Normal"/>
    <w:link w:val="Debate-CardTagandCite-F6Char"/>
    <w:qFormat/>
    <w:rsid w:val="00D77D38"/>
    <w:pPr>
      <w:contextualSpacing/>
    </w:pPr>
    <w:rPr>
      <w:rFonts w:ascii="Georgia" w:hAnsi="Georgia"/>
      <w:b/>
    </w:rPr>
  </w:style>
  <w:style w:type="character" w:customStyle="1" w:styleId="CardtextChar4">
    <w:name w:val="Card text Char"/>
    <w:link w:val="Cardtext3"/>
    <w:locked/>
    <w:rsid w:val="00D77D38"/>
    <w:rPr>
      <w:rFonts w:ascii="Arial Narrow" w:hAnsi="Arial Narrow"/>
      <w:u w:val="single"/>
    </w:rPr>
  </w:style>
  <w:style w:type="paragraph" w:customStyle="1" w:styleId="Cardtext3">
    <w:name w:val="Card text"/>
    <w:link w:val="CardtextChar4"/>
    <w:qFormat/>
    <w:rsid w:val="00D77D38"/>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D77D38"/>
    <w:rPr>
      <w:rFonts w:ascii="Georgia" w:eastAsia="Times New Roman" w:hAnsi="Georgia"/>
      <w:b/>
      <w:szCs w:val="28"/>
      <w:u w:val="single"/>
    </w:rPr>
  </w:style>
  <w:style w:type="paragraph" w:customStyle="1" w:styleId="NewHeading2">
    <w:name w:val="NewHeading2"/>
    <w:basedOn w:val="Normal"/>
    <w:link w:val="NewHeading2Char"/>
    <w:qFormat/>
    <w:rsid w:val="00D77D38"/>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D77D3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77D38"/>
    <w:rPr>
      <w:rFonts w:eastAsia="Calibri"/>
    </w:rPr>
  </w:style>
  <w:style w:type="paragraph" w:customStyle="1" w:styleId="TagLine">
    <w:name w:val="Tag Line"/>
    <w:basedOn w:val="Normal"/>
    <w:next w:val="FullText"/>
    <w:uiPriority w:val="99"/>
    <w:qFormat/>
    <w:rsid w:val="00D77D38"/>
    <w:rPr>
      <w:rFonts w:ascii="Arial Narrow" w:eastAsia="Times New Roman" w:hAnsi="Arial Narrow"/>
      <w:b/>
      <w:sz w:val="28"/>
    </w:rPr>
  </w:style>
  <w:style w:type="paragraph" w:customStyle="1" w:styleId="Card6pt">
    <w:name w:val="Card 6pt"/>
    <w:basedOn w:val="Normal"/>
    <w:uiPriority w:val="99"/>
    <w:qFormat/>
    <w:rsid w:val="00D77D38"/>
    <w:pPr>
      <w:ind w:left="288" w:right="288"/>
    </w:pPr>
    <w:rPr>
      <w:rFonts w:eastAsia="Calibri"/>
      <w:color w:val="000000"/>
      <w:sz w:val="12"/>
      <w:szCs w:val="20"/>
    </w:rPr>
  </w:style>
  <w:style w:type="character" w:customStyle="1" w:styleId="FullCiteChar">
    <w:name w:val="Full Cite Char"/>
    <w:link w:val="FullCite"/>
    <w:locked/>
    <w:rsid w:val="00D77D38"/>
    <w:rPr>
      <w:rFonts w:ascii="Garamond" w:eastAsia="Calibri" w:hAnsi="Garamond"/>
    </w:rPr>
  </w:style>
  <w:style w:type="paragraph" w:customStyle="1" w:styleId="FullCite">
    <w:name w:val="Full Cite"/>
    <w:basedOn w:val="Normal"/>
    <w:next w:val="Normal"/>
    <w:link w:val="FullCiteChar"/>
    <w:qFormat/>
    <w:rsid w:val="00D77D38"/>
    <w:rPr>
      <w:rFonts w:ascii="Garamond" w:eastAsia="Calibri" w:hAnsi="Garamond"/>
    </w:rPr>
  </w:style>
  <w:style w:type="character" w:customStyle="1" w:styleId="StyleCardStyleBlackUnderlineChar">
    <w:name w:val="Style Card Style + Black Underline Char"/>
    <w:link w:val="StyleCardStyleBlackUnderline"/>
    <w:locked/>
    <w:rsid w:val="00D77D3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77D38"/>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D77D38"/>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D77D38"/>
    <w:rPr>
      <w:rFonts w:ascii="Century Gothic" w:eastAsia="Times New Roman" w:hAnsi="Century Gothic"/>
    </w:rPr>
  </w:style>
  <w:style w:type="character" w:customStyle="1" w:styleId="StylecardThickunderlineChar">
    <w:name w:val="Style card + Thick underline Char"/>
    <w:link w:val="StylecardThickunderline"/>
    <w:locked/>
    <w:rsid w:val="00D77D3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77D38"/>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D77D3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77D38"/>
    <w:pPr>
      <w:ind w:left="288" w:right="288"/>
    </w:pPr>
    <w:rPr>
      <w:rFonts w:ascii="Georgia" w:eastAsia="SimSun" w:hAnsi="Georgia"/>
      <w:b/>
      <w:bCs/>
      <w:u w:val="single"/>
      <w:lang w:eastAsia="zh-CN"/>
    </w:rPr>
  </w:style>
  <w:style w:type="paragraph" w:customStyle="1" w:styleId="CM27">
    <w:name w:val="CM27"/>
    <w:basedOn w:val="Default"/>
    <w:next w:val="Default"/>
    <w:qFormat/>
    <w:rsid w:val="00D77D38"/>
    <w:pPr>
      <w:spacing w:after="200" w:line="276" w:lineRule="auto"/>
    </w:pPr>
    <w:rPr>
      <w:rFonts w:eastAsia="Calibri"/>
      <w:color w:val="auto"/>
      <w:sz w:val="22"/>
    </w:rPr>
  </w:style>
  <w:style w:type="paragraph" w:customStyle="1" w:styleId="font-null">
    <w:name w:val="font-null"/>
    <w:basedOn w:val="Normal"/>
    <w:uiPriority w:val="99"/>
    <w:qFormat/>
    <w:rsid w:val="00D77D38"/>
    <w:pPr>
      <w:spacing w:before="100" w:beforeAutospacing="1" w:after="100" w:afterAutospacing="1"/>
    </w:pPr>
    <w:rPr>
      <w:rFonts w:eastAsia="Times New Roman"/>
      <w:sz w:val="24"/>
    </w:rPr>
  </w:style>
  <w:style w:type="paragraph" w:customStyle="1" w:styleId="rteindent1">
    <w:name w:val="rteindent1"/>
    <w:basedOn w:val="Normal"/>
    <w:uiPriority w:val="99"/>
    <w:qFormat/>
    <w:rsid w:val="00D77D3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77D3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77D3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77D3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77D3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77D38"/>
    <w:pPr>
      <w:spacing w:before="100" w:beforeAutospacing="1" w:after="100" w:afterAutospacing="1"/>
    </w:pPr>
    <w:rPr>
      <w:rFonts w:eastAsia="Times New Roman"/>
      <w:sz w:val="24"/>
    </w:rPr>
  </w:style>
  <w:style w:type="paragraph" w:customStyle="1" w:styleId="class">
    <w:name w:val="class"/>
    <w:basedOn w:val="Normal"/>
    <w:uiPriority w:val="99"/>
    <w:qFormat/>
    <w:rsid w:val="00D77D38"/>
    <w:pPr>
      <w:spacing w:before="100" w:beforeAutospacing="1" w:after="100" w:afterAutospacing="1"/>
    </w:pPr>
    <w:rPr>
      <w:rFonts w:eastAsia="Times New Roman"/>
      <w:sz w:val="24"/>
    </w:rPr>
  </w:style>
  <w:style w:type="character" w:customStyle="1" w:styleId="blocktitleChar0">
    <w:name w:val="block title Char"/>
    <w:link w:val="blocktitle0"/>
    <w:locked/>
    <w:rsid w:val="00D77D38"/>
    <w:rPr>
      <w:rFonts w:ascii="Calibri" w:eastAsia="Calibri" w:hAnsi="Calibri"/>
      <w:b/>
      <w:caps/>
      <w:sz w:val="28"/>
      <w:szCs w:val="28"/>
      <w:lang w:val="es-ES"/>
    </w:rPr>
  </w:style>
  <w:style w:type="paragraph" w:customStyle="1" w:styleId="Pa6">
    <w:name w:val="Pa6"/>
    <w:basedOn w:val="Normal"/>
    <w:next w:val="Normal"/>
    <w:uiPriority w:val="99"/>
    <w:qFormat/>
    <w:rsid w:val="00D77D3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77D3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77D3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77D3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77D3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77D3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77D3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77D38"/>
    <w:rPr>
      <w:rFonts w:ascii="Georgia" w:eastAsia="SimSun" w:hAnsi="Georgia"/>
      <w:b/>
      <w:bCs/>
    </w:rPr>
  </w:style>
  <w:style w:type="paragraph" w:customStyle="1" w:styleId="summary">
    <w:name w:val="summary"/>
    <w:basedOn w:val="Normal"/>
    <w:uiPriority w:val="99"/>
    <w:qFormat/>
    <w:rsid w:val="00D77D38"/>
    <w:pPr>
      <w:spacing w:before="100" w:beforeAutospacing="1" w:after="100" w:afterAutospacing="1"/>
    </w:pPr>
    <w:rPr>
      <w:rFonts w:eastAsia="Times New Roman"/>
      <w:sz w:val="24"/>
    </w:rPr>
  </w:style>
  <w:style w:type="paragraph" w:customStyle="1" w:styleId="Caption2">
    <w:name w:val="Caption2"/>
    <w:basedOn w:val="Normal"/>
    <w:uiPriority w:val="99"/>
    <w:qFormat/>
    <w:rsid w:val="00D77D3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77D3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77D38"/>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D77D38"/>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D77D38"/>
    <w:pPr>
      <w:keepNext/>
      <w:ind w:left="288" w:right="288"/>
    </w:pPr>
    <w:rPr>
      <w:rFonts w:eastAsia="MS Gothic"/>
      <w:szCs w:val="20"/>
    </w:rPr>
  </w:style>
  <w:style w:type="paragraph" w:customStyle="1" w:styleId="Little">
    <w:name w:val="Little"/>
    <w:basedOn w:val="Normal"/>
    <w:next w:val="Normal"/>
    <w:link w:val="LittleChar"/>
    <w:qFormat/>
    <w:rsid w:val="00D77D38"/>
    <w:pPr>
      <w:ind w:left="288"/>
    </w:pPr>
    <w:rPr>
      <w:rFonts w:ascii="Garamond" w:eastAsia="Times New Roman" w:hAnsi="Garamond"/>
    </w:rPr>
  </w:style>
  <w:style w:type="paragraph" w:customStyle="1" w:styleId="AAAcard">
    <w:name w:val="AAAcard"/>
    <w:basedOn w:val="Normal"/>
    <w:uiPriority w:val="99"/>
    <w:qFormat/>
    <w:rsid w:val="00D77D38"/>
    <w:pPr>
      <w:ind w:left="288" w:right="288"/>
    </w:pPr>
    <w:rPr>
      <w:rFonts w:eastAsia="Times New Roman"/>
    </w:rPr>
  </w:style>
  <w:style w:type="paragraph" w:customStyle="1" w:styleId="Caption3">
    <w:name w:val="Caption3"/>
    <w:basedOn w:val="Normal"/>
    <w:uiPriority w:val="99"/>
    <w:qFormat/>
    <w:rsid w:val="00D77D38"/>
    <w:pPr>
      <w:spacing w:before="100" w:beforeAutospacing="1" w:after="100" w:afterAutospacing="1"/>
    </w:pPr>
    <w:rPr>
      <w:rFonts w:eastAsia="Times New Roman"/>
      <w:sz w:val="24"/>
    </w:rPr>
  </w:style>
  <w:style w:type="paragraph" w:customStyle="1" w:styleId="body-12-5">
    <w:name w:val="body-12-5"/>
    <w:basedOn w:val="Normal"/>
    <w:uiPriority w:val="99"/>
    <w:qFormat/>
    <w:rsid w:val="00D77D38"/>
    <w:pPr>
      <w:spacing w:before="100" w:beforeAutospacing="1" w:after="100" w:afterAutospacing="1"/>
    </w:pPr>
    <w:rPr>
      <w:rFonts w:eastAsia="Times New Roman"/>
      <w:sz w:val="24"/>
    </w:rPr>
  </w:style>
  <w:style w:type="paragraph" w:customStyle="1" w:styleId="infuse">
    <w:name w:val="infuse"/>
    <w:basedOn w:val="Normal"/>
    <w:uiPriority w:val="99"/>
    <w:qFormat/>
    <w:rsid w:val="00D77D38"/>
    <w:pPr>
      <w:spacing w:before="100" w:beforeAutospacing="1" w:after="100" w:afterAutospacing="1"/>
    </w:pPr>
    <w:rPr>
      <w:rFonts w:eastAsia="Times New Roman"/>
      <w:sz w:val="24"/>
    </w:rPr>
  </w:style>
  <w:style w:type="paragraph" w:customStyle="1" w:styleId="fontreg">
    <w:name w:val="font_reg"/>
    <w:basedOn w:val="Normal"/>
    <w:uiPriority w:val="99"/>
    <w:qFormat/>
    <w:rsid w:val="00D77D38"/>
    <w:pPr>
      <w:spacing w:before="100" w:beforeAutospacing="1" w:after="100" w:afterAutospacing="1"/>
    </w:pPr>
    <w:rPr>
      <w:rFonts w:eastAsia="Times New Roman"/>
      <w:sz w:val="24"/>
    </w:rPr>
  </w:style>
  <w:style w:type="paragraph" w:customStyle="1" w:styleId="CITEF3">
    <w:name w:val="CITE F3"/>
    <w:uiPriority w:val="99"/>
    <w:qFormat/>
    <w:rsid w:val="00D77D3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77D3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77D3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77D3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77D38"/>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D77D38"/>
    <w:pPr>
      <w:ind w:left="144"/>
    </w:pPr>
    <w:rPr>
      <w:rFonts w:ascii="Cambria" w:eastAsia="Calibri" w:hAnsi="Cambria"/>
      <w:sz w:val="24"/>
    </w:rPr>
  </w:style>
  <w:style w:type="paragraph" w:customStyle="1" w:styleId="FreeFormA">
    <w:name w:val="Free Form A"/>
    <w:autoRedefine/>
    <w:uiPriority w:val="99"/>
    <w:qFormat/>
    <w:rsid w:val="00D77D3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77D38"/>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77D3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77D38"/>
    <w:rPr>
      <w:rFonts w:ascii="Times New Roman" w:eastAsia="Times New Roman" w:hAnsi="Times New Roman" w:cs="Times New Roman"/>
      <w:sz w:val="10"/>
    </w:rPr>
  </w:style>
  <w:style w:type="paragraph" w:customStyle="1" w:styleId="subheader">
    <w:name w:val="subheader"/>
    <w:basedOn w:val="Normal"/>
    <w:uiPriority w:val="99"/>
    <w:qFormat/>
    <w:rsid w:val="00D77D3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77D38"/>
    <w:pPr>
      <w:spacing w:before="100" w:beforeAutospacing="1" w:after="100" w:afterAutospacing="1"/>
    </w:pPr>
    <w:rPr>
      <w:rFonts w:eastAsia="Times New Roman"/>
      <w:sz w:val="24"/>
    </w:rPr>
  </w:style>
  <w:style w:type="paragraph" w:customStyle="1" w:styleId="more">
    <w:name w:val="more"/>
    <w:basedOn w:val="Normal"/>
    <w:uiPriority w:val="99"/>
    <w:qFormat/>
    <w:rsid w:val="00D77D38"/>
    <w:pPr>
      <w:spacing w:before="100" w:beforeAutospacing="1" w:after="100" w:afterAutospacing="1"/>
    </w:pPr>
    <w:rPr>
      <w:rFonts w:eastAsia="Times New Roman"/>
      <w:sz w:val="24"/>
    </w:rPr>
  </w:style>
  <w:style w:type="paragraph" w:customStyle="1" w:styleId="story">
    <w:name w:val="story"/>
    <w:basedOn w:val="Normal"/>
    <w:uiPriority w:val="99"/>
    <w:qFormat/>
    <w:rsid w:val="00D77D38"/>
    <w:pPr>
      <w:spacing w:before="100" w:beforeAutospacing="1" w:after="100" w:afterAutospacing="1"/>
    </w:pPr>
    <w:rPr>
      <w:rFonts w:eastAsia="Times New Roman"/>
      <w:sz w:val="24"/>
    </w:rPr>
  </w:style>
  <w:style w:type="paragraph" w:customStyle="1" w:styleId="H1numbered">
    <w:name w:val="H1 numbered"/>
    <w:basedOn w:val="Normal"/>
    <w:uiPriority w:val="99"/>
    <w:qFormat/>
    <w:rsid w:val="00D77D38"/>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77D38"/>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77D3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77D3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77D3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77D3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77D3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77D38"/>
    <w:pPr>
      <w:widowControl w:val="0"/>
      <w:spacing w:after="63"/>
    </w:pPr>
    <w:rPr>
      <w:rFonts w:ascii="Arial" w:hAnsi="Arial"/>
      <w:color w:val="auto"/>
    </w:rPr>
  </w:style>
  <w:style w:type="paragraph" w:customStyle="1" w:styleId="CM35">
    <w:name w:val="CM35"/>
    <w:basedOn w:val="Default"/>
    <w:next w:val="Default"/>
    <w:uiPriority w:val="99"/>
    <w:qFormat/>
    <w:rsid w:val="00D77D3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77D3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77D3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77D3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77D3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77D38"/>
    <w:rPr>
      <w:rFonts w:ascii="Georgia" w:hAnsi="Georgia"/>
      <w:sz w:val="22"/>
      <w:szCs w:val="22"/>
      <w:lang w:val="x-none" w:eastAsia="x-none"/>
    </w:rPr>
  </w:style>
  <w:style w:type="character" w:customStyle="1" w:styleId="StyleCards11ptUnderlineChar">
    <w:name w:val="Style Cards + 11 pt Underline Char"/>
    <w:link w:val="StyleCards11ptUnderline"/>
    <w:locked/>
    <w:rsid w:val="00D77D3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77D38"/>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D77D3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77D38"/>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77D3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77D38"/>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77D3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77D38"/>
    <w:rPr>
      <w:rFonts w:ascii="Georgia" w:hAnsi="Georgia"/>
      <w:lang w:val="x-none" w:eastAsia="x-none"/>
    </w:rPr>
  </w:style>
  <w:style w:type="character" w:customStyle="1" w:styleId="NormalFontChar">
    <w:name w:val="Normal Font Char"/>
    <w:link w:val="NormalFont"/>
    <w:locked/>
    <w:rsid w:val="00D77D38"/>
    <w:rPr>
      <w:rFonts w:ascii="Times New Roman" w:eastAsia="Times New Roman" w:hAnsi="Times New Roman" w:cs="Times New Roman"/>
      <w:sz w:val="20"/>
      <w:szCs w:val="20"/>
    </w:rPr>
  </w:style>
  <w:style w:type="paragraph" w:customStyle="1" w:styleId="NormalFont">
    <w:name w:val="Normal Font"/>
    <w:link w:val="NormalFontChar"/>
    <w:qFormat/>
    <w:rsid w:val="00D77D3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77D3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77D3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77D38"/>
    <w:rPr>
      <w:u w:val="single"/>
      <w:lang w:val="x-none" w:eastAsia="x-none"/>
    </w:rPr>
  </w:style>
  <w:style w:type="character" w:customStyle="1" w:styleId="StyleNormalFont11ptBoldUnderlineChar">
    <w:name w:val="Style Normal Font + 11 pt Bold Underline Char"/>
    <w:link w:val="StyleNormalFont11ptBoldUnderline"/>
    <w:locked/>
    <w:rsid w:val="00D77D3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77D38"/>
    <w:rPr>
      <w:b/>
      <w:bCs/>
      <w:u w:val="single"/>
      <w:lang w:val="x-none" w:eastAsia="x-none"/>
    </w:rPr>
  </w:style>
  <w:style w:type="paragraph" w:customStyle="1" w:styleId="Smallfont0">
    <w:name w:val="Smallfont"/>
    <w:basedOn w:val="Normal"/>
    <w:uiPriority w:val="99"/>
    <w:qFormat/>
    <w:rsid w:val="00D77D38"/>
    <w:rPr>
      <w:rFonts w:eastAsia="Times New Roman"/>
      <w:sz w:val="15"/>
    </w:rPr>
  </w:style>
  <w:style w:type="paragraph" w:customStyle="1" w:styleId="formatvorlage2">
    <w:name w:val="formatvorlage2"/>
    <w:basedOn w:val="Normal"/>
    <w:uiPriority w:val="99"/>
    <w:qFormat/>
    <w:rsid w:val="00D77D3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77D3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77D38"/>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D77D3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77D38"/>
    <w:pPr>
      <w:keepNext w:val="0"/>
      <w:keepLines w:val="0"/>
      <w:spacing w:after="0"/>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D77D3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77D38"/>
    <w:pPr>
      <w:ind w:left="144"/>
    </w:pPr>
    <w:rPr>
      <w:rFonts w:ascii="Georgia" w:eastAsia="Times New Roman" w:hAnsi="Georgia"/>
      <w:lang w:val="x-none" w:eastAsia="x-none"/>
    </w:rPr>
  </w:style>
  <w:style w:type="paragraph" w:customStyle="1" w:styleId="deck">
    <w:name w:val="deck"/>
    <w:basedOn w:val="Normal"/>
    <w:uiPriority w:val="99"/>
    <w:qFormat/>
    <w:rsid w:val="00D77D38"/>
    <w:pPr>
      <w:spacing w:before="100" w:beforeAutospacing="1" w:after="100" w:afterAutospacing="1"/>
    </w:pPr>
    <w:rPr>
      <w:rFonts w:eastAsia="Times New Roman"/>
      <w:sz w:val="24"/>
    </w:rPr>
  </w:style>
  <w:style w:type="paragraph" w:customStyle="1" w:styleId="i1">
    <w:name w:val="i1"/>
    <w:basedOn w:val="Normal"/>
    <w:uiPriority w:val="99"/>
    <w:qFormat/>
    <w:rsid w:val="00D77D38"/>
    <w:pPr>
      <w:spacing w:before="100" w:beforeAutospacing="1" w:after="100" w:afterAutospacing="1"/>
    </w:pPr>
    <w:rPr>
      <w:rFonts w:eastAsia="Times New Roman"/>
      <w:sz w:val="24"/>
    </w:rPr>
  </w:style>
  <w:style w:type="paragraph" w:customStyle="1" w:styleId="question">
    <w:name w:val="question"/>
    <w:basedOn w:val="Normal"/>
    <w:uiPriority w:val="99"/>
    <w:qFormat/>
    <w:rsid w:val="00D77D38"/>
    <w:pPr>
      <w:spacing w:before="100" w:beforeAutospacing="1" w:after="100" w:afterAutospacing="1"/>
    </w:pPr>
    <w:rPr>
      <w:rFonts w:eastAsia="Times New Roman"/>
      <w:sz w:val="24"/>
    </w:rPr>
  </w:style>
  <w:style w:type="paragraph" w:customStyle="1" w:styleId="bodycopy">
    <w:name w:val="bodycopy"/>
    <w:basedOn w:val="Normal"/>
    <w:uiPriority w:val="99"/>
    <w:qFormat/>
    <w:rsid w:val="00D77D38"/>
    <w:pPr>
      <w:spacing w:before="100" w:beforeAutospacing="1" w:after="100" w:afterAutospacing="1"/>
    </w:pPr>
    <w:rPr>
      <w:rFonts w:eastAsia="Times New Roman"/>
      <w:sz w:val="24"/>
    </w:rPr>
  </w:style>
  <w:style w:type="paragraph" w:customStyle="1" w:styleId="Fifth">
    <w:name w:val="Fifth"/>
    <w:basedOn w:val="Normal"/>
    <w:link w:val="FifthChar"/>
    <w:qFormat/>
    <w:rsid w:val="00D77D38"/>
    <w:rPr>
      <w:rFonts w:eastAsia="Calibri"/>
    </w:rPr>
  </w:style>
  <w:style w:type="paragraph" w:customStyle="1" w:styleId="NoteLevel22">
    <w:name w:val="Note Level 22"/>
    <w:basedOn w:val="Normal"/>
    <w:next w:val="Normal"/>
    <w:uiPriority w:val="99"/>
    <w:qFormat/>
    <w:rsid w:val="00D77D38"/>
    <w:pPr>
      <w:keepNext/>
      <w:ind w:left="288" w:right="288"/>
    </w:pPr>
    <w:rPr>
      <w:rFonts w:eastAsia="MS Gothic"/>
      <w:szCs w:val="20"/>
    </w:rPr>
  </w:style>
  <w:style w:type="paragraph" w:customStyle="1" w:styleId="wp-caption-text">
    <w:name w:val="wp-caption-text"/>
    <w:basedOn w:val="Normal"/>
    <w:qFormat/>
    <w:rsid w:val="00D77D38"/>
    <w:pPr>
      <w:spacing w:before="100" w:beforeAutospacing="1" w:after="100" w:afterAutospacing="1"/>
    </w:pPr>
    <w:rPr>
      <w:rFonts w:eastAsia="Times New Roman"/>
      <w:sz w:val="24"/>
    </w:rPr>
  </w:style>
  <w:style w:type="paragraph" w:customStyle="1" w:styleId="svarticle">
    <w:name w:val="svarticle"/>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77D3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77D38"/>
    <w:pPr>
      <w:spacing w:before="100" w:beforeAutospacing="1" w:after="100" w:afterAutospacing="1"/>
    </w:pPr>
  </w:style>
  <w:style w:type="paragraph" w:customStyle="1" w:styleId="description">
    <w:name w:val="description"/>
    <w:basedOn w:val="Normal"/>
    <w:uiPriority w:val="99"/>
    <w:qFormat/>
    <w:rsid w:val="00D77D38"/>
    <w:pPr>
      <w:spacing w:before="100" w:beforeAutospacing="1" w:after="100" w:afterAutospacing="1"/>
    </w:pPr>
  </w:style>
  <w:style w:type="paragraph" w:customStyle="1" w:styleId="graf">
    <w:name w:val="graf"/>
    <w:basedOn w:val="Normal"/>
    <w:uiPriority w:val="99"/>
    <w:qFormat/>
    <w:rsid w:val="00D77D38"/>
    <w:pPr>
      <w:spacing w:before="100" w:beforeAutospacing="1" w:after="100" w:afterAutospacing="1"/>
    </w:pPr>
  </w:style>
  <w:style w:type="paragraph" w:customStyle="1" w:styleId="column">
    <w:name w:val="column"/>
    <w:basedOn w:val="Normal"/>
    <w:uiPriority w:val="99"/>
    <w:qFormat/>
    <w:rsid w:val="00D77D38"/>
    <w:pPr>
      <w:spacing w:before="100" w:beforeAutospacing="1" w:after="100" w:afterAutospacing="1"/>
    </w:pPr>
  </w:style>
  <w:style w:type="paragraph" w:customStyle="1" w:styleId="recirc-container">
    <w:name w:val="recirc-container"/>
    <w:basedOn w:val="Normal"/>
    <w:uiPriority w:val="99"/>
    <w:qFormat/>
    <w:rsid w:val="00D77D3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77D3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77D38"/>
    <w:rPr>
      <w:rFonts w:ascii="Georgia" w:hAnsi="Georgia" w:hint="default"/>
      <w:i/>
      <w:iCs/>
      <w:color w:val="808080"/>
    </w:rPr>
  </w:style>
  <w:style w:type="character" w:customStyle="1" w:styleId="cardchar00">
    <w:name w:val="cardchar0"/>
    <w:basedOn w:val="DefaultParagraphFont"/>
    <w:rsid w:val="00D77D38"/>
  </w:style>
  <w:style w:type="character" w:customStyle="1" w:styleId="UnderlineNon-bold">
    <w:name w:val="Underline Non - bold"/>
    <w:rsid w:val="00D77D3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77D38"/>
  </w:style>
  <w:style w:type="character" w:customStyle="1" w:styleId="StyleHeading4UnderlinedsmalltextGaramondChar">
    <w:name w:val="Style Heading 4Underlinedsmall text + Garamond Char"/>
    <w:link w:val="StyleHeading4UnderlinedsmalltextGaramond"/>
    <w:locked/>
    <w:rsid w:val="00D77D38"/>
    <w:rPr>
      <w:rFonts w:ascii="Calibri" w:hAnsi="Calibri"/>
    </w:rPr>
  </w:style>
  <w:style w:type="character" w:customStyle="1" w:styleId="Heading5Char2">
    <w:name w:val="Heading 5 Char2"/>
    <w:rsid w:val="00D77D3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77D38"/>
    <w:rPr>
      <w:rFonts w:ascii="Arial" w:hAnsi="Arial" w:cs="Arial"/>
      <w:vanish/>
      <w:sz w:val="16"/>
      <w:szCs w:val="16"/>
    </w:rPr>
  </w:style>
  <w:style w:type="paragraph" w:styleId="z-TopofForm">
    <w:name w:val="HTML Top of Form"/>
    <w:basedOn w:val="Normal"/>
    <w:next w:val="Normal"/>
    <w:link w:val="z-TopofFormChar"/>
    <w:hidden/>
    <w:uiPriority w:val="99"/>
    <w:unhideWhenUsed/>
    <w:rsid w:val="00D77D3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77D38"/>
    <w:rPr>
      <w:rFonts w:ascii="Arial" w:hAnsi="Arial" w:cs="Arial"/>
      <w:vanish/>
      <w:sz w:val="16"/>
      <w:szCs w:val="16"/>
    </w:rPr>
  </w:style>
  <w:style w:type="character" w:customStyle="1" w:styleId="z-BottomofFormChar">
    <w:name w:val="z-Bottom of Form Char"/>
    <w:basedOn w:val="DefaultParagraphFont"/>
    <w:link w:val="z-BottomofForm"/>
    <w:uiPriority w:val="99"/>
    <w:rsid w:val="00D77D3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77D3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77D38"/>
    <w:rPr>
      <w:rFonts w:ascii="Arial" w:hAnsi="Arial" w:cs="Arial"/>
      <w:vanish/>
      <w:sz w:val="16"/>
      <w:szCs w:val="16"/>
    </w:rPr>
  </w:style>
  <w:style w:type="character" w:customStyle="1" w:styleId="Style2CharChar">
    <w:name w:val="Style2 Char Char"/>
    <w:rsid w:val="00D77D38"/>
    <w:rPr>
      <w:u w:val="thick"/>
      <w:lang w:val="en-US" w:eastAsia="en-US" w:bidi="ar-SA"/>
    </w:rPr>
  </w:style>
  <w:style w:type="character" w:customStyle="1" w:styleId="authordate1">
    <w:name w:val="authordate"/>
    <w:rsid w:val="00D77D38"/>
  </w:style>
  <w:style w:type="character" w:customStyle="1" w:styleId="underline0">
    <w:name w:val="%underline"/>
    <w:qFormat/>
    <w:rsid w:val="00D77D38"/>
    <w:rPr>
      <w:rFonts w:ascii="Times New Roman" w:hAnsi="Times New Roman" w:cs="Times New Roman" w:hint="default"/>
      <w:strike w:val="0"/>
      <w:dstrike w:val="0"/>
      <w:sz w:val="16"/>
      <w:u w:val="none"/>
      <w:effect w:val="none"/>
    </w:rPr>
  </w:style>
  <w:style w:type="character" w:customStyle="1" w:styleId="AUNDERLINE0">
    <w:name w:val="AUNDERLINE"/>
    <w:qFormat/>
    <w:rsid w:val="00D77D38"/>
    <w:rPr>
      <w:rFonts w:ascii="Times New Roman" w:hAnsi="Times New Roman" w:cs="Times New Roman" w:hint="default"/>
      <w:sz w:val="20"/>
      <w:u w:val="single"/>
    </w:rPr>
  </w:style>
  <w:style w:type="character" w:customStyle="1" w:styleId="UnderlinedCharChar">
    <w:name w:val="Underlined Char Char"/>
    <w:rsid w:val="00D77D38"/>
    <w:rPr>
      <w:rFonts w:ascii="Garamond" w:hAnsi="Garamond" w:hint="default"/>
      <w:szCs w:val="28"/>
      <w:u w:val="single"/>
      <w:lang w:val="en-US" w:eastAsia="en-US" w:bidi="ar-SA"/>
    </w:rPr>
  </w:style>
  <w:style w:type="character" w:customStyle="1" w:styleId="slug-doi">
    <w:name w:val="slug-doi"/>
    <w:basedOn w:val="DefaultParagraphFont"/>
    <w:rsid w:val="00D77D38"/>
  </w:style>
  <w:style w:type="character" w:customStyle="1" w:styleId="af">
    <w:name w:val="af"/>
    <w:basedOn w:val="DefaultParagraphFont"/>
    <w:rsid w:val="00D77D38"/>
  </w:style>
  <w:style w:type="character" w:customStyle="1" w:styleId="ab">
    <w:name w:val="ab"/>
    <w:basedOn w:val="DefaultParagraphFont"/>
    <w:rsid w:val="00D77D38"/>
  </w:style>
  <w:style w:type="character" w:customStyle="1" w:styleId="em">
    <w:name w:val="em"/>
    <w:basedOn w:val="DefaultParagraphFont"/>
    <w:rsid w:val="00D77D38"/>
  </w:style>
  <w:style w:type="character" w:customStyle="1" w:styleId="au">
    <w:name w:val="au"/>
    <w:basedOn w:val="DefaultParagraphFont"/>
    <w:rsid w:val="00D77D38"/>
  </w:style>
  <w:style w:type="character" w:customStyle="1" w:styleId="ti">
    <w:name w:val="ti"/>
    <w:basedOn w:val="DefaultParagraphFont"/>
    <w:rsid w:val="00D77D38"/>
  </w:style>
  <w:style w:type="character" w:customStyle="1" w:styleId="subheadblue">
    <w:name w:val="subhead_blue"/>
    <w:basedOn w:val="DefaultParagraphFont"/>
    <w:rsid w:val="00D77D38"/>
  </w:style>
  <w:style w:type="character" w:customStyle="1" w:styleId="affiliation">
    <w:name w:val="affiliation"/>
    <w:basedOn w:val="DefaultParagraphFont"/>
    <w:rsid w:val="00D77D38"/>
  </w:style>
  <w:style w:type="character" w:customStyle="1" w:styleId="slug-doi-wrapper">
    <w:name w:val="slug-doi-wrapper"/>
    <w:basedOn w:val="DefaultParagraphFont"/>
    <w:rsid w:val="00D77D38"/>
  </w:style>
  <w:style w:type="character" w:customStyle="1" w:styleId="slug-metadata-noteahead-of-print">
    <w:name w:val="slug-metadata-note ahead-of-print"/>
    <w:basedOn w:val="DefaultParagraphFont"/>
    <w:rsid w:val="00D77D38"/>
  </w:style>
  <w:style w:type="character" w:customStyle="1" w:styleId="slug-ahead-of-print-date">
    <w:name w:val="slug-ahead-of-print-date"/>
    <w:basedOn w:val="DefaultParagraphFont"/>
    <w:rsid w:val="00D77D38"/>
  </w:style>
  <w:style w:type="character" w:customStyle="1" w:styleId="medium-bold">
    <w:name w:val="medium-bold"/>
    <w:basedOn w:val="DefaultParagraphFont"/>
    <w:rsid w:val="00D77D38"/>
  </w:style>
  <w:style w:type="character" w:customStyle="1" w:styleId="updated-short-citation">
    <w:name w:val="updated-short-citation"/>
    <w:basedOn w:val="DefaultParagraphFont"/>
    <w:rsid w:val="00D77D38"/>
  </w:style>
  <w:style w:type="character" w:customStyle="1" w:styleId="goohl0">
    <w:name w:val="goohl0"/>
    <w:basedOn w:val="DefaultParagraphFont"/>
    <w:rsid w:val="00D77D38"/>
  </w:style>
  <w:style w:type="character" w:customStyle="1" w:styleId="CharChar6">
    <w:name w:val="Char Char6"/>
    <w:rsid w:val="00D77D38"/>
    <w:rPr>
      <w:rFonts w:ascii="Arial" w:hAnsi="Arial" w:cs="Arial" w:hint="default"/>
      <w:bCs/>
      <w:sz w:val="16"/>
      <w:szCs w:val="26"/>
      <w:lang w:val="en-US" w:eastAsia="en-US" w:bidi="ar-SA"/>
    </w:rPr>
  </w:style>
  <w:style w:type="character" w:customStyle="1" w:styleId="TagCharChar1">
    <w:name w:val="Tag Char Char1"/>
    <w:rsid w:val="00D77D38"/>
    <w:rPr>
      <w:b/>
      <w:bCs w:val="0"/>
      <w:sz w:val="24"/>
      <w:szCs w:val="24"/>
      <w:lang w:val="en-US" w:eastAsia="en-US" w:bidi="ar-SA"/>
    </w:rPr>
  </w:style>
  <w:style w:type="character" w:customStyle="1" w:styleId="12TimesNewRoman">
    <w:name w:val="12 Times New Roman"/>
    <w:rsid w:val="00D77D3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77D3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77D38"/>
    <w:rPr>
      <w:rFonts w:ascii="Times New Roman" w:hAnsi="Times New Roman" w:cs="Times New Roman" w:hint="default"/>
      <w:strike w:val="0"/>
      <w:dstrike w:val="0"/>
      <w:sz w:val="14"/>
      <w:u w:val="none"/>
      <w:effect w:val="none"/>
    </w:rPr>
  </w:style>
  <w:style w:type="character" w:customStyle="1" w:styleId="F8-UnderlineBold">
    <w:name w:val="F8 - Underline/Bold"/>
    <w:rsid w:val="00D77D38"/>
    <w:rPr>
      <w:rFonts w:ascii="Times New Roman" w:hAnsi="Times New Roman" w:cs="Times New Roman" w:hint="default"/>
      <w:b/>
      <w:bCs w:val="0"/>
      <w:sz w:val="20"/>
      <w:u w:val="single"/>
    </w:rPr>
  </w:style>
  <w:style w:type="character" w:customStyle="1" w:styleId="F7-SmallFont">
    <w:name w:val="F7 - Small Font"/>
    <w:rsid w:val="00D77D38"/>
    <w:rPr>
      <w:rFonts w:ascii="Times New Roman" w:hAnsi="Times New Roman" w:cs="Times New Roman" w:hint="default"/>
      <w:sz w:val="14"/>
    </w:rPr>
  </w:style>
  <w:style w:type="character" w:customStyle="1" w:styleId="Brief-Bold">
    <w:name w:val="Brief - Bold"/>
    <w:rsid w:val="00D77D38"/>
    <w:rPr>
      <w:rFonts w:ascii="Times New Roman" w:hAnsi="Times New Roman" w:cs="Times New Roman" w:hint="default"/>
      <w:b/>
      <w:bCs w:val="0"/>
    </w:rPr>
  </w:style>
  <w:style w:type="character" w:customStyle="1" w:styleId="Card-Underline">
    <w:name w:val="Card - Underline"/>
    <w:rsid w:val="00D77D38"/>
    <w:rPr>
      <w:rFonts w:ascii="Times New Roman" w:hAnsi="Times New Roman" w:cs="Times New Roman" w:hint="default"/>
      <w:u w:val="single"/>
    </w:rPr>
  </w:style>
  <w:style w:type="character" w:customStyle="1" w:styleId="beriefunderline">
    <w:name w:val="berief = underline"/>
    <w:rsid w:val="00D77D38"/>
    <w:rPr>
      <w:rFonts w:ascii="Times New Roman" w:eastAsia="Times New Roman" w:hAnsi="Times New Roman" w:cs="Times New Roman" w:hint="default"/>
      <w:sz w:val="20"/>
      <w:u w:val="single"/>
    </w:rPr>
  </w:style>
  <w:style w:type="character" w:customStyle="1" w:styleId="BoldText10pt">
    <w:name w:val="Bold Text 10 pt"/>
    <w:rsid w:val="00D77D3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77D38"/>
    <w:rPr>
      <w:i/>
      <w:iCs w:val="0"/>
    </w:rPr>
  </w:style>
  <w:style w:type="character" w:customStyle="1" w:styleId="eoeaheader">
    <w:name w:val="eoea_header"/>
    <w:basedOn w:val="DefaultParagraphFont"/>
    <w:rsid w:val="00D77D38"/>
  </w:style>
  <w:style w:type="character" w:customStyle="1" w:styleId="SC4208902">
    <w:name w:val="SC.4.208902"/>
    <w:rsid w:val="00D77D38"/>
    <w:rPr>
      <w:rFonts w:ascii="Century" w:hAnsi="Century" w:cs="Century" w:hint="default"/>
      <w:color w:val="000000"/>
      <w:sz w:val="22"/>
      <w:szCs w:val="22"/>
    </w:rPr>
  </w:style>
  <w:style w:type="character" w:customStyle="1" w:styleId="SC4208915">
    <w:name w:val="SC.4.208915"/>
    <w:rsid w:val="00D77D38"/>
    <w:rPr>
      <w:rFonts w:ascii="Century" w:hAnsi="Century" w:cs="Century" w:hint="default"/>
      <w:color w:val="000000"/>
      <w:sz w:val="13"/>
      <w:szCs w:val="13"/>
    </w:rPr>
  </w:style>
  <w:style w:type="character" w:customStyle="1" w:styleId="SC273764">
    <w:name w:val="SC.2.73764"/>
    <w:rsid w:val="00D77D38"/>
    <w:rPr>
      <w:rFonts w:ascii="Century" w:hAnsi="Century" w:cs="Century" w:hint="default"/>
      <w:color w:val="000000"/>
      <w:sz w:val="72"/>
      <w:szCs w:val="72"/>
    </w:rPr>
  </w:style>
  <w:style w:type="character" w:customStyle="1" w:styleId="SC273779">
    <w:name w:val="SC.2.73779"/>
    <w:rsid w:val="00D77D38"/>
    <w:rPr>
      <w:rFonts w:ascii="Century" w:hAnsi="Century" w:cs="Century" w:hint="default"/>
      <w:color w:val="000000"/>
      <w:sz w:val="40"/>
      <w:szCs w:val="40"/>
    </w:rPr>
  </w:style>
  <w:style w:type="character" w:customStyle="1" w:styleId="SC273763">
    <w:name w:val="SC.2.73763"/>
    <w:rsid w:val="00D77D38"/>
    <w:rPr>
      <w:rFonts w:ascii="Century" w:hAnsi="Century" w:cs="Century" w:hint="default"/>
      <w:b/>
      <w:bCs/>
      <w:color w:val="000000"/>
    </w:rPr>
  </w:style>
  <w:style w:type="character" w:customStyle="1" w:styleId="SC4208910">
    <w:name w:val="SC.4.208910"/>
    <w:rsid w:val="00D77D38"/>
    <w:rPr>
      <w:rFonts w:ascii="Century" w:hAnsi="Century" w:cs="Century" w:hint="default"/>
      <w:color w:val="000000"/>
      <w:sz w:val="28"/>
      <w:szCs w:val="28"/>
    </w:rPr>
  </w:style>
  <w:style w:type="character" w:customStyle="1" w:styleId="SC4208911">
    <w:name w:val="SC.4.208911"/>
    <w:rsid w:val="00D77D38"/>
    <w:rPr>
      <w:rFonts w:ascii="Century" w:hAnsi="Century" w:cs="Century" w:hint="default"/>
      <w:color w:val="000000"/>
    </w:rPr>
  </w:style>
  <w:style w:type="character" w:customStyle="1" w:styleId="articlesubtitle">
    <w:name w:val="article_sub_title"/>
    <w:basedOn w:val="DefaultParagraphFont"/>
    <w:rsid w:val="00D77D38"/>
  </w:style>
  <w:style w:type="character" w:customStyle="1" w:styleId="newsdate2">
    <w:name w:val="news_date2"/>
    <w:basedOn w:val="DefaultParagraphFont"/>
    <w:rsid w:val="00D77D38"/>
  </w:style>
  <w:style w:type="character" w:customStyle="1" w:styleId="readarticleheader">
    <w:name w:val="readarticleheader"/>
    <w:basedOn w:val="DefaultParagraphFont"/>
    <w:rsid w:val="00D77D38"/>
  </w:style>
  <w:style w:type="character" w:customStyle="1" w:styleId="UnderlineChar20">
    <w:name w:val="Underline Char2"/>
    <w:rsid w:val="00D77D38"/>
    <w:rPr>
      <w:rFonts w:ascii="Trebuchet MS" w:hAnsi="Trebuchet MS" w:hint="default"/>
      <w:u w:val="thick"/>
      <w:lang w:val="en-US" w:eastAsia="zh-CN" w:bidi="ar-SA"/>
    </w:rPr>
  </w:style>
  <w:style w:type="character" w:customStyle="1" w:styleId="BoldUnderliningChar">
    <w:name w:val="Bold Underlining Char"/>
    <w:rsid w:val="00D77D38"/>
    <w:rPr>
      <w:rFonts w:ascii="Arial Narrow" w:eastAsia="Times New Roman" w:hAnsi="Arial Narrow" w:hint="default"/>
      <w:b/>
      <w:bCs w:val="0"/>
      <w:szCs w:val="24"/>
      <w:u w:val="single"/>
      <w:lang w:val="en-GB" w:eastAsia="en-US" w:bidi="ar-SA"/>
    </w:rPr>
  </w:style>
  <w:style w:type="character" w:customStyle="1" w:styleId="medium-normal1">
    <w:name w:val="medium-normal1"/>
    <w:rsid w:val="00D77D38"/>
    <w:rPr>
      <w:rFonts w:ascii="Arial" w:hAnsi="Arial" w:cs="Arial" w:hint="default"/>
      <w:b w:val="0"/>
      <w:bCs w:val="0"/>
      <w:i w:val="0"/>
      <w:iCs w:val="0"/>
      <w:sz w:val="20"/>
      <w:szCs w:val="20"/>
    </w:rPr>
  </w:style>
  <w:style w:type="character" w:customStyle="1" w:styleId="UnderlinedCardChar0">
    <w:name w:val="Underlined Card Char"/>
    <w:rsid w:val="00D77D38"/>
    <w:rPr>
      <w:rFonts w:ascii="Palatino Linotype" w:hAnsi="Palatino Linotype" w:hint="default"/>
      <w:u w:val="single"/>
      <w:lang w:val="en-US" w:eastAsia="en-US" w:bidi="ar-SA"/>
    </w:rPr>
  </w:style>
  <w:style w:type="character" w:customStyle="1" w:styleId="char">
    <w:name w:val="char"/>
    <w:basedOn w:val="DefaultParagraphFont"/>
    <w:rsid w:val="00D77D38"/>
  </w:style>
  <w:style w:type="character" w:customStyle="1" w:styleId="UnderlineCharCharCharCharCharChar">
    <w:name w:val="Underline Char Char Char Char Char Char"/>
    <w:rsid w:val="00D77D38"/>
    <w:rPr>
      <w:rFonts w:ascii="Arial Narrow" w:hAnsi="Arial Narrow" w:hint="default"/>
      <w:szCs w:val="24"/>
      <w:u w:val="single"/>
      <w:lang w:val="en-US" w:eastAsia="en-US" w:bidi="ar-SA"/>
    </w:rPr>
  </w:style>
  <w:style w:type="character" w:customStyle="1" w:styleId="klink">
    <w:name w:val="klink"/>
    <w:basedOn w:val="DefaultParagraphFont"/>
    <w:rsid w:val="00D77D38"/>
  </w:style>
  <w:style w:type="character" w:customStyle="1" w:styleId="date10">
    <w:name w:val="date1"/>
    <w:basedOn w:val="DefaultParagraphFont"/>
    <w:rsid w:val="00D77D38"/>
  </w:style>
  <w:style w:type="character" w:customStyle="1" w:styleId="bolding1">
    <w:name w:val="bolding1"/>
    <w:rsid w:val="00D77D38"/>
    <w:rPr>
      <w:b/>
      <w:bCs/>
    </w:rPr>
  </w:style>
  <w:style w:type="character" w:customStyle="1" w:styleId="bookoptions1">
    <w:name w:val="book_options1"/>
    <w:rsid w:val="00D77D38"/>
    <w:rPr>
      <w:b/>
      <w:bCs/>
      <w:color w:val="333366"/>
    </w:rPr>
  </w:style>
  <w:style w:type="character" w:customStyle="1" w:styleId="descriptionblock">
    <w:name w:val="description block"/>
    <w:basedOn w:val="DefaultParagraphFont"/>
    <w:rsid w:val="00D77D38"/>
  </w:style>
  <w:style w:type="character" w:customStyle="1" w:styleId="detailsboxblock">
    <w:name w:val="detailsbox block"/>
    <w:basedOn w:val="DefaultParagraphFont"/>
    <w:rsid w:val="00D77D38"/>
  </w:style>
  <w:style w:type="character" w:customStyle="1" w:styleId="Char3">
    <w:name w:val="Char3"/>
    <w:rsid w:val="00D77D38"/>
    <w:rPr>
      <w:rFonts w:ascii="Arial" w:hAnsi="Arial" w:cs="Arial" w:hint="default"/>
      <w:bCs/>
      <w:u w:val="thick"/>
      <w:lang w:val="en-US" w:eastAsia="en-US" w:bidi="ar-SA"/>
    </w:rPr>
  </w:style>
  <w:style w:type="character" w:customStyle="1" w:styleId="texto11">
    <w:name w:val="texto11"/>
    <w:rsid w:val="00D77D38"/>
    <w:rPr>
      <w:rFonts w:ascii="Arial" w:hAnsi="Arial" w:cs="Arial" w:hint="default"/>
      <w:b w:val="0"/>
      <w:bCs w:val="0"/>
      <w:i w:val="0"/>
      <w:iCs w:val="0"/>
      <w:caps w:val="0"/>
      <w:color w:val="000000"/>
      <w:sz w:val="26"/>
      <w:szCs w:val="26"/>
    </w:rPr>
  </w:style>
  <w:style w:type="character" w:customStyle="1" w:styleId="CardTagChar">
    <w:name w:val="Card Tag Char"/>
    <w:rsid w:val="00D77D38"/>
    <w:rPr>
      <w:rFonts w:ascii="Arial Narrow" w:hAnsi="Arial Narrow" w:hint="default"/>
      <w:b/>
      <w:bCs w:val="0"/>
      <w:sz w:val="24"/>
      <w:szCs w:val="24"/>
      <w:lang w:val="en-US" w:eastAsia="en-US" w:bidi="ar-SA"/>
    </w:rPr>
  </w:style>
  <w:style w:type="character" w:customStyle="1" w:styleId="DebateCiteCharCharChar">
    <w:name w:val="Debate Cite Char Char Char"/>
    <w:rsid w:val="00D77D38"/>
    <w:rPr>
      <w:b/>
      <w:bCs w:val="0"/>
      <w:sz w:val="32"/>
      <w:szCs w:val="32"/>
      <w:lang w:val="en-US" w:eastAsia="en-US" w:bidi="ar-SA"/>
    </w:rPr>
  </w:style>
  <w:style w:type="character" w:customStyle="1" w:styleId="TagChar3">
    <w:name w:val="Tag Char3"/>
    <w:rsid w:val="00D77D38"/>
    <w:rPr>
      <w:rFonts w:ascii="Palatino Linotype" w:hAnsi="Palatino Linotype" w:hint="default"/>
      <w:b/>
      <w:bCs w:val="0"/>
      <w:sz w:val="24"/>
      <w:szCs w:val="24"/>
      <w:lang w:val="en-US" w:eastAsia="en-US" w:bidi="ar-SA"/>
    </w:rPr>
  </w:style>
  <w:style w:type="character" w:customStyle="1" w:styleId="TagandCiteChar">
    <w:name w:val="Tag and Cite Char"/>
    <w:rsid w:val="00D77D38"/>
    <w:rPr>
      <w:color w:val="333333"/>
      <w:sz w:val="22"/>
      <w:szCs w:val="22"/>
      <w:lang w:val="en-US" w:eastAsia="en-US" w:bidi="ar-SA"/>
    </w:rPr>
  </w:style>
  <w:style w:type="character" w:customStyle="1" w:styleId="Style10ptBold">
    <w:name w:val="Style 10 pt Bold"/>
    <w:rsid w:val="00D77D38"/>
    <w:rPr>
      <w:b/>
      <w:bCs/>
      <w:sz w:val="20"/>
    </w:rPr>
  </w:style>
  <w:style w:type="character" w:customStyle="1" w:styleId="text9">
    <w:name w:val="text9"/>
    <w:basedOn w:val="DefaultParagraphFont"/>
    <w:rsid w:val="00D77D38"/>
  </w:style>
  <w:style w:type="character" w:customStyle="1" w:styleId="text21">
    <w:name w:val="text21"/>
    <w:basedOn w:val="DefaultParagraphFont"/>
    <w:rsid w:val="00D77D38"/>
  </w:style>
  <w:style w:type="character" w:customStyle="1" w:styleId="text19">
    <w:name w:val="text19"/>
    <w:basedOn w:val="DefaultParagraphFont"/>
    <w:rsid w:val="00D77D38"/>
  </w:style>
  <w:style w:type="character" w:customStyle="1" w:styleId="term2">
    <w:name w:val="term2"/>
    <w:rsid w:val="00D77D38"/>
    <w:rPr>
      <w:b/>
      <w:bCs/>
    </w:rPr>
  </w:style>
  <w:style w:type="character" w:customStyle="1" w:styleId="pmterms12">
    <w:name w:val="pmterms12"/>
    <w:rsid w:val="00D77D38"/>
    <w:rPr>
      <w:b/>
      <w:bCs/>
      <w:i w:val="0"/>
      <w:iCs w:val="0"/>
      <w:color w:val="000000"/>
    </w:rPr>
  </w:style>
  <w:style w:type="character" w:customStyle="1" w:styleId="ToReadChar">
    <w:name w:val="To Read Char"/>
    <w:rsid w:val="00D77D38"/>
    <w:rPr>
      <w:rFonts w:ascii="Verdana" w:hAnsi="Verdana" w:hint="default"/>
      <w:b/>
      <w:bCs w:val="0"/>
      <w:szCs w:val="24"/>
      <w:u w:val="single"/>
      <w:lang w:val="en-US" w:eastAsia="en-US" w:bidi="ar-SA"/>
    </w:rPr>
  </w:style>
  <w:style w:type="character" w:customStyle="1" w:styleId="ToReadCharChar">
    <w:name w:val="To Read Char Char"/>
    <w:rsid w:val="00D77D38"/>
    <w:rPr>
      <w:rFonts w:ascii="Verdana" w:hAnsi="Verdana" w:hint="default"/>
      <w:b/>
      <w:bCs w:val="0"/>
      <w:szCs w:val="24"/>
      <w:u w:val="single"/>
      <w:lang w:val="en-US" w:eastAsia="en-US" w:bidi="ar-SA"/>
    </w:rPr>
  </w:style>
  <w:style w:type="character" w:customStyle="1" w:styleId="bio">
    <w:name w:val="bio"/>
    <w:basedOn w:val="DefaultParagraphFont"/>
    <w:rsid w:val="00D77D38"/>
  </w:style>
  <w:style w:type="character" w:customStyle="1" w:styleId="storytextstyle">
    <w:name w:val="storytextstyle"/>
    <w:basedOn w:val="DefaultParagraphFont"/>
    <w:rsid w:val="00D77D38"/>
  </w:style>
  <w:style w:type="character" w:customStyle="1" w:styleId="cardunderlinedCharChar">
    <w:name w:val="card underlined Char Char"/>
    <w:rsid w:val="00D77D38"/>
    <w:rPr>
      <w:rFonts w:ascii="Arial" w:hAnsi="Arial" w:cs="Arial" w:hint="default"/>
      <w:sz w:val="22"/>
      <w:szCs w:val="24"/>
      <w:u w:val="single"/>
      <w:lang w:val="en-US" w:eastAsia="en-US" w:bidi="ar-SA"/>
    </w:rPr>
  </w:style>
  <w:style w:type="character" w:customStyle="1" w:styleId="Style2Char0">
    <w:name w:val="Style2 Char"/>
    <w:rsid w:val="00D77D38"/>
    <w:rPr>
      <w:rFonts w:ascii="Book Antiqua" w:hAnsi="Book Antiqua" w:hint="default"/>
      <w:u w:val="thick"/>
      <w:lang w:val="en-US" w:eastAsia="en-US" w:bidi="ar-SA"/>
    </w:rPr>
  </w:style>
  <w:style w:type="character" w:customStyle="1" w:styleId="Style2Char1">
    <w:name w:val="Style2 Char1"/>
    <w:rsid w:val="00D77D38"/>
    <w:rPr>
      <w:rFonts w:ascii="Book Antiqua" w:hAnsi="Book Antiqua" w:hint="default"/>
      <w:szCs w:val="24"/>
      <w:u w:val="thick"/>
      <w:lang w:val="en-US" w:eastAsia="en-US" w:bidi="ar-SA"/>
    </w:rPr>
  </w:style>
  <w:style w:type="character" w:customStyle="1" w:styleId="articlehead21">
    <w:name w:val="articlehead21"/>
    <w:rsid w:val="00D77D38"/>
    <w:rPr>
      <w:rFonts w:ascii="Arial" w:hAnsi="Arial" w:cs="Arial" w:hint="default"/>
      <w:b/>
      <w:bCs/>
      <w:color w:val="660000"/>
      <w:sz w:val="20"/>
      <w:szCs w:val="20"/>
    </w:rPr>
  </w:style>
  <w:style w:type="character" w:customStyle="1" w:styleId="TagCiteChar1">
    <w:name w:val="Tag/Cite Char1"/>
    <w:rsid w:val="00D77D38"/>
    <w:rPr>
      <w:b/>
      <w:bCs w:val="0"/>
      <w:lang w:val="en-US" w:eastAsia="en-US" w:bidi="ar-SA"/>
    </w:rPr>
  </w:style>
  <w:style w:type="character" w:customStyle="1" w:styleId="goohl2">
    <w:name w:val="goohl2"/>
    <w:basedOn w:val="DefaultParagraphFont"/>
    <w:rsid w:val="00D77D38"/>
  </w:style>
  <w:style w:type="character" w:customStyle="1" w:styleId="CardCharChar0">
    <w:name w:val="Card Char Char"/>
    <w:rsid w:val="00D77D38"/>
    <w:rPr>
      <w:lang w:val="en-US" w:eastAsia="en-US" w:bidi="ar-SA"/>
    </w:rPr>
  </w:style>
  <w:style w:type="character" w:customStyle="1" w:styleId="BriefTitle1Char">
    <w:name w:val="Brief Title 1 Char"/>
    <w:rsid w:val="00D77D38"/>
    <w:rPr>
      <w:b/>
      <w:bCs w:val="0"/>
      <w:u w:val="single"/>
      <w:lang w:val="en-US" w:eastAsia="en-US" w:bidi="ar-SA"/>
    </w:rPr>
  </w:style>
  <w:style w:type="character" w:customStyle="1" w:styleId="TagCiteCharChar">
    <w:name w:val="Tag/Cite Char Char"/>
    <w:rsid w:val="00D77D38"/>
    <w:rPr>
      <w:b/>
      <w:bCs w:val="0"/>
      <w:lang w:val="en-US" w:eastAsia="en-US" w:bidi="ar-SA"/>
    </w:rPr>
  </w:style>
  <w:style w:type="character" w:customStyle="1" w:styleId="btx">
    <w:name w:val="btx"/>
    <w:basedOn w:val="DefaultParagraphFont"/>
    <w:rsid w:val="00D77D38"/>
  </w:style>
  <w:style w:type="character" w:customStyle="1" w:styleId="prodgeneral1">
    <w:name w:val="prodgeneral1"/>
    <w:rsid w:val="00D77D38"/>
    <w:rPr>
      <w:rFonts w:ascii="Verdana" w:hAnsi="Verdana" w:hint="default"/>
      <w:b w:val="0"/>
      <w:bCs w:val="0"/>
      <w:caps w:val="0"/>
      <w:color w:val="000000"/>
      <w:spacing w:val="0"/>
      <w:sz w:val="16"/>
      <w:szCs w:val="16"/>
    </w:rPr>
  </w:style>
  <w:style w:type="character" w:customStyle="1" w:styleId="summary1">
    <w:name w:val="summary1"/>
    <w:rsid w:val="00D77D38"/>
    <w:rPr>
      <w:rFonts w:ascii="Arial" w:hAnsi="Arial" w:cs="Arial" w:hint="default"/>
      <w:sz w:val="18"/>
      <w:szCs w:val="18"/>
    </w:rPr>
  </w:style>
  <w:style w:type="character" w:customStyle="1" w:styleId="text3">
    <w:name w:val="text3"/>
    <w:basedOn w:val="DefaultParagraphFont"/>
    <w:rsid w:val="00D77D38"/>
  </w:style>
  <w:style w:type="character" w:customStyle="1" w:styleId="cardtextsmallChar">
    <w:name w:val="card text small Char"/>
    <w:rsid w:val="00D77D38"/>
    <w:rPr>
      <w:rFonts w:ascii="Arial Narrow" w:hAnsi="Arial Narrow" w:hint="default"/>
      <w:sz w:val="16"/>
      <w:szCs w:val="24"/>
      <w:lang w:val="en-US" w:eastAsia="en-US" w:bidi="ar-SA"/>
    </w:rPr>
  </w:style>
  <w:style w:type="character" w:customStyle="1" w:styleId="countrytitle1">
    <w:name w:val="countrytitle1"/>
    <w:rsid w:val="00D77D38"/>
    <w:rPr>
      <w:rFonts w:ascii="Verdana" w:hAnsi="Verdana" w:hint="default"/>
      <w:b/>
      <w:bCs/>
      <w:color w:val="293643"/>
      <w:sz w:val="24"/>
      <w:szCs w:val="24"/>
    </w:rPr>
  </w:style>
  <w:style w:type="character" w:customStyle="1" w:styleId="storyheader1">
    <w:name w:val="storyheader1"/>
    <w:rsid w:val="00D77D38"/>
    <w:rPr>
      <w:rFonts w:ascii="Verdana" w:hAnsi="Verdana" w:hint="default"/>
      <w:b/>
      <w:bCs/>
      <w:color w:val="000000"/>
      <w:sz w:val="21"/>
      <w:szCs w:val="21"/>
    </w:rPr>
  </w:style>
  <w:style w:type="character" w:customStyle="1" w:styleId="cardunderlinedChar0">
    <w:name w:val="card underlined Char"/>
    <w:rsid w:val="00D77D38"/>
    <w:rPr>
      <w:rFonts w:ascii="Arial" w:hAnsi="Arial" w:cs="Arial" w:hint="default"/>
      <w:sz w:val="22"/>
      <w:szCs w:val="24"/>
      <w:u w:val="single"/>
      <w:lang w:val="en-US" w:eastAsia="en-US" w:bidi="ar-SA"/>
    </w:rPr>
  </w:style>
  <w:style w:type="character" w:customStyle="1" w:styleId="article1">
    <w:name w:val="article1"/>
    <w:rsid w:val="00D77D38"/>
    <w:rPr>
      <w:rFonts w:ascii="Verdana" w:hAnsi="Verdana" w:hint="default"/>
      <w:color w:val="333333"/>
      <w:sz w:val="16"/>
      <w:szCs w:val="16"/>
    </w:rPr>
  </w:style>
  <w:style w:type="character" w:customStyle="1" w:styleId="story-posted-date1">
    <w:name w:val="story-posted-date1"/>
    <w:rsid w:val="00D77D3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77D3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77D38"/>
  </w:style>
  <w:style w:type="character" w:customStyle="1" w:styleId="textmedium">
    <w:name w:val="textmedium"/>
    <w:basedOn w:val="DefaultParagraphFont"/>
    <w:rsid w:val="00D77D38"/>
  </w:style>
  <w:style w:type="character" w:customStyle="1" w:styleId="citation1">
    <w:name w:val="citation1"/>
    <w:rsid w:val="00D77D38"/>
    <w:rPr>
      <w:rFonts w:ascii="Verdana" w:hAnsi="Verdana" w:hint="default"/>
      <w:sz w:val="17"/>
      <w:szCs w:val="17"/>
    </w:rPr>
  </w:style>
  <w:style w:type="character" w:customStyle="1" w:styleId="hithighlite">
    <w:name w:val="hithighlite"/>
    <w:basedOn w:val="DefaultParagraphFont"/>
    <w:rsid w:val="00D77D38"/>
  </w:style>
  <w:style w:type="character" w:customStyle="1" w:styleId="articlecontent">
    <w:name w:val="articlecontent"/>
    <w:basedOn w:val="DefaultParagraphFont"/>
    <w:rsid w:val="00D77D38"/>
  </w:style>
  <w:style w:type="character" w:customStyle="1" w:styleId="fource1">
    <w:name w:val="fource1"/>
    <w:rsid w:val="00D77D38"/>
    <w:rPr>
      <w:sz w:val="34"/>
      <w:szCs w:val="34"/>
    </w:rPr>
  </w:style>
  <w:style w:type="character" w:customStyle="1" w:styleId="LanguageStrikeChar">
    <w:name w:val="Language Strike Char"/>
    <w:rsid w:val="00D77D38"/>
    <w:rPr>
      <w:rFonts w:ascii="Arial Narrow" w:hAnsi="Arial Narrow" w:hint="default"/>
      <w:strike/>
      <w:szCs w:val="24"/>
      <w:lang w:val="en-US" w:eastAsia="en-US" w:bidi="ar-SA"/>
    </w:rPr>
  </w:style>
  <w:style w:type="character" w:customStyle="1" w:styleId="normal11">
    <w:name w:val="normal1"/>
    <w:basedOn w:val="DefaultParagraphFont"/>
    <w:rsid w:val="00D77D38"/>
  </w:style>
  <w:style w:type="character" w:customStyle="1" w:styleId="ds">
    <w:name w:val="ds"/>
    <w:basedOn w:val="DefaultParagraphFont"/>
    <w:rsid w:val="00D77D38"/>
  </w:style>
  <w:style w:type="character" w:customStyle="1" w:styleId="UnderliningChar1">
    <w:name w:val="Underlining Char1"/>
    <w:rsid w:val="00D77D38"/>
    <w:rPr>
      <w:rFonts w:ascii="Arial Narrow" w:hAnsi="Arial Narrow" w:hint="default"/>
      <w:szCs w:val="24"/>
      <w:u w:val="single"/>
      <w:lang w:val="en-US" w:eastAsia="en-US" w:bidi="ar-SA"/>
    </w:rPr>
  </w:style>
  <w:style w:type="character" w:customStyle="1" w:styleId="UnderliningChar2">
    <w:name w:val="Underlining Char2"/>
    <w:rsid w:val="00D77D38"/>
    <w:rPr>
      <w:rFonts w:ascii="Arial Narrow" w:hAnsi="Arial Narrow" w:hint="default"/>
      <w:szCs w:val="24"/>
      <w:u w:val="single"/>
      <w:lang w:val="en-US" w:eastAsia="en-US" w:bidi="ar-SA"/>
    </w:rPr>
  </w:style>
  <w:style w:type="character" w:customStyle="1" w:styleId="MicroTextChar1">
    <w:name w:val="MicroText Char1"/>
    <w:rsid w:val="00D77D38"/>
    <w:rPr>
      <w:rFonts w:ascii="Arial Narrow" w:hAnsi="Arial Narrow" w:hint="default"/>
      <w:sz w:val="12"/>
      <w:szCs w:val="24"/>
      <w:lang w:val="en-US" w:eastAsia="en-US" w:bidi="ar-SA"/>
    </w:rPr>
  </w:style>
  <w:style w:type="character" w:customStyle="1" w:styleId="DefaultPara">
    <w:name w:val="Default Para"/>
    <w:rsid w:val="00D77D38"/>
    <w:rPr>
      <w:sz w:val="20"/>
    </w:rPr>
  </w:style>
  <w:style w:type="character" w:customStyle="1" w:styleId="SYSHYPERTEXT">
    <w:name w:val="SYS_HYPERTEXT"/>
    <w:rsid w:val="00D77D38"/>
    <w:rPr>
      <w:color w:val="0000FF"/>
      <w:u w:val="single"/>
    </w:rPr>
  </w:style>
  <w:style w:type="character" w:customStyle="1" w:styleId="Hyperlink1">
    <w:name w:val="Hyperlink1"/>
    <w:rsid w:val="00D77D3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77D3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77D38"/>
    <w:rPr>
      <w:rFonts w:ascii="Arial Narrow" w:hAnsi="Arial Narrow" w:hint="default"/>
      <w:noProof w:val="0"/>
      <w:szCs w:val="24"/>
      <w:u w:val="single"/>
      <w:lang w:val="en-US" w:eastAsia="en-US" w:bidi="ar-SA"/>
    </w:rPr>
  </w:style>
  <w:style w:type="character" w:customStyle="1" w:styleId="BlockHeading1Char">
    <w:name w:val="Block Heading 1 Char"/>
    <w:rsid w:val="00D77D38"/>
    <w:rPr>
      <w:rFonts w:ascii="Georgia" w:hAnsi="Georgia" w:hint="default"/>
      <w:b/>
      <w:bCs w:val="0"/>
      <w:color w:val="000000"/>
      <w:sz w:val="48"/>
      <w:szCs w:val="48"/>
      <w:lang w:val="en-US" w:eastAsia="en-US" w:bidi="ar-SA"/>
    </w:rPr>
  </w:style>
  <w:style w:type="character" w:customStyle="1" w:styleId="citationunderlineChar">
    <w:name w:val="citation/underline Char"/>
    <w:rsid w:val="00D77D38"/>
    <w:rPr>
      <w:b/>
      <w:bCs w:val="0"/>
      <w:sz w:val="24"/>
      <w:szCs w:val="24"/>
      <w:u w:val="single"/>
      <w:lang w:val="en-US" w:eastAsia="en-US" w:bidi="ar-SA"/>
    </w:rPr>
  </w:style>
  <w:style w:type="character" w:customStyle="1" w:styleId="StyleTagTimesNewRomanChar">
    <w:name w:val="Style Tag + Times New Roman Char"/>
    <w:rsid w:val="00D77D3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77D38"/>
    <w:rPr>
      <w:rFonts w:ascii="Arial Narrow" w:hAnsi="Arial Narrow" w:cs="Arial" w:hint="default"/>
      <w:b/>
      <w:bCs/>
      <w:iCs/>
      <w:sz w:val="24"/>
      <w:szCs w:val="28"/>
      <w:lang w:val="en-US" w:eastAsia="en-US" w:bidi="ar-SA"/>
    </w:rPr>
  </w:style>
  <w:style w:type="character" w:customStyle="1" w:styleId="UnderliningCharChar">
    <w:name w:val="Underlining Char Char"/>
    <w:rsid w:val="00D77D38"/>
    <w:rPr>
      <w:rFonts w:ascii="Arial Narrow" w:hAnsi="Arial Narrow" w:hint="default"/>
      <w:szCs w:val="24"/>
      <w:u w:val="single"/>
      <w:lang w:val="en-US" w:eastAsia="en-US" w:bidi="ar-SA"/>
    </w:rPr>
  </w:style>
  <w:style w:type="character" w:customStyle="1" w:styleId="StyleArialNarrow12ptBold">
    <w:name w:val="Style Arial Narrow 12 pt Bold"/>
    <w:rsid w:val="00D77D38"/>
    <w:rPr>
      <w:rFonts w:ascii="Arial Narrow" w:hAnsi="Arial Narrow" w:hint="default"/>
      <w:b/>
      <w:bCs/>
      <w:sz w:val="24"/>
    </w:rPr>
  </w:style>
  <w:style w:type="character" w:customStyle="1" w:styleId="Style1CharChar">
    <w:name w:val="Style1 Char Char"/>
    <w:rsid w:val="00D77D3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77D3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77D38"/>
    <w:rPr>
      <w:noProof w:val="0"/>
      <w:u w:val="single"/>
      <w:lang w:val="en-US" w:eastAsia="en-US" w:bidi="ar-SA"/>
    </w:rPr>
  </w:style>
  <w:style w:type="character" w:customStyle="1" w:styleId="UnderlinedCharChar1">
    <w:name w:val="Underlined Char Char1"/>
    <w:rsid w:val="00D77D38"/>
    <w:rPr>
      <w:rFonts w:ascii="Bell MT" w:eastAsia="Times New Roman" w:hAnsi="Bell MT" w:hint="default"/>
      <w:bCs/>
      <w:iCs/>
      <w:sz w:val="22"/>
      <w:u w:val="single"/>
    </w:rPr>
  </w:style>
  <w:style w:type="character" w:customStyle="1" w:styleId="Heading2CharChar2">
    <w:name w:val="Heading 2 Char Char2"/>
    <w:rsid w:val="00D77D38"/>
    <w:rPr>
      <w:rFonts w:ascii="Arial" w:hAnsi="Arial" w:cs="Arial" w:hint="default"/>
      <w:b/>
      <w:bCs/>
      <w:iCs/>
      <w:sz w:val="22"/>
      <w:szCs w:val="28"/>
      <w:lang w:val="en-US" w:eastAsia="en-US" w:bidi="ar-SA"/>
    </w:rPr>
  </w:style>
  <w:style w:type="character" w:customStyle="1" w:styleId="doctitle">
    <w:name w:val="doctitle"/>
    <w:rsid w:val="00D77D38"/>
  </w:style>
  <w:style w:type="character" w:customStyle="1" w:styleId="cardtext-underlined0">
    <w:name w:val="card text- underlined"/>
    <w:rsid w:val="00D77D38"/>
    <w:rPr>
      <w:rFonts w:ascii="Garamond" w:hAnsi="Garamond" w:hint="default"/>
      <w:u w:val="single"/>
    </w:rPr>
  </w:style>
  <w:style w:type="character" w:customStyle="1" w:styleId="BodyText1">
    <w:name w:val="Body Text1"/>
    <w:basedOn w:val="DefaultParagraphFont"/>
    <w:rsid w:val="00D77D3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77D38"/>
  </w:style>
  <w:style w:type="character" w:customStyle="1" w:styleId="BriefTitleChar">
    <w:name w:val="Brief Title Char"/>
    <w:basedOn w:val="DefaultParagraphFont"/>
    <w:rsid w:val="00D77D38"/>
    <w:rPr>
      <w:b/>
      <w:bCs w:val="0"/>
      <w:sz w:val="24"/>
      <w:szCs w:val="24"/>
      <w:u w:val="single"/>
      <w:lang w:val="en-US" w:eastAsia="en-US" w:bidi="ar-SA"/>
    </w:rPr>
  </w:style>
  <w:style w:type="character" w:customStyle="1" w:styleId="BriefTitle2Char">
    <w:name w:val="Brief Title 2 Char"/>
    <w:basedOn w:val="BriefTitleChar"/>
    <w:rsid w:val="00D77D3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77D3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77D38"/>
    <w:rPr>
      <w:rFonts w:ascii="Georgia" w:hAnsi="Georgia" w:hint="default"/>
      <w:b/>
      <w:bCs w:val="0"/>
      <w:sz w:val="24"/>
    </w:rPr>
  </w:style>
  <w:style w:type="character" w:customStyle="1" w:styleId="Emphasis20">
    <w:name w:val="Emphasis 2"/>
    <w:uiPriority w:val="1"/>
    <w:qFormat/>
    <w:rsid w:val="00D77D3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77D38"/>
    <w:rPr>
      <w:rFonts w:ascii="AGaramond" w:hAnsi="AGaramond" w:cs="AGaramond" w:hint="default"/>
      <w:color w:val="211D1E"/>
      <w:sz w:val="14"/>
      <w:szCs w:val="14"/>
    </w:rPr>
  </w:style>
  <w:style w:type="character" w:customStyle="1" w:styleId="CharacterStyle2">
    <w:name w:val="Character Style 2"/>
    <w:uiPriority w:val="99"/>
    <w:rsid w:val="00D77D38"/>
    <w:rPr>
      <w:sz w:val="20"/>
      <w:szCs w:val="20"/>
    </w:rPr>
  </w:style>
  <w:style w:type="character" w:customStyle="1" w:styleId="cross-head">
    <w:name w:val="cross-head"/>
    <w:rsid w:val="00D77D38"/>
  </w:style>
  <w:style w:type="character" w:customStyle="1" w:styleId="Subtitle1">
    <w:name w:val="Subtitle1"/>
    <w:rsid w:val="00D77D38"/>
  </w:style>
  <w:style w:type="character" w:customStyle="1" w:styleId="metaorigin">
    <w:name w:val="meta_origin"/>
    <w:rsid w:val="00D77D38"/>
  </w:style>
  <w:style w:type="character" w:customStyle="1" w:styleId="mandelbrotrefrag">
    <w:name w:val="mandelbrot_refrag"/>
    <w:rsid w:val="00D77D38"/>
  </w:style>
  <w:style w:type="character" w:customStyle="1" w:styleId="eminfo">
    <w:name w:val="eminfo"/>
    <w:rsid w:val="00D77D38"/>
  </w:style>
  <w:style w:type="character" w:customStyle="1" w:styleId="emhighlight">
    <w:name w:val="emhighlight"/>
    <w:rsid w:val="00D77D38"/>
  </w:style>
  <w:style w:type="character" w:customStyle="1" w:styleId="name">
    <w:name w:val="name"/>
    <w:rsid w:val="00D77D38"/>
  </w:style>
  <w:style w:type="character" w:customStyle="1" w:styleId="tkrname">
    <w:name w:val="tkrname"/>
    <w:rsid w:val="00D77D38"/>
  </w:style>
  <w:style w:type="character" w:customStyle="1" w:styleId="tkrchange">
    <w:name w:val="tkrchange"/>
    <w:rsid w:val="00D77D38"/>
  </w:style>
  <w:style w:type="character" w:customStyle="1" w:styleId="source-org">
    <w:name w:val="source-org"/>
    <w:rsid w:val="00D77D38"/>
  </w:style>
  <w:style w:type="character" w:customStyle="1" w:styleId="updated">
    <w:name w:val="updated"/>
    <w:rsid w:val="00D77D38"/>
  </w:style>
  <w:style w:type="character" w:customStyle="1" w:styleId="last">
    <w:name w:val="last"/>
    <w:rsid w:val="00D77D38"/>
  </w:style>
  <w:style w:type="character" w:customStyle="1" w:styleId="Style11ptBoldUnderline1">
    <w:name w:val="Style 11 pt Bold Underline1"/>
    <w:rsid w:val="00D77D38"/>
    <w:rPr>
      <w:b/>
      <w:bCs/>
      <w:sz w:val="20"/>
      <w:u w:val="single"/>
    </w:rPr>
  </w:style>
  <w:style w:type="character" w:customStyle="1" w:styleId="StyleStyleunderlineBold11pt">
    <w:name w:val="Style Style underline + Bold + 11 pt"/>
    <w:rsid w:val="00D77D38"/>
    <w:rPr>
      <w:bCs/>
      <w:sz w:val="20"/>
      <w:u w:val="single"/>
    </w:rPr>
  </w:style>
  <w:style w:type="character" w:customStyle="1" w:styleId="StyleunderlineAsianTimesNewRomanBold">
    <w:name w:val="Style underline + (Asian) Times New Roman Bold"/>
    <w:rsid w:val="00D77D3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77D38"/>
    <w:rPr>
      <w:b/>
      <w:bCs/>
      <w:sz w:val="20"/>
      <w:u w:val="single"/>
      <w:bdr w:val="single" w:sz="4" w:space="0" w:color="auto" w:frame="1"/>
    </w:rPr>
  </w:style>
  <w:style w:type="character" w:customStyle="1" w:styleId="A5">
    <w:name w:val="A5"/>
    <w:uiPriority w:val="99"/>
    <w:rsid w:val="00D77D38"/>
    <w:rPr>
      <w:rFonts w:ascii="Times New Roman" w:hAnsi="Times New Roman" w:cs="Times New Roman" w:hint="default"/>
      <w:color w:val="000000"/>
      <w:sz w:val="13"/>
      <w:szCs w:val="13"/>
    </w:rPr>
  </w:style>
  <w:style w:type="character" w:customStyle="1" w:styleId="quotepeekbase">
    <w:name w:val="quotepeekbase"/>
    <w:rsid w:val="00D77D38"/>
  </w:style>
  <w:style w:type="character" w:customStyle="1" w:styleId="cardChar1">
    <w:name w:val="card Char1"/>
    <w:rsid w:val="00D77D38"/>
    <w:rPr>
      <w:rFonts w:ascii="Calibri" w:eastAsia="Calibri" w:hAnsi="Calibri" w:cs="Calibri" w:hint="default"/>
      <w:sz w:val="24"/>
      <w:szCs w:val="22"/>
      <w:lang w:val="x-none" w:eastAsia="x-none"/>
    </w:rPr>
  </w:style>
  <w:style w:type="character" w:customStyle="1" w:styleId="NormalCard">
    <w:name w:val="Normal Card"/>
    <w:uiPriority w:val="1"/>
    <w:qFormat/>
    <w:rsid w:val="00D77D38"/>
    <w:rPr>
      <w:rFonts w:ascii="Times New Roman" w:hAnsi="Times New Roman" w:cs="Times New Roman" w:hint="default"/>
      <w:sz w:val="24"/>
    </w:rPr>
  </w:style>
  <w:style w:type="character" w:customStyle="1" w:styleId="HighlightedUnderline0">
    <w:name w:val="Highlighted Underline"/>
    <w:uiPriority w:val="1"/>
    <w:qFormat/>
    <w:rsid w:val="00D77D3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77D38"/>
    <w:rPr>
      <w:rFonts w:ascii="Times New Roman" w:hAnsi="Times New Roman" w:cs="Times New Roman" w:hint="default"/>
      <w:sz w:val="16"/>
      <w:szCs w:val="16"/>
    </w:rPr>
  </w:style>
  <w:style w:type="character" w:customStyle="1" w:styleId="timebox">
    <w:name w:val="timebox"/>
    <w:rsid w:val="00D77D38"/>
  </w:style>
  <w:style w:type="character" w:customStyle="1" w:styleId="Heading2Subtext">
    <w:name w:val="Heading 2 Subtext"/>
    <w:rsid w:val="00D77D38"/>
    <w:rPr>
      <w:rFonts w:ascii="Times New Roman" w:hAnsi="Times New Roman" w:cs="Times New Roman" w:hint="default"/>
      <w:sz w:val="16"/>
    </w:rPr>
  </w:style>
  <w:style w:type="character" w:customStyle="1" w:styleId="-SmallText-">
    <w:name w:val="-Small Text-"/>
    <w:rsid w:val="00D77D38"/>
    <w:rPr>
      <w:rFonts w:ascii="Garamond" w:hAnsi="Garamond" w:hint="default"/>
      <w:sz w:val="16"/>
    </w:rPr>
  </w:style>
  <w:style w:type="character" w:customStyle="1" w:styleId="label">
    <w:name w:val="label"/>
    <w:rsid w:val="00D77D38"/>
  </w:style>
  <w:style w:type="character" w:customStyle="1" w:styleId="BoldUnderlineCharChar">
    <w:name w:val="BoldUnderline Char Char"/>
    <w:rsid w:val="00D77D3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77D38"/>
  </w:style>
  <w:style w:type="character" w:customStyle="1" w:styleId="FontStyle477">
    <w:name w:val="Font Style477"/>
    <w:basedOn w:val="DefaultParagraphFont"/>
    <w:uiPriority w:val="99"/>
    <w:rsid w:val="00D77D38"/>
    <w:rPr>
      <w:rFonts w:ascii="Times New Roman" w:hAnsi="Times New Roman" w:cs="Times New Roman" w:hint="default"/>
      <w:sz w:val="18"/>
      <w:szCs w:val="18"/>
    </w:rPr>
  </w:style>
  <w:style w:type="character" w:customStyle="1" w:styleId="FontStyle505">
    <w:name w:val="Font Style505"/>
    <w:basedOn w:val="DefaultParagraphFont"/>
    <w:uiPriority w:val="99"/>
    <w:rsid w:val="00D77D38"/>
    <w:rPr>
      <w:rFonts w:ascii="Times New Roman" w:hAnsi="Times New Roman" w:cs="Times New Roman" w:hint="default"/>
      <w:sz w:val="18"/>
      <w:szCs w:val="18"/>
    </w:rPr>
  </w:style>
  <w:style w:type="character" w:customStyle="1" w:styleId="FontStyle514">
    <w:name w:val="Font Style514"/>
    <w:basedOn w:val="DefaultParagraphFont"/>
    <w:uiPriority w:val="99"/>
    <w:rsid w:val="00D77D38"/>
    <w:rPr>
      <w:rFonts w:ascii="Times New Roman" w:hAnsi="Times New Roman" w:cs="Times New Roman" w:hint="default"/>
      <w:sz w:val="14"/>
      <w:szCs w:val="14"/>
    </w:rPr>
  </w:style>
  <w:style w:type="character" w:customStyle="1" w:styleId="FontStyle500">
    <w:name w:val="Font Style500"/>
    <w:basedOn w:val="DefaultParagraphFont"/>
    <w:uiPriority w:val="99"/>
    <w:rsid w:val="00D77D38"/>
    <w:rPr>
      <w:rFonts w:ascii="Times New Roman" w:hAnsi="Times New Roman" w:cs="Times New Roman" w:hint="default"/>
      <w:b/>
      <w:bCs/>
      <w:sz w:val="16"/>
      <w:szCs w:val="16"/>
    </w:rPr>
  </w:style>
  <w:style w:type="character" w:customStyle="1" w:styleId="CardCite1">
    <w:name w:val="CardCite1"/>
    <w:qFormat/>
    <w:rsid w:val="00D77D3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77D3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77D38"/>
    <w:rPr>
      <w:rFonts w:ascii="Times New Roman" w:hAnsi="Times New Roman" w:cs="Times New Roman" w:hint="default"/>
      <w:b/>
      <w:bCs/>
      <w:sz w:val="22"/>
      <w:szCs w:val="22"/>
    </w:rPr>
  </w:style>
  <w:style w:type="character" w:customStyle="1" w:styleId="CharacterStyle3">
    <w:name w:val="Character Style 3"/>
    <w:uiPriority w:val="99"/>
    <w:rsid w:val="00D77D38"/>
    <w:rPr>
      <w:rFonts w:ascii="Bookman Old Style" w:hAnsi="Bookman Old Style" w:cs="Bookman Old Style" w:hint="default"/>
      <w:spacing w:val="-5"/>
      <w:sz w:val="18"/>
      <w:szCs w:val="18"/>
    </w:rPr>
  </w:style>
  <w:style w:type="character" w:customStyle="1" w:styleId="Style8pt1">
    <w:name w:val="Style 8 pt1"/>
    <w:rsid w:val="00D77D38"/>
    <w:rPr>
      <w:rFonts w:ascii="Georgia" w:hAnsi="Georgia" w:hint="default"/>
      <w:sz w:val="16"/>
    </w:rPr>
  </w:style>
  <w:style w:type="character" w:customStyle="1" w:styleId="UnderlineStyleChar7">
    <w:name w:val="Underline Style Char7"/>
    <w:rsid w:val="00D77D38"/>
    <w:rPr>
      <w:rFonts w:ascii="Garamond" w:hAnsi="Garamond" w:hint="default"/>
      <w:sz w:val="22"/>
      <w:szCs w:val="24"/>
      <w:u w:val="single"/>
      <w:lang w:val="en-US" w:eastAsia="en-US" w:bidi="ar-SA"/>
    </w:rPr>
  </w:style>
  <w:style w:type="character" w:customStyle="1" w:styleId="StyleArial6ptBold">
    <w:name w:val="Style Arial 6 pt Bold"/>
    <w:rsid w:val="00D77D38"/>
    <w:rPr>
      <w:rFonts w:ascii="Arial" w:hAnsi="Arial" w:cs="Arial" w:hint="default"/>
      <w:bCs/>
      <w:sz w:val="12"/>
    </w:rPr>
  </w:style>
  <w:style w:type="character" w:customStyle="1" w:styleId="Heading2Char5">
    <w:name w:val="Heading 2 Char5"/>
    <w:rsid w:val="00D77D38"/>
    <w:rPr>
      <w:rFonts w:ascii="Garamond" w:hAnsi="Garamond" w:cs="Arial" w:hint="default"/>
      <w:b/>
      <w:bCs/>
      <w:iCs/>
      <w:sz w:val="24"/>
      <w:szCs w:val="28"/>
      <w:lang w:val="en-US" w:eastAsia="en-US" w:bidi="ar-SA"/>
    </w:rPr>
  </w:style>
  <w:style w:type="character" w:customStyle="1" w:styleId="TagGreg">
    <w:name w:val="TagGreg"/>
    <w:uiPriority w:val="1"/>
    <w:qFormat/>
    <w:rsid w:val="00D77D38"/>
    <w:rPr>
      <w:b/>
      <w:bCs w:val="0"/>
      <w:sz w:val="24"/>
    </w:rPr>
  </w:style>
  <w:style w:type="character" w:customStyle="1" w:styleId="StyleDebateUnderline10pt">
    <w:name w:val="Style Debate Underline + 10 pt"/>
    <w:rsid w:val="00D77D38"/>
    <w:rPr>
      <w:rFonts w:ascii="Times New Roman" w:hAnsi="Times New Roman" w:cs="Times New Roman" w:hint="default"/>
      <w:sz w:val="20"/>
      <w:szCs w:val="20"/>
      <w:u w:val="single"/>
    </w:rPr>
  </w:style>
  <w:style w:type="character" w:customStyle="1" w:styleId="underlinedCharChar0">
    <w:name w:val="underlined Char Char"/>
    <w:locked/>
    <w:rsid w:val="00D77D38"/>
    <w:rPr>
      <w:u w:val="single"/>
    </w:rPr>
  </w:style>
  <w:style w:type="character" w:customStyle="1" w:styleId="SourceBold">
    <w:name w:val="Source Bold"/>
    <w:rsid w:val="00D77D38"/>
    <w:rPr>
      <w:rFonts w:ascii="Arial Narrow" w:hAnsi="Arial Narrow" w:hint="default"/>
      <w:b/>
      <w:bCs w:val="0"/>
      <w:strike w:val="0"/>
      <w:dstrike w:val="0"/>
      <w:sz w:val="24"/>
      <w:u w:val="none"/>
      <w:effect w:val="none"/>
    </w:rPr>
  </w:style>
  <w:style w:type="character" w:customStyle="1" w:styleId="2xBoldUnderline">
    <w:name w:val="2x_Bold_Underline"/>
    <w:rsid w:val="00D77D38"/>
    <w:rPr>
      <w:b/>
      <w:bCs/>
      <w:sz w:val="24"/>
      <w:u w:val="thick"/>
    </w:rPr>
  </w:style>
  <w:style w:type="character" w:customStyle="1" w:styleId="Dottedunderline">
    <w:name w:val="Dotted underline"/>
    <w:rsid w:val="00D77D38"/>
    <w:rPr>
      <w:u w:val="dotted"/>
    </w:rPr>
  </w:style>
  <w:style w:type="character" w:customStyle="1" w:styleId="readChar">
    <w:name w:val="read Char"/>
    <w:rsid w:val="00D77D38"/>
    <w:rPr>
      <w:szCs w:val="22"/>
      <w:u w:val="single"/>
      <w:lang w:val="en-US" w:eastAsia="en-US" w:bidi="ar-SA"/>
    </w:rPr>
  </w:style>
  <w:style w:type="character" w:customStyle="1" w:styleId="underlining0">
    <w:name w:val="underlining"/>
    <w:rsid w:val="00D77D38"/>
    <w:rPr>
      <w:u w:val="single"/>
    </w:rPr>
  </w:style>
  <w:style w:type="character" w:customStyle="1" w:styleId="btitle">
    <w:name w:val="btitle"/>
    <w:rsid w:val="00D77D38"/>
  </w:style>
  <w:style w:type="character" w:customStyle="1" w:styleId="green">
    <w:name w:val="green"/>
    <w:rsid w:val="00D77D38"/>
  </w:style>
  <w:style w:type="character" w:customStyle="1" w:styleId="BodyText20">
    <w:name w:val="Body Text2"/>
    <w:rsid w:val="00D77D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77D3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77D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77D3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77D3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77D3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77D3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77D38"/>
    <w:rPr>
      <w:rFonts w:ascii="Sylfaen" w:hAnsi="Sylfaen" w:cs="Sylfaen" w:hint="default"/>
      <w:i/>
      <w:iCs/>
      <w:strike w:val="0"/>
      <w:dstrike w:val="0"/>
      <w:sz w:val="19"/>
      <w:szCs w:val="19"/>
      <w:u w:val="none"/>
      <w:effect w:val="none"/>
      <w:shd w:val="clear" w:color="auto" w:fill="FFFFFF"/>
    </w:rPr>
  </w:style>
  <w:style w:type="character" w:customStyle="1" w:styleId="1">
    <w:name w:val="1"/>
    <w:rsid w:val="00D77D38"/>
    <w:rPr>
      <w:rFonts w:ascii="Arial" w:hAnsi="Arial" w:cs="Arial" w:hint="default"/>
      <w:bCs/>
      <w:sz w:val="20"/>
      <w:u w:val="single"/>
      <w:lang w:val="en-US" w:eastAsia="en-US" w:bidi="ar-SA"/>
    </w:rPr>
  </w:style>
  <w:style w:type="character" w:customStyle="1" w:styleId="CharChar31">
    <w:name w:val="Char Char31"/>
    <w:rsid w:val="00D77D38"/>
    <w:rPr>
      <w:rFonts w:ascii="Arial" w:hAnsi="Arial" w:cs="Arial" w:hint="default"/>
      <w:b/>
      <w:bCs/>
      <w:iCs/>
      <w:lang w:val="en-US" w:eastAsia="en-US" w:bidi="ar-SA"/>
    </w:rPr>
  </w:style>
  <w:style w:type="character" w:customStyle="1" w:styleId="Subtitle2">
    <w:name w:val="Subtitle2"/>
    <w:rsid w:val="00D77D38"/>
  </w:style>
  <w:style w:type="character" w:customStyle="1" w:styleId="drop">
    <w:name w:val="drop"/>
    <w:rsid w:val="00D77D38"/>
  </w:style>
  <w:style w:type="character" w:customStyle="1" w:styleId="bioline">
    <w:name w:val="bioline"/>
    <w:rsid w:val="00D77D38"/>
  </w:style>
  <w:style w:type="character" w:customStyle="1" w:styleId="articletitle0">
    <w:name w:val="article_title"/>
    <w:rsid w:val="00D77D38"/>
  </w:style>
  <w:style w:type="character" w:customStyle="1" w:styleId="A4">
    <w:name w:val="A4"/>
    <w:uiPriority w:val="99"/>
    <w:rsid w:val="00D77D38"/>
    <w:rPr>
      <w:color w:val="000000"/>
    </w:rPr>
  </w:style>
  <w:style w:type="character" w:customStyle="1" w:styleId="s2">
    <w:name w:val="s2"/>
    <w:rsid w:val="00D77D38"/>
  </w:style>
  <w:style w:type="character" w:customStyle="1" w:styleId="s4">
    <w:name w:val="s4"/>
    <w:rsid w:val="00D77D38"/>
  </w:style>
  <w:style w:type="character" w:customStyle="1" w:styleId="s5">
    <w:name w:val="s5"/>
    <w:rsid w:val="00D77D38"/>
  </w:style>
  <w:style w:type="character" w:customStyle="1" w:styleId="cap">
    <w:name w:val="cap"/>
    <w:rsid w:val="00D77D38"/>
  </w:style>
  <w:style w:type="character" w:customStyle="1" w:styleId="rightsnotice">
    <w:name w:val="rightsnotice"/>
    <w:rsid w:val="00D77D38"/>
  </w:style>
  <w:style w:type="character" w:customStyle="1" w:styleId="Caption1">
    <w:name w:val="Caption1"/>
    <w:rsid w:val="00D77D38"/>
  </w:style>
  <w:style w:type="character" w:customStyle="1" w:styleId="credit">
    <w:name w:val="credit"/>
    <w:rsid w:val="00D77D38"/>
  </w:style>
  <w:style w:type="character" w:customStyle="1" w:styleId="scaps">
    <w:name w:val="scaps"/>
    <w:rsid w:val="00D77D38"/>
  </w:style>
  <w:style w:type="character" w:customStyle="1" w:styleId="current-article">
    <w:name w:val="current-article"/>
    <w:rsid w:val="00D77D38"/>
  </w:style>
  <w:style w:type="character" w:customStyle="1" w:styleId="related-current-indicator">
    <w:name w:val="related-current-indicator"/>
    <w:rsid w:val="00D77D38"/>
  </w:style>
  <w:style w:type="character" w:customStyle="1" w:styleId="bylclear">
    <w:name w:val="bylclear"/>
    <w:rsid w:val="00D77D38"/>
  </w:style>
  <w:style w:type="character" w:customStyle="1" w:styleId="timestamp">
    <w:name w:val="timestamp"/>
    <w:rsid w:val="00D77D38"/>
  </w:style>
  <w:style w:type="character" w:customStyle="1" w:styleId="comments">
    <w:name w:val="comments"/>
    <w:rsid w:val="00D77D38"/>
  </w:style>
  <w:style w:type="character" w:customStyle="1" w:styleId="essaytext">
    <w:name w:val="essaytext"/>
    <w:rsid w:val="00D77D38"/>
  </w:style>
  <w:style w:type="character" w:customStyle="1" w:styleId="username">
    <w:name w:val="username"/>
    <w:rsid w:val="00D77D38"/>
  </w:style>
  <w:style w:type="character" w:customStyle="1" w:styleId="toplinks">
    <w:name w:val="toplinks"/>
    <w:rsid w:val="00D77D38"/>
  </w:style>
  <w:style w:type="character" w:customStyle="1" w:styleId="A3">
    <w:name w:val="A3"/>
    <w:uiPriority w:val="99"/>
    <w:rsid w:val="00D77D38"/>
    <w:rPr>
      <w:rFonts w:ascii="Perpetua" w:hAnsi="Perpetua" w:cs="Perpetua" w:hint="default"/>
      <w:color w:val="000000"/>
      <w:sz w:val="15"/>
      <w:szCs w:val="15"/>
    </w:rPr>
  </w:style>
  <w:style w:type="character" w:customStyle="1" w:styleId="see">
    <w:name w:val="see"/>
    <w:rsid w:val="00D77D38"/>
  </w:style>
  <w:style w:type="character" w:customStyle="1" w:styleId="first-letter">
    <w:name w:val="first-letter"/>
    <w:rsid w:val="00D77D38"/>
  </w:style>
  <w:style w:type="character" w:customStyle="1" w:styleId="focusparagraph">
    <w:name w:val="focusparagraph"/>
    <w:rsid w:val="00D77D38"/>
  </w:style>
  <w:style w:type="character" w:customStyle="1" w:styleId="lightblue">
    <w:name w:val="lightblue"/>
    <w:rsid w:val="00D77D38"/>
  </w:style>
  <w:style w:type="character" w:customStyle="1" w:styleId="StyleUnderlineCharChar9pt">
    <w:name w:val="Style Underline Char Char + 9 pt"/>
    <w:rsid w:val="00D77D3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77D38"/>
  </w:style>
  <w:style w:type="character" w:customStyle="1" w:styleId="Title10">
    <w:name w:val="Title1"/>
    <w:rsid w:val="00D77D38"/>
  </w:style>
  <w:style w:type="character" w:customStyle="1" w:styleId="BoldandUnderlineCharCharCharChar">
    <w:name w:val="Bold and Underline Char Char Char Char"/>
    <w:rsid w:val="00D77D38"/>
    <w:rPr>
      <w:b/>
      <w:bCs w:val="0"/>
      <w:noProof w:val="0"/>
      <w:u w:val="single"/>
      <w:lang w:val="en-US" w:eastAsia="en-US" w:bidi="ar-SA"/>
    </w:rPr>
  </w:style>
  <w:style w:type="character" w:customStyle="1" w:styleId="FontStyle29">
    <w:name w:val="Font Style29"/>
    <w:uiPriority w:val="99"/>
    <w:rsid w:val="00D77D38"/>
    <w:rPr>
      <w:rFonts w:ascii="Arial" w:hAnsi="Arial" w:cs="Arial" w:hint="default"/>
      <w:sz w:val="14"/>
      <w:szCs w:val="14"/>
    </w:rPr>
  </w:style>
  <w:style w:type="character" w:customStyle="1" w:styleId="CardsUnderlined">
    <w:name w:val="Cards Underlined"/>
    <w:rsid w:val="00D77D38"/>
    <w:rPr>
      <w:rFonts w:ascii="Helvetica" w:hAnsi="Helvetica" w:cs="Helvetica" w:hint="default"/>
      <w:sz w:val="22"/>
      <w:szCs w:val="24"/>
      <w:u w:val="thick"/>
    </w:rPr>
  </w:style>
  <w:style w:type="character" w:customStyle="1" w:styleId="titles">
    <w:name w:val="titles"/>
    <w:rsid w:val="00D77D38"/>
  </w:style>
  <w:style w:type="character" w:customStyle="1" w:styleId="articletext0">
    <w:name w:val="article_text"/>
    <w:rsid w:val="00D77D38"/>
  </w:style>
  <w:style w:type="character" w:customStyle="1" w:styleId="contentauthor">
    <w:name w:val="contentauthor"/>
    <w:rsid w:val="00D77D38"/>
  </w:style>
  <w:style w:type="character" w:customStyle="1" w:styleId="subarticleheader">
    <w:name w:val="subarticleheader"/>
    <w:rsid w:val="00D77D38"/>
  </w:style>
  <w:style w:type="character" w:customStyle="1" w:styleId="spelle">
    <w:name w:val="spelle"/>
    <w:rsid w:val="00D77D38"/>
  </w:style>
  <w:style w:type="character" w:customStyle="1" w:styleId="grame">
    <w:name w:val="grame"/>
    <w:rsid w:val="00D77D38"/>
  </w:style>
  <w:style w:type="character" w:customStyle="1" w:styleId="newstitle1">
    <w:name w:val="newstitle1"/>
    <w:rsid w:val="00D77D38"/>
  </w:style>
  <w:style w:type="character" w:customStyle="1" w:styleId="copy">
    <w:name w:val="copy"/>
    <w:rsid w:val="00D77D38"/>
  </w:style>
  <w:style w:type="character" w:customStyle="1" w:styleId="topheadline">
    <w:name w:val="topheadline"/>
    <w:rsid w:val="00D77D38"/>
  </w:style>
  <w:style w:type="character" w:customStyle="1" w:styleId="Stylereduce27pt">
    <w:name w:val="Style reduce2 + 7 pt"/>
    <w:rsid w:val="00D77D38"/>
    <w:rPr>
      <w:rFonts w:ascii="Times New Roman" w:hAnsi="Times New Roman" w:cs="Arial" w:hint="default"/>
      <w:color w:val="000000"/>
      <w:sz w:val="14"/>
      <w:szCs w:val="22"/>
    </w:rPr>
  </w:style>
  <w:style w:type="character" w:customStyle="1" w:styleId="srtitle">
    <w:name w:val="srtitle"/>
    <w:rsid w:val="00D77D38"/>
  </w:style>
  <w:style w:type="character" w:customStyle="1" w:styleId="st1">
    <w:name w:val="st1"/>
    <w:rsid w:val="00D77D38"/>
  </w:style>
  <w:style w:type="character" w:customStyle="1" w:styleId="StyleStyleGaramond">
    <w:name w:val="Style Style Garamond +"/>
    <w:rsid w:val="00D77D38"/>
    <w:rPr>
      <w:rFonts w:ascii="Garamond" w:hAnsi="Garamond" w:cs="Times New Roman" w:hint="default"/>
      <w:sz w:val="20"/>
    </w:rPr>
  </w:style>
  <w:style w:type="character" w:customStyle="1" w:styleId="quotechar0">
    <w:name w:val="quotechar"/>
    <w:rsid w:val="00D77D38"/>
  </w:style>
  <w:style w:type="character" w:customStyle="1" w:styleId="boldunderline0">
    <w:name w:val="boldunderline"/>
    <w:rsid w:val="00D77D38"/>
  </w:style>
  <w:style w:type="character" w:customStyle="1" w:styleId="A8">
    <w:name w:val="A8"/>
    <w:rsid w:val="00D77D38"/>
    <w:rPr>
      <w:rFonts w:ascii="Scala" w:hAnsi="Scala" w:cs="Scala" w:hint="default"/>
      <w:color w:val="000000"/>
      <w:sz w:val="15"/>
      <w:szCs w:val="15"/>
    </w:rPr>
  </w:style>
  <w:style w:type="character" w:customStyle="1" w:styleId="A0">
    <w:name w:val="A0"/>
    <w:uiPriority w:val="99"/>
    <w:rsid w:val="00D77D38"/>
    <w:rPr>
      <w:rFonts w:ascii="Scala" w:hAnsi="Scala" w:cs="Scala" w:hint="default"/>
      <w:color w:val="000000"/>
      <w:sz w:val="16"/>
      <w:szCs w:val="16"/>
    </w:rPr>
  </w:style>
  <w:style w:type="character" w:customStyle="1" w:styleId="Date11">
    <w:name w:val="Date11"/>
    <w:rsid w:val="00D77D38"/>
  </w:style>
  <w:style w:type="character" w:customStyle="1" w:styleId="Boxout">
    <w:name w:val="Box out"/>
    <w:uiPriority w:val="1"/>
    <w:qFormat/>
    <w:rsid w:val="00D77D38"/>
    <w:rPr>
      <w:rFonts w:ascii="Tahoma" w:hAnsi="Tahoma" w:cs="Tahoma" w:hint="default"/>
      <w:b/>
      <w:bCs w:val="0"/>
      <w:sz w:val="20"/>
      <w:u w:val="single"/>
      <w:bdr w:val="none" w:sz="0" w:space="0" w:color="auto" w:frame="1"/>
      <w:shd w:val="clear" w:color="auto" w:fill="A9E8F5"/>
    </w:rPr>
  </w:style>
  <w:style w:type="character" w:customStyle="1" w:styleId="metad">
    <w:name w:val="metad"/>
    <w:rsid w:val="00D77D38"/>
  </w:style>
  <w:style w:type="character" w:customStyle="1" w:styleId="sifr-alternate">
    <w:name w:val="sifr-alternate"/>
    <w:rsid w:val="00D77D38"/>
  </w:style>
  <w:style w:type="character" w:customStyle="1" w:styleId="justify1">
    <w:name w:val="justify1"/>
    <w:rsid w:val="00D77D38"/>
  </w:style>
  <w:style w:type="character" w:customStyle="1" w:styleId="artbody1">
    <w:name w:val="art_body1"/>
    <w:rsid w:val="00D77D38"/>
    <w:rPr>
      <w:rFonts w:ascii="Arial" w:hAnsi="Arial" w:cs="Arial" w:hint="default"/>
    </w:rPr>
  </w:style>
  <w:style w:type="character" w:customStyle="1" w:styleId="A1">
    <w:name w:val="A1"/>
    <w:uiPriority w:val="99"/>
    <w:rsid w:val="00D77D38"/>
    <w:rPr>
      <w:rFonts w:ascii="Book Antiqua" w:hAnsi="Book Antiqua" w:cs="Book Antiqua" w:hint="default"/>
      <w:color w:val="221E1F"/>
      <w:sz w:val="22"/>
      <w:szCs w:val="22"/>
    </w:rPr>
  </w:style>
  <w:style w:type="character" w:customStyle="1" w:styleId="reality">
    <w:name w:val="reality"/>
    <w:rsid w:val="00D77D38"/>
  </w:style>
  <w:style w:type="character" w:customStyle="1" w:styleId="text2">
    <w:name w:val="text2"/>
    <w:rsid w:val="00D77D38"/>
  </w:style>
  <w:style w:type="character" w:customStyle="1" w:styleId="StyleUnderlineChar2CharChar11pt">
    <w:name w:val="Style Underline Char2 Char Char + 11 pt"/>
    <w:rsid w:val="00D77D38"/>
    <w:rPr>
      <w:rFonts w:ascii="Times New Roman" w:hAnsi="Times New Roman" w:cs="Times New Roman" w:hint="default"/>
      <w:sz w:val="20"/>
      <w:u w:val="single"/>
    </w:rPr>
  </w:style>
  <w:style w:type="character" w:customStyle="1" w:styleId="StyleStyleBoldUnderline11pt">
    <w:name w:val="Style Style Bold Underline + 11 pt"/>
    <w:rsid w:val="00D77D38"/>
    <w:rPr>
      <w:b/>
      <w:bCs/>
      <w:sz w:val="20"/>
      <w:u w:val="single"/>
    </w:rPr>
  </w:style>
  <w:style w:type="character" w:customStyle="1" w:styleId="articlehead2">
    <w:name w:val="articlehead2"/>
    <w:rsid w:val="00D77D38"/>
  </w:style>
  <w:style w:type="character" w:customStyle="1" w:styleId="pronset">
    <w:name w:val="pronset"/>
    <w:rsid w:val="00D77D38"/>
  </w:style>
  <w:style w:type="character" w:customStyle="1" w:styleId="prondelim">
    <w:name w:val="prondelim"/>
    <w:rsid w:val="00D77D38"/>
  </w:style>
  <w:style w:type="character" w:customStyle="1" w:styleId="prontoggle">
    <w:name w:val="pron_toggle"/>
    <w:rsid w:val="00D77D38"/>
  </w:style>
  <w:style w:type="character" w:customStyle="1" w:styleId="boldface">
    <w:name w:val="boldface"/>
    <w:rsid w:val="00D77D38"/>
  </w:style>
  <w:style w:type="character" w:customStyle="1" w:styleId="secondary-bf">
    <w:name w:val="secondary-bf"/>
    <w:rsid w:val="00D77D38"/>
  </w:style>
  <w:style w:type="table" w:styleId="ColorfulGrid-Accent1">
    <w:name w:val="Colorful Grid Accent 1"/>
    <w:basedOn w:val="TableNormal"/>
    <w:link w:val="ColorfulGrid-Accent1Char"/>
    <w:uiPriority w:val="29"/>
    <w:unhideWhenUsed/>
    <w:rsid w:val="00D77D38"/>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77D38"/>
    <w:rPr>
      <w:rFonts w:ascii="Times New Roman" w:hAnsi="Times New Roman" w:cs="Times New Roman" w:hint="default"/>
      <w:iCs/>
      <w:color w:val="000000"/>
      <w:sz w:val="16"/>
    </w:rPr>
  </w:style>
  <w:style w:type="character" w:customStyle="1" w:styleId="Boxout0">
    <w:name w:val="Boxout"/>
    <w:uiPriority w:val="1"/>
    <w:qFormat/>
    <w:rsid w:val="00D77D3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77D38"/>
  </w:style>
  <w:style w:type="character" w:customStyle="1" w:styleId="pg">
    <w:name w:val="pg"/>
    <w:rsid w:val="00D77D38"/>
  </w:style>
  <w:style w:type="character" w:customStyle="1" w:styleId="detailtitle">
    <w:name w:val="detailtitle"/>
    <w:rsid w:val="00D77D38"/>
  </w:style>
  <w:style w:type="character" w:customStyle="1" w:styleId="storydate">
    <w:name w:val="storydate"/>
    <w:rsid w:val="00D77D38"/>
  </w:style>
  <w:style w:type="character" w:customStyle="1" w:styleId="preloadwrap">
    <w:name w:val="preloadwrap"/>
    <w:rsid w:val="00D77D38"/>
  </w:style>
  <w:style w:type="character" w:customStyle="1" w:styleId="creditwrap">
    <w:name w:val="creditwrap"/>
    <w:rsid w:val="00D77D38"/>
  </w:style>
  <w:style w:type="character" w:customStyle="1" w:styleId="DefaultChar1">
    <w:name w:val="Default Char1"/>
    <w:rsid w:val="00D77D38"/>
    <w:rPr>
      <w:noProof w:val="0"/>
      <w:color w:val="000000"/>
      <w:lang w:val="en-US" w:eastAsia="en-US" w:bidi="ar-SA"/>
    </w:rPr>
  </w:style>
  <w:style w:type="character" w:customStyle="1" w:styleId="textunderlineChar0">
    <w:name w:val="text underline Char"/>
    <w:rsid w:val="00D77D38"/>
    <w:rPr>
      <w:sz w:val="24"/>
      <w:szCs w:val="22"/>
      <w:u w:val="thick"/>
      <w:lang w:val="en-US" w:eastAsia="en-US" w:bidi="ar-SA"/>
    </w:rPr>
  </w:style>
  <w:style w:type="character" w:customStyle="1" w:styleId="BoldChar">
    <w:name w:val="Bold Char"/>
    <w:rsid w:val="00D77D38"/>
    <w:rPr>
      <w:rFonts w:ascii="Times New Roman" w:eastAsia="Times New Roman" w:hAnsi="Times New Roman" w:cs="Times New Roman" w:hint="default"/>
      <w:b/>
      <w:bCs w:val="0"/>
      <w:szCs w:val="24"/>
    </w:rPr>
  </w:style>
  <w:style w:type="character" w:customStyle="1" w:styleId="pmterms31">
    <w:name w:val="pmterms31"/>
    <w:rsid w:val="00D77D38"/>
    <w:rPr>
      <w:b/>
      <w:bCs/>
      <w:i w:val="0"/>
      <w:iCs w:val="0"/>
      <w:color w:val="000000"/>
    </w:rPr>
  </w:style>
  <w:style w:type="character" w:customStyle="1" w:styleId="copyrightdescription">
    <w:name w:val="copyrightdescription"/>
    <w:rsid w:val="00D77D38"/>
  </w:style>
  <w:style w:type="character" w:customStyle="1" w:styleId="ft01">
    <w:name w:val="ft01"/>
    <w:rsid w:val="00D77D38"/>
    <w:rPr>
      <w:rFonts w:ascii="Times" w:hAnsi="Times" w:cs="Times" w:hint="default"/>
      <w:color w:val="000000"/>
      <w:sz w:val="14"/>
      <w:szCs w:val="14"/>
    </w:rPr>
  </w:style>
  <w:style w:type="character" w:customStyle="1" w:styleId="ft11">
    <w:name w:val="ft11"/>
    <w:rsid w:val="00D77D38"/>
    <w:rPr>
      <w:rFonts w:ascii="Times" w:hAnsi="Times" w:cs="Times" w:hint="default"/>
      <w:color w:val="000000"/>
      <w:sz w:val="17"/>
      <w:szCs w:val="17"/>
    </w:rPr>
  </w:style>
  <w:style w:type="character" w:customStyle="1" w:styleId="ft21">
    <w:name w:val="ft21"/>
    <w:rsid w:val="00D77D38"/>
    <w:rPr>
      <w:rFonts w:ascii="Times" w:hAnsi="Times" w:cs="Times" w:hint="default"/>
      <w:color w:val="000000"/>
      <w:sz w:val="15"/>
      <w:szCs w:val="15"/>
    </w:rPr>
  </w:style>
  <w:style w:type="character" w:customStyle="1" w:styleId="ft31">
    <w:name w:val="ft31"/>
    <w:rsid w:val="00D77D38"/>
    <w:rPr>
      <w:rFonts w:ascii="Times" w:hAnsi="Times" w:cs="Times" w:hint="default"/>
      <w:color w:val="000000"/>
      <w:sz w:val="15"/>
      <w:szCs w:val="15"/>
    </w:rPr>
  </w:style>
  <w:style w:type="character" w:customStyle="1" w:styleId="dquo">
    <w:name w:val="dquo"/>
    <w:rsid w:val="00D77D38"/>
  </w:style>
  <w:style w:type="character" w:customStyle="1" w:styleId="caps2">
    <w:name w:val="caps2"/>
    <w:rsid w:val="00D77D38"/>
  </w:style>
  <w:style w:type="character" w:customStyle="1" w:styleId="CardsFont12ptCharCharCharChar">
    <w:name w:val="Cards + Font: 12 pt Char Char Char Char"/>
    <w:rsid w:val="00D77D38"/>
    <w:rPr>
      <w:sz w:val="24"/>
      <w:szCs w:val="24"/>
      <w:u w:val="thick"/>
      <w:lang w:val="en-US" w:eastAsia="en-US" w:bidi="ar-SA"/>
    </w:rPr>
  </w:style>
  <w:style w:type="character" w:customStyle="1" w:styleId="ccs">
    <w:name w:val="c cs"/>
    <w:rsid w:val="00D77D38"/>
  </w:style>
  <w:style w:type="character" w:customStyle="1" w:styleId="UnderlinedEvChar">
    <w:name w:val="Underlined Ev Char"/>
    <w:rsid w:val="00D77D38"/>
    <w:rPr>
      <w:rFonts w:ascii="Times New Roman" w:eastAsia="Times New Roman" w:hAnsi="Times New Roman" w:cs="Times New Roman" w:hint="default"/>
      <w:szCs w:val="24"/>
      <w:u w:val="single"/>
    </w:rPr>
  </w:style>
  <w:style w:type="character" w:customStyle="1" w:styleId="dropshadow">
    <w:name w:val="dropshadow"/>
    <w:rsid w:val="00D77D38"/>
  </w:style>
  <w:style w:type="character" w:customStyle="1" w:styleId="d05ws">
    <w:name w:val="d05ws"/>
    <w:rsid w:val="00D77D38"/>
  </w:style>
  <w:style w:type="character" w:customStyle="1" w:styleId="rzibod">
    <w:name w:val="rzibod"/>
    <w:rsid w:val="00D77D38"/>
  </w:style>
  <w:style w:type="character" w:customStyle="1" w:styleId="StyleBold1">
    <w:name w:val="Style Bold1"/>
    <w:rsid w:val="00D77D38"/>
    <w:rPr>
      <w:rFonts w:ascii="Georgia" w:hAnsi="Georgia" w:hint="default"/>
      <w:b/>
      <w:bCs/>
      <w:sz w:val="22"/>
    </w:rPr>
  </w:style>
  <w:style w:type="character" w:customStyle="1" w:styleId="headertext">
    <w:name w:val="headertext"/>
    <w:rsid w:val="00D77D38"/>
  </w:style>
  <w:style w:type="character" w:customStyle="1" w:styleId="endnote-reference">
    <w:name w:val="endnote-reference"/>
    <w:rsid w:val="00D77D38"/>
  </w:style>
  <w:style w:type="character" w:customStyle="1" w:styleId="officialsname">
    <w:name w:val="official_s_name"/>
    <w:rsid w:val="00D77D38"/>
  </w:style>
  <w:style w:type="character" w:customStyle="1" w:styleId="audience">
    <w:name w:val="audience"/>
    <w:rsid w:val="00D77D38"/>
  </w:style>
  <w:style w:type="character" w:customStyle="1" w:styleId="A7">
    <w:name w:val="A7"/>
    <w:uiPriority w:val="99"/>
    <w:rsid w:val="00D77D38"/>
    <w:rPr>
      <w:rFonts w:ascii="Myriad Pro" w:hAnsi="Myriad Pro" w:cs="Myriad Pro" w:hint="default"/>
      <w:color w:val="0066B1"/>
      <w:sz w:val="22"/>
      <w:szCs w:val="22"/>
    </w:rPr>
  </w:style>
  <w:style w:type="character" w:customStyle="1" w:styleId="normalchar">
    <w:name w:val="normal__char"/>
    <w:rsid w:val="00D77D38"/>
  </w:style>
  <w:style w:type="character" w:customStyle="1" w:styleId="hyperlink002cheading0020100200028block0020title0029char">
    <w:name w:val="hyperlink_002cheading_00201_0020_0028block_0020title_0029__char"/>
    <w:rsid w:val="00D77D38"/>
  </w:style>
  <w:style w:type="character" w:customStyle="1" w:styleId="underline002cstyle0020bold0020underlinechar">
    <w:name w:val="underline_002cstyle_0020bold_0020underline__char"/>
    <w:rsid w:val="00D77D38"/>
  </w:style>
  <w:style w:type="character" w:customStyle="1" w:styleId="copyboldblack">
    <w:name w:val="copyboldblack"/>
    <w:rsid w:val="00D77D38"/>
  </w:style>
  <w:style w:type="character" w:customStyle="1" w:styleId="copybold">
    <w:name w:val="copybold"/>
    <w:rsid w:val="00D77D38"/>
  </w:style>
  <w:style w:type="character" w:customStyle="1" w:styleId="author-date0">
    <w:name w:val="author-date"/>
    <w:rsid w:val="00D77D38"/>
  </w:style>
  <w:style w:type="character" w:customStyle="1" w:styleId="hidden">
    <w:name w:val="hidden"/>
    <w:rsid w:val="00D77D38"/>
  </w:style>
  <w:style w:type="character" w:customStyle="1" w:styleId="articlebegin">
    <w:name w:val="articlebegin"/>
    <w:rsid w:val="00D77D38"/>
  </w:style>
  <w:style w:type="character" w:customStyle="1" w:styleId="mediaoverlay">
    <w:name w:val="mediaoverlay"/>
    <w:rsid w:val="00D77D38"/>
  </w:style>
  <w:style w:type="character" w:customStyle="1" w:styleId="blogcaption">
    <w:name w:val="blog_caption"/>
    <w:rsid w:val="00D77D38"/>
  </w:style>
  <w:style w:type="character" w:customStyle="1" w:styleId="commnet-abuzz">
    <w:name w:val="commnet-abuzz"/>
    <w:rsid w:val="00D77D38"/>
  </w:style>
  <w:style w:type="character" w:customStyle="1" w:styleId="fbconnectbuttontext">
    <w:name w:val="fbconnectbutton_text"/>
    <w:rsid w:val="00D77D38"/>
  </w:style>
  <w:style w:type="character" w:customStyle="1" w:styleId="fbsharecountinner">
    <w:name w:val="fb_share_count_inner"/>
    <w:rsid w:val="00D77D38"/>
  </w:style>
  <w:style w:type="character" w:customStyle="1" w:styleId="stbuttontext">
    <w:name w:val="stbuttontext"/>
    <w:rsid w:val="00D77D38"/>
  </w:style>
  <w:style w:type="character" w:customStyle="1" w:styleId="source">
    <w:name w:val="source"/>
    <w:rsid w:val="00D77D38"/>
  </w:style>
  <w:style w:type="character" w:customStyle="1" w:styleId="pubdate">
    <w:name w:val="pubdate"/>
    <w:rsid w:val="00D77D38"/>
  </w:style>
  <w:style w:type="character" w:customStyle="1" w:styleId="grey">
    <w:name w:val="grey"/>
    <w:rsid w:val="00D77D38"/>
  </w:style>
  <w:style w:type="character" w:customStyle="1" w:styleId="postdate">
    <w:name w:val="post_date"/>
    <w:rsid w:val="00D77D38"/>
  </w:style>
  <w:style w:type="character" w:customStyle="1" w:styleId="bdx">
    <w:name w:val="bdx"/>
    <w:rsid w:val="00D77D38"/>
  </w:style>
  <w:style w:type="character" w:customStyle="1" w:styleId="bdl">
    <w:name w:val="bdl"/>
    <w:rsid w:val="00D77D38"/>
  </w:style>
  <w:style w:type="character" w:customStyle="1" w:styleId="breadcrumbitemcurrent">
    <w:name w:val="breadcrumbitemcurrent"/>
    <w:rsid w:val="00D77D38"/>
  </w:style>
  <w:style w:type="character" w:customStyle="1" w:styleId="bbl">
    <w:name w:val="bbl"/>
    <w:rsid w:val="00D77D38"/>
  </w:style>
  <w:style w:type="character" w:customStyle="1" w:styleId="Date2">
    <w:name w:val="Date2"/>
    <w:rsid w:val="00D77D38"/>
  </w:style>
  <w:style w:type="character" w:customStyle="1" w:styleId="company">
    <w:name w:val="company"/>
    <w:rsid w:val="00D77D38"/>
  </w:style>
  <w:style w:type="character" w:customStyle="1" w:styleId="itxtnewhookspan">
    <w:name w:val="itxtnewhookspan"/>
    <w:rsid w:val="00D77D38"/>
  </w:style>
  <w:style w:type="character" w:customStyle="1" w:styleId="gstxthlt">
    <w:name w:val="gstxt_hlt"/>
    <w:rsid w:val="00D77D38"/>
  </w:style>
  <w:style w:type="character" w:customStyle="1" w:styleId="SubtleEmphasis1">
    <w:name w:val="Subtle Emphasis1"/>
    <w:uiPriority w:val="19"/>
    <w:qFormat/>
    <w:rsid w:val="00D77D38"/>
    <w:rPr>
      <w:rFonts w:ascii="Times New Roman" w:hAnsi="Times New Roman" w:cs="Times New Roman" w:hint="default"/>
      <w:b/>
      <w:bCs w:val="0"/>
      <w:iCs/>
      <w:color w:val="auto"/>
      <w:sz w:val="22"/>
    </w:rPr>
  </w:style>
  <w:style w:type="character" w:customStyle="1" w:styleId="StyleBoldRed">
    <w:name w:val="Style Bold Red"/>
    <w:rsid w:val="00D77D38"/>
    <w:rPr>
      <w:b/>
      <w:bCs/>
      <w:color w:val="auto"/>
    </w:rPr>
  </w:style>
  <w:style w:type="character" w:customStyle="1" w:styleId="StyleTimesNewRoman8pt">
    <w:name w:val="Style Times New Roman 8 pt"/>
    <w:rsid w:val="00D77D38"/>
    <w:rPr>
      <w:rFonts w:ascii="Georgia" w:hAnsi="Georgia" w:hint="default"/>
      <w:sz w:val="16"/>
    </w:rPr>
  </w:style>
  <w:style w:type="character" w:customStyle="1" w:styleId="StyleStyle7pt8pt">
    <w:name w:val="Style Style 7 pt + 8 pt"/>
    <w:rsid w:val="00D77D38"/>
    <w:rPr>
      <w:sz w:val="16"/>
    </w:rPr>
  </w:style>
  <w:style w:type="character" w:customStyle="1" w:styleId="StyleStyleThickunderlineBold1">
    <w:name w:val="Style Style Thick underline + Bold1"/>
    <w:rsid w:val="00D77D38"/>
    <w:rPr>
      <w:b/>
      <w:bCs/>
      <w:u w:val="thick"/>
    </w:rPr>
  </w:style>
  <w:style w:type="character" w:customStyle="1" w:styleId="StyleUnderline2">
    <w:name w:val="Style Underline2"/>
    <w:rsid w:val="00D77D38"/>
    <w:rPr>
      <w:u w:val="single"/>
    </w:rPr>
  </w:style>
  <w:style w:type="character" w:customStyle="1" w:styleId="ShrinkText">
    <w:name w:val="Shrink Text"/>
    <w:rsid w:val="00D77D38"/>
    <w:rPr>
      <w:sz w:val="16"/>
    </w:rPr>
  </w:style>
  <w:style w:type="character" w:customStyle="1" w:styleId="smallcaps">
    <w:name w:val="smallcaps"/>
    <w:rsid w:val="00D77D38"/>
  </w:style>
  <w:style w:type="character" w:customStyle="1" w:styleId="goldbldtext">
    <w:name w:val="goldbldtext"/>
    <w:rsid w:val="00D77D38"/>
  </w:style>
  <w:style w:type="character" w:customStyle="1" w:styleId="cardshighlight0">
    <w:name w:val="cardshighlight"/>
    <w:rsid w:val="00D77D38"/>
  </w:style>
  <w:style w:type="character" w:customStyle="1" w:styleId="cardsfont12pt1">
    <w:name w:val="cardsfont12pt"/>
    <w:rsid w:val="00D77D38"/>
  </w:style>
  <w:style w:type="character" w:customStyle="1" w:styleId="ft1">
    <w:name w:val="ft1"/>
    <w:rsid w:val="00D77D38"/>
  </w:style>
  <w:style w:type="character" w:customStyle="1" w:styleId="ft6">
    <w:name w:val="ft6"/>
    <w:rsid w:val="00D77D38"/>
  </w:style>
  <w:style w:type="character" w:customStyle="1" w:styleId="kicker">
    <w:name w:val="kicker"/>
    <w:rsid w:val="00D77D38"/>
  </w:style>
  <w:style w:type="character" w:customStyle="1" w:styleId="backcontent">
    <w:name w:val="backcontent"/>
    <w:rsid w:val="00D77D38"/>
  </w:style>
  <w:style w:type="character" w:customStyle="1" w:styleId="daystmp">
    <w:name w:val="daystmp"/>
    <w:rsid w:val="00D77D38"/>
  </w:style>
  <w:style w:type="character" w:customStyle="1" w:styleId="cardsfont12ptchar">
    <w:name w:val="cardsfont12ptchar"/>
    <w:rsid w:val="00D77D38"/>
  </w:style>
  <w:style w:type="character" w:customStyle="1" w:styleId="gal">
    <w:name w:val="gal"/>
    <w:rsid w:val="00D77D38"/>
  </w:style>
  <w:style w:type="character" w:customStyle="1" w:styleId="submitted">
    <w:name w:val="submitted"/>
    <w:rsid w:val="00D77D38"/>
  </w:style>
  <w:style w:type="character" w:customStyle="1" w:styleId="imagedateline">
    <w:name w:val="image_dateline"/>
    <w:rsid w:val="00D77D38"/>
  </w:style>
  <w:style w:type="character" w:customStyle="1" w:styleId="authordatecharchar">
    <w:name w:val="authordatecharchar"/>
    <w:rsid w:val="00D77D38"/>
  </w:style>
  <w:style w:type="character" w:customStyle="1" w:styleId="style1char0">
    <w:name w:val="style1char"/>
    <w:rsid w:val="00D77D38"/>
  </w:style>
  <w:style w:type="character" w:customStyle="1" w:styleId="tagcharchar0">
    <w:name w:val="tagcharchar"/>
    <w:rsid w:val="00D77D38"/>
  </w:style>
  <w:style w:type="character" w:customStyle="1" w:styleId="underlinedcharchar2">
    <w:name w:val="underlinedcharchar"/>
    <w:rsid w:val="00D77D38"/>
  </w:style>
  <w:style w:type="character" w:customStyle="1" w:styleId="BoxedChar">
    <w:name w:val="Boxed Char"/>
    <w:rsid w:val="00D77D38"/>
    <w:rPr>
      <w:rFonts w:ascii="Arial Narrow" w:hAnsi="Arial Narrow" w:hint="default"/>
      <w:b/>
      <w:bCs w:val="0"/>
      <w:sz w:val="18"/>
      <w:bdr w:val="single" w:sz="6" w:space="0" w:color="auto" w:frame="1"/>
    </w:rPr>
  </w:style>
  <w:style w:type="character" w:customStyle="1" w:styleId="Style11ptUnderline2">
    <w:name w:val="Style 11 pt Underline2"/>
    <w:rsid w:val="00D77D38"/>
    <w:rPr>
      <w:sz w:val="20"/>
      <w:u w:val="single"/>
    </w:rPr>
  </w:style>
  <w:style w:type="character" w:customStyle="1" w:styleId="Style11ptBoldUnderline2">
    <w:name w:val="Style 11 pt Bold Underline2"/>
    <w:rsid w:val="00D77D38"/>
    <w:rPr>
      <w:b/>
      <w:bCs/>
      <w:sz w:val="20"/>
      <w:u w:val="single"/>
    </w:rPr>
  </w:style>
  <w:style w:type="character" w:customStyle="1" w:styleId="nw">
    <w:name w:val="nw"/>
    <w:rsid w:val="00D77D38"/>
  </w:style>
  <w:style w:type="character" w:customStyle="1" w:styleId="Styleunderline11ptBoldBorderSinglesolidlineAuto">
    <w:name w:val="Style underline + 11 pt Bold Border: : (Single solid line Auto ..."/>
    <w:rsid w:val="00D77D38"/>
    <w:rPr>
      <w:b/>
      <w:bCs/>
      <w:sz w:val="20"/>
      <w:u w:val="single"/>
      <w:bdr w:val="single" w:sz="4" w:space="0" w:color="auto" w:frame="1"/>
    </w:rPr>
  </w:style>
  <w:style w:type="character" w:customStyle="1" w:styleId="cardCharCharChar1">
    <w:name w:val="card Char Char Char1"/>
    <w:rsid w:val="00D77D38"/>
    <w:rPr>
      <w:lang w:val="en-US" w:eastAsia="en-US" w:bidi="ar-SA"/>
    </w:rPr>
  </w:style>
  <w:style w:type="character" w:customStyle="1" w:styleId="authors1">
    <w:name w:val="authors1"/>
    <w:rsid w:val="00D77D38"/>
    <w:rPr>
      <w:rFonts w:ascii="Verdana" w:hAnsi="Verdana" w:hint="default"/>
      <w:b/>
      <w:bCs/>
      <w:color w:val="006699"/>
      <w:sz w:val="20"/>
      <w:szCs w:val="20"/>
    </w:rPr>
  </w:style>
  <w:style w:type="character" w:customStyle="1" w:styleId="headlinesectionlarge">
    <w:name w:val="headline_section_large"/>
    <w:rsid w:val="00D77D38"/>
  </w:style>
  <w:style w:type="character" w:customStyle="1" w:styleId="Styleunderline11ptBlack">
    <w:name w:val="Style underline + 11 pt Black"/>
    <w:rsid w:val="00D77D38"/>
    <w:rPr>
      <w:color w:val="000000"/>
      <w:sz w:val="20"/>
      <w:u w:val="single"/>
    </w:rPr>
  </w:style>
  <w:style w:type="character" w:customStyle="1" w:styleId="Styleunderline11ptBoldBlack">
    <w:name w:val="Style underline + 11 pt Bold Black"/>
    <w:rsid w:val="00D77D38"/>
    <w:rPr>
      <w:b/>
      <w:bCs/>
      <w:color w:val="000000"/>
      <w:sz w:val="20"/>
      <w:u w:val="single"/>
    </w:rPr>
  </w:style>
  <w:style w:type="character" w:customStyle="1" w:styleId="Style11ptBoldBlackUnderline">
    <w:name w:val="Style 11 pt Bold Black Underline"/>
    <w:rsid w:val="00D77D38"/>
    <w:rPr>
      <w:b/>
      <w:bCs/>
      <w:color w:val="000000"/>
      <w:sz w:val="20"/>
      <w:u w:val="single"/>
    </w:rPr>
  </w:style>
  <w:style w:type="character" w:customStyle="1" w:styleId="Style11ptBoldBlackUnderlineBorderSinglesolidline">
    <w:name w:val="Style 11 pt Bold Black Underline Border: : (Single solid line ..."/>
    <w:rsid w:val="00D77D38"/>
    <w:rPr>
      <w:b/>
      <w:bCs/>
      <w:color w:val="000000"/>
      <w:sz w:val="20"/>
      <w:u w:val="single"/>
      <w:bdr w:val="single" w:sz="4" w:space="0" w:color="auto" w:frame="1"/>
    </w:rPr>
  </w:style>
  <w:style w:type="character" w:customStyle="1" w:styleId="StyleLatinMeridien-Italic11ptItalicUnderline">
    <w:name w:val="Style (Latin) Meridien-Italic 11 pt Italic Underline"/>
    <w:rsid w:val="00D77D38"/>
    <w:rPr>
      <w:rFonts w:ascii="Meridien-Italic" w:hAnsi="Meridien-Italic" w:hint="default"/>
      <w:i/>
      <w:iCs/>
      <w:sz w:val="20"/>
      <w:u w:val="single"/>
    </w:rPr>
  </w:style>
  <w:style w:type="character" w:customStyle="1" w:styleId="Citation-AuthorDate">
    <w:name w:val="Citation - Author/Date"/>
    <w:rsid w:val="00D77D38"/>
    <w:rPr>
      <w:b/>
      <w:bCs w:val="0"/>
      <w:smallCaps/>
      <w:sz w:val="24"/>
      <w:u w:val="single"/>
    </w:rPr>
  </w:style>
  <w:style w:type="character" w:customStyle="1" w:styleId="underlinestylechar0">
    <w:name w:val="underlinestylechar"/>
    <w:rsid w:val="00D77D38"/>
  </w:style>
  <w:style w:type="character" w:customStyle="1" w:styleId="highlight">
    <w:name w:val="highlight"/>
    <w:rsid w:val="00D77D38"/>
  </w:style>
  <w:style w:type="character" w:customStyle="1" w:styleId="DottedUnderline0">
    <w:name w:val="Dotted Underline"/>
    <w:rsid w:val="00D77D38"/>
    <w:rPr>
      <w:rFonts w:ascii="Times New Roman" w:hAnsi="Times New Roman" w:cs="Times New Roman" w:hint="default"/>
      <w:sz w:val="20"/>
      <w:u w:val="dottedHeavy"/>
    </w:rPr>
  </w:style>
  <w:style w:type="character" w:customStyle="1" w:styleId="titleauthoretc">
    <w:name w:val="titleauthoretc"/>
    <w:rsid w:val="00D77D38"/>
  </w:style>
  <w:style w:type="character" w:customStyle="1" w:styleId="labeltext">
    <w:name w:val="labeltext"/>
    <w:rsid w:val="00D77D38"/>
  </w:style>
  <w:style w:type="character" w:customStyle="1" w:styleId="viewlink">
    <w:name w:val="viewlink"/>
    <w:rsid w:val="00D77D38"/>
  </w:style>
  <w:style w:type="character" w:customStyle="1" w:styleId="share">
    <w:name w:val="share"/>
    <w:rsid w:val="00D77D38"/>
  </w:style>
  <w:style w:type="character" w:customStyle="1" w:styleId="inlinkchart">
    <w:name w:val="inlink_chart"/>
    <w:rsid w:val="00D77D38"/>
  </w:style>
  <w:style w:type="character" w:customStyle="1" w:styleId="underLight">
    <w:name w:val="underLight"/>
    <w:uiPriority w:val="1"/>
    <w:qFormat/>
    <w:rsid w:val="00D77D3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77D38"/>
  </w:style>
  <w:style w:type="character" w:customStyle="1" w:styleId="author-rss">
    <w:name w:val="author-rss"/>
    <w:rsid w:val="00D77D38"/>
  </w:style>
  <w:style w:type="character" w:customStyle="1" w:styleId="fbsharecountwrapper">
    <w:name w:val="fb_share_count_wrapper"/>
    <w:rsid w:val="00D77D38"/>
  </w:style>
  <w:style w:type="character" w:customStyle="1" w:styleId="fbbuttontext">
    <w:name w:val="fb_button_text"/>
    <w:rsid w:val="00D77D38"/>
  </w:style>
  <w:style w:type="character" w:customStyle="1" w:styleId="hw">
    <w:name w:val="hw"/>
    <w:rsid w:val="00D77D38"/>
  </w:style>
  <w:style w:type="character" w:customStyle="1" w:styleId="linktotop">
    <w:name w:val="linktotop"/>
    <w:rsid w:val="00D77D38"/>
  </w:style>
  <w:style w:type="character" w:customStyle="1" w:styleId="maintextbldleft">
    <w:name w:val="maintextbldleft"/>
    <w:rsid w:val="00D77D38"/>
  </w:style>
  <w:style w:type="character" w:customStyle="1" w:styleId="maintextleft">
    <w:name w:val="maintextleft"/>
    <w:rsid w:val="00D77D38"/>
  </w:style>
  <w:style w:type="character" w:customStyle="1" w:styleId="descriptionstyle1block">
    <w:name w:val="description style1 block"/>
    <w:rsid w:val="00D77D38"/>
  </w:style>
  <w:style w:type="character" w:customStyle="1" w:styleId="gutter-right-1">
    <w:name w:val="gutter-right-1"/>
    <w:basedOn w:val="DefaultParagraphFont"/>
    <w:rsid w:val="00D77D38"/>
  </w:style>
  <w:style w:type="character" w:customStyle="1" w:styleId="ssl3">
    <w:name w:val="ss_l3"/>
    <w:rsid w:val="00D77D38"/>
  </w:style>
  <w:style w:type="character" w:customStyle="1" w:styleId="FontStyle39">
    <w:name w:val="Font Style39"/>
    <w:uiPriority w:val="99"/>
    <w:rsid w:val="00D77D38"/>
    <w:rPr>
      <w:rFonts w:ascii="Constantia" w:hAnsi="Constantia" w:cs="Constantia" w:hint="default"/>
      <w:b/>
      <w:bCs/>
      <w:sz w:val="18"/>
      <w:szCs w:val="18"/>
    </w:rPr>
  </w:style>
  <w:style w:type="character" w:customStyle="1" w:styleId="6">
    <w:name w:val="6"/>
    <w:rsid w:val="00D77D38"/>
    <w:rPr>
      <w:rFonts w:ascii="Arial" w:hAnsi="Arial" w:cs="Arial" w:hint="default"/>
      <w:bCs/>
      <w:sz w:val="20"/>
      <w:u w:val="single"/>
      <w:lang w:val="en-US" w:eastAsia="en-US" w:bidi="ar-SA"/>
    </w:rPr>
  </w:style>
  <w:style w:type="character" w:customStyle="1" w:styleId="Header11">
    <w:name w:val="Header11"/>
    <w:rsid w:val="00D77D38"/>
  </w:style>
  <w:style w:type="character" w:customStyle="1" w:styleId="posa">
    <w:name w:val="pos(a)"/>
    <w:basedOn w:val="DefaultParagraphFont"/>
    <w:rsid w:val="00D77D38"/>
  </w:style>
  <w:style w:type="character" w:customStyle="1" w:styleId="u-hiddeninnarrowenv">
    <w:name w:val="u-hiddeninnarrowenv"/>
    <w:basedOn w:val="DefaultParagraphFont"/>
    <w:rsid w:val="00D77D38"/>
  </w:style>
  <w:style w:type="character" w:customStyle="1" w:styleId="followbutton-bird">
    <w:name w:val="followbutton-bird"/>
    <w:basedOn w:val="DefaultParagraphFont"/>
    <w:rsid w:val="00D77D38"/>
  </w:style>
  <w:style w:type="character" w:customStyle="1" w:styleId="tweetauthor-name">
    <w:name w:val="tweetauthor-name"/>
    <w:basedOn w:val="DefaultParagraphFont"/>
    <w:rsid w:val="00D77D38"/>
  </w:style>
  <w:style w:type="character" w:customStyle="1" w:styleId="tweetauthor-verifiedbadge">
    <w:name w:val="tweetauthor-verifiedbadge"/>
    <w:basedOn w:val="DefaultParagraphFont"/>
    <w:rsid w:val="00D77D38"/>
  </w:style>
  <w:style w:type="character" w:customStyle="1" w:styleId="tweetauthor-screenname">
    <w:name w:val="tweetauthor-screenname"/>
    <w:basedOn w:val="DefaultParagraphFont"/>
    <w:rsid w:val="00D77D38"/>
  </w:style>
  <w:style w:type="character" w:customStyle="1" w:styleId="u-hiddenvisually">
    <w:name w:val="u-hiddenvisually"/>
    <w:basedOn w:val="DefaultParagraphFont"/>
    <w:rsid w:val="00D77D38"/>
  </w:style>
  <w:style w:type="character" w:customStyle="1" w:styleId="tweetaction-stat">
    <w:name w:val="tweetaction-stat"/>
    <w:basedOn w:val="DefaultParagraphFont"/>
    <w:rsid w:val="00D77D38"/>
  </w:style>
  <w:style w:type="character" w:customStyle="1" w:styleId="related">
    <w:name w:val="related"/>
    <w:basedOn w:val="DefaultParagraphFont"/>
    <w:rsid w:val="00D77D38"/>
  </w:style>
  <w:style w:type="character" w:customStyle="1" w:styleId="related-content">
    <w:name w:val="related-content"/>
    <w:basedOn w:val="DefaultParagraphFont"/>
    <w:rsid w:val="00D77D38"/>
  </w:style>
  <w:style w:type="character" w:customStyle="1" w:styleId="name-of-author">
    <w:name w:val="name-of-author"/>
    <w:basedOn w:val="DefaultParagraphFont"/>
    <w:rsid w:val="00D77D38"/>
  </w:style>
  <w:style w:type="character" w:customStyle="1" w:styleId="first-name">
    <w:name w:val="first-name"/>
    <w:basedOn w:val="DefaultParagraphFont"/>
    <w:rsid w:val="00D77D38"/>
  </w:style>
  <w:style w:type="character" w:customStyle="1" w:styleId="last-name">
    <w:name w:val="last-name"/>
    <w:basedOn w:val="DefaultParagraphFont"/>
    <w:rsid w:val="00D77D38"/>
  </w:style>
  <w:style w:type="character" w:customStyle="1" w:styleId="caption10">
    <w:name w:val="caption1"/>
    <w:basedOn w:val="DefaultParagraphFont"/>
    <w:rsid w:val="00D77D38"/>
  </w:style>
  <w:style w:type="character" w:customStyle="1" w:styleId="recirc-text">
    <w:name w:val="&quot;recirc-text”"/>
    <w:basedOn w:val="DefaultParagraphFont"/>
    <w:rsid w:val="00D77D38"/>
  </w:style>
  <w:style w:type="character" w:customStyle="1" w:styleId="video-icon">
    <w:name w:val="video-icon"/>
    <w:basedOn w:val="DefaultParagraphFont"/>
    <w:rsid w:val="00D77D38"/>
  </w:style>
  <w:style w:type="character" w:customStyle="1" w:styleId="powa-shot-play-btn-text">
    <w:name w:val="powa-shot-play-btn-text"/>
    <w:basedOn w:val="DefaultParagraphFont"/>
    <w:rsid w:val="00D77D38"/>
  </w:style>
  <w:style w:type="character" w:customStyle="1" w:styleId="powa-shot-click">
    <w:name w:val="powa-shot-click"/>
    <w:basedOn w:val="DefaultParagraphFont"/>
    <w:rsid w:val="00D77D38"/>
  </w:style>
  <w:style w:type="character" w:customStyle="1" w:styleId="wpv-blurb">
    <w:name w:val="wpv-blurb"/>
    <w:basedOn w:val="DefaultParagraphFont"/>
    <w:rsid w:val="00D77D38"/>
  </w:style>
  <w:style w:type="character" w:customStyle="1" w:styleId="Heading5Char1">
    <w:name w:val="Heading 5 Char1"/>
    <w:aliases w:val="Text Char1"/>
    <w:basedOn w:val="DefaultParagraphFont"/>
    <w:semiHidden/>
    <w:rsid w:val="00D77D38"/>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D77D38"/>
    <w:rPr>
      <w:vertAlign w:val="baseline"/>
    </w:rPr>
  </w:style>
  <w:style w:type="character" w:customStyle="1" w:styleId="Heading7Char1">
    <w:name w:val="Heading 7 Char1"/>
    <w:basedOn w:val="DefaultParagraphFont"/>
    <w:semiHidden/>
    <w:rsid w:val="00D77D3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77D3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77D3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77D38"/>
    <w:rPr>
      <w:rFonts w:ascii="Calibri" w:hAnsi="Calibri" w:cs="Calibri"/>
    </w:rPr>
  </w:style>
  <w:style w:type="numbering" w:customStyle="1" w:styleId="NoList2">
    <w:name w:val="No List2"/>
    <w:next w:val="NoList"/>
    <w:uiPriority w:val="99"/>
    <w:semiHidden/>
    <w:unhideWhenUsed/>
    <w:rsid w:val="00D77D38"/>
  </w:style>
  <w:style w:type="numbering" w:customStyle="1" w:styleId="NoList3">
    <w:name w:val="No List3"/>
    <w:next w:val="NoList"/>
    <w:uiPriority w:val="99"/>
    <w:semiHidden/>
    <w:unhideWhenUsed/>
    <w:rsid w:val="00D77D38"/>
  </w:style>
  <w:style w:type="numbering" w:customStyle="1" w:styleId="NoList4">
    <w:name w:val="No List4"/>
    <w:next w:val="NoList"/>
    <w:uiPriority w:val="99"/>
    <w:semiHidden/>
    <w:unhideWhenUsed/>
    <w:rsid w:val="00D77D38"/>
  </w:style>
  <w:style w:type="numbering" w:customStyle="1" w:styleId="NoList5">
    <w:name w:val="No List5"/>
    <w:next w:val="NoList"/>
    <w:semiHidden/>
    <w:unhideWhenUsed/>
    <w:rsid w:val="00D77D38"/>
  </w:style>
  <w:style w:type="paragraph" w:styleId="BlockText">
    <w:name w:val="Block Text"/>
    <w:basedOn w:val="Normal"/>
    <w:rsid w:val="00D77D38"/>
    <w:pPr>
      <w:ind w:left="229" w:right="229"/>
    </w:pPr>
    <w:rPr>
      <w:rFonts w:ascii="Verdana" w:eastAsia="Times New Roman" w:hAnsi="Verdana"/>
      <w:szCs w:val="20"/>
    </w:rPr>
  </w:style>
  <w:style w:type="paragraph" w:styleId="NormalIndent">
    <w:name w:val="Normal Indent"/>
    <w:basedOn w:val="Normal"/>
    <w:rsid w:val="00D77D38"/>
    <w:pPr>
      <w:ind w:left="720"/>
    </w:pPr>
    <w:rPr>
      <w:rFonts w:eastAsia="Times New Roman"/>
      <w:szCs w:val="20"/>
    </w:rPr>
  </w:style>
  <w:style w:type="paragraph" w:styleId="EnvelopeReturn">
    <w:name w:val="envelope return"/>
    <w:basedOn w:val="Normal"/>
    <w:rsid w:val="00D77D38"/>
    <w:rPr>
      <w:rFonts w:eastAsia="Times New Roman"/>
      <w:sz w:val="24"/>
      <w:szCs w:val="20"/>
    </w:rPr>
  </w:style>
  <w:style w:type="paragraph" w:styleId="EnvelopeAddress">
    <w:name w:val="envelope address"/>
    <w:basedOn w:val="Normal"/>
    <w:rsid w:val="00D77D3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77D38"/>
  </w:style>
  <w:style w:type="numbering" w:customStyle="1" w:styleId="NoList7">
    <w:name w:val="No List7"/>
    <w:next w:val="NoList"/>
    <w:semiHidden/>
    <w:unhideWhenUsed/>
    <w:rsid w:val="00D77D38"/>
  </w:style>
  <w:style w:type="paragraph" w:styleId="ListBullet">
    <w:name w:val="List Bullet"/>
    <w:basedOn w:val="Normal"/>
    <w:link w:val="ListBulletChar"/>
    <w:uiPriority w:val="99"/>
    <w:unhideWhenUsed/>
    <w:rsid w:val="00D77D38"/>
    <w:pPr>
      <w:tabs>
        <w:tab w:val="num" w:pos="360"/>
      </w:tabs>
      <w:ind w:left="360" w:hanging="360"/>
      <w:contextualSpacing/>
    </w:pPr>
    <w:rPr>
      <w:rFonts w:eastAsia="Calibri"/>
    </w:rPr>
  </w:style>
  <w:style w:type="table" w:styleId="MediumGrid1">
    <w:name w:val="Medium Grid 1"/>
    <w:basedOn w:val="TableNormal"/>
    <w:uiPriority w:val="67"/>
    <w:rsid w:val="00D77D3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77D38"/>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D77D38"/>
  </w:style>
  <w:style w:type="numbering" w:customStyle="1" w:styleId="NoList111">
    <w:name w:val="No List111"/>
    <w:next w:val="NoList"/>
    <w:uiPriority w:val="99"/>
    <w:semiHidden/>
    <w:unhideWhenUsed/>
    <w:rsid w:val="00D77D38"/>
  </w:style>
  <w:style w:type="numbering" w:customStyle="1" w:styleId="NoList1111">
    <w:name w:val="No List1111"/>
    <w:next w:val="NoList"/>
    <w:uiPriority w:val="99"/>
    <w:semiHidden/>
    <w:unhideWhenUsed/>
    <w:rsid w:val="00D77D38"/>
  </w:style>
  <w:style w:type="numbering" w:customStyle="1" w:styleId="NoList11111">
    <w:name w:val="No List11111"/>
    <w:next w:val="NoList"/>
    <w:uiPriority w:val="99"/>
    <w:semiHidden/>
    <w:unhideWhenUsed/>
    <w:rsid w:val="00D77D38"/>
  </w:style>
  <w:style w:type="numbering" w:customStyle="1" w:styleId="NoList111111">
    <w:name w:val="No List111111"/>
    <w:next w:val="NoList"/>
    <w:uiPriority w:val="99"/>
    <w:semiHidden/>
    <w:unhideWhenUsed/>
    <w:rsid w:val="00D77D38"/>
  </w:style>
  <w:style w:type="numbering" w:customStyle="1" w:styleId="NoList1111111">
    <w:name w:val="No List1111111"/>
    <w:next w:val="NoList"/>
    <w:uiPriority w:val="99"/>
    <w:semiHidden/>
    <w:unhideWhenUsed/>
    <w:rsid w:val="00D77D38"/>
  </w:style>
  <w:style w:type="numbering" w:customStyle="1" w:styleId="NoList11111111">
    <w:name w:val="No List11111111"/>
    <w:next w:val="NoList"/>
    <w:uiPriority w:val="99"/>
    <w:semiHidden/>
    <w:unhideWhenUsed/>
    <w:rsid w:val="00D77D38"/>
  </w:style>
  <w:style w:type="numbering" w:customStyle="1" w:styleId="NoList111111111">
    <w:name w:val="No List111111111"/>
    <w:next w:val="NoList"/>
    <w:uiPriority w:val="99"/>
    <w:semiHidden/>
    <w:unhideWhenUsed/>
    <w:rsid w:val="00D77D38"/>
  </w:style>
  <w:style w:type="numbering" w:customStyle="1" w:styleId="NoList1111111111">
    <w:name w:val="No List1111111111"/>
    <w:next w:val="NoList"/>
    <w:uiPriority w:val="99"/>
    <w:semiHidden/>
    <w:unhideWhenUsed/>
    <w:rsid w:val="00D77D38"/>
  </w:style>
  <w:style w:type="numbering" w:customStyle="1" w:styleId="NoList11111111111">
    <w:name w:val="No List11111111111"/>
    <w:next w:val="NoList"/>
    <w:uiPriority w:val="99"/>
    <w:semiHidden/>
    <w:unhideWhenUsed/>
    <w:rsid w:val="00D77D38"/>
  </w:style>
  <w:style w:type="numbering" w:customStyle="1" w:styleId="NoList111111111111">
    <w:name w:val="No List111111111111"/>
    <w:next w:val="NoList"/>
    <w:uiPriority w:val="99"/>
    <w:semiHidden/>
    <w:unhideWhenUsed/>
    <w:rsid w:val="00D77D38"/>
  </w:style>
  <w:style w:type="numbering" w:customStyle="1" w:styleId="NoList1111111111111">
    <w:name w:val="No List1111111111111"/>
    <w:next w:val="NoList"/>
    <w:uiPriority w:val="99"/>
    <w:semiHidden/>
    <w:unhideWhenUsed/>
    <w:rsid w:val="00D77D38"/>
  </w:style>
  <w:style w:type="numbering" w:customStyle="1" w:styleId="NoList11111111111111">
    <w:name w:val="No List11111111111111"/>
    <w:next w:val="NoList"/>
    <w:uiPriority w:val="99"/>
    <w:semiHidden/>
    <w:unhideWhenUsed/>
    <w:rsid w:val="00D77D38"/>
  </w:style>
  <w:style w:type="numbering" w:customStyle="1" w:styleId="NoList111111111111111">
    <w:name w:val="No List111111111111111"/>
    <w:next w:val="NoList"/>
    <w:uiPriority w:val="99"/>
    <w:semiHidden/>
    <w:unhideWhenUsed/>
    <w:rsid w:val="00D77D38"/>
  </w:style>
  <w:style w:type="numbering" w:customStyle="1" w:styleId="NoList1111111111111111">
    <w:name w:val="No List1111111111111111"/>
    <w:next w:val="NoList"/>
    <w:uiPriority w:val="99"/>
    <w:semiHidden/>
    <w:unhideWhenUsed/>
    <w:rsid w:val="00D77D38"/>
  </w:style>
  <w:style w:type="numbering" w:customStyle="1" w:styleId="NoList11111111111111111">
    <w:name w:val="No List11111111111111111"/>
    <w:next w:val="NoList"/>
    <w:uiPriority w:val="99"/>
    <w:semiHidden/>
    <w:unhideWhenUsed/>
    <w:rsid w:val="00D77D38"/>
  </w:style>
  <w:style w:type="character" w:customStyle="1" w:styleId="FontStyle220">
    <w:name w:val="Font Style220"/>
    <w:basedOn w:val="DefaultParagraphFont"/>
    <w:uiPriority w:val="99"/>
    <w:rsid w:val="00D77D38"/>
    <w:rPr>
      <w:rFonts w:ascii="Candara" w:hAnsi="Candara" w:cs="Candara" w:hint="default"/>
      <w:i/>
      <w:iCs/>
      <w:sz w:val="18"/>
      <w:szCs w:val="18"/>
    </w:rPr>
  </w:style>
  <w:style w:type="character" w:customStyle="1" w:styleId="FontStyle290">
    <w:name w:val="Font Style290"/>
    <w:basedOn w:val="DefaultParagraphFont"/>
    <w:uiPriority w:val="99"/>
    <w:rsid w:val="00D77D3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77D38"/>
    <w:rPr>
      <w:rFonts w:ascii="Arial" w:hAnsi="Arial" w:cs="Arial"/>
      <w:b/>
      <w:bCs/>
      <w:sz w:val="16"/>
      <w:szCs w:val="16"/>
    </w:rPr>
  </w:style>
  <w:style w:type="paragraph" w:customStyle="1" w:styleId="analytic0">
    <w:name w:val="analytic"/>
    <w:basedOn w:val="Normal"/>
    <w:link w:val="analyticChar0"/>
    <w:uiPriority w:val="4"/>
    <w:qFormat/>
    <w:rsid w:val="00D77D38"/>
    <w:pPr>
      <w:spacing w:before="120"/>
    </w:pPr>
    <w:rPr>
      <w:b/>
      <w:sz w:val="20"/>
    </w:rPr>
  </w:style>
  <w:style w:type="character" w:customStyle="1" w:styleId="analyticChar0">
    <w:name w:val="analytic Char"/>
    <w:basedOn w:val="DefaultParagraphFont"/>
    <w:link w:val="analytic0"/>
    <w:uiPriority w:val="4"/>
    <w:rsid w:val="00D77D38"/>
    <w:rPr>
      <w:rFonts w:ascii="Calibri" w:hAnsi="Calibri"/>
      <w:b/>
      <w:sz w:val="20"/>
    </w:rPr>
  </w:style>
  <w:style w:type="character" w:customStyle="1" w:styleId="m-5498913268213319940gmail-styleunderline">
    <w:name w:val="m_-5498913268213319940gmail-styleunderline"/>
    <w:basedOn w:val="DefaultParagraphFont"/>
    <w:rsid w:val="00D77D38"/>
  </w:style>
  <w:style w:type="paragraph" w:customStyle="1" w:styleId="speakable">
    <w:name w:val="speakable"/>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77D38"/>
  </w:style>
  <w:style w:type="character" w:customStyle="1" w:styleId="copyright">
    <w:name w:val="copyright"/>
    <w:basedOn w:val="DefaultParagraphFont"/>
    <w:rsid w:val="00D77D38"/>
  </w:style>
  <w:style w:type="character" w:customStyle="1" w:styleId="TagCharCharCharChar">
    <w:name w:val="Tag Char Char Char Char"/>
    <w:basedOn w:val="DefaultParagraphFont"/>
    <w:rsid w:val="00D77D38"/>
    <w:rPr>
      <w:rFonts w:ascii="Calibri" w:hAnsi="Calibri" w:cs="Calibri"/>
      <w:b/>
      <w:sz w:val="24"/>
    </w:rPr>
  </w:style>
  <w:style w:type="paragraph" w:customStyle="1" w:styleId="g-body">
    <w:name w:val="g-body"/>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77D38"/>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77D38"/>
    <w:pPr>
      <w:spacing w:before="100" w:beforeAutospacing="1" w:after="100" w:afterAutospacing="1"/>
    </w:pPr>
    <w:rPr>
      <w:sz w:val="24"/>
    </w:rPr>
  </w:style>
  <w:style w:type="paragraph" w:customStyle="1" w:styleId="style41">
    <w:name w:val="style4"/>
    <w:basedOn w:val="Normal"/>
    <w:uiPriority w:val="99"/>
    <w:qFormat/>
    <w:rsid w:val="00D77D38"/>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77D38"/>
    <w:pPr>
      <w:spacing w:before="100" w:beforeAutospacing="1" w:after="100" w:afterAutospacing="1"/>
    </w:pPr>
    <w:rPr>
      <w:rFonts w:ascii="Times New Roman" w:hAnsi="Times New Roman"/>
      <w:sz w:val="24"/>
    </w:rPr>
  </w:style>
  <w:style w:type="character" w:customStyle="1" w:styleId="adtext">
    <w:name w:val="adtext"/>
    <w:basedOn w:val="DefaultParagraphFont"/>
    <w:rsid w:val="00D77D38"/>
  </w:style>
  <w:style w:type="character" w:customStyle="1" w:styleId="UL-Bold">
    <w:name w:val="UL-Bold"/>
    <w:basedOn w:val="DefaultParagraphFont"/>
    <w:rsid w:val="00D77D38"/>
    <w:rPr>
      <w:u w:val="thick"/>
    </w:rPr>
  </w:style>
  <w:style w:type="character" w:customStyle="1" w:styleId="UL-None">
    <w:name w:val="UL-None"/>
    <w:basedOn w:val="DefaultParagraphFont"/>
    <w:rsid w:val="00D77D38"/>
    <w:rPr>
      <w:strike w:val="0"/>
      <w:dstrike w:val="0"/>
      <w:u w:val="none"/>
      <w:effect w:val="none"/>
    </w:rPr>
  </w:style>
  <w:style w:type="character" w:customStyle="1" w:styleId="gl">
    <w:name w:val="gl"/>
    <w:basedOn w:val="DefaultParagraphFont"/>
    <w:rsid w:val="00D77D38"/>
  </w:style>
  <w:style w:type="character" w:customStyle="1" w:styleId="qu730rj69h">
    <w:name w:val="qu730rj69h"/>
    <w:basedOn w:val="DefaultParagraphFont"/>
    <w:rsid w:val="00D77D38"/>
  </w:style>
  <w:style w:type="paragraph" w:customStyle="1" w:styleId="optext">
    <w:name w:val="optext"/>
    <w:basedOn w:val="Normal"/>
    <w:uiPriority w:val="99"/>
    <w:qFormat/>
    <w:rsid w:val="00D77D38"/>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77D38"/>
  </w:style>
  <w:style w:type="character" w:customStyle="1" w:styleId="icr880">
    <w:name w:val="icr880"/>
    <w:basedOn w:val="DefaultParagraphFont"/>
    <w:rsid w:val="00D77D38"/>
  </w:style>
  <w:style w:type="character" w:customStyle="1" w:styleId="hx23q54">
    <w:name w:val="hx23q54"/>
    <w:basedOn w:val="DefaultParagraphFont"/>
    <w:rsid w:val="00D77D38"/>
  </w:style>
  <w:style w:type="character" w:customStyle="1" w:styleId="m-5348258726587825636gmail-style13ptbold">
    <w:name w:val="m_-5348258726587825636gmail-style13ptbold"/>
    <w:basedOn w:val="DefaultParagraphFont"/>
    <w:rsid w:val="00D77D38"/>
  </w:style>
  <w:style w:type="character" w:customStyle="1" w:styleId="m-5348258726587825636gmail-styleunderline">
    <w:name w:val="m_-5348258726587825636gmail-styleunderline"/>
    <w:basedOn w:val="DefaultParagraphFont"/>
    <w:rsid w:val="00D77D38"/>
  </w:style>
  <w:style w:type="paragraph" w:customStyle="1" w:styleId="NoteLevel2">
    <w:name w:val="Note Level 2"/>
    <w:basedOn w:val="Normal"/>
    <w:next w:val="Normal"/>
    <w:uiPriority w:val="99"/>
    <w:qFormat/>
    <w:rsid w:val="00D77D38"/>
    <w:pPr>
      <w:keepNext/>
      <w:ind w:left="288" w:right="288"/>
    </w:pPr>
    <w:rPr>
      <w:rFonts w:eastAsia="MS Gothic"/>
      <w:szCs w:val="20"/>
    </w:rPr>
  </w:style>
  <w:style w:type="character" w:customStyle="1" w:styleId="UnderlineCharChar1">
    <w:name w:val="Underline Char Char1"/>
    <w:basedOn w:val="DefaultParagraphFont"/>
    <w:rsid w:val="00D77D38"/>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D77D38"/>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D77D38"/>
  </w:style>
  <w:style w:type="character" w:customStyle="1" w:styleId="CardsFont12ptCharChar">
    <w:name w:val="Cards + Font: 12 pt Char Char"/>
    <w:basedOn w:val="DefaultParagraphFont"/>
    <w:rsid w:val="00D77D38"/>
    <w:rPr>
      <w:sz w:val="24"/>
      <w:szCs w:val="24"/>
      <w:u w:val="thick"/>
      <w:lang w:val="en-US" w:eastAsia="en-US" w:bidi="ar-SA"/>
    </w:rPr>
  </w:style>
  <w:style w:type="character" w:customStyle="1" w:styleId="NothingChar1">
    <w:name w:val="Nothing Char1"/>
    <w:basedOn w:val="DefaultParagraphFont"/>
    <w:rsid w:val="00D77D38"/>
    <w:rPr>
      <w:lang w:val="en-US" w:eastAsia="en-US" w:bidi="ar-SA"/>
    </w:rPr>
  </w:style>
  <w:style w:type="paragraph" w:customStyle="1" w:styleId="useless">
    <w:name w:val="useless"/>
    <w:basedOn w:val="Normal"/>
    <w:uiPriority w:val="99"/>
    <w:qFormat/>
    <w:rsid w:val="00D77D38"/>
    <w:rPr>
      <w:rFonts w:ascii="Times New Roman" w:eastAsia="Times New Roman" w:hAnsi="Times New Roman"/>
      <w:sz w:val="12"/>
    </w:rPr>
  </w:style>
  <w:style w:type="character" w:customStyle="1" w:styleId="DDIUnderline">
    <w:name w:val="DDI Underline"/>
    <w:qFormat/>
    <w:rsid w:val="00D77D38"/>
    <w:rPr>
      <w:rFonts w:ascii="Times New Roman" w:hAnsi="Times New Roman"/>
      <w:sz w:val="24"/>
      <w:u w:val="single"/>
    </w:rPr>
  </w:style>
  <w:style w:type="character" w:customStyle="1" w:styleId="Char1">
    <w:name w:val="Char1"/>
    <w:basedOn w:val="DefaultParagraphFont"/>
    <w:rsid w:val="00D77D38"/>
    <w:rPr>
      <w:rFonts w:cs="Arial"/>
      <w:b/>
      <w:bCs/>
      <w:iCs/>
      <w:sz w:val="24"/>
      <w:szCs w:val="28"/>
      <w:lang w:val="en-US" w:eastAsia="en-US" w:bidi="ar-SA"/>
    </w:rPr>
  </w:style>
  <w:style w:type="paragraph" w:customStyle="1" w:styleId="ALLCAPS">
    <w:name w:val="ALL CAPS"/>
    <w:basedOn w:val="Normal"/>
    <w:link w:val="ALLCAPSChar"/>
    <w:qFormat/>
    <w:rsid w:val="00D77D38"/>
    <w:rPr>
      <w:rFonts w:ascii="Times New Roman" w:eastAsia="Times New Roman" w:hAnsi="Times New Roman"/>
      <w:b/>
      <w:caps/>
    </w:rPr>
  </w:style>
  <w:style w:type="character" w:customStyle="1" w:styleId="ALLCAPSChar">
    <w:name w:val="ALL CAPS Char"/>
    <w:basedOn w:val="DefaultParagraphFont"/>
    <w:link w:val="ALLCAPS"/>
    <w:rsid w:val="00D77D38"/>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D77D38"/>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77D38"/>
    <w:rPr>
      <w:rFonts w:ascii="Times New Roman" w:eastAsia="Times New Roman" w:hAnsi="Times New Roman"/>
      <w:b/>
      <w:sz w:val="24"/>
    </w:rPr>
  </w:style>
  <w:style w:type="character" w:customStyle="1" w:styleId="10ptnotbold">
    <w:name w:val="10ptnotbold"/>
    <w:basedOn w:val="DefaultParagraphFont"/>
    <w:rsid w:val="00D77D38"/>
    <w:rPr>
      <w:sz w:val="20"/>
    </w:rPr>
  </w:style>
  <w:style w:type="character" w:customStyle="1" w:styleId="Cites-AuthorDate">
    <w:name w:val="Cites-Author/Date"/>
    <w:rsid w:val="00D77D38"/>
    <w:rPr>
      <w:rFonts w:ascii="Helvetica" w:hAnsi="Helvetica"/>
      <w:b/>
      <w:sz w:val="22"/>
      <w:szCs w:val="24"/>
      <w:u w:val="thick"/>
    </w:rPr>
  </w:style>
  <w:style w:type="paragraph" w:customStyle="1" w:styleId="CiteTag">
    <w:name w:val="Cite/Tag"/>
    <w:basedOn w:val="Normal"/>
    <w:uiPriority w:val="99"/>
    <w:qFormat/>
    <w:rsid w:val="00D77D38"/>
    <w:rPr>
      <w:rFonts w:ascii="Times New Roman" w:eastAsia="Cambria" w:hAnsi="Times New Roman"/>
      <w:b/>
    </w:rPr>
  </w:style>
  <w:style w:type="character" w:customStyle="1" w:styleId="CardsFont6ptChar1">
    <w:name w:val="Cards + Font: 6 pt Char1"/>
    <w:basedOn w:val="CardsChar"/>
    <w:link w:val="CardsFont6pt"/>
    <w:rsid w:val="00D77D38"/>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77D38"/>
  </w:style>
  <w:style w:type="character" w:customStyle="1" w:styleId="m489902567989944824gmail-styleunderline">
    <w:name w:val="m_489902567989944824gmail-styleunderline"/>
    <w:basedOn w:val="DefaultParagraphFont"/>
    <w:rsid w:val="00D77D38"/>
  </w:style>
  <w:style w:type="character" w:customStyle="1" w:styleId="UnresolvedMention2">
    <w:name w:val="Unresolved Mention2"/>
    <w:basedOn w:val="DefaultParagraphFont"/>
    <w:uiPriority w:val="99"/>
    <w:semiHidden/>
    <w:rsid w:val="00D77D38"/>
    <w:rPr>
      <w:color w:val="808080"/>
      <w:shd w:val="clear" w:color="auto" w:fill="E6E6E6"/>
    </w:rPr>
  </w:style>
  <w:style w:type="character" w:customStyle="1" w:styleId="swauthor">
    <w:name w:val="sw_author"/>
    <w:rsid w:val="00D77D38"/>
  </w:style>
  <w:style w:type="character" w:customStyle="1" w:styleId="UnderlineCharChar3">
    <w:name w:val="Underline Char Char3"/>
    <w:rsid w:val="00D77D38"/>
    <w:rPr>
      <w:szCs w:val="24"/>
      <w:u w:val="single"/>
      <w:lang w:val="en-US" w:eastAsia="en-US" w:bidi="ar-SA"/>
    </w:rPr>
  </w:style>
  <w:style w:type="character" w:customStyle="1" w:styleId="tl8wme">
    <w:name w:val="tl8wme"/>
    <w:basedOn w:val="DefaultParagraphFont"/>
    <w:rsid w:val="00D77D38"/>
  </w:style>
  <w:style w:type="character" w:customStyle="1" w:styleId="Mention3">
    <w:name w:val="Mention3"/>
    <w:basedOn w:val="DefaultParagraphFont"/>
    <w:uiPriority w:val="99"/>
    <w:semiHidden/>
    <w:unhideWhenUsed/>
    <w:rsid w:val="00D77D38"/>
    <w:rPr>
      <w:color w:val="2B579A"/>
      <w:shd w:val="clear" w:color="auto" w:fill="E6E6E6"/>
    </w:rPr>
  </w:style>
  <w:style w:type="character" w:customStyle="1" w:styleId="m-5251091010484660064gmail-style13ptbold">
    <w:name w:val="m_-5251091010484660064gmail-style13ptbold"/>
    <w:basedOn w:val="DefaultParagraphFont"/>
    <w:rsid w:val="00D77D38"/>
  </w:style>
  <w:style w:type="character" w:customStyle="1" w:styleId="m-5251091010484660064gmail-styleunderline">
    <w:name w:val="m_-5251091010484660064gmail-styleunderline"/>
    <w:basedOn w:val="DefaultParagraphFont"/>
    <w:rsid w:val="00D77D38"/>
  </w:style>
  <w:style w:type="character" w:customStyle="1" w:styleId="tablecaption">
    <w:name w:val="tablecaption"/>
    <w:basedOn w:val="DefaultParagraphFont"/>
    <w:rsid w:val="00D77D38"/>
  </w:style>
  <w:style w:type="character" w:customStyle="1" w:styleId="StyleLatinHelvetica105ptBlack">
    <w:name w:val="Style (Latin) Helvetica 10.5 pt Black"/>
    <w:basedOn w:val="DefaultParagraphFont"/>
    <w:rsid w:val="00D77D38"/>
    <w:rPr>
      <w:rFonts w:ascii="Times New Roman" w:hAnsi="Times New Roman"/>
      <w:color w:val="000000"/>
      <w:sz w:val="21"/>
    </w:rPr>
  </w:style>
  <w:style w:type="character" w:customStyle="1" w:styleId="m-413333960618644972gmail-style13ptbold">
    <w:name w:val="m_-413333960618644972gmail-style13ptbold"/>
    <w:basedOn w:val="DefaultParagraphFont"/>
    <w:rsid w:val="00D77D38"/>
  </w:style>
  <w:style w:type="character" w:customStyle="1" w:styleId="m-413333960618644972gmail-styleunderline">
    <w:name w:val="m_-413333960618644972gmail-styleunderline"/>
    <w:basedOn w:val="DefaultParagraphFont"/>
    <w:rsid w:val="00D77D38"/>
  </w:style>
  <w:style w:type="character" w:customStyle="1" w:styleId="m8314098763611656848gmail-stylestylebold12pt">
    <w:name w:val="m_8314098763611656848gmail-stylestylebold12pt"/>
    <w:basedOn w:val="DefaultParagraphFont"/>
    <w:rsid w:val="00D77D38"/>
  </w:style>
  <w:style w:type="character" w:customStyle="1" w:styleId="m8314098763611656848gmail-styleboldunderline">
    <w:name w:val="m_8314098763611656848gmail-styleboldunderline"/>
    <w:basedOn w:val="DefaultParagraphFont"/>
    <w:rsid w:val="00D77D38"/>
  </w:style>
  <w:style w:type="paragraph" w:customStyle="1" w:styleId="Spacer">
    <w:name w:val="Spacer"/>
    <w:basedOn w:val="Heading1"/>
    <w:link w:val="SpacerChar"/>
    <w:autoRedefine/>
    <w:uiPriority w:val="4"/>
    <w:qFormat/>
    <w:rsid w:val="00D77D3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77D38"/>
    <w:rPr>
      <w:rFonts w:ascii="Calibri" w:eastAsiaTheme="majorEastAsia" w:hAnsi="Calibri" w:cstheme="majorBidi"/>
      <w:b/>
      <w:sz w:val="24"/>
      <w:szCs w:val="32"/>
    </w:rPr>
  </w:style>
  <w:style w:type="paragraph" w:customStyle="1" w:styleId="msonormal0">
    <w:name w:val="msonormal"/>
    <w:basedOn w:val="Normal"/>
    <w:rsid w:val="00D77D38"/>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77D38"/>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77D38"/>
    <w:rPr>
      <w:rFonts w:ascii="Georgia" w:eastAsia="Times New Roman" w:hAnsi="Georgia" w:cs="Arial" w:hint="default"/>
      <w:b/>
      <w:bCs/>
      <w:kern w:val="32"/>
      <w:sz w:val="28"/>
      <w:szCs w:val="32"/>
    </w:rPr>
  </w:style>
  <w:style w:type="character" w:customStyle="1" w:styleId="CiteReal0">
    <w:name w:val="CiteReal"/>
    <w:uiPriority w:val="1"/>
    <w:qFormat/>
    <w:rsid w:val="00D77D38"/>
    <w:rPr>
      <w:rFonts w:ascii="Arial" w:hAnsi="Arial"/>
      <w:b/>
      <w:sz w:val="24"/>
      <w:u w:val="single"/>
    </w:rPr>
  </w:style>
  <w:style w:type="character" w:customStyle="1" w:styleId="dropcap1">
    <w:name w:val="dropcap1"/>
    <w:rsid w:val="00D77D38"/>
  </w:style>
  <w:style w:type="paragraph" w:customStyle="1" w:styleId="Style31">
    <w:name w:val="Style31"/>
    <w:basedOn w:val="Normal"/>
    <w:uiPriority w:val="99"/>
    <w:rsid w:val="00D77D38"/>
    <w:pPr>
      <w:spacing w:line="197" w:lineRule="exact"/>
      <w:jc w:val="both"/>
    </w:pPr>
    <w:rPr>
      <w:rFonts w:ascii="Palatino Linotype" w:hAnsi="Palatino Linotype" w:cs="Palatino Linotype"/>
    </w:rPr>
  </w:style>
  <w:style w:type="paragraph" w:customStyle="1" w:styleId="Style42">
    <w:name w:val="Style42"/>
    <w:basedOn w:val="Normal"/>
    <w:uiPriority w:val="99"/>
    <w:rsid w:val="00D77D38"/>
    <w:pPr>
      <w:spacing w:line="202" w:lineRule="exact"/>
      <w:jc w:val="both"/>
    </w:pPr>
    <w:rPr>
      <w:rFonts w:ascii="Palatino Linotype" w:hAnsi="Palatino Linotype" w:cs="Palatino Linotype"/>
    </w:rPr>
  </w:style>
  <w:style w:type="paragraph" w:customStyle="1" w:styleId="Style51">
    <w:name w:val="Style51"/>
    <w:basedOn w:val="Normal"/>
    <w:uiPriority w:val="99"/>
    <w:rsid w:val="00D77D38"/>
    <w:pPr>
      <w:spacing w:line="200" w:lineRule="exact"/>
      <w:jc w:val="both"/>
    </w:pPr>
    <w:rPr>
      <w:rFonts w:ascii="Palatino Linotype" w:hAnsi="Palatino Linotype" w:cs="Palatino Linotype"/>
    </w:rPr>
  </w:style>
  <w:style w:type="character" w:customStyle="1" w:styleId="FontStyle72">
    <w:name w:val="Font Style72"/>
    <w:uiPriority w:val="99"/>
    <w:rsid w:val="00D77D38"/>
    <w:rPr>
      <w:rFonts w:ascii="Cambria" w:hAnsi="Cambria" w:cs="Cambria" w:hint="default"/>
      <w:sz w:val="16"/>
      <w:szCs w:val="16"/>
    </w:rPr>
  </w:style>
  <w:style w:type="character" w:customStyle="1" w:styleId="FontStyle73">
    <w:name w:val="Font Style73"/>
    <w:uiPriority w:val="99"/>
    <w:rsid w:val="00D77D38"/>
    <w:rPr>
      <w:rFonts w:ascii="Cambria" w:hAnsi="Cambria" w:cs="Cambria" w:hint="default"/>
      <w:i/>
      <w:iCs/>
      <w:sz w:val="16"/>
      <w:szCs w:val="16"/>
    </w:rPr>
  </w:style>
  <w:style w:type="character" w:customStyle="1" w:styleId="UnderlinestyleChar2">
    <w:name w:val="Underline style Char2"/>
    <w:rsid w:val="00D77D38"/>
    <w:rPr>
      <w:sz w:val="22"/>
      <w:szCs w:val="24"/>
      <w:u w:val="single"/>
      <w:lang w:val="en-US" w:eastAsia="en-US" w:bidi="ar-SA"/>
    </w:rPr>
  </w:style>
  <w:style w:type="character" w:customStyle="1" w:styleId="FontStyle49">
    <w:name w:val="Font Style49"/>
    <w:uiPriority w:val="99"/>
    <w:rsid w:val="00D77D38"/>
    <w:rPr>
      <w:rFonts w:ascii="Cambria" w:hAnsi="Cambria" w:cs="Cambria"/>
      <w:sz w:val="20"/>
      <w:szCs w:val="20"/>
    </w:rPr>
  </w:style>
  <w:style w:type="character" w:customStyle="1" w:styleId="FontStyle50">
    <w:name w:val="Font Style50"/>
    <w:uiPriority w:val="99"/>
    <w:rsid w:val="00D77D3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77D3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77D38"/>
    <w:rPr>
      <w:rFonts w:ascii="Cambria" w:eastAsia="Cambria" w:hAnsi="Cambria" w:cs="Cambria"/>
      <w:spacing w:val="-3"/>
      <w:szCs w:val="20"/>
    </w:rPr>
  </w:style>
  <w:style w:type="character" w:customStyle="1" w:styleId="kn">
    <w:name w:val="kn"/>
    <w:basedOn w:val="DefaultParagraphFont"/>
    <w:rsid w:val="00D77D38"/>
  </w:style>
  <w:style w:type="character" w:customStyle="1" w:styleId="StyleStyleUnderlineUnderlineStyleBoldUnderlineIntenseEmphas">
    <w:name w:val="Style Style UnderlineUnderlineStyle Bold UnderlineIntense Emphas..."/>
    <w:basedOn w:val="DefaultParagraphFont"/>
    <w:rsid w:val="00D77D38"/>
    <w:rPr>
      <w:b/>
      <w:bCs/>
      <w:sz w:val="26"/>
      <w:u w:val="single"/>
    </w:rPr>
  </w:style>
  <w:style w:type="character" w:customStyle="1" w:styleId="articoloinside">
    <w:name w:val="articolo_inside"/>
    <w:rsid w:val="00D77D38"/>
  </w:style>
  <w:style w:type="paragraph" w:customStyle="1" w:styleId="pagetools">
    <w:name w:val="pagetools"/>
    <w:basedOn w:val="Normal"/>
    <w:rsid w:val="00D77D38"/>
    <w:pPr>
      <w:spacing w:before="100" w:beforeAutospacing="1" w:after="100" w:afterAutospacing="1"/>
    </w:pPr>
    <w:rPr>
      <w:rFonts w:ascii="Cambria" w:eastAsia="Cambria" w:hAnsi="Cambria"/>
      <w:sz w:val="24"/>
    </w:rPr>
  </w:style>
  <w:style w:type="character" w:customStyle="1" w:styleId="desc">
    <w:name w:val="desc"/>
    <w:basedOn w:val="DefaultParagraphFont"/>
    <w:rsid w:val="00D77D38"/>
  </w:style>
  <w:style w:type="character" w:customStyle="1" w:styleId="job">
    <w:name w:val="job"/>
    <w:basedOn w:val="DefaultParagraphFont"/>
    <w:rsid w:val="00D77D38"/>
  </w:style>
  <w:style w:type="character" w:customStyle="1" w:styleId="publisher">
    <w:name w:val="publisher"/>
    <w:basedOn w:val="DefaultParagraphFont"/>
    <w:rsid w:val="00D77D38"/>
  </w:style>
  <w:style w:type="character" w:customStyle="1" w:styleId="pubyear">
    <w:name w:val="pubyear"/>
    <w:basedOn w:val="DefaultParagraphFont"/>
    <w:rsid w:val="00D77D38"/>
  </w:style>
  <w:style w:type="character" w:customStyle="1" w:styleId="pubcity">
    <w:name w:val="pubcity"/>
    <w:basedOn w:val="DefaultParagraphFont"/>
    <w:rsid w:val="00D77D38"/>
  </w:style>
  <w:style w:type="character" w:customStyle="1" w:styleId="bodycontentlink">
    <w:name w:val="bodycontentlink"/>
    <w:basedOn w:val="DefaultParagraphFont"/>
    <w:rsid w:val="00D77D38"/>
  </w:style>
  <w:style w:type="paragraph" w:customStyle="1" w:styleId="C-Text">
    <w:name w:val="C-Text"/>
    <w:basedOn w:val="Normal"/>
    <w:rsid w:val="00D77D38"/>
    <w:pPr>
      <w:tabs>
        <w:tab w:val="num" w:pos="720"/>
      </w:tabs>
      <w:ind w:left="720" w:hanging="360"/>
    </w:pPr>
    <w:rPr>
      <w:rFonts w:ascii="Book Antiqua" w:hAnsi="Book Antiqua"/>
      <w:sz w:val="24"/>
    </w:rPr>
  </w:style>
  <w:style w:type="character" w:customStyle="1" w:styleId="ecdate">
    <w:name w:val="ec_date"/>
    <w:basedOn w:val="DefaultParagraphFont"/>
    <w:rsid w:val="00D77D38"/>
    <w:rPr>
      <w:rFonts w:ascii="Symbol" w:hAnsi="Symbol" w:hint="default"/>
      <w:sz w:val="20"/>
      <w:szCs w:val="20"/>
      <w:shd w:val="clear" w:color="auto" w:fill="FFFFFF"/>
    </w:rPr>
  </w:style>
  <w:style w:type="paragraph" w:customStyle="1" w:styleId="ecmsonormal">
    <w:name w:val="ec_msonormal"/>
    <w:basedOn w:val="Normal"/>
    <w:rsid w:val="00D77D3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77D38"/>
  </w:style>
  <w:style w:type="character" w:customStyle="1" w:styleId="articleheadline">
    <w:name w:val="articleheadline"/>
    <w:basedOn w:val="DefaultParagraphFont"/>
    <w:rsid w:val="00D77D38"/>
  </w:style>
  <w:style w:type="paragraph" w:customStyle="1" w:styleId="u-intro">
    <w:name w:val="u-intro"/>
    <w:basedOn w:val="Normal"/>
    <w:rsid w:val="00D77D38"/>
    <w:pPr>
      <w:spacing w:before="100" w:beforeAutospacing="1" w:after="100" w:afterAutospacing="1"/>
    </w:pPr>
    <w:rPr>
      <w:sz w:val="24"/>
    </w:rPr>
  </w:style>
  <w:style w:type="character" w:customStyle="1" w:styleId="u-byline">
    <w:name w:val="u-byline"/>
    <w:basedOn w:val="DefaultParagraphFont"/>
    <w:rsid w:val="00D77D38"/>
  </w:style>
  <w:style w:type="character" w:customStyle="1" w:styleId="articlebya">
    <w:name w:val="articleby_a"/>
    <w:basedOn w:val="DefaultParagraphFont"/>
    <w:rsid w:val="00D77D38"/>
  </w:style>
  <w:style w:type="character" w:customStyle="1" w:styleId="popupwinby">
    <w:name w:val="popupwinby"/>
    <w:basedOn w:val="DefaultParagraphFont"/>
    <w:rsid w:val="00D77D38"/>
  </w:style>
  <w:style w:type="character" w:customStyle="1" w:styleId="storyheader">
    <w:name w:val="storyheader"/>
    <w:basedOn w:val="DefaultParagraphFont"/>
    <w:rsid w:val="00D77D38"/>
  </w:style>
  <w:style w:type="character" w:customStyle="1" w:styleId="marron">
    <w:name w:val="marron"/>
    <w:basedOn w:val="DefaultParagraphFont"/>
    <w:rsid w:val="00D77D38"/>
  </w:style>
  <w:style w:type="paragraph" w:customStyle="1" w:styleId="StyleNormalWeb10pt">
    <w:name w:val="Style Normal (Web) + 10 pt"/>
    <w:basedOn w:val="NormalWeb"/>
    <w:next w:val="Normal"/>
    <w:rsid w:val="00D77D38"/>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D77D38"/>
    <w:rPr>
      <w:szCs w:val="24"/>
      <w:lang w:val="en-US" w:eastAsia="en-US" w:bidi="ar-SA"/>
    </w:rPr>
  </w:style>
  <w:style w:type="paragraph" w:customStyle="1" w:styleId="TagCiteShells">
    <w:name w:val="Tag/Cite/Shells"/>
    <w:basedOn w:val="Normal"/>
    <w:rsid w:val="00D77D38"/>
    <w:rPr>
      <w:b/>
    </w:rPr>
  </w:style>
  <w:style w:type="paragraph" w:customStyle="1" w:styleId="DefinitionTerm">
    <w:name w:val="Definition Term"/>
    <w:basedOn w:val="Normal"/>
    <w:next w:val="Normal"/>
    <w:rsid w:val="00D77D38"/>
    <w:rPr>
      <w:snapToGrid w:val="0"/>
      <w:sz w:val="24"/>
    </w:rPr>
  </w:style>
  <w:style w:type="character" w:customStyle="1" w:styleId="Style3CharChar">
    <w:name w:val="Style3 Char Char"/>
    <w:basedOn w:val="DefaultParagraphFont"/>
    <w:rsid w:val="00D77D3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77D38"/>
    <w:pPr>
      <w:spacing w:after="60"/>
    </w:pPr>
    <w:rPr>
      <w:rFonts w:eastAsia="Segoe UI" w:cs="Cambria"/>
      <w:caps/>
      <w:sz w:val="20"/>
      <w:lang w:eastAsia="zh-CN"/>
    </w:rPr>
  </w:style>
  <w:style w:type="character" w:customStyle="1" w:styleId="NormalChar0">
    <w:name w:val="Normal Char"/>
    <w:basedOn w:val="DefaultParagraphFont"/>
    <w:rsid w:val="00D77D38"/>
    <w:rPr>
      <w:lang w:eastAsia="en-US"/>
    </w:rPr>
  </w:style>
  <w:style w:type="character" w:customStyle="1" w:styleId="BoldUnderlineChar2">
    <w:name w:val="Bold + Underline Char"/>
    <w:basedOn w:val="DefaultParagraphFont"/>
    <w:rsid w:val="00D77D3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77D38"/>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77D38"/>
  </w:style>
  <w:style w:type="character" w:customStyle="1" w:styleId="CharacterStyle7">
    <w:name w:val="Character Style 7"/>
    <w:rsid w:val="00D77D38"/>
    <w:rPr>
      <w:rFonts w:ascii="Trebuchet MS" w:hAnsi="Trebuchet MS" w:cs="Trebuchet MS"/>
      <w:sz w:val="20"/>
      <w:szCs w:val="20"/>
      <w:u w:val="single"/>
    </w:rPr>
  </w:style>
  <w:style w:type="character" w:customStyle="1" w:styleId="StyleStyle4Char">
    <w:name w:val="Style Style4 + Char"/>
    <w:basedOn w:val="DefaultParagraphFont"/>
    <w:rsid w:val="00D77D3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77D3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77D38"/>
    <w:rPr>
      <w:rFonts w:ascii="Symbol" w:hAnsi="Symbol"/>
      <w:sz w:val="21"/>
      <w:szCs w:val="21"/>
      <w:u w:val="thick"/>
    </w:rPr>
  </w:style>
  <w:style w:type="character" w:customStyle="1" w:styleId="UnderlinedEvidenceCharChar">
    <w:name w:val="Underlined Evidence Char Char"/>
    <w:basedOn w:val="DefaultParagraphFont"/>
    <w:rsid w:val="00D77D38"/>
    <w:rPr>
      <w:rFonts w:ascii="Symbol" w:hAnsi="Symbol"/>
      <w:sz w:val="21"/>
      <w:szCs w:val="21"/>
      <w:u w:val="thick"/>
      <w:lang w:val="en-US" w:eastAsia="en-US" w:bidi="ar-SA"/>
    </w:rPr>
  </w:style>
  <w:style w:type="character" w:styleId="PlaceholderText">
    <w:name w:val="Placeholder Text"/>
    <w:basedOn w:val="DefaultParagraphFont"/>
    <w:uiPriority w:val="99"/>
    <w:rsid w:val="00D77D38"/>
    <w:rPr>
      <w:color w:val="808080"/>
    </w:rPr>
  </w:style>
  <w:style w:type="paragraph" w:customStyle="1" w:styleId="Cite8">
    <w:name w:val="Cite8"/>
    <w:basedOn w:val="Normal"/>
    <w:autoRedefine/>
    <w:qFormat/>
    <w:rsid w:val="00D77D38"/>
    <w:rPr>
      <w:rFonts w:ascii="Trebuchet MS" w:eastAsia="Verdana" w:hAnsi="Trebuchet MS" w:cs="Cambria"/>
    </w:rPr>
  </w:style>
  <w:style w:type="paragraph" w:customStyle="1" w:styleId="8font">
    <w:name w:val="8font"/>
    <w:basedOn w:val="Normal"/>
    <w:next w:val="Normal"/>
    <w:autoRedefine/>
    <w:qFormat/>
    <w:rsid w:val="00D77D38"/>
    <w:rPr>
      <w:rFonts w:eastAsia="Cambria Math" w:cs="Cambria"/>
      <w:szCs w:val="16"/>
    </w:rPr>
  </w:style>
  <w:style w:type="character" w:customStyle="1" w:styleId="NoterefInText">
    <w:name w:val="_NoterefInText"/>
    <w:uiPriority w:val="99"/>
    <w:rsid w:val="00D77D38"/>
    <w:rPr>
      <w:rFonts w:cs="AKDPE C+ Utopia"/>
      <w:color w:val="000000"/>
    </w:rPr>
  </w:style>
  <w:style w:type="character" w:customStyle="1" w:styleId="postauthor">
    <w:name w:val="postauthor"/>
    <w:basedOn w:val="DefaultParagraphFont"/>
    <w:rsid w:val="00D77D38"/>
  </w:style>
  <w:style w:type="paragraph" w:customStyle="1" w:styleId="notes-source-hasnotes">
    <w:name w:val="notes-source-hasnotes"/>
    <w:basedOn w:val="Normal"/>
    <w:rsid w:val="00D77D38"/>
    <w:pPr>
      <w:spacing w:before="100" w:beforeAutospacing="1" w:after="100" w:afterAutospacing="1"/>
    </w:pPr>
    <w:rPr>
      <w:rFonts w:ascii="Tahoma" w:hAnsi="Tahoma"/>
      <w:szCs w:val="20"/>
    </w:rPr>
  </w:style>
  <w:style w:type="character" w:customStyle="1" w:styleId="span">
    <w:name w:val="span"/>
    <w:basedOn w:val="DefaultParagraphFont"/>
    <w:rsid w:val="00D77D38"/>
  </w:style>
  <w:style w:type="character" w:customStyle="1" w:styleId="maintitle">
    <w:name w:val="maintitle"/>
    <w:basedOn w:val="DefaultParagraphFont"/>
    <w:rsid w:val="00D77D38"/>
  </w:style>
  <w:style w:type="character" w:customStyle="1" w:styleId="thirdparty-logo">
    <w:name w:val="thirdparty-logo"/>
    <w:basedOn w:val="DefaultParagraphFont"/>
    <w:rsid w:val="00D77D38"/>
  </w:style>
  <w:style w:type="character" w:customStyle="1" w:styleId="posted">
    <w:name w:val="posted"/>
    <w:basedOn w:val="DefaultParagraphFont"/>
    <w:rsid w:val="00D77D38"/>
  </w:style>
  <w:style w:type="character" w:customStyle="1" w:styleId="ticker">
    <w:name w:val="ticker"/>
    <w:basedOn w:val="DefaultParagraphFont"/>
    <w:rsid w:val="00D77D38"/>
  </w:style>
  <w:style w:type="paragraph" w:customStyle="1" w:styleId="articlemeta">
    <w:name w:val="articlemeta"/>
    <w:basedOn w:val="Normal"/>
    <w:rsid w:val="00D77D38"/>
    <w:pPr>
      <w:spacing w:before="100" w:beforeAutospacing="1" w:after="100" w:afterAutospacing="1"/>
    </w:pPr>
    <w:rPr>
      <w:rFonts w:ascii="Tahoma" w:hAnsi="Tahoma"/>
      <w:szCs w:val="20"/>
    </w:rPr>
  </w:style>
  <w:style w:type="character" w:customStyle="1" w:styleId="vcard">
    <w:name w:val="vcard"/>
    <w:basedOn w:val="DefaultParagraphFont"/>
    <w:rsid w:val="00D77D38"/>
  </w:style>
  <w:style w:type="character" w:customStyle="1" w:styleId="print-footnote">
    <w:name w:val="print-footnote"/>
    <w:basedOn w:val="DefaultParagraphFont"/>
    <w:rsid w:val="00D77D38"/>
  </w:style>
  <w:style w:type="character" w:customStyle="1" w:styleId="datestring">
    <w:name w:val="datestring"/>
    <w:basedOn w:val="DefaultParagraphFont"/>
    <w:rsid w:val="00D77D38"/>
  </w:style>
  <w:style w:type="paragraph" w:customStyle="1" w:styleId="noindent0">
    <w:name w:val="no_indent"/>
    <w:basedOn w:val="Normal"/>
    <w:rsid w:val="00D77D38"/>
    <w:pPr>
      <w:spacing w:before="100" w:beforeAutospacing="1" w:after="100" w:afterAutospacing="1"/>
    </w:pPr>
    <w:rPr>
      <w:rFonts w:ascii="Tahoma" w:hAnsi="Tahoma"/>
      <w:szCs w:val="20"/>
    </w:rPr>
  </w:style>
  <w:style w:type="character" w:customStyle="1" w:styleId="email">
    <w:name w:val="email"/>
    <w:basedOn w:val="DefaultParagraphFont"/>
    <w:rsid w:val="00D77D38"/>
  </w:style>
  <w:style w:type="paragraph" w:customStyle="1" w:styleId="left">
    <w:name w:val="left"/>
    <w:basedOn w:val="Normal"/>
    <w:rsid w:val="00D77D38"/>
    <w:pPr>
      <w:spacing w:before="100" w:beforeAutospacing="1" w:after="100" w:afterAutospacing="1"/>
    </w:pPr>
    <w:rPr>
      <w:rFonts w:ascii="Tahoma" w:hAnsi="Tahoma"/>
      <w:szCs w:val="20"/>
    </w:rPr>
  </w:style>
  <w:style w:type="paragraph" w:customStyle="1" w:styleId="right">
    <w:name w:val="right"/>
    <w:basedOn w:val="Normal"/>
    <w:rsid w:val="00D77D38"/>
    <w:pPr>
      <w:spacing w:before="100" w:beforeAutospacing="1" w:after="100" w:afterAutospacing="1"/>
    </w:pPr>
    <w:rPr>
      <w:rFonts w:ascii="Tahoma" w:hAnsi="Tahoma"/>
      <w:szCs w:val="20"/>
    </w:rPr>
  </w:style>
  <w:style w:type="character" w:customStyle="1" w:styleId="gptad">
    <w:name w:val="gptad"/>
    <w:basedOn w:val="DefaultParagraphFont"/>
    <w:rsid w:val="00D77D38"/>
  </w:style>
  <w:style w:type="paragraph" w:customStyle="1" w:styleId="creditpostedmodified">
    <w:name w:val="credit_posted_modified"/>
    <w:basedOn w:val="Normal"/>
    <w:rsid w:val="00D77D38"/>
    <w:pPr>
      <w:spacing w:before="100" w:beforeAutospacing="1" w:after="100" w:afterAutospacing="1"/>
    </w:pPr>
    <w:rPr>
      <w:rFonts w:ascii="Tahoma" w:hAnsi="Tahoma"/>
      <w:szCs w:val="20"/>
    </w:rPr>
  </w:style>
  <w:style w:type="character" w:customStyle="1" w:styleId="creditline">
    <w:name w:val="creditline"/>
    <w:basedOn w:val="DefaultParagraphFont"/>
    <w:rsid w:val="00D77D38"/>
  </w:style>
  <w:style w:type="character" w:customStyle="1" w:styleId="grd">
    <w:name w:val="grd"/>
    <w:basedOn w:val="DefaultParagraphFont"/>
    <w:rsid w:val="00D77D38"/>
  </w:style>
  <w:style w:type="paragraph" w:customStyle="1" w:styleId="hs-text-container">
    <w:name w:val="hs-text-container"/>
    <w:basedOn w:val="Normal"/>
    <w:rsid w:val="00D77D38"/>
    <w:pPr>
      <w:spacing w:before="100" w:beforeAutospacing="1" w:after="100" w:afterAutospacing="1"/>
    </w:pPr>
    <w:rPr>
      <w:rFonts w:ascii="Tahoma" w:hAnsi="Tahoma"/>
      <w:szCs w:val="20"/>
    </w:rPr>
  </w:style>
  <w:style w:type="character" w:customStyle="1" w:styleId="created">
    <w:name w:val="created"/>
    <w:basedOn w:val="DefaultParagraphFont"/>
    <w:rsid w:val="00D77D38"/>
  </w:style>
  <w:style w:type="character" w:customStyle="1" w:styleId="changed">
    <w:name w:val="changed"/>
    <w:basedOn w:val="DefaultParagraphFont"/>
    <w:rsid w:val="00D77D38"/>
  </w:style>
  <w:style w:type="character" w:customStyle="1" w:styleId="article-author-name">
    <w:name w:val="article-author-name"/>
    <w:basedOn w:val="DefaultParagraphFont"/>
    <w:rsid w:val="00D77D38"/>
  </w:style>
  <w:style w:type="character" w:customStyle="1" w:styleId="bioexcerpt">
    <w:name w:val="bio_excerpt"/>
    <w:basedOn w:val="DefaultParagraphFont"/>
    <w:rsid w:val="00D77D38"/>
  </w:style>
  <w:style w:type="character" w:customStyle="1" w:styleId="commentcount">
    <w:name w:val="comment_count"/>
    <w:basedOn w:val="DefaultParagraphFont"/>
    <w:rsid w:val="00D77D38"/>
  </w:style>
  <w:style w:type="character" w:customStyle="1" w:styleId="searchtermshighlighted">
    <w:name w:val="searchtermshighlighted"/>
    <w:basedOn w:val="DefaultParagraphFont"/>
    <w:rsid w:val="00D77D38"/>
  </w:style>
  <w:style w:type="character" w:customStyle="1" w:styleId="contributornametrigger">
    <w:name w:val="contributornametrigger"/>
    <w:basedOn w:val="DefaultParagraphFont"/>
    <w:rsid w:val="00D77D38"/>
  </w:style>
  <w:style w:type="character" w:customStyle="1" w:styleId="bylinepipe">
    <w:name w:val="bylinepipe"/>
    <w:basedOn w:val="DefaultParagraphFont"/>
    <w:rsid w:val="00D77D38"/>
  </w:style>
  <w:style w:type="character" w:customStyle="1" w:styleId="lucenesearchresulturlb">
    <w:name w:val="lucene_search_result_url_b"/>
    <w:basedOn w:val="DefaultParagraphFont"/>
    <w:rsid w:val="00D77D38"/>
  </w:style>
  <w:style w:type="character" w:customStyle="1" w:styleId="faculty-title">
    <w:name w:val="faculty-title"/>
    <w:basedOn w:val="DefaultParagraphFont"/>
    <w:rsid w:val="00D77D38"/>
  </w:style>
  <w:style w:type="character" w:customStyle="1" w:styleId="count">
    <w:name w:val="count"/>
    <w:basedOn w:val="DefaultParagraphFont"/>
    <w:rsid w:val="00D77D38"/>
  </w:style>
  <w:style w:type="character" w:customStyle="1" w:styleId="volume">
    <w:name w:val="volume"/>
    <w:basedOn w:val="DefaultParagraphFont"/>
    <w:rsid w:val="00D77D38"/>
  </w:style>
  <w:style w:type="character" w:customStyle="1" w:styleId="issue">
    <w:name w:val="issue"/>
    <w:basedOn w:val="DefaultParagraphFont"/>
    <w:rsid w:val="00D77D38"/>
  </w:style>
  <w:style w:type="character" w:customStyle="1" w:styleId="pages">
    <w:name w:val="pages"/>
    <w:basedOn w:val="DefaultParagraphFont"/>
    <w:rsid w:val="00D77D38"/>
  </w:style>
  <w:style w:type="character" w:customStyle="1" w:styleId="field-content">
    <w:name w:val="field-content"/>
    <w:basedOn w:val="DefaultParagraphFont"/>
    <w:rsid w:val="00D77D38"/>
  </w:style>
  <w:style w:type="character" w:customStyle="1" w:styleId="person">
    <w:name w:val="person"/>
    <w:basedOn w:val="DefaultParagraphFont"/>
    <w:rsid w:val="00D77D38"/>
  </w:style>
  <w:style w:type="character" w:customStyle="1" w:styleId="corresponding">
    <w:name w:val="corresponding"/>
    <w:basedOn w:val="DefaultParagraphFont"/>
    <w:rsid w:val="00D77D38"/>
  </w:style>
  <w:style w:type="character" w:customStyle="1" w:styleId="entry-date">
    <w:name w:val="entry-date"/>
    <w:basedOn w:val="DefaultParagraphFont"/>
    <w:rsid w:val="00D77D38"/>
  </w:style>
  <w:style w:type="paragraph" w:customStyle="1" w:styleId="entry-meta">
    <w:name w:val="entry-meta"/>
    <w:basedOn w:val="Normal"/>
    <w:rsid w:val="00D77D38"/>
    <w:pPr>
      <w:spacing w:before="100" w:beforeAutospacing="1" w:after="100" w:afterAutospacing="1"/>
    </w:pPr>
    <w:rPr>
      <w:rFonts w:ascii="Tahoma" w:hAnsi="Tahoma"/>
      <w:szCs w:val="20"/>
    </w:rPr>
  </w:style>
  <w:style w:type="character" w:customStyle="1" w:styleId="post-time">
    <w:name w:val="post-time"/>
    <w:basedOn w:val="DefaultParagraphFont"/>
    <w:rsid w:val="00D77D38"/>
  </w:style>
  <w:style w:type="character" w:customStyle="1" w:styleId="post-category">
    <w:name w:val="post-category"/>
    <w:basedOn w:val="DefaultParagraphFont"/>
    <w:rsid w:val="00D77D38"/>
  </w:style>
  <w:style w:type="character" w:customStyle="1" w:styleId="post-author">
    <w:name w:val="post-author"/>
    <w:basedOn w:val="DefaultParagraphFont"/>
    <w:rsid w:val="00D77D38"/>
  </w:style>
  <w:style w:type="character" w:customStyle="1" w:styleId="A10">
    <w:name w:val="A10"/>
    <w:uiPriority w:val="99"/>
    <w:rsid w:val="00D77D38"/>
    <w:rPr>
      <w:rFonts w:cs="MS Mincho"/>
      <w:color w:val="000000"/>
      <w:sz w:val="11"/>
      <w:szCs w:val="11"/>
    </w:rPr>
  </w:style>
  <w:style w:type="paragraph" w:customStyle="1" w:styleId="Pa10">
    <w:name w:val="Pa10"/>
    <w:basedOn w:val="Default"/>
    <w:next w:val="Default"/>
    <w:uiPriority w:val="99"/>
    <w:rsid w:val="00D77D3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77D38"/>
    <w:pPr>
      <w:widowControl w:val="0"/>
      <w:spacing w:line="241" w:lineRule="atLeast"/>
    </w:pPr>
    <w:rPr>
      <w:rFonts w:ascii="Verdana" w:eastAsiaTheme="minorEastAsia" w:hAnsi="Verdana" w:cs="Cambria"/>
      <w:color w:val="auto"/>
    </w:rPr>
  </w:style>
  <w:style w:type="character" w:customStyle="1" w:styleId="A9">
    <w:name w:val="A9"/>
    <w:uiPriority w:val="99"/>
    <w:rsid w:val="00D77D38"/>
    <w:rPr>
      <w:rFonts w:cs="MS Mincho"/>
      <w:color w:val="000000"/>
      <w:sz w:val="14"/>
      <w:szCs w:val="14"/>
    </w:rPr>
  </w:style>
  <w:style w:type="paragraph" w:customStyle="1" w:styleId="articledetails">
    <w:name w:val="articledetails"/>
    <w:basedOn w:val="Normal"/>
    <w:rsid w:val="00D77D38"/>
    <w:pPr>
      <w:spacing w:before="100" w:beforeAutospacing="1" w:after="100" w:afterAutospacing="1"/>
    </w:pPr>
    <w:rPr>
      <w:rFonts w:ascii="Tahoma" w:hAnsi="Tahoma"/>
      <w:szCs w:val="20"/>
    </w:rPr>
  </w:style>
  <w:style w:type="character" w:customStyle="1" w:styleId="posted-and-updated">
    <w:name w:val="posted-and-updated"/>
    <w:basedOn w:val="DefaultParagraphFont"/>
    <w:rsid w:val="00D77D38"/>
  </w:style>
  <w:style w:type="paragraph" w:customStyle="1" w:styleId="aff">
    <w:name w:val="aff"/>
    <w:basedOn w:val="Normal"/>
    <w:rsid w:val="00D77D38"/>
    <w:pPr>
      <w:spacing w:before="100" w:beforeAutospacing="1" w:after="100" w:afterAutospacing="1"/>
    </w:pPr>
    <w:rPr>
      <w:rFonts w:ascii="Tahoma" w:hAnsi="Tahoma"/>
      <w:szCs w:val="20"/>
    </w:rPr>
  </w:style>
  <w:style w:type="character" w:customStyle="1" w:styleId="entry-author">
    <w:name w:val="entry-author"/>
    <w:basedOn w:val="DefaultParagraphFont"/>
    <w:rsid w:val="00D77D38"/>
  </w:style>
  <w:style w:type="character" w:customStyle="1" w:styleId="entry-author-name">
    <w:name w:val="entry-author-name"/>
    <w:basedOn w:val="DefaultParagraphFont"/>
    <w:rsid w:val="00D77D38"/>
  </w:style>
  <w:style w:type="character" w:customStyle="1" w:styleId="arial11">
    <w:name w:val="arial_11"/>
    <w:basedOn w:val="DefaultParagraphFont"/>
    <w:rsid w:val="00D77D38"/>
  </w:style>
  <w:style w:type="character" w:customStyle="1" w:styleId="contrib-degrees">
    <w:name w:val="contrib-degrees"/>
    <w:basedOn w:val="DefaultParagraphFont"/>
    <w:rsid w:val="00D77D38"/>
  </w:style>
  <w:style w:type="character" w:customStyle="1" w:styleId="contrib-on-behalf-of">
    <w:name w:val="contrib-on-behalf-of"/>
    <w:basedOn w:val="DefaultParagraphFont"/>
    <w:rsid w:val="00D77D38"/>
  </w:style>
  <w:style w:type="character" w:customStyle="1" w:styleId="pubtime">
    <w:name w:val="pubtime"/>
    <w:basedOn w:val="DefaultParagraphFont"/>
    <w:rsid w:val="00D77D38"/>
  </w:style>
  <w:style w:type="character" w:customStyle="1" w:styleId="time">
    <w:name w:val="time"/>
    <w:basedOn w:val="DefaultParagraphFont"/>
    <w:rsid w:val="00D77D38"/>
  </w:style>
  <w:style w:type="character" w:customStyle="1" w:styleId="fbcommentscount">
    <w:name w:val="fb_comments_count"/>
    <w:basedOn w:val="DefaultParagraphFont"/>
    <w:rsid w:val="00D77D38"/>
  </w:style>
  <w:style w:type="character" w:customStyle="1" w:styleId="stsharethiscustom">
    <w:name w:val="st_sharethis_custom"/>
    <w:basedOn w:val="DefaultParagraphFont"/>
    <w:rsid w:val="00D77D38"/>
  </w:style>
  <w:style w:type="paragraph" w:customStyle="1" w:styleId="permalinkable">
    <w:name w:val="permalinkable"/>
    <w:basedOn w:val="Normal"/>
    <w:rsid w:val="00D77D38"/>
    <w:pPr>
      <w:spacing w:before="100" w:beforeAutospacing="1" w:after="100" w:afterAutospacing="1"/>
    </w:pPr>
    <w:rPr>
      <w:rFonts w:ascii="Tahoma" w:hAnsi="Tahoma"/>
      <w:szCs w:val="20"/>
    </w:rPr>
  </w:style>
  <w:style w:type="character" w:customStyle="1" w:styleId="post-date">
    <w:name w:val="post-date"/>
    <w:basedOn w:val="DefaultParagraphFont"/>
    <w:rsid w:val="00D77D38"/>
  </w:style>
  <w:style w:type="character" w:customStyle="1" w:styleId="link-external">
    <w:name w:val="link-external"/>
    <w:basedOn w:val="DefaultParagraphFont"/>
    <w:rsid w:val="00D77D38"/>
  </w:style>
  <w:style w:type="character" w:customStyle="1" w:styleId="articleauthor">
    <w:name w:val="article_author"/>
    <w:basedOn w:val="DefaultParagraphFont"/>
    <w:rsid w:val="00D77D38"/>
  </w:style>
  <w:style w:type="character" w:customStyle="1" w:styleId="articleissue">
    <w:name w:val="article_issue"/>
    <w:basedOn w:val="DefaultParagraphFont"/>
    <w:rsid w:val="00D77D38"/>
  </w:style>
  <w:style w:type="character" w:customStyle="1" w:styleId="a-size-large">
    <w:name w:val="a-size-large"/>
    <w:basedOn w:val="DefaultParagraphFont"/>
    <w:rsid w:val="00D77D38"/>
  </w:style>
  <w:style w:type="character" w:customStyle="1" w:styleId="a-size-medium">
    <w:name w:val="a-size-medium"/>
    <w:basedOn w:val="DefaultParagraphFont"/>
    <w:rsid w:val="00D77D38"/>
  </w:style>
  <w:style w:type="character" w:customStyle="1" w:styleId="contribution">
    <w:name w:val="contribution"/>
    <w:basedOn w:val="DefaultParagraphFont"/>
    <w:rsid w:val="00D77D38"/>
  </w:style>
  <w:style w:type="character" w:customStyle="1" w:styleId="a-color-secondary">
    <w:name w:val="a-color-secondary"/>
    <w:basedOn w:val="DefaultParagraphFont"/>
    <w:rsid w:val="00D77D38"/>
  </w:style>
  <w:style w:type="paragraph" w:customStyle="1" w:styleId="sbyline">
    <w:name w:val="sbyline"/>
    <w:basedOn w:val="Normal"/>
    <w:rsid w:val="00D77D38"/>
    <w:pPr>
      <w:spacing w:before="100" w:beforeAutospacing="1" w:after="100" w:afterAutospacing="1"/>
    </w:pPr>
    <w:rPr>
      <w:rFonts w:ascii="Tahoma" w:hAnsi="Tahoma"/>
      <w:szCs w:val="20"/>
    </w:rPr>
  </w:style>
  <w:style w:type="character" w:customStyle="1" w:styleId="ui-author">
    <w:name w:val="ui-author"/>
    <w:basedOn w:val="DefaultParagraphFont"/>
    <w:rsid w:val="00D77D38"/>
  </w:style>
  <w:style w:type="character" w:customStyle="1" w:styleId="ui-staffline">
    <w:name w:val="ui-staffline"/>
    <w:basedOn w:val="DefaultParagraphFont"/>
    <w:rsid w:val="00D77D38"/>
  </w:style>
  <w:style w:type="paragraph" w:customStyle="1" w:styleId="promotion-tag-p">
    <w:name w:val="promotion-tag-p"/>
    <w:basedOn w:val="Normal"/>
    <w:rsid w:val="00D77D38"/>
    <w:pPr>
      <w:spacing w:before="100" w:beforeAutospacing="1" w:after="100" w:afterAutospacing="1"/>
    </w:pPr>
    <w:rPr>
      <w:rFonts w:ascii="Tahoma" w:hAnsi="Tahoma"/>
      <w:szCs w:val="20"/>
    </w:rPr>
  </w:style>
  <w:style w:type="paragraph" w:customStyle="1" w:styleId="heading">
    <w:name w:val="heading"/>
    <w:basedOn w:val="Normal"/>
    <w:rsid w:val="00D77D38"/>
    <w:pPr>
      <w:spacing w:before="100" w:beforeAutospacing="1" w:after="100" w:afterAutospacing="1"/>
    </w:pPr>
    <w:rPr>
      <w:rFonts w:ascii="Tahoma" w:hAnsi="Tahoma"/>
      <w:szCs w:val="20"/>
    </w:rPr>
  </w:style>
  <w:style w:type="character" w:customStyle="1" w:styleId="value">
    <w:name w:val="value"/>
    <w:basedOn w:val="DefaultParagraphFont"/>
    <w:rsid w:val="00D77D38"/>
  </w:style>
  <w:style w:type="character" w:customStyle="1" w:styleId="specialissuelabel">
    <w:name w:val="specialissuelabel"/>
    <w:basedOn w:val="DefaultParagraphFont"/>
    <w:rsid w:val="00D77D38"/>
  </w:style>
  <w:style w:type="character" w:customStyle="1" w:styleId="referencediv">
    <w:name w:val="referencediv"/>
    <w:basedOn w:val="DefaultParagraphFont"/>
    <w:rsid w:val="00D77D38"/>
  </w:style>
  <w:style w:type="character" w:customStyle="1" w:styleId="wp-smiley">
    <w:name w:val="wp-smiley"/>
    <w:basedOn w:val="DefaultParagraphFont"/>
    <w:rsid w:val="00D77D38"/>
  </w:style>
  <w:style w:type="character" w:customStyle="1" w:styleId="meta-prep">
    <w:name w:val="meta-prep"/>
    <w:basedOn w:val="DefaultParagraphFont"/>
    <w:rsid w:val="00D77D38"/>
  </w:style>
  <w:style w:type="character" w:customStyle="1" w:styleId="artjournal">
    <w:name w:val="art_journal"/>
    <w:basedOn w:val="DefaultParagraphFont"/>
    <w:rsid w:val="00D77D38"/>
  </w:style>
  <w:style w:type="character" w:customStyle="1" w:styleId="artdatevolumeissuepart">
    <w:name w:val="art_datevolumeissuepart"/>
    <w:basedOn w:val="DefaultParagraphFont"/>
    <w:rsid w:val="00D77D38"/>
  </w:style>
  <w:style w:type="character" w:customStyle="1" w:styleId="artpages">
    <w:name w:val="art_pages"/>
    <w:basedOn w:val="DefaultParagraphFont"/>
    <w:rsid w:val="00D77D38"/>
  </w:style>
  <w:style w:type="character" w:customStyle="1" w:styleId="degree">
    <w:name w:val="degree"/>
    <w:basedOn w:val="DefaultParagraphFont"/>
    <w:rsid w:val="00D77D38"/>
  </w:style>
  <w:style w:type="character" w:customStyle="1" w:styleId="major">
    <w:name w:val="major"/>
    <w:basedOn w:val="DefaultParagraphFont"/>
    <w:rsid w:val="00D77D38"/>
  </w:style>
  <w:style w:type="character" w:customStyle="1" w:styleId="authors">
    <w:name w:val="authors"/>
    <w:basedOn w:val="DefaultParagraphFont"/>
    <w:rsid w:val="00D77D38"/>
  </w:style>
  <w:style w:type="character" w:customStyle="1" w:styleId="views">
    <w:name w:val="views"/>
    <w:basedOn w:val="DefaultParagraphFont"/>
    <w:rsid w:val="00D77D38"/>
  </w:style>
  <w:style w:type="character" w:customStyle="1" w:styleId="stmainservices">
    <w:name w:val="stmainservices"/>
    <w:basedOn w:val="DefaultParagraphFont"/>
    <w:rsid w:val="00D77D38"/>
  </w:style>
  <w:style w:type="character" w:customStyle="1" w:styleId="stbubblehcount">
    <w:name w:val="stbubble_hcount"/>
    <w:basedOn w:val="DefaultParagraphFont"/>
    <w:rsid w:val="00D77D38"/>
  </w:style>
  <w:style w:type="paragraph" w:customStyle="1" w:styleId="Document">
    <w:name w:val="_Document"/>
    <w:basedOn w:val="Default"/>
    <w:next w:val="Default"/>
    <w:uiPriority w:val="99"/>
    <w:rsid w:val="00D77D3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77D3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77D38"/>
    <w:pPr>
      <w:widowControl w:val="0"/>
    </w:pPr>
    <w:rPr>
      <w:rFonts w:ascii="AKDPE C+ Utopia" w:eastAsiaTheme="minorEastAsia" w:hAnsi="AKDPE C+ Utopia" w:cs="Cambria"/>
      <w:color w:val="auto"/>
    </w:rPr>
  </w:style>
  <w:style w:type="paragraph" w:customStyle="1" w:styleId="collapsed-hide">
    <w:name w:val="collapsed-hide"/>
    <w:basedOn w:val="Normal"/>
    <w:rsid w:val="00D77D38"/>
    <w:pPr>
      <w:spacing w:before="100" w:beforeAutospacing="1" w:after="100" w:afterAutospacing="1"/>
    </w:pPr>
    <w:rPr>
      <w:rFonts w:ascii="Tahoma" w:hAnsi="Tahoma"/>
      <w:szCs w:val="20"/>
    </w:rPr>
  </w:style>
  <w:style w:type="paragraph" w:customStyle="1" w:styleId="Pa7">
    <w:name w:val="Pa7"/>
    <w:basedOn w:val="Default"/>
    <w:next w:val="Default"/>
    <w:uiPriority w:val="99"/>
    <w:rsid w:val="00D77D38"/>
    <w:pPr>
      <w:widowControl w:val="0"/>
      <w:spacing w:line="211" w:lineRule="atLeast"/>
    </w:pPr>
    <w:rPr>
      <w:rFonts w:ascii="Courier New" w:eastAsiaTheme="minorEastAsia" w:hAnsi="Courier New" w:cs="Cambria"/>
      <w:color w:val="auto"/>
    </w:rPr>
  </w:style>
  <w:style w:type="paragraph" w:customStyle="1" w:styleId="odd">
    <w:name w:val="odd"/>
    <w:basedOn w:val="Normal"/>
    <w:rsid w:val="00D77D38"/>
    <w:pPr>
      <w:spacing w:before="100" w:beforeAutospacing="1" w:after="100" w:afterAutospacing="1"/>
    </w:pPr>
    <w:rPr>
      <w:rFonts w:ascii="Tahoma" w:hAnsi="Tahoma"/>
      <w:szCs w:val="20"/>
    </w:rPr>
  </w:style>
  <w:style w:type="character" w:customStyle="1" w:styleId="article-date">
    <w:name w:val="article-date"/>
    <w:basedOn w:val="DefaultParagraphFont"/>
    <w:rsid w:val="00D77D38"/>
  </w:style>
  <w:style w:type="character" w:customStyle="1" w:styleId="article-author">
    <w:name w:val="article-author"/>
    <w:basedOn w:val="DefaultParagraphFont"/>
    <w:rsid w:val="00D77D38"/>
  </w:style>
  <w:style w:type="character" w:customStyle="1" w:styleId="tolocaltime">
    <w:name w:val="tolocaltime"/>
    <w:basedOn w:val="DefaultParagraphFont"/>
    <w:rsid w:val="00D77D38"/>
  </w:style>
  <w:style w:type="character" w:customStyle="1" w:styleId="pb-byline">
    <w:name w:val="pb-byline"/>
    <w:basedOn w:val="DefaultParagraphFont"/>
    <w:rsid w:val="00D77D38"/>
  </w:style>
  <w:style w:type="character" w:customStyle="1" w:styleId="pb-timestamp">
    <w:name w:val="pb-timestamp"/>
    <w:basedOn w:val="DefaultParagraphFont"/>
    <w:rsid w:val="00D77D38"/>
  </w:style>
  <w:style w:type="paragraph" w:customStyle="1" w:styleId="Pa8">
    <w:name w:val="Pa8"/>
    <w:basedOn w:val="Default"/>
    <w:next w:val="Default"/>
    <w:uiPriority w:val="99"/>
    <w:rsid w:val="00D77D3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77D3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77D38"/>
  </w:style>
  <w:style w:type="character" w:customStyle="1" w:styleId="even">
    <w:name w:val="even"/>
    <w:basedOn w:val="DefaultParagraphFont"/>
    <w:rsid w:val="00D77D38"/>
  </w:style>
  <w:style w:type="paragraph" w:customStyle="1" w:styleId="volissue">
    <w:name w:val="volissue"/>
    <w:basedOn w:val="Normal"/>
    <w:rsid w:val="00D77D38"/>
    <w:pPr>
      <w:spacing w:before="100" w:beforeAutospacing="1" w:after="100" w:afterAutospacing="1"/>
    </w:pPr>
    <w:rPr>
      <w:rFonts w:ascii="Tahoma" w:hAnsi="Tahoma"/>
      <w:szCs w:val="20"/>
    </w:rPr>
  </w:style>
  <w:style w:type="character" w:customStyle="1" w:styleId="view-count">
    <w:name w:val="view-count"/>
    <w:basedOn w:val="DefaultParagraphFont"/>
    <w:rsid w:val="00D77D38"/>
  </w:style>
  <w:style w:type="character" w:customStyle="1" w:styleId="tChar">
    <w:name w:val="t Char"/>
    <w:rsid w:val="00D77D38"/>
    <w:rPr>
      <w:rFonts w:ascii="Georgia" w:eastAsia="Times New Roman" w:hAnsi="Georgia" w:cs="Calibri"/>
      <w:b/>
      <w:lang w:val="x-none" w:eastAsia="x-none"/>
    </w:rPr>
  </w:style>
  <w:style w:type="paragraph" w:customStyle="1" w:styleId="BoldUnderlineChar20">
    <w:name w:val="BoldUnderline Char2"/>
    <w:link w:val="BoldUnderlineChar2Char"/>
    <w:rsid w:val="00D77D3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77D38"/>
    <w:rPr>
      <w:rFonts w:ascii="Times New Roman" w:eastAsia="Times New Roman" w:hAnsi="Times New Roman" w:cs="Times New Roman"/>
      <w:b/>
      <w:sz w:val="20"/>
      <w:szCs w:val="24"/>
      <w:u w:val="single"/>
    </w:rPr>
  </w:style>
  <w:style w:type="character" w:customStyle="1" w:styleId="UnderlineCharChar4">
    <w:name w:val="Underline Char Char4"/>
    <w:rsid w:val="00D77D38"/>
    <w:rPr>
      <w:szCs w:val="24"/>
      <w:u w:val="single"/>
      <w:lang w:val="en-US" w:eastAsia="en-US" w:bidi="ar-SA"/>
    </w:rPr>
  </w:style>
  <w:style w:type="character" w:customStyle="1" w:styleId="BoldUnderlineCharChar3">
    <w:name w:val="BoldUnderline Char Char3"/>
    <w:rsid w:val="00D77D38"/>
    <w:rPr>
      <w:b/>
      <w:szCs w:val="24"/>
      <w:u w:val="single"/>
      <w:lang w:val="en-US" w:eastAsia="en-US" w:bidi="ar-SA"/>
    </w:rPr>
  </w:style>
  <w:style w:type="character" w:customStyle="1" w:styleId="BoldUnderlineCharChar2">
    <w:name w:val="BoldUnderline Char Char2"/>
    <w:rsid w:val="00D77D38"/>
    <w:rPr>
      <w:b/>
      <w:szCs w:val="24"/>
      <w:u w:val="single"/>
      <w:lang w:val="en-US" w:eastAsia="en-US" w:bidi="ar-SA"/>
    </w:rPr>
  </w:style>
  <w:style w:type="paragraph" w:customStyle="1" w:styleId="UnderlineCard0">
    <w:name w:val="UnderlineCard"/>
    <w:basedOn w:val="Heading3"/>
    <w:link w:val="UnderlineCardChar"/>
    <w:qFormat/>
    <w:rsid w:val="00D77D38"/>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D77D38"/>
    <w:rPr>
      <w:rFonts w:ascii="Calibri" w:eastAsia="Calibri" w:hAnsi="Calibri" w:cs="Times New Roman"/>
      <w:bCs/>
      <w:sz w:val="20"/>
      <w:szCs w:val="20"/>
      <w:u w:val="single"/>
      <w:lang w:val="x-none" w:eastAsia="x-none"/>
    </w:rPr>
  </w:style>
  <w:style w:type="character" w:customStyle="1" w:styleId="5Notunderlined">
    <w:name w:val="5 Not underlined"/>
    <w:rsid w:val="00D77D38"/>
    <w:rPr>
      <w:rFonts w:ascii="Times New Roman" w:hAnsi="Times New Roman"/>
      <w:sz w:val="16"/>
    </w:rPr>
  </w:style>
  <w:style w:type="character" w:customStyle="1" w:styleId="volume-issue">
    <w:name w:val="volume-issue"/>
    <w:rsid w:val="00D77D38"/>
    <w:rPr>
      <w:rFonts w:cs="Times New Roman"/>
    </w:rPr>
  </w:style>
  <w:style w:type="character" w:customStyle="1" w:styleId="i">
    <w:name w:val="i"/>
    <w:basedOn w:val="DefaultParagraphFont"/>
    <w:uiPriority w:val="99"/>
    <w:rsid w:val="00D77D38"/>
  </w:style>
  <w:style w:type="character" w:customStyle="1" w:styleId="storytext">
    <w:name w:val="storytext"/>
    <w:basedOn w:val="DefaultParagraphFont"/>
    <w:rsid w:val="00D77D38"/>
  </w:style>
  <w:style w:type="character" w:customStyle="1" w:styleId="heading3char0">
    <w:name w:val="heading3char"/>
    <w:rsid w:val="00D77D38"/>
  </w:style>
  <w:style w:type="character" w:customStyle="1" w:styleId="boldness1">
    <w:name w:val="boldness1"/>
    <w:rsid w:val="00D77D38"/>
  </w:style>
  <w:style w:type="paragraph" w:customStyle="1" w:styleId="Cardd">
    <w:name w:val="Cardd"/>
    <w:basedOn w:val="Normal"/>
    <w:uiPriority w:val="4"/>
    <w:qFormat/>
    <w:rsid w:val="00D77D38"/>
    <w:pPr>
      <w:ind w:left="288" w:right="288"/>
    </w:pPr>
  </w:style>
  <w:style w:type="paragraph" w:customStyle="1" w:styleId="document0">
    <w:name w:val="document"/>
    <w:basedOn w:val="Normal"/>
    <w:rsid w:val="00D77D38"/>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77D38"/>
    <w:rPr>
      <w:rFonts w:cs="Arial"/>
      <w:bCs/>
      <w:szCs w:val="26"/>
      <w:u w:val="single"/>
      <w:lang w:val="en-US" w:eastAsia="en-US" w:bidi="ar-SA"/>
    </w:rPr>
  </w:style>
  <w:style w:type="character" w:customStyle="1" w:styleId="current-selection">
    <w:name w:val="current-selection"/>
    <w:basedOn w:val="DefaultParagraphFont"/>
    <w:rsid w:val="00D77D38"/>
  </w:style>
  <w:style w:type="character" w:customStyle="1" w:styleId="a2">
    <w:name w:val="_"/>
    <w:basedOn w:val="DefaultParagraphFont"/>
    <w:rsid w:val="00D77D38"/>
  </w:style>
  <w:style w:type="paragraph" w:customStyle="1" w:styleId="Shrink6">
    <w:name w:val="Shrink 6"/>
    <w:basedOn w:val="Normal"/>
    <w:qFormat/>
    <w:rsid w:val="00D77D38"/>
    <w:rPr>
      <w:rFonts w:eastAsia="Calibri" w:cs="Times New Roman"/>
      <w:sz w:val="12"/>
    </w:rPr>
  </w:style>
  <w:style w:type="character" w:customStyle="1" w:styleId="messagecontent">
    <w:name w:val="message_content"/>
    <w:rsid w:val="00D77D38"/>
  </w:style>
  <w:style w:type="character" w:customStyle="1" w:styleId="StyleUnderlineChar">
    <w:name w:val="Style Underline Char"/>
    <w:basedOn w:val="DefaultParagraphFont"/>
    <w:rsid w:val="00D77D3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77D3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77D38"/>
    <w:rPr>
      <w:rFonts w:ascii="Calibri" w:eastAsia="Times New Roman" w:hAnsi="Calibri" w:cs="Arial"/>
      <w:b/>
      <w:kern w:val="32"/>
      <w:sz w:val="24"/>
      <w:szCs w:val="32"/>
      <w:u w:val="single"/>
    </w:rPr>
  </w:style>
  <w:style w:type="character" w:customStyle="1" w:styleId="twelptblackblack1">
    <w:name w:val="twelptblackblack1"/>
    <w:basedOn w:val="DefaultParagraphFont"/>
    <w:rsid w:val="00D77D38"/>
    <w:rPr>
      <w:rFonts w:ascii="Verdana" w:hAnsi="Verdana" w:hint="default"/>
      <w:color w:val="000000"/>
      <w:sz w:val="16"/>
      <w:szCs w:val="16"/>
    </w:rPr>
  </w:style>
  <w:style w:type="character" w:customStyle="1" w:styleId="Heading3CharCharCharChar1">
    <w:name w:val="Heading 3 Char Char Char Char1"/>
    <w:rsid w:val="00D77D38"/>
    <w:rPr>
      <w:rFonts w:cs="Arial"/>
      <w:bCs/>
      <w:szCs w:val="26"/>
      <w:u w:val="single"/>
      <w:lang w:val="en-US" w:eastAsia="en-US" w:bidi="ar-SA"/>
    </w:rPr>
  </w:style>
  <w:style w:type="paragraph" w:customStyle="1" w:styleId="conintrotext">
    <w:name w:val="conintrotext"/>
    <w:basedOn w:val="Normal"/>
    <w:uiPriority w:val="99"/>
    <w:rsid w:val="00D77D38"/>
    <w:pPr>
      <w:spacing w:before="100" w:beforeAutospacing="1" w:after="100" w:afterAutospacing="1"/>
    </w:pPr>
    <w:rPr>
      <w:rFonts w:eastAsia="Times New Roman"/>
      <w:sz w:val="24"/>
    </w:rPr>
  </w:style>
  <w:style w:type="character" w:customStyle="1" w:styleId="comment-body">
    <w:name w:val="comment-body"/>
    <w:rsid w:val="00D77D38"/>
  </w:style>
  <w:style w:type="character" w:customStyle="1" w:styleId="UnderlineCharCharChar1">
    <w:name w:val="Underline Char Char Char1"/>
    <w:rsid w:val="00D77D3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77D3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77D38"/>
    <w:rPr>
      <w:rFonts w:asciiTheme="minorHAnsi" w:eastAsia="MS Mincho" w:hAnsiTheme="minorHAnsi"/>
      <w:b/>
      <w:u w:val="single"/>
    </w:rPr>
  </w:style>
  <w:style w:type="character" w:customStyle="1" w:styleId="mw-headline">
    <w:name w:val="mw-headline"/>
    <w:rsid w:val="00D77D38"/>
  </w:style>
  <w:style w:type="character" w:customStyle="1" w:styleId="flagicon">
    <w:name w:val="flagicon"/>
    <w:rsid w:val="00D77D38"/>
  </w:style>
  <w:style w:type="paragraph" w:customStyle="1" w:styleId="assert">
    <w:name w:val="assert"/>
    <w:basedOn w:val="Normal"/>
    <w:uiPriority w:val="99"/>
    <w:rsid w:val="00D77D38"/>
    <w:pPr>
      <w:spacing w:before="100" w:beforeAutospacing="1" w:after="100" w:afterAutospacing="1"/>
    </w:pPr>
    <w:rPr>
      <w:rFonts w:eastAsia="Times New Roman"/>
      <w:sz w:val="24"/>
    </w:rPr>
  </w:style>
  <w:style w:type="character" w:customStyle="1" w:styleId="apturelink">
    <w:name w:val="apturelink"/>
    <w:rsid w:val="00D77D38"/>
  </w:style>
  <w:style w:type="character" w:customStyle="1" w:styleId="apturelinkicon">
    <w:name w:val="apturelinkicon"/>
    <w:rsid w:val="00D77D38"/>
  </w:style>
  <w:style w:type="paragraph" w:customStyle="1" w:styleId="Default1">
    <w:name w:val="Default1"/>
    <w:basedOn w:val="Default"/>
    <w:next w:val="Default"/>
    <w:uiPriority w:val="99"/>
    <w:rsid w:val="00D77D38"/>
    <w:rPr>
      <w:color w:val="auto"/>
    </w:rPr>
  </w:style>
  <w:style w:type="paragraph" w:customStyle="1" w:styleId="center">
    <w:name w:val="center"/>
    <w:basedOn w:val="Normal"/>
    <w:uiPriority w:val="99"/>
    <w:rsid w:val="00D77D38"/>
    <w:pPr>
      <w:spacing w:before="100" w:beforeAutospacing="1" w:after="100" w:afterAutospacing="1"/>
    </w:pPr>
    <w:rPr>
      <w:rFonts w:eastAsia="Times New Roman"/>
      <w:sz w:val="24"/>
    </w:rPr>
  </w:style>
  <w:style w:type="character" w:customStyle="1" w:styleId="LittleChar">
    <w:name w:val="Little Char"/>
    <w:link w:val="Little"/>
    <w:rsid w:val="00D77D38"/>
    <w:rPr>
      <w:rFonts w:ascii="Garamond" w:eastAsia="Times New Roman" w:hAnsi="Garamond"/>
    </w:rPr>
  </w:style>
  <w:style w:type="character" w:customStyle="1" w:styleId="UnderlineChar1Char">
    <w:name w:val="Underline Char1 Char"/>
    <w:rsid w:val="00D77D3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77D3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77D38"/>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77D3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77D38"/>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77D3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77D38"/>
    <w:rPr>
      <w:rFonts w:asciiTheme="minorHAnsi" w:eastAsia="MS Mincho" w:hAnsiTheme="minorHAnsi"/>
      <w:b/>
      <w:u w:val="single"/>
    </w:rPr>
  </w:style>
  <w:style w:type="paragraph" w:customStyle="1" w:styleId="CardBody">
    <w:name w:val="Card Body"/>
    <w:basedOn w:val="Normal"/>
    <w:link w:val="CardBodyChar"/>
    <w:rsid w:val="00D77D38"/>
    <w:rPr>
      <w:rFonts w:eastAsia="Times New Roman"/>
    </w:rPr>
  </w:style>
  <w:style w:type="character" w:customStyle="1" w:styleId="CardBodyChar">
    <w:name w:val="Card Body Char"/>
    <w:link w:val="CardBody"/>
    <w:rsid w:val="00D77D38"/>
    <w:rPr>
      <w:rFonts w:ascii="Calibri" w:eastAsia="Times New Roman" w:hAnsi="Calibri"/>
    </w:rPr>
  </w:style>
  <w:style w:type="character" w:customStyle="1" w:styleId="ptitleinside">
    <w:name w:val="p_title_inside"/>
    <w:rsid w:val="00D77D38"/>
  </w:style>
  <w:style w:type="paragraph" w:customStyle="1" w:styleId="StyleBoldandUnderlineChar11ptBorderSinglesolidline">
    <w:name w:val="Style Bold and Underline Char + 11 pt Border: : (Single solid line..."/>
    <w:link w:val="StyleBoldandUnderlineChar11ptBorderSinglesolidlineChar"/>
    <w:rsid w:val="00D77D3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77D38"/>
    <w:rPr>
      <w:rFonts w:eastAsia="Times New Roman"/>
      <w:b/>
      <w:bCs/>
      <w:szCs w:val="20"/>
      <w:u w:val="single"/>
      <w:bdr w:val="single" w:sz="4" w:space="0" w:color="auto"/>
    </w:rPr>
  </w:style>
  <w:style w:type="character" w:customStyle="1" w:styleId="Heading1CharChar1">
    <w:name w:val="Heading 1 Char Char1"/>
    <w:rsid w:val="00D77D38"/>
    <w:rPr>
      <w:rFonts w:cs="Arial"/>
      <w:b/>
      <w:bCs/>
      <w:szCs w:val="32"/>
      <w:lang w:val="en-US" w:eastAsia="en-US" w:bidi="ar-SA"/>
    </w:rPr>
  </w:style>
  <w:style w:type="paragraph" w:customStyle="1" w:styleId="Indentation">
    <w:name w:val="Indentation"/>
    <w:basedOn w:val="Normal"/>
    <w:uiPriority w:val="99"/>
    <w:rsid w:val="00D77D38"/>
    <w:pPr>
      <w:ind w:left="288" w:right="288"/>
    </w:pPr>
  </w:style>
  <w:style w:type="character" w:customStyle="1" w:styleId="StyleUnderlineCharChar9ptBold">
    <w:name w:val="Style Underline Char Char + 9 pt Bold"/>
    <w:rsid w:val="00D77D3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77D38"/>
    <w:rPr>
      <w:rFonts w:eastAsia="Times New Roman"/>
      <w:u w:val="single"/>
    </w:rPr>
  </w:style>
  <w:style w:type="character" w:customStyle="1" w:styleId="StyleStyle4ArialNarrow9ptChar">
    <w:name w:val="Style Style4 + Arial Narrow 9 pt Char"/>
    <w:link w:val="StyleStyle4ArialNarrow9pt"/>
    <w:rsid w:val="00D77D38"/>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D77D38"/>
    <w:rPr>
      <w:rFonts w:eastAsia="Times New Roman"/>
      <w:b/>
      <w:bCs/>
      <w:u w:val="single"/>
    </w:rPr>
  </w:style>
  <w:style w:type="character" w:customStyle="1" w:styleId="StyleStyle4ArialNarrow9ptBoldChar">
    <w:name w:val="Style Style4 + Arial Narrow 9 pt Bold Char"/>
    <w:link w:val="StyleStyle4ArialNarrow9ptBold"/>
    <w:rsid w:val="00D77D38"/>
    <w:rPr>
      <w:rFonts w:ascii="Calibri" w:eastAsia="Times New Roman" w:hAnsi="Calibri"/>
      <w:b/>
      <w:bCs/>
      <w:u w:val="single"/>
    </w:rPr>
  </w:style>
  <w:style w:type="character" w:customStyle="1" w:styleId="StyleBoldandUnderlineCharChar29pt">
    <w:name w:val="Style Bold and Underline Char Char2 + 9 pt"/>
    <w:rsid w:val="00D77D38"/>
    <w:rPr>
      <w:rFonts w:ascii="Times New Roman" w:hAnsi="Times New Roman"/>
      <w:b/>
      <w:bCs/>
      <w:noProof w:val="0"/>
      <w:sz w:val="20"/>
      <w:u w:val="single"/>
    </w:rPr>
  </w:style>
  <w:style w:type="character" w:customStyle="1" w:styleId="StyleUnderlineCharChar19pt">
    <w:name w:val="Style Underline Char Char1 + 9 pt"/>
    <w:rsid w:val="00D77D3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77D3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77D38"/>
    <w:rPr>
      <w:rFonts w:ascii="Georgia" w:eastAsia="Times New Roman" w:hAnsi="Georgia"/>
      <w:b/>
      <w:smallCaps/>
      <w:sz w:val="24"/>
      <w:szCs w:val="24"/>
      <w:u w:val="single"/>
    </w:rPr>
  </w:style>
  <w:style w:type="character" w:customStyle="1" w:styleId="CardTextCharChar">
    <w:name w:val="Card Text Char Char"/>
    <w:rsid w:val="00D77D38"/>
    <w:rPr>
      <w:rFonts w:ascii="Times New Roman" w:eastAsia="Times New Roman" w:hAnsi="Times New Roman" w:cs="Times New Roman"/>
      <w:sz w:val="20"/>
      <w:szCs w:val="20"/>
    </w:rPr>
  </w:style>
  <w:style w:type="character" w:customStyle="1" w:styleId="citeChar1">
    <w:name w:val="cite Char"/>
    <w:locked/>
    <w:rsid w:val="00D77D3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77D3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77D3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77D38"/>
    <w:rPr>
      <w:i/>
      <w:iCs/>
      <w:sz w:val="20"/>
      <w:u w:val="single"/>
    </w:rPr>
  </w:style>
  <w:style w:type="character" w:customStyle="1" w:styleId="HIGHLIGHT0">
    <w:name w:val="HIGHLIGHT"/>
    <w:uiPriority w:val="1"/>
    <w:rsid w:val="00D77D3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77D38"/>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77D38"/>
    <w:rPr>
      <w:rFonts w:ascii="Times New Roman" w:eastAsia="Times New Roman" w:hAnsi="Times New Roman" w:cs="Times New Roman"/>
      <w:b/>
      <w:sz w:val="28"/>
      <w:szCs w:val="24"/>
    </w:rPr>
  </w:style>
  <w:style w:type="character" w:customStyle="1" w:styleId="FifthChar">
    <w:name w:val="Fifth Char"/>
    <w:link w:val="Fifth"/>
    <w:rsid w:val="00D77D38"/>
    <w:rPr>
      <w:rFonts w:ascii="Calibri" w:eastAsia="Calibri" w:hAnsi="Calibri"/>
    </w:rPr>
  </w:style>
  <w:style w:type="paragraph" w:customStyle="1" w:styleId="Third">
    <w:name w:val="Third"/>
    <w:basedOn w:val="Normal"/>
    <w:link w:val="ThirdChar"/>
    <w:rsid w:val="00D77D38"/>
    <w:rPr>
      <w:rFonts w:eastAsia="Times New Roman"/>
      <w:b/>
      <w:u w:val="single"/>
      <w:lang w:val="x-none" w:eastAsia="x-none"/>
    </w:rPr>
  </w:style>
  <w:style w:type="character" w:customStyle="1" w:styleId="ThirdChar">
    <w:name w:val="Third Char"/>
    <w:link w:val="Third"/>
    <w:rsid w:val="00D77D38"/>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D77D3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D77D38"/>
    <w:rPr>
      <w:rFonts w:ascii="Times New Roman" w:eastAsia="Times New Roman" w:hAnsi="Times New Roman"/>
      <w:szCs w:val="24"/>
    </w:rPr>
  </w:style>
  <w:style w:type="character" w:customStyle="1" w:styleId="article-record-publication-volume-issue">
    <w:name w:val="article-record-publication-volume-issue"/>
    <w:rsid w:val="00D77D38"/>
  </w:style>
  <w:style w:type="character" w:customStyle="1" w:styleId="NothingCharChar">
    <w:name w:val="Nothing Char Char"/>
    <w:link w:val="NothingCharCharChar"/>
    <w:rsid w:val="00D77D38"/>
  </w:style>
  <w:style w:type="paragraph" w:customStyle="1" w:styleId="DebateUnderlineBoldChar">
    <w:name w:val="Debate Underline Bold Char"/>
    <w:basedOn w:val="Normal"/>
    <w:link w:val="DebateUnderlineBoldCharChar"/>
    <w:rsid w:val="00D77D38"/>
    <w:pPr>
      <w:jc w:val="both"/>
    </w:pPr>
    <w:rPr>
      <w:rFonts w:eastAsia="Times New Roman"/>
      <w:b/>
      <w:u w:val="thick"/>
    </w:rPr>
  </w:style>
  <w:style w:type="character" w:customStyle="1" w:styleId="DebateUnderlineBoldCharChar">
    <w:name w:val="Debate Underline Bold Char Char"/>
    <w:link w:val="DebateUnderlineBoldChar"/>
    <w:rsid w:val="00D77D38"/>
    <w:rPr>
      <w:rFonts w:ascii="Calibri" w:eastAsia="Times New Roman" w:hAnsi="Calibri"/>
      <w:b/>
      <w:u w:val="thick"/>
    </w:rPr>
  </w:style>
  <w:style w:type="character" w:customStyle="1" w:styleId="resultbodyblack">
    <w:name w:val="resultbodyblack"/>
    <w:rsid w:val="00D77D38"/>
    <w:rPr>
      <w:rFonts w:cs="Times New Roman"/>
    </w:rPr>
  </w:style>
  <w:style w:type="paragraph" w:customStyle="1" w:styleId="bloctitles">
    <w:name w:val="bloc titles"/>
    <w:basedOn w:val="Heading1"/>
    <w:next w:val="Normal"/>
    <w:link w:val="bloctitlesChar"/>
    <w:autoRedefine/>
    <w:rsid w:val="00D77D38"/>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77D38"/>
    <w:rPr>
      <w:rFonts w:ascii="Calibri" w:eastAsia="Malgun Gothic" w:hAnsi="Calibri" w:cs="Arial"/>
      <w:b/>
      <w:sz w:val="28"/>
      <w:szCs w:val="32"/>
      <w:u w:val="single"/>
    </w:rPr>
  </w:style>
  <w:style w:type="paragraph" w:customStyle="1" w:styleId="CiteSmallText">
    <w:name w:val="Cite Small Text"/>
    <w:basedOn w:val="Normal"/>
    <w:uiPriority w:val="99"/>
    <w:rsid w:val="00D77D38"/>
    <w:pPr>
      <w:widowControl w:val="0"/>
      <w:spacing w:after="200"/>
    </w:pPr>
    <w:rPr>
      <w:rFonts w:ascii="Helvetica Neue" w:hAnsi="Helvetica Neue"/>
      <w:b/>
      <w:sz w:val="18"/>
    </w:rPr>
  </w:style>
  <w:style w:type="character" w:customStyle="1" w:styleId="3TagCite">
    <w:name w:val="3 Tag/Cite"/>
    <w:rsid w:val="00D77D38"/>
    <w:rPr>
      <w:rFonts w:ascii="Times New Roman" w:hAnsi="Times New Roman"/>
      <w:b/>
    </w:rPr>
  </w:style>
  <w:style w:type="character" w:customStyle="1" w:styleId="4Qualifications">
    <w:name w:val="4 Qualifications"/>
    <w:rsid w:val="00D77D38"/>
    <w:rPr>
      <w:rFonts w:ascii="Times New Roman" w:hAnsi="Times New Roman"/>
      <w:sz w:val="19"/>
    </w:rPr>
  </w:style>
  <w:style w:type="character" w:customStyle="1" w:styleId="6Underlined">
    <w:name w:val="6 Underlined"/>
    <w:rsid w:val="00D77D38"/>
    <w:rPr>
      <w:rFonts w:ascii="Times New Roman" w:hAnsi="Times New Roman"/>
      <w:b/>
      <w:sz w:val="21"/>
      <w:u w:val="single"/>
    </w:rPr>
  </w:style>
  <w:style w:type="paragraph" w:customStyle="1" w:styleId="Cards1CharChar">
    <w:name w:val="Cards1 Char Char"/>
    <w:basedOn w:val="Normal"/>
    <w:link w:val="Cards1CharCharChar"/>
    <w:rsid w:val="00D77D38"/>
    <w:pPr>
      <w:autoSpaceDE w:val="0"/>
      <w:autoSpaceDN w:val="0"/>
      <w:adjustRightInd w:val="0"/>
      <w:ind w:left="432" w:right="432"/>
      <w:jc w:val="both"/>
    </w:pPr>
    <w:rPr>
      <w:lang w:val="x-none"/>
    </w:rPr>
  </w:style>
  <w:style w:type="character" w:customStyle="1" w:styleId="Cards1CharCharChar">
    <w:name w:val="Cards1 Char Char Char"/>
    <w:link w:val="Cards1CharChar"/>
    <w:rsid w:val="00D77D38"/>
    <w:rPr>
      <w:rFonts w:ascii="Calibri" w:hAnsi="Calibri"/>
      <w:lang w:val="x-none"/>
    </w:rPr>
  </w:style>
  <w:style w:type="character" w:customStyle="1" w:styleId="UnderlineCharCharCharCharCharCharCharChar">
    <w:name w:val="Underline Char Char Char Char Char Char Char Char"/>
    <w:link w:val="UnderlineCharCharCharCharCharCharChar"/>
    <w:rsid w:val="00D77D38"/>
    <w:rPr>
      <w:u w:val="single"/>
    </w:rPr>
  </w:style>
  <w:style w:type="paragraph" w:customStyle="1" w:styleId="UnderlineCharCharCharCharCharCharChar">
    <w:name w:val="Underline Char Char Char Char Char Char Char"/>
    <w:basedOn w:val="Normal"/>
    <w:link w:val="UnderlineCharCharCharCharCharCharCharChar"/>
    <w:rsid w:val="00D77D38"/>
    <w:rPr>
      <w:rFonts w:asciiTheme="minorHAnsi" w:hAnsiTheme="minorHAnsi"/>
      <w:u w:val="single"/>
    </w:rPr>
  </w:style>
  <w:style w:type="paragraph" w:customStyle="1" w:styleId="CitesCharChar">
    <w:name w:val="Cites Char Char"/>
    <w:next w:val="Normal"/>
    <w:link w:val="CitesCharCharChar"/>
    <w:rsid w:val="00D77D38"/>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D77D38"/>
    <w:rPr>
      <w:rFonts w:ascii="Times New Roman" w:eastAsia="Times New Roman" w:hAnsi="Times New Roman" w:cs="Times New Roman"/>
      <w:sz w:val="20"/>
      <w:szCs w:val="24"/>
    </w:rPr>
  </w:style>
  <w:style w:type="character" w:customStyle="1" w:styleId="nohighlighting">
    <w:name w:val="no highlighting"/>
    <w:rsid w:val="00D77D3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77D38"/>
    <w:rPr>
      <w:rFonts w:ascii="Cambria" w:hAnsi="Cambria" w:hint="default"/>
      <w:sz w:val="21"/>
      <w:u w:val="single"/>
    </w:rPr>
  </w:style>
  <w:style w:type="paragraph" w:customStyle="1" w:styleId="Swag">
    <w:name w:val="Swag"/>
    <w:basedOn w:val="Normal"/>
    <w:link w:val="SwagChar"/>
    <w:qFormat/>
    <w:rsid w:val="00D77D38"/>
    <w:rPr>
      <w:color w:val="0000FF"/>
      <w:sz w:val="12"/>
      <w:u w:val="single"/>
    </w:rPr>
  </w:style>
  <w:style w:type="character" w:customStyle="1" w:styleId="SwagChar">
    <w:name w:val="Swag Char"/>
    <w:link w:val="Swag"/>
    <w:rsid w:val="00D77D38"/>
    <w:rPr>
      <w:rFonts w:ascii="Calibri" w:hAnsi="Calibri"/>
      <w:color w:val="0000FF"/>
      <w:sz w:val="12"/>
      <w:u w:val="single"/>
    </w:rPr>
  </w:style>
  <w:style w:type="paragraph" w:customStyle="1" w:styleId="StyleUnderlineTimesNewRoman1">
    <w:name w:val="Style Underline + Times New Roman1"/>
    <w:link w:val="StyleUnderlineTimesNewRoman1Char"/>
    <w:rsid w:val="00D77D3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77D3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77D3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77D3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D77D38"/>
    <w:rPr>
      <w:rFonts w:ascii="Garamond" w:eastAsia="MS Mincho" w:hAnsi="Garamond"/>
    </w:rPr>
  </w:style>
  <w:style w:type="character" w:customStyle="1" w:styleId="StyleStyleCardTextLeft-075Right0Char">
    <w:name w:val="Style Style Card Text + Left:  -0.75&quot; + Right:  0&quot; Char"/>
    <w:link w:val="StyleStyleCardTextLeft-075Right0"/>
    <w:rsid w:val="00D77D38"/>
    <w:rPr>
      <w:rFonts w:ascii="Garamond" w:eastAsia="MS Mincho" w:hAnsi="Garamond"/>
    </w:rPr>
  </w:style>
  <w:style w:type="character" w:customStyle="1" w:styleId="CharChar61">
    <w:name w:val="Char Char61"/>
    <w:rsid w:val="00D77D38"/>
    <w:rPr>
      <w:rFonts w:cs="Arial"/>
      <w:bCs/>
      <w:sz w:val="16"/>
      <w:szCs w:val="26"/>
      <w:lang w:val="en-US" w:eastAsia="en-US" w:bidi="ar-SA"/>
    </w:rPr>
  </w:style>
  <w:style w:type="character" w:customStyle="1" w:styleId="ListBulletChar">
    <w:name w:val="List Bullet Char"/>
    <w:link w:val="ListBullet"/>
    <w:uiPriority w:val="99"/>
    <w:rsid w:val="00D77D38"/>
    <w:rPr>
      <w:rFonts w:ascii="Calibri" w:eastAsia="Calibri" w:hAnsi="Calibri"/>
    </w:rPr>
  </w:style>
  <w:style w:type="paragraph" w:customStyle="1" w:styleId="subhead10">
    <w:name w:val="subhead1"/>
    <w:basedOn w:val="Normal"/>
    <w:uiPriority w:val="99"/>
    <w:rsid w:val="00D77D38"/>
    <w:pPr>
      <w:spacing w:before="100" w:beforeAutospacing="1" w:after="100" w:afterAutospacing="1"/>
    </w:pPr>
    <w:rPr>
      <w:rFonts w:eastAsia="Times New Roman"/>
      <w:sz w:val="24"/>
    </w:rPr>
  </w:style>
  <w:style w:type="character" w:customStyle="1" w:styleId="styledate">
    <w:name w:val="styledate"/>
    <w:rsid w:val="00D77D38"/>
  </w:style>
  <w:style w:type="character" w:customStyle="1" w:styleId="BoldandUnderlineChar1">
    <w:name w:val="Bold and Underline Char1"/>
    <w:rsid w:val="00D77D38"/>
    <w:rPr>
      <w:b/>
      <w:szCs w:val="24"/>
      <w:u w:val="single"/>
      <w:lang w:val="en-US" w:eastAsia="en-US" w:bidi="ar-SA"/>
    </w:rPr>
  </w:style>
  <w:style w:type="character" w:customStyle="1" w:styleId="BoldandUnderlineChar1Char2">
    <w:name w:val="Bold and Underline Char1 Char2"/>
    <w:rsid w:val="00D77D38"/>
    <w:rPr>
      <w:b/>
      <w:szCs w:val="24"/>
      <w:u w:val="single"/>
      <w:lang w:val="en-US" w:eastAsia="en-US" w:bidi="ar-SA"/>
    </w:rPr>
  </w:style>
  <w:style w:type="character" w:customStyle="1" w:styleId="BoldandUnderlineCharChar1">
    <w:name w:val="Bold and Underline Char Char1"/>
    <w:rsid w:val="00D77D38"/>
    <w:rPr>
      <w:b/>
      <w:szCs w:val="24"/>
      <w:u w:val="single"/>
      <w:lang w:val="en-US" w:eastAsia="en-US" w:bidi="ar-SA"/>
    </w:rPr>
  </w:style>
  <w:style w:type="character" w:customStyle="1" w:styleId="BoldandUnderlineChar6">
    <w:name w:val="Bold and Underline Char6"/>
    <w:rsid w:val="00D77D38"/>
    <w:rPr>
      <w:b/>
      <w:szCs w:val="24"/>
      <w:u w:val="single"/>
      <w:lang w:val="en-US" w:eastAsia="en-US" w:bidi="ar-SA"/>
    </w:rPr>
  </w:style>
  <w:style w:type="character" w:customStyle="1" w:styleId="title-link-wrapper">
    <w:name w:val="title-link-wrapper"/>
    <w:rsid w:val="00D77D38"/>
  </w:style>
  <w:style w:type="character" w:customStyle="1" w:styleId="medium-font">
    <w:name w:val="medium-font"/>
    <w:rsid w:val="00D77D38"/>
  </w:style>
  <w:style w:type="paragraph" w:customStyle="1" w:styleId="abstract">
    <w:name w:val="abstract"/>
    <w:basedOn w:val="Normal"/>
    <w:uiPriority w:val="99"/>
    <w:rsid w:val="00D77D38"/>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77D38"/>
    <w:rPr>
      <w:rFonts w:eastAsia="Times New Roman"/>
      <w:b/>
      <w:bCs/>
      <w:u w:val="single"/>
    </w:rPr>
  </w:style>
  <w:style w:type="character" w:customStyle="1" w:styleId="StyleUnderlineChar11ptBold2Char">
    <w:name w:val="Style Underline Char + 11 pt Bold2 Char"/>
    <w:link w:val="StyleUnderlineChar11ptBold2"/>
    <w:rsid w:val="00D77D38"/>
    <w:rPr>
      <w:rFonts w:ascii="Calibri" w:eastAsia="Times New Roman" w:hAnsi="Calibri"/>
      <w:b/>
      <w:bCs/>
      <w:u w:val="single"/>
    </w:rPr>
  </w:style>
  <w:style w:type="character" w:customStyle="1" w:styleId="ReallySamllTextChar">
    <w:name w:val="ReallySamllText Char"/>
    <w:rsid w:val="00D77D3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77D38"/>
    <w:rPr>
      <w:rFonts w:eastAsia="Times New Roman"/>
      <w:u w:val="single"/>
    </w:rPr>
  </w:style>
  <w:style w:type="character" w:customStyle="1" w:styleId="StyleStyleUnderlineTimesNewRoman11ptChar">
    <w:name w:val="Style Style Underline + Times New Roman + 11 pt Char"/>
    <w:link w:val="StyleStyleUnderlineTimesNewRoman11pt"/>
    <w:rsid w:val="00D77D38"/>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77D3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77D38"/>
    <w:rPr>
      <w:rFonts w:ascii="Calibri" w:eastAsia="Times New Roman" w:hAnsi="Calibri"/>
      <w:u w:val="single"/>
    </w:rPr>
  </w:style>
  <w:style w:type="character" w:customStyle="1" w:styleId="style10">
    <w:name w:val="style1"/>
    <w:rsid w:val="00D77D38"/>
  </w:style>
  <w:style w:type="character" w:customStyle="1" w:styleId="pmtermsel">
    <w:name w:val="pmtermsel"/>
    <w:rsid w:val="00D77D38"/>
  </w:style>
  <w:style w:type="character" w:customStyle="1" w:styleId="showipapr">
    <w:name w:val="show_ipapr"/>
    <w:rsid w:val="00D77D38"/>
  </w:style>
  <w:style w:type="character" w:customStyle="1" w:styleId="dnindex">
    <w:name w:val="dnindex"/>
    <w:rsid w:val="00D77D38"/>
  </w:style>
  <w:style w:type="character" w:customStyle="1" w:styleId="23">
    <w:name w:val="23"/>
    <w:rsid w:val="00D77D38"/>
    <w:rPr>
      <w:rFonts w:ascii="Times New Roman" w:hAnsi="Times New Roman" w:cs="Arial"/>
      <w:bCs/>
      <w:sz w:val="20"/>
      <w:u w:val="single"/>
      <w:lang w:val="en-US" w:eastAsia="en-US" w:bidi="ar-SA"/>
    </w:rPr>
  </w:style>
  <w:style w:type="character" w:customStyle="1" w:styleId="33">
    <w:name w:val="33"/>
    <w:rsid w:val="00D77D38"/>
    <w:rPr>
      <w:rFonts w:ascii="Times New Roman" w:hAnsi="Times New Roman" w:cs="Arial"/>
      <w:b/>
      <w:bCs/>
      <w:sz w:val="20"/>
      <w:u w:val="single"/>
      <w:lang w:val="en-US" w:eastAsia="en-US" w:bidi="ar-SA"/>
    </w:rPr>
  </w:style>
  <w:style w:type="character" w:customStyle="1" w:styleId="55">
    <w:name w:val="55"/>
    <w:rsid w:val="00D77D38"/>
    <w:rPr>
      <w:rFonts w:cs="Arial"/>
      <w:bCs/>
      <w:sz w:val="20"/>
      <w:u w:val="single"/>
      <w:lang w:val="en-US" w:eastAsia="en-US" w:bidi="ar-SA"/>
    </w:rPr>
  </w:style>
  <w:style w:type="character" w:customStyle="1" w:styleId="authoraffil">
    <w:name w:val="authoraffil"/>
    <w:rsid w:val="00D77D38"/>
  </w:style>
  <w:style w:type="character" w:customStyle="1" w:styleId="CharChar8">
    <w:name w:val="Char Char8"/>
    <w:rsid w:val="00D77D38"/>
    <w:rPr>
      <w:rFonts w:ascii="Georgia" w:eastAsia="Times New Roman" w:hAnsi="Georgia"/>
      <w:b/>
      <w:bCs/>
      <w:sz w:val="30"/>
      <w:szCs w:val="28"/>
      <w:u w:val="single"/>
    </w:rPr>
  </w:style>
  <w:style w:type="character" w:customStyle="1" w:styleId="FontStyle13">
    <w:name w:val="Font Style13"/>
    <w:uiPriority w:val="99"/>
    <w:rsid w:val="00D77D38"/>
    <w:rPr>
      <w:rFonts w:ascii="Constantia" w:hAnsi="Constantia" w:cs="Constantia"/>
      <w:sz w:val="18"/>
      <w:szCs w:val="18"/>
    </w:rPr>
  </w:style>
  <w:style w:type="character" w:customStyle="1" w:styleId="TagsCharCharCharChar">
    <w:name w:val="Tags Char Char Char Char"/>
    <w:rsid w:val="00D77D38"/>
    <w:rPr>
      <w:rFonts w:ascii="Times New Roman" w:eastAsia="Times New Roman" w:hAnsi="Times New Roman" w:cs="Times New Roman"/>
      <w:b/>
      <w:sz w:val="24"/>
      <w:szCs w:val="24"/>
    </w:rPr>
  </w:style>
  <w:style w:type="character" w:customStyle="1" w:styleId="Citation1Char">
    <w:name w:val="Citation1 Char"/>
    <w:link w:val="Citation10"/>
    <w:locked/>
    <w:rsid w:val="00D77D38"/>
    <w:rPr>
      <w:rFonts w:ascii="Georgia" w:hAnsi="Georgia"/>
      <w:b/>
      <w:u w:val="single"/>
    </w:rPr>
  </w:style>
  <w:style w:type="paragraph" w:customStyle="1" w:styleId="Citation10">
    <w:name w:val="Citation1"/>
    <w:basedOn w:val="Normal"/>
    <w:link w:val="Citation1Char"/>
    <w:qFormat/>
    <w:rsid w:val="00D77D38"/>
    <w:rPr>
      <w:rFonts w:ascii="Georgia" w:hAnsi="Georgia"/>
      <w:b/>
      <w:u w:val="single"/>
    </w:rPr>
  </w:style>
  <w:style w:type="character" w:customStyle="1" w:styleId="TaglineChar">
    <w:name w:val="Tagline Char"/>
    <w:link w:val="Tagline0"/>
    <w:locked/>
    <w:rsid w:val="00D77D38"/>
    <w:rPr>
      <w:rFonts w:ascii="Georgia" w:hAnsi="Georgia"/>
      <w:b/>
    </w:rPr>
  </w:style>
  <w:style w:type="paragraph" w:customStyle="1" w:styleId="Tagline0">
    <w:name w:val="Tagline"/>
    <w:basedOn w:val="Normal"/>
    <w:link w:val="TaglineChar"/>
    <w:qFormat/>
    <w:rsid w:val="00D77D38"/>
    <w:rPr>
      <w:rFonts w:ascii="Georgia" w:hAnsi="Georgia"/>
      <w:b/>
    </w:rPr>
  </w:style>
  <w:style w:type="paragraph" w:customStyle="1" w:styleId="NothingCharCharChar">
    <w:name w:val="Nothing Char Char Char"/>
    <w:link w:val="NothingCharChar"/>
    <w:rsid w:val="00D77D38"/>
    <w:pPr>
      <w:spacing w:after="0" w:line="240" w:lineRule="auto"/>
      <w:jc w:val="both"/>
    </w:pPr>
  </w:style>
  <w:style w:type="paragraph" w:customStyle="1" w:styleId="StyleLeft021">
    <w:name w:val="Style Left:  0.2&quot;1"/>
    <w:basedOn w:val="Normal"/>
    <w:uiPriority w:val="99"/>
    <w:rsid w:val="00D77D3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77D3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77D38"/>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77D3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77D38"/>
    <w:rPr>
      <w:rFonts w:ascii="Calibri" w:eastAsia="Times New Roman" w:hAnsi="Calibri"/>
      <w:u w:val="single"/>
      <w:bdr w:val="single" w:sz="4" w:space="0" w:color="auto"/>
    </w:rPr>
  </w:style>
  <w:style w:type="character" w:customStyle="1" w:styleId="boldcitationChar">
    <w:name w:val="bold citation Char"/>
    <w:rsid w:val="00D77D38"/>
    <w:rPr>
      <w:rFonts w:ascii="Arial" w:hAnsi="Arial"/>
      <w:b/>
      <w:sz w:val="28"/>
      <w:szCs w:val="24"/>
      <w:u w:val="thick"/>
      <w:lang w:val="en-US" w:eastAsia="en-US" w:bidi="ar-SA"/>
    </w:rPr>
  </w:style>
  <w:style w:type="paragraph" w:customStyle="1" w:styleId="BlockTitle20">
    <w:name w:val="Block Title #2"/>
    <w:basedOn w:val="Normal"/>
    <w:uiPriority w:val="99"/>
    <w:rsid w:val="00D77D3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77D38"/>
    <w:rPr>
      <w:b/>
    </w:rPr>
  </w:style>
  <w:style w:type="character" w:customStyle="1" w:styleId="BoldunderlineChar3">
    <w:name w:val="Bold/underline Char"/>
    <w:rsid w:val="00D77D38"/>
    <w:rPr>
      <w:rFonts w:eastAsia="SimSun"/>
      <w:b/>
      <w:noProof w:val="0"/>
      <w:sz w:val="24"/>
      <w:szCs w:val="24"/>
      <w:u w:val="single"/>
      <w:lang w:val="en-US" w:eastAsia="zh-CN" w:bidi="ar-SA"/>
    </w:rPr>
  </w:style>
  <w:style w:type="character" w:customStyle="1" w:styleId="underlinetextchar0">
    <w:name w:val="underlinetextchar"/>
    <w:rsid w:val="00D77D38"/>
  </w:style>
  <w:style w:type="character" w:customStyle="1" w:styleId="boldciteChar1">
    <w:name w:val="bold cite Char1"/>
    <w:rsid w:val="00D77D38"/>
    <w:rPr>
      <w:b/>
      <w:sz w:val="28"/>
      <w:u w:val="thick" w:color="000000"/>
    </w:rPr>
  </w:style>
  <w:style w:type="character" w:customStyle="1" w:styleId="tagCharCharChar1">
    <w:name w:val="tag Char Char Char1"/>
    <w:rsid w:val="00D77D38"/>
    <w:rPr>
      <w:b/>
      <w:sz w:val="24"/>
      <w:lang w:val="en-US" w:eastAsia="en-US" w:bidi="ar-SA"/>
    </w:rPr>
  </w:style>
  <w:style w:type="character" w:customStyle="1" w:styleId="underlinecardChar0">
    <w:name w:val="underline card Char"/>
    <w:rsid w:val="00D77D38"/>
    <w:rPr>
      <w:rFonts w:ascii="Arial" w:hAnsi="Arial"/>
      <w:sz w:val="18"/>
      <w:szCs w:val="24"/>
      <w:u w:val="single"/>
      <w:lang w:val="en-US" w:eastAsia="en-US" w:bidi="ar-SA"/>
    </w:rPr>
  </w:style>
  <w:style w:type="paragraph" w:customStyle="1" w:styleId="date-comments">
    <w:name w:val="date-comments"/>
    <w:basedOn w:val="Normal"/>
    <w:uiPriority w:val="99"/>
    <w:rsid w:val="00D77D38"/>
    <w:pPr>
      <w:spacing w:before="100" w:beforeAutospacing="1" w:after="100" w:afterAutospacing="1"/>
    </w:pPr>
    <w:rPr>
      <w:rFonts w:ascii="Times" w:hAnsi="Times"/>
      <w:szCs w:val="20"/>
    </w:rPr>
  </w:style>
  <w:style w:type="character" w:customStyle="1" w:styleId="articleauthor0">
    <w:name w:val="articleauthor"/>
    <w:rsid w:val="00D77D38"/>
  </w:style>
  <w:style w:type="character" w:customStyle="1" w:styleId="bodysubtoc">
    <w:name w:val="bodysubtoc"/>
    <w:rsid w:val="00D77D38"/>
  </w:style>
  <w:style w:type="character" w:customStyle="1" w:styleId="lefttitlesmaller">
    <w:name w:val="lefttitlesmaller"/>
    <w:rsid w:val="00D77D38"/>
  </w:style>
  <w:style w:type="character" w:customStyle="1" w:styleId="mb">
    <w:name w:val="mb"/>
    <w:rsid w:val="00D77D38"/>
  </w:style>
  <w:style w:type="character" w:customStyle="1" w:styleId="submitted-date">
    <w:name w:val="submitted-date"/>
    <w:rsid w:val="00D77D38"/>
  </w:style>
  <w:style w:type="character" w:customStyle="1" w:styleId="submitted-time">
    <w:name w:val="submitted-time"/>
    <w:rsid w:val="00D77D38"/>
  </w:style>
  <w:style w:type="character" w:customStyle="1" w:styleId="A20">
    <w:name w:val="A2"/>
    <w:uiPriority w:val="99"/>
    <w:rsid w:val="00D77D38"/>
    <w:rPr>
      <w:rFonts w:ascii="Sabon LT Std" w:hAnsi="Sabon LT Std" w:cs="Sabon LT Std" w:hint="default"/>
      <w:color w:val="000000"/>
      <w:sz w:val="15"/>
      <w:szCs w:val="15"/>
    </w:rPr>
  </w:style>
  <w:style w:type="character" w:customStyle="1" w:styleId="searchword">
    <w:name w:val="searchword"/>
    <w:rsid w:val="00D77D38"/>
  </w:style>
  <w:style w:type="paragraph" w:customStyle="1" w:styleId="Heading2Char2CharChar12">
    <w:name w:val="Heading 2 Char2 Char Char12"/>
    <w:aliases w:val="Char Char Char Char Char Char1 Char Char Char Char Char1,Char Char22"/>
    <w:next w:val="Normal"/>
    <w:uiPriority w:val="99"/>
    <w:rsid w:val="00D77D3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77D38"/>
    <w:rPr>
      <w:rFonts w:ascii="Times New Roman" w:hAnsi="Times New Roman" w:cs="Times New Roman"/>
      <w:sz w:val="18"/>
      <w:szCs w:val="18"/>
    </w:rPr>
  </w:style>
  <w:style w:type="character" w:customStyle="1" w:styleId="bylines">
    <w:name w:val="bylines"/>
    <w:basedOn w:val="DefaultParagraphFont"/>
    <w:rsid w:val="00D77D38"/>
  </w:style>
  <w:style w:type="character" w:customStyle="1" w:styleId="StyleStyleBoldUnderlineUnderlineIntenseEmphasis1apple-style-2">
    <w:name w:val="Style Style Bold UnderlineUnderlineIntense Emphasis1apple-style-...2"/>
    <w:basedOn w:val="DefaultParagraphFont"/>
    <w:rsid w:val="00D77D38"/>
    <w:rPr>
      <w:b w:val="0"/>
      <w:bCs/>
      <w:sz w:val="22"/>
      <w:u w:val="single"/>
    </w:rPr>
  </w:style>
  <w:style w:type="character" w:customStyle="1" w:styleId="FontStyle57">
    <w:name w:val="Font Style57"/>
    <w:rsid w:val="00D77D38"/>
    <w:rPr>
      <w:rFonts w:ascii="Georgia" w:hAnsi="Georgia" w:cs="Georgia"/>
      <w:b/>
      <w:bCs/>
      <w:sz w:val="14"/>
      <w:szCs w:val="14"/>
    </w:rPr>
  </w:style>
  <w:style w:type="character" w:customStyle="1" w:styleId="FontStyle89">
    <w:name w:val="Font Style89"/>
    <w:rsid w:val="00D77D38"/>
    <w:rPr>
      <w:rFonts w:ascii="Times New Roman" w:hAnsi="Times New Roman" w:cs="Times New Roman"/>
      <w:b/>
      <w:bCs/>
      <w:smallCaps/>
      <w:spacing w:val="40"/>
      <w:sz w:val="16"/>
      <w:szCs w:val="16"/>
    </w:rPr>
  </w:style>
  <w:style w:type="character" w:customStyle="1" w:styleId="style3Char0">
    <w:name w:val="style 3 Char"/>
    <w:rsid w:val="00D77D38"/>
    <w:rPr>
      <w:sz w:val="18"/>
      <w:szCs w:val="24"/>
      <w:lang w:val="en-US" w:eastAsia="en-US" w:bidi="ar-SA"/>
    </w:rPr>
  </w:style>
  <w:style w:type="paragraph" w:customStyle="1" w:styleId="003Cite">
    <w:name w:val="003Cite"/>
    <w:basedOn w:val="Normal"/>
    <w:qFormat/>
    <w:rsid w:val="00D77D38"/>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77D38"/>
    <w:pPr>
      <w:jc w:val="both"/>
    </w:pPr>
    <w:rPr>
      <w:b/>
      <w:color w:val="000000"/>
      <w:u w:val="single"/>
    </w:rPr>
  </w:style>
  <w:style w:type="character" w:customStyle="1" w:styleId="NormalBoldChar">
    <w:name w:val="Normal + Bold Char"/>
    <w:aliases w:val="Double Underline Char"/>
    <w:basedOn w:val="DefaultParagraphFont"/>
    <w:link w:val="NormalBold"/>
    <w:rsid w:val="00D77D38"/>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D77D38"/>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77D38"/>
    <w:rPr>
      <w:rFonts w:ascii="Times New Roman" w:eastAsia="Times New Roman" w:hAnsi="Times New Roman" w:cs="Times New Roman"/>
      <w:sz w:val="24"/>
      <w:u w:val="thick"/>
      <w:lang w:val="x-none" w:eastAsia="x-none"/>
    </w:rPr>
  </w:style>
  <w:style w:type="character" w:customStyle="1" w:styleId="BlockHeadingsChar1">
    <w:name w:val="Block Headings Char1"/>
    <w:rsid w:val="00D77D38"/>
    <w:rPr>
      <w:b/>
      <w:caps/>
    </w:rPr>
  </w:style>
  <w:style w:type="character" w:customStyle="1" w:styleId="Longcite">
    <w:name w:val="Longcite"/>
    <w:rsid w:val="00D77D38"/>
    <w:rPr>
      <w:sz w:val="16"/>
    </w:rPr>
  </w:style>
  <w:style w:type="paragraph" w:customStyle="1" w:styleId="NormalUnderline0">
    <w:name w:val="Normal + Underline"/>
    <w:basedOn w:val="Normal"/>
    <w:link w:val="NormalUnderlineChar0"/>
    <w:rsid w:val="00D77D38"/>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77D38"/>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D77D38"/>
    <w:rPr>
      <w:rFonts w:ascii="Bookman Old Style" w:hAnsi="Bookman Old Style" w:cs="Bookman Old Style"/>
      <w:sz w:val="16"/>
      <w:szCs w:val="16"/>
    </w:rPr>
  </w:style>
  <w:style w:type="character" w:customStyle="1" w:styleId="FontStyle17">
    <w:name w:val="Font Style17"/>
    <w:uiPriority w:val="99"/>
    <w:rsid w:val="00D77D38"/>
    <w:rPr>
      <w:rFonts w:ascii="Book Antiqua" w:hAnsi="Book Antiqua" w:cs="Book Antiqua"/>
      <w:i/>
      <w:iCs/>
      <w:spacing w:val="10"/>
      <w:sz w:val="22"/>
      <w:szCs w:val="22"/>
    </w:rPr>
  </w:style>
  <w:style w:type="character" w:customStyle="1" w:styleId="FontStyle329">
    <w:name w:val="Font Style329"/>
    <w:basedOn w:val="DefaultParagraphFont"/>
    <w:uiPriority w:val="99"/>
    <w:rsid w:val="00D77D38"/>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77D38"/>
  </w:style>
  <w:style w:type="character" w:customStyle="1" w:styleId="DateTimeChar">
    <w:name w:val="DateTime Char"/>
    <w:basedOn w:val="DefaultParagraphFont"/>
    <w:link w:val="DateTime"/>
    <w:uiPriority w:val="4"/>
    <w:rsid w:val="00D77D38"/>
    <w:rPr>
      <w:rFonts w:ascii="Calibri" w:hAnsi="Calibri"/>
    </w:rPr>
  </w:style>
  <w:style w:type="paragraph" w:customStyle="1" w:styleId="Lecture">
    <w:name w:val="Lecture"/>
    <w:next w:val="BodyText"/>
    <w:link w:val="LectureChar"/>
    <w:autoRedefine/>
    <w:uiPriority w:val="4"/>
    <w:qFormat/>
    <w:rsid w:val="00D77D38"/>
    <w:pPr>
      <w:spacing w:after="0"/>
      <w:outlineLvl w:val="5"/>
    </w:pPr>
    <w:rPr>
      <w:rFonts w:ascii="Arial" w:hAnsi="Arial" w:cs="Arial"/>
      <w:spacing w:val="-10"/>
    </w:rPr>
  </w:style>
  <w:style w:type="character" w:customStyle="1" w:styleId="LectureChar">
    <w:name w:val="Lecture Char"/>
    <w:basedOn w:val="DateTimeChar"/>
    <w:link w:val="Lecture"/>
    <w:uiPriority w:val="4"/>
    <w:rsid w:val="00D77D38"/>
    <w:rPr>
      <w:rFonts w:ascii="Arial" w:hAnsi="Arial" w:cs="Arial"/>
      <w:spacing w:val="-10"/>
    </w:rPr>
  </w:style>
  <w:style w:type="character" w:customStyle="1" w:styleId="m3262662096238345512gmail-style13ptbold">
    <w:name w:val="m_3262662096238345512gmail-style13ptbold"/>
    <w:basedOn w:val="DefaultParagraphFont"/>
    <w:rsid w:val="00D77D38"/>
  </w:style>
  <w:style w:type="character" w:customStyle="1" w:styleId="Quote2">
    <w:name w:val="Quote2"/>
    <w:basedOn w:val="DefaultParagraphFont"/>
    <w:rsid w:val="00D77D38"/>
  </w:style>
  <w:style w:type="character" w:customStyle="1" w:styleId="bgpercentchange">
    <w:name w:val="bgpercentchange"/>
    <w:basedOn w:val="DefaultParagraphFont"/>
    <w:rsid w:val="00D77D38"/>
  </w:style>
  <w:style w:type="paragraph" w:customStyle="1" w:styleId="endmarkenabled">
    <w:name w:val="endmarkenabled"/>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utput">
    <w:name w:val="output"/>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D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Brp16">
    <w:name w:val="TxBr_p16"/>
    <w:basedOn w:val="Normal"/>
    <w:rsid w:val="00D77D38"/>
    <w:pPr>
      <w:widowControl w:val="0"/>
      <w:tabs>
        <w:tab w:val="left" w:pos="1882"/>
      </w:tabs>
      <w:autoSpaceDE w:val="0"/>
      <w:autoSpaceDN w:val="0"/>
      <w:adjustRightInd w:val="0"/>
      <w:spacing w:line="300" w:lineRule="atLeast"/>
      <w:ind w:left="1661" w:firstLine="222"/>
      <w:jc w:val="both"/>
    </w:pPr>
    <w:rPr>
      <w:rFonts w:ascii="Times New Roman" w:eastAsia="Times New Roman" w:hAnsi="Times New Roman" w:cs="Times New Roman"/>
      <w:sz w:val="24"/>
    </w:rPr>
  </w:style>
  <w:style w:type="paragraph" w:customStyle="1" w:styleId="card">
    <w:name w:val="card"/>
    <w:aliases w:val="Medium Grid 21,nonunderlined,No Spacing111112,Debate Text,No Spacing11,No Spacing111,No Spacing2,Read stuff,No Spacing1"/>
    <w:basedOn w:val="Normal"/>
    <w:next w:val="Normal"/>
    <w:link w:val="cardChar"/>
    <w:uiPriority w:val="6"/>
    <w:qFormat/>
    <w:rsid w:val="00D77D38"/>
    <w:pPr>
      <w:ind w:left="288" w:right="288"/>
    </w:pPr>
    <w:rPr>
      <w:rFonts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7452532/Shifting_boundaries_Objectivity_citizen_journalism_and_tomorrows_journalists_Article/EM" TargetMode="External"/><Relationship Id="rId13" Type="http://schemas.openxmlformats.org/officeDocument/2006/relationships/hyperlink" Target="https://www.tandfonline.com/doi/pdf/10.1080/21670811.2016.1266134/EM" TargetMode="External"/><Relationship Id="rId18" Type="http://schemas.openxmlformats.org/officeDocument/2006/relationships/hyperlink" Target="https://journals.sagepub.com/doi/full/10.1177/2059436419834633/EM" TargetMode="External"/><Relationship Id="rId3" Type="http://schemas.openxmlformats.org/officeDocument/2006/relationships/styles" Target="styles.xml"/><Relationship Id="rId7" Type="http://schemas.openxmlformats.org/officeDocument/2006/relationships/hyperlink" Target="file:///C:/Users/eric/Downloads/1464884916675633.pdf/EM" TargetMode="External"/><Relationship Id="rId12" Type="http://schemas.openxmlformats.org/officeDocument/2006/relationships/hyperlink" Target="https://researchrepository.murdoch.edu.au/id/eprint/29490/1/whole.pdf/EM" TargetMode="External"/><Relationship Id="rId17" Type="http://schemas.openxmlformats.org/officeDocument/2006/relationships/hyperlink" Target="http://unesdoc.unesco.org/images/0024/002480/248054E.pdf" TargetMode="External"/><Relationship Id="rId2" Type="http://schemas.openxmlformats.org/officeDocument/2006/relationships/numbering" Target="numbering.xml"/><Relationship Id="rId16" Type="http://schemas.openxmlformats.org/officeDocument/2006/relationships/hyperlink" Target="https://www.neme.org/projects/state-machines/monitorial-citizen/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lawdigitalcommons.bc.edu/cgi/viewcontent.cgi?referer=http://scholar.google.com/&amp;httpsredir=1&amp;article=1168&amp;context=lsfp" TargetMode="External"/><Relationship Id="rId11" Type="http://schemas.openxmlformats.org/officeDocument/2006/relationships/hyperlink" Target="https://medium.com/truman-doctrine-blog/why-democracy-promotion-is-in-the-strategic-interest-of-the-united-states-ae959c111b2f" TargetMode="External"/><Relationship Id="rId5" Type="http://schemas.openxmlformats.org/officeDocument/2006/relationships/webSettings" Target="webSettings.xml"/><Relationship Id="rId15" Type="http://schemas.openxmlformats.org/officeDocument/2006/relationships/hyperlink" Target="https://journals.sagepub.com/doi/full/10.1177/2059436419834633/EM" TargetMode="External"/><Relationship Id="rId10" Type="http://schemas.openxmlformats.org/officeDocument/2006/relationships/hyperlink" Target="https://www.amacad.org/publication/reluctant-stewards-journalism-democratic-society/E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yberlaw.stanford.edu/attachments/mediabooke.pdf" TargetMode="External"/><Relationship Id="rId14" Type="http://schemas.openxmlformats.org/officeDocument/2006/relationships/hyperlink" Target="https://researchrepository.murdoch.edu.au/id/eprint/29490/1/whole.pdf/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9E1F-0E11-4DD6-8D8D-12ACA49C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10</Pages>
  <Words>7021</Words>
  <Characters>40024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Bourbon</dc:creator>
  <cp:keywords>5.1.1</cp:keywords>
  <dc:description/>
  <cp:lastModifiedBy>Sebastian Bourbon</cp:lastModifiedBy>
  <cp:revision>3</cp:revision>
  <dcterms:created xsi:type="dcterms:W3CDTF">2022-03-11T13:09:00Z</dcterms:created>
  <dcterms:modified xsi:type="dcterms:W3CDTF">2022-03-11T14:25:00Z</dcterms:modified>
</cp:coreProperties>
</file>