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22661" w14:textId="436D9F27" w:rsidR="00E42E4C" w:rsidRPr="00B05B7D" w:rsidRDefault="00605E37" w:rsidP="00605E37">
      <w:pPr>
        <w:pStyle w:val="Heading1"/>
        <w:rPr>
          <w:rFonts w:cs="Calibri"/>
        </w:rPr>
      </w:pPr>
      <w:r w:rsidRPr="00B05B7D">
        <w:rPr>
          <w:rFonts w:cs="Calibri"/>
        </w:rPr>
        <w:t>GBX R2 – 1NC v ACCS JM</w:t>
      </w:r>
    </w:p>
    <w:p w14:paraId="4C0700F7" w14:textId="02A7CCF9" w:rsidR="009B7F46" w:rsidRPr="00B05B7D" w:rsidRDefault="009B7F46" w:rsidP="009B7F46">
      <w:pPr>
        <w:pStyle w:val="Heading2"/>
        <w:rPr>
          <w:rFonts w:cs="Calibri"/>
        </w:rPr>
      </w:pPr>
      <w:r w:rsidRPr="00B05B7D">
        <w:rPr>
          <w:rFonts w:cs="Calibri"/>
        </w:rPr>
        <w:lastRenderedPageBreak/>
        <w:t>1</w:t>
      </w:r>
    </w:p>
    <w:p w14:paraId="58AD2CB8" w14:textId="77777777" w:rsidR="009B7F46" w:rsidRPr="00B05B7D" w:rsidRDefault="009B7F46" w:rsidP="009B7F46">
      <w:pPr>
        <w:pStyle w:val="Heading4"/>
        <w:rPr>
          <w:rFonts w:cs="Calibri"/>
        </w:rPr>
      </w:pPr>
      <w:r w:rsidRPr="00B05B7D">
        <w:rPr>
          <w:rFonts w:cs="Calibri"/>
        </w:rPr>
        <w:t xml:space="preserve">The only ethical demand available to modern politics is that of the Slave, the demand for the end of the world itself. This cry, born out of the belly of slave ships and the churning vertigo of constitutive genocide, exposes the grammar of the 1AC’s calls for larger institutional access as a fundamental fortification of White Settler and Slave Master civil society by its diversionary focus on the ethicality of the policies of global antiblack regimes as opposed to the a priori question of civil society’s very existence. The black body is the site of social death par excellence, having become dead by a 700-year injunction of the Middle Passage barring its subjectivity. </w:t>
      </w:r>
    </w:p>
    <w:p w14:paraId="069970B4" w14:textId="77777777" w:rsidR="009B7F46" w:rsidRPr="00B05B7D" w:rsidRDefault="009B7F46" w:rsidP="009B7F46">
      <w:proofErr w:type="spellStart"/>
      <w:r w:rsidRPr="00B05B7D">
        <w:rPr>
          <w:rStyle w:val="Style13ptBold"/>
        </w:rPr>
        <w:t>Wilderson</w:t>
      </w:r>
      <w:proofErr w:type="spellEnd"/>
      <w:r w:rsidRPr="00B05B7D">
        <w:rPr>
          <w:rStyle w:val="Style13ptBold"/>
        </w:rPr>
        <w:t>, ’10</w:t>
      </w:r>
      <w:r w:rsidRPr="00B05B7D">
        <w:t xml:space="preserve"> [2010, Frank B. </w:t>
      </w:r>
      <w:proofErr w:type="spellStart"/>
      <w:r w:rsidRPr="00B05B7D">
        <w:t>Wilderson</w:t>
      </w:r>
      <w:proofErr w:type="spellEnd"/>
      <w:r w:rsidRPr="00B05B7D">
        <w:t xml:space="preserve"> is an Associate Professor of African-American Studies at UC Irvine and has a Ph.D. from UC Berkeley, “Red, White &amp; Black: Cinema and the Structure of U.S. Antagonisms,”]</w:t>
      </w:r>
    </w:p>
    <w:p w14:paraId="47856568" w14:textId="77777777" w:rsidR="009B7F46" w:rsidRPr="00B05B7D" w:rsidRDefault="009B7F46" w:rsidP="009B7F46">
      <w:pPr>
        <w:rPr>
          <w:sz w:val="16"/>
        </w:rPr>
      </w:pPr>
      <w:r w:rsidRPr="00B05B7D">
        <w:rPr>
          <w:sz w:val="16"/>
        </w:rPr>
        <w:t>Leaving</w:t>
      </w:r>
      <w:r w:rsidRPr="00B05B7D">
        <w:rPr>
          <w:rFonts w:eastAsia="Garamond"/>
          <w:sz w:val="16"/>
        </w:rPr>
        <w:t xml:space="preserve"> </w:t>
      </w:r>
      <w:r w:rsidRPr="00B05B7D">
        <w:rPr>
          <w:sz w:val="16"/>
        </w:rPr>
        <w:t>aside</w:t>
      </w:r>
      <w:r w:rsidRPr="00B05B7D">
        <w:rPr>
          <w:rFonts w:eastAsia="Garamond"/>
          <w:sz w:val="16"/>
        </w:rPr>
        <w:t xml:space="preserve"> </w:t>
      </w:r>
      <w:r w:rsidRPr="00B05B7D">
        <w:rPr>
          <w:sz w:val="16"/>
        </w:rPr>
        <w:t>for</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moment</w:t>
      </w:r>
      <w:r w:rsidRPr="00B05B7D">
        <w:rPr>
          <w:rFonts w:eastAsia="Garamond"/>
          <w:sz w:val="16"/>
        </w:rPr>
        <w:t xml:space="preserve"> </w:t>
      </w:r>
      <w:r w:rsidRPr="00B05B7D">
        <w:rPr>
          <w:sz w:val="16"/>
        </w:rPr>
        <w:t>their</w:t>
      </w:r>
      <w:r w:rsidRPr="00B05B7D">
        <w:rPr>
          <w:rFonts w:eastAsia="Garamond"/>
          <w:sz w:val="16"/>
        </w:rPr>
        <w:t xml:space="preserve"> </w:t>
      </w:r>
      <w:r w:rsidRPr="00B05B7D">
        <w:rPr>
          <w:sz w:val="16"/>
        </w:rPr>
        <w:t>state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mind,</w:t>
      </w:r>
      <w:r w:rsidRPr="00B05B7D">
        <w:rPr>
          <w:rFonts w:eastAsia="Garamond"/>
          <w:sz w:val="16"/>
        </w:rPr>
        <w:t xml:space="preserve"> </w:t>
      </w:r>
      <w:proofErr w:type="gramStart"/>
      <w:r w:rsidRPr="00B05B7D">
        <w:rPr>
          <w:sz w:val="16"/>
        </w:rPr>
        <w:t>it</w:t>
      </w:r>
      <w:r w:rsidRPr="00B05B7D">
        <w:rPr>
          <w:rFonts w:eastAsia="Garamond"/>
          <w:sz w:val="16"/>
        </w:rPr>
        <w:t xml:space="preserve"> </w:t>
      </w:r>
      <w:r w:rsidRPr="00B05B7D">
        <w:rPr>
          <w:sz w:val="16"/>
        </w:rPr>
        <w:t>would</w:t>
      </w:r>
      <w:r w:rsidRPr="00B05B7D">
        <w:rPr>
          <w:rFonts w:eastAsia="Garamond"/>
          <w:sz w:val="16"/>
        </w:rPr>
        <w:t xml:space="preserve"> </w:t>
      </w:r>
      <w:r w:rsidRPr="00B05B7D">
        <w:rPr>
          <w:sz w:val="16"/>
        </w:rPr>
        <w:t>seem</w:t>
      </w:r>
      <w:r w:rsidRPr="00B05B7D">
        <w:rPr>
          <w:rFonts w:eastAsia="Garamond"/>
          <w:sz w:val="16"/>
        </w:rPr>
        <w:t xml:space="preserve"> </w:t>
      </w:r>
      <w:r w:rsidRPr="00B05B7D">
        <w:rPr>
          <w:sz w:val="16"/>
        </w:rPr>
        <w:t>that</w:t>
      </w:r>
      <w:r w:rsidRPr="00B05B7D">
        <w:rPr>
          <w:rFonts w:eastAsia="Garamond"/>
          <w:sz w:val="16"/>
        </w:rPr>
        <w:t xml:space="preserve"> </w:t>
      </w:r>
      <w:r w:rsidRPr="00B05B7D">
        <w:rPr>
          <w:rStyle w:val="IntenseEmphasis"/>
        </w:rPr>
        <w:t>the</w:t>
      </w:r>
      <w:proofErr w:type="gramEnd"/>
      <w:r w:rsidRPr="00B05B7D">
        <w:rPr>
          <w:rStyle w:val="IntenseEmphasis"/>
          <w:rFonts w:eastAsia="Garamond"/>
        </w:rPr>
        <w:t xml:space="preserve"> </w:t>
      </w:r>
      <w:r w:rsidRPr="00B05B7D">
        <w:rPr>
          <w:rStyle w:val="IntenseEmphasis"/>
        </w:rPr>
        <w:t>structure</w:t>
      </w:r>
      <w:r w:rsidRPr="00B05B7D">
        <w:rPr>
          <w:sz w:val="16"/>
        </w:rPr>
        <w:t>,</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say</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rebar,</w:t>
      </w:r>
      <w:r w:rsidRPr="00B05B7D">
        <w:rPr>
          <w:rFonts w:eastAsia="Garamond"/>
          <w:sz w:val="16"/>
        </w:rPr>
        <w:t xml:space="preserve"> </w:t>
      </w:r>
      <w:r w:rsidRPr="00B05B7D">
        <w:rPr>
          <w:sz w:val="16"/>
        </w:rPr>
        <w:t>or</w:t>
      </w:r>
      <w:r w:rsidRPr="00B05B7D">
        <w:rPr>
          <w:rFonts w:eastAsia="Garamond"/>
          <w:sz w:val="16"/>
        </w:rPr>
        <w:t xml:space="preserve"> </w:t>
      </w:r>
      <w:r w:rsidRPr="00B05B7D">
        <w:rPr>
          <w:sz w:val="16"/>
        </w:rPr>
        <w:t>better</w:t>
      </w:r>
      <w:r w:rsidRPr="00B05B7D">
        <w:rPr>
          <w:rFonts w:eastAsia="Garamond"/>
          <w:sz w:val="16"/>
        </w:rPr>
        <w:t xml:space="preserve"> </w:t>
      </w:r>
      <w:r w:rsidRPr="00B05B7D">
        <w:rPr>
          <w:sz w:val="16"/>
        </w:rPr>
        <w:t>still</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grammar</w:t>
      </w:r>
      <w:r w:rsidRPr="00B05B7D">
        <w:rPr>
          <w:rFonts w:eastAsia="Garamond"/>
          <w:sz w:val="16"/>
        </w:rPr>
        <w:t xml:space="preserve"> </w:t>
      </w:r>
      <w:r w:rsidRPr="00B05B7D">
        <w:rPr>
          <w:rStyle w:val="IntenseEmphasis"/>
        </w:rPr>
        <w:t>of</w:t>
      </w:r>
      <w:r w:rsidRPr="00B05B7D">
        <w:rPr>
          <w:rStyle w:val="IntenseEmphasis"/>
          <w:rFonts w:eastAsia="Garamond"/>
        </w:rPr>
        <w:t xml:space="preserve"> </w:t>
      </w:r>
      <w:r w:rsidRPr="00B05B7D">
        <w:rPr>
          <w:rStyle w:val="IntenseEmphasis"/>
        </w:rPr>
        <w:t>their</w:t>
      </w:r>
      <w:r w:rsidRPr="00B05B7D">
        <w:rPr>
          <w:rStyle w:val="IntenseEmphasis"/>
          <w:rFonts w:eastAsia="Garamond"/>
        </w:rPr>
        <w:t xml:space="preserve"> </w:t>
      </w:r>
      <w:r w:rsidRPr="00B05B7D">
        <w:rPr>
          <w:rStyle w:val="IntenseEmphasis"/>
        </w:rPr>
        <w:t>demands</w:t>
      </w:r>
      <w:r w:rsidRPr="00B05B7D">
        <w:rPr>
          <w:rFonts w:eastAsia="Garamond"/>
          <w:sz w:val="16"/>
        </w:rPr>
        <w:t>—</w:t>
      </w:r>
      <w:r w:rsidRPr="00B05B7D">
        <w:rPr>
          <w:sz w:val="16"/>
        </w:rPr>
        <w:t>and,</w:t>
      </w:r>
      <w:r w:rsidRPr="00B05B7D">
        <w:rPr>
          <w:rFonts w:eastAsia="Garamond"/>
          <w:sz w:val="16"/>
        </w:rPr>
        <w:t xml:space="preserve"> </w:t>
      </w:r>
      <w:r w:rsidRPr="00B05B7D">
        <w:rPr>
          <w:sz w:val="16"/>
        </w:rPr>
        <w:t>by</w:t>
      </w:r>
      <w:r w:rsidRPr="00B05B7D">
        <w:rPr>
          <w:rFonts w:eastAsia="Garamond"/>
          <w:sz w:val="16"/>
        </w:rPr>
        <w:t xml:space="preserve"> </w:t>
      </w:r>
      <w:r w:rsidRPr="00B05B7D">
        <w:rPr>
          <w:sz w:val="16"/>
        </w:rPr>
        <w:t>extension,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grammar</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their</w:t>
      </w:r>
      <w:r w:rsidRPr="00B05B7D">
        <w:rPr>
          <w:rFonts w:eastAsia="Garamond"/>
          <w:sz w:val="16"/>
        </w:rPr>
        <w:t xml:space="preserve"> </w:t>
      </w:r>
      <w:r w:rsidRPr="00B05B7D">
        <w:rPr>
          <w:sz w:val="16"/>
        </w:rPr>
        <w:t>suffering</w:t>
      </w:r>
      <w:r w:rsidRPr="00B05B7D">
        <w:rPr>
          <w:rFonts w:eastAsia="Garamond"/>
          <w:sz w:val="16"/>
        </w:rPr>
        <w:t>—</w:t>
      </w:r>
      <w:r w:rsidRPr="00B05B7D">
        <w:rPr>
          <w:rStyle w:val="IntenseEmphasis"/>
        </w:rPr>
        <w:t>was</w:t>
      </w:r>
      <w:r w:rsidRPr="00B05B7D">
        <w:rPr>
          <w:rFonts w:eastAsia="Garamond"/>
          <w:sz w:val="16"/>
        </w:rPr>
        <w:t xml:space="preserve"> </w:t>
      </w:r>
      <w:r w:rsidRPr="00B05B7D">
        <w:rPr>
          <w:sz w:val="16"/>
        </w:rPr>
        <w:t>indeed</w:t>
      </w:r>
      <w:r w:rsidRPr="00B05B7D">
        <w:rPr>
          <w:rFonts w:eastAsia="Garamond"/>
          <w:sz w:val="16"/>
        </w:rPr>
        <w:t xml:space="preserve"> </w:t>
      </w:r>
      <w:r w:rsidRPr="00B05B7D">
        <w:rPr>
          <w:sz w:val="16"/>
        </w:rPr>
        <w:t>an</w:t>
      </w:r>
      <w:r w:rsidRPr="00B05B7D">
        <w:rPr>
          <w:rFonts w:eastAsia="Garamond"/>
          <w:sz w:val="16"/>
        </w:rPr>
        <w:t xml:space="preserve"> </w:t>
      </w:r>
      <w:r w:rsidRPr="00B05B7D">
        <w:rPr>
          <w:rStyle w:val="IntenseEmphasis"/>
        </w:rPr>
        <w:t>ethical</w:t>
      </w:r>
      <w:r w:rsidRPr="00B05B7D">
        <w:rPr>
          <w:rFonts w:eastAsia="Garamond"/>
          <w:sz w:val="16"/>
        </w:rPr>
        <w:t xml:space="preserve"> </w:t>
      </w:r>
      <w:r w:rsidRPr="00B05B7D">
        <w:rPr>
          <w:sz w:val="16"/>
        </w:rPr>
        <w:t>grammar.</w:t>
      </w:r>
      <w:r w:rsidRPr="00B05B7D">
        <w:rPr>
          <w:rFonts w:eastAsia="Garamond"/>
          <w:sz w:val="16"/>
        </w:rPr>
        <w:t xml:space="preserve"> </w:t>
      </w:r>
      <w:r w:rsidRPr="00B05B7D">
        <w:rPr>
          <w:sz w:val="16"/>
        </w:rPr>
        <w:t>Perhaps</w:t>
      </w:r>
      <w:r w:rsidRPr="00B05B7D">
        <w:rPr>
          <w:rFonts w:eastAsia="Garamond"/>
          <w:sz w:val="16"/>
        </w:rPr>
        <w:t xml:space="preserve"> </w:t>
      </w:r>
      <w:r w:rsidRPr="00B05B7D">
        <w:rPr>
          <w:rStyle w:val="IntenseEmphasis"/>
          <w:highlight w:val="green"/>
        </w:rPr>
        <w:t>their</w:t>
      </w:r>
      <w:r w:rsidRPr="00B05B7D">
        <w:rPr>
          <w:rStyle w:val="IntenseEmphasis"/>
          <w:rFonts w:eastAsia="Garamond"/>
          <w:highlight w:val="green"/>
        </w:rPr>
        <w:t xml:space="preserve"> </w:t>
      </w:r>
      <w:r w:rsidRPr="00B05B7D">
        <w:rPr>
          <w:rStyle w:val="IntenseEmphasis"/>
          <w:highlight w:val="green"/>
        </w:rPr>
        <w:t>grammars</w:t>
      </w:r>
      <w:r w:rsidRPr="00B05B7D">
        <w:rPr>
          <w:rStyle w:val="IntenseEmphasis"/>
          <w:rFonts w:eastAsia="Garamond"/>
          <w:highlight w:val="green"/>
        </w:rPr>
        <w:t xml:space="preserve"> </w:t>
      </w:r>
      <w:r w:rsidRPr="00B05B7D">
        <w:rPr>
          <w:rStyle w:val="IntenseEmphasis"/>
          <w:highlight w:val="green"/>
        </w:rPr>
        <w:t>are</w:t>
      </w:r>
      <w:r w:rsidRPr="00B05B7D">
        <w:rPr>
          <w:rStyle w:val="Intense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only</w:t>
      </w:r>
      <w:r w:rsidRPr="00B05B7D">
        <w:rPr>
          <w:rStyle w:val="Emphasis"/>
          <w:rFonts w:eastAsia="Garamond"/>
          <w:highlight w:val="green"/>
        </w:rPr>
        <w:t xml:space="preserve"> </w:t>
      </w:r>
      <w:r w:rsidRPr="00B05B7D">
        <w:rPr>
          <w:rStyle w:val="Emphasis"/>
          <w:highlight w:val="green"/>
        </w:rPr>
        <w:t>ethical</w:t>
      </w:r>
      <w:r w:rsidRPr="00B05B7D">
        <w:rPr>
          <w:rStyle w:val="Emphasis"/>
          <w:rFonts w:eastAsia="Garamond"/>
          <w:highlight w:val="green"/>
        </w:rPr>
        <w:t xml:space="preserve"> </w:t>
      </w:r>
      <w:r w:rsidRPr="00B05B7D">
        <w:rPr>
          <w:rStyle w:val="Emphasis"/>
          <w:highlight w:val="green"/>
        </w:rPr>
        <w:t>grammars</w:t>
      </w:r>
      <w:r w:rsidRPr="00B05B7D">
        <w:rPr>
          <w:rStyle w:val="Emphasis"/>
          <w:rFonts w:eastAsia="Garamond"/>
          <w:highlight w:val="green"/>
        </w:rPr>
        <w:t xml:space="preserve"> </w:t>
      </w:r>
      <w:r w:rsidRPr="00B05B7D">
        <w:rPr>
          <w:rStyle w:val="Emphasis"/>
          <w:highlight w:val="green"/>
        </w:rPr>
        <w:t>available</w:t>
      </w:r>
      <w:r w:rsidRPr="00B05B7D">
        <w:rPr>
          <w:rStyle w:val="IntenseEmphasis"/>
          <w:rFonts w:eastAsia="Garamond"/>
          <w:highlight w:val="green"/>
        </w:rPr>
        <w:t xml:space="preserve"> </w:t>
      </w:r>
      <w:r w:rsidRPr="00B05B7D">
        <w:rPr>
          <w:rStyle w:val="IntenseEmphasis"/>
          <w:highlight w:val="green"/>
        </w:rPr>
        <w:t>to</w:t>
      </w:r>
      <w:r w:rsidRPr="00B05B7D">
        <w:rPr>
          <w:rStyle w:val="IntenseEmphasis"/>
          <w:rFonts w:eastAsia="Garamond"/>
        </w:rPr>
        <w:t xml:space="preserve"> </w:t>
      </w:r>
      <w:r w:rsidRPr="00B05B7D">
        <w:rPr>
          <w:rStyle w:val="IntenseEmphasis"/>
        </w:rPr>
        <w:t>modern</w:t>
      </w:r>
      <w:r w:rsidRPr="00B05B7D">
        <w:rPr>
          <w:rStyle w:val="IntenseEmphasis"/>
          <w:rFonts w:eastAsia="Garamond"/>
        </w:rPr>
        <w:t xml:space="preserve"> </w:t>
      </w:r>
      <w:r w:rsidRPr="00B05B7D">
        <w:rPr>
          <w:rStyle w:val="IntenseEmphasis"/>
        </w:rPr>
        <w:t>politics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highlight w:val="green"/>
        </w:rPr>
        <w:t>modernity</w:t>
      </w:r>
      <w:r w:rsidRPr="00B05B7D">
        <w:rPr>
          <w:rStyle w:val="IntenseEmphasis"/>
          <w:rFonts w:eastAsia="Garamond"/>
        </w:rPr>
        <w:t xml:space="preserve"> </w:t>
      </w:r>
      <w:r w:rsidRPr="00B05B7D">
        <w:rPr>
          <w:rStyle w:val="IntenseEmphasis"/>
        </w:rPr>
        <w:t>writ</w:t>
      </w:r>
      <w:r w:rsidRPr="00B05B7D">
        <w:rPr>
          <w:rStyle w:val="IntenseEmphasis"/>
          <w:rFonts w:eastAsia="Garamond"/>
        </w:rPr>
        <w:t xml:space="preserve"> </w:t>
      </w:r>
      <w:r w:rsidRPr="00B05B7D">
        <w:rPr>
          <w:rStyle w:val="IntenseEmphasis"/>
        </w:rPr>
        <w:t>large</w:t>
      </w:r>
      <w:r w:rsidRPr="00B05B7D">
        <w:rPr>
          <w:sz w:val="16"/>
        </w:rPr>
        <w:t>,</w:t>
      </w:r>
      <w:r w:rsidRPr="00B05B7D">
        <w:rPr>
          <w:rFonts w:eastAsia="Garamond"/>
          <w:sz w:val="16"/>
        </w:rPr>
        <w:t xml:space="preserve"> </w:t>
      </w:r>
      <w:r w:rsidRPr="00B05B7D">
        <w:rPr>
          <w:sz w:val="16"/>
        </w:rPr>
        <w:t>for</w:t>
      </w:r>
      <w:r w:rsidRPr="00B05B7D">
        <w:rPr>
          <w:rFonts w:eastAsia="Garamond"/>
          <w:sz w:val="16"/>
        </w:rPr>
        <w:t xml:space="preserve"> </w:t>
      </w:r>
      <w:r w:rsidRPr="00B05B7D">
        <w:rPr>
          <w:rStyle w:val="IntenseEmphasis"/>
          <w:highlight w:val="green"/>
        </w:rPr>
        <w:t>they</w:t>
      </w:r>
      <w:r w:rsidRPr="00B05B7D">
        <w:rPr>
          <w:rStyle w:val="IntenseEmphasis"/>
          <w:rFonts w:eastAsia="Garamond"/>
          <w:highlight w:val="green"/>
        </w:rPr>
        <w:t xml:space="preserve"> </w:t>
      </w:r>
      <w:r w:rsidRPr="00B05B7D">
        <w:rPr>
          <w:rStyle w:val="IntenseEmphasis"/>
          <w:highlight w:val="green"/>
        </w:rPr>
        <w:t>draw</w:t>
      </w:r>
      <w:r w:rsidRPr="00B05B7D">
        <w:rPr>
          <w:rStyle w:val="IntenseEmphasis"/>
          <w:rFonts w:eastAsia="Garamond"/>
        </w:rPr>
        <w:t xml:space="preserve"> </w:t>
      </w:r>
      <w:r w:rsidRPr="00B05B7D">
        <w:rPr>
          <w:rStyle w:val="IntenseEmphasis"/>
        </w:rPr>
        <w:t>our</w:t>
      </w:r>
      <w:r w:rsidRPr="00B05B7D">
        <w:rPr>
          <w:rStyle w:val="IntenseEmphasis"/>
          <w:rFonts w:eastAsia="Garamond"/>
        </w:rPr>
        <w:t xml:space="preserve"> </w:t>
      </w:r>
      <w:r w:rsidRPr="00B05B7D">
        <w:rPr>
          <w:rStyle w:val="IntenseEmphasis"/>
          <w:highlight w:val="green"/>
        </w:rPr>
        <w:t>attention</w:t>
      </w:r>
      <w:r w:rsidRPr="00B05B7D">
        <w:rPr>
          <w:rStyle w:val="IntenseEmphasis"/>
          <w:rFonts w:eastAsia="Garamond"/>
          <w:highlight w:val="green"/>
        </w:rPr>
        <w:t xml:space="preserve"> </w:t>
      </w:r>
      <w:r w:rsidRPr="00B05B7D">
        <w:rPr>
          <w:rStyle w:val="Emphasis"/>
          <w:highlight w:val="green"/>
        </w:rPr>
        <w:t>not</w:t>
      </w:r>
      <w:r w:rsidRPr="00B05B7D">
        <w:rPr>
          <w:rStyle w:val="Emphasis"/>
          <w:rFonts w:eastAsia="Garamond"/>
          <w:highlight w:val="green"/>
        </w:rPr>
        <w:t xml:space="preserve"> </w:t>
      </w:r>
      <w:r w:rsidRPr="00B05B7D">
        <w:rPr>
          <w:rStyle w:val="Emphasis"/>
          <w:highlight w:val="green"/>
        </w:rPr>
        <w:t>to</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way</w:t>
      </w:r>
      <w:r w:rsidRPr="00B05B7D">
        <w:rPr>
          <w:rStyle w:val="Emphasis"/>
          <w:rFonts w:eastAsia="Garamond"/>
        </w:rPr>
        <w:t xml:space="preserve"> </w:t>
      </w:r>
      <w:r w:rsidRPr="00B05B7D">
        <w:rPr>
          <w:rStyle w:val="Emphasis"/>
        </w:rPr>
        <w:t>in</w:t>
      </w:r>
      <w:r w:rsidRPr="00B05B7D">
        <w:rPr>
          <w:rStyle w:val="Emphasis"/>
          <w:rFonts w:eastAsia="Garamond"/>
        </w:rPr>
        <w:t xml:space="preserve"> </w:t>
      </w:r>
      <w:r w:rsidRPr="00B05B7D">
        <w:rPr>
          <w:rStyle w:val="Emphasis"/>
        </w:rPr>
        <w:t>which</w:t>
      </w:r>
      <w:r w:rsidRPr="00B05B7D">
        <w:rPr>
          <w:rStyle w:val="Emphasis"/>
          <w:rFonts w:eastAsia="Garamond"/>
        </w:rPr>
        <w:t xml:space="preserve"> </w:t>
      </w:r>
      <w:r w:rsidRPr="00B05B7D">
        <w:rPr>
          <w:rStyle w:val="Emphasis"/>
          <w:highlight w:val="green"/>
        </w:rPr>
        <w:t>space</w:t>
      </w:r>
      <w:r w:rsidRPr="00B05B7D">
        <w:rPr>
          <w:rStyle w:val="Emphasis"/>
          <w:rFonts w:eastAsia="Garamond"/>
          <w:highlight w:val="green"/>
        </w:rPr>
        <w:t xml:space="preserve"> </w:t>
      </w:r>
      <w:r w:rsidRPr="00B05B7D">
        <w:rPr>
          <w:rStyle w:val="Emphasis"/>
          <w:highlight w:val="green"/>
        </w:rPr>
        <w:t>and</w:t>
      </w:r>
      <w:r w:rsidRPr="00B05B7D">
        <w:rPr>
          <w:rStyle w:val="Emphasis"/>
          <w:rFonts w:eastAsia="Garamond"/>
          <w:highlight w:val="green"/>
        </w:rPr>
        <w:t xml:space="preserve"> </w:t>
      </w:r>
      <w:r w:rsidRPr="00B05B7D">
        <w:rPr>
          <w:rStyle w:val="Emphasis"/>
          <w:highlight w:val="green"/>
        </w:rPr>
        <w:t>time</w:t>
      </w:r>
      <w:r w:rsidRPr="00B05B7D">
        <w:rPr>
          <w:rStyle w:val="Emphasis"/>
          <w:rFonts w:eastAsia="Garamond"/>
          <w:highlight w:val="green"/>
        </w:rPr>
        <w:t xml:space="preserve"> </w:t>
      </w:r>
      <w:r w:rsidRPr="00B05B7D">
        <w:rPr>
          <w:rStyle w:val="Emphasis"/>
          <w:highlight w:val="green"/>
        </w:rPr>
        <w:t>are</w:t>
      </w:r>
      <w:r w:rsidRPr="00B05B7D">
        <w:rPr>
          <w:rStyle w:val="Emphasis"/>
          <w:rFonts w:eastAsia="Garamond"/>
        </w:rPr>
        <w:t xml:space="preserve"> </w:t>
      </w:r>
      <w:r w:rsidRPr="00B05B7D">
        <w:rPr>
          <w:rStyle w:val="Emphasis"/>
        </w:rPr>
        <w:t>used</w:t>
      </w:r>
      <w:r w:rsidRPr="00B05B7D">
        <w:rPr>
          <w:rStyle w:val="Emphasis"/>
          <w:rFonts w:eastAsia="Garamond"/>
        </w:rPr>
        <w:t xml:space="preserve"> </w:t>
      </w:r>
      <w:r w:rsidRPr="00B05B7D">
        <w:rPr>
          <w:rStyle w:val="Emphasis"/>
        </w:rPr>
        <w:t>and</w:t>
      </w:r>
      <w:r w:rsidRPr="00B05B7D">
        <w:rPr>
          <w:rStyle w:val="Emphasis"/>
          <w:rFonts w:eastAsia="Garamond"/>
        </w:rPr>
        <w:t xml:space="preserve"> </w:t>
      </w:r>
      <w:r w:rsidRPr="00B05B7D">
        <w:rPr>
          <w:rStyle w:val="Emphasis"/>
          <w:highlight w:val="green"/>
        </w:rPr>
        <w:t>abused</w:t>
      </w:r>
      <w:r w:rsidRPr="00B05B7D">
        <w:rPr>
          <w:rStyle w:val="IntenseEmphasis"/>
          <w:rFonts w:eastAsia="Garamond"/>
          <w:highlight w:val="green"/>
        </w:rPr>
        <w:t xml:space="preserve"> </w:t>
      </w:r>
      <w:r w:rsidRPr="00B05B7D">
        <w:rPr>
          <w:rStyle w:val="IntenseEmphasis"/>
          <w:highlight w:val="green"/>
        </w:rPr>
        <w:t>by</w:t>
      </w:r>
      <w:r w:rsidRPr="00B05B7D">
        <w:rPr>
          <w:rStyle w:val="IntenseEmphasis"/>
          <w:rFonts w:eastAsia="Garamond"/>
        </w:rPr>
        <w:t xml:space="preserve"> </w:t>
      </w:r>
      <w:r w:rsidRPr="00B05B7D">
        <w:rPr>
          <w:rStyle w:val="IntenseEmphasis"/>
        </w:rPr>
        <w:t>enfranchised</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violently</w:t>
      </w:r>
      <w:r w:rsidRPr="00B05B7D">
        <w:rPr>
          <w:rStyle w:val="IntenseEmphasis"/>
          <w:rFonts w:eastAsia="Garamond"/>
        </w:rPr>
        <w:t xml:space="preserve"> </w:t>
      </w:r>
      <w:r w:rsidRPr="00B05B7D">
        <w:rPr>
          <w:rStyle w:val="IntenseEmphasis"/>
          <w:highlight w:val="green"/>
        </w:rPr>
        <w:t>powerful</w:t>
      </w:r>
      <w:r w:rsidRPr="00B05B7D">
        <w:rPr>
          <w:rStyle w:val="IntenseEmphasis"/>
          <w:rFonts w:eastAsia="Garamond"/>
          <w:highlight w:val="green"/>
        </w:rPr>
        <w:t xml:space="preserve"> </w:t>
      </w:r>
      <w:r w:rsidRPr="00B05B7D">
        <w:rPr>
          <w:rStyle w:val="IntenseEmphasis"/>
          <w:highlight w:val="green"/>
        </w:rPr>
        <w:t>interests,</w:t>
      </w:r>
      <w:r w:rsidRPr="00B05B7D">
        <w:rPr>
          <w:rStyle w:val="IntenseEmphasis"/>
          <w:rFonts w:eastAsia="Garamond"/>
          <w:highlight w:val="green"/>
        </w:rPr>
        <w:t xml:space="preserve"> </w:t>
      </w:r>
      <w:r w:rsidRPr="00B05B7D">
        <w:rPr>
          <w:rStyle w:val="Emphasis"/>
          <w:highlight w:val="green"/>
        </w:rPr>
        <w:t>but</w:t>
      </w:r>
      <w:r w:rsidRPr="00B05B7D">
        <w:rPr>
          <w:rStyle w:val="Emphasis"/>
          <w:rFonts w:eastAsia="Garamond"/>
          <w:highlight w:val="green"/>
        </w:rPr>
        <w:t xml:space="preserve"> </w:t>
      </w:r>
      <w:r w:rsidRPr="00B05B7D">
        <w:rPr>
          <w:rStyle w:val="Emphasis"/>
          <w:highlight w:val="green"/>
        </w:rPr>
        <w:t>to</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violence</w:t>
      </w:r>
      <w:r w:rsidRPr="00B05B7D">
        <w:rPr>
          <w:rStyle w:val="Emphasis"/>
          <w:rFonts w:eastAsia="Garamond"/>
          <w:highlight w:val="green"/>
        </w:rPr>
        <w:t xml:space="preserve"> </w:t>
      </w:r>
      <w:r w:rsidRPr="00B05B7D">
        <w:rPr>
          <w:rStyle w:val="Emphasis"/>
          <w:highlight w:val="green"/>
        </w:rPr>
        <w:t>that</w:t>
      </w:r>
      <w:r w:rsidRPr="00B05B7D">
        <w:rPr>
          <w:rStyle w:val="Emphasis"/>
          <w:rFonts w:eastAsia="Garamond"/>
          <w:highlight w:val="green"/>
        </w:rPr>
        <w:t xml:space="preserve"> </w:t>
      </w:r>
      <w:r w:rsidRPr="00B05B7D">
        <w:rPr>
          <w:rStyle w:val="Emphasis"/>
          <w:highlight w:val="green"/>
        </w:rPr>
        <w:t>underwrites</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rPr>
        <w:t xml:space="preserve"> </w:t>
      </w:r>
      <w:r w:rsidRPr="00B05B7D">
        <w:rPr>
          <w:rStyle w:val="Emphasis"/>
        </w:rPr>
        <w:t>modern</w:t>
      </w:r>
      <w:r w:rsidRPr="00B05B7D">
        <w:rPr>
          <w:rStyle w:val="Emphasis"/>
          <w:rFonts w:eastAsia="Garamond"/>
        </w:rPr>
        <w:t xml:space="preserve"> </w:t>
      </w:r>
      <w:r w:rsidRPr="00B05B7D">
        <w:rPr>
          <w:rStyle w:val="Emphasis"/>
          <w:highlight w:val="green"/>
        </w:rPr>
        <w:t>world</w:t>
      </w:r>
      <w:r w:rsidRPr="00B05B7D">
        <w:rPr>
          <w:rStyle w:val="Emphasis"/>
          <w:rFonts w:eastAsia="Garamond"/>
          <w:highlight w:val="green"/>
        </w:rPr>
        <w:t>’</w:t>
      </w:r>
      <w:r w:rsidRPr="00B05B7D">
        <w:rPr>
          <w:rStyle w:val="Emphasis"/>
          <w:highlight w:val="green"/>
        </w:rPr>
        <w:t>s</w:t>
      </w:r>
      <w:r w:rsidRPr="00B05B7D">
        <w:rPr>
          <w:rStyle w:val="Emphasis"/>
          <w:rFonts w:eastAsia="Garamond"/>
          <w:highlight w:val="green"/>
        </w:rPr>
        <w:t xml:space="preserve"> </w:t>
      </w:r>
      <w:r w:rsidRPr="00B05B7D">
        <w:rPr>
          <w:rStyle w:val="Emphasis"/>
          <w:highlight w:val="green"/>
        </w:rPr>
        <w:t>capacity</w:t>
      </w:r>
      <w:r w:rsidRPr="00B05B7D">
        <w:rPr>
          <w:rStyle w:val="Emphasis"/>
          <w:rFonts w:eastAsia="Garamond"/>
          <w:highlight w:val="green"/>
        </w:rPr>
        <w:t xml:space="preserve"> </w:t>
      </w:r>
      <w:r w:rsidRPr="00B05B7D">
        <w:rPr>
          <w:rStyle w:val="Emphasis"/>
          <w:highlight w:val="green"/>
        </w:rPr>
        <w:t>to</w:t>
      </w:r>
      <w:r w:rsidRPr="00B05B7D">
        <w:rPr>
          <w:rStyle w:val="Emphasis"/>
          <w:rFonts w:eastAsia="Garamond"/>
          <w:highlight w:val="green"/>
        </w:rPr>
        <w:t xml:space="preserve"> </w:t>
      </w:r>
      <w:r w:rsidRPr="00B05B7D">
        <w:rPr>
          <w:rStyle w:val="Emphasis"/>
          <w:highlight w:val="green"/>
        </w:rPr>
        <w:t>think,</w:t>
      </w:r>
      <w:r w:rsidRPr="00B05B7D">
        <w:rPr>
          <w:rStyle w:val="Emphasis"/>
          <w:rFonts w:eastAsia="Garamond"/>
          <w:highlight w:val="green"/>
        </w:rPr>
        <w:t xml:space="preserve"> </w:t>
      </w:r>
      <w:r w:rsidRPr="00B05B7D">
        <w:rPr>
          <w:rStyle w:val="Emphasis"/>
          <w:highlight w:val="green"/>
        </w:rPr>
        <w:t>act,</w:t>
      </w:r>
      <w:r w:rsidRPr="00B05B7D">
        <w:rPr>
          <w:rStyle w:val="Emphasis"/>
          <w:rFonts w:eastAsia="Garamond"/>
          <w:highlight w:val="green"/>
        </w:rPr>
        <w:t xml:space="preserve"> </w:t>
      </w:r>
      <w:r w:rsidRPr="00B05B7D">
        <w:rPr>
          <w:rStyle w:val="Emphasis"/>
          <w:highlight w:val="green"/>
        </w:rPr>
        <w:t>and</w:t>
      </w:r>
      <w:r w:rsidRPr="00B05B7D">
        <w:rPr>
          <w:rStyle w:val="Emphasis"/>
          <w:rFonts w:eastAsia="Garamond"/>
          <w:highlight w:val="green"/>
        </w:rPr>
        <w:t xml:space="preserve"> </w:t>
      </w:r>
      <w:r w:rsidRPr="00B05B7D">
        <w:rPr>
          <w:rStyle w:val="Emphasis"/>
          <w:highlight w:val="green"/>
        </w:rPr>
        <w:t>exist</w:t>
      </w:r>
      <w:r w:rsidRPr="00B05B7D">
        <w:rPr>
          <w:rStyle w:val="Emphasis"/>
          <w:rFonts w:eastAsia="Garamond"/>
        </w:rPr>
        <w:t xml:space="preserve"> </w:t>
      </w:r>
      <w:r w:rsidRPr="00B05B7D">
        <w:rPr>
          <w:rStyle w:val="Emphasis"/>
        </w:rPr>
        <w:t>spatially</w:t>
      </w:r>
      <w:r w:rsidRPr="00B05B7D">
        <w:rPr>
          <w:rStyle w:val="Emphasis"/>
          <w:rFonts w:eastAsia="Garamond"/>
        </w:rPr>
        <w:t xml:space="preserve"> </w:t>
      </w:r>
      <w:r w:rsidRPr="00B05B7D">
        <w:rPr>
          <w:rStyle w:val="Emphasis"/>
        </w:rPr>
        <w:t>and</w:t>
      </w:r>
      <w:r w:rsidRPr="00B05B7D">
        <w:rPr>
          <w:rStyle w:val="Emphasis"/>
          <w:rFonts w:eastAsia="Garamond"/>
        </w:rPr>
        <w:t xml:space="preserve"> </w:t>
      </w:r>
      <w:r w:rsidRPr="00B05B7D">
        <w:rPr>
          <w:rStyle w:val="Emphasis"/>
        </w:rPr>
        <w:t>temporally</w:t>
      </w:r>
      <w:r w:rsidRPr="00B05B7D">
        <w:rPr>
          <w:rStyle w:val="IntenseEmphasis"/>
        </w:rPr>
        <w:t>.</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violence</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robbed</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body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him</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his</w:t>
      </w:r>
      <w:r w:rsidRPr="00B05B7D">
        <w:rPr>
          <w:rFonts w:eastAsia="Garamond"/>
          <w:sz w:val="16"/>
        </w:rPr>
        <w:t xml:space="preserve"> </w:t>
      </w:r>
      <w:r w:rsidRPr="00B05B7D">
        <w:rPr>
          <w:sz w:val="16"/>
        </w:rPr>
        <w:t>land</w:t>
      </w:r>
      <w:r w:rsidRPr="00B05B7D">
        <w:rPr>
          <w:rFonts w:eastAsia="Garamond"/>
          <w:sz w:val="16"/>
        </w:rPr>
        <w:t xml:space="preserve"> </w:t>
      </w:r>
      <w:r w:rsidRPr="00B05B7D">
        <w:rPr>
          <w:sz w:val="16"/>
        </w:rPr>
        <w:t>provided</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stage</w:t>
      </w:r>
      <w:r w:rsidRPr="00B05B7D">
        <w:rPr>
          <w:rFonts w:eastAsia="Garamond"/>
          <w:sz w:val="16"/>
        </w:rPr>
        <w:t xml:space="preserve"> </w:t>
      </w:r>
      <w:r w:rsidRPr="00B05B7D">
        <w:rPr>
          <w:sz w:val="16"/>
        </w:rPr>
        <w:t>upon</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other</w:t>
      </w:r>
      <w:r w:rsidRPr="00B05B7D">
        <w:rPr>
          <w:rFonts w:eastAsia="Garamond"/>
          <w:sz w:val="16"/>
        </w:rPr>
        <w:t xml:space="preserve"> </w:t>
      </w:r>
      <w:r w:rsidRPr="00B05B7D">
        <w:rPr>
          <w:sz w:val="16"/>
        </w:rPr>
        <w:t>violent</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consensual</w:t>
      </w:r>
      <w:r w:rsidRPr="00B05B7D">
        <w:rPr>
          <w:rFonts w:eastAsia="Garamond"/>
          <w:sz w:val="16"/>
        </w:rPr>
        <w:t xml:space="preserve"> </w:t>
      </w:r>
      <w:r w:rsidRPr="00B05B7D">
        <w:rPr>
          <w:sz w:val="16"/>
        </w:rPr>
        <w:t>dramas</w:t>
      </w:r>
      <w:r w:rsidRPr="00B05B7D">
        <w:rPr>
          <w:rFonts w:eastAsia="Garamond"/>
          <w:sz w:val="16"/>
        </w:rPr>
        <w:t xml:space="preserve"> </w:t>
      </w:r>
      <w:r w:rsidRPr="00B05B7D">
        <w:rPr>
          <w:sz w:val="16"/>
        </w:rPr>
        <w:t>could</w:t>
      </w:r>
      <w:r w:rsidRPr="00B05B7D">
        <w:rPr>
          <w:rFonts w:eastAsia="Garamond"/>
          <w:sz w:val="16"/>
        </w:rPr>
        <w:t xml:space="preserve"> </w:t>
      </w:r>
      <w:r w:rsidRPr="00B05B7D">
        <w:rPr>
          <w:sz w:val="16"/>
        </w:rPr>
        <w:t>be</w:t>
      </w:r>
      <w:r w:rsidRPr="00B05B7D">
        <w:rPr>
          <w:rFonts w:eastAsia="Garamond"/>
          <w:sz w:val="16"/>
        </w:rPr>
        <w:t xml:space="preserve"> </w:t>
      </w:r>
      <w:r w:rsidRPr="00B05B7D">
        <w:rPr>
          <w:sz w:val="16"/>
        </w:rPr>
        <w:t>enacted.</w:t>
      </w:r>
      <w:r w:rsidRPr="00B05B7D">
        <w:rPr>
          <w:rFonts w:eastAsia="Garamond"/>
          <w:sz w:val="16"/>
        </w:rPr>
        <w:t xml:space="preserve"> </w:t>
      </w:r>
      <w:r w:rsidRPr="00B05B7D">
        <w:rPr>
          <w:sz w:val="16"/>
        </w:rPr>
        <w:t>Thus,</w:t>
      </w:r>
      <w:r w:rsidRPr="00B05B7D">
        <w:rPr>
          <w:rFonts w:eastAsia="Garamond"/>
          <w:sz w:val="16"/>
        </w:rPr>
        <w:t xml:space="preserve"> </w:t>
      </w:r>
      <w:r w:rsidRPr="00B05B7D">
        <w:rPr>
          <w:rStyle w:val="IntenseEmphasis"/>
        </w:rPr>
        <w:t>they</w:t>
      </w:r>
      <w:r w:rsidRPr="00B05B7D">
        <w:rPr>
          <w:rStyle w:val="IntenseEmphasis"/>
          <w:rFonts w:eastAsia="Garamond"/>
        </w:rPr>
        <w:t xml:space="preserve"> </w:t>
      </w:r>
      <w:r w:rsidRPr="00B05B7D">
        <w:rPr>
          <w:rStyle w:val="IntenseEmphasis"/>
        </w:rPr>
        <w:t>would</w:t>
      </w:r>
      <w:r w:rsidRPr="00B05B7D">
        <w:rPr>
          <w:rStyle w:val="IntenseEmphasis"/>
          <w:rFonts w:eastAsia="Garamond"/>
        </w:rPr>
        <w:t xml:space="preserve"> </w:t>
      </w:r>
      <w:r w:rsidRPr="00B05B7D">
        <w:rPr>
          <w:rStyle w:val="IntenseEmphasis"/>
        </w:rPr>
        <w:t>have</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be</w:t>
      </w:r>
      <w:r w:rsidRPr="00B05B7D">
        <w:rPr>
          <w:rStyle w:val="IntenseEmphasis"/>
          <w:rFonts w:eastAsia="Garamond"/>
        </w:rPr>
        <w:t xml:space="preserve"> </w:t>
      </w:r>
      <w:r w:rsidRPr="00B05B7D">
        <w:rPr>
          <w:rStyle w:val="IntenseEmphasis"/>
        </w:rPr>
        <w:t>crazy</w:t>
      </w:r>
      <w:r w:rsidRPr="00B05B7D">
        <w:rPr>
          <w:sz w:val="16"/>
        </w:rPr>
        <w:t>,</w:t>
      </w:r>
      <w:r w:rsidRPr="00B05B7D">
        <w:rPr>
          <w:rFonts w:eastAsia="Garamond"/>
          <w:sz w:val="16"/>
        </w:rPr>
        <w:t xml:space="preserve"> </w:t>
      </w:r>
      <w:r w:rsidRPr="00B05B7D">
        <w:rPr>
          <w:sz w:val="16"/>
        </w:rPr>
        <w:t>crazy</w:t>
      </w:r>
      <w:r w:rsidRPr="00B05B7D">
        <w:rPr>
          <w:rFonts w:eastAsia="Garamond"/>
          <w:sz w:val="16"/>
        </w:rPr>
        <w:t xml:space="preserve"> </w:t>
      </w:r>
      <w:r w:rsidRPr="00B05B7D">
        <w:rPr>
          <w:sz w:val="16"/>
        </w:rPr>
        <w:t>enough</w:t>
      </w:r>
      <w:r w:rsidRPr="00B05B7D">
        <w:rPr>
          <w:rFonts w:eastAsia="Garamond"/>
          <w:sz w:val="16"/>
        </w:rPr>
        <w:t xml:space="preserve"> </w:t>
      </w:r>
      <w:r w:rsidRPr="00B05B7D">
        <w:rPr>
          <w:rStyle w:val="IntenseEmphasis"/>
        </w:rPr>
        <w:t>to</w:t>
      </w:r>
      <w:r w:rsidRPr="00B05B7D">
        <w:rPr>
          <w:rStyle w:val="IntenseEmphasis"/>
          <w:rFonts w:eastAsia="Garamond"/>
        </w:rPr>
        <w:t xml:space="preserve"> </w:t>
      </w:r>
      <w:r w:rsidRPr="00B05B7D">
        <w:rPr>
          <w:rStyle w:val="Emphasis"/>
        </w:rPr>
        <w:t>call</w:t>
      </w:r>
      <w:r w:rsidRPr="00B05B7D">
        <w:rPr>
          <w:rStyle w:val="Emphasis"/>
          <w:rFonts w:eastAsia="Garamond"/>
        </w:rPr>
        <w:t xml:space="preserve"> </w:t>
      </w:r>
      <w:r w:rsidRPr="00B05B7D">
        <w:rPr>
          <w:rStyle w:val="Emphasis"/>
        </w:rPr>
        <w:t>not</w:t>
      </w:r>
      <w:r w:rsidRPr="00B05B7D">
        <w:rPr>
          <w:rStyle w:val="Emphasis"/>
          <w:rFonts w:eastAsia="Garamond"/>
        </w:rPr>
        <w:t xml:space="preserve"> </w:t>
      </w:r>
      <w:r w:rsidRPr="00B05B7D">
        <w:rPr>
          <w:rStyle w:val="Emphasis"/>
        </w:rPr>
        <w:t>merely</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actions</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world</w:t>
      </w:r>
      <w:r w:rsidRPr="00B05B7D">
        <w:rPr>
          <w:rStyle w:val="Emphasis"/>
          <w:rFonts w:eastAsia="Garamond"/>
        </w:rPr>
        <w:t xml:space="preserve"> </w:t>
      </w:r>
      <w:r w:rsidRPr="00B05B7D">
        <w:rPr>
          <w:rStyle w:val="Emphasis"/>
        </w:rPr>
        <w:t>to</w:t>
      </w:r>
      <w:r w:rsidRPr="00B05B7D">
        <w:rPr>
          <w:rStyle w:val="Emphasis"/>
          <w:rFonts w:eastAsia="Garamond"/>
        </w:rPr>
        <w:t xml:space="preserve"> </w:t>
      </w:r>
      <w:r w:rsidRPr="00B05B7D">
        <w:rPr>
          <w:rStyle w:val="Emphasis"/>
        </w:rPr>
        <w:t>account</w:t>
      </w:r>
      <w:r w:rsidRPr="00B05B7D">
        <w:rPr>
          <w:rStyle w:val="Emphasis"/>
          <w:rFonts w:eastAsia="Garamond"/>
        </w:rPr>
        <w:t xml:space="preserve"> </w:t>
      </w:r>
      <w:r w:rsidRPr="00B05B7D">
        <w:rPr>
          <w:rStyle w:val="Emphasis"/>
        </w:rPr>
        <w:t>but</w:t>
      </w:r>
      <w:r w:rsidRPr="00B05B7D">
        <w:rPr>
          <w:rStyle w:val="Emphasis"/>
          <w:rFonts w:eastAsia="Garamond"/>
        </w:rPr>
        <w:t xml:space="preserve"> </w:t>
      </w:r>
      <w:r w:rsidRPr="00B05B7D">
        <w:rPr>
          <w:rStyle w:val="Emphasis"/>
        </w:rPr>
        <w:t>to</w:t>
      </w:r>
      <w:r w:rsidRPr="00B05B7D">
        <w:rPr>
          <w:rStyle w:val="Emphasis"/>
          <w:rFonts w:eastAsia="Garamond"/>
        </w:rPr>
        <w:t xml:space="preserve"> </w:t>
      </w:r>
      <w:r w:rsidRPr="00B05B7D">
        <w:rPr>
          <w:rStyle w:val="Emphasis"/>
        </w:rPr>
        <w:t>call</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world</w:t>
      </w:r>
      <w:r w:rsidRPr="00B05B7D">
        <w:rPr>
          <w:rStyle w:val="Emphasis"/>
          <w:rFonts w:eastAsia="Garamond"/>
        </w:rPr>
        <w:t xml:space="preserve"> </w:t>
      </w:r>
      <w:r w:rsidRPr="00B05B7D">
        <w:rPr>
          <w:rStyle w:val="Emphasis"/>
        </w:rPr>
        <w:t>itself</w:t>
      </w:r>
      <w:r w:rsidRPr="00B05B7D">
        <w:rPr>
          <w:rStyle w:val="Emphasis"/>
          <w:rFonts w:eastAsia="Garamond"/>
        </w:rPr>
        <w:t xml:space="preserve"> </w:t>
      </w:r>
      <w:r w:rsidRPr="00B05B7D">
        <w:rPr>
          <w:rStyle w:val="Emphasis"/>
        </w:rPr>
        <w:t>to</w:t>
      </w:r>
      <w:r w:rsidRPr="00B05B7D">
        <w:rPr>
          <w:rStyle w:val="Emphasis"/>
          <w:rFonts w:eastAsia="Garamond"/>
        </w:rPr>
        <w:t xml:space="preserve"> </w:t>
      </w:r>
      <w:r w:rsidRPr="00B05B7D">
        <w:rPr>
          <w:rStyle w:val="Emphasis"/>
        </w:rPr>
        <w:t>account</w:t>
      </w:r>
      <w:r w:rsidRPr="00B05B7D">
        <w:rPr>
          <w:sz w:val="16"/>
        </w:rPr>
        <w:t>,</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account</w:t>
      </w:r>
      <w:r w:rsidRPr="00B05B7D">
        <w:rPr>
          <w:rFonts w:eastAsia="Garamond"/>
          <w:sz w:val="16"/>
        </w:rPr>
        <w:t xml:space="preserve"> </w:t>
      </w:r>
      <w:r w:rsidRPr="00B05B7D">
        <w:rPr>
          <w:sz w:val="16"/>
        </w:rPr>
        <w:t>for</w:t>
      </w:r>
      <w:r w:rsidRPr="00B05B7D">
        <w:rPr>
          <w:rFonts w:eastAsia="Garamond"/>
          <w:sz w:val="16"/>
        </w:rPr>
        <w:t xml:space="preserve"> </w:t>
      </w:r>
      <w:r w:rsidRPr="00B05B7D">
        <w:rPr>
          <w:sz w:val="16"/>
        </w:rPr>
        <w:t>them</w:t>
      </w:r>
      <w:r w:rsidRPr="00B05B7D">
        <w:rPr>
          <w:rFonts w:eastAsia="Garamond"/>
          <w:sz w:val="16"/>
        </w:rPr>
        <w:t xml:space="preserve"> </w:t>
      </w:r>
      <w:r w:rsidRPr="00B05B7D">
        <w:rPr>
          <w:sz w:val="16"/>
        </w:rPr>
        <w:t>no</w:t>
      </w:r>
      <w:r w:rsidRPr="00B05B7D">
        <w:rPr>
          <w:rFonts w:eastAsia="Garamond"/>
          <w:sz w:val="16"/>
        </w:rPr>
        <w:t xml:space="preserve"> </w:t>
      </w:r>
      <w:r w:rsidRPr="00B05B7D">
        <w:rPr>
          <w:sz w:val="16"/>
        </w:rPr>
        <w:t>less!</w:t>
      </w:r>
      <w:r w:rsidRPr="00B05B7D">
        <w:rPr>
          <w:rFonts w:eastAsia="Garamond"/>
          <w:sz w:val="16"/>
        </w:rPr>
        <w:t xml:space="preserve"> </w:t>
      </w:r>
      <w:r w:rsidRPr="00B05B7D">
        <w:rPr>
          <w:rStyle w:val="IntenseEmphasis"/>
        </w:rPr>
        <w:t>The</w:t>
      </w:r>
      <w:r w:rsidRPr="00B05B7D">
        <w:rPr>
          <w:rStyle w:val="IntenseEmphasis"/>
          <w:rFonts w:eastAsia="Garamond"/>
        </w:rPr>
        <w:t xml:space="preserve"> </w:t>
      </w:r>
      <w:r w:rsidRPr="00B05B7D">
        <w:rPr>
          <w:rStyle w:val="IntenseEmphasis"/>
        </w:rPr>
        <w:t>woman</w:t>
      </w:r>
      <w:r w:rsidRPr="00B05B7D">
        <w:rPr>
          <w:rFonts w:eastAsia="Garamond"/>
          <w:sz w:val="16"/>
        </w:rPr>
        <w:t xml:space="preserve"> </w:t>
      </w:r>
      <w:r w:rsidRPr="00B05B7D">
        <w:rPr>
          <w:sz w:val="16"/>
        </w:rPr>
        <w:t>at</w:t>
      </w:r>
      <w:r w:rsidRPr="00B05B7D">
        <w:rPr>
          <w:rFonts w:eastAsia="Garamond"/>
          <w:sz w:val="16"/>
        </w:rPr>
        <w:t xml:space="preserve"> </w:t>
      </w:r>
      <w:r w:rsidRPr="00B05B7D">
        <w:rPr>
          <w:sz w:val="16"/>
        </w:rPr>
        <w:t>Columbia</w:t>
      </w:r>
      <w:r w:rsidRPr="00B05B7D">
        <w:rPr>
          <w:rFonts w:eastAsia="Garamond"/>
          <w:sz w:val="16"/>
        </w:rPr>
        <w:t xml:space="preserve"> </w:t>
      </w:r>
      <w:r w:rsidRPr="00B05B7D">
        <w:rPr>
          <w:rStyle w:val="IntenseEmphasis"/>
        </w:rPr>
        <w:t>was</w:t>
      </w:r>
      <w:r w:rsidRPr="00B05B7D">
        <w:rPr>
          <w:rStyle w:val="IntenseEmphasis"/>
          <w:rFonts w:eastAsia="Garamond"/>
        </w:rPr>
        <w:t xml:space="preserve"> </w:t>
      </w:r>
      <w:r w:rsidRPr="00B05B7D">
        <w:rPr>
          <w:rStyle w:val="IntenseEmphasis"/>
        </w:rPr>
        <w:t>not</w:t>
      </w:r>
      <w:r w:rsidRPr="00B05B7D">
        <w:rPr>
          <w:rStyle w:val="IntenseEmphasis"/>
          <w:rFonts w:eastAsia="Garamond"/>
        </w:rPr>
        <w:t xml:space="preserve"> </w:t>
      </w:r>
      <w:r w:rsidRPr="00B05B7D">
        <w:rPr>
          <w:rStyle w:val="IntenseEmphasis"/>
        </w:rPr>
        <w:t>demanding</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be</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participant</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an</w:t>
      </w:r>
      <w:r w:rsidRPr="00B05B7D">
        <w:rPr>
          <w:rStyle w:val="IntenseEmphasis"/>
          <w:rFonts w:eastAsia="Garamond"/>
        </w:rPr>
        <w:t xml:space="preserve"> </w:t>
      </w:r>
      <w:r w:rsidRPr="00B05B7D">
        <w:rPr>
          <w:rStyle w:val="IntenseEmphasis"/>
        </w:rPr>
        <w:t>unethical</w:t>
      </w:r>
      <w:r w:rsidRPr="00B05B7D">
        <w:rPr>
          <w:rStyle w:val="IntenseEmphasis"/>
          <w:rFonts w:eastAsia="Garamond"/>
        </w:rPr>
        <w:t xml:space="preserve"> </w:t>
      </w:r>
      <w:r w:rsidRPr="00B05B7D">
        <w:rPr>
          <w:rStyle w:val="IntenseEmphasis"/>
        </w:rPr>
        <w:t>network</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distribution:</w:t>
      </w:r>
      <w:r w:rsidRPr="00B05B7D">
        <w:rPr>
          <w:rStyle w:val="IntenseEmphasis"/>
          <w:rFonts w:eastAsia="Garamond"/>
        </w:rPr>
        <w:t xml:space="preserve"> </w:t>
      </w:r>
      <w:r w:rsidRPr="00B05B7D">
        <w:rPr>
          <w:rStyle w:val="IntenseEmphasis"/>
        </w:rPr>
        <w:t>she</w:t>
      </w:r>
      <w:r w:rsidRPr="00B05B7D">
        <w:rPr>
          <w:rStyle w:val="IntenseEmphasis"/>
          <w:rFonts w:eastAsia="Garamond"/>
        </w:rPr>
        <w:t xml:space="preserve"> </w:t>
      </w:r>
      <w:r w:rsidRPr="00B05B7D">
        <w:rPr>
          <w:rStyle w:val="IntenseEmphasis"/>
        </w:rPr>
        <w:t>was</w:t>
      </w:r>
      <w:r w:rsidRPr="00B05B7D">
        <w:rPr>
          <w:rStyle w:val="IntenseEmphasis"/>
          <w:rFonts w:eastAsia="Garamond"/>
        </w:rPr>
        <w:t xml:space="preserve"> </w:t>
      </w:r>
      <w:r w:rsidRPr="00B05B7D">
        <w:rPr>
          <w:rStyle w:val="IntenseEmphasis"/>
        </w:rPr>
        <w:t>not</w:t>
      </w:r>
      <w:r w:rsidRPr="00B05B7D">
        <w:rPr>
          <w:rStyle w:val="IntenseEmphasis"/>
          <w:rFonts w:eastAsia="Garamond"/>
        </w:rPr>
        <w:t xml:space="preserve"> </w:t>
      </w:r>
      <w:r w:rsidRPr="00B05B7D">
        <w:rPr>
          <w:rStyle w:val="IntenseEmphasis"/>
        </w:rPr>
        <w:t>demanding</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place</w:t>
      </w:r>
      <w:r w:rsidRPr="00B05B7D">
        <w:rPr>
          <w:rStyle w:val="IntenseEmphasis"/>
          <w:rFonts w:eastAsia="Garamond"/>
        </w:rPr>
        <w:t xml:space="preserve"> </w:t>
      </w:r>
      <w:r w:rsidRPr="00B05B7D">
        <w:rPr>
          <w:rStyle w:val="IntenseEmphasis"/>
        </w:rPr>
        <w:t>within</w:t>
      </w:r>
      <w:r w:rsidRPr="00B05B7D">
        <w:rPr>
          <w:rStyle w:val="IntenseEmphasis"/>
          <w:rFonts w:eastAsia="Garamond"/>
        </w:rPr>
        <w:t xml:space="preserve"> </w:t>
      </w:r>
      <w:r w:rsidRPr="00B05B7D">
        <w:rPr>
          <w:rStyle w:val="IntenseEmphasis"/>
        </w:rPr>
        <w:t>capital,</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piece</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pie</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demand</w:t>
      </w:r>
      <w:r w:rsidRPr="00B05B7D">
        <w:rPr>
          <w:rFonts w:eastAsia="Garamond"/>
          <w:sz w:val="16"/>
        </w:rPr>
        <w:t xml:space="preserve"> </w:t>
      </w:r>
      <w:r w:rsidRPr="00B05B7D">
        <w:rPr>
          <w:sz w:val="16"/>
        </w:rPr>
        <w:t>for</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sofa</w:t>
      </w:r>
      <w:r w:rsidRPr="00B05B7D">
        <w:rPr>
          <w:rFonts w:eastAsia="Garamond"/>
          <w:sz w:val="16"/>
        </w:rPr>
        <w:t xml:space="preserve"> </w:t>
      </w:r>
      <w:r w:rsidRPr="00B05B7D">
        <w:rPr>
          <w:sz w:val="16"/>
        </w:rPr>
        <w:t>notwithstanding).</w:t>
      </w:r>
      <w:r w:rsidRPr="00B05B7D">
        <w:rPr>
          <w:rFonts w:eastAsia="Garamond"/>
          <w:sz w:val="16"/>
        </w:rPr>
        <w:t xml:space="preserve"> </w:t>
      </w:r>
      <w:r w:rsidRPr="00B05B7D">
        <w:rPr>
          <w:sz w:val="16"/>
        </w:rPr>
        <w:t>Rather,</w:t>
      </w:r>
      <w:r w:rsidRPr="00B05B7D">
        <w:rPr>
          <w:rFonts w:eastAsia="Garamond"/>
          <w:sz w:val="16"/>
        </w:rPr>
        <w:t xml:space="preserve"> </w:t>
      </w:r>
      <w:r w:rsidRPr="00B05B7D">
        <w:rPr>
          <w:sz w:val="16"/>
        </w:rPr>
        <w:t>she</w:t>
      </w:r>
      <w:r w:rsidRPr="00B05B7D">
        <w:rPr>
          <w:rFonts w:eastAsia="Garamond"/>
          <w:sz w:val="16"/>
        </w:rPr>
        <w:t xml:space="preserve"> </w:t>
      </w:r>
      <w:r w:rsidRPr="00B05B7D">
        <w:rPr>
          <w:sz w:val="16"/>
        </w:rPr>
        <w:t>was</w:t>
      </w:r>
      <w:r w:rsidRPr="00B05B7D">
        <w:rPr>
          <w:rFonts w:eastAsia="Garamond"/>
          <w:sz w:val="16"/>
        </w:rPr>
        <w:t xml:space="preserve"> </w:t>
      </w:r>
      <w:r w:rsidRPr="00B05B7D">
        <w:rPr>
          <w:sz w:val="16"/>
        </w:rPr>
        <w:t>articulating</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triangulation</w:t>
      </w:r>
      <w:r w:rsidRPr="00B05B7D">
        <w:rPr>
          <w:rFonts w:eastAsia="Garamond"/>
          <w:sz w:val="16"/>
        </w:rPr>
        <w:t xml:space="preserve"> </w:t>
      </w:r>
      <w:r w:rsidRPr="00B05B7D">
        <w:rPr>
          <w:sz w:val="16"/>
        </w:rPr>
        <w:t>between,</w:t>
      </w:r>
      <w:r w:rsidRPr="00B05B7D">
        <w:rPr>
          <w:rFonts w:eastAsia="Garamond"/>
          <w:sz w:val="16"/>
        </w:rPr>
        <w:t xml:space="preserve"> </w:t>
      </w:r>
      <w:r w:rsidRPr="00B05B7D">
        <w:rPr>
          <w:sz w:val="16"/>
        </w:rPr>
        <w:t>on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one</w:t>
      </w:r>
      <w:r w:rsidRPr="00B05B7D">
        <w:rPr>
          <w:rFonts w:eastAsia="Garamond"/>
          <w:sz w:val="16"/>
        </w:rPr>
        <w:t xml:space="preserve"> </w:t>
      </w:r>
      <w:r w:rsidRPr="00B05B7D">
        <w:rPr>
          <w:sz w:val="16"/>
        </w:rPr>
        <w:t>hand,</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loss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body,</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very</w:t>
      </w:r>
      <w:r w:rsidRPr="00B05B7D">
        <w:rPr>
          <w:rFonts w:eastAsia="Garamond"/>
          <w:sz w:val="16"/>
        </w:rPr>
        <w:t xml:space="preserve"> </w:t>
      </w:r>
      <w:r w:rsidRPr="00B05B7D">
        <w:rPr>
          <w:sz w:val="16"/>
        </w:rPr>
        <w:t>dereliction</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corporeal</w:t>
      </w:r>
      <w:r w:rsidRPr="00B05B7D">
        <w:rPr>
          <w:rFonts w:eastAsia="Garamond"/>
          <w:sz w:val="16"/>
        </w:rPr>
        <w:t xml:space="preserve"> </w:t>
      </w:r>
      <w:r w:rsidRPr="00B05B7D">
        <w:rPr>
          <w:sz w:val="16"/>
        </w:rPr>
        <w:t>integrity,</w:t>
      </w:r>
      <w:r w:rsidRPr="00B05B7D">
        <w:rPr>
          <w:rFonts w:eastAsia="Garamond"/>
          <w:sz w:val="16"/>
        </w:rPr>
        <w:t xml:space="preserve"> </w:t>
      </w:r>
      <w:r w:rsidRPr="00B05B7D">
        <w:rPr>
          <w:sz w:val="16"/>
        </w:rPr>
        <w:t>what</w:t>
      </w:r>
      <w:r w:rsidRPr="00B05B7D">
        <w:rPr>
          <w:rFonts w:eastAsia="Garamond"/>
          <w:sz w:val="16"/>
        </w:rPr>
        <w:t xml:space="preserve"> </w:t>
      </w:r>
      <w:r w:rsidRPr="00B05B7D">
        <w:rPr>
          <w:sz w:val="16"/>
        </w:rPr>
        <w:t>Hortense</w:t>
      </w:r>
      <w:r w:rsidRPr="00B05B7D">
        <w:rPr>
          <w:rFonts w:eastAsia="Garamond"/>
          <w:sz w:val="16"/>
        </w:rPr>
        <w:t xml:space="preserve"> </w:t>
      </w:r>
      <w:r w:rsidRPr="00B05B7D">
        <w:rPr>
          <w:sz w:val="16"/>
        </w:rPr>
        <w:t>Spillers</w:t>
      </w:r>
      <w:r w:rsidRPr="00B05B7D">
        <w:rPr>
          <w:rFonts w:eastAsia="Garamond"/>
          <w:sz w:val="16"/>
        </w:rPr>
        <w:t xml:space="preserve"> </w:t>
      </w:r>
      <w:r w:rsidRPr="00B05B7D">
        <w:rPr>
          <w:sz w:val="16"/>
        </w:rPr>
        <w:t>charts</w:t>
      </w:r>
      <w:r w:rsidRPr="00B05B7D">
        <w:rPr>
          <w:rFonts w:eastAsia="Garamond"/>
          <w:sz w:val="16"/>
        </w:rPr>
        <w:t xml:space="preserve"> </w:t>
      </w:r>
      <w:r w:rsidRPr="00B05B7D">
        <w:rPr>
          <w:sz w:val="16"/>
        </w:rPr>
        <w:t>as</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transition</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being</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being</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becoming</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being</w:t>
      </w:r>
      <w:r w:rsidRPr="00B05B7D">
        <w:rPr>
          <w:rFonts w:eastAsia="Garamond"/>
          <w:sz w:val="16"/>
        </w:rPr>
        <w:t xml:space="preserve"> </w:t>
      </w:r>
      <w:r w:rsidRPr="00B05B7D">
        <w:rPr>
          <w:sz w:val="16"/>
        </w:rPr>
        <w:t>for</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captor</w:t>
      </w:r>
      <w:r w:rsidRPr="00B05B7D">
        <w:rPr>
          <w:rFonts w:eastAsia="Garamond"/>
          <w:sz w:val="16"/>
        </w:rPr>
        <w:t xml:space="preserve">” </w:t>
      </w:r>
      <w:r w:rsidRPr="00B05B7D">
        <w:rPr>
          <w:sz w:val="16"/>
        </w:rPr>
        <w:t>(206),</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drama</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value</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stage</w:t>
      </w:r>
      <w:r w:rsidRPr="00B05B7D">
        <w:rPr>
          <w:rFonts w:eastAsia="Garamond"/>
          <w:sz w:val="16"/>
        </w:rPr>
        <w:t xml:space="preserve"> </w:t>
      </w:r>
      <w:r w:rsidRPr="00B05B7D">
        <w:rPr>
          <w:sz w:val="16"/>
        </w:rPr>
        <w:t>upon</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surplus</w:t>
      </w:r>
      <w:r w:rsidRPr="00B05B7D">
        <w:rPr>
          <w:rFonts w:eastAsia="Garamond"/>
          <w:sz w:val="16"/>
        </w:rPr>
        <w:t xml:space="preserve"> </w:t>
      </w:r>
      <w:r w:rsidRPr="00B05B7D">
        <w:rPr>
          <w:sz w:val="16"/>
        </w:rPr>
        <w:t>value</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extracted</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labor</w:t>
      </w:r>
      <w:r w:rsidRPr="00B05B7D">
        <w:rPr>
          <w:rFonts w:eastAsia="Garamond"/>
          <w:sz w:val="16"/>
        </w:rPr>
        <w:t xml:space="preserve"> </w:t>
      </w:r>
      <w:r w:rsidRPr="00B05B7D">
        <w:rPr>
          <w:sz w:val="16"/>
        </w:rPr>
        <w:t>power</w:t>
      </w:r>
      <w:r w:rsidRPr="00B05B7D">
        <w:rPr>
          <w:rFonts w:eastAsia="Garamond"/>
          <w:sz w:val="16"/>
        </w:rPr>
        <w:t xml:space="preserve"> </w:t>
      </w:r>
      <w:r w:rsidRPr="00B05B7D">
        <w:rPr>
          <w:sz w:val="16"/>
        </w:rPr>
        <w:t>through</w:t>
      </w:r>
      <w:r w:rsidRPr="00B05B7D">
        <w:rPr>
          <w:rFonts w:eastAsia="Garamond"/>
          <w:sz w:val="16"/>
        </w:rPr>
        <w:t xml:space="preserve"> </w:t>
      </w:r>
      <w:r w:rsidRPr="00B05B7D">
        <w:rPr>
          <w:sz w:val="16"/>
        </w:rPr>
        <w:t>commodity</w:t>
      </w:r>
      <w:r w:rsidRPr="00B05B7D">
        <w:rPr>
          <w:rFonts w:eastAsia="Garamond"/>
          <w:sz w:val="16"/>
        </w:rPr>
        <w:t xml:space="preserve"> </w:t>
      </w:r>
      <w:r w:rsidRPr="00B05B7D">
        <w:rPr>
          <w:sz w:val="16"/>
        </w:rPr>
        <w:t>production</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sale);</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on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other,</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corporeal</w:t>
      </w:r>
      <w:r w:rsidRPr="00B05B7D">
        <w:rPr>
          <w:rFonts w:eastAsia="Garamond"/>
          <w:sz w:val="16"/>
        </w:rPr>
        <w:t xml:space="preserve"> </w:t>
      </w:r>
      <w:r w:rsidRPr="00B05B7D">
        <w:rPr>
          <w:sz w:val="16"/>
        </w:rPr>
        <w:t>integrity</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once</w:t>
      </w:r>
      <w:r w:rsidRPr="00B05B7D">
        <w:rPr>
          <w:rFonts w:eastAsia="Garamond"/>
          <w:sz w:val="16"/>
        </w:rPr>
        <w:t xml:space="preserve"> </w:t>
      </w:r>
      <w:r w:rsidRPr="00B05B7D">
        <w:rPr>
          <w:sz w:val="16"/>
        </w:rPr>
        <w:t>ripped</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body,</w:t>
      </w:r>
      <w:r w:rsidRPr="00B05B7D">
        <w:rPr>
          <w:rFonts w:eastAsia="Garamond"/>
          <w:sz w:val="16"/>
        </w:rPr>
        <w:t xml:space="preserve"> </w:t>
      </w:r>
      <w:r w:rsidRPr="00B05B7D">
        <w:rPr>
          <w:sz w:val="16"/>
        </w:rPr>
        <w:t>fortified</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extended</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corporeal</w:t>
      </w:r>
      <w:r w:rsidRPr="00B05B7D">
        <w:rPr>
          <w:rFonts w:eastAsia="Garamond"/>
          <w:sz w:val="16"/>
        </w:rPr>
        <w:t xml:space="preserve"> </w:t>
      </w:r>
      <w:r w:rsidRPr="00B05B7D">
        <w:rPr>
          <w:sz w:val="16"/>
        </w:rPr>
        <w:t>integrity</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everyone</w:t>
      </w:r>
      <w:r w:rsidRPr="00B05B7D">
        <w:rPr>
          <w:rFonts w:eastAsia="Garamond"/>
          <w:sz w:val="16"/>
        </w:rPr>
        <w:t xml:space="preserve"> </w:t>
      </w:r>
      <w:r w:rsidRPr="00B05B7D">
        <w:rPr>
          <w:sz w:val="16"/>
        </w:rPr>
        <w:t>else</w:t>
      </w:r>
      <w:r w:rsidRPr="00B05B7D">
        <w:rPr>
          <w:rFonts w:eastAsia="Garamond"/>
          <w:sz w:val="16"/>
        </w:rPr>
        <w:t xml:space="preserve"> </w:t>
      </w:r>
      <w:r w:rsidRPr="00B05B7D">
        <w:rPr>
          <w:sz w:val="16"/>
        </w:rPr>
        <w:t>on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street.</w:t>
      </w:r>
      <w:r w:rsidRPr="00B05B7D">
        <w:rPr>
          <w:rFonts w:eastAsia="Garamond"/>
          <w:sz w:val="16"/>
        </w:rPr>
        <w:t xml:space="preserve"> </w:t>
      </w:r>
      <w:r w:rsidRPr="00B05B7D">
        <w:rPr>
          <w:sz w:val="16"/>
        </w:rPr>
        <w:t>She</w:t>
      </w:r>
      <w:r w:rsidRPr="00B05B7D">
        <w:rPr>
          <w:rFonts w:eastAsia="Garamond"/>
          <w:sz w:val="16"/>
        </w:rPr>
        <w:t xml:space="preserve"> </w:t>
      </w:r>
      <w:r w:rsidRPr="00B05B7D">
        <w:rPr>
          <w:sz w:val="16"/>
        </w:rPr>
        <w:t>gave</w:t>
      </w:r>
      <w:r w:rsidRPr="00B05B7D">
        <w:rPr>
          <w:rFonts w:eastAsia="Garamond"/>
          <w:sz w:val="16"/>
        </w:rPr>
        <w:t xml:space="preserve"> </w:t>
      </w:r>
      <w:r w:rsidRPr="00B05B7D">
        <w:rPr>
          <w:sz w:val="16"/>
        </w:rPr>
        <w:t>birth</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commodity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Human,</w:t>
      </w:r>
      <w:r w:rsidRPr="00B05B7D">
        <w:rPr>
          <w:rFonts w:eastAsia="Garamond"/>
          <w:sz w:val="16"/>
        </w:rPr>
        <w:t xml:space="preserve"> </w:t>
      </w:r>
      <w:r w:rsidRPr="00B05B7D">
        <w:rPr>
          <w:sz w:val="16"/>
        </w:rPr>
        <w:t>yet</w:t>
      </w:r>
      <w:r w:rsidRPr="00B05B7D">
        <w:rPr>
          <w:rFonts w:eastAsia="Garamond"/>
          <w:sz w:val="16"/>
        </w:rPr>
        <w:t xml:space="preserve"> </w:t>
      </w:r>
      <w:r w:rsidRPr="00B05B7D">
        <w:rPr>
          <w:rStyle w:val="IntenseEmphasis"/>
        </w:rPr>
        <w:t>she</w:t>
      </w:r>
      <w:r w:rsidRPr="00B05B7D">
        <w:rPr>
          <w:rStyle w:val="IntenseEmphasis"/>
          <w:rFonts w:eastAsia="Garamond"/>
        </w:rPr>
        <w:t xml:space="preserve"> </w:t>
      </w:r>
      <w:r w:rsidRPr="00B05B7D">
        <w:rPr>
          <w:rStyle w:val="IntenseEmphasis"/>
        </w:rPr>
        <w:t>had</w:t>
      </w:r>
      <w:r w:rsidRPr="00B05B7D">
        <w:rPr>
          <w:rStyle w:val="IntenseEmphasis"/>
          <w:rFonts w:eastAsia="Garamond"/>
        </w:rPr>
        <w:t xml:space="preserve"> </w:t>
      </w:r>
      <w:r w:rsidRPr="00B05B7D">
        <w:rPr>
          <w:rStyle w:val="IntenseEmphasis"/>
        </w:rPr>
        <w:t>neither</w:t>
      </w:r>
      <w:r w:rsidRPr="00B05B7D">
        <w:rPr>
          <w:rStyle w:val="IntenseEmphasis"/>
          <w:rFonts w:eastAsia="Garamond"/>
        </w:rPr>
        <w:t xml:space="preserve"> </w:t>
      </w:r>
      <w:r w:rsidRPr="00B05B7D">
        <w:rPr>
          <w:rStyle w:val="IntenseEmphasis"/>
        </w:rPr>
        <w:t>subjectivity</w:t>
      </w:r>
      <w:r w:rsidRPr="00B05B7D">
        <w:rPr>
          <w:rStyle w:val="IntenseEmphasis"/>
          <w:rFonts w:eastAsia="Garamond"/>
        </w:rPr>
        <w:t xml:space="preserve"> </w:t>
      </w:r>
      <w:r w:rsidRPr="00B05B7D">
        <w:rPr>
          <w:rStyle w:val="IntenseEmphasis"/>
        </w:rPr>
        <w:t>nor</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sofa</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show</w:t>
      </w:r>
      <w:r w:rsidRPr="00B05B7D">
        <w:rPr>
          <w:rStyle w:val="IntenseEmphasis"/>
          <w:rFonts w:eastAsia="Garamond"/>
        </w:rPr>
        <w:t xml:space="preserve"> </w:t>
      </w:r>
      <w:r w:rsidRPr="00B05B7D">
        <w:rPr>
          <w:rStyle w:val="IntenseEmphasis"/>
        </w:rPr>
        <w:t>for</w:t>
      </w:r>
      <w:r w:rsidRPr="00B05B7D">
        <w:rPr>
          <w:rStyle w:val="IntenseEmphasis"/>
          <w:rFonts w:eastAsia="Garamond"/>
        </w:rPr>
        <w:t xml:space="preserve"> </w:t>
      </w:r>
      <w:r w:rsidRPr="00B05B7D">
        <w:rPr>
          <w:rStyle w:val="IntenseEmphasis"/>
        </w:rPr>
        <w:t>it.</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eyes,</w:t>
      </w:r>
      <w:r w:rsidRPr="00B05B7D">
        <w:rPr>
          <w:rFonts w:eastAsia="Garamond"/>
          <w:sz w:val="16"/>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world</w:t>
      </w:r>
      <w:r w:rsidRPr="00B05B7D">
        <w:rPr>
          <w:rStyle w:val="IntenseEmphasis"/>
          <w:rFonts w:eastAsia="Garamond"/>
        </w:rPr>
        <w:t>—</w:t>
      </w:r>
      <w:r w:rsidRPr="00B05B7D">
        <w:rPr>
          <w:rStyle w:val="IntenseEmphasis"/>
        </w:rPr>
        <w:t>and</w:t>
      </w:r>
      <w:r w:rsidRPr="00B05B7D">
        <w:rPr>
          <w:rStyle w:val="IntenseEmphasis"/>
          <w:rFonts w:eastAsia="Garamond"/>
        </w:rPr>
        <w:t xml:space="preserve"> </w:t>
      </w:r>
      <w:r w:rsidRPr="00B05B7D">
        <w:rPr>
          <w:rStyle w:val="Emphasis"/>
        </w:rPr>
        <w:t>not</w:t>
      </w:r>
      <w:r w:rsidRPr="00B05B7D">
        <w:rPr>
          <w:rStyle w:val="Emphasis"/>
          <w:rFonts w:eastAsia="Garamond"/>
        </w:rPr>
        <w:t xml:space="preserve"> </w:t>
      </w:r>
      <w:r w:rsidRPr="00B05B7D">
        <w:rPr>
          <w:rStyle w:val="Emphasis"/>
        </w:rPr>
        <w:t>its</w:t>
      </w:r>
      <w:r w:rsidRPr="00B05B7D">
        <w:rPr>
          <w:rStyle w:val="Emphasis"/>
          <w:rFonts w:eastAsia="Garamond"/>
        </w:rPr>
        <w:t xml:space="preserve"> </w:t>
      </w:r>
      <w:r w:rsidRPr="00B05B7D">
        <w:rPr>
          <w:rStyle w:val="Emphasis"/>
        </w:rPr>
        <w:t>myriad</w:t>
      </w:r>
      <w:r w:rsidRPr="00B05B7D">
        <w:rPr>
          <w:rStyle w:val="Emphasis"/>
          <w:rFonts w:eastAsia="Garamond"/>
        </w:rPr>
        <w:t xml:space="preserve"> </w:t>
      </w:r>
      <w:r w:rsidRPr="00B05B7D">
        <w:rPr>
          <w:rStyle w:val="Emphasis"/>
        </w:rPr>
        <w:t>discriminatory</w:t>
      </w:r>
      <w:r w:rsidRPr="00B05B7D">
        <w:rPr>
          <w:rStyle w:val="Emphasis"/>
          <w:rFonts w:eastAsia="Garamond"/>
        </w:rPr>
        <w:t xml:space="preserve"> </w:t>
      </w:r>
      <w:r w:rsidRPr="00B05B7D">
        <w:rPr>
          <w:rStyle w:val="Emphasis"/>
        </w:rPr>
        <w:t>practices,</w:t>
      </w:r>
      <w:r w:rsidRPr="00B05B7D">
        <w:rPr>
          <w:rStyle w:val="Emphasis"/>
          <w:rFonts w:eastAsia="Garamond"/>
        </w:rPr>
        <w:t xml:space="preserve"> </w:t>
      </w:r>
      <w:r w:rsidRPr="00B05B7D">
        <w:rPr>
          <w:rStyle w:val="Emphasis"/>
        </w:rPr>
        <w:t>but</w:t>
      </w:r>
      <w:r w:rsidRPr="00B05B7D">
        <w:rPr>
          <w:rStyle w:val="Emphasis"/>
          <w:rFonts w:eastAsia="Garamond"/>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world</w:t>
      </w:r>
      <w:r w:rsidRPr="00B05B7D">
        <w:rPr>
          <w:rStyle w:val="Emphasis"/>
          <w:rFonts w:eastAsia="Garamond"/>
          <w:highlight w:val="green"/>
        </w:rPr>
        <w:t xml:space="preserve"> </w:t>
      </w:r>
      <w:r w:rsidRPr="00B05B7D">
        <w:rPr>
          <w:rStyle w:val="Emphasis"/>
          <w:highlight w:val="green"/>
        </w:rPr>
        <w:t>itself</w:t>
      </w:r>
      <w:r w:rsidRPr="00B05B7D">
        <w:rPr>
          <w:rStyle w:val="IntenseEmphasis"/>
          <w:rFonts w:eastAsia="Garamond"/>
          <w:highlight w:val="green"/>
        </w:rPr>
        <w:t>—</w:t>
      </w:r>
      <w:r w:rsidRPr="00B05B7D">
        <w:rPr>
          <w:rStyle w:val="IntenseEmphasis"/>
          <w:highlight w:val="green"/>
        </w:rPr>
        <w:t>was</w:t>
      </w:r>
      <w:r w:rsidRPr="00B05B7D">
        <w:rPr>
          <w:rStyle w:val="IntenseEmphasis"/>
          <w:rFonts w:eastAsia="Garamond"/>
          <w:highlight w:val="green"/>
        </w:rPr>
        <w:t xml:space="preserve"> </w:t>
      </w:r>
      <w:r w:rsidRPr="00B05B7D">
        <w:rPr>
          <w:rStyle w:val="IntenseEmphasis"/>
          <w:highlight w:val="green"/>
        </w:rPr>
        <w:t>unethical</w:t>
      </w:r>
      <w:r w:rsidRPr="00B05B7D">
        <w:rPr>
          <w:sz w:val="16"/>
        </w:rPr>
        <w:t>.</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yet,</w:t>
      </w:r>
      <w:r w:rsidRPr="00B05B7D">
        <w:rPr>
          <w:rFonts w:eastAsia="Garamond"/>
          <w:sz w:val="16"/>
        </w:rPr>
        <w:t xml:space="preserve"> </w:t>
      </w:r>
      <w:r w:rsidRPr="00B05B7D">
        <w:rPr>
          <w:rStyle w:val="IntenseEmphasis"/>
        </w:rPr>
        <w:t>the</w:t>
      </w:r>
      <w:r w:rsidRPr="00B05B7D">
        <w:rPr>
          <w:rStyle w:val="IntenseEmphasis"/>
          <w:rFonts w:eastAsia="Garamond"/>
        </w:rPr>
        <w:t xml:space="preserve"> </w:t>
      </w:r>
      <w:r w:rsidRPr="00B05B7D">
        <w:rPr>
          <w:rStyle w:val="IntenseEmphasis"/>
        </w:rPr>
        <w:t>world</w:t>
      </w:r>
      <w:r w:rsidRPr="00B05B7D">
        <w:rPr>
          <w:rStyle w:val="IntenseEmphasis"/>
          <w:rFonts w:eastAsia="Garamond"/>
        </w:rPr>
        <w:t xml:space="preserve"> </w:t>
      </w:r>
      <w:r w:rsidRPr="00B05B7D">
        <w:rPr>
          <w:rStyle w:val="IntenseEmphasis"/>
        </w:rPr>
        <w:t>passes</w:t>
      </w:r>
      <w:r w:rsidRPr="00B05B7D">
        <w:rPr>
          <w:rStyle w:val="IntenseEmphasis"/>
          <w:rFonts w:eastAsia="Garamond"/>
        </w:rPr>
        <w:t xml:space="preserve"> </w:t>
      </w:r>
      <w:r w:rsidRPr="00B05B7D">
        <w:rPr>
          <w:rStyle w:val="IntenseEmphasis"/>
        </w:rPr>
        <w:t>by</w:t>
      </w:r>
      <w:r w:rsidRPr="00B05B7D">
        <w:rPr>
          <w:rStyle w:val="IntenseEmphasis"/>
          <w:rFonts w:eastAsia="Garamond"/>
        </w:rPr>
        <w:t xml:space="preserve"> </w:t>
      </w:r>
      <w:r w:rsidRPr="00B05B7D">
        <w:rPr>
          <w:rStyle w:val="IntenseEmphasis"/>
        </w:rPr>
        <w:t>her</w:t>
      </w:r>
      <w:r w:rsidRPr="00B05B7D">
        <w:rPr>
          <w:rStyle w:val="IntenseEmphasis"/>
          <w:rFonts w:eastAsia="Garamond"/>
        </w:rPr>
        <w:t xml:space="preserve"> </w:t>
      </w:r>
      <w:r w:rsidRPr="00B05B7D">
        <w:rPr>
          <w:rStyle w:val="IntenseEmphasis"/>
        </w:rPr>
        <w:t>without</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slightest</w:t>
      </w:r>
      <w:r w:rsidRPr="00B05B7D">
        <w:rPr>
          <w:rStyle w:val="IntenseEmphasis"/>
          <w:rFonts w:eastAsia="Garamond"/>
        </w:rPr>
        <w:t xml:space="preserve"> </w:t>
      </w:r>
      <w:r w:rsidRPr="00B05B7D">
        <w:rPr>
          <w:rStyle w:val="IntenseEmphasis"/>
        </w:rPr>
        <w:t>inclination</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stop</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disabuse</w:t>
      </w:r>
      <w:r w:rsidRPr="00B05B7D">
        <w:rPr>
          <w:rStyle w:val="IntenseEmphasis"/>
          <w:rFonts w:eastAsia="Garamond"/>
        </w:rPr>
        <w:t xml:space="preserve"> </w:t>
      </w:r>
      <w:r w:rsidRPr="00B05B7D">
        <w:rPr>
          <w:rStyle w:val="IntenseEmphasis"/>
        </w:rPr>
        <w:t>her</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her</w:t>
      </w:r>
      <w:r w:rsidRPr="00B05B7D">
        <w:rPr>
          <w:rStyle w:val="IntenseEmphasis"/>
          <w:rFonts w:eastAsia="Garamond"/>
        </w:rPr>
        <w:t xml:space="preserve"> </w:t>
      </w:r>
      <w:r w:rsidRPr="00B05B7D">
        <w:rPr>
          <w:rStyle w:val="IntenseEmphasis"/>
        </w:rPr>
        <w:t>claim</w:t>
      </w:r>
      <w:r w:rsidRPr="00B05B7D">
        <w:rPr>
          <w:sz w:val="16"/>
        </w:rPr>
        <w:t>.</w:t>
      </w:r>
      <w:r w:rsidRPr="00B05B7D">
        <w:rPr>
          <w:rFonts w:eastAsia="Garamond"/>
          <w:sz w:val="16"/>
        </w:rPr>
        <w:t xml:space="preserve"> </w:t>
      </w:r>
      <w:r w:rsidRPr="00B05B7D">
        <w:rPr>
          <w:sz w:val="16"/>
        </w:rPr>
        <w:t>Instead,</w:t>
      </w:r>
      <w:r w:rsidRPr="00B05B7D">
        <w:rPr>
          <w:rFonts w:eastAsia="Garamond"/>
          <w:sz w:val="16"/>
        </w:rPr>
        <w:t xml:space="preserve"> </w:t>
      </w:r>
      <w:r w:rsidRPr="00B05B7D">
        <w:rPr>
          <w:sz w:val="16"/>
        </w:rPr>
        <w:t>it</w:t>
      </w:r>
      <w:r w:rsidRPr="00B05B7D">
        <w:rPr>
          <w:rFonts w:eastAsia="Garamond"/>
          <w:sz w:val="16"/>
        </w:rPr>
        <w:t xml:space="preserve"> </w:t>
      </w:r>
      <w:r w:rsidRPr="00B05B7D">
        <w:rPr>
          <w:sz w:val="16"/>
        </w:rPr>
        <w:t>calls</w:t>
      </w:r>
      <w:r w:rsidRPr="00B05B7D">
        <w:rPr>
          <w:rFonts w:eastAsia="Garamond"/>
          <w:sz w:val="16"/>
        </w:rPr>
        <w:t xml:space="preserve"> </w:t>
      </w:r>
      <w:r w:rsidRPr="00B05B7D">
        <w:rPr>
          <w:sz w:val="16"/>
        </w:rPr>
        <w:t>her</w:t>
      </w:r>
      <w:r w:rsidRPr="00B05B7D">
        <w:rPr>
          <w:rFonts w:eastAsia="Garamond"/>
          <w:sz w:val="16"/>
        </w:rPr>
        <w:t xml:space="preserve"> “</w:t>
      </w:r>
      <w:r w:rsidRPr="00B05B7D">
        <w:rPr>
          <w:sz w:val="16"/>
        </w:rPr>
        <w:t>crazy.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what</w:t>
      </w:r>
      <w:r w:rsidRPr="00B05B7D">
        <w:rPr>
          <w:rFonts w:eastAsia="Garamond"/>
          <w:sz w:val="16"/>
        </w:rPr>
        <w:t xml:space="preserve"> </w:t>
      </w:r>
      <w:r w:rsidRPr="00B05B7D">
        <w:rPr>
          <w:sz w:val="16"/>
        </w:rPr>
        <w:t>does</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world</w:t>
      </w:r>
      <w:r w:rsidRPr="00B05B7D">
        <w:rPr>
          <w:rFonts w:eastAsia="Garamond"/>
          <w:sz w:val="16"/>
        </w:rPr>
        <w:t xml:space="preserve"> </w:t>
      </w:r>
      <w:r w:rsidRPr="00B05B7D">
        <w:rPr>
          <w:sz w:val="16"/>
        </w:rPr>
        <w:t>attribute</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Native</w:t>
      </w:r>
      <w:r w:rsidRPr="00B05B7D">
        <w:rPr>
          <w:rFonts w:eastAsia="Garamond"/>
          <w:sz w:val="16"/>
        </w:rPr>
        <w:t xml:space="preserve"> </w:t>
      </w:r>
      <w:r w:rsidRPr="00B05B7D">
        <w:rPr>
          <w:sz w:val="16"/>
        </w:rPr>
        <w:t>American</w:t>
      </w:r>
      <w:r w:rsidRPr="00B05B7D">
        <w:rPr>
          <w:rFonts w:eastAsia="Garamond"/>
          <w:sz w:val="16"/>
        </w:rPr>
        <w:t xml:space="preserve"> </w:t>
      </w:r>
      <w:r w:rsidRPr="00B05B7D">
        <w:rPr>
          <w:sz w:val="16"/>
        </w:rPr>
        <w:t>man</w:t>
      </w:r>
      <w:r w:rsidRPr="00B05B7D">
        <w:rPr>
          <w:rFonts w:eastAsia="Garamond"/>
          <w:sz w:val="16"/>
        </w:rPr>
        <w:t>’</w:t>
      </w:r>
      <w:r w:rsidRPr="00B05B7D">
        <w:rPr>
          <w:sz w:val="16"/>
        </w:rPr>
        <w:t>s</w:t>
      </w:r>
      <w:r w:rsidRPr="00B05B7D">
        <w:rPr>
          <w:rFonts w:eastAsia="Garamond"/>
          <w:sz w:val="16"/>
        </w:rPr>
        <w:t xml:space="preserve"> </w:t>
      </w:r>
      <w:r w:rsidRPr="00B05B7D">
        <w:rPr>
          <w:sz w:val="16"/>
        </w:rPr>
        <w:t>insanity?</w:t>
      </w:r>
      <w:r w:rsidRPr="00B05B7D">
        <w:rPr>
          <w:rFonts w:eastAsia="Garamond"/>
          <w:sz w:val="16"/>
        </w:rPr>
        <w:t xml:space="preserve"> “</w:t>
      </w:r>
      <w:r w:rsidRPr="00B05B7D">
        <w:rPr>
          <w:sz w:val="16"/>
        </w:rPr>
        <w:t>He</w:t>
      </w:r>
      <w:r w:rsidRPr="00B05B7D">
        <w:rPr>
          <w:rFonts w:eastAsia="Garamond"/>
          <w:sz w:val="16"/>
        </w:rPr>
        <w:t>’</w:t>
      </w:r>
      <w:r w:rsidRPr="00B05B7D">
        <w:rPr>
          <w:sz w:val="16"/>
        </w:rPr>
        <w:t>s</w:t>
      </w:r>
      <w:r w:rsidRPr="00B05B7D">
        <w:rPr>
          <w:rFonts w:eastAsia="Garamond"/>
          <w:sz w:val="16"/>
        </w:rPr>
        <w:t xml:space="preserve"> </w:t>
      </w:r>
      <w:r w:rsidRPr="00B05B7D">
        <w:rPr>
          <w:sz w:val="16"/>
        </w:rPr>
        <w:t>crazy</w:t>
      </w:r>
      <w:r w:rsidRPr="00B05B7D">
        <w:rPr>
          <w:rFonts w:eastAsia="Garamond"/>
          <w:sz w:val="16"/>
        </w:rPr>
        <w:t xml:space="preserve"> </w:t>
      </w:r>
      <w:r w:rsidRPr="00B05B7D">
        <w:rPr>
          <w:sz w:val="16"/>
        </w:rPr>
        <w:t>if</w:t>
      </w:r>
      <w:r w:rsidRPr="00B05B7D">
        <w:rPr>
          <w:rFonts w:eastAsia="Garamond"/>
          <w:sz w:val="16"/>
        </w:rPr>
        <w:t xml:space="preserve"> </w:t>
      </w:r>
      <w:r w:rsidRPr="00B05B7D">
        <w:rPr>
          <w:sz w:val="16"/>
        </w:rPr>
        <w:t>he</w:t>
      </w:r>
      <w:r w:rsidRPr="00B05B7D">
        <w:rPr>
          <w:rFonts w:eastAsia="Garamond"/>
          <w:sz w:val="16"/>
        </w:rPr>
        <w:t xml:space="preserve"> </w:t>
      </w:r>
      <w:r w:rsidRPr="00B05B7D">
        <w:rPr>
          <w:sz w:val="16"/>
        </w:rPr>
        <w:t>thinks</w:t>
      </w:r>
      <w:r w:rsidRPr="00B05B7D">
        <w:rPr>
          <w:rFonts w:eastAsia="Garamond"/>
          <w:sz w:val="16"/>
        </w:rPr>
        <w:t xml:space="preserve"> </w:t>
      </w:r>
      <w:r w:rsidRPr="00B05B7D">
        <w:rPr>
          <w:sz w:val="16"/>
        </w:rPr>
        <w:t>he</w:t>
      </w:r>
      <w:r w:rsidRPr="00B05B7D">
        <w:rPr>
          <w:rFonts w:eastAsia="Garamond"/>
          <w:sz w:val="16"/>
        </w:rPr>
        <w:t>’</w:t>
      </w:r>
      <w:r w:rsidRPr="00B05B7D">
        <w:rPr>
          <w:sz w:val="16"/>
        </w:rPr>
        <w:t>s</w:t>
      </w:r>
      <w:r w:rsidRPr="00B05B7D">
        <w:rPr>
          <w:rFonts w:eastAsia="Garamond"/>
          <w:sz w:val="16"/>
        </w:rPr>
        <w:t xml:space="preserve"> </w:t>
      </w:r>
      <w:r w:rsidRPr="00B05B7D">
        <w:rPr>
          <w:sz w:val="16"/>
        </w:rPr>
        <w:t>getting</w:t>
      </w:r>
      <w:r w:rsidRPr="00B05B7D">
        <w:rPr>
          <w:rFonts w:eastAsia="Garamond"/>
          <w:sz w:val="16"/>
        </w:rPr>
        <w:t xml:space="preserve"> </w:t>
      </w:r>
      <w:r w:rsidRPr="00B05B7D">
        <w:rPr>
          <w:sz w:val="16"/>
        </w:rPr>
        <w:t>any</w:t>
      </w:r>
      <w:r w:rsidRPr="00B05B7D">
        <w:rPr>
          <w:rFonts w:eastAsia="Garamond"/>
          <w:sz w:val="16"/>
        </w:rPr>
        <w:t xml:space="preserve"> </w:t>
      </w:r>
      <w:r w:rsidRPr="00B05B7D">
        <w:rPr>
          <w:sz w:val="16"/>
        </w:rPr>
        <w:t>money</w:t>
      </w:r>
      <w:r w:rsidRPr="00B05B7D">
        <w:rPr>
          <w:rFonts w:eastAsia="Garamond"/>
          <w:sz w:val="16"/>
        </w:rPr>
        <w:t xml:space="preserve"> </w:t>
      </w:r>
      <w:r w:rsidRPr="00B05B7D">
        <w:rPr>
          <w:sz w:val="16"/>
        </w:rPr>
        <w:t>out</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us</w:t>
      </w:r>
      <w:r w:rsidRPr="00B05B7D">
        <w:rPr>
          <w:rFonts w:eastAsia="Garamond"/>
          <w:sz w:val="16"/>
        </w:rPr>
        <w:t>”</w:t>
      </w:r>
      <w:r w:rsidRPr="00B05B7D">
        <w:rPr>
          <w:sz w:val="16"/>
        </w:rPr>
        <w:t>?</w:t>
      </w:r>
      <w:r w:rsidRPr="00B05B7D">
        <w:rPr>
          <w:rFonts w:eastAsia="Garamond"/>
          <w:sz w:val="16"/>
        </w:rPr>
        <w:t xml:space="preserve"> </w:t>
      </w:r>
      <w:r w:rsidRPr="00B05B7D">
        <w:rPr>
          <w:sz w:val="16"/>
        </w:rPr>
        <w:t>Surely,</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doesn</w:t>
      </w:r>
      <w:r w:rsidRPr="00B05B7D">
        <w:rPr>
          <w:rFonts w:eastAsia="Garamond"/>
          <w:sz w:val="16"/>
        </w:rPr>
        <w:t>’</w:t>
      </w:r>
      <w:r w:rsidRPr="00B05B7D">
        <w:rPr>
          <w:sz w:val="16"/>
        </w:rPr>
        <w:t>t</w:t>
      </w:r>
      <w:r w:rsidRPr="00B05B7D">
        <w:rPr>
          <w:rFonts w:eastAsia="Garamond"/>
          <w:sz w:val="16"/>
        </w:rPr>
        <w:t xml:space="preserve"> </w:t>
      </w:r>
      <w:r w:rsidRPr="00B05B7D">
        <w:rPr>
          <w:sz w:val="16"/>
        </w:rPr>
        <w:t>make</w:t>
      </w:r>
      <w:r w:rsidRPr="00B05B7D">
        <w:rPr>
          <w:rFonts w:eastAsia="Garamond"/>
          <w:sz w:val="16"/>
        </w:rPr>
        <w:t xml:space="preserve"> </w:t>
      </w:r>
      <w:r w:rsidRPr="00B05B7D">
        <w:rPr>
          <w:sz w:val="16"/>
        </w:rPr>
        <w:t>him</w:t>
      </w:r>
      <w:r w:rsidRPr="00B05B7D">
        <w:rPr>
          <w:rFonts w:eastAsia="Garamond"/>
          <w:sz w:val="16"/>
        </w:rPr>
        <w:t xml:space="preserve"> </w:t>
      </w:r>
      <w:r w:rsidRPr="00B05B7D">
        <w:rPr>
          <w:sz w:val="16"/>
        </w:rPr>
        <w:t>crazy.</w:t>
      </w:r>
      <w:r w:rsidRPr="00B05B7D">
        <w:rPr>
          <w:rFonts w:eastAsia="Garamond"/>
          <w:sz w:val="16"/>
        </w:rPr>
        <w:t xml:space="preserve"> </w:t>
      </w:r>
      <w:r w:rsidRPr="00B05B7D">
        <w:rPr>
          <w:sz w:val="16"/>
        </w:rPr>
        <w:t>Rather</w:t>
      </w:r>
      <w:r w:rsidRPr="00B05B7D">
        <w:rPr>
          <w:rFonts w:eastAsia="Garamond"/>
          <w:sz w:val="16"/>
        </w:rPr>
        <w:t xml:space="preserve"> </w:t>
      </w:r>
      <w:r w:rsidRPr="00B05B7D">
        <w:rPr>
          <w:rStyle w:val="IntenseEmphasis"/>
        </w:rPr>
        <w:t>it</w:t>
      </w:r>
      <w:r w:rsidRPr="00B05B7D">
        <w:rPr>
          <w:rStyle w:val="IntenseEmphasis"/>
          <w:rFonts w:eastAsia="Garamond"/>
        </w:rPr>
        <w:t xml:space="preserve"> </w:t>
      </w:r>
      <w:r w:rsidRPr="00B05B7D">
        <w:rPr>
          <w:rStyle w:val="IntenseEmphasis"/>
        </w:rPr>
        <w:t>is</w:t>
      </w:r>
      <w:r w:rsidRPr="00B05B7D">
        <w:rPr>
          <w:rStyle w:val="IntenseEmphasis"/>
          <w:rFonts w:eastAsia="Garamond"/>
        </w:rPr>
        <w:t xml:space="preserve"> </w:t>
      </w:r>
      <w:r w:rsidRPr="00B05B7D">
        <w:rPr>
          <w:rStyle w:val="IntenseEmphasis"/>
        </w:rPr>
        <w:t>simply</w:t>
      </w:r>
      <w:r w:rsidRPr="00B05B7D">
        <w:rPr>
          <w:rStyle w:val="IntenseEmphasis"/>
          <w:rFonts w:eastAsia="Garamond"/>
        </w:rPr>
        <w:t xml:space="preserve"> </w:t>
      </w:r>
      <w:r w:rsidRPr="00B05B7D">
        <w:rPr>
          <w:rStyle w:val="IntenseEmphasis"/>
        </w:rPr>
        <w:t>an</w:t>
      </w:r>
      <w:r w:rsidRPr="00B05B7D">
        <w:rPr>
          <w:rStyle w:val="IntenseEmphasis"/>
          <w:rFonts w:eastAsia="Garamond"/>
        </w:rPr>
        <w:t xml:space="preserve"> </w:t>
      </w:r>
      <w:r w:rsidRPr="00B05B7D">
        <w:rPr>
          <w:rStyle w:val="IntenseEmphasis"/>
        </w:rPr>
        <w:t>indication</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Emphasis"/>
        </w:rPr>
        <w:t>he</w:t>
      </w:r>
      <w:r w:rsidRPr="00B05B7D">
        <w:rPr>
          <w:rStyle w:val="Emphasis"/>
          <w:rFonts w:eastAsia="Garamond"/>
        </w:rPr>
        <w:t xml:space="preserve"> </w:t>
      </w:r>
      <w:r w:rsidRPr="00B05B7D">
        <w:rPr>
          <w:rStyle w:val="Emphasis"/>
        </w:rPr>
        <w:t>does</w:t>
      </w:r>
      <w:r w:rsidRPr="00B05B7D">
        <w:rPr>
          <w:rStyle w:val="Emphasis"/>
          <w:rFonts w:eastAsia="Garamond"/>
        </w:rPr>
        <w:t xml:space="preserve"> </w:t>
      </w:r>
      <w:r w:rsidRPr="00B05B7D">
        <w:rPr>
          <w:rStyle w:val="Emphasis"/>
        </w:rPr>
        <w:t>not</w:t>
      </w:r>
      <w:r w:rsidRPr="00B05B7D">
        <w:rPr>
          <w:rStyle w:val="Emphasis"/>
          <w:rFonts w:eastAsia="Garamond"/>
        </w:rPr>
        <w:t xml:space="preserve"> </w:t>
      </w:r>
      <w:r w:rsidRPr="00B05B7D">
        <w:rPr>
          <w:rStyle w:val="Emphasis"/>
        </w:rPr>
        <w:t>have</w:t>
      </w:r>
      <w:r w:rsidRPr="00B05B7D">
        <w:rPr>
          <w:rStyle w:val="Emphasis"/>
          <w:rFonts w:eastAsia="Garamond"/>
        </w:rPr>
        <w:t xml:space="preserve"> </w:t>
      </w:r>
      <w:r w:rsidRPr="00B05B7D">
        <w:rPr>
          <w:rStyle w:val="Emphasis"/>
        </w:rPr>
        <w:t>a</w:t>
      </w:r>
      <w:r w:rsidRPr="00B05B7D">
        <w:rPr>
          <w:rStyle w:val="Emphasis"/>
          <w:rFonts w:eastAsia="Garamond"/>
        </w:rPr>
        <w:t xml:space="preserve"> </w:t>
      </w:r>
      <w:r w:rsidRPr="00B05B7D">
        <w:rPr>
          <w:rStyle w:val="Emphasis"/>
        </w:rPr>
        <w:t>big</w:t>
      </w:r>
      <w:r w:rsidRPr="00B05B7D">
        <w:rPr>
          <w:rStyle w:val="Emphasis"/>
          <w:rFonts w:eastAsia="Garamond"/>
        </w:rPr>
        <w:t xml:space="preserve"> </w:t>
      </w:r>
      <w:r w:rsidRPr="00B05B7D">
        <w:rPr>
          <w:rStyle w:val="Emphasis"/>
        </w:rPr>
        <w:t>enough</w:t>
      </w:r>
      <w:r w:rsidRPr="00B05B7D">
        <w:rPr>
          <w:rStyle w:val="Emphasis"/>
          <w:rFonts w:eastAsia="Garamond"/>
        </w:rPr>
        <w:t xml:space="preserve"> </w:t>
      </w:r>
      <w:r w:rsidRPr="00B05B7D">
        <w:rPr>
          <w:rStyle w:val="Emphasis"/>
        </w:rPr>
        <w:t>gun.</w:t>
      </w:r>
      <w:r w:rsidRPr="00B05B7D">
        <w:rPr>
          <w:rStyle w:val="Emphasis"/>
          <w:rFonts w:eastAsia="Garamond"/>
        </w:rPr>
        <w:t xml:space="preserve"> </w:t>
      </w:r>
      <w:r w:rsidRPr="00B05B7D">
        <w:rPr>
          <w:rStyle w:val="IntenseEmphasis"/>
        </w:rPr>
        <w:t>What</w:t>
      </w:r>
      <w:r w:rsidRPr="00B05B7D">
        <w:rPr>
          <w:rStyle w:val="IntenseEmphasis"/>
          <w:rFonts w:eastAsia="Garamond"/>
        </w:rPr>
        <w:t xml:space="preserve"> </w:t>
      </w:r>
      <w:r w:rsidRPr="00B05B7D">
        <w:rPr>
          <w:rStyle w:val="IntenseEmphasis"/>
        </w:rPr>
        <w:t>are</w:t>
      </w:r>
      <w:r w:rsidRPr="00B05B7D">
        <w:rPr>
          <w:rStyle w:val="IntenseEmphasis"/>
          <w:rFonts w:eastAsia="Garamond"/>
        </w:rPr>
        <w:t xml:space="preserve"> </w:t>
      </w:r>
      <w:r w:rsidRPr="00B05B7D">
        <w:rPr>
          <w:rStyle w:val="IntenseEmphasis"/>
        </w:rPr>
        <w:t>we</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make</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world</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Emphasis"/>
        </w:rPr>
        <w:t>responds</w:t>
      </w:r>
      <w:r w:rsidRPr="00B05B7D">
        <w:rPr>
          <w:rStyle w:val="Emphasis"/>
          <w:rFonts w:eastAsia="Garamond"/>
        </w:rPr>
        <w:t xml:space="preserve"> </w:t>
      </w:r>
      <w:r w:rsidRPr="00B05B7D">
        <w:rPr>
          <w:rStyle w:val="Emphasis"/>
        </w:rPr>
        <w:t>to</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most</w:t>
      </w:r>
      <w:r w:rsidRPr="00B05B7D">
        <w:rPr>
          <w:rStyle w:val="Emphasis"/>
          <w:rFonts w:eastAsia="Garamond"/>
        </w:rPr>
        <w:t xml:space="preserve"> </w:t>
      </w:r>
      <w:r w:rsidRPr="00B05B7D">
        <w:rPr>
          <w:rStyle w:val="Emphasis"/>
        </w:rPr>
        <w:t>lucid</w:t>
      </w:r>
      <w:r w:rsidRPr="00B05B7D">
        <w:rPr>
          <w:rStyle w:val="Emphasis"/>
          <w:rFonts w:eastAsia="Garamond"/>
        </w:rPr>
        <w:t xml:space="preserve"> </w:t>
      </w:r>
      <w:r w:rsidRPr="00B05B7D">
        <w:rPr>
          <w:rStyle w:val="Emphasis"/>
        </w:rPr>
        <w:t>enunciation</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ethics</w:t>
      </w:r>
      <w:r w:rsidRPr="00B05B7D">
        <w:rPr>
          <w:rStyle w:val="Emphasis"/>
          <w:rFonts w:eastAsia="Garamond"/>
        </w:rPr>
        <w:t xml:space="preserve"> </w:t>
      </w:r>
      <w:r w:rsidRPr="00B05B7D">
        <w:rPr>
          <w:rStyle w:val="Emphasis"/>
        </w:rPr>
        <w:t>with</w:t>
      </w:r>
      <w:r w:rsidRPr="00B05B7D">
        <w:rPr>
          <w:rStyle w:val="Emphasis"/>
          <w:rFonts w:eastAsia="Garamond"/>
        </w:rPr>
        <w:t xml:space="preserve"> </w:t>
      </w:r>
      <w:r w:rsidRPr="00B05B7D">
        <w:rPr>
          <w:rStyle w:val="Emphasis"/>
        </w:rPr>
        <w:t>violence</w:t>
      </w:r>
      <w:r w:rsidRPr="00B05B7D">
        <w:rPr>
          <w:rStyle w:val="IntenseEmphasis"/>
        </w:rPr>
        <w:t>?</w:t>
      </w:r>
      <w:r w:rsidRPr="00B05B7D">
        <w:rPr>
          <w:rStyle w:val="IntenseEmphasis"/>
          <w:rFonts w:eastAsia="Garamond"/>
        </w:rPr>
        <w:t xml:space="preserve"> </w:t>
      </w:r>
      <w:r w:rsidRPr="00B05B7D">
        <w:rPr>
          <w:sz w:val="16"/>
        </w:rPr>
        <w:t>What</w:t>
      </w:r>
      <w:r w:rsidRPr="00B05B7D">
        <w:rPr>
          <w:rFonts w:eastAsia="Garamond"/>
          <w:sz w:val="16"/>
        </w:rPr>
        <w:t xml:space="preserve"> </w:t>
      </w:r>
      <w:r w:rsidRPr="00B05B7D">
        <w:rPr>
          <w:sz w:val="16"/>
        </w:rPr>
        <w:t>are</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foundational</w:t>
      </w:r>
      <w:r w:rsidRPr="00B05B7D">
        <w:rPr>
          <w:rFonts w:eastAsia="Garamond"/>
          <w:sz w:val="16"/>
        </w:rPr>
        <w:t xml:space="preserve"> </w:t>
      </w:r>
      <w:r w:rsidRPr="00B05B7D">
        <w:rPr>
          <w:sz w:val="16"/>
        </w:rPr>
        <w:t>questions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the</w:t>
      </w:r>
      <w:r w:rsidRPr="00B05B7D">
        <w:rPr>
          <w:rFonts w:eastAsia="Garamond"/>
          <w:sz w:val="16"/>
        </w:rPr>
        <w:t xml:space="preserve"> </w:t>
      </w:r>
      <w:proofErr w:type="spellStart"/>
      <w:r w:rsidRPr="00B05B7D">
        <w:rPr>
          <w:sz w:val="16"/>
        </w:rPr>
        <w:t>ethico</w:t>
      </w:r>
      <w:proofErr w:type="spellEnd"/>
      <w:r w:rsidRPr="00B05B7D">
        <w:rPr>
          <w:sz w:val="16"/>
        </w:rPr>
        <w:t>-political?</w:t>
      </w:r>
      <w:r w:rsidRPr="00B05B7D">
        <w:rPr>
          <w:rFonts w:eastAsia="Garamond"/>
          <w:sz w:val="16"/>
        </w:rPr>
        <w:t xml:space="preserve"> </w:t>
      </w:r>
      <w:r w:rsidRPr="00B05B7D">
        <w:rPr>
          <w:sz w:val="16"/>
        </w:rPr>
        <w:t>Why</w:t>
      </w:r>
      <w:r w:rsidRPr="00B05B7D">
        <w:rPr>
          <w:rFonts w:eastAsia="Garamond"/>
          <w:sz w:val="16"/>
        </w:rPr>
        <w:t xml:space="preserve"> </w:t>
      </w:r>
      <w:r w:rsidRPr="00B05B7D">
        <w:rPr>
          <w:sz w:val="16"/>
        </w:rPr>
        <w:t>are</w:t>
      </w:r>
      <w:r w:rsidRPr="00B05B7D">
        <w:rPr>
          <w:rFonts w:eastAsia="Garamond"/>
          <w:sz w:val="16"/>
        </w:rPr>
        <w:t xml:space="preserve"> </w:t>
      </w:r>
      <w:r w:rsidRPr="00B05B7D">
        <w:rPr>
          <w:sz w:val="16"/>
        </w:rPr>
        <w:t>these</w:t>
      </w:r>
      <w:r w:rsidRPr="00B05B7D">
        <w:rPr>
          <w:rFonts w:eastAsia="Garamond"/>
          <w:sz w:val="16"/>
        </w:rPr>
        <w:t xml:space="preserve"> </w:t>
      </w:r>
      <w:r w:rsidRPr="00B05B7D">
        <w:rPr>
          <w:sz w:val="16"/>
        </w:rPr>
        <w:t>questions</w:t>
      </w:r>
      <w:r w:rsidRPr="00B05B7D">
        <w:rPr>
          <w:rFonts w:eastAsia="Garamond"/>
          <w:sz w:val="16"/>
        </w:rPr>
        <w:t xml:space="preserve"> </w:t>
      </w:r>
      <w:r w:rsidRPr="00B05B7D">
        <w:rPr>
          <w:sz w:val="16"/>
        </w:rPr>
        <w:t>so</w:t>
      </w:r>
      <w:r w:rsidRPr="00B05B7D">
        <w:rPr>
          <w:rFonts w:eastAsia="Garamond"/>
          <w:sz w:val="16"/>
        </w:rPr>
        <w:t xml:space="preserve"> </w:t>
      </w:r>
      <w:r w:rsidRPr="00B05B7D">
        <w:rPr>
          <w:sz w:val="16"/>
        </w:rPr>
        <w:t>scandalous</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they</w:t>
      </w:r>
      <w:r w:rsidRPr="00B05B7D">
        <w:rPr>
          <w:rFonts w:eastAsia="Garamond"/>
          <w:sz w:val="16"/>
        </w:rPr>
        <w:t xml:space="preserve"> </w:t>
      </w:r>
      <w:r w:rsidRPr="00B05B7D">
        <w:rPr>
          <w:sz w:val="16"/>
        </w:rPr>
        <w:t>are</w:t>
      </w:r>
      <w:r w:rsidRPr="00B05B7D">
        <w:rPr>
          <w:rFonts w:eastAsia="Garamond"/>
          <w:sz w:val="16"/>
        </w:rPr>
        <w:t xml:space="preserve"> </w:t>
      </w:r>
      <w:r w:rsidRPr="00B05B7D">
        <w:rPr>
          <w:sz w:val="16"/>
        </w:rPr>
        <w:t>rarely</w:t>
      </w:r>
      <w:r w:rsidRPr="00B05B7D">
        <w:rPr>
          <w:rFonts w:eastAsia="Garamond"/>
          <w:sz w:val="16"/>
        </w:rPr>
        <w:t xml:space="preserve"> </w:t>
      </w:r>
      <w:r w:rsidRPr="00B05B7D">
        <w:rPr>
          <w:sz w:val="16"/>
        </w:rPr>
        <w:t>posed</w:t>
      </w:r>
      <w:r w:rsidRPr="00B05B7D">
        <w:rPr>
          <w:rFonts w:eastAsia="Garamond"/>
          <w:sz w:val="16"/>
        </w:rPr>
        <w:t xml:space="preserve"> </w:t>
      </w:r>
      <w:r w:rsidRPr="00B05B7D">
        <w:rPr>
          <w:sz w:val="16"/>
        </w:rPr>
        <w:t>politically,</w:t>
      </w:r>
      <w:r w:rsidRPr="00B05B7D">
        <w:rPr>
          <w:rFonts w:eastAsia="Garamond"/>
          <w:sz w:val="16"/>
        </w:rPr>
        <w:t xml:space="preserve"> </w:t>
      </w:r>
      <w:r w:rsidRPr="00B05B7D">
        <w:rPr>
          <w:sz w:val="16"/>
        </w:rPr>
        <w:t>intellectually,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cinematically</w:t>
      </w:r>
      <w:r w:rsidRPr="00B05B7D">
        <w:rPr>
          <w:rFonts w:eastAsia="Garamond"/>
          <w:sz w:val="16"/>
        </w:rPr>
        <w:t>—</w:t>
      </w:r>
      <w:r w:rsidRPr="00B05B7D">
        <w:rPr>
          <w:sz w:val="16"/>
        </w:rPr>
        <w:t>unless</w:t>
      </w:r>
      <w:r w:rsidRPr="00B05B7D">
        <w:rPr>
          <w:rFonts w:eastAsia="Garamond"/>
          <w:sz w:val="16"/>
        </w:rPr>
        <w:t xml:space="preserve"> </w:t>
      </w:r>
      <w:r w:rsidRPr="00B05B7D">
        <w:rPr>
          <w:sz w:val="16"/>
        </w:rPr>
        <w:t>they</w:t>
      </w:r>
      <w:r w:rsidRPr="00B05B7D">
        <w:rPr>
          <w:rFonts w:eastAsia="Garamond"/>
          <w:sz w:val="16"/>
        </w:rPr>
        <w:t xml:space="preserve"> </w:t>
      </w:r>
      <w:r w:rsidRPr="00B05B7D">
        <w:rPr>
          <w:sz w:val="16"/>
        </w:rPr>
        <w:t>are</w:t>
      </w:r>
      <w:r w:rsidRPr="00B05B7D">
        <w:rPr>
          <w:rFonts w:eastAsia="Garamond"/>
          <w:sz w:val="16"/>
        </w:rPr>
        <w:t xml:space="preserve"> </w:t>
      </w:r>
      <w:r w:rsidRPr="00B05B7D">
        <w:rPr>
          <w:sz w:val="16"/>
        </w:rPr>
        <w:t>posed</w:t>
      </w:r>
      <w:r w:rsidRPr="00B05B7D">
        <w:rPr>
          <w:rFonts w:eastAsia="Garamond"/>
          <w:sz w:val="16"/>
        </w:rPr>
        <w:t xml:space="preserve"> </w:t>
      </w:r>
      <w:r w:rsidRPr="00B05B7D">
        <w:rPr>
          <w:sz w:val="16"/>
        </w:rPr>
        <w:t>obliquely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unconsciously,</w:t>
      </w:r>
      <w:r w:rsidRPr="00B05B7D">
        <w:rPr>
          <w:rFonts w:eastAsia="Garamond"/>
          <w:sz w:val="16"/>
        </w:rPr>
        <w:t xml:space="preserve"> </w:t>
      </w:r>
      <w:r w:rsidRPr="00B05B7D">
        <w:rPr>
          <w:sz w:val="16"/>
        </w:rPr>
        <w:t>as</w:t>
      </w:r>
      <w:r w:rsidRPr="00B05B7D">
        <w:rPr>
          <w:rFonts w:eastAsia="Garamond"/>
          <w:sz w:val="16"/>
        </w:rPr>
        <w:t xml:space="preserve"> </w:t>
      </w:r>
      <w:r w:rsidRPr="00B05B7D">
        <w:rPr>
          <w:sz w:val="16"/>
        </w:rPr>
        <w:t>if</w:t>
      </w:r>
      <w:r w:rsidRPr="00B05B7D">
        <w:rPr>
          <w:rFonts w:eastAsia="Garamond"/>
          <w:sz w:val="16"/>
        </w:rPr>
        <w:t xml:space="preserve"> </w:t>
      </w:r>
      <w:r w:rsidRPr="00B05B7D">
        <w:rPr>
          <w:sz w:val="16"/>
        </w:rPr>
        <w:t>by</w:t>
      </w:r>
      <w:r w:rsidRPr="00B05B7D">
        <w:rPr>
          <w:rFonts w:eastAsia="Garamond"/>
          <w:sz w:val="16"/>
        </w:rPr>
        <w:t xml:space="preserve"> </w:t>
      </w:r>
      <w:r w:rsidRPr="00B05B7D">
        <w:rPr>
          <w:sz w:val="16"/>
        </w:rPr>
        <w:t>accident?</w:t>
      </w:r>
      <w:r w:rsidRPr="00B05B7D">
        <w:rPr>
          <w:rFonts w:eastAsia="Garamond"/>
          <w:sz w:val="16"/>
        </w:rPr>
        <w:t xml:space="preserve"> </w:t>
      </w:r>
      <w:r w:rsidRPr="00B05B7D">
        <w:rPr>
          <w:sz w:val="16"/>
        </w:rPr>
        <w:t>Return</w:t>
      </w:r>
      <w:r w:rsidRPr="00B05B7D">
        <w:rPr>
          <w:rFonts w:eastAsia="Garamond"/>
          <w:sz w:val="16"/>
        </w:rPr>
        <w:t xml:space="preserve"> </w:t>
      </w:r>
      <w:r w:rsidRPr="00B05B7D">
        <w:rPr>
          <w:sz w:val="16"/>
        </w:rPr>
        <w:t>Turtle</w:t>
      </w:r>
      <w:r w:rsidRPr="00B05B7D">
        <w:rPr>
          <w:rFonts w:eastAsia="Garamond"/>
          <w:sz w:val="16"/>
        </w:rPr>
        <w:t xml:space="preserve"> </w:t>
      </w:r>
      <w:r w:rsidRPr="00B05B7D">
        <w:rPr>
          <w:sz w:val="16"/>
        </w:rPr>
        <w:t>Island</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Savage.</w:t>
      </w:r>
      <w:r w:rsidRPr="00B05B7D">
        <w:rPr>
          <w:rFonts w:eastAsia="Garamond"/>
          <w:sz w:val="16"/>
        </w:rPr>
        <w:t xml:space="preserve">” </w:t>
      </w:r>
      <w:r w:rsidRPr="00B05B7D">
        <w:rPr>
          <w:rStyle w:val="IntenseEmphasis"/>
          <w:highlight w:val="green"/>
        </w:rPr>
        <w:t>Repair</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demolished</w:t>
      </w:r>
      <w:r w:rsidRPr="00B05B7D">
        <w:rPr>
          <w:rStyle w:val="IntenseEmphasis"/>
          <w:rFonts w:eastAsia="Garamond"/>
          <w:highlight w:val="green"/>
        </w:rPr>
        <w:t xml:space="preserve"> </w:t>
      </w:r>
      <w:r w:rsidRPr="00B05B7D">
        <w:rPr>
          <w:rStyle w:val="IntenseEmphasis"/>
          <w:highlight w:val="green"/>
        </w:rPr>
        <w:t>subjectivity</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Slave</w:t>
      </w:r>
      <w:r w:rsidRPr="00B05B7D">
        <w:rPr>
          <w:sz w:val="16"/>
          <w:highlight w:val="green"/>
        </w:rPr>
        <w:t>.</w:t>
      </w:r>
      <w:r w:rsidRPr="00B05B7D">
        <w:rPr>
          <w:rFonts w:eastAsia="Garamond"/>
          <w:sz w:val="16"/>
        </w:rPr>
        <w:t xml:space="preserve"> </w:t>
      </w:r>
      <w:r w:rsidRPr="00B05B7D">
        <w:rPr>
          <w:rStyle w:val="IntenseEmphasis"/>
        </w:rPr>
        <w:t>Two</w:t>
      </w:r>
      <w:r w:rsidRPr="00B05B7D">
        <w:rPr>
          <w:rStyle w:val="IntenseEmphasis"/>
          <w:rFonts w:eastAsia="Garamond"/>
        </w:rPr>
        <w:t xml:space="preserve"> </w:t>
      </w:r>
      <w:r w:rsidRPr="00B05B7D">
        <w:rPr>
          <w:rStyle w:val="IntenseEmphasis"/>
        </w:rPr>
        <w:t>simple</w:t>
      </w:r>
      <w:r w:rsidRPr="00B05B7D">
        <w:rPr>
          <w:rStyle w:val="IntenseEmphasis"/>
          <w:rFonts w:eastAsia="Garamond"/>
        </w:rPr>
        <w:t xml:space="preserve"> </w:t>
      </w:r>
      <w:r w:rsidRPr="00B05B7D">
        <w:rPr>
          <w:rStyle w:val="IntenseEmphasis"/>
        </w:rPr>
        <w:t>sentences,</w:t>
      </w:r>
      <w:r w:rsidRPr="00B05B7D">
        <w:rPr>
          <w:rStyle w:val="IntenseEmphasis"/>
          <w:rFonts w:eastAsia="Garamond"/>
        </w:rPr>
        <w:t xml:space="preserve"> </w:t>
      </w:r>
      <w:r w:rsidRPr="00B05B7D">
        <w:rPr>
          <w:rStyle w:val="IntenseEmphasis"/>
        </w:rPr>
        <w:t>thirteen</w:t>
      </w:r>
      <w:r w:rsidRPr="00B05B7D">
        <w:rPr>
          <w:rStyle w:val="IntenseEmphasis"/>
          <w:rFonts w:eastAsia="Garamond"/>
        </w:rPr>
        <w:t xml:space="preserve"> </w:t>
      </w:r>
      <w:r w:rsidRPr="00B05B7D">
        <w:rPr>
          <w:rStyle w:val="IntenseEmphasis"/>
        </w:rPr>
        <w:t>simple</w:t>
      </w:r>
      <w:r w:rsidRPr="00B05B7D">
        <w:rPr>
          <w:rStyle w:val="IntenseEmphasis"/>
          <w:rFonts w:eastAsia="Garamond"/>
        </w:rPr>
        <w:t xml:space="preserve"> </w:t>
      </w:r>
      <w:r w:rsidRPr="00B05B7D">
        <w:rPr>
          <w:rStyle w:val="IntenseEmphasis"/>
        </w:rPr>
        <w:t>words,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structure</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highlight w:val="green"/>
        </w:rPr>
        <w:t>U.S.</w:t>
      </w:r>
      <w:r w:rsidRPr="00B05B7D">
        <w:rPr>
          <w:rStyle w:val="IntenseEmphasis"/>
          <w:rFonts w:eastAsia="Garamond"/>
        </w:rPr>
        <w:t xml:space="preserve"> </w:t>
      </w:r>
      <w:r w:rsidRPr="00B05B7D">
        <w:rPr>
          <w:rStyle w:val="IntenseEmphasis"/>
        </w:rPr>
        <w:t>(</w:t>
      </w:r>
      <w:r w:rsidRPr="00B05B7D">
        <w:rPr>
          <w:rStyle w:val="IntenseEmphasis"/>
          <w:highlight w:val="green"/>
        </w:rPr>
        <w:t>and</w:t>
      </w:r>
      <w:r w:rsidRPr="00B05B7D">
        <w:rPr>
          <w:rStyle w:val="IntenseEmphasis"/>
          <w:rFonts w:eastAsia="Garamond"/>
        </w:rPr>
        <w:t xml:space="preserve"> </w:t>
      </w:r>
      <w:r w:rsidRPr="00B05B7D">
        <w:rPr>
          <w:rStyle w:val="IntenseEmphasis"/>
        </w:rPr>
        <w:t>perhaps</w:t>
      </w:r>
      <w:r w:rsidRPr="00B05B7D">
        <w:rPr>
          <w:rStyle w:val="IntenseEmphasis"/>
          <w:rFonts w:eastAsia="Garamond"/>
        </w:rPr>
        <w:t xml:space="preserve"> </w:t>
      </w:r>
      <w:r w:rsidRPr="00B05B7D">
        <w:rPr>
          <w:rStyle w:val="Emphasis"/>
          <w:highlight w:val="green"/>
        </w:rPr>
        <w:t>global)</w:t>
      </w:r>
      <w:r w:rsidRPr="00B05B7D">
        <w:rPr>
          <w:rStyle w:val="Emphasis"/>
          <w:rFonts w:eastAsia="Garamond"/>
          <w:highlight w:val="green"/>
        </w:rPr>
        <w:t xml:space="preserve"> </w:t>
      </w:r>
      <w:r w:rsidRPr="00B05B7D">
        <w:rPr>
          <w:rStyle w:val="Emphasis"/>
          <w:highlight w:val="green"/>
        </w:rPr>
        <w:t>antagonisms</w:t>
      </w:r>
      <w:r w:rsidRPr="00B05B7D">
        <w:rPr>
          <w:rStyle w:val="Emphasis"/>
          <w:rFonts w:eastAsia="Garamond"/>
          <w:highlight w:val="green"/>
        </w:rPr>
        <w:t xml:space="preserve"> </w:t>
      </w:r>
      <w:r w:rsidRPr="00B05B7D">
        <w:rPr>
          <w:rStyle w:val="Emphasis"/>
          <w:highlight w:val="green"/>
        </w:rPr>
        <w:t>would</w:t>
      </w:r>
      <w:r w:rsidRPr="00B05B7D">
        <w:rPr>
          <w:rStyle w:val="Emphasis"/>
          <w:rFonts w:eastAsia="Garamond"/>
          <w:highlight w:val="green"/>
        </w:rPr>
        <w:t xml:space="preserve"> </w:t>
      </w:r>
      <w:r w:rsidRPr="00B05B7D">
        <w:rPr>
          <w:rStyle w:val="Emphasis"/>
          <w:highlight w:val="green"/>
        </w:rPr>
        <w:t>be</w:t>
      </w:r>
      <w:r w:rsidRPr="00B05B7D">
        <w:rPr>
          <w:rStyle w:val="Emphasis"/>
          <w:rFonts w:eastAsia="Garamond"/>
          <w:highlight w:val="green"/>
        </w:rPr>
        <w:t xml:space="preserve"> </w:t>
      </w:r>
      <w:r w:rsidRPr="00B05B7D">
        <w:rPr>
          <w:rStyle w:val="Emphasis"/>
          <w:highlight w:val="green"/>
        </w:rPr>
        <w:t>dismantled</w:t>
      </w:r>
      <w:r w:rsidRPr="00B05B7D">
        <w:rPr>
          <w:rStyle w:val="Emphasis"/>
        </w:rPr>
        <w:t>.</w:t>
      </w:r>
      <w:r w:rsidRPr="00B05B7D">
        <w:rPr>
          <w:rFonts w:eastAsia="Garamond"/>
          <w:sz w:val="16"/>
        </w:rPr>
        <w:t xml:space="preserve"> </w:t>
      </w:r>
      <w:r w:rsidRPr="00B05B7D">
        <w:rPr>
          <w:rStyle w:val="IntenseEmphasis"/>
        </w:rPr>
        <w:t>An</w:t>
      </w:r>
      <w:r w:rsidRPr="00B05B7D">
        <w:rPr>
          <w:rStyle w:val="IntenseEmphasis"/>
          <w:rFonts w:eastAsia="Garamond"/>
        </w:rPr>
        <w:t xml:space="preserve"> “</w:t>
      </w:r>
      <w:r w:rsidRPr="00B05B7D">
        <w:rPr>
          <w:rStyle w:val="IntenseEmphasis"/>
        </w:rPr>
        <w:t>ethical</w:t>
      </w:r>
      <w:r w:rsidRPr="00B05B7D">
        <w:rPr>
          <w:rStyle w:val="IntenseEmphasis"/>
          <w:rFonts w:eastAsia="Garamond"/>
        </w:rPr>
        <w:t xml:space="preserve"> </w:t>
      </w:r>
      <w:r w:rsidRPr="00B05B7D">
        <w:rPr>
          <w:rStyle w:val="IntenseEmphasis"/>
        </w:rPr>
        <w:t>modernity</w:t>
      </w:r>
      <w:r w:rsidRPr="00B05B7D">
        <w:rPr>
          <w:rStyle w:val="IntenseEmphasis"/>
          <w:rFonts w:eastAsia="Garamond"/>
        </w:rPr>
        <w:t xml:space="preserve">” </w:t>
      </w:r>
      <w:r w:rsidRPr="00B05B7D">
        <w:rPr>
          <w:rStyle w:val="IntenseEmphasis"/>
        </w:rPr>
        <w:t>would</w:t>
      </w:r>
      <w:r w:rsidRPr="00B05B7D">
        <w:rPr>
          <w:rStyle w:val="IntenseEmphasis"/>
          <w:rFonts w:eastAsia="Garamond"/>
        </w:rPr>
        <w:t xml:space="preserve"> </w:t>
      </w:r>
      <w:r w:rsidRPr="00B05B7D">
        <w:rPr>
          <w:rStyle w:val="IntenseEmphasis"/>
        </w:rPr>
        <w:t>no</w:t>
      </w:r>
      <w:r w:rsidRPr="00B05B7D">
        <w:rPr>
          <w:rStyle w:val="IntenseEmphasis"/>
          <w:rFonts w:eastAsia="Garamond"/>
        </w:rPr>
        <w:t xml:space="preserve"> </w:t>
      </w:r>
      <w:r w:rsidRPr="00B05B7D">
        <w:rPr>
          <w:rStyle w:val="IntenseEmphasis"/>
        </w:rPr>
        <w:t>longer</w:t>
      </w:r>
      <w:r w:rsidRPr="00B05B7D">
        <w:rPr>
          <w:rStyle w:val="IntenseEmphasis"/>
          <w:rFonts w:eastAsia="Garamond"/>
        </w:rPr>
        <w:t xml:space="preserve"> </w:t>
      </w:r>
      <w:r w:rsidRPr="00B05B7D">
        <w:rPr>
          <w:rStyle w:val="IntenseEmphasis"/>
        </w:rPr>
        <w:t>sound</w:t>
      </w:r>
      <w:r w:rsidRPr="00B05B7D">
        <w:rPr>
          <w:rStyle w:val="IntenseEmphasis"/>
          <w:rFonts w:eastAsia="Garamond"/>
        </w:rPr>
        <w:t xml:space="preserve"> </w:t>
      </w:r>
      <w:r w:rsidRPr="00B05B7D">
        <w:rPr>
          <w:rStyle w:val="IntenseEmphasis"/>
        </w:rPr>
        <w:t>like</w:t>
      </w:r>
      <w:r w:rsidRPr="00B05B7D">
        <w:rPr>
          <w:rStyle w:val="IntenseEmphasis"/>
          <w:rFonts w:eastAsia="Garamond"/>
        </w:rPr>
        <w:t xml:space="preserve"> </w:t>
      </w:r>
      <w:r w:rsidRPr="00B05B7D">
        <w:rPr>
          <w:rStyle w:val="IntenseEmphasis"/>
        </w:rPr>
        <w:t>an</w:t>
      </w:r>
      <w:r w:rsidRPr="00B05B7D">
        <w:rPr>
          <w:rStyle w:val="IntenseEmphasis"/>
          <w:rFonts w:eastAsia="Garamond"/>
        </w:rPr>
        <w:t xml:space="preserve"> </w:t>
      </w:r>
      <w:r w:rsidRPr="00B05B7D">
        <w:rPr>
          <w:rStyle w:val="IntenseEmphasis"/>
        </w:rPr>
        <w:t>oxymoron</w:t>
      </w:r>
      <w:r w:rsidRPr="00B05B7D">
        <w:rPr>
          <w:sz w:val="16"/>
        </w:rPr>
        <w:t>.</w:t>
      </w:r>
      <w:r w:rsidRPr="00B05B7D">
        <w:rPr>
          <w:rFonts w:eastAsia="Garamond"/>
          <w:sz w:val="16"/>
        </w:rPr>
        <w:t xml:space="preserve"> </w:t>
      </w:r>
      <w:r w:rsidRPr="00B05B7D">
        <w:rPr>
          <w:rStyle w:val="Emphasis"/>
          <w:highlight w:val="green"/>
        </w:rPr>
        <w:t>From there</w:t>
      </w:r>
      <w:r w:rsidRPr="00B05B7D">
        <w:rPr>
          <w:rFonts w:eastAsia="Garamond"/>
          <w:sz w:val="16"/>
        </w:rPr>
        <w:t xml:space="preserve"> </w:t>
      </w:r>
      <w:r w:rsidRPr="00B05B7D">
        <w:rPr>
          <w:rStyle w:val="IntenseEmphasis"/>
          <w:highlight w:val="green"/>
        </w:rPr>
        <w:t>we</w:t>
      </w:r>
      <w:r w:rsidRPr="00B05B7D">
        <w:rPr>
          <w:rStyle w:val="IntenseEmphasis"/>
          <w:rFonts w:eastAsia="Garamond"/>
          <w:highlight w:val="green"/>
        </w:rPr>
        <w:t xml:space="preserve"> </w:t>
      </w:r>
      <w:r w:rsidRPr="00B05B7D">
        <w:rPr>
          <w:rStyle w:val="IntenseEmphasis"/>
          <w:highlight w:val="green"/>
        </w:rPr>
        <w:t>could</w:t>
      </w:r>
      <w:r w:rsidRPr="00B05B7D">
        <w:rPr>
          <w:rStyle w:val="IntenseEmphasis"/>
          <w:rFonts w:eastAsia="Garamond"/>
          <w:highlight w:val="green"/>
        </w:rPr>
        <w:t xml:space="preserve"> </w:t>
      </w:r>
      <w:r w:rsidRPr="00B05B7D">
        <w:rPr>
          <w:rStyle w:val="IntenseEmphasis"/>
          <w:highlight w:val="green"/>
        </w:rPr>
        <w:t>busy</w:t>
      </w:r>
      <w:r w:rsidRPr="00B05B7D">
        <w:rPr>
          <w:rStyle w:val="IntenseEmphasis"/>
          <w:rFonts w:eastAsia="Garamond"/>
          <w:highlight w:val="green"/>
        </w:rPr>
        <w:t xml:space="preserve"> </w:t>
      </w:r>
      <w:r w:rsidRPr="00B05B7D">
        <w:rPr>
          <w:rStyle w:val="IntenseEmphasis"/>
          <w:highlight w:val="green"/>
        </w:rPr>
        <w:t>ourselves</w:t>
      </w:r>
      <w:r w:rsidRPr="00B05B7D">
        <w:rPr>
          <w:rStyle w:val="IntenseEmphasis"/>
          <w:rFonts w:eastAsia="Garamond"/>
          <w:highlight w:val="green"/>
        </w:rPr>
        <w:t xml:space="preserve"> </w:t>
      </w:r>
      <w:r w:rsidRPr="00B05B7D">
        <w:rPr>
          <w:rStyle w:val="IntenseEmphasis"/>
          <w:highlight w:val="green"/>
        </w:rPr>
        <w:t>with</w:t>
      </w:r>
      <w:r w:rsidRPr="00B05B7D">
        <w:rPr>
          <w:rStyle w:val="IntenseEmphasis"/>
          <w:rFonts w:eastAsia="Garamond"/>
          <w:highlight w:val="green"/>
        </w:rPr>
        <w:t xml:space="preserve"> </w:t>
      </w:r>
      <w:r w:rsidRPr="00B05B7D">
        <w:rPr>
          <w:rStyle w:val="Emphasis"/>
          <w:highlight w:val="green"/>
        </w:rPr>
        <w:t>important</w:t>
      </w:r>
      <w:r w:rsidRPr="00B05B7D">
        <w:rPr>
          <w:rStyle w:val="Emphasis"/>
          <w:rFonts w:eastAsia="Garamond"/>
          <w:highlight w:val="green"/>
        </w:rPr>
        <w:t xml:space="preserve"> </w:t>
      </w:r>
      <w:r w:rsidRPr="00B05B7D">
        <w:rPr>
          <w:rStyle w:val="Emphasis"/>
          <w:highlight w:val="green"/>
        </w:rPr>
        <w:t>conflicts</w:t>
      </w:r>
      <w:r w:rsidRPr="00B05B7D">
        <w:rPr>
          <w:rStyle w:val="Emphasis"/>
          <w:rFonts w:eastAsia="Garamond"/>
          <w:highlight w:val="green"/>
        </w:rPr>
        <w:t xml:space="preserve"> </w:t>
      </w:r>
      <w:r w:rsidRPr="00B05B7D">
        <w:rPr>
          <w:rStyle w:val="Emphasis"/>
        </w:rPr>
        <w:t>that</w:t>
      </w:r>
      <w:r w:rsidRPr="00B05B7D">
        <w:rPr>
          <w:rStyle w:val="Emphasis"/>
          <w:rFonts w:eastAsia="Garamond"/>
        </w:rPr>
        <w:t xml:space="preserve"> </w:t>
      </w:r>
      <w:r w:rsidRPr="00B05B7D">
        <w:rPr>
          <w:rStyle w:val="Emphasis"/>
        </w:rPr>
        <w:t>have</w:t>
      </w:r>
      <w:r w:rsidRPr="00B05B7D">
        <w:rPr>
          <w:rStyle w:val="Emphasis"/>
          <w:rFonts w:eastAsia="Garamond"/>
        </w:rPr>
        <w:t xml:space="preserve"> </w:t>
      </w:r>
      <w:r w:rsidRPr="00B05B7D">
        <w:rPr>
          <w:rStyle w:val="Emphasis"/>
        </w:rPr>
        <w:t>been</w:t>
      </w:r>
      <w:r w:rsidRPr="00B05B7D">
        <w:rPr>
          <w:rStyle w:val="Emphasis"/>
          <w:rFonts w:eastAsia="Garamond"/>
        </w:rPr>
        <w:t xml:space="preserve"> </w:t>
      </w:r>
      <w:r w:rsidRPr="00B05B7D">
        <w:rPr>
          <w:rStyle w:val="Emphasis"/>
          <w:highlight w:val="green"/>
        </w:rPr>
        <w:t>promoted</w:t>
      </w:r>
      <w:r w:rsidRPr="00B05B7D">
        <w:rPr>
          <w:rStyle w:val="Emphasis"/>
          <w:rFonts w:eastAsia="Garamond"/>
          <w:highlight w:val="green"/>
        </w:rPr>
        <w:t xml:space="preserve"> </w:t>
      </w:r>
      <w:r w:rsidRPr="00B05B7D">
        <w:rPr>
          <w:rStyle w:val="Emphasis"/>
          <w:highlight w:val="green"/>
        </w:rPr>
        <w:t>to</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level</w:t>
      </w:r>
      <w:r w:rsidRPr="00B05B7D">
        <w:rPr>
          <w:rStyle w:val="Emphasis"/>
          <w:rFonts w:eastAsia="Garamond"/>
          <w:highlight w:val="green"/>
        </w:rPr>
        <w:t xml:space="preserve"> </w:t>
      </w:r>
      <w:r w:rsidRPr="00B05B7D">
        <w:rPr>
          <w:rStyle w:val="Emphasis"/>
          <w:highlight w:val="green"/>
        </w:rPr>
        <w:t>of</w:t>
      </w:r>
      <w:r w:rsidRPr="00B05B7D">
        <w:rPr>
          <w:rStyle w:val="Emphasis"/>
          <w:rFonts w:eastAsia="Garamond"/>
          <w:highlight w:val="green"/>
        </w:rPr>
        <w:t xml:space="preserve"> </w:t>
      </w:r>
      <w:r w:rsidRPr="00B05B7D">
        <w:rPr>
          <w:rStyle w:val="Emphasis"/>
          <w:highlight w:val="green"/>
        </w:rPr>
        <w:t>antagonisms:</w:t>
      </w:r>
      <w:r w:rsidRPr="00B05B7D">
        <w:rPr>
          <w:rStyle w:val="Emphasis"/>
          <w:rFonts w:eastAsia="Garamond"/>
          <w:highlight w:val="green"/>
        </w:rPr>
        <w:t xml:space="preserve"> </w:t>
      </w:r>
      <w:r w:rsidRPr="00B05B7D">
        <w:rPr>
          <w:rStyle w:val="Emphasis"/>
          <w:highlight w:val="green"/>
        </w:rPr>
        <w:t>class</w:t>
      </w:r>
      <w:r w:rsidRPr="00B05B7D">
        <w:rPr>
          <w:rStyle w:val="Emphasis"/>
          <w:rFonts w:eastAsia="Garamond"/>
          <w:highlight w:val="green"/>
        </w:rPr>
        <w:t xml:space="preserve"> </w:t>
      </w:r>
      <w:r w:rsidRPr="00B05B7D">
        <w:rPr>
          <w:rStyle w:val="Emphasis"/>
          <w:highlight w:val="green"/>
        </w:rPr>
        <w:t>struggle,</w:t>
      </w:r>
      <w:r w:rsidRPr="00B05B7D">
        <w:rPr>
          <w:rStyle w:val="Emphasis"/>
          <w:rFonts w:eastAsia="Garamond"/>
          <w:highlight w:val="green"/>
        </w:rPr>
        <w:t xml:space="preserve"> </w:t>
      </w:r>
      <w:r w:rsidRPr="00B05B7D">
        <w:rPr>
          <w:rStyle w:val="Emphasis"/>
          <w:highlight w:val="green"/>
        </w:rPr>
        <w:t>gender</w:t>
      </w:r>
      <w:r w:rsidRPr="00B05B7D">
        <w:rPr>
          <w:rStyle w:val="Emphasis"/>
          <w:rFonts w:eastAsia="Garamond"/>
          <w:highlight w:val="green"/>
        </w:rPr>
        <w:t xml:space="preserve"> </w:t>
      </w:r>
      <w:r w:rsidRPr="00B05B7D">
        <w:rPr>
          <w:rStyle w:val="Emphasis"/>
          <w:highlight w:val="green"/>
        </w:rPr>
        <w:t>conflict,</w:t>
      </w:r>
      <w:r w:rsidRPr="00B05B7D">
        <w:rPr>
          <w:rStyle w:val="Emphasis"/>
          <w:rFonts w:eastAsia="Garamond"/>
          <w:highlight w:val="green"/>
        </w:rPr>
        <w:t xml:space="preserve"> </w:t>
      </w:r>
      <w:proofErr w:type="spellStart"/>
      <w:proofErr w:type="gramStart"/>
      <w:r w:rsidRPr="00B05B7D">
        <w:rPr>
          <w:rStyle w:val="Emphasis"/>
          <w:highlight w:val="green"/>
        </w:rPr>
        <w:t>immigrants</w:t>
      </w:r>
      <w:proofErr w:type="spellEnd"/>
      <w:proofErr w:type="gramEnd"/>
      <w:r w:rsidRPr="00B05B7D">
        <w:rPr>
          <w:rStyle w:val="Emphasis"/>
          <w:rFonts w:eastAsia="Garamond"/>
          <w:highlight w:val="green"/>
        </w:rPr>
        <w:t xml:space="preserve"> </w:t>
      </w:r>
      <w:r w:rsidRPr="00B05B7D">
        <w:rPr>
          <w:rStyle w:val="Emphasis"/>
          <w:highlight w:val="green"/>
        </w:rPr>
        <w:t>rights.</w:t>
      </w:r>
      <w:r w:rsidRPr="00B05B7D">
        <w:rPr>
          <w:rStyle w:val="Emphasis"/>
        </w:rPr>
        <w:t xml:space="preserve"> </w:t>
      </w:r>
      <w:r w:rsidRPr="00B05B7D">
        <w:rPr>
          <w:sz w:val="16"/>
        </w:rPr>
        <w:t>When</w:t>
      </w:r>
      <w:r w:rsidRPr="00B05B7D">
        <w:rPr>
          <w:rFonts w:eastAsia="Garamond"/>
          <w:sz w:val="16"/>
        </w:rPr>
        <w:t xml:space="preserve"> </w:t>
      </w:r>
      <w:r w:rsidRPr="00B05B7D">
        <w:rPr>
          <w:sz w:val="16"/>
        </w:rPr>
        <w:t>pared</w:t>
      </w:r>
      <w:r w:rsidRPr="00B05B7D">
        <w:rPr>
          <w:rFonts w:eastAsia="Garamond"/>
          <w:sz w:val="16"/>
        </w:rPr>
        <w:t xml:space="preserve"> </w:t>
      </w:r>
      <w:r w:rsidRPr="00B05B7D">
        <w:rPr>
          <w:sz w:val="16"/>
        </w:rPr>
        <w:t>down</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thirteen</w:t>
      </w:r>
      <w:r w:rsidRPr="00B05B7D">
        <w:rPr>
          <w:rFonts w:eastAsia="Garamond"/>
          <w:sz w:val="16"/>
        </w:rPr>
        <w:t xml:space="preserve"> </w:t>
      </w:r>
      <w:r w:rsidRPr="00B05B7D">
        <w:rPr>
          <w:sz w:val="16"/>
        </w:rPr>
        <w:t>words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two</w:t>
      </w:r>
      <w:r w:rsidRPr="00B05B7D">
        <w:rPr>
          <w:rFonts w:eastAsia="Garamond"/>
          <w:sz w:val="16"/>
        </w:rPr>
        <w:t xml:space="preserve"> </w:t>
      </w:r>
      <w:r w:rsidRPr="00B05B7D">
        <w:rPr>
          <w:sz w:val="16"/>
        </w:rPr>
        <w:t>sentences,</w:t>
      </w:r>
      <w:r w:rsidRPr="00B05B7D">
        <w:rPr>
          <w:rFonts w:eastAsia="Garamond"/>
          <w:sz w:val="16"/>
        </w:rPr>
        <w:t xml:space="preserve"> </w:t>
      </w:r>
      <w:r w:rsidRPr="00B05B7D">
        <w:rPr>
          <w:rStyle w:val="IntenseEmphasis"/>
        </w:rPr>
        <w:t>one</w:t>
      </w:r>
      <w:r w:rsidRPr="00B05B7D">
        <w:rPr>
          <w:rStyle w:val="IntenseEmphasis"/>
          <w:rFonts w:eastAsia="Garamond"/>
        </w:rPr>
        <w:t xml:space="preserve"> </w:t>
      </w:r>
      <w:r w:rsidRPr="00B05B7D">
        <w:rPr>
          <w:rStyle w:val="IntenseEmphasis"/>
        </w:rPr>
        <w:t>cannot</w:t>
      </w:r>
      <w:r w:rsidRPr="00B05B7D">
        <w:rPr>
          <w:rStyle w:val="IntenseEmphasis"/>
          <w:rFonts w:eastAsia="Garamond"/>
        </w:rPr>
        <w:t xml:space="preserve"> </w:t>
      </w:r>
      <w:r w:rsidRPr="00B05B7D">
        <w:rPr>
          <w:rStyle w:val="IntenseEmphasis"/>
        </w:rPr>
        <w:t>but</w:t>
      </w:r>
      <w:r w:rsidRPr="00B05B7D">
        <w:rPr>
          <w:rStyle w:val="IntenseEmphasis"/>
          <w:rFonts w:eastAsia="Garamond"/>
        </w:rPr>
        <w:t xml:space="preserve"> </w:t>
      </w:r>
      <w:r w:rsidRPr="00B05B7D">
        <w:rPr>
          <w:rStyle w:val="IntenseEmphasis"/>
        </w:rPr>
        <w:t>wonder</w:t>
      </w:r>
      <w:r w:rsidRPr="00B05B7D">
        <w:rPr>
          <w:rStyle w:val="IntenseEmphasis"/>
          <w:rFonts w:eastAsia="Garamond"/>
        </w:rPr>
        <w:t xml:space="preserve"> </w:t>
      </w:r>
      <w:r w:rsidRPr="00B05B7D">
        <w:rPr>
          <w:rStyle w:val="IntenseEmphasis"/>
        </w:rPr>
        <w:t>why</w:t>
      </w:r>
      <w:r w:rsidRPr="00B05B7D">
        <w:rPr>
          <w:rStyle w:val="IntenseEmphasis"/>
          <w:rFonts w:eastAsia="Garamond"/>
        </w:rPr>
        <w:t xml:space="preserve"> </w:t>
      </w:r>
      <w:r w:rsidRPr="00B05B7D">
        <w:rPr>
          <w:rStyle w:val="IntenseEmphasis"/>
          <w:highlight w:val="green"/>
        </w:rPr>
        <w:t>questions</w:t>
      </w:r>
      <w:r w:rsidRPr="00B05B7D">
        <w:rPr>
          <w:rStyle w:val="IntenseEmphasis"/>
          <w:rFonts w:eastAsia="Garamond"/>
          <w:highlight w:val="green"/>
        </w:rPr>
        <w:t xml:space="preserve"> </w:t>
      </w:r>
      <w:r w:rsidRPr="00B05B7D">
        <w:rPr>
          <w:rStyle w:val="IntenseEmphasis"/>
          <w:highlight w:val="green"/>
        </w:rPr>
        <w:t>that</w:t>
      </w:r>
      <w:r w:rsidRPr="00B05B7D">
        <w:rPr>
          <w:rStyle w:val="IntenseEmphasis"/>
          <w:rFonts w:eastAsia="Garamond"/>
          <w:highlight w:val="green"/>
        </w:rPr>
        <w:t xml:space="preserve"> </w:t>
      </w:r>
      <w:r w:rsidRPr="00B05B7D">
        <w:rPr>
          <w:rStyle w:val="Emphasis"/>
          <w:highlight w:val="green"/>
        </w:rPr>
        <w:t>go</w:t>
      </w:r>
      <w:r w:rsidRPr="00B05B7D">
        <w:rPr>
          <w:rStyle w:val="Emphasis"/>
          <w:rFonts w:eastAsia="Garamond"/>
          <w:highlight w:val="green"/>
        </w:rPr>
        <w:t xml:space="preserve"> </w:t>
      </w:r>
      <w:r w:rsidRPr="00B05B7D">
        <w:rPr>
          <w:rStyle w:val="Emphasis"/>
          <w:highlight w:val="green"/>
        </w:rPr>
        <w:t>to</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lastRenderedPageBreak/>
        <w:t>heart</w:t>
      </w:r>
      <w:r w:rsidRPr="00B05B7D">
        <w:rPr>
          <w:rStyle w:val="Emphasis"/>
          <w:rFonts w:eastAsia="Garamond"/>
          <w:highlight w:val="green"/>
        </w:rPr>
        <w:t xml:space="preserve"> </w:t>
      </w:r>
      <w:r w:rsidRPr="00B05B7D">
        <w:rPr>
          <w:rStyle w:val="Emphasis"/>
          <w:highlight w:val="green"/>
        </w:rPr>
        <w:t>of</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proofErr w:type="spellStart"/>
      <w:r w:rsidRPr="00B05B7D">
        <w:rPr>
          <w:rStyle w:val="Emphasis"/>
        </w:rPr>
        <w:t>ethico</w:t>
      </w:r>
      <w:proofErr w:type="spellEnd"/>
      <w:r w:rsidRPr="00B05B7D">
        <w:rPr>
          <w:rStyle w:val="Emphasis"/>
        </w:rPr>
        <w:t>-political,</w:t>
      </w:r>
      <w:r w:rsidRPr="00B05B7D">
        <w:rPr>
          <w:rStyle w:val="Emphasis"/>
          <w:rFonts w:eastAsia="Garamond"/>
        </w:rPr>
        <w:t xml:space="preserve"> </w:t>
      </w:r>
      <w:r w:rsidRPr="00B05B7D">
        <w:rPr>
          <w:rStyle w:val="IntenseEmphasis"/>
        </w:rPr>
        <w:t>questions</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highlight w:val="green"/>
        </w:rPr>
        <w:t>political</w:t>
      </w:r>
      <w:r w:rsidRPr="00B05B7D">
        <w:rPr>
          <w:rStyle w:val="IntenseEmphasis"/>
          <w:rFonts w:eastAsia="Garamond"/>
          <w:highlight w:val="green"/>
        </w:rPr>
        <w:t xml:space="preserve"> </w:t>
      </w:r>
      <w:r w:rsidRPr="00B05B7D">
        <w:rPr>
          <w:rStyle w:val="IntenseEmphasis"/>
          <w:highlight w:val="green"/>
        </w:rPr>
        <w:t>ontology,</w:t>
      </w:r>
      <w:r w:rsidRPr="00B05B7D">
        <w:rPr>
          <w:rStyle w:val="IntenseEmphasis"/>
          <w:rFonts w:eastAsia="Garamond"/>
          <w:highlight w:val="green"/>
        </w:rPr>
        <w:t xml:space="preserve"> </w:t>
      </w:r>
      <w:r w:rsidRPr="00B05B7D">
        <w:rPr>
          <w:rStyle w:val="IntenseEmphasis"/>
          <w:highlight w:val="green"/>
        </w:rPr>
        <w:t>are</w:t>
      </w:r>
      <w:r w:rsidRPr="00B05B7D">
        <w:rPr>
          <w:rStyle w:val="IntenseEmphasis"/>
          <w:rFonts w:eastAsia="Garamond"/>
        </w:rPr>
        <w:t xml:space="preserve"> </w:t>
      </w:r>
      <w:r w:rsidRPr="00B05B7D">
        <w:rPr>
          <w:rStyle w:val="IntenseEmphasis"/>
        </w:rPr>
        <w:t>so</w:t>
      </w:r>
      <w:r w:rsidRPr="00B05B7D">
        <w:rPr>
          <w:rStyle w:val="IntenseEmphasis"/>
          <w:rFonts w:eastAsia="Garamond"/>
        </w:rPr>
        <w:t xml:space="preserve"> </w:t>
      </w:r>
      <w:r w:rsidRPr="00B05B7D">
        <w:rPr>
          <w:rStyle w:val="IntenseEmphasis"/>
          <w:highlight w:val="green"/>
        </w:rPr>
        <w:t>unspeakable</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intellectual</w:t>
      </w:r>
      <w:r w:rsidRPr="00B05B7D">
        <w:rPr>
          <w:rStyle w:val="IntenseEmphasis"/>
          <w:rFonts w:eastAsia="Garamond"/>
        </w:rPr>
        <w:t xml:space="preserve"> </w:t>
      </w:r>
      <w:r w:rsidRPr="00B05B7D">
        <w:rPr>
          <w:rStyle w:val="IntenseEmphasis"/>
        </w:rPr>
        <w:t>meditations,</w:t>
      </w:r>
      <w:r w:rsidRPr="00B05B7D">
        <w:rPr>
          <w:rStyle w:val="IntenseEmphasis"/>
          <w:rFonts w:eastAsia="Garamond"/>
        </w:rPr>
        <w:t xml:space="preserve"> </w:t>
      </w:r>
      <w:r w:rsidRPr="00B05B7D">
        <w:rPr>
          <w:rStyle w:val="IntenseEmphasis"/>
        </w:rPr>
        <w:t>political</w:t>
      </w:r>
      <w:r w:rsidRPr="00B05B7D">
        <w:rPr>
          <w:rStyle w:val="IntenseEmphasis"/>
          <w:rFonts w:eastAsia="Garamond"/>
        </w:rPr>
        <w:t xml:space="preserve"> </w:t>
      </w:r>
      <w:r w:rsidRPr="00B05B7D">
        <w:rPr>
          <w:rStyle w:val="IntenseEmphasis"/>
        </w:rPr>
        <w:t>broadsides</w:t>
      </w:r>
      <w:r w:rsidRPr="00B05B7D">
        <w:rPr>
          <w:sz w:val="16"/>
        </w:rPr>
        <w:t>,</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even</w:t>
      </w:r>
      <w:r w:rsidRPr="00B05B7D">
        <w:rPr>
          <w:rFonts w:eastAsia="Garamond"/>
          <w:sz w:val="16"/>
        </w:rPr>
        <w:t xml:space="preserve"> </w:t>
      </w:r>
      <w:r w:rsidRPr="00B05B7D">
        <w:rPr>
          <w:sz w:val="16"/>
        </w:rPr>
        <w:t>socially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politically</w:t>
      </w:r>
      <w:r w:rsidRPr="00B05B7D">
        <w:rPr>
          <w:rFonts w:eastAsia="Garamond"/>
          <w:sz w:val="16"/>
        </w:rPr>
        <w:t xml:space="preserve"> </w:t>
      </w:r>
      <w:r w:rsidRPr="00B05B7D">
        <w:rPr>
          <w:sz w:val="16"/>
        </w:rPr>
        <w:t>engaged</w:t>
      </w:r>
      <w:r w:rsidRPr="00B05B7D">
        <w:rPr>
          <w:rFonts w:eastAsia="Garamond"/>
          <w:sz w:val="16"/>
        </w:rPr>
        <w:t xml:space="preserve"> </w:t>
      </w:r>
      <w:r w:rsidRPr="00B05B7D">
        <w:rPr>
          <w:sz w:val="16"/>
        </w:rPr>
        <w:t>feature</w:t>
      </w:r>
      <w:r w:rsidRPr="00B05B7D">
        <w:rPr>
          <w:rFonts w:eastAsia="Garamond"/>
          <w:sz w:val="16"/>
        </w:rPr>
        <w:t xml:space="preserve"> </w:t>
      </w:r>
      <w:r w:rsidRPr="00B05B7D">
        <w:rPr>
          <w:sz w:val="16"/>
        </w:rPr>
        <w:t>films.</w:t>
      </w:r>
      <w:r w:rsidRPr="00B05B7D">
        <w:rPr>
          <w:rFonts w:eastAsia="Garamond"/>
          <w:sz w:val="16"/>
        </w:rPr>
        <w:t xml:space="preserve"> </w:t>
      </w:r>
      <w:proofErr w:type="gramStart"/>
      <w:r w:rsidRPr="00B05B7D">
        <w:rPr>
          <w:sz w:val="16"/>
        </w:rPr>
        <w:t>Clearly</w:t>
      </w:r>
      <w:proofErr w:type="gramEnd"/>
      <w:r w:rsidRPr="00B05B7D">
        <w:rPr>
          <w:rFonts w:eastAsia="Garamond"/>
          <w:sz w:val="16"/>
        </w:rPr>
        <w:t xml:space="preserve"> </w:t>
      </w:r>
      <w:r w:rsidRPr="00B05B7D">
        <w:rPr>
          <w:sz w:val="16"/>
        </w:rPr>
        <w:t>they</w:t>
      </w:r>
      <w:r w:rsidRPr="00B05B7D">
        <w:rPr>
          <w:rFonts w:eastAsia="Garamond"/>
          <w:sz w:val="16"/>
        </w:rPr>
        <w:t xml:space="preserve"> </w:t>
      </w:r>
      <w:r w:rsidRPr="00B05B7D">
        <w:rPr>
          <w:sz w:val="16"/>
        </w:rPr>
        <w:t>can</w:t>
      </w:r>
      <w:r w:rsidRPr="00B05B7D">
        <w:rPr>
          <w:rFonts w:eastAsia="Garamond"/>
          <w:sz w:val="16"/>
        </w:rPr>
        <w:t xml:space="preserve"> </w:t>
      </w:r>
      <w:r w:rsidRPr="00B05B7D">
        <w:rPr>
          <w:sz w:val="16"/>
        </w:rPr>
        <w:t>be</w:t>
      </w:r>
      <w:r w:rsidRPr="00B05B7D">
        <w:rPr>
          <w:rFonts w:eastAsia="Garamond"/>
          <w:sz w:val="16"/>
        </w:rPr>
        <w:t xml:space="preserve"> </w:t>
      </w:r>
      <w:r w:rsidRPr="00B05B7D">
        <w:rPr>
          <w:sz w:val="16"/>
        </w:rPr>
        <w:t>spoken,</w:t>
      </w:r>
      <w:r w:rsidRPr="00B05B7D">
        <w:rPr>
          <w:rFonts w:eastAsia="Garamond"/>
          <w:sz w:val="16"/>
        </w:rPr>
        <w:t xml:space="preserve"> </w:t>
      </w:r>
      <w:r w:rsidRPr="00B05B7D">
        <w:rPr>
          <w:sz w:val="16"/>
        </w:rPr>
        <w:t>even</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child</w:t>
      </w:r>
      <w:r w:rsidRPr="00B05B7D">
        <w:rPr>
          <w:rFonts w:eastAsia="Garamond"/>
          <w:sz w:val="16"/>
        </w:rPr>
        <w:t xml:space="preserve"> </w:t>
      </w:r>
      <w:r w:rsidRPr="00B05B7D">
        <w:rPr>
          <w:sz w:val="16"/>
        </w:rPr>
        <w:t>could</w:t>
      </w:r>
      <w:r w:rsidRPr="00B05B7D">
        <w:rPr>
          <w:rFonts w:eastAsia="Garamond"/>
          <w:sz w:val="16"/>
        </w:rPr>
        <w:t xml:space="preserve"> </w:t>
      </w:r>
      <w:r w:rsidRPr="00B05B7D">
        <w:rPr>
          <w:sz w:val="16"/>
        </w:rPr>
        <w:t>speak</w:t>
      </w:r>
      <w:r w:rsidRPr="00B05B7D">
        <w:rPr>
          <w:rFonts w:eastAsia="Garamond"/>
          <w:sz w:val="16"/>
        </w:rPr>
        <w:t xml:space="preserve"> </w:t>
      </w:r>
      <w:r w:rsidRPr="00B05B7D">
        <w:rPr>
          <w:sz w:val="16"/>
        </w:rPr>
        <w:t>those</w:t>
      </w:r>
      <w:r w:rsidRPr="00B05B7D">
        <w:rPr>
          <w:rFonts w:eastAsia="Garamond"/>
          <w:sz w:val="16"/>
        </w:rPr>
        <w:t xml:space="preserve"> </w:t>
      </w:r>
      <w:r w:rsidRPr="00B05B7D">
        <w:rPr>
          <w:sz w:val="16"/>
        </w:rPr>
        <w:t>lines,</w:t>
      </w:r>
      <w:r w:rsidRPr="00B05B7D">
        <w:rPr>
          <w:rFonts w:eastAsia="Garamond"/>
          <w:sz w:val="16"/>
        </w:rPr>
        <w:t xml:space="preserve"> </w:t>
      </w:r>
      <w:r w:rsidRPr="00B05B7D">
        <w:rPr>
          <w:sz w:val="16"/>
        </w:rPr>
        <w:t>so</w:t>
      </w:r>
      <w:r w:rsidRPr="00B05B7D">
        <w:rPr>
          <w:rFonts w:eastAsia="Garamond"/>
          <w:sz w:val="16"/>
        </w:rPr>
        <w:t xml:space="preserve"> </w:t>
      </w:r>
      <w:r w:rsidRPr="00B05B7D">
        <w:rPr>
          <w:sz w:val="16"/>
        </w:rPr>
        <w:t>they</w:t>
      </w:r>
      <w:r w:rsidRPr="00B05B7D">
        <w:rPr>
          <w:rFonts w:eastAsia="Garamond"/>
          <w:sz w:val="16"/>
        </w:rPr>
        <w:t xml:space="preserve"> </w:t>
      </w:r>
      <w:r w:rsidRPr="00B05B7D">
        <w:rPr>
          <w:sz w:val="16"/>
        </w:rPr>
        <w:t>would</w:t>
      </w:r>
      <w:r w:rsidRPr="00B05B7D">
        <w:rPr>
          <w:rFonts w:eastAsia="Garamond"/>
          <w:sz w:val="16"/>
        </w:rPr>
        <w:t xml:space="preserve"> </w:t>
      </w:r>
      <w:r w:rsidRPr="00B05B7D">
        <w:rPr>
          <w:sz w:val="16"/>
        </w:rPr>
        <w:t>pose</w:t>
      </w:r>
      <w:r w:rsidRPr="00B05B7D">
        <w:rPr>
          <w:rFonts w:eastAsia="Garamond"/>
          <w:sz w:val="16"/>
        </w:rPr>
        <w:t xml:space="preserve"> </w:t>
      </w:r>
      <w:r w:rsidRPr="00B05B7D">
        <w:rPr>
          <w:sz w:val="16"/>
        </w:rPr>
        <w:t>no</w:t>
      </w:r>
      <w:r w:rsidRPr="00B05B7D">
        <w:rPr>
          <w:rFonts w:eastAsia="Garamond"/>
          <w:sz w:val="16"/>
        </w:rPr>
        <w:t xml:space="preserve"> </w:t>
      </w:r>
      <w:r w:rsidRPr="00B05B7D">
        <w:rPr>
          <w:sz w:val="16"/>
        </w:rPr>
        <w:t>problem</w:t>
      </w:r>
      <w:r w:rsidRPr="00B05B7D">
        <w:rPr>
          <w:rFonts w:eastAsia="Garamond"/>
          <w:sz w:val="16"/>
        </w:rPr>
        <w:t xml:space="preserve"> </w:t>
      </w:r>
      <w:r w:rsidRPr="00B05B7D">
        <w:rPr>
          <w:sz w:val="16"/>
        </w:rPr>
        <w:t>for</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scholar,</w:t>
      </w:r>
      <w:r w:rsidRPr="00B05B7D">
        <w:rPr>
          <w:rFonts w:eastAsia="Garamond"/>
          <w:sz w:val="16"/>
        </w:rPr>
        <w:t xml:space="preserve"> </w:t>
      </w:r>
      <w:r w:rsidRPr="00B05B7D">
        <w:rPr>
          <w:sz w:val="16"/>
        </w:rPr>
        <w:t>an</w:t>
      </w:r>
      <w:r w:rsidRPr="00B05B7D">
        <w:rPr>
          <w:rFonts w:eastAsia="Garamond"/>
          <w:sz w:val="16"/>
        </w:rPr>
        <w:t xml:space="preserve"> </w:t>
      </w:r>
      <w:r w:rsidRPr="00B05B7D">
        <w:rPr>
          <w:sz w:val="16"/>
        </w:rPr>
        <w:t>activist,</w:t>
      </w:r>
      <w:r w:rsidRPr="00B05B7D">
        <w:rPr>
          <w:rFonts w:eastAsia="Garamond"/>
          <w:sz w:val="16"/>
        </w:rPr>
        <w:t xml:space="preserve"> </w:t>
      </w:r>
      <w:r w:rsidRPr="00B05B7D">
        <w:rPr>
          <w:sz w:val="16"/>
        </w:rPr>
        <w:t>or</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filmmaker.</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yet,</w:t>
      </w:r>
      <w:r w:rsidRPr="00B05B7D">
        <w:rPr>
          <w:rFonts w:eastAsia="Garamond"/>
          <w:sz w:val="16"/>
        </w:rPr>
        <w:t xml:space="preserve"> </w:t>
      </w:r>
      <w:r w:rsidRPr="00B05B7D">
        <w:rPr>
          <w:sz w:val="16"/>
        </w:rPr>
        <w:t>what</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also</w:t>
      </w:r>
      <w:r w:rsidRPr="00B05B7D">
        <w:rPr>
          <w:rFonts w:eastAsia="Garamond"/>
          <w:sz w:val="16"/>
        </w:rPr>
        <w:t xml:space="preserve"> </w:t>
      </w:r>
      <w:r w:rsidRPr="00B05B7D">
        <w:rPr>
          <w:sz w:val="16"/>
        </w:rPr>
        <w:t>clear</w:t>
      </w:r>
      <w:r w:rsidRPr="00B05B7D">
        <w:rPr>
          <w:rFonts w:eastAsia="Garamond"/>
          <w:sz w:val="16"/>
        </w:rPr>
        <w:t>—</w:t>
      </w:r>
      <w:r w:rsidRPr="00B05B7D">
        <w:rPr>
          <w:sz w:val="16"/>
        </w:rPr>
        <w:t>if</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filmographies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socially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politically</w:t>
      </w:r>
      <w:r w:rsidRPr="00B05B7D">
        <w:rPr>
          <w:rFonts w:eastAsia="Garamond"/>
          <w:sz w:val="16"/>
        </w:rPr>
        <w:t xml:space="preserve"> </w:t>
      </w:r>
      <w:r w:rsidRPr="00B05B7D">
        <w:rPr>
          <w:sz w:val="16"/>
        </w:rPr>
        <w:t>engaged</w:t>
      </w:r>
      <w:r w:rsidRPr="00B05B7D">
        <w:rPr>
          <w:rFonts w:eastAsia="Garamond"/>
          <w:sz w:val="16"/>
        </w:rPr>
        <w:t xml:space="preserve"> </w:t>
      </w:r>
      <w:r w:rsidRPr="00B05B7D">
        <w:rPr>
          <w:sz w:val="16"/>
        </w:rPr>
        <w:t>directors,</w:t>
      </w:r>
      <w:r w:rsidRPr="00B05B7D">
        <w:rPr>
          <w:rFonts w:eastAsia="Garamond"/>
          <w:sz w:val="16"/>
        </w:rPr>
        <w:t xml:space="preserve"> </w:t>
      </w:r>
      <w:r w:rsidRPr="00B05B7D">
        <w:rPr>
          <w:sz w:val="16"/>
        </w:rPr>
        <w:t>the</w:t>
      </w:r>
      <w:r w:rsidRPr="00B05B7D">
        <w:rPr>
          <w:rFonts w:eastAsia="Garamond"/>
          <w:sz w:val="16"/>
        </w:rPr>
        <w:t xml:space="preserve"> </w:t>
      </w:r>
      <w:r w:rsidRPr="00B05B7D">
        <w:rPr>
          <w:rStyle w:val="IntenseEmphasis"/>
        </w:rPr>
        <w:t>archive</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progressive</w:t>
      </w:r>
      <w:r w:rsidRPr="00B05B7D">
        <w:rPr>
          <w:rStyle w:val="IntenseEmphasis"/>
          <w:rFonts w:eastAsia="Garamond"/>
        </w:rPr>
        <w:t xml:space="preserve"> </w:t>
      </w:r>
      <w:r w:rsidRPr="00B05B7D">
        <w:rPr>
          <w:rStyle w:val="IntenseEmphasis"/>
        </w:rPr>
        <w:t>scholars,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plethora</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Left-wing</w:t>
      </w:r>
      <w:r w:rsidRPr="00B05B7D">
        <w:rPr>
          <w:rStyle w:val="IntenseEmphasis"/>
          <w:rFonts w:eastAsia="Garamond"/>
        </w:rPr>
        <w:t xml:space="preserve"> </w:t>
      </w:r>
      <w:r w:rsidRPr="00B05B7D">
        <w:rPr>
          <w:rStyle w:val="IntenseEmphasis"/>
        </w:rPr>
        <w:t>broadsides</w:t>
      </w:r>
      <w:r w:rsidRPr="00B05B7D">
        <w:rPr>
          <w:rStyle w:val="IntenseEmphasis"/>
          <w:rFonts w:eastAsia="Garamond"/>
        </w:rPr>
        <w:t xml:space="preserve"> </w:t>
      </w:r>
      <w:r w:rsidRPr="00B05B7D">
        <w:rPr>
          <w:rStyle w:val="IntenseEmphasis"/>
        </w:rPr>
        <w:t>are</w:t>
      </w:r>
      <w:r w:rsidRPr="00B05B7D">
        <w:rPr>
          <w:rStyle w:val="IntenseEmphasis"/>
          <w:rFonts w:eastAsia="Garamond"/>
        </w:rPr>
        <w:t xml:space="preserve"> </w:t>
      </w:r>
      <w:r w:rsidRPr="00B05B7D">
        <w:rPr>
          <w:rStyle w:val="IntenseEmphasis"/>
        </w:rPr>
        <w:t>anything</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go</w:t>
      </w:r>
      <w:r w:rsidRPr="00B05B7D">
        <w:rPr>
          <w:rStyle w:val="IntenseEmphasis"/>
          <w:rFonts w:eastAsia="Garamond"/>
        </w:rPr>
        <w:t xml:space="preserve"> </w:t>
      </w:r>
      <w:r w:rsidRPr="00B05B7D">
        <w:rPr>
          <w:rStyle w:val="IntenseEmphasis"/>
        </w:rPr>
        <w:t>by</w:t>
      </w:r>
      <w:r w:rsidRPr="00B05B7D">
        <w:rPr>
          <w:rStyle w:val="IntenseEmphasis"/>
          <w:rFonts w:eastAsia="Garamond"/>
        </w:rPr>
        <w:t>—</w:t>
      </w:r>
      <w:r w:rsidRPr="00B05B7D">
        <w:rPr>
          <w:rStyle w:val="IntenseEmphasis"/>
        </w:rPr>
        <w:t>is</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IntenseEmphasis"/>
        </w:rPr>
        <w:t>what</w:t>
      </w:r>
      <w:r w:rsidRPr="00B05B7D">
        <w:rPr>
          <w:rStyle w:val="IntenseEmphasis"/>
          <w:rFonts w:eastAsia="Garamond"/>
        </w:rPr>
        <w:t xml:space="preserve"> </w:t>
      </w:r>
      <w:r w:rsidRPr="00B05B7D">
        <w:rPr>
          <w:rStyle w:val="IntenseEmphasis"/>
        </w:rPr>
        <w:t>can</w:t>
      </w:r>
      <w:r w:rsidRPr="00B05B7D">
        <w:rPr>
          <w:rStyle w:val="IntenseEmphasis"/>
          <w:rFonts w:eastAsia="Garamond"/>
        </w:rPr>
        <w:t xml:space="preserve"> </w:t>
      </w:r>
      <w:r w:rsidRPr="00B05B7D">
        <w:rPr>
          <w:rStyle w:val="IntenseEmphasis"/>
        </w:rPr>
        <w:t>so</w:t>
      </w:r>
      <w:r w:rsidRPr="00B05B7D">
        <w:rPr>
          <w:rStyle w:val="IntenseEmphasis"/>
          <w:rFonts w:eastAsia="Garamond"/>
        </w:rPr>
        <w:t xml:space="preserve"> </w:t>
      </w:r>
      <w:r w:rsidRPr="00B05B7D">
        <w:rPr>
          <w:rStyle w:val="IntenseEmphasis"/>
        </w:rPr>
        <w:t>easily</w:t>
      </w:r>
      <w:r w:rsidRPr="00B05B7D">
        <w:rPr>
          <w:rStyle w:val="IntenseEmphasis"/>
          <w:rFonts w:eastAsia="Garamond"/>
        </w:rPr>
        <w:t xml:space="preserve"> </w:t>
      </w:r>
      <w:r w:rsidRPr="00B05B7D">
        <w:rPr>
          <w:rStyle w:val="IntenseEmphasis"/>
        </w:rPr>
        <w:t>be</w:t>
      </w:r>
      <w:r w:rsidRPr="00B05B7D">
        <w:rPr>
          <w:rStyle w:val="IntenseEmphasis"/>
          <w:rFonts w:eastAsia="Garamond"/>
        </w:rPr>
        <w:t xml:space="preserve"> </w:t>
      </w:r>
      <w:r w:rsidRPr="00B05B7D">
        <w:rPr>
          <w:rStyle w:val="IntenseEmphasis"/>
        </w:rPr>
        <w:t>spoken</w:t>
      </w:r>
      <w:r w:rsidRPr="00B05B7D">
        <w:rPr>
          <w:rStyle w:val="IntenseEmphasis"/>
          <w:rFonts w:eastAsia="Garamond"/>
        </w:rPr>
        <w:t xml:space="preserve"> </w:t>
      </w:r>
      <w:r w:rsidRPr="00B05B7D">
        <w:rPr>
          <w:rStyle w:val="IntenseEmphasis"/>
        </w:rPr>
        <w:t>is</w:t>
      </w:r>
      <w:r w:rsidRPr="00B05B7D">
        <w:rPr>
          <w:rStyle w:val="IntenseEmphasis"/>
          <w:rFonts w:eastAsia="Garamond"/>
        </w:rPr>
        <w:t xml:space="preserve"> </w:t>
      </w:r>
      <w:r w:rsidRPr="00B05B7D">
        <w:rPr>
          <w:rStyle w:val="IntenseEmphasis"/>
        </w:rPr>
        <w:t>now</w:t>
      </w:r>
      <w:r w:rsidRPr="00B05B7D">
        <w:rPr>
          <w:rStyle w:val="IntenseEmphasis"/>
          <w:rFonts w:eastAsia="Garamond"/>
        </w:rPr>
        <w:t xml:space="preserve"> </w:t>
      </w:r>
      <w:r w:rsidRPr="00B05B7D">
        <w:rPr>
          <w:rStyle w:val="IntenseEmphasis"/>
        </w:rPr>
        <w:t>(five</w:t>
      </w:r>
      <w:r w:rsidRPr="00B05B7D">
        <w:rPr>
          <w:rStyle w:val="IntenseEmphasis"/>
          <w:rFonts w:eastAsia="Garamond"/>
        </w:rPr>
        <w:t xml:space="preserve"> </w:t>
      </w:r>
      <w:r w:rsidRPr="00B05B7D">
        <w:rPr>
          <w:rStyle w:val="IntenseEmphasis"/>
        </w:rPr>
        <w:t>hundred</w:t>
      </w:r>
      <w:r w:rsidRPr="00B05B7D">
        <w:rPr>
          <w:rStyle w:val="IntenseEmphasis"/>
          <w:rFonts w:eastAsia="Garamond"/>
        </w:rPr>
        <w:t xml:space="preserve"> </w:t>
      </w:r>
      <w:r w:rsidRPr="00B05B7D">
        <w:rPr>
          <w:rStyle w:val="IntenseEmphasis"/>
        </w:rPr>
        <w:t>years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two</w:t>
      </w:r>
      <w:r w:rsidRPr="00B05B7D">
        <w:rPr>
          <w:rStyle w:val="IntenseEmphasis"/>
          <w:rFonts w:eastAsia="Garamond"/>
        </w:rPr>
        <w:t xml:space="preserve"> </w:t>
      </w:r>
      <w:r w:rsidRPr="00B05B7D">
        <w:rPr>
          <w:rStyle w:val="IntenseEmphasis"/>
        </w:rPr>
        <w:t>hundred</w:t>
      </w:r>
      <w:r w:rsidRPr="00B05B7D">
        <w:rPr>
          <w:rStyle w:val="IntenseEmphasis"/>
          <w:rFonts w:eastAsia="Garamond"/>
        </w:rPr>
        <w:t xml:space="preserve"> </w:t>
      </w:r>
      <w:r w:rsidRPr="00B05B7D">
        <w:rPr>
          <w:rStyle w:val="IntenseEmphasis"/>
        </w:rPr>
        <w:t>fifty</w:t>
      </w:r>
      <w:r w:rsidRPr="00B05B7D">
        <w:rPr>
          <w:rStyle w:val="IntenseEmphasis"/>
          <w:rFonts w:eastAsia="Garamond"/>
        </w:rPr>
        <w:t xml:space="preserve"> </w:t>
      </w:r>
      <w:r w:rsidRPr="00B05B7D">
        <w:rPr>
          <w:rStyle w:val="IntenseEmphasis"/>
        </w:rPr>
        <w:t>million</w:t>
      </w:r>
      <w:r w:rsidRPr="00B05B7D">
        <w:rPr>
          <w:rStyle w:val="IntenseEmphasis"/>
          <w:rFonts w:eastAsia="Garamond"/>
        </w:rPr>
        <w:t xml:space="preserve"> </w:t>
      </w:r>
      <w:r w:rsidRPr="00B05B7D">
        <w:rPr>
          <w:rStyle w:val="IntenseEmphasis"/>
        </w:rPr>
        <w:t>Settlers/Masters</w:t>
      </w:r>
      <w:r w:rsidRPr="00B05B7D">
        <w:rPr>
          <w:rStyle w:val="IntenseEmphasis"/>
          <w:rFonts w:eastAsia="Garamond"/>
        </w:rPr>
        <w:t xml:space="preserve"> </w:t>
      </w:r>
      <w:r w:rsidRPr="00B05B7D">
        <w:rPr>
          <w:rStyle w:val="IntenseEmphasis"/>
        </w:rPr>
        <w:t>on)</w:t>
      </w:r>
      <w:r w:rsidRPr="00B05B7D">
        <w:rPr>
          <w:rStyle w:val="IntenseEmphasis"/>
          <w:rFonts w:eastAsia="Garamond"/>
        </w:rPr>
        <w:t xml:space="preserve"> </w:t>
      </w:r>
      <w:r w:rsidRPr="00B05B7D">
        <w:rPr>
          <w:rStyle w:val="IntenseEmphasis"/>
        </w:rPr>
        <w:t>so</w:t>
      </w:r>
      <w:r w:rsidRPr="00B05B7D">
        <w:rPr>
          <w:rStyle w:val="IntenseEmphasis"/>
          <w:rFonts w:eastAsia="Garamond"/>
        </w:rPr>
        <w:t xml:space="preserve"> </w:t>
      </w:r>
      <w:r w:rsidRPr="00B05B7D">
        <w:rPr>
          <w:rStyle w:val="IntenseEmphasis"/>
        </w:rPr>
        <w:t>ubiquitously</w:t>
      </w:r>
      <w:r w:rsidRPr="00B05B7D">
        <w:rPr>
          <w:rStyle w:val="IntenseEmphasis"/>
          <w:rFonts w:eastAsia="Garamond"/>
        </w:rPr>
        <w:t xml:space="preserve"> </w:t>
      </w:r>
      <w:r w:rsidRPr="00B05B7D">
        <w:rPr>
          <w:rStyle w:val="IntenseEmphasis"/>
        </w:rPr>
        <w:t>unspoken</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IntenseEmphasis"/>
        </w:rPr>
        <w:t>these</w:t>
      </w:r>
      <w:r w:rsidRPr="00B05B7D">
        <w:rPr>
          <w:rStyle w:val="IntenseEmphasis"/>
          <w:rFonts w:eastAsia="Garamond"/>
        </w:rPr>
        <w:t xml:space="preserve"> </w:t>
      </w:r>
      <w:r w:rsidRPr="00B05B7D">
        <w:rPr>
          <w:rStyle w:val="IntenseEmphasis"/>
        </w:rPr>
        <w:t>two</w:t>
      </w:r>
      <w:r w:rsidRPr="00B05B7D">
        <w:rPr>
          <w:rStyle w:val="IntenseEmphasis"/>
          <w:rFonts w:eastAsia="Garamond"/>
        </w:rPr>
        <w:t xml:space="preserve"> </w:t>
      </w:r>
      <w:r w:rsidRPr="00B05B7D">
        <w:rPr>
          <w:rStyle w:val="IntenseEmphasis"/>
        </w:rPr>
        <w:t>simple</w:t>
      </w:r>
      <w:r w:rsidRPr="00B05B7D">
        <w:rPr>
          <w:rStyle w:val="IntenseEmphasis"/>
          <w:rFonts w:eastAsia="Garamond"/>
        </w:rPr>
        <w:t xml:space="preserve"> </w:t>
      </w:r>
      <w:r w:rsidRPr="00B05B7D">
        <w:rPr>
          <w:rStyle w:val="IntenseEmphasis"/>
        </w:rPr>
        <w:t>sentences,</w:t>
      </w:r>
      <w:r w:rsidRPr="00B05B7D">
        <w:rPr>
          <w:rStyle w:val="IntenseEmphasis"/>
          <w:rFonts w:eastAsia="Garamond"/>
        </w:rPr>
        <w:t xml:space="preserve"> </w:t>
      </w:r>
      <w:r w:rsidRPr="00B05B7D">
        <w:rPr>
          <w:rStyle w:val="IntenseEmphasis"/>
        </w:rPr>
        <w:t>these</w:t>
      </w:r>
      <w:r w:rsidRPr="00B05B7D">
        <w:rPr>
          <w:rStyle w:val="IntenseEmphasis"/>
          <w:rFonts w:eastAsia="Garamond"/>
        </w:rPr>
        <w:t xml:space="preserve"> </w:t>
      </w:r>
      <w:r w:rsidRPr="00B05B7D">
        <w:rPr>
          <w:rStyle w:val="IntenseEmphasis"/>
        </w:rPr>
        <w:t>thirteen</w:t>
      </w:r>
      <w:r w:rsidRPr="00B05B7D">
        <w:rPr>
          <w:rStyle w:val="IntenseEmphasis"/>
          <w:rFonts w:eastAsia="Garamond"/>
        </w:rPr>
        <w:t xml:space="preserve"> </w:t>
      </w:r>
      <w:r w:rsidRPr="00B05B7D">
        <w:rPr>
          <w:rStyle w:val="IntenseEmphasis"/>
        </w:rPr>
        <w:t>words</w:t>
      </w:r>
      <w:r w:rsidRPr="00B05B7D">
        <w:rPr>
          <w:rStyle w:val="IntenseEmphasis"/>
          <w:rFonts w:eastAsia="Garamond"/>
        </w:rPr>
        <w:t xml:space="preserve"> </w:t>
      </w:r>
      <w:r w:rsidRPr="00B05B7D">
        <w:rPr>
          <w:rStyle w:val="IntenseEmphasis"/>
        </w:rPr>
        <w:t>not</w:t>
      </w:r>
      <w:r w:rsidRPr="00B05B7D">
        <w:rPr>
          <w:rStyle w:val="IntenseEmphasis"/>
          <w:rFonts w:eastAsia="Garamond"/>
        </w:rPr>
        <w:t xml:space="preserve"> </w:t>
      </w:r>
      <w:r w:rsidRPr="00B05B7D">
        <w:rPr>
          <w:rStyle w:val="IntenseEmphasis"/>
        </w:rPr>
        <w:t>only</w:t>
      </w:r>
      <w:r w:rsidRPr="00B05B7D">
        <w:rPr>
          <w:rStyle w:val="IntenseEmphasis"/>
          <w:rFonts w:eastAsia="Garamond"/>
        </w:rPr>
        <w:t xml:space="preserve"> </w:t>
      </w:r>
      <w:r w:rsidRPr="00B05B7D">
        <w:rPr>
          <w:rStyle w:val="IntenseEmphasis"/>
        </w:rPr>
        <w:t>render</w:t>
      </w:r>
      <w:r w:rsidRPr="00B05B7D">
        <w:rPr>
          <w:rStyle w:val="IntenseEmphasis"/>
          <w:rFonts w:eastAsia="Garamond"/>
        </w:rPr>
        <w:t xml:space="preserve"> </w:t>
      </w:r>
      <w:r w:rsidRPr="00B05B7D">
        <w:rPr>
          <w:rStyle w:val="IntenseEmphasis"/>
        </w:rPr>
        <w:t>their</w:t>
      </w:r>
      <w:r w:rsidRPr="00B05B7D">
        <w:rPr>
          <w:rStyle w:val="IntenseEmphasis"/>
          <w:rFonts w:eastAsia="Garamond"/>
        </w:rPr>
        <w:t xml:space="preserve"> </w:t>
      </w:r>
      <w:r w:rsidRPr="00B05B7D">
        <w:rPr>
          <w:rStyle w:val="IntenseEmphasis"/>
        </w:rPr>
        <w:t>speaker</w:t>
      </w:r>
      <w:r w:rsidRPr="00B05B7D">
        <w:rPr>
          <w:rStyle w:val="IntenseEmphasis"/>
          <w:rFonts w:eastAsia="Garamond"/>
        </w:rPr>
        <w:t xml:space="preserve"> “</w:t>
      </w:r>
      <w:r w:rsidRPr="00B05B7D">
        <w:rPr>
          <w:rStyle w:val="IntenseEmphasis"/>
        </w:rPr>
        <w:t>crazy</w:t>
      </w:r>
      <w:r w:rsidRPr="00B05B7D">
        <w:rPr>
          <w:rStyle w:val="IntenseEmphasis"/>
          <w:rFonts w:eastAsia="Garamond"/>
        </w:rPr>
        <w:t xml:space="preserve">” </w:t>
      </w:r>
      <w:r w:rsidRPr="00B05B7D">
        <w:rPr>
          <w:rStyle w:val="IntenseEmphasis"/>
        </w:rPr>
        <w:t>but</w:t>
      </w:r>
      <w:r w:rsidRPr="00B05B7D">
        <w:rPr>
          <w:rStyle w:val="IntenseEmphasis"/>
          <w:rFonts w:eastAsia="Garamond"/>
        </w:rPr>
        <w:t xml:space="preserve"> </w:t>
      </w:r>
      <w:r w:rsidRPr="00B05B7D">
        <w:rPr>
          <w:rStyle w:val="IntenseEmphasis"/>
        </w:rPr>
        <w:t>become</w:t>
      </w:r>
      <w:r w:rsidRPr="00B05B7D">
        <w:rPr>
          <w:rStyle w:val="IntenseEmphasis"/>
          <w:rFonts w:eastAsia="Garamond"/>
        </w:rPr>
        <w:t xml:space="preserve"> </w:t>
      </w:r>
      <w:r w:rsidRPr="00B05B7D">
        <w:rPr>
          <w:rStyle w:val="IntenseEmphasis"/>
        </w:rPr>
        <w:t>themselves</w:t>
      </w:r>
      <w:r w:rsidRPr="00B05B7D">
        <w:rPr>
          <w:rStyle w:val="IntenseEmphasis"/>
          <w:rFonts w:eastAsia="Garamond"/>
        </w:rPr>
        <w:t xml:space="preserve"> </w:t>
      </w:r>
      <w:r w:rsidRPr="00B05B7D">
        <w:rPr>
          <w:rStyle w:val="Emphasis"/>
        </w:rPr>
        <w:t>impossible</w:t>
      </w:r>
      <w:r w:rsidRPr="00B05B7D">
        <w:rPr>
          <w:rStyle w:val="Emphasis"/>
          <w:rFonts w:eastAsia="Garamond"/>
        </w:rPr>
        <w:t xml:space="preserve"> </w:t>
      </w:r>
      <w:r w:rsidRPr="00B05B7D">
        <w:rPr>
          <w:rStyle w:val="Emphasis"/>
        </w:rPr>
        <w:t>to</w:t>
      </w:r>
      <w:r w:rsidRPr="00B05B7D">
        <w:rPr>
          <w:rStyle w:val="Emphasis"/>
          <w:rFonts w:eastAsia="Garamond"/>
        </w:rPr>
        <w:t xml:space="preserve"> </w:t>
      </w:r>
      <w:r w:rsidRPr="00B05B7D">
        <w:rPr>
          <w:rStyle w:val="Emphasis"/>
        </w:rPr>
        <w:t>imagine</w:t>
      </w:r>
      <w:r w:rsidRPr="00B05B7D">
        <w:rPr>
          <w:rStyle w:val="IntenseEmphasis"/>
        </w:rPr>
        <w:t xml:space="preserve">. </w:t>
      </w:r>
      <w:r w:rsidRPr="00B05B7D">
        <w:rPr>
          <w:sz w:val="16"/>
        </w:rPr>
        <w:t>Soon</w:t>
      </w:r>
      <w:r w:rsidRPr="00B05B7D">
        <w:rPr>
          <w:rFonts w:eastAsia="Garamond"/>
          <w:sz w:val="16"/>
        </w:rPr>
        <w:t xml:space="preserve"> </w:t>
      </w:r>
      <w:r w:rsidRPr="00B05B7D">
        <w:rPr>
          <w:sz w:val="16"/>
        </w:rPr>
        <w:t>it</w:t>
      </w:r>
      <w:r w:rsidRPr="00B05B7D">
        <w:rPr>
          <w:rFonts w:eastAsia="Garamond"/>
          <w:sz w:val="16"/>
        </w:rPr>
        <w:t xml:space="preserve"> </w:t>
      </w:r>
      <w:r w:rsidRPr="00B05B7D">
        <w:rPr>
          <w:sz w:val="16"/>
        </w:rPr>
        <w:t>will</w:t>
      </w:r>
      <w:r w:rsidRPr="00B05B7D">
        <w:rPr>
          <w:rFonts w:eastAsia="Garamond"/>
          <w:sz w:val="16"/>
        </w:rPr>
        <w:t xml:space="preserve"> </w:t>
      </w:r>
      <w:r w:rsidRPr="00B05B7D">
        <w:rPr>
          <w:sz w:val="16"/>
        </w:rPr>
        <w:t>be</w:t>
      </w:r>
      <w:r w:rsidRPr="00B05B7D">
        <w:rPr>
          <w:rFonts w:eastAsia="Garamond"/>
          <w:sz w:val="16"/>
        </w:rPr>
        <w:t xml:space="preserve"> </w:t>
      </w:r>
      <w:r w:rsidRPr="00B05B7D">
        <w:rPr>
          <w:sz w:val="16"/>
        </w:rPr>
        <w:t>forty</w:t>
      </w:r>
      <w:r w:rsidRPr="00B05B7D">
        <w:rPr>
          <w:rFonts w:eastAsia="Garamond"/>
          <w:sz w:val="16"/>
        </w:rPr>
        <w:t xml:space="preserve"> </w:t>
      </w:r>
      <w:r w:rsidRPr="00B05B7D">
        <w:rPr>
          <w:sz w:val="16"/>
        </w:rPr>
        <w:t>years</w:t>
      </w:r>
      <w:r w:rsidRPr="00B05B7D">
        <w:rPr>
          <w:rFonts w:eastAsia="Garamond"/>
          <w:sz w:val="16"/>
        </w:rPr>
        <w:t xml:space="preserve"> </w:t>
      </w:r>
      <w:r w:rsidRPr="00B05B7D">
        <w:rPr>
          <w:sz w:val="16"/>
        </w:rPr>
        <w:t>since</w:t>
      </w:r>
      <w:r w:rsidRPr="00B05B7D">
        <w:rPr>
          <w:rFonts w:eastAsia="Garamond"/>
          <w:sz w:val="16"/>
        </w:rPr>
        <w:t xml:space="preserve"> </w:t>
      </w:r>
      <w:r w:rsidRPr="00B05B7D">
        <w:rPr>
          <w:sz w:val="16"/>
        </w:rPr>
        <w:t>radical</w:t>
      </w:r>
      <w:r w:rsidRPr="00B05B7D">
        <w:rPr>
          <w:rFonts w:eastAsia="Garamond"/>
          <w:sz w:val="16"/>
        </w:rPr>
        <w:t xml:space="preserve"> </w:t>
      </w:r>
      <w:r w:rsidRPr="00B05B7D">
        <w:rPr>
          <w:sz w:val="16"/>
        </w:rPr>
        <w:t>politics,</w:t>
      </w:r>
      <w:r w:rsidRPr="00B05B7D">
        <w:rPr>
          <w:rFonts w:eastAsia="Garamond"/>
          <w:sz w:val="16"/>
        </w:rPr>
        <w:t xml:space="preserve"> </w:t>
      </w:r>
      <w:r w:rsidRPr="00B05B7D">
        <w:rPr>
          <w:sz w:val="16"/>
        </w:rPr>
        <w:t>Left-leaning</w:t>
      </w:r>
      <w:r w:rsidRPr="00B05B7D">
        <w:rPr>
          <w:rFonts w:eastAsia="Garamond"/>
          <w:sz w:val="16"/>
        </w:rPr>
        <w:t xml:space="preserve"> </w:t>
      </w:r>
      <w:r w:rsidRPr="00B05B7D">
        <w:rPr>
          <w:sz w:val="16"/>
        </w:rPr>
        <w:t>scholarship,</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socially</w:t>
      </w:r>
      <w:r w:rsidRPr="00B05B7D">
        <w:rPr>
          <w:rFonts w:eastAsia="Garamond"/>
          <w:sz w:val="16"/>
        </w:rPr>
        <w:t xml:space="preserve"> </w:t>
      </w:r>
      <w:r w:rsidRPr="00B05B7D">
        <w:rPr>
          <w:sz w:val="16"/>
        </w:rPr>
        <w:t>engaged</w:t>
      </w:r>
      <w:r w:rsidRPr="00B05B7D">
        <w:rPr>
          <w:rFonts w:eastAsia="Garamond"/>
          <w:sz w:val="16"/>
        </w:rPr>
        <w:t xml:space="preserve"> </w:t>
      </w:r>
      <w:r w:rsidRPr="00B05B7D">
        <w:rPr>
          <w:sz w:val="16"/>
        </w:rPr>
        <w:t>feature</w:t>
      </w:r>
      <w:r w:rsidRPr="00B05B7D">
        <w:rPr>
          <w:rFonts w:eastAsia="Garamond"/>
          <w:sz w:val="16"/>
        </w:rPr>
        <w:t xml:space="preserve"> </w:t>
      </w:r>
      <w:r w:rsidRPr="00B05B7D">
        <w:rPr>
          <w:sz w:val="16"/>
        </w:rPr>
        <w:t>films</w:t>
      </w:r>
      <w:r w:rsidRPr="00B05B7D">
        <w:rPr>
          <w:rFonts w:eastAsia="Garamond"/>
          <w:sz w:val="16"/>
        </w:rPr>
        <w:t xml:space="preserve"> </w:t>
      </w:r>
      <w:r w:rsidRPr="00B05B7D">
        <w:rPr>
          <w:sz w:val="16"/>
        </w:rPr>
        <w:t>began</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speak</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unspeakable.</w:t>
      </w:r>
      <w:r w:rsidRPr="00B05B7D">
        <w:rPr>
          <w:rFonts w:eastAsia="Garamond"/>
          <w:sz w:val="16"/>
        </w:rPr>
        <w:t xml:space="preserve"> </w:t>
      </w:r>
      <w:r w:rsidRPr="00B05B7D">
        <w:rPr>
          <w:rStyle w:val="StyleUnderline"/>
        </w:rPr>
        <w:t>In the 1960s and early 1970s</w:t>
      </w:r>
      <w:r w:rsidRPr="00B05B7D">
        <w:rPr>
          <w:rFonts w:eastAsia="Garamond"/>
          <w:sz w:val="16"/>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questions</w:t>
      </w:r>
      <w:r w:rsidRPr="00B05B7D">
        <w:rPr>
          <w:rStyle w:val="IntenseEmphasis"/>
          <w:rFonts w:eastAsia="Garamond"/>
          <w:highlight w:val="green"/>
        </w:rPr>
        <w:t xml:space="preserve"> </w:t>
      </w:r>
      <w:r w:rsidRPr="00B05B7D">
        <w:rPr>
          <w:rStyle w:val="IntenseEmphasis"/>
          <w:highlight w:val="green"/>
        </w:rPr>
        <w:t>asked</w:t>
      </w:r>
      <w:r w:rsidRPr="00B05B7D">
        <w:rPr>
          <w:rStyle w:val="IntenseEmphasis"/>
          <w:rFonts w:eastAsia="Garamond"/>
          <w:highlight w:val="green"/>
        </w:rPr>
        <w:t xml:space="preserve"> </w:t>
      </w:r>
      <w:r w:rsidRPr="00B05B7D">
        <w:rPr>
          <w:rStyle w:val="IntenseEmphasis"/>
          <w:highlight w:val="green"/>
        </w:rPr>
        <w:t>by</w:t>
      </w:r>
      <w:r w:rsidRPr="00B05B7D">
        <w:rPr>
          <w:rStyle w:val="IntenseEmphasis"/>
          <w:rFonts w:eastAsia="Garamond"/>
          <w:highlight w:val="green"/>
        </w:rPr>
        <w:t xml:space="preserve"> </w:t>
      </w:r>
      <w:r w:rsidRPr="00B05B7D">
        <w:rPr>
          <w:rStyle w:val="IntenseEmphasis"/>
          <w:highlight w:val="green"/>
        </w:rPr>
        <w:t>radical</w:t>
      </w:r>
      <w:r w:rsidRPr="00B05B7D">
        <w:rPr>
          <w:rStyle w:val="IntenseEmphasis"/>
          <w:rFonts w:eastAsia="Garamond"/>
          <w:highlight w:val="green"/>
        </w:rPr>
        <w:t xml:space="preserve"> </w:t>
      </w:r>
      <w:r w:rsidRPr="00B05B7D">
        <w:rPr>
          <w:rStyle w:val="IntenseEmphasis"/>
        </w:rPr>
        <w:t>politics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highlight w:val="green"/>
        </w:rPr>
        <w:t>scholarship</w:t>
      </w:r>
      <w:r w:rsidRPr="00B05B7D">
        <w:rPr>
          <w:rStyle w:val="IntenseEmphasis"/>
          <w:rFonts w:eastAsia="Garamond"/>
          <w:highlight w:val="green"/>
        </w:rPr>
        <w:t xml:space="preserve"> </w:t>
      </w:r>
      <w:r w:rsidRPr="00B05B7D">
        <w:rPr>
          <w:rStyle w:val="IntenseEmphasis"/>
          <w:highlight w:val="green"/>
        </w:rPr>
        <w:t>were</w:t>
      </w:r>
      <w:r w:rsidRPr="00B05B7D">
        <w:rPr>
          <w:rStyle w:val="IntenseEmphasis"/>
          <w:rFonts w:eastAsia="Garamond"/>
          <w:highlight w:val="green"/>
        </w:rPr>
        <w:t xml:space="preserve"> </w:t>
      </w:r>
      <w:r w:rsidRPr="00B05B7D">
        <w:rPr>
          <w:rStyle w:val="IntenseEmphasis"/>
          <w:highlight w:val="green"/>
        </w:rPr>
        <w:t>not</w:t>
      </w:r>
      <w:r w:rsidRPr="00B05B7D">
        <w:rPr>
          <w:rStyle w:val="IntenseEmphasis"/>
          <w:rFonts w:eastAsia="Garamond"/>
          <w:highlight w:val="green"/>
        </w:rPr>
        <w:t xml:space="preserve"> “</w:t>
      </w:r>
      <w:r w:rsidRPr="00B05B7D">
        <w:rPr>
          <w:rStyle w:val="IntenseEmphasis"/>
          <w:highlight w:val="green"/>
        </w:rPr>
        <w:t>Should</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U.S.</w:t>
      </w:r>
      <w:r w:rsidRPr="00B05B7D">
        <w:rPr>
          <w:rStyle w:val="IntenseEmphasis"/>
          <w:rFonts w:eastAsia="Garamond"/>
          <w:highlight w:val="green"/>
        </w:rPr>
        <w:t xml:space="preserve"> </w:t>
      </w:r>
      <w:r w:rsidRPr="00B05B7D">
        <w:rPr>
          <w:rStyle w:val="IntenseEmphasis"/>
          <w:highlight w:val="green"/>
        </w:rPr>
        <w:t>be</w:t>
      </w:r>
      <w:r w:rsidRPr="00B05B7D">
        <w:rPr>
          <w:rStyle w:val="IntenseEmphasis"/>
          <w:rFonts w:eastAsia="Garamond"/>
          <w:highlight w:val="green"/>
        </w:rPr>
        <w:t xml:space="preserve"> </w:t>
      </w:r>
      <w:r w:rsidRPr="00B05B7D">
        <w:rPr>
          <w:rStyle w:val="IntenseEmphasis"/>
          <w:highlight w:val="green"/>
        </w:rPr>
        <w:t>overthrown?</w:t>
      </w:r>
      <w:r w:rsidRPr="00B05B7D">
        <w:rPr>
          <w:rStyle w:val="IntenseEmphasis"/>
          <w:rFonts w:eastAsia="Garamond"/>
        </w:rPr>
        <w:t xml:space="preserve">” </w:t>
      </w:r>
      <w:r w:rsidRPr="00B05B7D">
        <w:rPr>
          <w:rStyle w:val="IntenseEmphasis"/>
        </w:rPr>
        <w:t>or</w:t>
      </w:r>
      <w:r w:rsidRPr="00B05B7D">
        <w:rPr>
          <w:rStyle w:val="IntenseEmphasis"/>
          <w:rFonts w:eastAsia="Garamond"/>
        </w:rPr>
        <w:t xml:space="preserve"> </w:t>
      </w:r>
      <w:r w:rsidRPr="00B05B7D">
        <w:rPr>
          <w:rStyle w:val="IntenseEmphasis"/>
        </w:rPr>
        <w:t>even</w:t>
      </w:r>
      <w:r w:rsidRPr="00B05B7D">
        <w:rPr>
          <w:rStyle w:val="IntenseEmphasis"/>
          <w:rFonts w:eastAsia="Garamond"/>
        </w:rPr>
        <w:t xml:space="preserve"> “</w:t>
      </w:r>
      <w:r w:rsidRPr="00B05B7D">
        <w:rPr>
          <w:rStyle w:val="IntenseEmphasis"/>
        </w:rPr>
        <w:t>Would</w:t>
      </w:r>
      <w:r w:rsidRPr="00B05B7D">
        <w:rPr>
          <w:rStyle w:val="IntenseEmphasis"/>
          <w:rFonts w:eastAsia="Garamond"/>
        </w:rPr>
        <w:t xml:space="preserve"> </w:t>
      </w:r>
      <w:r w:rsidRPr="00B05B7D">
        <w:rPr>
          <w:rStyle w:val="IntenseEmphasis"/>
        </w:rPr>
        <w:t>it</w:t>
      </w:r>
      <w:r w:rsidRPr="00B05B7D">
        <w:rPr>
          <w:rStyle w:val="IntenseEmphasis"/>
          <w:rFonts w:eastAsia="Garamond"/>
        </w:rPr>
        <w:t xml:space="preserve"> </w:t>
      </w:r>
      <w:r w:rsidRPr="00B05B7D">
        <w:rPr>
          <w:rStyle w:val="IntenseEmphasis"/>
        </w:rPr>
        <w:t>be</w:t>
      </w:r>
      <w:r w:rsidRPr="00B05B7D">
        <w:rPr>
          <w:rStyle w:val="IntenseEmphasis"/>
          <w:rFonts w:eastAsia="Garamond"/>
        </w:rPr>
        <w:t xml:space="preserve"> </w:t>
      </w:r>
      <w:r w:rsidRPr="00B05B7D">
        <w:rPr>
          <w:rStyle w:val="IntenseEmphasis"/>
        </w:rPr>
        <w:t>overthrown?</w:t>
      </w:r>
      <w:r w:rsidRPr="00B05B7D">
        <w:rPr>
          <w:rStyle w:val="IntenseEmphasis"/>
          <w:rFonts w:eastAsia="Garamond"/>
        </w:rPr>
        <w:t xml:space="preserve">” </w:t>
      </w:r>
      <w:r w:rsidRPr="00B05B7D">
        <w:rPr>
          <w:rStyle w:val="IntenseEmphasis"/>
          <w:highlight w:val="green"/>
        </w:rPr>
        <w:t>but</w:t>
      </w:r>
      <w:r w:rsidRPr="00B05B7D">
        <w:rPr>
          <w:rStyle w:val="IntenseEmphasis"/>
          <w:rFonts w:eastAsia="Garamond"/>
          <w:highlight w:val="green"/>
        </w:rPr>
        <w:t xml:space="preserve"> </w:t>
      </w:r>
      <w:r w:rsidRPr="00B05B7D">
        <w:rPr>
          <w:rStyle w:val="IntenseEmphasis"/>
          <w:highlight w:val="green"/>
        </w:rPr>
        <w:t>rather</w:t>
      </w:r>
      <w:r w:rsidRPr="00B05B7D">
        <w:rPr>
          <w:rStyle w:val="IntenseEmphasis"/>
          <w:rFonts w:eastAsia="Garamond"/>
          <w:highlight w:val="green"/>
        </w:rPr>
        <w:t xml:space="preserve"> </w:t>
      </w:r>
      <w:r w:rsidRPr="00B05B7D">
        <w:rPr>
          <w:rStyle w:val="IntenseEmphasis"/>
          <w:highlight w:val="green"/>
        </w:rPr>
        <w:t>when</w:t>
      </w:r>
      <w:r w:rsidRPr="00B05B7D">
        <w:rPr>
          <w:rStyle w:val="IntenseEmphasis"/>
          <w:rFonts w:eastAsia="Garamond"/>
          <w:highlight w:val="green"/>
        </w:rPr>
        <w:t xml:space="preserve"> </w:t>
      </w:r>
      <w:r w:rsidRPr="00B05B7D">
        <w:rPr>
          <w:rStyle w:val="IntenseEmphasis"/>
          <w:highlight w:val="green"/>
        </w:rPr>
        <w:t>and</w:t>
      </w:r>
      <w:r w:rsidRPr="00B05B7D">
        <w:rPr>
          <w:rStyle w:val="IntenseEmphasis"/>
          <w:rFonts w:eastAsia="Garamond"/>
          <w:highlight w:val="green"/>
        </w:rPr>
        <w:t xml:space="preserve"> </w:t>
      </w:r>
      <w:r w:rsidRPr="00B05B7D">
        <w:rPr>
          <w:rStyle w:val="IntenseEmphasis"/>
          <w:highlight w:val="green"/>
        </w:rPr>
        <w:t>how</w:t>
      </w:r>
      <w:r w:rsidRPr="00B05B7D">
        <w:rPr>
          <w:rFonts w:eastAsia="Garamond"/>
          <w:sz w:val="16"/>
        </w:rPr>
        <w:t>—</w:t>
      </w:r>
      <w:r w:rsidRPr="00B05B7D">
        <w:rPr>
          <w:sz w:val="16"/>
        </w:rPr>
        <w:t>and,</w:t>
      </w:r>
      <w:r w:rsidRPr="00B05B7D">
        <w:rPr>
          <w:rFonts w:eastAsia="Garamond"/>
          <w:sz w:val="16"/>
        </w:rPr>
        <w:t xml:space="preserve"> </w:t>
      </w:r>
      <w:r w:rsidRPr="00B05B7D">
        <w:rPr>
          <w:sz w:val="16"/>
        </w:rPr>
        <w:t>for</w:t>
      </w:r>
      <w:r w:rsidRPr="00B05B7D">
        <w:rPr>
          <w:rFonts w:eastAsia="Garamond"/>
          <w:sz w:val="16"/>
        </w:rPr>
        <w:t xml:space="preserve"> </w:t>
      </w:r>
      <w:r w:rsidRPr="00B05B7D">
        <w:rPr>
          <w:sz w:val="16"/>
        </w:rPr>
        <w:t>some,</w:t>
      </w:r>
      <w:r w:rsidRPr="00B05B7D">
        <w:rPr>
          <w:rFonts w:eastAsia="Garamond"/>
          <w:sz w:val="16"/>
        </w:rPr>
        <w:t xml:space="preserve"> </w:t>
      </w:r>
      <w:r w:rsidRPr="00B05B7D">
        <w:rPr>
          <w:sz w:val="16"/>
        </w:rPr>
        <w:t>what</w:t>
      </w:r>
      <w:r w:rsidRPr="00B05B7D">
        <w:rPr>
          <w:rFonts w:eastAsia="Garamond"/>
          <w:sz w:val="16"/>
        </w:rPr>
        <w:t>—</w:t>
      </w:r>
      <w:r w:rsidRPr="00B05B7D">
        <w:rPr>
          <w:rStyle w:val="IntenseEmphasis"/>
        </w:rPr>
        <w:t>would</w:t>
      </w:r>
      <w:r w:rsidRPr="00B05B7D">
        <w:rPr>
          <w:rStyle w:val="IntenseEmphasis"/>
          <w:rFonts w:eastAsia="Garamond"/>
        </w:rPr>
        <w:t xml:space="preserve"> </w:t>
      </w:r>
      <w:r w:rsidRPr="00B05B7D">
        <w:rPr>
          <w:rStyle w:val="IntenseEmphasis"/>
        </w:rPr>
        <w:t>come</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its</w:t>
      </w:r>
      <w:r w:rsidRPr="00B05B7D">
        <w:rPr>
          <w:rStyle w:val="IntenseEmphasis"/>
          <w:rFonts w:eastAsia="Garamond"/>
        </w:rPr>
        <w:t xml:space="preserve"> </w:t>
      </w:r>
      <w:r w:rsidRPr="00B05B7D">
        <w:rPr>
          <w:rStyle w:val="IntenseEmphasis"/>
        </w:rPr>
        <w:t>wake.</w:t>
      </w:r>
      <w:r w:rsidRPr="00B05B7D">
        <w:rPr>
          <w:rStyle w:val="IntenseEmphasis"/>
          <w:rFonts w:eastAsia="Garamond"/>
        </w:rPr>
        <w:t xml:space="preserve"> </w:t>
      </w:r>
      <w:r w:rsidRPr="00B05B7D">
        <w:rPr>
          <w:rStyle w:val="IntenseEmphasis"/>
        </w:rPr>
        <w:t>Those</w:t>
      </w:r>
      <w:r w:rsidRPr="00B05B7D">
        <w:rPr>
          <w:rStyle w:val="IntenseEmphasis"/>
          <w:rFonts w:eastAsia="Garamond"/>
        </w:rPr>
        <w:t xml:space="preserve"> </w:t>
      </w:r>
      <w:r w:rsidRPr="00B05B7D">
        <w:rPr>
          <w:rStyle w:val="IntenseEmphasis"/>
        </w:rPr>
        <w:t>steadfast</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their</w:t>
      </w:r>
      <w:r w:rsidRPr="00B05B7D">
        <w:rPr>
          <w:rStyle w:val="IntenseEmphasis"/>
          <w:rFonts w:eastAsia="Garamond"/>
        </w:rPr>
        <w:t xml:space="preserve"> </w:t>
      </w:r>
      <w:r w:rsidRPr="00B05B7D">
        <w:rPr>
          <w:rStyle w:val="IntenseEmphasis"/>
        </w:rPr>
        <w:t>conviction</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IntenseEmphasis"/>
        </w:rPr>
        <w:t>there</w:t>
      </w:r>
      <w:r w:rsidRPr="00B05B7D">
        <w:rPr>
          <w:rStyle w:val="IntenseEmphasis"/>
          <w:rFonts w:eastAsia="Garamond"/>
        </w:rPr>
        <w:t xml:space="preserve"> </w:t>
      </w:r>
      <w:r w:rsidRPr="00B05B7D">
        <w:rPr>
          <w:rStyle w:val="IntenseEmphasis"/>
        </w:rPr>
        <w:t>remained</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discernable</w:t>
      </w:r>
      <w:r w:rsidRPr="00B05B7D">
        <w:rPr>
          <w:rStyle w:val="IntenseEmphasis"/>
          <w:rFonts w:eastAsia="Garamond"/>
        </w:rPr>
        <w:t xml:space="preserve"> </w:t>
      </w:r>
      <w:r w:rsidRPr="00B05B7D">
        <w:rPr>
          <w:rStyle w:val="IntenseEmphasis"/>
        </w:rPr>
        <w:t>quantum</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highlight w:val="green"/>
        </w:rPr>
        <w:t>ethics</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U.S.</w:t>
      </w:r>
      <w:r w:rsidRPr="00B05B7D">
        <w:rPr>
          <w:rStyle w:val="IntenseEmphasis"/>
          <w:rFonts w:eastAsia="Garamond"/>
        </w:rPr>
        <w:t xml:space="preserve"> </w:t>
      </w:r>
      <w:r w:rsidRPr="00B05B7D">
        <w:rPr>
          <w:rStyle w:val="IntenseEmphasis"/>
        </w:rPr>
        <w:t>writ</w:t>
      </w:r>
      <w:r w:rsidRPr="00B05B7D">
        <w:rPr>
          <w:rStyle w:val="IntenseEmphasis"/>
          <w:rFonts w:eastAsia="Garamond"/>
        </w:rPr>
        <w:t xml:space="preserve"> </w:t>
      </w:r>
      <w:r w:rsidRPr="00B05B7D">
        <w:rPr>
          <w:rStyle w:val="IntenseEmphasis"/>
        </w:rPr>
        <w:t>large</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here</w:t>
      </w:r>
      <w:r w:rsidRPr="00B05B7D">
        <w:rPr>
          <w:rFonts w:eastAsia="Garamond"/>
          <w:sz w:val="16"/>
        </w:rPr>
        <w:t xml:space="preserve"> </w:t>
      </w:r>
      <w:r w:rsidRPr="00B05B7D">
        <w:rPr>
          <w:sz w:val="16"/>
        </w:rPr>
        <w:t>I</w:t>
      </w:r>
      <w:r w:rsidRPr="00B05B7D">
        <w:rPr>
          <w:rFonts w:eastAsia="Garamond"/>
          <w:sz w:val="16"/>
        </w:rPr>
        <w:t xml:space="preserve"> </w:t>
      </w:r>
      <w:r w:rsidRPr="00B05B7D">
        <w:rPr>
          <w:sz w:val="16"/>
        </w:rPr>
        <w:t>am</w:t>
      </w:r>
      <w:r w:rsidRPr="00B05B7D">
        <w:rPr>
          <w:rFonts w:eastAsia="Garamond"/>
          <w:sz w:val="16"/>
        </w:rPr>
        <w:t xml:space="preserve"> </w:t>
      </w:r>
      <w:r w:rsidRPr="00B05B7D">
        <w:rPr>
          <w:sz w:val="16"/>
        </w:rPr>
        <w:t>speaking</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everyone</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Martin</w:t>
      </w:r>
      <w:r w:rsidRPr="00B05B7D">
        <w:rPr>
          <w:rFonts w:eastAsia="Garamond"/>
          <w:sz w:val="16"/>
        </w:rPr>
        <w:t xml:space="preserve"> </w:t>
      </w:r>
      <w:r w:rsidRPr="00B05B7D">
        <w:rPr>
          <w:sz w:val="16"/>
        </w:rPr>
        <w:t>Luther</w:t>
      </w:r>
      <w:r w:rsidRPr="00B05B7D">
        <w:rPr>
          <w:rFonts w:eastAsia="Garamond"/>
          <w:sz w:val="16"/>
        </w:rPr>
        <w:t xml:space="preserve"> </w:t>
      </w:r>
      <w:r w:rsidRPr="00B05B7D">
        <w:rPr>
          <w:sz w:val="16"/>
        </w:rPr>
        <w:t>King,</w:t>
      </w:r>
      <w:r w:rsidRPr="00B05B7D">
        <w:rPr>
          <w:rFonts w:eastAsia="Garamond"/>
          <w:sz w:val="16"/>
        </w:rPr>
        <w:t xml:space="preserve"> </w:t>
      </w:r>
      <w:r w:rsidRPr="00B05B7D">
        <w:rPr>
          <w:sz w:val="16"/>
        </w:rPr>
        <w:t>Jr.,</w:t>
      </w:r>
      <w:r w:rsidRPr="00B05B7D">
        <w:rPr>
          <w:rFonts w:eastAsia="Garamond"/>
          <w:sz w:val="16"/>
        </w:rPr>
        <w:t xml:space="preserve"> </w:t>
      </w:r>
      <w:r w:rsidRPr="00B05B7D">
        <w:rPr>
          <w:sz w:val="16"/>
        </w:rPr>
        <w:t>prior</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his</w:t>
      </w:r>
      <w:r w:rsidRPr="00B05B7D">
        <w:rPr>
          <w:rFonts w:eastAsia="Garamond"/>
          <w:sz w:val="16"/>
        </w:rPr>
        <w:t xml:space="preserve"> </w:t>
      </w:r>
      <w:r w:rsidRPr="00B05B7D">
        <w:rPr>
          <w:sz w:val="16"/>
        </w:rPr>
        <w:t>1968</w:t>
      </w:r>
      <w:r w:rsidRPr="00B05B7D">
        <w:rPr>
          <w:rFonts w:eastAsia="Garamond"/>
          <w:sz w:val="16"/>
        </w:rPr>
        <w:t xml:space="preserve"> </w:t>
      </w:r>
      <w:r w:rsidRPr="00B05B7D">
        <w:rPr>
          <w:sz w:val="16"/>
        </w:rPr>
        <w:t>shift,</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Tom</w:t>
      </w:r>
      <w:r w:rsidRPr="00B05B7D">
        <w:rPr>
          <w:rFonts w:eastAsia="Garamond"/>
          <w:sz w:val="16"/>
        </w:rPr>
        <w:t xml:space="preserve"> </w:t>
      </w:r>
      <w:r w:rsidRPr="00B05B7D">
        <w:rPr>
          <w:sz w:val="16"/>
        </w:rPr>
        <w:t>Hayden</w:t>
      </w:r>
      <w:r w:rsidRPr="00B05B7D">
        <w:rPr>
          <w:rFonts w:eastAsia="Garamond"/>
          <w:sz w:val="16"/>
        </w:rPr>
        <w:t xml:space="preserve"> </w:t>
      </w:r>
      <w:r w:rsidRPr="00B05B7D">
        <w:rPr>
          <w:sz w:val="16"/>
        </w:rPr>
        <w:t>wing</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SDS,</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Julian</w:t>
      </w:r>
      <w:r w:rsidRPr="00B05B7D">
        <w:rPr>
          <w:rFonts w:eastAsia="Garamond"/>
          <w:sz w:val="16"/>
        </w:rPr>
        <w:t xml:space="preserve"> </w:t>
      </w:r>
      <w:r w:rsidRPr="00B05B7D">
        <w:rPr>
          <w:sz w:val="16"/>
        </w:rPr>
        <w:t>Bond</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Marion</w:t>
      </w:r>
      <w:r w:rsidRPr="00B05B7D">
        <w:rPr>
          <w:rFonts w:eastAsia="Garamond"/>
          <w:sz w:val="16"/>
        </w:rPr>
        <w:t xml:space="preserve"> </w:t>
      </w:r>
      <w:r w:rsidRPr="00B05B7D">
        <w:rPr>
          <w:sz w:val="16"/>
        </w:rPr>
        <w:t>Barry</w:t>
      </w:r>
      <w:r w:rsidRPr="00B05B7D">
        <w:rPr>
          <w:rFonts w:eastAsia="Garamond"/>
          <w:sz w:val="16"/>
        </w:rPr>
        <w:t xml:space="preserve"> </w:t>
      </w:r>
      <w:r w:rsidRPr="00B05B7D">
        <w:rPr>
          <w:sz w:val="16"/>
        </w:rPr>
        <w:t>faction</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SNCC,</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Bobbie</w:t>
      </w:r>
      <w:r w:rsidRPr="00B05B7D">
        <w:rPr>
          <w:rFonts w:eastAsia="Garamond"/>
          <w:sz w:val="16"/>
        </w:rPr>
        <w:t xml:space="preserve"> </w:t>
      </w:r>
      <w:r w:rsidRPr="00B05B7D">
        <w:rPr>
          <w:sz w:val="16"/>
        </w:rPr>
        <w:t>Kennedy</w:t>
      </w:r>
      <w:r w:rsidRPr="00B05B7D">
        <w:rPr>
          <w:rFonts w:eastAsia="Garamond"/>
          <w:sz w:val="16"/>
        </w:rPr>
        <w:t xml:space="preserve"> </w:t>
      </w:r>
      <w:r w:rsidRPr="00B05B7D">
        <w:rPr>
          <w:sz w:val="16"/>
        </w:rPr>
        <w:t>Democrats)</w:t>
      </w:r>
      <w:r w:rsidRPr="00B05B7D">
        <w:rPr>
          <w:rFonts w:eastAsia="Garamond"/>
          <w:sz w:val="16"/>
        </w:rPr>
        <w:t xml:space="preserve"> </w:t>
      </w:r>
      <w:r w:rsidRPr="00B05B7D">
        <w:rPr>
          <w:rStyle w:val="IntenseEmphasis"/>
          <w:highlight w:val="green"/>
        </w:rPr>
        <w:t>were</w:t>
      </w:r>
      <w:r w:rsidRPr="00B05B7D">
        <w:rPr>
          <w:rStyle w:val="IntenseEmphasis"/>
          <w:rFonts w:eastAsia="Garamond"/>
          <w:highlight w:val="green"/>
        </w:rPr>
        <w:t xml:space="preserve"> </w:t>
      </w:r>
      <w:r w:rsidRPr="00B05B7D">
        <w:rPr>
          <w:rStyle w:val="IntenseEmphasis"/>
          <w:highlight w:val="green"/>
        </w:rPr>
        <w:t>accountable</w:t>
      </w:r>
      <w:r w:rsidRPr="00B05B7D">
        <w:rPr>
          <w:rStyle w:val="IntenseEmphasis"/>
        </w:rPr>
        <w:t>,</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their</w:t>
      </w:r>
      <w:r w:rsidRPr="00B05B7D">
        <w:rPr>
          <w:rFonts w:eastAsia="Garamond"/>
          <w:sz w:val="16"/>
        </w:rPr>
        <w:t xml:space="preserve"> </w:t>
      </w:r>
      <w:r w:rsidRPr="00B05B7D">
        <w:rPr>
          <w:sz w:val="16"/>
        </w:rPr>
        <w:t>rhetorical</w:t>
      </w:r>
      <w:r w:rsidRPr="00B05B7D">
        <w:rPr>
          <w:rFonts w:eastAsia="Garamond"/>
          <w:sz w:val="16"/>
        </w:rPr>
        <w:t xml:space="preserve"> </w:t>
      </w:r>
      <w:r w:rsidRPr="00B05B7D">
        <w:rPr>
          <w:sz w:val="16"/>
        </w:rPr>
        <w:t>machinations,</w:t>
      </w:r>
      <w:r w:rsidRPr="00B05B7D">
        <w:rPr>
          <w:rFonts w:eastAsia="Garamond"/>
          <w:sz w:val="16"/>
        </w:rPr>
        <w:t xml:space="preserve"> </w:t>
      </w:r>
      <w:r w:rsidRPr="00B05B7D">
        <w:rPr>
          <w:rStyle w:val="IntenseEmphasis"/>
          <w:highlight w:val="green"/>
        </w:rPr>
        <w:t>to</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paradigmatic</w:t>
      </w:r>
      <w:r w:rsidRPr="00B05B7D">
        <w:rPr>
          <w:rStyle w:val="IntenseEmphasis"/>
          <w:rFonts w:eastAsia="Garamond"/>
          <w:highlight w:val="green"/>
        </w:rPr>
        <w:t xml:space="preserve"> </w:t>
      </w:r>
      <w:r w:rsidRPr="00B05B7D">
        <w:rPr>
          <w:rStyle w:val="IntenseEmphasis"/>
          <w:highlight w:val="green"/>
        </w:rPr>
        <w:t>zeitgeist</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Black</w:t>
      </w:r>
      <w:r w:rsidRPr="00B05B7D">
        <w:rPr>
          <w:rStyle w:val="IntenseEmphasis"/>
          <w:rFonts w:eastAsia="Garamond"/>
          <w:highlight w:val="green"/>
        </w:rPr>
        <w:t xml:space="preserve"> </w:t>
      </w:r>
      <w:r w:rsidRPr="00B05B7D">
        <w:rPr>
          <w:rStyle w:val="IntenseEmphasis"/>
          <w:highlight w:val="green"/>
        </w:rPr>
        <w:t>Panthers,</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American</w:t>
      </w:r>
      <w:r w:rsidRPr="00B05B7D">
        <w:rPr>
          <w:rStyle w:val="IntenseEmphasis"/>
          <w:rFonts w:eastAsia="Garamond"/>
          <w:highlight w:val="green"/>
        </w:rPr>
        <w:t xml:space="preserve"> </w:t>
      </w:r>
      <w:r w:rsidRPr="00B05B7D">
        <w:rPr>
          <w:rStyle w:val="IntenseEmphasis"/>
          <w:highlight w:val="green"/>
        </w:rPr>
        <w:t>Indian</w:t>
      </w:r>
      <w:r w:rsidRPr="00B05B7D">
        <w:rPr>
          <w:rStyle w:val="IntenseEmphasis"/>
          <w:rFonts w:eastAsia="Garamond"/>
          <w:highlight w:val="green"/>
        </w:rPr>
        <w:t xml:space="preserve"> </w:t>
      </w:r>
      <w:r w:rsidRPr="00B05B7D">
        <w:rPr>
          <w:rStyle w:val="IntenseEmphasis"/>
          <w:highlight w:val="green"/>
        </w:rPr>
        <w:t>Movement,</w:t>
      </w:r>
      <w:r w:rsidRPr="00B05B7D">
        <w:rPr>
          <w:rStyle w:val="IntenseEmphasis"/>
          <w:rFonts w:eastAsia="Garamond"/>
          <w:highlight w:val="green"/>
        </w:rPr>
        <w:t xml:space="preserve"> </w:t>
      </w:r>
      <w:r w:rsidRPr="00B05B7D">
        <w:rPr>
          <w:rStyle w:val="IntenseEmphasis"/>
          <w:highlight w:val="green"/>
        </w:rPr>
        <w:t>and</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Weather</w:t>
      </w:r>
      <w:r w:rsidRPr="00B05B7D">
        <w:rPr>
          <w:rStyle w:val="IntenseEmphasis"/>
          <w:rFonts w:eastAsia="Garamond"/>
          <w:highlight w:val="green"/>
        </w:rPr>
        <w:t xml:space="preserve"> </w:t>
      </w:r>
      <w:r w:rsidRPr="00B05B7D">
        <w:rPr>
          <w:rStyle w:val="IntenseEmphasis"/>
          <w:highlight w:val="green"/>
        </w:rPr>
        <w:t>Underground</w:t>
      </w:r>
      <w:r w:rsidRPr="00B05B7D">
        <w:rPr>
          <w:rStyle w:val="IntenseEmphasis"/>
        </w:rPr>
        <w:t>.</w:t>
      </w:r>
      <w:r w:rsidRPr="00B05B7D">
        <w:rPr>
          <w:rStyle w:val="IntenseEmphasis"/>
          <w:rFonts w:eastAsia="Garamond"/>
        </w:rPr>
        <w:t xml:space="preserve"> </w:t>
      </w:r>
      <w:r w:rsidRPr="00B05B7D">
        <w:rPr>
          <w:rStyle w:val="IntenseEmphasis"/>
        </w:rPr>
        <w:t>Radicals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highlight w:val="green"/>
        </w:rPr>
        <w:t>progressives</w:t>
      </w:r>
      <w:r w:rsidRPr="00B05B7D">
        <w:rPr>
          <w:rStyle w:val="IntenseEmphasis"/>
          <w:rFonts w:eastAsia="Garamond"/>
        </w:rPr>
        <w:t xml:space="preserve"> </w:t>
      </w:r>
      <w:r w:rsidRPr="00B05B7D">
        <w:rPr>
          <w:rStyle w:val="IntenseEmphasis"/>
        </w:rPr>
        <w:t>could</w:t>
      </w:r>
      <w:r w:rsidRPr="00B05B7D">
        <w:rPr>
          <w:rStyle w:val="IntenseEmphasis"/>
          <w:rFonts w:eastAsia="Garamond"/>
        </w:rPr>
        <w:t xml:space="preserve"> </w:t>
      </w:r>
      <w:r w:rsidRPr="00B05B7D">
        <w:rPr>
          <w:rStyle w:val="IntenseEmphasis"/>
        </w:rPr>
        <w:t>deride,</w:t>
      </w:r>
      <w:r w:rsidRPr="00B05B7D">
        <w:rPr>
          <w:rStyle w:val="IntenseEmphasis"/>
          <w:rFonts w:eastAsia="Garamond"/>
        </w:rPr>
        <w:t xml:space="preserve"> </w:t>
      </w:r>
      <w:r w:rsidRPr="00B05B7D">
        <w:rPr>
          <w:rStyle w:val="IntenseEmphasis"/>
        </w:rPr>
        <w:t>reject,</w:t>
      </w:r>
      <w:r w:rsidRPr="00B05B7D">
        <w:rPr>
          <w:rStyle w:val="IntenseEmphasis"/>
          <w:rFonts w:eastAsia="Garamond"/>
        </w:rPr>
        <w:t xml:space="preserve"> </w:t>
      </w:r>
      <w:r w:rsidRPr="00B05B7D">
        <w:rPr>
          <w:rStyle w:val="IntenseEmphasis"/>
        </w:rPr>
        <w:t>or</w:t>
      </w:r>
      <w:r w:rsidRPr="00B05B7D">
        <w:rPr>
          <w:rStyle w:val="IntenseEmphasis"/>
          <w:rFonts w:eastAsia="Garamond"/>
        </w:rPr>
        <w:t xml:space="preserve"> </w:t>
      </w:r>
      <w:r w:rsidRPr="00B05B7D">
        <w:rPr>
          <w:rStyle w:val="IntenseEmphasis"/>
        </w:rPr>
        <w:t>chastise</w:t>
      </w:r>
      <w:r w:rsidRPr="00B05B7D">
        <w:rPr>
          <w:rStyle w:val="IntenseEmphasis"/>
          <w:rFonts w:eastAsia="Garamond"/>
        </w:rPr>
        <w:t xml:space="preserve"> </w:t>
      </w:r>
      <w:r w:rsidRPr="00B05B7D">
        <w:rPr>
          <w:rStyle w:val="IntenseEmphasis"/>
        </w:rPr>
        <w:t>armed</w:t>
      </w:r>
      <w:r w:rsidRPr="00B05B7D">
        <w:rPr>
          <w:rStyle w:val="IntenseEmphasis"/>
          <w:rFonts w:eastAsia="Garamond"/>
        </w:rPr>
        <w:t xml:space="preserve"> </w:t>
      </w:r>
      <w:r w:rsidRPr="00B05B7D">
        <w:rPr>
          <w:rStyle w:val="IntenseEmphasis"/>
        </w:rPr>
        <w:t>struggle</w:t>
      </w:r>
      <w:r w:rsidRPr="00B05B7D">
        <w:rPr>
          <w:rStyle w:val="IntenseEmphasis"/>
          <w:rFonts w:eastAsia="Garamond"/>
        </w:rPr>
        <w:t xml:space="preserve"> </w:t>
      </w:r>
      <w:r w:rsidRPr="00B05B7D">
        <w:rPr>
          <w:rStyle w:val="IntenseEmphasis"/>
        </w:rPr>
        <w:t>mercilessly</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cavalierly</w:t>
      </w:r>
      <w:r w:rsidRPr="00B05B7D">
        <w:rPr>
          <w:rStyle w:val="IntenseEmphasis"/>
          <w:rFonts w:eastAsia="Garamond"/>
        </w:rPr>
        <w:t xml:space="preserve"> </w:t>
      </w:r>
      <w:r w:rsidRPr="00B05B7D">
        <w:rPr>
          <w:rStyle w:val="IntenseEmphasis"/>
        </w:rPr>
        <w:t>with</w:t>
      </w:r>
      <w:r w:rsidRPr="00B05B7D">
        <w:rPr>
          <w:rStyle w:val="IntenseEmphasis"/>
          <w:rFonts w:eastAsia="Garamond"/>
        </w:rPr>
        <w:t xml:space="preserve"> </w:t>
      </w:r>
      <w:r w:rsidRPr="00B05B7D">
        <w:rPr>
          <w:rStyle w:val="IntenseEmphasis"/>
        </w:rPr>
        <w:t>respect</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tactics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possibility</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success,</w:t>
      </w:r>
      <w:r w:rsidRPr="00B05B7D">
        <w:rPr>
          <w:rStyle w:val="IntenseEmphasis"/>
          <w:rFonts w:eastAsia="Garamond"/>
        </w:rPr>
        <w:t xml:space="preserve">” </w:t>
      </w:r>
      <w:r w:rsidRPr="00B05B7D">
        <w:rPr>
          <w:rStyle w:val="IntenseEmphasis"/>
        </w:rPr>
        <w:t>but</w:t>
      </w:r>
      <w:r w:rsidRPr="00B05B7D">
        <w:rPr>
          <w:rStyle w:val="IntenseEmphasis"/>
          <w:rFonts w:eastAsia="Garamond"/>
        </w:rPr>
        <w:t xml:space="preserve"> </w:t>
      </w:r>
      <w:r w:rsidRPr="00B05B7D">
        <w:rPr>
          <w:rStyle w:val="IntenseEmphasis"/>
        </w:rPr>
        <w:t>they</w:t>
      </w:r>
      <w:r w:rsidRPr="00B05B7D">
        <w:rPr>
          <w:rStyle w:val="IntenseEmphasis"/>
          <w:rFonts w:eastAsia="Garamond"/>
        </w:rPr>
        <w:t xml:space="preserve"> </w:t>
      </w:r>
      <w:r w:rsidRPr="00B05B7D">
        <w:rPr>
          <w:rStyle w:val="IntenseEmphasis"/>
          <w:highlight w:val="green"/>
        </w:rPr>
        <w:t>could</w:t>
      </w:r>
      <w:r w:rsidRPr="00B05B7D">
        <w:rPr>
          <w:rStyle w:val="IntenseEmphasis"/>
          <w:rFonts w:eastAsia="Garamond"/>
          <w:highlight w:val="green"/>
        </w:rPr>
        <w:t xml:space="preserve"> </w:t>
      </w:r>
      <w:r w:rsidRPr="00B05B7D">
        <w:rPr>
          <w:rStyle w:val="IntenseEmphasis"/>
          <w:highlight w:val="green"/>
        </w:rPr>
        <w:t>not</w:t>
      </w:r>
      <w:r w:rsidRPr="00B05B7D">
        <w:rPr>
          <w:rStyle w:val="IntenseEmphasis"/>
          <w:rFonts w:eastAsia="Garamond"/>
          <w:highlight w:val="green"/>
        </w:rPr>
        <w:t xml:space="preserve"> </w:t>
      </w:r>
      <w:r w:rsidRPr="00B05B7D">
        <w:rPr>
          <w:rStyle w:val="IntenseEmphasis"/>
          <w:highlight w:val="green"/>
        </w:rPr>
        <w:t>dismiss</w:t>
      </w:r>
      <w:r w:rsidRPr="00B05B7D">
        <w:rPr>
          <w:rStyle w:val="IntenseEmphasis"/>
          <w:rFonts w:eastAsia="Garamond"/>
          <w:highlight w:val="green"/>
        </w:rPr>
        <w:t xml:space="preserve"> </w:t>
      </w:r>
      <w:r w:rsidRPr="00B05B7D">
        <w:rPr>
          <w:rStyle w:val="IntenseEmphasis"/>
          <w:highlight w:val="green"/>
        </w:rPr>
        <w:t>revolution-as-ethic</w:t>
      </w:r>
      <w:r w:rsidRPr="00B05B7D">
        <w:rPr>
          <w:rStyle w:val="IntenseEmphasis"/>
          <w:rFonts w:eastAsia="Garamond"/>
          <w:highlight w:val="green"/>
        </w:rPr>
        <w:t xml:space="preserve"> </w:t>
      </w:r>
      <w:r w:rsidRPr="00B05B7D">
        <w:rPr>
          <w:rStyle w:val="IntenseEmphasis"/>
        </w:rPr>
        <w:t>because</w:t>
      </w:r>
      <w:r w:rsidRPr="00B05B7D">
        <w:rPr>
          <w:rStyle w:val="IntenseEmphasis"/>
          <w:rFonts w:eastAsia="Garamond"/>
        </w:rPr>
        <w:t xml:space="preserve"> </w:t>
      </w:r>
      <w:r w:rsidRPr="00B05B7D">
        <w:rPr>
          <w:rStyle w:val="Emphasis"/>
        </w:rPr>
        <w:t>they</w:t>
      </w:r>
      <w:r w:rsidRPr="00B05B7D">
        <w:rPr>
          <w:rStyle w:val="Emphasis"/>
          <w:rFonts w:eastAsia="Garamond"/>
        </w:rPr>
        <w:t xml:space="preserve"> </w:t>
      </w:r>
      <w:r w:rsidRPr="00B05B7D">
        <w:rPr>
          <w:rStyle w:val="Emphasis"/>
        </w:rPr>
        <w:t>could</w:t>
      </w:r>
      <w:r w:rsidRPr="00B05B7D">
        <w:rPr>
          <w:rStyle w:val="Emphasis"/>
          <w:rFonts w:eastAsia="Garamond"/>
        </w:rPr>
        <w:t xml:space="preserve"> </w:t>
      </w:r>
      <w:r w:rsidRPr="00B05B7D">
        <w:rPr>
          <w:rStyle w:val="Emphasis"/>
        </w:rPr>
        <w:t>not</w:t>
      </w:r>
      <w:r w:rsidRPr="00B05B7D">
        <w:rPr>
          <w:rStyle w:val="Emphasis"/>
          <w:rFonts w:eastAsia="Garamond"/>
        </w:rPr>
        <w:t xml:space="preserve"> </w:t>
      </w:r>
      <w:r w:rsidRPr="00B05B7D">
        <w:rPr>
          <w:rStyle w:val="Emphasis"/>
        </w:rPr>
        <w:t>make</w:t>
      </w:r>
      <w:r w:rsidRPr="00B05B7D">
        <w:rPr>
          <w:rStyle w:val="Emphasis"/>
          <w:rFonts w:eastAsia="Garamond"/>
        </w:rPr>
        <w:t xml:space="preserve"> </w:t>
      </w:r>
      <w:r w:rsidRPr="00B05B7D">
        <w:rPr>
          <w:rStyle w:val="Emphasis"/>
        </w:rPr>
        <w:t>a</w:t>
      </w:r>
      <w:r w:rsidRPr="00B05B7D">
        <w:rPr>
          <w:rStyle w:val="Emphasis"/>
          <w:rFonts w:eastAsia="Garamond"/>
        </w:rPr>
        <w:t xml:space="preserve"> </w:t>
      </w:r>
      <w:r w:rsidRPr="00B05B7D">
        <w:rPr>
          <w:rStyle w:val="Emphasis"/>
        </w:rPr>
        <w:t>convincing</w:t>
      </w:r>
      <w:r w:rsidRPr="00B05B7D">
        <w:rPr>
          <w:rStyle w:val="Emphasis"/>
          <w:rFonts w:eastAsia="Garamond"/>
        </w:rPr>
        <w:t xml:space="preserve"> </w:t>
      </w:r>
      <w:r w:rsidRPr="00B05B7D">
        <w:rPr>
          <w:rStyle w:val="Emphasis"/>
        </w:rPr>
        <w:t>case</w:t>
      </w:r>
      <w:r w:rsidRPr="00B05B7D">
        <w:rPr>
          <w:rFonts w:eastAsia="Garamond"/>
          <w:sz w:val="16"/>
        </w:rPr>
        <w:t>—</w:t>
      </w:r>
      <w:r w:rsidRPr="00B05B7D">
        <w:rPr>
          <w:sz w:val="16"/>
        </w:rPr>
        <w:t>by</w:t>
      </w:r>
      <w:r w:rsidRPr="00B05B7D">
        <w:rPr>
          <w:rFonts w:eastAsia="Garamond"/>
          <w:sz w:val="16"/>
        </w:rPr>
        <w:t xml:space="preserve"> </w:t>
      </w:r>
      <w:r w:rsidRPr="00B05B7D">
        <w:rPr>
          <w:sz w:val="16"/>
        </w:rPr>
        <w:t>way</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paradigmatic</w:t>
      </w:r>
      <w:r w:rsidRPr="00B05B7D">
        <w:rPr>
          <w:rFonts w:eastAsia="Garamond"/>
          <w:sz w:val="16"/>
        </w:rPr>
        <w:t xml:space="preserve"> </w:t>
      </w:r>
      <w:r w:rsidRPr="00B05B7D">
        <w:rPr>
          <w:sz w:val="16"/>
        </w:rPr>
        <w:t>analysis</w:t>
      </w:r>
      <w:r w:rsidRPr="00B05B7D">
        <w:rPr>
          <w:rFonts w:eastAsia="Garamond"/>
          <w:sz w:val="16"/>
        </w:rPr>
        <w:t>—</w:t>
      </w:r>
      <w:r w:rsidRPr="00B05B7D">
        <w:rPr>
          <w:rStyle w:val="IntenseEmphasis"/>
        </w:rPr>
        <w:t>that</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U.S.</w:t>
      </w:r>
      <w:r w:rsidRPr="00B05B7D">
        <w:rPr>
          <w:rStyle w:val="IntenseEmphasis"/>
          <w:rFonts w:eastAsia="Garamond"/>
        </w:rPr>
        <w:t xml:space="preserve"> </w:t>
      </w:r>
      <w:r w:rsidRPr="00B05B7D">
        <w:rPr>
          <w:rStyle w:val="IntenseEmphasis"/>
        </w:rPr>
        <w:t>was</w:t>
      </w:r>
      <w:r w:rsidRPr="00B05B7D">
        <w:rPr>
          <w:rStyle w:val="IntenseEmphasis"/>
          <w:rFonts w:eastAsia="Garamond"/>
        </w:rPr>
        <w:t xml:space="preserve"> </w:t>
      </w:r>
      <w:r w:rsidRPr="00B05B7D">
        <w:rPr>
          <w:rStyle w:val="IntenseEmphasis"/>
        </w:rPr>
        <w:t>an</w:t>
      </w:r>
      <w:r w:rsidRPr="00B05B7D">
        <w:rPr>
          <w:rStyle w:val="IntenseEmphasis"/>
          <w:rFonts w:eastAsia="Garamond"/>
        </w:rPr>
        <w:t xml:space="preserve"> </w:t>
      </w:r>
      <w:r w:rsidRPr="00B05B7D">
        <w:rPr>
          <w:rStyle w:val="IntenseEmphasis"/>
        </w:rPr>
        <w:t>ethical</w:t>
      </w:r>
      <w:r w:rsidRPr="00B05B7D">
        <w:rPr>
          <w:rStyle w:val="IntenseEmphasis"/>
          <w:rFonts w:eastAsia="Garamond"/>
        </w:rPr>
        <w:t xml:space="preserve"> </w:t>
      </w:r>
      <w:r w:rsidRPr="00B05B7D">
        <w:rPr>
          <w:rStyle w:val="IntenseEmphasis"/>
        </w:rPr>
        <w:t>formation</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still</w:t>
      </w:r>
      <w:r w:rsidRPr="00B05B7D">
        <w:rPr>
          <w:rStyle w:val="IntenseEmphasis"/>
          <w:rFonts w:eastAsia="Garamond"/>
        </w:rPr>
        <w:t xml:space="preserve"> </w:t>
      </w:r>
      <w:r w:rsidRPr="00B05B7D">
        <w:rPr>
          <w:rStyle w:val="IntenseEmphasis"/>
        </w:rPr>
        <w:t>hope</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maintain</w:t>
      </w:r>
      <w:r w:rsidRPr="00B05B7D">
        <w:rPr>
          <w:rStyle w:val="IntenseEmphasis"/>
          <w:rFonts w:eastAsia="Garamond"/>
        </w:rPr>
        <w:t xml:space="preserve"> </w:t>
      </w:r>
      <w:r w:rsidRPr="00B05B7D">
        <w:rPr>
          <w:rStyle w:val="IntenseEmphasis"/>
        </w:rPr>
        <w:t>credibility</w:t>
      </w:r>
      <w:r w:rsidRPr="00B05B7D">
        <w:rPr>
          <w:rStyle w:val="IntenseEmphasis"/>
          <w:rFonts w:eastAsia="Garamond"/>
        </w:rPr>
        <w:t xml:space="preserve"> </w:t>
      </w:r>
      <w:r w:rsidRPr="00B05B7D">
        <w:rPr>
          <w:rStyle w:val="IntenseEmphasis"/>
        </w:rPr>
        <w:t>as</w:t>
      </w:r>
      <w:r w:rsidRPr="00B05B7D">
        <w:rPr>
          <w:rStyle w:val="IntenseEmphasis"/>
          <w:rFonts w:eastAsia="Garamond"/>
        </w:rPr>
        <w:t xml:space="preserve"> </w:t>
      </w:r>
      <w:r w:rsidRPr="00B05B7D">
        <w:rPr>
          <w:rStyle w:val="IntenseEmphasis"/>
        </w:rPr>
        <w:t>radicals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progressives</w:t>
      </w:r>
      <w:r w:rsidRPr="00B05B7D">
        <w:rPr>
          <w:sz w:val="16"/>
        </w:rPr>
        <w:t>.</w:t>
      </w:r>
      <w:r w:rsidRPr="00B05B7D">
        <w:rPr>
          <w:rFonts w:eastAsia="Garamond"/>
          <w:sz w:val="16"/>
        </w:rPr>
        <w:t xml:space="preserve"> </w:t>
      </w:r>
      <w:r w:rsidRPr="00B05B7D">
        <w:rPr>
          <w:rStyle w:val="IntenseEmphasis"/>
        </w:rPr>
        <w:t>Even</w:t>
      </w:r>
      <w:r w:rsidRPr="00B05B7D">
        <w:rPr>
          <w:rStyle w:val="IntenseEmphasis"/>
          <w:rFonts w:eastAsia="Garamond"/>
        </w:rPr>
        <w:t xml:space="preserve"> </w:t>
      </w:r>
      <w:r w:rsidRPr="00B05B7D">
        <w:rPr>
          <w:rStyle w:val="IntenseEmphasis"/>
        </w:rPr>
        <w:t>Bobby</w:t>
      </w:r>
      <w:r w:rsidRPr="00B05B7D">
        <w:rPr>
          <w:rStyle w:val="IntenseEmphasis"/>
          <w:rFonts w:eastAsia="Garamond"/>
        </w:rPr>
        <w:t xml:space="preserve"> </w:t>
      </w:r>
      <w:r w:rsidRPr="00B05B7D">
        <w:rPr>
          <w:rStyle w:val="IntenseEmphasis"/>
        </w:rPr>
        <w:t>Kennedy</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U.S.</w:t>
      </w:r>
      <w:r w:rsidRPr="00B05B7D">
        <w:rPr>
          <w:rFonts w:eastAsia="Garamond"/>
          <w:sz w:val="16"/>
        </w:rPr>
        <w:t xml:space="preserve"> </w:t>
      </w:r>
      <w:r w:rsidRPr="00B05B7D">
        <w:rPr>
          <w:sz w:val="16"/>
        </w:rPr>
        <w:t>attorney</w:t>
      </w:r>
      <w:r w:rsidRPr="00B05B7D">
        <w:rPr>
          <w:rFonts w:eastAsia="Garamond"/>
          <w:sz w:val="16"/>
        </w:rPr>
        <w:t xml:space="preserve"> </w:t>
      </w:r>
      <w:r w:rsidRPr="00B05B7D">
        <w:rPr>
          <w:sz w:val="16"/>
        </w:rPr>
        <w:t>general</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presidential</w:t>
      </w:r>
      <w:r w:rsidRPr="00B05B7D">
        <w:rPr>
          <w:rFonts w:eastAsia="Garamond"/>
          <w:sz w:val="16"/>
        </w:rPr>
        <w:t xml:space="preserve"> </w:t>
      </w:r>
      <w:r w:rsidRPr="00B05B7D">
        <w:rPr>
          <w:sz w:val="16"/>
        </w:rPr>
        <w:t>candidate)</w:t>
      </w:r>
      <w:r w:rsidRPr="00B05B7D">
        <w:rPr>
          <w:rFonts w:eastAsia="Garamond"/>
          <w:sz w:val="16"/>
        </w:rPr>
        <w:t xml:space="preserve"> </w:t>
      </w:r>
      <w:r w:rsidRPr="00B05B7D">
        <w:rPr>
          <w:rStyle w:val="IntenseEmphasis"/>
        </w:rPr>
        <w:t>mused</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law</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its</w:t>
      </w:r>
      <w:r w:rsidRPr="00B05B7D">
        <w:rPr>
          <w:rStyle w:val="IntenseEmphasis"/>
          <w:rFonts w:eastAsia="Garamond"/>
        </w:rPr>
        <w:t xml:space="preserve"> </w:t>
      </w:r>
      <w:r w:rsidRPr="00B05B7D">
        <w:rPr>
          <w:rStyle w:val="IntenseEmphasis"/>
        </w:rPr>
        <w:t>enforcers</w:t>
      </w:r>
      <w:r w:rsidRPr="00B05B7D">
        <w:rPr>
          <w:rStyle w:val="IntenseEmphasis"/>
          <w:rFonts w:eastAsia="Garamond"/>
        </w:rPr>
        <w:t xml:space="preserve"> </w:t>
      </w:r>
      <w:r w:rsidRPr="00B05B7D">
        <w:rPr>
          <w:rStyle w:val="IntenseEmphasis"/>
        </w:rPr>
        <w:t>had</w:t>
      </w:r>
      <w:r w:rsidRPr="00B05B7D">
        <w:rPr>
          <w:rStyle w:val="IntenseEmphasis"/>
          <w:rFonts w:eastAsia="Garamond"/>
        </w:rPr>
        <w:t xml:space="preserve"> </w:t>
      </w:r>
      <w:r w:rsidRPr="00B05B7D">
        <w:rPr>
          <w:rStyle w:val="IntenseEmphasis"/>
        </w:rPr>
        <w:t>no</w:t>
      </w:r>
      <w:r w:rsidRPr="00B05B7D">
        <w:rPr>
          <w:rStyle w:val="IntenseEmphasis"/>
          <w:rFonts w:eastAsia="Garamond"/>
        </w:rPr>
        <w:t xml:space="preserve"> </w:t>
      </w:r>
      <w:r w:rsidRPr="00B05B7D">
        <w:rPr>
          <w:rStyle w:val="IntenseEmphasis"/>
        </w:rPr>
        <w:t>ethical</w:t>
      </w:r>
      <w:r w:rsidRPr="00B05B7D">
        <w:rPr>
          <w:rStyle w:val="IntenseEmphasis"/>
          <w:rFonts w:eastAsia="Garamond"/>
        </w:rPr>
        <w:t xml:space="preserve"> </w:t>
      </w:r>
      <w:r w:rsidRPr="00B05B7D">
        <w:rPr>
          <w:rStyle w:val="IntenseEmphasis"/>
        </w:rPr>
        <w:t>standing</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presence</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Blacks</w:t>
      </w:r>
      <w:r w:rsidRPr="00B05B7D">
        <w:rPr>
          <w:sz w:val="16"/>
        </w:rPr>
        <w:t>.</w:t>
      </w:r>
      <w:r w:rsidRPr="00B05B7D">
        <w:rPr>
          <w:rFonts w:eastAsia="Garamond"/>
          <w:sz w:val="16"/>
        </w:rPr>
        <w:t xml:space="preserve"> </w:t>
      </w:r>
      <w:r w:rsidRPr="00B05B7D">
        <w:rPr>
          <w:sz w:val="16"/>
        </w:rPr>
        <w:t>One</w:t>
      </w:r>
      <w:r w:rsidRPr="00B05B7D">
        <w:rPr>
          <w:rFonts w:eastAsia="Garamond"/>
          <w:sz w:val="16"/>
        </w:rPr>
        <w:t xml:space="preserve"> </w:t>
      </w:r>
      <w:r w:rsidRPr="00B05B7D">
        <w:rPr>
          <w:sz w:val="16"/>
        </w:rPr>
        <w:t>could</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many</w:t>
      </w:r>
      <w:r w:rsidRPr="00B05B7D">
        <w:rPr>
          <w:rFonts w:eastAsia="Garamond"/>
          <w:sz w:val="16"/>
        </w:rPr>
        <w:t xml:space="preserve"> </w:t>
      </w:r>
      <w:r w:rsidRPr="00B05B7D">
        <w:rPr>
          <w:sz w:val="16"/>
        </w:rPr>
        <w:t>did)</w:t>
      </w:r>
      <w:r w:rsidRPr="00B05B7D">
        <w:rPr>
          <w:rFonts w:eastAsia="Garamond"/>
          <w:sz w:val="16"/>
        </w:rPr>
        <w:t xml:space="preserve"> </w:t>
      </w:r>
      <w:r w:rsidRPr="00B05B7D">
        <w:rPr>
          <w:sz w:val="16"/>
        </w:rPr>
        <w:t>acknowledge</w:t>
      </w:r>
      <w:r w:rsidRPr="00B05B7D">
        <w:rPr>
          <w:rFonts w:eastAsia="Garamond"/>
          <w:sz w:val="16"/>
        </w:rPr>
        <w:t xml:space="preserve"> </w:t>
      </w:r>
      <w:r w:rsidRPr="00B05B7D">
        <w:rPr>
          <w:sz w:val="16"/>
        </w:rPr>
        <w:t>America</w:t>
      </w:r>
      <w:r w:rsidRPr="00B05B7D">
        <w:rPr>
          <w:rFonts w:eastAsia="Garamond"/>
          <w:sz w:val="16"/>
        </w:rPr>
        <w:t>’</w:t>
      </w:r>
      <w:r w:rsidRPr="00B05B7D">
        <w:rPr>
          <w:sz w:val="16"/>
        </w:rPr>
        <w:t>s</w:t>
      </w:r>
      <w:r w:rsidRPr="00B05B7D">
        <w:rPr>
          <w:rFonts w:eastAsia="Garamond"/>
          <w:sz w:val="16"/>
        </w:rPr>
        <w:t xml:space="preserve"> </w:t>
      </w:r>
      <w:r w:rsidRPr="00B05B7D">
        <w:rPr>
          <w:sz w:val="16"/>
        </w:rPr>
        <w:t>strength</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power.</w:t>
      </w:r>
      <w:r w:rsidRPr="00B05B7D">
        <w:rPr>
          <w:rFonts w:eastAsia="Garamond"/>
          <w:sz w:val="16"/>
        </w:rPr>
        <w:t xml:space="preserve"> </w:t>
      </w:r>
      <w:r w:rsidRPr="00B05B7D">
        <w:rPr>
          <w:rStyle w:val="IntenseEmphasis"/>
        </w:rPr>
        <w:t>This</w:t>
      </w:r>
      <w:r w:rsidRPr="00B05B7D">
        <w:rPr>
          <w:rStyle w:val="IntenseEmphasis"/>
          <w:rFonts w:eastAsia="Garamond"/>
        </w:rPr>
        <w:t xml:space="preserve"> </w:t>
      </w:r>
      <w:r w:rsidRPr="00B05B7D">
        <w:rPr>
          <w:rStyle w:val="IntenseEmphasis"/>
        </w:rPr>
        <w:t>seldom,</w:t>
      </w:r>
      <w:r w:rsidRPr="00B05B7D">
        <w:rPr>
          <w:rFonts w:eastAsia="Garamond"/>
          <w:sz w:val="16"/>
        </w:rPr>
        <w:t xml:space="preserve"> </w:t>
      </w:r>
      <w:r w:rsidRPr="00B05B7D">
        <w:rPr>
          <w:sz w:val="16"/>
        </w:rPr>
        <w:t>however,</w:t>
      </w:r>
      <w:r w:rsidRPr="00B05B7D">
        <w:rPr>
          <w:rFonts w:eastAsia="Garamond"/>
          <w:sz w:val="16"/>
        </w:rPr>
        <w:t xml:space="preserve"> </w:t>
      </w:r>
      <w:r w:rsidRPr="00B05B7D">
        <w:rPr>
          <w:rStyle w:val="IntenseEmphasis"/>
        </w:rPr>
        <w:t>rose</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level</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an</w:t>
      </w:r>
      <w:r w:rsidRPr="00B05B7D">
        <w:rPr>
          <w:rStyle w:val="IntenseEmphasis"/>
          <w:rFonts w:eastAsia="Garamond"/>
        </w:rPr>
        <w:t xml:space="preserve"> </w:t>
      </w:r>
      <w:r w:rsidRPr="00B05B7D">
        <w:rPr>
          <w:rStyle w:val="IntenseEmphasis"/>
        </w:rPr>
        <w:t>ethical</w:t>
      </w:r>
      <w:r w:rsidRPr="00B05B7D">
        <w:rPr>
          <w:rStyle w:val="IntenseEmphasis"/>
          <w:rFonts w:eastAsia="Garamond"/>
        </w:rPr>
        <w:t xml:space="preserve"> </w:t>
      </w:r>
      <w:r w:rsidRPr="00B05B7D">
        <w:rPr>
          <w:rStyle w:val="IntenseEmphasis"/>
        </w:rPr>
        <w:t>assessment,</w:t>
      </w:r>
      <w:r w:rsidRPr="00B05B7D">
        <w:rPr>
          <w:rStyle w:val="IntenseEmphasis"/>
          <w:rFonts w:eastAsia="Garamond"/>
        </w:rPr>
        <w:t xml:space="preserve"> </w:t>
      </w:r>
      <w:r w:rsidRPr="00B05B7D">
        <w:rPr>
          <w:rStyle w:val="IntenseEmphasis"/>
        </w:rPr>
        <w:t>but</w:t>
      </w:r>
      <w:r w:rsidRPr="00B05B7D">
        <w:rPr>
          <w:rStyle w:val="IntenseEmphasis"/>
          <w:rFonts w:eastAsia="Garamond"/>
        </w:rPr>
        <w:t xml:space="preserve"> </w:t>
      </w:r>
      <w:r w:rsidRPr="00B05B7D">
        <w:rPr>
          <w:rStyle w:val="IntenseEmphasis"/>
        </w:rPr>
        <w:t>rather</w:t>
      </w:r>
      <w:r w:rsidRPr="00B05B7D">
        <w:rPr>
          <w:rStyle w:val="IntenseEmphasis"/>
          <w:rFonts w:eastAsia="Garamond"/>
        </w:rPr>
        <w:t xml:space="preserve"> </w:t>
      </w:r>
      <w:r w:rsidRPr="00B05B7D">
        <w:rPr>
          <w:rStyle w:val="IntenseEmphasis"/>
        </w:rPr>
        <w:t>remained</w:t>
      </w:r>
      <w:r w:rsidRPr="00B05B7D">
        <w:rPr>
          <w:rStyle w:val="IntenseEmphasis"/>
          <w:rFonts w:eastAsia="Garamond"/>
        </w:rPr>
        <w:t xml:space="preserve"> </w:t>
      </w:r>
      <w:r w:rsidRPr="00B05B7D">
        <w:rPr>
          <w:rStyle w:val="IntenseEmphasis"/>
        </w:rPr>
        <w:t>an</w:t>
      </w:r>
      <w:r w:rsidRPr="00B05B7D">
        <w:rPr>
          <w:rStyle w:val="IntenseEmphasis"/>
          <w:rFonts w:eastAsia="Garamond"/>
        </w:rPr>
        <w:t xml:space="preserve"> </w:t>
      </w:r>
      <w:r w:rsidRPr="00B05B7D">
        <w:rPr>
          <w:rStyle w:val="IntenseEmphasis"/>
        </w:rPr>
        <w:t>assessment</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so-called</w:t>
      </w:r>
      <w:r w:rsidRPr="00B05B7D">
        <w:rPr>
          <w:rStyle w:val="IntenseEmphasis"/>
          <w:rFonts w:eastAsia="Garamond"/>
        </w:rPr>
        <w:t xml:space="preserve"> “</w:t>
      </w:r>
      <w:r w:rsidRPr="00B05B7D">
        <w:rPr>
          <w:rStyle w:val="IntenseEmphasis"/>
        </w:rPr>
        <w:t>balance</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forces.</w:t>
      </w:r>
      <w:r w:rsidRPr="00B05B7D">
        <w:rPr>
          <w:rStyle w:val="IntenseEmphasis"/>
          <w:rFonts w:eastAsia="Garamond"/>
        </w:rPr>
        <w:t>”</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political</w:t>
      </w:r>
      <w:r w:rsidRPr="00B05B7D">
        <w:rPr>
          <w:rFonts w:eastAsia="Garamond"/>
          <w:sz w:val="16"/>
        </w:rPr>
        <w:t xml:space="preserve"> </w:t>
      </w:r>
      <w:r w:rsidRPr="00B05B7D">
        <w:rPr>
          <w:sz w:val="16"/>
        </w:rPr>
        <w:t>discourse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Blacks,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lesser</w:t>
      </w:r>
      <w:r w:rsidRPr="00B05B7D">
        <w:rPr>
          <w:rFonts w:eastAsia="Garamond"/>
          <w:sz w:val="16"/>
        </w:rPr>
        <w:t xml:space="preserve"> </w:t>
      </w:r>
      <w:r w:rsidRPr="00B05B7D">
        <w:rPr>
          <w:sz w:val="16"/>
        </w:rPr>
        <w:t>extent</w:t>
      </w:r>
      <w:r w:rsidRPr="00B05B7D">
        <w:rPr>
          <w:rFonts w:eastAsia="Garamond"/>
          <w:sz w:val="16"/>
        </w:rPr>
        <w:t xml:space="preserve"> </w:t>
      </w:r>
      <w:r w:rsidRPr="00B05B7D">
        <w:rPr>
          <w:sz w:val="16"/>
        </w:rPr>
        <w:t>Indians,</w:t>
      </w:r>
      <w:r w:rsidRPr="00B05B7D">
        <w:rPr>
          <w:rFonts w:eastAsia="Garamond"/>
          <w:sz w:val="16"/>
        </w:rPr>
        <w:t xml:space="preserve"> </w:t>
      </w:r>
      <w:r w:rsidRPr="00B05B7D">
        <w:rPr>
          <w:sz w:val="16"/>
        </w:rPr>
        <w:t>circulated</w:t>
      </w:r>
      <w:r w:rsidRPr="00B05B7D">
        <w:rPr>
          <w:rFonts w:eastAsia="Garamond"/>
          <w:sz w:val="16"/>
        </w:rPr>
        <w:t xml:space="preserve"> </w:t>
      </w:r>
      <w:r w:rsidRPr="00B05B7D">
        <w:rPr>
          <w:sz w:val="16"/>
        </w:rPr>
        <w:t>too</w:t>
      </w:r>
      <w:r w:rsidRPr="00B05B7D">
        <w:rPr>
          <w:rFonts w:eastAsia="Garamond"/>
          <w:sz w:val="16"/>
        </w:rPr>
        <w:t xml:space="preserve"> </w:t>
      </w:r>
      <w:r w:rsidRPr="00B05B7D">
        <w:rPr>
          <w:sz w:val="16"/>
        </w:rPr>
        <w:t>widely</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credibly</w:t>
      </w:r>
      <w:r w:rsidRPr="00B05B7D">
        <w:rPr>
          <w:rFonts w:eastAsia="Garamond"/>
          <w:sz w:val="16"/>
        </w:rPr>
        <w:t xml:space="preserve"> </w:t>
      </w:r>
      <w:r w:rsidRPr="00B05B7D">
        <w:rPr>
          <w:sz w:val="16"/>
        </w:rPr>
        <w:t>wed</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U.S.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ethics.</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raw</w:t>
      </w:r>
      <w:r w:rsidRPr="00B05B7D">
        <w:rPr>
          <w:rFonts w:eastAsia="Garamond"/>
          <w:sz w:val="16"/>
        </w:rPr>
        <w:t xml:space="preserve"> </w:t>
      </w:r>
      <w:r w:rsidRPr="00B05B7D">
        <w:rPr>
          <w:sz w:val="16"/>
        </w:rPr>
        <w:t>force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COINTELPRO</w:t>
      </w:r>
      <w:r w:rsidRPr="00B05B7D">
        <w:rPr>
          <w:rFonts w:eastAsia="Garamond"/>
          <w:sz w:val="16"/>
        </w:rPr>
        <w:t xml:space="preserve"> </w:t>
      </w:r>
      <w:r w:rsidRPr="00B05B7D">
        <w:rPr>
          <w:sz w:val="16"/>
        </w:rPr>
        <w:t>put</w:t>
      </w:r>
      <w:r w:rsidRPr="00B05B7D">
        <w:rPr>
          <w:rFonts w:eastAsia="Garamond"/>
          <w:sz w:val="16"/>
        </w:rPr>
        <w:t xml:space="preserve"> </w:t>
      </w:r>
      <w:r w:rsidRPr="00B05B7D">
        <w:rPr>
          <w:sz w:val="16"/>
        </w:rPr>
        <w:t>an</w:t>
      </w:r>
      <w:r w:rsidRPr="00B05B7D">
        <w:rPr>
          <w:rFonts w:eastAsia="Garamond"/>
          <w:sz w:val="16"/>
        </w:rPr>
        <w:t xml:space="preserve"> </w:t>
      </w:r>
      <w:r w:rsidRPr="00B05B7D">
        <w:rPr>
          <w:sz w:val="16"/>
        </w:rPr>
        <w:t>end</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trajectory</w:t>
      </w:r>
      <w:r w:rsidRPr="00B05B7D">
        <w:rPr>
          <w:rFonts w:eastAsia="Garamond"/>
          <w:sz w:val="16"/>
        </w:rPr>
        <w:t xml:space="preserve"> </w:t>
      </w:r>
      <w:r w:rsidRPr="00B05B7D">
        <w:rPr>
          <w:sz w:val="16"/>
        </w:rPr>
        <w:t>toward</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possible</w:t>
      </w:r>
      <w:r w:rsidRPr="00B05B7D">
        <w:rPr>
          <w:rFonts w:eastAsia="Garamond"/>
          <w:sz w:val="16"/>
        </w:rPr>
        <w:t xml:space="preserve"> </w:t>
      </w:r>
      <w:r w:rsidRPr="00B05B7D">
        <w:rPr>
          <w:sz w:val="16"/>
        </w:rPr>
        <w:t>hegemony</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ethical</w:t>
      </w:r>
      <w:r w:rsidRPr="00B05B7D">
        <w:rPr>
          <w:rFonts w:eastAsia="Garamond"/>
          <w:sz w:val="16"/>
        </w:rPr>
        <w:t xml:space="preserve"> </w:t>
      </w:r>
      <w:r w:rsidRPr="00B05B7D">
        <w:rPr>
          <w:sz w:val="16"/>
        </w:rPr>
        <w:t>accountability.</w:t>
      </w:r>
      <w:r w:rsidRPr="00B05B7D">
        <w:rPr>
          <w:rFonts w:eastAsia="Garamond"/>
          <w:sz w:val="16"/>
        </w:rPr>
        <w:t xml:space="preserve"> </w:t>
      </w:r>
      <w:r w:rsidRPr="00B05B7D">
        <w:rPr>
          <w:sz w:val="16"/>
        </w:rPr>
        <w:t>Consequently,</w:t>
      </w:r>
      <w:r w:rsidRPr="00B05B7D">
        <w:rPr>
          <w:rFonts w:eastAsia="Garamond"/>
          <w:sz w:val="16"/>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power</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highlight w:val="green"/>
        </w:rPr>
        <w:t>Blackness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Redness</w:t>
      </w:r>
      <w:r w:rsidRPr="00B05B7D">
        <w:rPr>
          <w:rStyle w:val="IntenseEmphasis"/>
          <w:rFonts w:eastAsia="Garamond"/>
        </w:rPr>
        <w:t xml:space="preserve"> </w:t>
      </w:r>
      <w:r w:rsidRPr="00B05B7D">
        <w:rPr>
          <w:rStyle w:val="IntenseEmphasis"/>
          <w:highlight w:val="green"/>
        </w:rPr>
        <w:t>to</w:t>
      </w:r>
      <w:r w:rsidRPr="00B05B7D">
        <w:rPr>
          <w:rStyle w:val="IntenseEmphasis"/>
          <w:rFonts w:eastAsia="Garamond"/>
          <w:highlight w:val="green"/>
        </w:rPr>
        <w:t xml:space="preserve"> </w:t>
      </w:r>
      <w:r w:rsidRPr="00B05B7D">
        <w:rPr>
          <w:rStyle w:val="IntenseEmphasis"/>
          <w:highlight w:val="green"/>
        </w:rPr>
        <w:t>pose</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question</w:t>
      </w:r>
      <w:r w:rsidRPr="00B05B7D">
        <w:rPr>
          <w:rStyle w:val="IntenseEmphasis"/>
          <w:rFonts w:eastAsia="Garamond"/>
        </w:rPr>
        <w:t>—</w:t>
      </w:r>
      <w:r w:rsidRPr="00B05B7D">
        <w:rPr>
          <w:rStyle w:val="IntenseEmphasis"/>
        </w:rPr>
        <w:t>and</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power</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pose</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question</w:t>
      </w:r>
      <w:r w:rsidRPr="00B05B7D">
        <w:rPr>
          <w:rStyle w:val="IntenseEmphasis"/>
          <w:rFonts w:eastAsia="Garamond"/>
        </w:rPr>
        <w:t xml:space="preserve"> </w:t>
      </w:r>
      <w:r w:rsidRPr="00B05B7D">
        <w:rPr>
          <w:rStyle w:val="IntenseEmphasis"/>
        </w:rPr>
        <w:t>is</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greatest</w:t>
      </w:r>
      <w:r w:rsidRPr="00B05B7D">
        <w:rPr>
          <w:rStyle w:val="IntenseEmphasis"/>
          <w:rFonts w:eastAsia="Garamond"/>
        </w:rPr>
        <w:t xml:space="preserve"> </w:t>
      </w:r>
      <w:r w:rsidRPr="00B05B7D">
        <w:rPr>
          <w:rStyle w:val="IntenseEmphasis"/>
        </w:rPr>
        <w:t>power</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all</w:t>
      </w:r>
      <w:r w:rsidRPr="00B05B7D">
        <w:rPr>
          <w:rStyle w:val="IntenseEmphasis"/>
          <w:rFonts w:eastAsia="Garamond"/>
        </w:rPr>
        <w:t>—</w:t>
      </w:r>
      <w:r w:rsidRPr="00B05B7D">
        <w:rPr>
          <w:rStyle w:val="Emphasis"/>
          <w:highlight w:val="green"/>
        </w:rPr>
        <w:t>retreated</w:t>
      </w:r>
      <w:r w:rsidRPr="00B05B7D">
        <w:rPr>
          <w:rStyle w:val="Emphasis"/>
          <w:rFonts w:eastAsia="Garamond"/>
          <w:highlight w:val="green"/>
        </w:rPr>
        <w:t xml:space="preserve"> </w:t>
      </w:r>
      <w:r w:rsidRPr="00B05B7D">
        <w:rPr>
          <w:rStyle w:val="Emphasis"/>
          <w:highlight w:val="green"/>
        </w:rPr>
        <w:t>as</w:t>
      </w:r>
      <w:r w:rsidRPr="00B05B7D">
        <w:rPr>
          <w:rStyle w:val="Emphasis"/>
          <w:rFonts w:eastAsia="Garamond"/>
          <w:highlight w:val="green"/>
        </w:rPr>
        <w:t xml:space="preserve"> </w:t>
      </w:r>
      <w:r w:rsidRPr="00B05B7D">
        <w:rPr>
          <w:rStyle w:val="Emphasis"/>
          <w:highlight w:val="green"/>
        </w:rPr>
        <w:t>did</w:t>
      </w:r>
      <w:r w:rsidRPr="00B05B7D">
        <w:rPr>
          <w:rStyle w:val="Emphasis"/>
          <w:rFonts w:eastAsia="Garamond"/>
        </w:rPr>
        <w:t xml:space="preserve"> </w:t>
      </w:r>
      <w:r w:rsidRPr="00B05B7D">
        <w:rPr>
          <w:rStyle w:val="Emphasis"/>
        </w:rPr>
        <w:t>White</w:t>
      </w:r>
      <w:r w:rsidRPr="00B05B7D">
        <w:rPr>
          <w:rStyle w:val="Emphasis"/>
          <w:rFonts w:eastAsia="Garamond"/>
        </w:rPr>
        <w:t xml:space="preserve"> </w:t>
      </w:r>
      <w:r w:rsidRPr="00B05B7D">
        <w:rPr>
          <w:rStyle w:val="Emphasis"/>
          <w:highlight w:val="green"/>
        </w:rPr>
        <w:t>radicals</w:t>
      </w:r>
      <w:r w:rsidRPr="00B05B7D">
        <w:rPr>
          <w:rStyle w:val="Emphasis"/>
          <w:rFonts w:eastAsia="Garamond"/>
          <w:highlight w:val="green"/>
        </w:rPr>
        <w:t xml:space="preserve"> </w:t>
      </w:r>
      <w:r w:rsidRPr="00B05B7D">
        <w:rPr>
          <w:rStyle w:val="Emphasis"/>
          <w:highlight w:val="green"/>
        </w:rPr>
        <w:t>and</w:t>
      </w:r>
      <w:r w:rsidRPr="00B05B7D">
        <w:rPr>
          <w:rStyle w:val="Emphasis"/>
          <w:rFonts w:eastAsia="Garamond"/>
          <w:highlight w:val="green"/>
        </w:rPr>
        <w:t xml:space="preserve"> </w:t>
      </w:r>
      <w:r w:rsidRPr="00B05B7D">
        <w:rPr>
          <w:rStyle w:val="Emphasis"/>
          <w:highlight w:val="green"/>
        </w:rPr>
        <w:t>progressives</w:t>
      </w:r>
      <w:r w:rsidRPr="00B05B7D">
        <w:rPr>
          <w:rStyle w:val="Emphasis"/>
          <w:rFonts w:eastAsia="Garamond"/>
        </w:rPr>
        <w:t xml:space="preserve"> </w:t>
      </w:r>
      <w:r w:rsidRPr="00B05B7D">
        <w:rPr>
          <w:rStyle w:val="Emphasis"/>
        </w:rPr>
        <w:t>who</w:t>
      </w:r>
      <w:r w:rsidRPr="00B05B7D">
        <w:rPr>
          <w:rStyle w:val="Emphasis"/>
          <w:rFonts w:eastAsia="Garamond"/>
        </w:rPr>
        <w:t xml:space="preserve"> “</w:t>
      </w:r>
      <w:r w:rsidRPr="00B05B7D">
        <w:rPr>
          <w:rStyle w:val="Emphasis"/>
        </w:rPr>
        <w:t>retired</w:t>
      </w:r>
      <w:r w:rsidRPr="00B05B7D">
        <w:rPr>
          <w:rStyle w:val="Emphasis"/>
          <w:rFonts w:eastAsia="Garamond"/>
        </w:rPr>
        <w:t xml:space="preserve">” </w:t>
      </w:r>
      <w:r w:rsidRPr="00B05B7D">
        <w:rPr>
          <w:rStyle w:val="Emphasis"/>
        </w:rPr>
        <w:t>from</w:t>
      </w:r>
      <w:r w:rsidRPr="00B05B7D">
        <w:rPr>
          <w:rStyle w:val="Emphasis"/>
          <w:rFonts w:eastAsia="Garamond"/>
        </w:rPr>
        <w:t xml:space="preserve"> </w:t>
      </w:r>
      <w:r w:rsidRPr="00B05B7D">
        <w:rPr>
          <w:rStyle w:val="Emphasis"/>
        </w:rPr>
        <w:t>struggle.</w:t>
      </w:r>
      <w:r w:rsidRPr="00B05B7D">
        <w:rPr>
          <w:rFonts w:eastAsia="Garamond"/>
          <w:sz w:val="16"/>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question</w:t>
      </w:r>
      <w:r w:rsidRPr="00B05B7D">
        <w:rPr>
          <w:rStyle w:val="IntenseEmphasis"/>
          <w:rFonts w:eastAsia="Garamond"/>
          <w:highlight w:val="green"/>
        </w:rPr>
        <w:t>’</w:t>
      </w:r>
      <w:r w:rsidRPr="00B05B7D">
        <w:rPr>
          <w:rStyle w:val="IntenseEmphasis"/>
          <w:highlight w:val="green"/>
        </w:rPr>
        <w:t>s</w:t>
      </w:r>
      <w:r w:rsidRPr="00B05B7D">
        <w:rPr>
          <w:rStyle w:val="IntenseEmphasis"/>
          <w:rFonts w:eastAsia="Garamond"/>
          <w:highlight w:val="green"/>
        </w:rPr>
        <w:t xml:space="preserve"> </w:t>
      </w:r>
      <w:r w:rsidRPr="00B05B7D">
        <w:rPr>
          <w:rStyle w:val="IntenseEmphasis"/>
          <w:highlight w:val="green"/>
        </w:rPr>
        <w:t>echo</w:t>
      </w:r>
      <w:r w:rsidRPr="00B05B7D">
        <w:rPr>
          <w:rStyle w:val="IntenseEmphasis"/>
          <w:rFonts w:eastAsia="Garamond"/>
          <w:highlight w:val="green"/>
        </w:rPr>
        <w:t xml:space="preserve"> </w:t>
      </w:r>
      <w:r w:rsidRPr="00B05B7D">
        <w:rPr>
          <w:rStyle w:val="IntenseEmphasis"/>
          <w:highlight w:val="green"/>
        </w:rPr>
        <w:t>lies</w:t>
      </w:r>
      <w:r w:rsidRPr="00B05B7D">
        <w:rPr>
          <w:rStyle w:val="IntenseEmphasis"/>
          <w:rFonts w:eastAsia="Garamond"/>
          <w:highlight w:val="green"/>
        </w:rPr>
        <w:t xml:space="preserve"> </w:t>
      </w:r>
      <w:r w:rsidRPr="00B05B7D">
        <w:rPr>
          <w:rStyle w:val="IntenseEmphasis"/>
          <w:highlight w:val="green"/>
        </w:rPr>
        <w:t>buried</w:t>
      </w:r>
      <w:r w:rsidRPr="00B05B7D">
        <w:rPr>
          <w:rStyle w:val="IntenseEmphasis"/>
          <w:rFonts w:eastAsia="Garamond"/>
          <w:highlight w:val="green"/>
        </w:rPr>
        <w:t xml:space="preserve"> </w:t>
      </w:r>
      <w:r w:rsidRPr="00B05B7D">
        <w:rPr>
          <w:rStyle w:val="IntenseEmphasis"/>
          <w:highlight w:val="green"/>
        </w:rPr>
        <w:t>in</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graves</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rPr>
        <w:t>young</w:t>
      </w:r>
      <w:r w:rsidRPr="00B05B7D">
        <w:rPr>
          <w:rStyle w:val="IntenseEmphasis"/>
          <w:rFonts w:eastAsia="Garamond"/>
        </w:rPr>
        <w:t xml:space="preserve"> </w:t>
      </w:r>
      <w:r w:rsidRPr="00B05B7D">
        <w:rPr>
          <w:rStyle w:val="IntenseEmphasis"/>
        </w:rPr>
        <w:t>Black</w:t>
      </w:r>
      <w:r w:rsidRPr="00B05B7D">
        <w:rPr>
          <w:rStyle w:val="IntenseEmphasis"/>
          <w:rFonts w:eastAsia="Garamond"/>
        </w:rPr>
        <w:t xml:space="preserve"> </w:t>
      </w:r>
      <w:r w:rsidRPr="00B05B7D">
        <w:rPr>
          <w:rStyle w:val="IntenseEmphasis"/>
        </w:rPr>
        <w:t>Panthers,</w:t>
      </w:r>
      <w:r w:rsidRPr="00B05B7D">
        <w:rPr>
          <w:rStyle w:val="IntenseEmphasis"/>
          <w:rFonts w:eastAsia="Garamond"/>
        </w:rPr>
        <w:t xml:space="preserve"> </w:t>
      </w:r>
      <w:r w:rsidRPr="00B05B7D">
        <w:rPr>
          <w:rStyle w:val="IntenseEmphasis"/>
        </w:rPr>
        <w:t>AIM</w:t>
      </w:r>
      <w:r w:rsidRPr="00B05B7D">
        <w:rPr>
          <w:rStyle w:val="IntenseEmphasis"/>
          <w:rFonts w:eastAsia="Garamond"/>
        </w:rPr>
        <w:t xml:space="preserve"> </w:t>
      </w:r>
      <w:r w:rsidRPr="00B05B7D">
        <w:rPr>
          <w:rStyle w:val="IntenseEmphasis"/>
        </w:rPr>
        <w:t>Warriors,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highlight w:val="green"/>
        </w:rPr>
        <w:t>Black</w:t>
      </w:r>
      <w:r w:rsidRPr="00B05B7D">
        <w:rPr>
          <w:rStyle w:val="IntenseEmphasis"/>
          <w:rFonts w:eastAsia="Garamond"/>
          <w:highlight w:val="green"/>
        </w:rPr>
        <w:t xml:space="preserve"> </w:t>
      </w:r>
      <w:r w:rsidRPr="00B05B7D">
        <w:rPr>
          <w:rStyle w:val="IntenseEmphasis"/>
          <w:highlight w:val="green"/>
        </w:rPr>
        <w:t>Liberation</w:t>
      </w:r>
      <w:r w:rsidRPr="00B05B7D">
        <w:rPr>
          <w:rStyle w:val="IntenseEmphasis"/>
          <w:rFonts w:eastAsia="Garamond"/>
          <w:highlight w:val="green"/>
        </w:rPr>
        <w:t xml:space="preserve"> </w:t>
      </w:r>
      <w:r w:rsidRPr="00B05B7D">
        <w:rPr>
          <w:rStyle w:val="IntenseEmphasis"/>
          <w:highlight w:val="green"/>
        </w:rPr>
        <w:t>Army</w:t>
      </w:r>
      <w:r w:rsidRPr="00B05B7D">
        <w:rPr>
          <w:rStyle w:val="IntenseEmphasis"/>
          <w:rFonts w:eastAsia="Garamond"/>
          <w:highlight w:val="green"/>
        </w:rPr>
        <w:t xml:space="preserve"> </w:t>
      </w:r>
      <w:r w:rsidRPr="00B05B7D">
        <w:rPr>
          <w:rStyle w:val="IntenseEmphasis"/>
          <w:highlight w:val="green"/>
        </w:rPr>
        <w:t>soldiers</w:t>
      </w:r>
      <w:r w:rsidRPr="00B05B7D">
        <w:rPr>
          <w:rStyle w:val="IntenseEmphasis"/>
        </w:rPr>
        <w:t>,</w:t>
      </w:r>
      <w:r w:rsidRPr="00B05B7D">
        <w:rPr>
          <w:rStyle w:val="IntenseEmphasis"/>
          <w:rFonts w:eastAsia="Garamond"/>
        </w:rPr>
        <w:t xml:space="preserve"> </w:t>
      </w:r>
      <w:r w:rsidRPr="00B05B7D">
        <w:rPr>
          <w:rStyle w:val="IntenseEmphasis"/>
        </w:rPr>
        <w:t>or</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prison</w:t>
      </w:r>
      <w:r w:rsidRPr="00B05B7D">
        <w:rPr>
          <w:rStyle w:val="IntenseEmphasis"/>
          <w:rFonts w:eastAsia="Garamond"/>
        </w:rPr>
        <w:t xml:space="preserve"> </w:t>
      </w:r>
      <w:r w:rsidRPr="00B05B7D">
        <w:rPr>
          <w:rStyle w:val="IntenseEmphasis"/>
        </w:rPr>
        <w:t>cells</w:t>
      </w:r>
      <w:r w:rsidRPr="00B05B7D">
        <w:rPr>
          <w:rStyle w:val="IntenseEmphasis"/>
          <w:rFonts w:eastAsia="Garamond"/>
        </w:rPr>
        <w:t xml:space="preserve"> </w:t>
      </w:r>
      <w:r w:rsidRPr="00B05B7D">
        <w:rPr>
          <w:rStyle w:val="IntenseEmphasis"/>
        </w:rPr>
        <w:t>where</w:t>
      </w:r>
      <w:r w:rsidRPr="00B05B7D">
        <w:rPr>
          <w:rStyle w:val="IntenseEmphasis"/>
          <w:rFonts w:eastAsia="Garamond"/>
        </w:rPr>
        <w:t xml:space="preserve"> </w:t>
      </w:r>
      <w:r w:rsidRPr="00B05B7D">
        <w:rPr>
          <w:rStyle w:val="IntenseEmphasis"/>
        </w:rPr>
        <w:t>so</w:t>
      </w:r>
      <w:r w:rsidRPr="00B05B7D">
        <w:rPr>
          <w:rStyle w:val="IntenseEmphasis"/>
          <w:rFonts w:eastAsia="Garamond"/>
        </w:rPr>
        <w:t xml:space="preserve"> </w:t>
      </w:r>
      <w:r w:rsidRPr="00B05B7D">
        <w:rPr>
          <w:rStyle w:val="IntenseEmphasis"/>
        </w:rPr>
        <w:t>many</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them</w:t>
      </w:r>
      <w:r w:rsidRPr="00B05B7D">
        <w:rPr>
          <w:rStyle w:val="IntenseEmphasis"/>
          <w:rFonts w:eastAsia="Garamond"/>
        </w:rPr>
        <w:t xml:space="preserve"> </w:t>
      </w:r>
      <w:r w:rsidRPr="00B05B7D">
        <w:rPr>
          <w:rStyle w:val="IntenseEmphasis"/>
        </w:rPr>
        <w:t>have</w:t>
      </w:r>
      <w:r w:rsidRPr="00B05B7D">
        <w:rPr>
          <w:rStyle w:val="IntenseEmphasis"/>
          <w:rFonts w:eastAsia="Garamond"/>
        </w:rPr>
        <w:t xml:space="preserve"> </w:t>
      </w:r>
      <w:r w:rsidRPr="00B05B7D">
        <w:rPr>
          <w:rStyle w:val="IntenseEmphasis"/>
        </w:rPr>
        <w:t>been</w:t>
      </w:r>
      <w:r w:rsidRPr="00B05B7D">
        <w:rPr>
          <w:rStyle w:val="IntenseEmphasis"/>
          <w:rFonts w:eastAsia="Garamond"/>
        </w:rPr>
        <w:t xml:space="preserve"> </w:t>
      </w:r>
      <w:r w:rsidRPr="00B05B7D">
        <w:rPr>
          <w:rStyle w:val="IntenseEmphasis"/>
        </w:rPr>
        <w:t>rotting</w:t>
      </w:r>
      <w:r w:rsidRPr="00B05B7D">
        <w:rPr>
          <w:rFonts w:eastAsia="Garamond"/>
          <w:sz w:val="16"/>
        </w:rPr>
        <w:t xml:space="preserve"> </w:t>
      </w:r>
      <w:r w:rsidRPr="00B05B7D">
        <w:rPr>
          <w:sz w:val="16"/>
        </w:rPr>
        <w:t>(some</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solitary</w:t>
      </w:r>
      <w:r w:rsidRPr="00B05B7D">
        <w:rPr>
          <w:rFonts w:eastAsia="Garamond"/>
          <w:sz w:val="16"/>
        </w:rPr>
        <w:t xml:space="preserve"> </w:t>
      </w:r>
      <w:r w:rsidRPr="00B05B7D">
        <w:rPr>
          <w:sz w:val="16"/>
        </w:rPr>
        <w:t>confinement)</w:t>
      </w:r>
      <w:r w:rsidRPr="00B05B7D">
        <w:rPr>
          <w:rFonts w:eastAsia="Garamond"/>
          <w:sz w:val="16"/>
        </w:rPr>
        <w:t xml:space="preserve"> </w:t>
      </w:r>
      <w:r w:rsidRPr="00B05B7D">
        <w:rPr>
          <w:rStyle w:val="IntenseEmphasis"/>
        </w:rPr>
        <w:t>for</w:t>
      </w:r>
      <w:r w:rsidRPr="00B05B7D">
        <w:rPr>
          <w:rStyle w:val="IntenseEmphasis"/>
          <w:rFonts w:eastAsia="Garamond"/>
        </w:rPr>
        <w:t xml:space="preserve"> </w:t>
      </w:r>
      <w:r w:rsidRPr="00B05B7D">
        <w:rPr>
          <w:rStyle w:val="IntenseEmphasis"/>
        </w:rPr>
        <w:t>ten,</w:t>
      </w:r>
      <w:r w:rsidRPr="00B05B7D">
        <w:rPr>
          <w:rStyle w:val="IntenseEmphasis"/>
          <w:rFonts w:eastAsia="Garamond"/>
        </w:rPr>
        <w:t xml:space="preserve"> </w:t>
      </w:r>
      <w:r w:rsidRPr="00B05B7D">
        <w:rPr>
          <w:rStyle w:val="IntenseEmphasis"/>
        </w:rPr>
        <w:t>twenty,</w:t>
      </w:r>
      <w:r w:rsidRPr="00B05B7D">
        <w:rPr>
          <w:rStyle w:val="IntenseEmphasis"/>
          <w:rFonts w:eastAsia="Garamond"/>
        </w:rPr>
        <w:t xml:space="preserve"> </w:t>
      </w:r>
      <w:r w:rsidRPr="00B05B7D">
        <w:rPr>
          <w:rStyle w:val="IntenseEmphasis"/>
        </w:rPr>
        <w:t>thirty</w:t>
      </w:r>
      <w:r w:rsidRPr="00B05B7D">
        <w:rPr>
          <w:rStyle w:val="IntenseEmphasis"/>
          <w:rFonts w:eastAsia="Garamond"/>
        </w:rPr>
        <w:t xml:space="preserve"> </w:t>
      </w:r>
      <w:r w:rsidRPr="00B05B7D">
        <w:rPr>
          <w:rStyle w:val="IntenseEmphasis"/>
        </w:rPr>
        <w:t>years,</w:t>
      </w:r>
      <w:r w:rsidRPr="00B05B7D">
        <w:rPr>
          <w:rStyle w:val="IntenseEmphasis"/>
          <w:rFonts w:eastAsia="Garamond"/>
        </w:rPr>
        <w:t xml:space="preserve"> </w:t>
      </w:r>
      <w:r w:rsidRPr="00B05B7D">
        <w:rPr>
          <w:rStyle w:val="IntenseEmphasis"/>
          <w:highlight w:val="green"/>
        </w:rPr>
        <w:t>and</w:t>
      </w:r>
      <w:r w:rsidRPr="00B05B7D">
        <w:rPr>
          <w:rStyle w:val="IntenseEmphasis"/>
          <w:rFonts w:eastAsia="Garamond"/>
          <w:highlight w:val="green"/>
        </w:rPr>
        <w:t xml:space="preserve"> </w:t>
      </w:r>
      <w:r w:rsidRPr="00B05B7D">
        <w:rPr>
          <w:rStyle w:val="IntenseEmphasis"/>
          <w:highlight w:val="green"/>
        </w:rPr>
        <w:t>at</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Emphasis"/>
          <w:highlight w:val="green"/>
        </w:rPr>
        <w:t>gates</w:t>
      </w:r>
      <w:r w:rsidRPr="00B05B7D">
        <w:rPr>
          <w:rStyle w:val="Emphasis"/>
          <w:rFonts w:eastAsia="Garamond"/>
          <w:highlight w:val="green"/>
        </w:rPr>
        <w:t xml:space="preserve"> </w:t>
      </w:r>
      <w:r w:rsidRPr="00B05B7D">
        <w:rPr>
          <w:rStyle w:val="Emphasis"/>
          <w:highlight w:val="green"/>
        </w:rPr>
        <w:t>of</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academy</w:t>
      </w:r>
      <w:r w:rsidRPr="00B05B7D">
        <w:rPr>
          <w:rStyle w:val="Emphasis"/>
          <w:rFonts w:eastAsia="Garamond"/>
          <w:highlight w:val="green"/>
        </w:rPr>
        <w:t xml:space="preserve"> </w:t>
      </w:r>
      <w:r w:rsidRPr="00B05B7D">
        <w:rPr>
          <w:rStyle w:val="Emphasis"/>
          <w:highlight w:val="green"/>
        </w:rPr>
        <w:t>where</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crazies</w:t>
      </w:r>
      <w:r w:rsidRPr="00B05B7D">
        <w:rPr>
          <w:rStyle w:val="Emphasis"/>
          <w:rFonts w:eastAsia="Garamond"/>
          <w:highlight w:val="green"/>
        </w:rPr>
        <w:t xml:space="preserve">” </w:t>
      </w:r>
      <w:r w:rsidRPr="00B05B7D">
        <w:rPr>
          <w:rStyle w:val="Emphasis"/>
          <w:highlight w:val="green"/>
        </w:rPr>
        <w:t>shout</w:t>
      </w:r>
      <w:r w:rsidRPr="00B05B7D">
        <w:rPr>
          <w:rStyle w:val="Emphasis"/>
          <w:rFonts w:eastAsia="Garamond"/>
          <w:highlight w:val="green"/>
        </w:rPr>
        <w:t xml:space="preserve"> </w:t>
      </w:r>
      <w:r w:rsidRPr="00B05B7D">
        <w:rPr>
          <w:rStyle w:val="Emphasis"/>
          <w:highlight w:val="green"/>
        </w:rPr>
        <w:t>at</w:t>
      </w:r>
      <w:r w:rsidRPr="00B05B7D">
        <w:rPr>
          <w:rStyle w:val="Emphasis"/>
          <w:rFonts w:eastAsia="Garamond"/>
          <w:highlight w:val="green"/>
        </w:rPr>
        <w:t xml:space="preserve"> </w:t>
      </w:r>
      <w:r w:rsidRPr="00B05B7D">
        <w:rPr>
          <w:rStyle w:val="Emphasis"/>
          <w:highlight w:val="green"/>
        </w:rPr>
        <w:t>passers-by</w:t>
      </w:r>
      <w:r w:rsidRPr="00B05B7D">
        <w:rPr>
          <w:rStyle w:val="IntenseEmphasis"/>
          <w:highlight w:val="green"/>
        </w:rPr>
        <w:t>.</w:t>
      </w:r>
      <w:r w:rsidRPr="00B05B7D">
        <w:rPr>
          <w:rStyle w:val="IntenseEmphasis"/>
          <w:rFonts w:eastAsia="Garamond"/>
        </w:rPr>
        <w:t xml:space="preserve"> </w:t>
      </w:r>
      <w:r w:rsidRPr="00B05B7D">
        <w:rPr>
          <w:rStyle w:val="IntenseEmphasis"/>
          <w:highlight w:val="green"/>
        </w:rPr>
        <w:t>Gone</w:t>
      </w:r>
      <w:r w:rsidRPr="00B05B7D">
        <w:rPr>
          <w:rStyle w:val="IntenseEmphasis"/>
          <w:rFonts w:eastAsia="Garamond"/>
          <w:highlight w:val="green"/>
        </w:rPr>
        <w:t xml:space="preserve"> </w:t>
      </w:r>
      <w:r w:rsidRPr="00B05B7D">
        <w:rPr>
          <w:rStyle w:val="IntenseEmphasis"/>
          <w:highlight w:val="green"/>
        </w:rPr>
        <w:t>are</w:t>
      </w:r>
      <w:r w:rsidRPr="00B05B7D">
        <w:rPr>
          <w:rStyle w:val="IntenseEmphasis"/>
          <w:rFonts w:eastAsia="Garamond"/>
        </w:rPr>
        <w:t xml:space="preserve"> </w:t>
      </w:r>
      <w:r w:rsidRPr="00B05B7D">
        <w:rPr>
          <w:rStyle w:val="IntenseEmphasis"/>
        </w:rPr>
        <w:t>not</w:t>
      </w:r>
      <w:r w:rsidRPr="00B05B7D">
        <w:rPr>
          <w:rStyle w:val="IntenseEmphasis"/>
          <w:rFonts w:eastAsia="Garamond"/>
        </w:rPr>
        <w:t xml:space="preserve"> </w:t>
      </w:r>
      <w:r w:rsidRPr="00B05B7D">
        <w:rPr>
          <w:rStyle w:val="IntenseEmphasis"/>
        </w:rPr>
        <w:t>only</w:t>
      </w:r>
      <w:r w:rsidRPr="00B05B7D">
        <w:rPr>
          <w:rStyle w:val="IntenseEmphasis"/>
          <w:rFonts w:eastAsia="Garamond"/>
        </w:rPr>
        <w:t xml:space="preserve"> </w:t>
      </w:r>
      <w:r w:rsidRPr="00B05B7D">
        <w:rPr>
          <w:rStyle w:val="IntenseEmphasis"/>
          <w:highlight w:val="green"/>
        </w:rPr>
        <w:t>the</w:t>
      </w:r>
      <w:r w:rsidRPr="00B05B7D">
        <w:rPr>
          <w:rStyle w:val="IntenseEmphasis"/>
          <w:rFonts w:eastAsia="Garamond"/>
        </w:rPr>
        <w:t xml:space="preserve"> </w:t>
      </w:r>
      <w:r w:rsidRPr="00B05B7D">
        <w:rPr>
          <w:rStyle w:val="IntenseEmphasis"/>
        </w:rPr>
        <w:t>young</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vibrant</w:t>
      </w:r>
      <w:r w:rsidRPr="00B05B7D">
        <w:rPr>
          <w:rStyle w:val="IntenseEmphasis"/>
          <w:rFonts w:eastAsia="Garamond"/>
        </w:rPr>
        <w:t xml:space="preserve"> </w:t>
      </w:r>
      <w:r w:rsidRPr="00B05B7D">
        <w:rPr>
          <w:rStyle w:val="IntenseEmphasis"/>
          <w:highlight w:val="green"/>
        </w:rPr>
        <w:t>voices</w:t>
      </w:r>
      <w:r w:rsidRPr="00B05B7D">
        <w:rPr>
          <w:rStyle w:val="IntenseEmphasis"/>
          <w:rFonts w:eastAsia="Garamond"/>
          <w:highlight w:val="green"/>
        </w:rPr>
        <w:t xml:space="preserve"> </w:t>
      </w:r>
      <w:r w:rsidRPr="00B05B7D">
        <w:rPr>
          <w:rStyle w:val="IntenseEmphasis"/>
          <w:highlight w:val="green"/>
        </w:rPr>
        <w:t>that</w:t>
      </w:r>
      <w:r w:rsidRPr="00B05B7D">
        <w:rPr>
          <w:rStyle w:val="IntenseEmphasis"/>
          <w:rFonts w:eastAsia="Garamond"/>
          <w:highlight w:val="green"/>
        </w:rPr>
        <w:t xml:space="preserve"> </w:t>
      </w:r>
      <w:r w:rsidRPr="00B05B7D">
        <w:rPr>
          <w:rStyle w:val="Emphasis"/>
          <w:highlight w:val="green"/>
        </w:rPr>
        <w:t>affected</w:t>
      </w:r>
      <w:r w:rsidRPr="00B05B7D">
        <w:rPr>
          <w:rStyle w:val="Emphasis"/>
          <w:rFonts w:eastAsia="Garamond"/>
          <w:highlight w:val="green"/>
        </w:rPr>
        <w:t xml:space="preserve"> </w:t>
      </w:r>
      <w:r w:rsidRPr="00B05B7D">
        <w:rPr>
          <w:rStyle w:val="Emphasis"/>
          <w:highlight w:val="green"/>
        </w:rPr>
        <w:t>a</w:t>
      </w:r>
      <w:r w:rsidRPr="00B05B7D">
        <w:rPr>
          <w:rStyle w:val="Emphasis"/>
          <w:rFonts w:eastAsia="Garamond"/>
          <w:highlight w:val="green"/>
        </w:rPr>
        <w:t xml:space="preserve"> </w:t>
      </w:r>
      <w:r w:rsidRPr="00B05B7D">
        <w:rPr>
          <w:rStyle w:val="Emphasis"/>
          <w:highlight w:val="green"/>
        </w:rPr>
        <w:t>seismic</w:t>
      </w:r>
      <w:r w:rsidRPr="00B05B7D">
        <w:rPr>
          <w:rStyle w:val="Emphasis"/>
          <w:rFonts w:eastAsia="Garamond"/>
          <w:highlight w:val="green"/>
        </w:rPr>
        <w:t xml:space="preserve"> </w:t>
      </w:r>
      <w:r w:rsidRPr="00B05B7D">
        <w:rPr>
          <w:rStyle w:val="Emphasis"/>
          <w:highlight w:val="green"/>
        </w:rPr>
        <w:t>shift</w:t>
      </w:r>
      <w:r w:rsidRPr="00B05B7D">
        <w:rPr>
          <w:rStyle w:val="Emphasis"/>
          <w:rFonts w:eastAsia="Garamond"/>
          <w:highlight w:val="green"/>
        </w:rPr>
        <w:t xml:space="preserve"> </w:t>
      </w:r>
      <w:r w:rsidRPr="00B05B7D">
        <w:rPr>
          <w:rStyle w:val="Emphasis"/>
          <w:highlight w:val="green"/>
        </w:rPr>
        <w:t>on</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political</w:t>
      </w:r>
      <w:r w:rsidRPr="00B05B7D">
        <w:rPr>
          <w:rStyle w:val="Emphasis"/>
          <w:rFonts w:eastAsia="Garamond"/>
          <w:highlight w:val="green"/>
        </w:rPr>
        <w:t xml:space="preserve"> </w:t>
      </w:r>
      <w:r w:rsidRPr="00B05B7D">
        <w:rPr>
          <w:rStyle w:val="Emphasis"/>
          <w:highlight w:val="green"/>
        </w:rPr>
        <w:t>landscape</w:t>
      </w:r>
      <w:r w:rsidRPr="00B05B7D">
        <w:rPr>
          <w:rStyle w:val="IntenseEmphasis"/>
        </w:rPr>
        <w:t>,</w:t>
      </w:r>
      <w:r w:rsidRPr="00B05B7D">
        <w:rPr>
          <w:rStyle w:val="IntenseEmphasis"/>
          <w:rFonts w:eastAsia="Garamond"/>
        </w:rPr>
        <w:t xml:space="preserve"> </w:t>
      </w:r>
      <w:r w:rsidRPr="00B05B7D">
        <w:rPr>
          <w:rStyle w:val="IntenseEmphasis"/>
        </w:rPr>
        <w:t>but</w:t>
      </w:r>
      <w:r w:rsidRPr="00B05B7D">
        <w:rPr>
          <w:rStyle w:val="IntenseEmphasis"/>
          <w:rFonts w:eastAsia="Garamond"/>
        </w:rPr>
        <w:t xml:space="preserve"> </w:t>
      </w:r>
      <w:r w:rsidRPr="00B05B7D">
        <w:rPr>
          <w:rStyle w:val="IntenseEmphasis"/>
        </w:rPr>
        <w:t>also</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intellectual</w:t>
      </w:r>
      <w:r w:rsidRPr="00B05B7D">
        <w:rPr>
          <w:rStyle w:val="IntenseEmphasis"/>
          <w:rFonts w:eastAsia="Garamond"/>
        </w:rPr>
        <w:t xml:space="preserve"> </w:t>
      </w:r>
      <w:r w:rsidRPr="00B05B7D">
        <w:rPr>
          <w:rStyle w:val="IntenseEmphasis"/>
        </w:rPr>
        <w:t>protocols</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inquiry,</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with</w:t>
      </w:r>
      <w:r w:rsidRPr="00B05B7D">
        <w:rPr>
          <w:rStyle w:val="IntenseEmphasis"/>
          <w:rFonts w:eastAsia="Garamond"/>
        </w:rPr>
        <w:t xml:space="preserve"> </w:t>
      </w:r>
      <w:r w:rsidRPr="00B05B7D">
        <w:rPr>
          <w:rStyle w:val="IntenseEmphasis"/>
        </w:rPr>
        <w:t>them</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spate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feature</w:t>
      </w:r>
      <w:r w:rsidRPr="00B05B7D">
        <w:rPr>
          <w:rFonts w:eastAsia="Garamond"/>
          <w:sz w:val="16"/>
        </w:rPr>
        <w:t xml:space="preserve"> </w:t>
      </w:r>
      <w:r w:rsidRPr="00B05B7D">
        <w:rPr>
          <w:sz w:val="16"/>
        </w:rPr>
        <w:t>films</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became</w:t>
      </w:r>
      <w:r w:rsidRPr="00B05B7D">
        <w:rPr>
          <w:rFonts w:eastAsia="Garamond"/>
          <w:sz w:val="16"/>
        </w:rPr>
        <w:t xml:space="preserve"> </w:t>
      </w:r>
      <w:r w:rsidRPr="00B05B7D">
        <w:rPr>
          <w:sz w:val="16"/>
        </w:rPr>
        <w:t>authorized,</w:t>
      </w:r>
      <w:r w:rsidRPr="00B05B7D">
        <w:rPr>
          <w:rFonts w:eastAsia="Garamond"/>
          <w:sz w:val="16"/>
        </w:rPr>
        <w:t xml:space="preserve"> </w:t>
      </w:r>
      <w:r w:rsidRPr="00B05B7D">
        <w:rPr>
          <w:sz w:val="16"/>
        </w:rPr>
        <w:t>if</w:t>
      </w:r>
      <w:r w:rsidRPr="00B05B7D">
        <w:rPr>
          <w:rFonts w:eastAsia="Garamond"/>
          <w:sz w:val="16"/>
        </w:rPr>
        <w:t xml:space="preserve"> </w:t>
      </w:r>
      <w:r w:rsidRPr="00B05B7D">
        <w:rPr>
          <w:sz w:val="16"/>
        </w:rPr>
        <w:t>not</w:t>
      </w:r>
      <w:r w:rsidRPr="00B05B7D">
        <w:rPr>
          <w:rFonts w:eastAsia="Garamond"/>
          <w:sz w:val="16"/>
        </w:rPr>
        <w:t xml:space="preserve"> </w:t>
      </w:r>
      <w:r w:rsidRPr="00B05B7D">
        <w:rPr>
          <w:sz w:val="16"/>
        </w:rPr>
        <w:t>by</w:t>
      </w:r>
      <w:r w:rsidRPr="00B05B7D">
        <w:rPr>
          <w:rFonts w:eastAsia="Garamond"/>
          <w:sz w:val="16"/>
        </w:rPr>
        <w:t xml:space="preserve"> </w:t>
      </w:r>
      <w:r w:rsidRPr="00B05B7D">
        <w:rPr>
          <w:sz w:val="16"/>
        </w:rPr>
        <w:t>an</w:t>
      </w:r>
      <w:r w:rsidRPr="00B05B7D">
        <w:rPr>
          <w:rFonts w:eastAsia="Garamond"/>
          <w:sz w:val="16"/>
        </w:rPr>
        <w:t xml:space="preserve"> </w:t>
      </w:r>
      <w:r w:rsidRPr="00B05B7D">
        <w:rPr>
          <w:sz w:val="16"/>
        </w:rPr>
        <w:t>unabashed</w:t>
      </w:r>
      <w:r w:rsidRPr="00B05B7D">
        <w:rPr>
          <w:rFonts w:eastAsia="Garamond"/>
          <w:sz w:val="16"/>
        </w:rPr>
        <w:t xml:space="preserve"> </w:t>
      </w:r>
      <w:r w:rsidRPr="00B05B7D">
        <w:rPr>
          <w:sz w:val="16"/>
        </w:rPr>
        <w:t>revolutionary</w:t>
      </w:r>
      <w:r w:rsidRPr="00B05B7D">
        <w:rPr>
          <w:rFonts w:eastAsia="Garamond"/>
          <w:sz w:val="16"/>
        </w:rPr>
        <w:t xml:space="preserve"> </w:t>
      </w:r>
      <w:r w:rsidRPr="00B05B7D">
        <w:rPr>
          <w:sz w:val="16"/>
        </w:rPr>
        <w:t>polemic,</w:t>
      </w:r>
      <w:r w:rsidRPr="00B05B7D">
        <w:rPr>
          <w:rFonts w:eastAsia="Garamond"/>
          <w:sz w:val="16"/>
        </w:rPr>
        <w:t xml:space="preserve"> </w:t>
      </w:r>
      <w:r w:rsidRPr="00B05B7D">
        <w:rPr>
          <w:sz w:val="16"/>
        </w:rPr>
        <w:t>then</w:t>
      </w:r>
      <w:r w:rsidRPr="00B05B7D">
        <w:rPr>
          <w:rFonts w:eastAsia="Garamond"/>
          <w:sz w:val="16"/>
        </w:rPr>
        <w:t xml:space="preserve"> </w:t>
      </w:r>
      <w:r w:rsidRPr="00B05B7D">
        <w:rPr>
          <w:sz w:val="16"/>
        </w:rPr>
        <w:t>certainly</w:t>
      </w:r>
      <w:r w:rsidRPr="00B05B7D">
        <w:rPr>
          <w:rFonts w:eastAsia="Garamond"/>
          <w:sz w:val="16"/>
        </w:rPr>
        <w:t xml:space="preserve"> </w:t>
      </w:r>
      <w:r w:rsidRPr="00B05B7D">
        <w:rPr>
          <w:sz w:val="16"/>
        </w:rPr>
        <w:t>by</w:t>
      </w:r>
      <w:r w:rsidRPr="00B05B7D">
        <w:rPr>
          <w:rFonts w:eastAsia="Garamond"/>
          <w:sz w:val="16"/>
        </w:rPr>
        <w:t xml:space="preserve"> </w:t>
      </w:r>
      <w:r w:rsidRPr="00B05B7D">
        <w:rPr>
          <w:rStyle w:val="IntenseEmphasis"/>
        </w:rPr>
        <w:t>a</w:t>
      </w:r>
      <w:r w:rsidRPr="00B05B7D">
        <w:rPr>
          <w:rStyle w:val="IntenseEmphasis"/>
          <w:rFonts w:eastAsia="Garamond"/>
        </w:rPr>
        <w:t xml:space="preserve"> </w:t>
      </w:r>
      <w:r w:rsidRPr="00B05B7D">
        <w:rPr>
          <w:rStyle w:val="Emphasis"/>
        </w:rPr>
        <w:t>revolutionary</w:t>
      </w:r>
      <w:r w:rsidRPr="00B05B7D">
        <w:rPr>
          <w:rStyle w:val="Emphasis"/>
          <w:rFonts w:eastAsia="Garamond"/>
        </w:rPr>
        <w:t xml:space="preserve"> </w:t>
      </w:r>
      <w:r w:rsidRPr="00B05B7D">
        <w:rPr>
          <w:rStyle w:val="Emphasis"/>
        </w:rPr>
        <w:t>zeitgeist</w:t>
      </w:r>
      <w:r w:rsidRPr="00B05B7D">
        <w:rPr>
          <w:sz w:val="16"/>
        </w:rPr>
        <w:t xml:space="preserve">. </w:t>
      </w:r>
      <w:r w:rsidRPr="00B05B7D">
        <w:rPr>
          <w:rStyle w:val="IntenseEmphasis"/>
        </w:rPr>
        <w:t>Is</w:t>
      </w:r>
      <w:r w:rsidRPr="00B05B7D">
        <w:rPr>
          <w:rStyle w:val="IntenseEmphasis"/>
          <w:rFonts w:eastAsia="Garamond"/>
        </w:rPr>
        <w:t xml:space="preserve"> </w:t>
      </w:r>
      <w:r w:rsidRPr="00B05B7D">
        <w:rPr>
          <w:rStyle w:val="IntenseEmphasis"/>
        </w:rPr>
        <w:t>it</w:t>
      </w:r>
      <w:r w:rsidRPr="00B05B7D">
        <w:rPr>
          <w:rStyle w:val="IntenseEmphasis"/>
          <w:rFonts w:eastAsia="Garamond"/>
        </w:rPr>
        <w:t xml:space="preserve"> </w:t>
      </w:r>
      <w:r w:rsidRPr="00B05B7D">
        <w:rPr>
          <w:rStyle w:val="IntenseEmphasis"/>
        </w:rPr>
        <w:t>still</w:t>
      </w:r>
      <w:r w:rsidRPr="00B05B7D">
        <w:rPr>
          <w:rStyle w:val="IntenseEmphasis"/>
          <w:rFonts w:eastAsia="Garamond"/>
        </w:rPr>
        <w:t xml:space="preserve"> </w:t>
      </w:r>
      <w:r w:rsidRPr="00B05B7D">
        <w:rPr>
          <w:rStyle w:val="IntenseEmphasis"/>
        </w:rPr>
        <w:t>possible</w:t>
      </w:r>
      <w:r w:rsidRPr="00B05B7D">
        <w:rPr>
          <w:rStyle w:val="IntenseEmphasis"/>
          <w:rFonts w:eastAsia="Garamond"/>
        </w:rPr>
        <w:t xml:space="preserve"> </w:t>
      </w:r>
      <w:r w:rsidRPr="00B05B7D">
        <w:rPr>
          <w:rStyle w:val="IntenseEmphasis"/>
        </w:rPr>
        <w:t>for</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dream</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unfettered</w:t>
      </w:r>
      <w:r w:rsidRPr="00B05B7D">
        <w:rPr>
          <w:rStyle w:val="IntenseEmphasis"/>
          <w:rFonts w:eastAsia="Garamond"/>
        </w:rPr>
        <w:t xml:space="preserve"> </w:t>
      </w:r>
      <w:r w:rsidRPr="00B05B7D">
        <w:rPr>
          <w:rStyle w:val="IntenseEmphasis"/>
        </w:rPr>
        <w:t>ethics,</w:t>
      </w:r>
      <w:r w:rsidRPr="00B05B7D">
        <w:rPr>
          <w:rStyle w:val="IntenseEmphasis"/>
          <w:rFonts w:eastAsia="Garamond"/>
        </w:rPr>
        <w:t xml:space="preserve"> </w:t>
      </w:r>
      <w:r w:rsidRPr="00B05B7D">
        <w:rPr>
          <w:rStyle w:val="Emphasis"/>
        </w:rPr>
        <w:t>a</w:t>
      </w:r>
      <w:r w:rsidRPr="00B05B7D">
        <w:rPr>
          <w:rStyle w:val="Emphasis"/>
          <w:rFonts w:eastAsia="Garamond"/>
        </w:rPr>
        <w:t xml:space="preserve"> </w:t>
      </w:r>
      <w:r w:rsidRPr="00B05B7D">
        <w:rPr>
          <w:rStyle w:val="Emphasis"/>
        </w:rPr>
        <w:t>dream</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Settlement</w:t>
      </w:r>
      <w:r w:rsidRPr="00B05B7D">
        <w:rPr>
          <w:rStyle w:val="Emphasis"/>
          <w:rFonts w:eastAsia="Garamond"/>
        </w:rPr>
        <w:t xml:space="preserve"> </w:t>
      </w:r>
      <w:r w:rsidRPr="00B05B7D">
        <w:rPr>
          <w:rStyle w:val="Emphasis"/>
        </w:rPr>
        <w:t>and</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Slave</w:t>
      </w:r>
      <w:r w:rsidRPr="00B05B7D">
        <w:rPr>
          <w:rStyle w:val="Emphasis"/>
          <w:rFonts w:eastAsia="Garamond"/>
        </w:rPr>
        <w:t xml:space="preserve"> </w:t>
      </w:r>
      <w:r w:rsidRPr="00B05B7D">
        <w:rPr>
          <w:rStyle w:val="Emphasis"/>
        </w:rPr>
        <w:t>estate</w:t>
      </w:r>
      <w:r w:rsidRPr="00B05B7D">
        <w:rPr>
          <w:rStyle w:val="Emphasis"/>
          <w:rFonts w:eastAsia="Garamond"/>
        </w:rPr>
        <w:t>’</w:t>
      </w:r>
      <w:r w:rsidRPr="00B05B7D">
        <w:rPr>
          <w:rStyle w:val="Emphasis"/>
        </w:rPr>
        <w:t>s</w:t>
      </w:r>
      <w:r w:rsidRPr="00B05B7D">
        <w:rPr>
          <w:rStyle w:val="Emphasis"/>
          <w:rFonts w:eastAsia="Garamond"/>
        </w:rPr>
        <w:t xml:space="preserve"> </w:t>
      </w:r>
      <w:r w:rsidRPr="00B05B7D">
        <w:rPr>
          <w:rStyle w:val="Emphasis"/>
        </w:rPr>
        <w:t>destruction</w:t>
      </w:r>
      <w:r w:rsidRPr="00B05B7D">
        <w:rPr>
          <w:rStyle w:val="IntenseEmphasis"/>
        </w:rPr>
        <w:t>,</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manifest</w:t>
      </w:r>
      <w:r w:rsidRPr="00B05B7D">
        <w:rPr>
          <w:rStyle w:val="IntenseEmphasis"/>
          <w:rFonts w:eastAsia="Garamond"/>
        </w:rPr>
        <w:t xml:space="preserve"> </w:t>
      </w:r>
      <w:r w:rsidRPr="00B05B7D">
        <w:rPr>
          <w:rStyle w:val="IntenseEmphasis"/>
        </w:rPr>
        <w:t>itself</w:t>
      </w:r>
      <w:r w:rsidRPr="00B05B7D">
        <w:rPr>
          <w:rFonts w:eastAsia="Garamond"/>
          <w:sz w:val="16"/>
        </w:rPr>
        <w:t xml:space="preserve"> </w:t>
      </w:r>
      <w:r w:rsidRPr="00B05B7D">
        <w:rPr>
          <w:sz w:val="16"/>
        </w:rPr>
        <w:t>at</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ethical</w:t>
      </w:r>
      <w:r w:rsidRPr="00B05B7D">
        <w:rPr>
          <w:rFonts w:eastAsia="Garamond"/>
          <w:sz w:val="16"/>
        </w:rPr>
        <w:t xml:space="preserve"> </w:t>
      </w:r>
      <w:r w:rsidRPr="00B05B7D">
        <w:rPr>
          <w:sz w:val="16"/>
        </w:rPr>
        <w:t>core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cinematic</w:t>
      </w:r>
      <w:r w:rsidRPr="00B05B7D">
        <w:rPr>
          <w:rFonts w:eastAsia="Garamond"/>
          <w:sz w:val="16"/>
        </w:rPr>
        <w:t xml:space="preserve"> </w:t>
      </w:r>
      <w:r w:rsidRPr="00B05B7D">
        <w:rPr>
          <w:sz w:val="16"/>
        </w:rPr>
        <w:t>discourse,</w:t>
      </w:r>
      <w:r w:rsidRPr="00B05B7D">
        <w:rPr>
          <w:rFonts w:eastAsia="Garamond"/>
          <w:sz w:val="16"/>
        </w:rPr>
        <w:t xml:space="preserve"> </w:t>
      </w:r>
      <w:r w:rsidRPr="00B05B7D">
        <w:rPr>
          <w:rStyle w:val="IntenseEmphasis"/>
        </w:rPr>
        <w:t>when</w:t>
      </w:r>
      <w:r w:rsidRPr="00B05B7D">
        <w:rPr>
          <w:rStyle w:val="IntenseEmphasis"/>
          <w:rFonts w:eastAsia="Garamond"/>
        </w:rPr>
        <w:t xml:space="preserve"> </w:t>
      </w:r>
      <w:r w:rsidRPr="00B05B7D">
        <w:rPr>
          <w:rStyle w:val="IntenseEmphasis"/>
        </w:rPr>
        <w:t>this</w:t>
      </w:r>
      <w:r w:rsidRPr="00B05B7D">
        <w:rPr>
          <w:rStyle w:val="IntenseEmphasis"/>
          <w:rFonts w:eastAsia="Garamond"/>
        </w:rPr>
        <w:t xml:space="preserve"> </w:t>
      </w:r>
      <w:r w:rsidRPr="00B05B7D">
        <w:rPr>
          <w:rStyle w:val="IntenseEmphasis"/>
        </w:rPr>
        <w:t>dream</w:t>
      </w:r>
      <w:r w:rsidRPr="00B05B7D">
        <w:rPr>
          <w:rStyle w:val="IntenseEmphasis"/>
          <w:rFonts w:eastAsia="Garamond"/>
        </w:rPr>
        <w:t xml:space="preserve"> </w:t>
      </w:r>
      <w:r w:rsidRPr="00B05B7D">
        <w:rPr>
          <w:rStyle w:val="IntenseEmphasis"/>
        </w:rPr>
        <w:t>is</w:t>
      </w:r>
      <w:r w:rsidRPr="00B05B7D">
        <w:rPr>
          <w:rStyle w:val="IntenseEmphasis"/>
          <w:rFonts w:eastAsia="Garamond"/>
        </w:rPr>
        <w:t xml:space="preserve"> </w:t>
      </w:r>
      <w:r w:rsidRPr="00B05B7D">
        <w:rPr>
          <w:rStyle w:val="IntenseEmphasis"/>
        </w:rPr>
        <w:t>no</w:t>
      </w:r>
      <w:r w:rsidRPr="00B05B7D">
        <w:rPr>
          <w:rStyle w:val="IntenseEmphasis"/>
          <w:rFonts w:eastAsia="Garamond"/>
        </w:rPr>
        <w:t xml:space="preserve"> </w:t>
      </w:r>
      <w:r w:rsidRPr="00B05B7D">
        <w:rPr>
          <w:rStyle w:val="IntenseEmphasis"/>
        </w:rPr>
        <w:t>longer</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constituent</w:t>
      </w:r>
      <w:r w:rsidRPr="00B05B7D">
        <w:rPr>
          <w:rStyle w:val="IntenseEmphasis"/>
          <w:rFonts w:eastAsia="Garamond"/>
        </w:rPr>
        <w:t xml:space="preserve"> </w:t>
      </w:r>
      <w:r w:rsidRPr="00B05B7D">
        <w:rPr>
          <w:rStyle w:val="IntenseEmphasis"/>
        </w:rPr>
        <w:t>element</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political</w:t>
      </w:r>
      <w:r w:rsidRPr="00B05B7D">
        <w:rPr>
          <w:rStyle w:val="IntenseEmphasis"/>
          <w:rFonts w:eastAsia="Garamond"/>
        </w:rPr>
        <w:t xml:space="preserve"> </w:t>
      </w:r>
      <w:r w:rsidRPr="00B05B7D">
        <w:rPr>
          <w:rStyle w:val="IntenseEmphasis"/>
        </w:rPr>
        <w:t>discourse</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streets</w:t>
      </w:r>
      <w:r w:rsidRPr="00B05B7D">
        <w:rPr>
          <w:rFonts w:eastAsia="Garamond"/>
          <w:sz w:val="16"/>
        </w:rPr>
        <w:t xml:space="preserve"> </w:t>
      </w:r>
      <w:r w:rsidRPr="00B05B7D">
        <w:rPr>
          <w:sz w:val="16"/>
        </w:rPr>
        <w:t>nor</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intellectual</w:t>
      </w:r>
      <w:r w:rsidRPr="00B05B7D">
        <w:rPr>
          <w:rFonts w:eastAsia="Garamond"/>
          <w:sz w:val="16"/>
        </w:rPr>
        <w:t xml:space="preserve"> </w:t>
      </w:r>
      <w:r w:rsidRPr="00B05B7D">
        <w:rPr>
          <w:sz w:val="16"/>
        </w:rPr>
        <w:t>discourse</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academy?</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answer</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no</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sense</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as</w:t>
      </w:r>
      <w:r w:rsidRPr="00B05B7D">
        <w:rPr>
          <w:rFonts w:eastAsia="Garamond"/>
          <w:sz w:val="16"/>
        </w:rPr>
        <w:t xml:space="preserve"> </w:t>
      </w:r>
      <w:r w:rsidRPr="00B05B7D">
        <w:rPr>
          <w:sz w:val="16"/>
        </w:rPr>
        <w:t>history</w:t>
      </w:r>
      <w:r w:rsidRPr="00B05B7D">
        <w:rPr>
          <w:rFonts w:eastAsia="Garamond"/>
          <w:sz w:val="16"/>
        </w:rPr>
        <w:t xml:space="preserve"> </w:t>
      </w:r>
      <w:r w:rsidRPr="00B05B7D">
        <w:rPr>
          <w:sz w:val="16"/>
        </w:rPr>
        <w:t>has</w:t>
      </w:r>
      <w:r w:rsidRPr="00B05B7D">
        <w:rPr>
          <w:rFonts w:eastAsia="Garamond"/>
          <w:sz w:val="16"/>
        </w:rPr>
        <w:t xml:space="preserve"> </w:t>
      </w:r>
      <w:r w:rsidRPr="00B05B7D">
        <w:rPr>
          <w:sz w:val="16"/>
        </w:rPr>
        <w:t>shown,</w:t>
      </w:r>
      <w:r w:rsidRPr="00B05B7D">
        <w:rPr>
          <w:rFonts w:eastAsia="Garamond"/>
          <w:sz w:val="16"/>
        </w:rPr>
        <w:t xml:space="preserve"> </w:t>
      </w:r>
      <w:r w:rsidRPr="00B05B7D">
        <w:rPr>
          <w:sz w:val="16"/>
        </w:rPr>
        <w:t>what</w:t>
      </w:r>
      <w:r w:rsidRPr="00B05B7D">
        <w:rPr>
          <w:rFonts w:eastAsia="Garamond"/>
          <w:sz w:val="16"/>
        </w:rPr>
        <w:t xml:space="preserve"> </w:t>
      </w:r>
      <w:r w:rsidRPr="00B05B7D">
        <w:rPr>
          <w:sz w:val="16"/>
        </w:rPr>
        <w:t>cannot</w:t>
      </w:r>
      <w:r w:rsidRPr="00B05B7D">
        <w:rPr>
          <w:rFonts w:eastAsia="Garamond"/>
          <w:sz w:val="16"/>
        </w:rPr>
        <w:t xml:space="preserve"> </w:t>
      </w:r>
      <w:r w:rsidRPr="00B05B7D">
        <w:rPr>
          <w:sz w:val="16"/>
        </w:rPr>
        <w:t>be</w:t>
      </w:r>
      <w:r w:rsidRPr="00B05B7D">
        <w:rPr>
          <w:rFonts w:eastAsia="Garamond"/>
          <w:sz w:val="16"/>
        </w:rPr>
        <w:t xml:space="preserve"> </w:t>
      </w:r>
      <w:r w:rsidRPr="00B05B7D">
        <w:rPr>
          <w:sz w:val="16"/>
        </w:rPr>
        <w:t>articulated</w:t>
      </w:r>
      <w:r w:rsidRPr="00B05B7D">
        <w:rPr>
          <w:rFonts w:eastAsia="Garamond"/>
          <w:sz w:val="16"/>
        </w:rPr>
        <w:t xml:space="preserve"> </w:t>
      </w:r>
      <w:r w:rsidRPr="00B05B7D">
        <w:rPr>
          <w:sz w:val="16"/>
        </w:rPr>
        <w:t>as</w:t>
      </w:r>
      <w:r w:rsidRPr="00B05B7D">
        <w:rPr>
          <w:rFonts w:eastAsia="Garamond"/>
          <w:sz w:val="16"/>
        </w:rPr>
        <w:t xml:space="preserve"> </w:t>
      </w:r>
      <w:r w:rsidRPr="00B05B7D">
        <w:rPr>
          <w:sz w:val="16"/>
        </w:rPr>
        <w:t>political</w:t>
      </w:r>
      <w:r w:rsidRPr="00B05B7D">
        <w:rPr>
          <w:rFonts w:eastAsia="Garamond"/>
          <w:sz w:val="16"/>
        </w:rPr>
        <w:t xml:space="preserve"> </w:t>
      </w:r>
      <w:r w:rsidRPr="00B05B7D">
        <w:rPr>
          <w:sz w:val="16"/>
        </w:rPr>
        <w:t>discourse</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streets</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doubly</w:t>
      </w:r>
      <w:r w:rsidRPr="00B05B7D">
        <w:rPr>
          <w:rFonts w:eastAsia="Garamond"/>
          <w:sz w:val="16"/>
        </w:rPr>
        <w:t xml:space="preserve"> </w:t>
      </w:r>
      <w:r w:rsidRPr="00B05B7D">
        <w:rPr>
          <w:sz w:val="16"/>
        </w:rPr>
        <w:t>foreclosed</w:t>
      </w:r>
      <w:r w:rsidRPr="00B05B7D">
        <w:rPr>
          <w:rFonts w:eastAsia="Garamond"/>
          <w:sz w:val="16"/>
        </w:rPr>
        <w:t xml:space="preserve"> </w:t>
      </w:r>
      <w:r w:rsidRPr="00B05B7D">
        <w:rPr>
          <w:sz w:val="16"/>
        </w:rPr>
        <w:t>upon</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screenplays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scholarly</w:t>
      </w:r>
      <w:r w:rsidRPr="00B05B7D">
        <w:rPr>
          <w:rFonts w:eastAsia="Garamond"/>
          <w:sz w:val="16"/>
        </w:rPr>
        <w:t xml:space="preserve"> </w:t>
      </w:r>
      <w:r w:rsidRPr="00B05B7D">
        <w:rPr>
          <w:sz w:val="16"/>
        </w:rPr>
        <w:t>prose;</w:t>
      </w:r>
      <w:r w:rsidRPr="00B05B7D">
        <w:rPr>
          <w:rFonts w:eastAsia="Garamond"/>
          <w:sz w:val="16"/>
        </w:rPr>
        <w:t xml:space="preserve"> </w:t>
      </w:r>
      <w:r w:rsidRPr="00B05B7D">
        <w:rPr>
          <w:sz w:val="16"/>
        </w:rPr>
        <w:t>but</w:t>
      </w:r>
      <w:r w:rsidRPr="00B05B7D">
        <w:rPr>
          <w:rFonts w:eastAsia="Garamond"/>
          <w:sz w:val="16"/>
        </w:rPr>
        <w:t xml:space="preserve"> “</w:t>
      </w:r>
      <w:r w:rsidRPr="00B05B7D">
        <w:rPr>
          <w:sz w:val="16"/>
        </w:rPr>
        <w:t>yes</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sense</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in</w:t>
      </w:r>
      <w:r w:rsidRPr="00B05B7D">
        <w:rPr>
          <w:rFonts w:eastAsia="Garamond"/>
          <w:sz w:val="16"/>
        </w:rPr>
        <w:t xml:space="preserve"> </w:t>
      </w:r>
      <w:r w:rsidRPr="00B05B7D">
        <w:rPr>
          <w:rStyle w:val="IntenseEmphasis"/>
        </w:rPr>
        <w:t>even</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most</w:t>
      </w:r>
      <w:r w:rsidRPr="00B05B7D">
        <w:rPr>
          <w:rStyle w:val="IntenseEmphasis"/>
          <w:rFonts w:eastAsia="Garamond"/>
        </w:rPr>
        <w:t xml:space="preserve"> </w:t>
      </w:r>
      <w:r w:rsidRPr="00B05B7D">
        <w:rPr>
          <w:rStyle w:val="IntenseEmphasis"/>
        </w:rPr>
        <w:t>taciturn</w:t>
      </w:r>
      <w:r w:rsidRPr="00B05B7D">
        <w:rPr>
          <w:rStyle w:val="IntenseEmphasis"/>
          <w:rFonts w:eastAsia="Garamond"/>
        </w:rPr>
        <w:t xml:space="preserve"> </w:t>
      </w:r>
      <w:r w:rsidRPr="00B05B7D">
        <w:rPr>
          <w:rStyle w:val="IntenseEmphasis"/>
        </w:rPr>
        <w:t>historical</w:t>
      </w:r>
      <w:r w:rsidRPr="00B05B7D">
        <w:rPr>
          <w:rStyle w:val="IntenseEmphasis"/>
          <w:rFonts w:eastAsia="Garamond"/>
        </w:rPr>
        <w:t xml:space="preserve"> </w:t>
      </w:r>
      <w:r w:rsidRPr="00B05B7D">
        <w:rPr>
          <w:rStyle w:val="IntenseEmphasis"/>
        </w:rPr>
        <w:t>moments</w:t>
      </w:r>
      <w:r w:rsidRPr="00B05B7D">
        <w:rPr>
          <w:rStyle w:val="IntenseEmphasis"/>
          <w:rFonts w:eastAsia="Garamond"/>
        </w:rPr>
        <w:t xml:space="preserve"> </w:t>
      </w:r>
      <w:r w:rsidRPr="00B05B7D">
        <w:rPr>
          <w:rStyle w:val="IntenseEmphasis"/>
        </w:rPr>
        <w:t>such</w:t>
      </w:r>
      <w:r w:rsidRPr="00B05B7D">
        <w:rPr>
          <w:rStyle w:val="IntenseEmphasis"/>
          <w:rFonts w:eastAsia="Garamond"/>
        </w:rPr>
        <w:t xml:space="preserve"> </w:t>
      </w:r>
      <w:r w:rsidRPr="00B05B7D">
        <w:rPr>
          <w:rStyle w:val="IntenseEmphasis"/>
        </w:rPr>
        <w:t>as</w:t>
      </w:r>
      <w:r w:rsidRPr="00B05B7D">
        <w:rPr>
          <w:rStyle w:val="IntenseEmphasis"/>
          <w:rFonts w:eastAsia="Garamond"/>
        </w:rPr>
        <w:t xml:space="preserve"> </w:t>
      </w:r>
      <w:r w:rsidRPr="00B05B7D">
        <w:rPr>
          <w:rStyle w:val="IntenseEmphasis"/>
        </w:rPr>
        <w:t>ours,</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grammar</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Black</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Red</w:t>
      </w:r>
      <w:r w:rsidRPr="00B05B7D">
        <w:rPr>
          <w:rStyle w:val="IntenseEmphasis"/>
          <w:rFonts w:eastAsia="Garamond"/>
        </w:rPr>
        <w:t xml:space="preserve"> </w:t>
      </w:r>
      <w:r w:rsidRPr="00B05B7D">
        <w:rPr>
          <w:rStyle w:val="IntenseEmphasis"/>
        </w:rPr>
        <w:t>suffering</w:t>
      </w:r>
      <w:r w:rsidRPr="00B05B7D">
        <w:rPr>
          <w:rStyle w:val="IntenseEmphasis"/>
          <w:rFonts w:eastAsia="Garamond"/>
        </w:rPr>
        <w:t xml:space="preserve"> </w:t>
      </w:r>
      <w:r w:rsidRPr="00B05B7D">
        <w:rPr>
          <w:rStyle w:val="IntenseEmphasis"/>
        </w:rPr>
        <w:t>breaks</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on</w:t>
      </w:r>
      <w:r w:rsidRPr="00B05B7D">
        <w:rPr>
          <w:rStyle w:val="IntenseEmphasis"/>
          <w:rFonts w:eastAsia="Garamond"/>
        </w:rPr>
        <w:t xml:space="preserve"> </w:t>
      </w:r>
      <w:r w:rsidRPr="00B05B7D">
        <w:rPr>
          <w:rStyle w:val="IntenseEmphasis"/>
        </w:rPr>
        <w:t>this</w:t>
      </w:r>
      <w:r w:rsidRPr="00B05B7D">
        <w:rPr>
          <w:rStyle w:val="IntenseEmphasis"/>
          <w:rFonts w:eastAsia="Garamond"/>
        </w:rPr>
        <w:t xml:space="preserve"> </w:t>
      </w:r>
      <w:r w:rsidRPr="00B05B7D">
        <w:rPr>
          <w:rStyle w:val="IntenseEmphasis"/>
        </w:rPr>
        <w:t>foreclosure</w:t>
      </w:r>
      <w:r w:rsidRPr="00B05B7D">
        <w:rPr>
          <w:sz w:val="16"/>
        </w:rPr>
        <w:t>,</w:t>
      </w:r>
      <w:r w:rsidRPr="00B05B7D">
        <w:rPr>
          <w:rFonts w:eastAsia="Garamond"/>
          <w:sz w:val="16"/>
        </w:rPr>
        <w:t xml:space="preserve"> </w:t>
      </w:r>
      <w:r w:rsidRPr="00B05B7D">
        <w:rPr>
          <w:sz w:val="16"/>
        </w:rPr>
        <w:t>albeit</w:t>
      </w:r>
      <w:r w:rsidRPr="00B05B7D">
        <w:rPr>
          <w:rFonts w:eastAsia="Garamond"/>
          <w:sz w:val="16"/>
        </w:rPr>
        <w:t xml:space="preserve"> </w:t>
      </w:r>
      <w:r w:rsidRPr="00B05B7D">
        <w:rPr>
          <w:sz w:val="16"/>
        </w:rPr>
        <w:t>like</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somatic</w:t>
      </w:r>
      <w:r w:rsidRPr="00B05B7D">
        <w:rPr>
          <w:rFonts w:eastAsia="Garamond"/>
          <w:sz w:val="16"/>
        </w:rPr>
        <w:t xml:space="preserve"> </w:t>
      </w:r>
      <w:r w:rsidRPr="00B05B7D">
        <w:rPr>
          <w:sz w:val="16"/>
        </w:rPr>
        <w:t>compliance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hysterical</w:t>
      </w:r>
      <w:r w:rsidRPr="00B05B7D">
        <w:rPr>
          <w:rFonts w:eastAsia="Garamond"/>
          <w:sz w:val="16"/>
        </w:rPr>
        <w:t xml:space="preserve"> </w:t>
      </w:r>
      <w:r w:rsidRPr="00B05B7D">
        <w:rPr>
          <w:sz w:val="16"/>
        </w:rPr>
        <w:t>symptoms</w:t>
      </w:r>
      <w:r w:rsidRPr="00B05B7D">
        <w:rPr>
          <w:rFonts w:eastAsia="Garamond"/>
          <w:sz w:val="16"/>
        </w:rPr>
        <w:t>—</w:t>
      </w:r>
      <w:r w:rsidRPr="00B05B7D">
        <w:rPr>
          <w:sz w:val="16"/>
        </w:rPr>
        <w:t>it</w:t>
      </w:r>
      <w:r w:rsidRPr="00B05B7D">
        <w:rPr>
          <w:rFonts w:eastAsia="Garamond"/>
          <w:sz w:val="16"/>
        </w:rPr>
        <w:t xml:space="preserve"> </w:t>
      </w:r>
      <w:r w:rsidRPr="00B05B7D">
        <w:rPr>
          <w:sz w:val="16"/>
        </w:rPr>
        <w:t>registers</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both</w:t>
      </w:r>
      <w:r w:rsidRPr="00B05B7D">
        <w:rPr>
          <w:rFonts w:eastAsia="Garamond"/>
          <w:sz w:val="16"/>
        </w:rPr>
        <w:t xml:space="preserve"> </w:t>
      </w:r>
      <w:r w:rsidRPr="00B05B7D">
        <w:rPr>
          <w:sz w:val="16"/>
        </w:rPr>
        <w:t>cinema</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scholarship</w:t>
      </w:r>
      <w:r w:rsidRPr="00B05B7D">
        <w:rPr>
          <w:rFonts w:eastAsia="Garamond"/>
          <w:sz w:val="16"/>
        </w:rPr>
        <w:t xml:space="preserve"> </w:t>
      </w:r>
      <w:r w:rsidRPr="00B05B7D">
        <w:rPr>
          <w:sz w:val="16"/>
        </w:rPr>
        <w:t>as</w:t>
      </w:r>
      <w:r w:rsidRPr="00B05B7D">
        <w:rPr>
          <w:rFonts w:eastAsia="Garamond"/>
          <w:sz w:val="16"/>
        </w:rPr>
        <w:t xml:space="preserve"> </w:t>
      </w:r>
      <w:r w:rsidRPr="00B05B7D">
        <w:rPr>
          <w:sz w:val="16"/>
        </w:rPr>
        <w:t>symptoms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awareness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structural</w:t>
      </w:r>
      <w:r w:rsidRPr="00B05B7D">
        <w:rPr>
          <w:rFonts w:eastAsia="Garamond"/>
          <w:sz w:val="16"/>
        </w:rPr>
        <w:t xml:space="preserve"> </w:t>
      </w:r>
      <w:r w:rsidRPr="00B05B7D">
        <w:rPr>
          <w:sz w:val="16"/>
        </w:rPr>
        <w:t>antagonisms.</w:t>
      </w:r>
      <w:r w:rsidRPr="00B05B7D">
        <w:rPr>
          <w:rFonts w:eastAsia="Garamond"/>
          <w:sz w:val="16"/>
        </w:rPr>
        <w:t xml:space="preserve"> </w:t>
      </w:r>
      <w:r w:rsidRPr="00B05B7D">
        <w:rPr>
          <w:sz w:val="16"/>
        </w:rPr>
        <w:t>Between</w:t>
      </w:r>
      <w:r w:rsidRPr="00B05B7D">
        <w:rPr>
          <w:rFonts w:eastAsia="Garamond"/>
          <w:sz w:val="16"/>
        </w:rPr>
        <w:t xml:space="preserve"> </w:t>
      </w:r>
      <w:r w:rsidRPr="00B05B7D">
        <w:rPr>
          <w:sz w:val="16"/>
        </w:rPr>
        <w:t>1967</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1980,</w:t>
      </w:r>
      <w:r w:rsidRPr="00B05B7D">
        <w:rPr>
          <w:rFonts w:eastAsia="Garamond"/>
          <w:sz w:val="16"/>
        </w:rPr>
        <w:t xml:space="preserve"> </w:t>
      </w:r>
      <w:r w:rsidRPr="00B05B7D">
        <w:rPr>
          <w:sz w:val="16"/>
        </w:rPr>
        <w:t>we</w:t>
      </w:r>
      <w:r w:rsidRPr="00B05B7D">
        <w:rPr>
          <w:rFonts w:eastAsia="Garamond"/>
          <w:sz w:val="16"/>
        </w:rPr>
        <w:t xml:space="preserve"> </w:t>
      </w:r>
      <w:r w:rsidRPr="00B05B7D">
        <w:rPr>
          <w:sz w:val="16"/>
        </w:rPr>
        <w:t>could</w:t>
      </w:r>
      <w:r w:rsidRPr="00B05B7D">
        <w:rPr>
          <w:rFonts w:eastAsia="Garamond"/>
          <w:sz w:val="16"/>
        </w:rPr>
        <w:t xml:space="preserve"> </w:t>
      </w:r>
      <w:r w:rsidRPr="00B05B7D">
        <w:rPr>
          <w:sz w:val="16"/>
        </w:rPr>
        <w:t>think</w:t>
      </w:r>
      <w:r w:rsidRPr="00B05B7D">
        <w:rPr>
          <w:rFonts w:eastAsia="Garamond"/>
          <w:sz w:val="16"/>
        </w:rPr>
        <w:t xml:space="preserve"> </w:t>
      </w:r>
      <w:r w:rsidRPr="00B05B7D">
        <w:rPr>
          <w:sz w:val="16"/>
        </w:rPr>
        <w:t>cinematically</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intellectually</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Blackness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Redness</w:t>
      </w:r>
      <w:r w:rsidRPr="00B05B7D">
        <w:rPr>
          <w:rFonts w:eastAsia="Garamond"/>
          <w:sz w:val="16"/>
        </w:rPr>
        <w:t xml:space="preserve"> </w:t>
      </w:r>
      <w:r w:rsidRPr="00B05B7D">
        <w:rPr>
          <w:sz w:val="16"/>
        </w:rPr>
        <w:t>as</w:t>
      </w:r>
      <w:r w:rsidRPr="00B05B7D">
        <w:rPr>
          <w:rFonts w:eastAsia="Garamond"/>
          <w:sz w:val="16"/>
        </w:rPr>
        <w:t xml:space="preserve"> </w:t>
      </w:r>
      <w:r w:rsidRPr="00B05B7D">
        <w:rPr>
          <w:sz w:val="16"/>
        </w:rPr>
        <w:t>having</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coherence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full-blown</w:t>
      </w:r>
      <w:r w:rsidRPr="00B05B7D">
        <w:rPr>
          <w:rFonts w:eastAsia="Garamond"/>
          <w:sz w:val="16"/>
        </w:rPr>
        <w:t xml:space="preserve"> </w:t>
      </w:r>
      <w:r w:rsidRPr="00B05B7D">
        <w:rPr>
          <w:sz w:val="16"/>
        </w:rPr>
        <w:t>discourses.</w:t>
      </w:r>
      <w:r w:rsidRPr="00B05B7D">
        <w:rPr>
          <w:rFonts w:eastAsia="Garamond"/>
          <w:sz w:val="16"/>
        </w:rPr>
        <w:t xml:space="preserve"> </w:t>
      </w:r>
      <w:r w:rsidRPr="00B05B7D">
        <w:rPr>
          <w:sz w:val="16"/>
        </w:rPr>
        <w:t>But</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1980</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present,</w:t>
      </w:r>
      <w:r w:rsidRPr="00B05B7D">
        <w:rPr>
          <w:rFonts w:eastAsia="Garamond"/>
          <w:sz w:val="16"/>
        </w:rPr>
        <w:t xml:space="preserve"> </w:t>
      </w:r>
      <w:r w:rsidRPr="00B05B7D">
        <w:rPr>
          <w:rStyle w:val="IntenseEmphasis"/>
        </w:rPr>
        <w:t>Blackness</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Redness</w:t>
      </w:r>
      <w:r w:rsidRPr="00B05B7D">
        <w:rPr>
          <w:rStyle w:val="IntenseEmphasis"/>
          <w:rFonts w:eastAsia="Garamond"/>
        </w:rPr>
        <w:t xml:space="preserve"> </w:t>
      </w:r>
      <w:r w:rsidRPr="00B05B7D">
        <w:rPr>
          <w:rStyle w:val="IntenseEmphasis"/>
        </w:rPr>
        <w:t>manifests</w:t>
      </w:r>
      <w:r w:rsidRPr="00B05B7D">
        <w:rPr>
          <w:rStyle w:val="IntenseEmphasis"/>
          <w:rFonts w:eastAsia="Garamond"/>
        </w:rPr>
        <w:t xml:space="preserve"> </w:t>
      </w:r>
      <w:r w:rsidRPr="00B05B7D">
        <w:rPr>
          <w:rStyle w:val="IntenseEmphasis"/>
        </w:rPr>
        <w:t>only</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rebar</w:t>
      </w:r>
      <w:r w:rsidRPr="00B05B7D">
        <w:rPr>
          <w:rStyle w:val="IntenseEmphasis"/>
          <w:rFonts w:eastAsia="Garamond"/>
        </w:rPr>
        <w:t xml:space="preserve"> </w:t>
      </w:r>
      <w:r w:rsidRPr="00B05B7D">
        <w:rPr>
          <w:rStyle w:val="IntenseEmphasis"/>
        </w:rPr>
        <w:t>of</w:t>
      </w:r>
      <w:r w:rsidRPr="00B05B7D">
        <w:rPr>
          <w:rFonts w:eastAsia="Garamond"/>
          <w:sz w:val="16"/>
        </w:rPr>
        <w:t xml:space="preserve"> </w:t>
      </w:r>
      <w:r w:rsidRPr="00B05B7D">
        <w:rPr>
          <w:sz w:val="16"/>
        </w:rPr>
        <w:t>cinematic</w:t>
      </w:r>
      <w:r w:rsidRPr="00B05B7D">
        <w:rPr>
          <w:rFonts w:eastAsia="Garamond"/>
          <w:sz w:val="16"/>
        </w:rPr>
        <w:t xml:space="preserve"> </w:t>
      </w:r>
      <w:r w:rsidRPr="00B05B7D">
        <w:rPr>
          <w:sz w:val="16"/>
        </w:rPr>
        <w:t>and</w:t>
      </w:r>
      <w:r w:rsidRPr="00B05B7D">
        <w:rPr>
          <w:rFonts w:eastAsia="Garamond"/>
          <w:sz w:val="16"/>
        </w:rPr>
        <w:t xml:space="preserve"> </w:t>
      </w:r>
      <w:r w:rsidRPr="00B05B7D">
        <w:rPr>
          <w:rStyle w:val="IntenseEmphasis"/>
        </w:rPr>
        <w:t>intellectual</w:t>
      </w:r>
      <w:r w:rsidRPr="00B05B7D">
        <w:rPr>
          <w:rStyle w:val="IntenseEmphasis"/>
          <w:rFonts w:eastAsia="Garamond"/>
        </w:rPr>
        <w:t xml:space="preserve"> </w:t>
      </w:r>
      <w:r w:rsidRPr="00B05B7D">
        <w:rPr>
          <w:rStyle w:val="IntenseEmphasis"/>
        </w:rPr>
        <w:t>(political)</w:t>
      </w:r>
      <w:r w:rsidRPr="00B05B7D">
        <w:rPr>
          <w:rStyle w:val="IntenseEmphasis"/>
          <w:rFonts w:eastAsia="Garamond"/>
        </w:rPr>
        <w:t xml:space="preserve"> </w:t>
      </w:r>
      <w:r w:rsidRPr="00B05B7D">
        <w:rPr>
          <w:rStyle w:val="IntenseEmphasis"/>
        </w:rPr>
        <w:t>discourse</w:t>
      </w:r>
      <w:r w:rsidRPr="00B05B7D">
        <w:rPr>
          <w:sz w:val="16"/>
        </w:rPr>
        <w:t>,</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is,</w:t>
      </w:r>
      <w:r w:rsidRPr="00B05B7D">
        <w:rPr>
          <w:rFonts w:eastAsia="Garamond"/>
          <w:sz w:val="16"/>
        </w:rPr>
        <w:t xml:space="preserve"> </w:t>
      </w:r>
      <w:r w:rsidRPr="00B05B7D">
        <w:rPr>
          <w:rStyle w:val="IntenseEmphasis"/>
        </w:rPr>
        <w:t>as</w:t>
      </w:r>
      <w:r w:rsidRPr="00B05B7D">
        <w:rPr>
          <w:rStyle w:val="IntenseEmphasis"/>
          <w:rFonts w:eastAsia="Garamond"/>
        </w:rPr>
        <w:t xml:space="preserve"> </w:t>
      </w:r>
      <w:r w:rsidRPr="00B05B7D">
        <w:rPr>
          <w:rStyle w:val="IntenseEmphasis"/>
        </w:rPr>
        <w:t>unspoken</w:t>
      </w:r>
      <w:r w:rsidRPr="00B05B7D">
        <w:rPr>
          <w:rStyle w:val="IntenseEmphasis"/>
          <w:rFonts w:eastAsia="Garamond"/>
        </w:rPr>
        <w:t xml:space="preserve"> </w:t>
      </w:r>
      <w:r w:rsidRPr="00B05B7D">
        <w:rPr>
          <w:rStyle w:val="IntenseEmphasis"/>
        </w:rPr>
        <w:t>grammars</w:t>
      </w:r>
      <w:r w:rsidRPr="00B05B7D">
        <w:rPr>
          <w:sz w:val="16"/>
        </w:rPr>
        <w:t xml:space="preserve">. </w:t>
      </w:r>
      <w:r w:rsidRPr="00B05B7D">
        <w:rPr>
          <w:rStyle w:val="IntenseEmphasis"/>
        </w:rPr>
        <w:t>This</w:t>
      </w:r>
      <w:r w:rsidRPr="00B05B7D">
        <w:rPr>
          <w:rStyle w:val="IntenseEmphasis"/>
          <w:rFonts w:eastAsia="Garamond"/>
        </w:rPr>
        <w:t xml:space="preserve"> </w:t>
      </w:r>
      <w:r w:rsidRPr="00B05B7D">
        <w:rPr>
          <w:rStyle w:val="IntenseEmphasis"/>
        </w:rPr>
        <w:t>grammar</w:t>
      </w:r>
      <w:r w:rsidRPr="00B05B7D">
        <w:rPr>
          <w:rStyle w:val="IntenseEmphasis"/>
          <w:rFonts w:eastAsia="Garamond"/>
        </w:rPr>
        <w:t xml:space="preserve"> </w:t>
      </w:r>
      <w:r w:rsidRPr="00B05B7D">
        <w:rPr>
          <w:rStyle w:val="IntenseEmphasis"/>
        </w:rPr>
        <w:t>can</w:t>
      </w:r>
      <w:r w:rsidRPr="00B05B7D">
        <w:rPr>
          <w:rStyle w:val="IntenseEmphasis"/>
          <w:rFonts w:eastAsia="Garamond"/>
        </w:rPr>
        <w:t xml:space="preserve"> </w:t>
      </w:r>
      <w:r w:rsidRPr="00B05B7D">
        <w:rPr>
          <w:rStyle w:val="IntenseEmphasis"/>
        </w:rPr>
        <w:t>be</w:t>
      </w:r>
      <w:r w:rsidRPr="00B05B7D">
        <w:rPr>
          <w:rStyle w:val="IntenseEmphasis"/>
          <w:rFonts w:eastAsia="Garamond"/>
        </w:rPr>
        <w:t xml:space="preserve"> </w:t>
      </w:r>
      <w:r w:rsidRPr="00B05B7D">
        <w:rPr>
          <w:rStyle w:val="IntenseEmphasis"/>
        </w:rPr>
        <w:t>discerned</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cinematic</w:t>
      </w:r>
      <w:r w:rsidRPr="00B05B7D">
        <w:rPr>
          <w:rFonts w:eastAsia="Garamond"/>
          <w:sz w:val="16"/>
        </w:rPr>
        <w:t xml:space="preserve"> </w:t>
      </w:r>
      <w:r w:rsidRPr="00B05B7D">
        <w:rPr>
          <w:sz w:val="16"/>
        </w:rPr>
        <w:t>strategies</w:t>
      </w:r>
      <w:r w:rsidRPr="00B05B7D">
        <w:rPr>
          <w:rFonts w:eastAsia="Garamond"/>
          <w:sz w:val="16"/>
        </w:rPr>
        <w:t xml:space="preserve"> </w:t>
      </w:r>
      <w:r w:rsidRPr="00B05B7D">
        <w:rPr>
          <w:sz w:val="16"/>
        </w:rPr>
        <w:t>(lighting,</w:t>
      </w:r>
      <w:r w:rsidRPr="00B05B7D">
        <w:rPr>
          <w:rFonts w:eastAsia="Garamond"/>
          <w:sz w:val="16"/>
        </w:rPr>
        <w:t xml:space="preserve"> </w:t>
      </w:r>
      <w:r w:rsidRPr="00B05B7D">
        <w:rPr>
          <w:sz w:val="16"/>
        </w:rPr>
        <w:t>camera</w:t>
      </w:r>
      <w:r w:rsidRPr="00B05B7D">
        <w:rPr>
          <w:rFonts w:eastAsia="Garamond"/>
          <w:sz w:val="16"/>
        </w:rPr>
        <w:t xml:space="preserve"> </w:t>
      </w:r>
      <w:r w:rsidRPr="00B05B7D">
        <w:rPr>
          <w:sz w:val="16"/>
        </w:rPr>
        <w:t>angles,</w:t>
      </w:r>
      <w:r w:rsidRPr="00B05B7D">
        <w:rPr>
          <w:rFonts w:eastAsia="Garamond"/>
          <w:sz w:val="16"/>
        </w:rPr>
        <w:t xml:space="preserve"> </w:t>
      </w:r>
      <w:r w:rsidRPr="00B05B7D">
        <w:rPr>
          <w:sz w:val="16"/>
        </w:rPr>
        <w:t>image</w:t>
      </w:r>
      <w:r w:rsidRPr="00B05B7D">
        <w:rPr>
          <w:rFonts w:eastAsia="Garamond"/>
          <w:sz w:val="16"/>
        </w:rPr>
        <w:t xml:space="preserve"> </w:t>
      </w:r>
      <w:r w:rsidRPr="00B05B7D">
        <w:rPr>
          <w:sz w:val="16"/>
        </w:rPr>
        <w:t>composition,</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acoustic</w:t>
      </w:r>
      <w:r w:rsidRPr="00B05B7D">
        <w:rPr>
          <w:rFonts w:eastAsia="Garamond"/>
          <w:sz w:val="16"/>
        </w:rPr>
        <w:t xml:space="preserve"> </w:t>
      </w:r>
      <w:r w:rsidRPr="00B05B7D">
        <w:rPr>
          <w:sz w:val="16"/>
        </w:rPr>
        <w:t>strategies/design),</w:t>
      </w:r>
      <w:r w:rsidRPr="00B05B7D">
        <w:rPr>
          <w:rFonts w:eastAsia="Garamond"/>
          <w:sz w:val="16"/>
        </w:rPr>
        <w:t xml:space="preserve"> </w:t>
      </w:r>
      <w:r w:rsidRPr="00B05B7D">
        <w:rPr>
          <w:sz w:val="16"/>
        </w:rPr>
        <w:t>even</w:t>
      </w:r>
      <w:r w:rsidRPr="00B05B7D">
        <w:rPr>
          <w:rFonts w:eastAsia="Garamond"/>
          <w:sz w:val="16"/>
        </w:rPr>
        <w:t xml:space="preserve"> </w:t>
      </w:r>
      <w:r w:rsidRPr="00B05B7D">
        <w:rPr>
          <w:rStyle w:val="IntenseEmphasis"/>
        </w:rPr>
        <w:t>when</w:t>
      </w:r>
      <w:r w:rsidRPr="00B05B7D">
        <w:rPr>
          <w:rStyle w:val="IntenseEmphasis"/>
          <w:rFonts w:eastAsia="Garamond"/>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script</w:t>
      </w:r>
      <w:r w:rsidRPr="00B05B7D">
        <w:rPr>
          <w:rStyle w:val="IntenseEmphasis"/>
          <w:rFonts w:eastAsia="Garamond"/>
          <w:highlight w:val="green"/>
        </w:rPr>
        <w:t xml:space="preserve"> </w:t>
      </w:r>
      <w:r w:rsidRPr="00B05B7D">
        <w:rPr>
          <w:rStyle w:val="IntenseEmphasis"/>
          <w:highlight w:val="green"/>
        </w:rPr>
        <w:t>labors</w:t>
      </w:r>
      <w:r w:rsidRPr="00B05B7D">
        <w:rPr>
          <w:rStyle w:val="IntenseEmphasis"/>
          <w:rFonts w:eastAsia="Garamond"/>
          <w:highlight w:val="green"/>
        </w:rPr>
        <w:t xml:space="preserve"> </w:t>
      </w:r>
      <w:r w:rsidRPr="00B05B7D">
        <w:rPr>
          <w:rStyle w:val="IntenseEmphasis"/>
          <w:highlight w:val="green"/>
        </w:rPr>
        <w:t>for</w:t>
      </w:r>
      <w:r w:rsidRPr="00B05B7D">
        <w:rPr>
          <w:rStyle w:val="IntenseEmphasis"/>
          <w:rFonts w:eastAsia="Garamond"/>
          <w:highlight w:val="green"/>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spectator</w:t>
      </w:r>
      <w:r w:rsidRPr="00B05B7D">
        <w:rPr>
          <w:rStyle w:val="IntenseEmphasis"/>
          <w:rFonts w:eastAsia="Garamond"/>
          <w:highlight w:val="green"/>
        </w:rPr>
        <w:t xml:space="preserve"> </w:t>
      </w:r>
      <w:r w:rsidRPr="00B05B7D">
        <w:rPr>
          <w:rStyle w:val="IntenseEmphasis"/>
          <w:highlight w:val="green"/>
        </w:rPr>
        <w:t>to</w:t>
      </w:r>
      <w:r w:rsidRPr="00B05B7D">
        <w:rPr>
          <w:rStyle w:val="IntenseEmphasis"/>
          <w:rFonts w:eastAsia="Garamond"/>
          <w:highlight w:val="green"/>
        </w:rPr>
        <w:t xml:space="preserve"> </w:t>
      </w:r>
      <w:r w:rsidRPr="00B05B7D">
        <w:rPr>
          <w:rStyle w:val="IntenseEmphasis"/>
          <w:highlight w:val="green"/>
        </w:rPr>
        <w:t>imagine</w:t>
      </w:r>
      <w:r w:rsidRPr="00B05B7D">
        <w:rPr>
          <w:rStyle w:val="IntenseEmphasis"/>
          <w:rFonts w:eastAsia="Garamond"/>
          <w:highlight w:val="green"/>
        </w:rPr>
        <w:t xml:space="preserve"> </w:t>
      </w:r>
      <w:r w:rsidRPr="00B05B7D">
        <w:rPr>
          <w:rStyle w:val="Emphasis"/>
          <w:highlight w:val="green"/>
        </w:rPr>
        <w:t>social</w:t>
      </w:r>
      <w:r w:rsidRPr="00B05B7D">
        <w:rPr>
          <w:rStyle w:val="Emphasis"/>
          <w:rFonts w:eastAsia="Garamond"/>
          <w:highlight w:val="green"/>
        </w:rPr>
        <w:t xml:space="preserve"> </w:t>
      </w:r>
      <w:r w:rsidRPr="00B05B7D">
        <w:rPr>
          <w:rStyle w:val="Emphasis"/>
          <w:highlight w:val="green"/>
        </w:rPr>
        <w:t>turmoil</w:t>
      </w:r>
      <w:r w:rsidRPr="00B05B7D">
        <w:rPr>
          <w:rStyle w:val="Emphasis"/>
          <w:rFonts w:eastAsia="Garamond"/>
          <w:highlight w:val="green"/>
        </w:rPr>
        <w:t xml:space="preserve"> </w:t>
      </w:r>
      <w:r w:rsidRPr="00B05B7D">
        <w:rPr>
          <w:rStyle w:val="Emphasis"/>
          <w:highlight w:val="green"/>
        </w:rPr>
        <w:t>through</w:t>
      </w:r>
      <w:r w:rsidRPr="00B05B7D">
        <w:rPr>
          <w:rStyle w:val="Emphasis"/>
          <w:rFonts w:eastAsia="Garamond"/>
          <w:highlight w:val="green"/>
        </w:rPr>
        <w:t xml:space="preserve"> </w:t>
      </w:r>
      <w:r w:rsidRPr="00B05B7D">
        <w:rPr>
          <w:rStyle w:val="Emphasis"/>
          <w:highlight w:val="green"/>
        </w:rPr>
        <w:lastRenderedPageBreak/>
        <w:t>the</w:t>
      </w:r>
      <w:r w:rsidRPr="00B05B7D">
        <w:rPr>
          <w:rStyle w:val="Emphasis"/>
          <w:rFonts w:eastAsia="Garamond"/>
          <w:highlight w:val="green"/>
        </w:rPr>
        <w:t xml:space="preserve"> </w:t>
      </w:r>
      <w:r w:rsidRPr="00B05B7D">
        <w:rPr>
          <w:rStyle w:val="Emphasis"/>
          <w:highlight w:val="green"/>
        </w:rPr>
        <w:t>rubric</w:t>
      </w:r>
      <w:r w:rsidRPr="00B05B7D">
        <w:rPr>
          <w:rStyle w:val="Emphasis"/>
          <w:rFonts w:eastAsia="Garamond"/>
          <w:highlight w:val="green"/>
        </w:rPr>
        <w:t xml:space="preserve"> </w:t>
      </w:r>
      <w:r w:rsidRPr="00B05B7D">
        <w:rPr>
          <w:rStyle w:val="Emphasis"/>
          <w:highlight w:val="green"/>
        </w:rPr>
        <w:t>of</w:t>
      </w:r>
      <w:r w:rsidRPr="00B05B7D">
        <w:rPr>
          <w:rStyle w:val="Emphasis"/>
          <w:rFonts w:eastAsia="Garamond"/>
          <w:highlight w:val="green"/>
        </w:rPr>
        <w:t xml:space="preserve"> </w:t>
      </w:r>
      <w:r w:rsidRPr="00B05B7D">
        <w:rPr>
          <w:rStyle w:val="Emphasis"/>
          <w:highlight w:val="green"/>
        </w:rPr>
        <w:t>conflic</w:t>
      </w:r>
      <w:r w:rsidRPr="00B05B7D">
        <w:rPr>
          <w:rStyle w:val="Emphasis"/>
        </w:rPr>
        <w:t>t</w:t>
      </w:r>
      <w:r w:rsidRPr="00B05B7D">
        <w:rPr>
          <w:rStyle w:val="Emphasis"/>
          <w:rFonts w:eastAsia="Garamond"/>
        </w:rPr>
        <w:t xml:space="preserve"> </w:t>
      </w:r>
      <w:r w:rsidRPr="00B05B7D">
        <w:rPr>
          <w:sz w:val="16"/>
        </w:rPr>
        <w:t>(</w:t>
      </w:r>
      <w:r w:rsidRPr="00B05B7D">
        <w:rPr>
          <w:rStyle w:val="IntenseEmphasis"/>
        </w:rPr>
        <w:t>that</w:t>
      </w:r>
      <w:r w:rsidRPr="00B05B7D">
        <w:rPr>
          <w:rStyle w:val="IntenseEmphasis"/>
          <w:rFonts w:eastAsia="Garamond"/>
        </w:rPr>
        <w:t xml:space="preserve"> </w:t>
      </w:r>
      <w:r w:rsidRPr="00B05B7D">
        <w:rPr>
          <w:rStyle w:val="IntenseEmphasis"/>
        </w:rPr>
        <w:t>is,</w:t>
      </w:r>
      <w:r w:rsidRPr="00B05B7D">
        <w:rPr>
          <w:rStyle w:val="IntenseEmphasis"/>
          <w:rFonts w:eastAsia="Garamond"/>
        </w:rPr>
        <w:t xml:space="preserve"> </w:t>
      </w:r>
      <w:r w:rsidRPr="00B05B7D">
        <w:rPr>
          <w:rStyle w:val="IntenseEmphasis"/>
        </w:rPr>
        <w:t>a</w:t>
      </w:r>
      <w:r w:rsidRPr="00B05B7D">
        <w:rPr>
          <w:rStyle w:val="IntenseEmphasis"/>
          <w:rFonts w:eastAsia="Garamond"/>
        </w:rPr>
        <w:t xml:space="preserve"> </w:t>
      </w:r>
      <w:r w:rsidRPr="00B05B7D">
        <w:rPr>
          <w:rStyle w:val="IntenseEmphasis"/>
        </w:rPr>
        <w:t>rubric</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problems</w:t>
      </w:r>
      <w:r w:rsidRPr="00B05B7D">
        <w:rPr>
          <w:rStyle w:val="IntenseEmphasis"/>
          <w:rFonts w:eastAsia="Garamond"/>
        </w:rPr>
        <w:t xml:space="preserve"> </w:t>
      </w:r>
      <w:r w:rsidRPr="00B05B7D">
        <w:rPr>
          <w:rStyle w:val="IntenseEmphasis"/>
        </w:rPr>
        <w:t>that</w:t>
      </w:r>
      <w:r w:rsidRPr="00B05B7D">
        <w:rPr>
          <w:rStyle w:val="IntenseEmphasis"/>
          <w:rFonts w:eastAsia="Garamond"/>
        </w:rPr>
        <w:t xml:space="preserve"> </w:t>
      </w:r>
      <w:r w:rsidRPr="00B05B7D">
        <w:rPr>
          <w:rStyle w:val="IntenseEmphasis"/>
        </w:rPr>
        <w:t>can</w:t>
      </w:r>
      <w:r w:rsidRPr="00B05B7D">
        <w:rPr>
          <w:rStyle w:val="IntenseEmphasis"/>
          <w:rFonts w:eastAsia="Garamond"/>
        </w:rPr>
        <w:t xml:space="preserve"> </w:t>
      </w:r>
      <w:r w:rsidRPr="00B05B7D">
        <w:rPr>
          <w:rStyle w:val="IntenseEmphasis"/>
        </w:rPr>
        <w:t>be</w:t>
      </w:r>
      <w:r w:rsidRPr="00B05B7D">
        <w:rPr>
          <w:rStyle w:val="IntenseEmphasis"/>
          <w:rFonts w:eastAsia="Garamond"/>
        </w:rPr>
        <w:t xml:space="preserve"> </w:t>
      </w:r>
      <w:r w:rsidRPr="00B05B7D">
        <w:rPr>
          <w:rStyle w:val="IntenseEmphasis"/>
        </w:rPr>
        <w:t>posed</w:t>
      </w:r>
      <w:r w:rsidRPr="00B05B7D">
        <w:rPr>
          <w:rStyle w:val="IntenseEmphasis"/>
          <w:rFonts w:eastAsia="Garamond"/>
        </w:rPr>
        <w:t xml:space="preserve"> </w:t>
      </w:r>
      <w:r w:rsidRPr="00B05B7D">
        <w:rPr>
          <w:rStyle w:val="IntenseEmphasis"/>
        </w:rPr>
        <w:t>and</w:t>
      </w:r>
      <w:r w:rsidRPr="00B05B7D">
        <w:rPr>
          <w:rStyle w:val="IntenseEmphasis"/>
          <w:rFonts w:eastAsia="Garamond"/>
        </w:rPr>
        <w:t xml:space="preserve"> </w:t>
      </w:r>
      <w:r w:rsidRPr="00B05B7D">
        <w:rPr>
          <w:rStyle w:val="IntenseEmphasis"/>
        </w:rPr>
        <w:t>conceptually</w:t>
      </w:r>
      <w:r w:rsidRPr="00B05B7D">
        <w:rPr>
          <w:rStyle w:val="IntenseEmphasis"/>
          <w:rFonts w:eastAsia="Garamond"/>
        </w:rPr>
        <w:t xml:space="preserve"> </w:t>
      </w:r>
      <w:r w:rsidRPr="00B05B7D">
        <w:rPr>
          <w:rStyle w:val="IntenseEmphasis"/>
        </w:rPr>
        <w:t>solved)</w:t>
      </w:r>
      <w:r w:rsidRPr="00B05B7D">
        <w:rPr>
          <w:rFonts w:eastAsia="Garamond"/>
          <w:sz w:val="16"/>
        </w:rPr>
        <w:t xml:space="preserve"> </w:t>
      </w:r>
      <w:r w:rsidRPr="00B05B7D">
        <w:rPr>
          <w:rStyle w:val="IntenseEmphasis"/>
          <w:highlight w:val="green"/>
        </w:rPr>
        <w:t>as</w:t>
      </w:r>
      <w:r w:rsidRPr="00B05B7D">
        <w:rPr>
          <w:rStyle w:val="IntenseEmphasis"/>
          <w:rFonts w:eastAsia="Garamond"/>
          <w:highlight w:val="green"/>
        </w:rPr>
        <w:t xml:space="preserve"> </w:t>
      </w:r>
      <w:r w:rsidRPr="00B05B7D">
        <w:rPr>
          <w:rStyle w:val="IntenseEmphasis"/>
          <w:highlight w:val="green"/>
        </w:rPr>
        <w:t>opposed</w:t>
      </w:r>
      <w:r w:rsidRPr="00B05B7D">
        <w:rPr>
          <w:rStyle w:val="IntenseEmphasis"/>
          <w:rFonts w:eastAsia="Garamond"/>
          <w:highlight w:val="green"/>
        </w:rPr>
        <w:t xml:space="preserve"> </w:t>
      </w:r>
      <w:r w:rsidRPr="00B05B7D">
        <w:rPr>
          <w:rStyle w:val="IntenseEmphasis"/>
          <w:highlight w:val="green"/>
        </w:rPr>
        <w:t>to</w:t>
      </w:r>
      <w:r w:rsidRPr="00B05B7D">
        <w:rPr>
          <w:rStyle w:val="IntenseEmphasis"/>
          <w:rFonts w:eastAsia="Garamond"/>
          <w:highlight w:val="green"/>
        </w:rPr>
        <w:t xml:space="preserve"> </w:t>
      </w:r>
      <w:r w:rsidRPr="00B05B7D">
        <w:rPr>
          <w:rStyle w:val="IntenseEmphasis"/>
        </w:rPr>
        <w:t>the</w:t>
      </w:r>
      <w:r w:rsidRPr="00B05B7D">
        <w:rPr>
          <w:rStyle w:val="IntenseEmphasis"/>
          <w:rFonts w:eastAsia="Garamond"/>
        </w:rPr>
        <w:t xml:space="preserve"> </w:t>
      </w:r>
      <w:r w:rsidRPr="00B05B7D">
        <w:rPr>
          <w:rStyle w:val="IntenseEmphasis"/>
        </w:rPr>
        <w:t>rubric</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highlight w:val="green"/>
        </w:rPr>
        <w:t>antagonism</w:t>
      </w:r>
      <w:r w:rsidRPr="00B05B7D">
        <w:rPr>
          <w:rStyle w:val="IntenseEmphasis"/>
          <w:rFonts w:eastAsia="Garamond"/>
          <w:highlight w:val="green"/>
        </w:rPr>
        <w:t xml:space="preserve"> </w:t>
      </w:r>
      <w:r w:rsidRPr="00B05B7D">
        <w:rPr>
          <w:rStyle w:val="IntenseEmphasis"/>
          <w:highlight w:val="green"/>
        </w:rPr>
        <w:t>(</w:t>
      </w:r>
      <w:r w:rsidRPr="00B05B7D">
        <w:rPr>
          <w:rStyle w:val="Emphasis"/>
          <w:highlight w:val="green"/>
        </w:rPr>
        <w:t>an</w:t>
      </w:r>
      <w:r w:rsidRPr="00B05B7D">
        <w:rPr>
          <w:rStyle w:val="Emphasis"/>
          <w:rFonts w:eastAsia="Garamond"/>
          <w:highlight w:val="green"/>
        </w:rPr>
        <w:t xml:space="preserve"> </w:t>
      </w:r>
      <w:r w:rsidRPr="00B05B7D">
        <w:rPr>
          <w:rStyle w:val="Emphasis"/>
          <w:highlight w:val="green"/>
        </w:rPr>
        <w:t>irreconcilable</w:t>
      </w:r>
      <w:r w:rsidRPr="00B05B7D">
        <w:rPr>
          <w:rStyle w:val="Emphasis"/>
          <w:rFonts w:eastAsia="Garamond"/>
          <w:highlight w:val="green"/>
        </w:rPr>
        <w:t xml:space="preserve"> </w:t>
      </w:r>
      <w:r w:rsidRPr="00B05B7D">
        <w:rPr>
          <w:rStyle w:val="Emphasis"/>
          <w:highlight w:val="green"/>
        </w:rPr>
        <w:t>struggle</w:t>
      </w:r>
      <w:r w:rsidRPr="00B05B7D">
        <w:rPr>
          <w:rStyle w:val="Emphasis"/>
          <w:rFonts w:eastAsia="Garamond"/>
          <w:highlight w:val="green"/>
        </w:rPr>
        <w:t xml:space="preserve"> </w:t>
      </w:r>
      <w:r w:rsidRPr="00B05B7D">
        <w:rPr>
          <w:rStyle w:val="Emphasis"/>
          <w:highlight w:val="green"/>
        </w:rPr>
        <w:t>between</w:t>
      </w:r>
      <w:r w:rsidRPr="00B05B7D">
        <w:rPr>
          <w:rStyle w:val="Emphasis"/>
          <w:rFonts w:eastAsia="Garamond"/>
          <w:highlight w:val="green"/>
        </w:rPr>
        <w:t xml:space="preserve"> </w:t>
      </w:r>
      <w:r w:rsidRPr="00B05B7D">
        <w:rPr>
          <w:rStyle w:val="Emphasis"/>
          <w:highlight w:val="green"/>
        </w:rPr>
        <w:t>entities</w:t>
      </w:r>
      <w:r w:rsidRPr="00B05B7D">
        <w:rPr>
          <w:rStyle w:val="IntenseEmphasis"/>
        </w:rPr>
        <w:t>,</w:t>
      </w:r>
      <w:r w:rsidRPr="00B05B7D">
        <w:rPr>
          <w:rStyle w:val="IntenseEmphasis"/>
          <w:rFonts w:eastAsia="Garamond"/>
        </w:rPr>
        <w:t xml:space="preserve"> </w:t>
      </w:r>
      <w:r w:rsidRPr="00B05B7D">
        <w:rPr>
          <w:rStyle w:val="IntenseEmphasis"/>
        </w:rPr>
        <w:t>or</w:t>
      </w:r>
      <w:r w:rsidRPr="00B05B7D">
        <w:rPr>
          <w:rStyle w:val="IntenseEmphasis"/>
          <w:rFonts w:eastAsia="Garamond"/>
        </w:rPr>
        <w:t xml:space="preserve"> </w:t>
      </w:r>
      <w:r w:rsidRPr="00B05B7D">
        <w:rPr>
          <w:rStyle w:val="IntenseEmphasis"/>
        </w:rPr>
        <w:t>positionalities,</w:t>
      </w:r>
      <w:r w:rsidRPr="00B05B7D">
        <w:rPr>
          <w:rStyle w:val="IntenseEmphasis"/>
          <w:rFonts w:eastAsia="Garamond"/>
        </w:rPr>
        <w:t xml:space="preserve"> </w:t>
      </w:r>
      <w:r w:rsidRPr="00B05B7D">
        <w:rPr>
          <w:rStyle w:val="IntenseEmphasis"/>
          <w:highlight w:val="green"/>
        </w:rPr>
        <w:t>the</w:t>
      </w:r>
      <w:r w:rsidRPr="00B05B7D">
        <w:rPr>
          <w:rStyle w:val="IntenseEmphasis"/>
          <w:rFonts w:eastAsia="Garamond"/>
          <w:highlight w:val="green"/>
        </w:rPr>
        <w:t xml:space="preserve"> </w:t>
      </w:r>
      <w:r w:rsidRPr="00B05B7D">
        <w:rPr>
          <w:rStyle w:val="IntenseEmphasis"/>
          <w:highlight w:val="green"/>
        </w:rPr>
        <w:t>resolution</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highlight w:val="green"/>
        </w:rPr>
        <w:t>which</w:t>
      </w:r>
      <w:r w:rsidRPr="00B05B7D">
        <w:rPr>
          <w:rStyle w:val="IntenseEmphasis"/>
          <w:rFonts w:eastAsia="Garamond"/>
          <w:highlight w:val="green"/>
        </w:rPr>
        <w:t xml:space="preserve"> </w:t>
      </w:r>
      <w:r w:rsidRPr="00B05B7D">
        <w:rPr>
          <w:rStyle w:val="IntenseEmphasis"/>
          <w:highlight w:val="green"/>
        </w:rPr>
        <w:t>is</w:t>
      </w:r>
      <w:r w:rsidRPr="00B05B7D">
        <w:rPr>
          <w:rStyle w:val="IntenseEmphasis"/>
          <w:rFonts w:eastAsia="Garamond"/>
          <w:highlight w:val="green"/>
        </w:rPr>
        <w:t xml:space="preserve"> </w:t>
      </w:r>
      <w:r w:rsidRPr="00B05B7D">
        <w:rPr>
          <w:rStyle w:val="IntenseEmphasis"/>
          <w:highlight w:val="green"/>
        </w:rPr>
        <w:t>not</w:t>
      </w:r>
      <w:r w:rsidRPr="00B05B7D">
        <w:rPr>
          <w:rStyle w:val="IntenseEmphasis"/>
          <w:rFonts w:eastAsia="Garamond"/>
          <w:highlight w:val="green"/>
        </w:rPr>
        <w:t xml:space="preserve"> </w:t>
      </w:r>
      <w:r w:rsidRPr="00B05B7D">
        <w:rPr>
          <w:rStyle w:val="IntenseEmphasis"/>
          <w:highlight w:val="green"/>
        </w:rPr>
        <w:t>dialectical</w:t>
      </w:r>
      <w:r w:rsidRPr="00B05B7D">
        <w:rPr>
          <w:rStyle w:val="IntenseEmphasis"/>
          <w:rFonts w:eastAsia="Garamond"/>
          <w:highlight w:val="green"/>
        </w:rPr>
        <w:t xml:space="preserve"> </w:t>
      </w:r>
      <w:r w:rsidRPr="00B05B7D">
        <w:rPr>
          <w:rStyle w:val="IntenseEmphasis"/>
          <w:highlight w:val="green"/>
        </w:rPr>
        <w:t>but</w:t>
      </w:r>
      <w:r w:rsidRPr="00B05B7D">
        <w:rPr>
          <w:rStyle w:val="IntenseEmphasis"/>
          <w:rFonts w:eastAsia="Garamond"/>
          <w:highlight w:val="green"/>
        </w:rPr>
        <w:t xml:space="preserve"> </w:t>
      </w:r>
      <w:r w:rsidRPr="00B05B7D">
        <w:rPr>
          <w:rStyle w:val="IntenseEmphasis"/>
          <w:highlight w:val="green"/>
        </w:rPr>
        <w:t>entails</w:t>
      </w:r>
      <w:r w:rsidRPr="00B05B7D">
        <w:rPr>
          <w:rStyle w:val="Intense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obliteration</w:t>
      </w:r>
      <w:r w:rsidRPr="00B05B7D">
        <w:rPr>
          <w:rStyle w:val="Emphasis"/>
          <w:rFonts w:eastAsia="Garamond"/>
          <w:highlight w:val="green"/>
        </w:rPr>
        <w:t xml:space="preserve"> </w:t>
      </w:r>
      <w:r w:rsidRPr="00B05B7D">
        <w:rPr>
          <w:rStyle w:val="Emphasis"/>
          <w:highlight w:val="green"/>
        </w:rPr>
        <w:t>of</w:t>
      </w:r>
      <w:r w:rsidRPr="00B05B7D">
        <w:rPr>
          <w:rStyle w:val="Emphasis"/>
          <w:rFonts w:eastAsia="Garamond"/>
          <w:highlight w:val="green"/>
        </w:rPr>
        <w:t xml:space="preserve"> </w:t>
      </w:r>
      <w:r w:rsidRPr="00B05B7D">
        <w:rPr>
          <w:rStyle w:val="Emphasis"/>
          <w:highlight w:val="green"/>
        </w:rPr>
        <w:t>one</w:t>
      </w:r>
      <w:r w:rsidRPr="00B05B7D">
        <w:rPr>
          <w:rStyle w:val="Emphasis"/>
          <w:rFonts w:eastAsia="Garamond"/>
          <w:highlight w:val="green"/>
        </w:rPr>
        <w:t xml:space="preserve"> </w:t>
      </w:r>
      <w:r w:rsidRPr="00B05B7D">
        <w:rPr>
          <w:rStyle w:val="Emphasis"/>
          <w:highlight w:val="green"/>
        </w:rPr>
        <w:t>of</w:t>
      </w:r>
      <w:r w:rsidRPr="00B05B7D">
        <w:rPr>
          <w:rStyle w:val="Emphasis"/>
          <w:rFonts w:eastAsia="Garamond"/>
          <w:highlight w:val="green"/>
        </w:rPr>
        <w:t xml:space="preserve"> </w:t>
      </w:r>
      <w:r w:rsidRPr="00B05B7D">
        <w:rPr>
          <w:rStyle w:val="Emphasis"/>
          <w:highlight w:val="green"/>
        </w:rPr>
        <w:t>the</w:t>
      </w:r>
      <w:r w:rsidRPr="00B05B7D">
        <w:rPr>
          <w:rStyle w:val="Emphasis"/>
          <w:rFonts w:eastAsia="Garamond"/>
          <w:highlight w:val="green"/>
        </w:rPr>
        <w:t xml:space="preserve"> </w:t>
      </w:r>
      <w:r w:rsidRPr="00B05B7D">
        <w:rPr>
          <w:rStyle w:val="Emphasis"/>
          <w:highlight w:val="green"/>
        </w:rPr>
        <w:t>positions</w:t>
      </w:r>
      <w:r w:rsidRPr="00B05B7D">
        <w:rPr>
          <w:sz w:val="16"/>
        </w:rPr>
        <w:t>).</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other</w:t>
      </w:r>
      <w:r w:rsidRPr="00B05B7D">
        <w:rPr>
          <w:rFonts w:eastAsia="Garamond"/>
          <w:sz w:val="16"/>
        </w:rPr>
        <w:t xml:space="preserve"> </w:t>
      </w:r>
      <w:r w:rsidRPr="00B05B7D">
        <w:rPr>
          <w:sz w:val="16"/>
        </w:rPr>
        <w:t>words,</w:t>
      </w:r>
      <w:r w:rsidRPr="00B05B7D">
        <w:rPr>
          <w:rFonts w:eastAsia="Garamond"/>
          <w:sz w:val="16"/>
        </w:rPr>
        <w:t xml:space="preserve"> </w:t>
      </w:r>
      <w:r w:rsidRPr="00B05B7D">
        <w:rPr>
          <w:sz w:val="16"/>
        </w:rPr>
        <w:t>even</w:t>
      </w:r>
      <w:r w:rsidRPr="00B05B7D">
        <w:rPr>
          <w:rFonts w:eastAsia="Garamond"/>
          <w:sz w:val="16"/>
        </w:rPr>
        <w:t xml:space="preserve"> </w:t>
      </w:r>
      <w:r w:rsidRPr="00B05B7D">
        <w:rPr>
          <w:sz w:val="16"/>
        </w:rPr>
        <w:t>when</w:t>
      </w:r>
      <w:r w:rsidRPr="00B05B7D">
        <w:rPr>
          <w:rFonts w:eastAsia="Garamond"/>
          <w:sz w:val="16"/>
        </w:rPr>
        <w:t xml:space="preserve"> </w:t>
      </w:r>
      <w:r w:rsidRPr="00B05B7D">
        <w:rPr>
          <w:sz w:val="16"/>
        </w:rPr>
        <w:t>films</w:t>
      </w:r>
      <w:r w:rsidRPr="00B05B7D">
        <w:rPr>
          <w:rFonts w:eastAsia="Garamond"/>
          <w:sz w:val="16"/>
        </w:rPr>
        <w:t xml:space="preserve"> </w:t>
      </w:r>
      <w:r w:rsidRPr="00B05B7D">
        <w:rPr>
          <w:sz w:val="16"/>
        </w:rPr>
        <w:t>narrate</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story</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Blacks</w:t>
      </w:r>
      <w:r w:rsidRPr="00B05B7D">
        <w:rPr>
          <w:rFonts w:eastAsia="Garamond"/>
          <w:sz w:val="16"/>
        </w:rPr>
        <w:t xml:space="preserve"> </w:t>
      </w:r>
      <w:r w:rsidRPr="00B05B7D">
        <w:rPr>
          <w:sz w:val="16"/>
        </w:rPr>
        <w:t>or</w:t>
      </w:r>
      <w:r w:rsidRPr="00B05B7D">
        <w:rPr>
          <w:rFonts w:eastAsia="Garamond"/>
          <w:sz w:val="16"/>
        </w:rPr>
        <w:t xml:space="preserve"> </w:t>
      </w:r>
      <w:r w:rsidRPr="00B05B7D">
        <w:rPr>
          <w:sz w:val="16"/>
        </w:rPr>
        <w:t>Indians</w:t>
      </w:r>
      <w:r w:rsidRPr="00B05B7D">
        <w:rPr>
          <w:rFonts w:eastAsia="Garamond"/>
          <w:sz w:val="16"/>
        </w:rPr>
        <w:t xml:space="preserve"> </w:t>
      </w:r>
      <w:r w:rsidRPr="00B05B7D">
        <w:rPr>
          <w:sz w:val="16"/>
        </w:rPr>
        <w:t>are</w:t>
      </w:r>
      <w:r w:rsidRPr="00B05B7D">
        <w:rPr>
          <w:rFonts w:eastAsia="Garamond"/>
          <w:sz w:val="16"/>
        </w:rPr>
        <w:t xml:space="preserve"> </w:t>
      </w:r>
      <w:r w:rsidRPr="00B05B7D">
        <w:rPr>
          <w:sz w:val="16"/>
        </w:rPr>
        <w:t>beleaguered</w:t>
      </w:r>
      <w:r w:rsidRPr="00B05B7D">
        <w:rPr>
          <w:rFonts w:eastAsia="Garamond"/>
          <w:sz w:val="16"/>
        </w:rPr>
        <w:t xml:space="preserve"> </w:t>
      </w:r>
      <w:r w:rsidRPr="00B05B7D">
        <w:rPr>
          <w:sz w:val="16"/>
        </w:rPr>
        <w:t>with</w:t>
      </w:r>
      <w:r w:rsidRPr="00B05B7D">
        <w:rPr>
          <w:rFonts w:eastAsia="Garamond"/>
          <w:sz w:val="16"/>
        </w:rPr>
        <w:t xml:space="preserve"> </w:t>
      </w:r>
      <w:r w:rsidRPr="00B05B7D">
        <w:rPr>
          <w:sz w:val="16"/>
        </w:rPr>
        <w:t>problems</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script</w:t>
      </w:r>
      <w:r w:rsidRPr="00B05B7D">
        <w:rPr>
          <w:rFonts w:eastAsia="Garamond"/>
          <w:sz w:val="16"/>
        </w:rPr>
        <w:t xml:space="preserve"> </w:t>
      </w:r>
      <w:r w:rsidRPr="00B05B7D">
        <w:rPr>
          <w:sz w:val="16"/>
        </w:rPr>
        <w:t>insists</w:t>
      </w:r>
      <w:r w:rsidRPr="00B05B7D">
        <w:rPr>
          <w:rFonts w:eastAsia="Garamond"/>
          <w:sz w:val="16"/>
        </w:rPr>
        <w:t xml:space="preserve"> </w:t>
      </w:r>
      <w:r w:rsidRPr="00B05B7D">
        <w:rPr>
          <w:sz w:val="16"/>
        </w:rPr>
        <w:t>are</w:t>
      </w:r>
      <w:r w:rsidRPr="00B05B7D">
        <w:rPr>
          <w:rFonts w:eastAsia="Garamond"/>
          <w:sz w:val="16"/>
        </w:rPr>
        <w:t xml:space="preserve"> </w:t>
      </w:r>
      <w:r w:rsidRPr="00B05B7D">
        <w:rPr>
          <w:sz w:val="16"/>
        </w:rPr>
        <w:t>conceptually</w:t>
      </w:r>
      <w:r w:rsidRPr="00B05B7D">
        <w:rPr>
          <w:rFonts w:eastAsia="Garamond"/>
          <w:sz w:val="16"/>
        </w:rPr>
        <w:t xml:space="preserve"> </w:t>
      </w:r>
      <w:r w:rsidRPr="00B05B7D">
        <w:rPr>
          <w:sz w:val="16"/>
        </w:rPr>
        <w:t>coherent</w:t>
      </w:r>
      <w:r w:rsidRPr="00B05B7D">
        <w:rPr>
          <w:rFonts w:eastAsia="Garamond"/>
          <w:sz w:val="16"/>
        </w:rPr>
        <w:t xml:space="preserve"> </w:t>
      </w:r>
      <w:r w:rsidRPr="00B05B7D">
        <w:rPr>
          <w:sz w:val="16"/>
        </w:rPr>
        <w:t>(usually</w:t>
      </w:r>
      <w:r w:rsidRPr="00B05B7D">
        <w:rPr>
          <w:rFonts w:eastAsia="Garamond"/>
          <w:sz w:val="16"/>
        </w:rPr>
        <w:t xml:space="preserve"> </w:t>
      </w:r>
      <w:r w:rsidRPr="00B05B7D">
        <w:rPr>
          <w:sz w:val="16"/>
        </w:rPr>
        <w:t>having</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do</w:t>
      </w:r>
      <w:r w:rsidRPr="00B05B7D">
        <w:rPr>
          <w:rFonts w:eastAsia="Garamond"/>
          <w:sz w:val="16"/>
        </w:rPr>
        <w:t xml:space="preserve"> </w:t>
      </w:r>
      <w:r w:rsidRPr="00B05B7D">
        <w:rPr>
          <w:sz w:val="16"/>
        </w:rPr>
        <w:t>with</w:t>
      </w:r>
      <w:r w:rsidRPr="00B05B7D">
        <w:rPr>
          <w:rFonts w:eastAsia="Garamond"/>
          <w:sz w:val="16"/>
        </w:rPr>
        <w:t xml:space="preserve"> </w:t>
      </w:r>
      <w:r w:rsidRPr="00B05B7D">
        <w:rPr>
          <w:sz w:val="16"/>
        </w:rPr>
        <w:t>poverty</w:t>
      </w:r>
      <w:r w:rsidRPr="00B05B7D">
        <w:rPr>
          <w:rFonts w:eastAsia="Garamond"/>
          <w:sz w:val="16"/>
        </w:rPr>
        <w:t xml:space="preserve"> </w:t>
      </w:r>
      <w:r w:rsidRPr="00B05B7D">
        <w:rPr>
          <w:sz w:val="16"/>
        </w:rPr>
        <w:t>or</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absence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family</w:t>
      </w:r>
      <w:r w:rsidRPr="00B05B7D">
        <w:rPr>
          <w:rFonts w:eastAsia="Garamond"/>
          <w:sz w:val="16"/>
        </w:rPr>
        <w:t xml:space="preserve"> </w:t>
      </w:r>
      <w:r w:rsidRPr="00B05B7D">
        <w:rPr>
          <w:sz w:val="16"/>
        </w:rPr>
        <w:t>values</w:t>
      </w:r>
      <w:r w:rsidRPr="00B05B7D">
        <w:rPr>
          <w:rFonts w:eastAsia="Garamond"/>
          <w:sz w:val="16"/>
        </w:rPr>
        <w:t>”</w:t>
      </w:r>
      <w:r w:rsidRPr="00B05B7D">
        <w:rPr>
          <w:sz w:val="16"/>
        </w:rPr>
        <w:t>),</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non-narrative,</w:t>
      </w:r>
      <w:r w:rsidRPr="00B05B7D">
        <w:rPr>
          <w:rFonts w:eastAsia="Garamond"/>
          <w:sz w:val="16"/>
        </w:rPr>
        <w:t xml:space="preserve"> </w:t>
      </w:r>
      <w:r w:rsidRPr="00B05B7D">
        <w:rPr>
          <w:sz w:val="16"/>
        </w:rPr>
        <w:t>or</w:t>
      </w:r>
      <w:r w:rsidRPr="00B05B7D">
        <w:rPr>
          <w:rFonts w:eastAsia="Garamond"/>
          <w:sz w:val="16"/>
        </w:rPr>
        <w:t xml:space="preserve"> </w:t>
      </w:r>
      <w:r w:rsidRPr="00B05B7D">
        <w:rPr>
          <w:sz w:val="16"/>
        </w:rPr>
        <w:t>cinematic,</w:t>
      </w:r>
      <w:r w:rsidRPr="00B05B7D">
        <w:rPr>
          <w:rFonts w:eastAsia="Garamond"/>
          <w:sz w:val="16"/>
        </w:rPr>
        <w:t xml:space="preserve"> </w:t>
      </w:r>
      <w:r w:rsidRPr="00B05B7D">
        <w:rPr>
          <w:sz w:val="16"/>
        </w:rPr>
        <w:t>strategies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film</w:t>
      </w:r>
      <w:r w:rsidRPr="00B05B7D">
        <w:rPr>
          <w:rFonts w:eastAsia="Garamond"/>
          <w:sz w:val="16"/>
        </w:rPr>
        <w:t xml:space="preserve"> </w:t>
      </w:r>
      <w:r w:rsidRPr="00B05B7D">
        <w:rPr>
          <w:sz w:val="16"/>
        </w:rPr>
        <w:t>often</w:t>
      </w:r>
      <w:r w:rsidRPr="00B05B7D">
        <w:rPr>
          <w:rFonts w:eastAsia="Garamond"/>
          <w:sz w:val="16"/>
        </w:rPr>
        <w:t xml:space="preserve"> </w:t>
      </w:r>
      <w:r w:rsidRPr="00B05B7D">
        <w:rPr>
          <w:sz w:val="16"/>
        </w:rPr>
        <w:t>disrupt</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coherence</w:t>
      </w:r>
      <w:r w:rsidRPr="00B05B7D">
        <w:rPr>
          <w:rFonts w:eastAsia="Garamond"/>
          <w:sz w:val="16"/>
        </w:rPr>
        <w:t xml:space="preserve"> </w:t>
      </w:r>
      <w:r w:rsidRPr="00B05B7D">
        <w:rPr>
          <w:sz w:val="16"/>
        </w:rPr>
        <w:t>by</w:t>
      </w:r>
      <w:r w:rsidRPr="00B05B7D">
        <w:rPr>
          <w:rFonts w:eastAsia="Garamond"/>
          <w:sz w:val="16"/>
        </w:rPr>
        <w:t xml:space="preserve"> </w:t>
      </w:r>
      <w:r w:rsidRPr="00B05B7D">
        <w:rPr>
          <w:sz w:val="16"/>
        </w:rPr>
        <w:t>posing</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irreconcilable</w:t>
      </w:r>
      <w:r w:rsidRPr="00B05B7D">
        <w:rPr>
          <w:rFonts w:eastAsia="Garamond"/>
          <w:sz w:val="16"/>
        </w:rPr>
        <w:t xml:space="preserve"> </w:t>
      </w:r>
      <w:r w:rsidRPr="00B05B7D">
        <w:rPr>
          <w:sz w:val="16"/>
        </w:rPr>
        <w:t>questions</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Red</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Black</w:t>
      </w:r>
      <w:r w:rsidRPr="00B05B7D">
        <w:rPr>
          <w:rFonts w:eastAsia="Garamond"/>
          <w:sz w:val="16"/>
        </w:rPr>
        <w:t xml:space="preserve"> </w:t>
      </w:r>
      <w:r w:rsidRPr="00B05B7D">
        <w:rPr>
          <w:sz w:val="16"/>
        </w:rPr>
        <w:t>political</w:t>
      </w:r>
      <w:r w:rsidRPr="00B05B7D">
        <w:rPr>
          <w:rFonts w:eastAsia="Garamond"/>
          <w:sz w:val="16"/>
        </w:rPr>
        <w:t xml:space="preserve"> </w:t>
      </w:r>
      <w:r w:rsidRPr="00B05B7D">
        <w:rPr>
          <w:sz w:val="16"/>
        </w:rPr>
        <w:t>ontology</w:t>
      </w:r>
      <w:r w:rsidRPr="00B05B7D">
        <w:rPr>
          <w:rFonts w:eastAsia="Garamond"/>
          <w:sz w:val="16"/>
        </w:rPr>
        <w:t>—</w:t>
      </w:r>
      <w:r w:rsidRPr="00B05B7D">
        <w:rPr>
          <w:sz w:val="16"/>
        </w:rPr>
        <w:t>or</w:t>
      </w:r>
      <w:r w:rsidRPr="00B05B7D">
        <w:rPr>
          <w:rFonts w:eastAsia="Garamond"/>
          <w:sz w:val="16"/>
        </w:rPr>
        <w:t xml:space="preserve"> </w:t>
      </w:r>
      <w:r w:rsidRPr="00B05B7D">
        <w:rPr>
          <w:sz w:val="16"/>
        </w:rPr>
        <w:t>non-ontology.</w:t>
      </w:r>
      <w:r w:rsidRPr="00B05B7D">
        <w:rPr>
          <w:rFonts w:eastAsia="Garamond"/>
          <w:sz w:val="16"/>
        </w:rPr>
        <w:t xml:space="preserve"> </w:t>
      </w:r>
      <w:r w:rsidRPr="00B05B7D">
        <w:rPr>
          <w:rStyle w:val="IntenseEmphasis"/>
        </w:rPr>
        <w:t>The</w:t>
      </w:r>
      <w:r w:rsidRPr="00B05B7D">
        <w:rPr>
          <w:rStyle w:val="IntenseEmphasis"/>
          <w:rFonts w:eastAsia="Garamond"/>
        </w:rPr>
        <w:t xml:space="preserve"> </w:t>
      </w:r>
      <w:r w:rsidRPr="00B05B7D">
        <w:rPr>
          <w:rStyle w:val="IntenseEmphasis"/>
        </w:rPr>
        <w:t>grammar</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antagonism</w:t>
      </w:r>
      <w:r w:rsidRPr="00B05B7D">
        <w:rPr>
          <w:rStyle w:val="IntenseEmphasis"/>
          <w:rFonts w:eastAsia="Garamond"/>
        </w:rPr>
        <w:t xml:space="preserve"> </w:t>
      </w:r>
      <w:r w:rsidRPr="00B05B7D">
        <w:rPr>
          <w:rStyle w:val="Emphasis"/>
        </w:rPr>
        <w:t>breaks</w:t>
      </w:r>
      <w:r w:rsidRPr="00B05B7D">
        <w:rPr>
          <w:rStyle w:val="Emphasis"/>
          <w:rFonts w:eastAsia="Garamond"/>
        </w:rPr>
        <w:t xml:space="preserve"> </w:t>
      </w:r>
      <w:r w:rsidRPr="00B05B7D">
        <w:rPr>
          <w:rStyle w:val="Emphasis"/>
        </w:rPr>
        <w:t>in</w:t>
      </w:r>
      <w:r w:rsidRPr="00B05B7D">
        <w:rPr>
          <w:rStyle w:val="Emphasis"/>
          <w:rFonts w:eastAsia="Garamond"/>
        </w:rPr>
        <w:t xml:space="preserve"> </w:t>
      </w:r>
      <w:r w:rsidRPr="00B05B7D">
        <w:rPr>
          <w:rStyle w:val="Emphasis"/>
        </w:rPr>
        <w:t>on</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mendacity</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conflict</w:t>
      </w:r>
      <w:r w:rsidRPr="00B05B7D">
        <w:rPr>
          <w:rStyle w:val="IntenseEmphasis"/>
        </w:rPr>
        <w:t xml:space="preserve">. </w:t>
      </w:r>
      <w:r w:rsidRPr="00B05B7D">
        <w:rPr>
          <w:sz w:val="16"/>
        </w:rPr>
        <w:t>Semiotics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linguistics</w:t>
      </w:r>
      <w:r w:rsidRPr="00B05B7D">
        <w:rPr>
          <w:rFonts w:eastAsia="Garamond"/>
          <w:sz w:val="16"/>
        </w:rPr>
        <w:t xml:space="preserve"> </w:t>
      </w:r>
      <w:r w:rsidRPr="00B05B7D">
        <w:rPr>
          <w:sz w:val="16"/>
        </w:rPr>
        <w:t>teach</w:t>
      </w:r>
      <w:r w:rsidRPr="00B05B7D">
        <w:rPr>
          <w:rFonts w:eastAsia="Garamond"/>
          <w:sz w:val="16"/>
        </w:rPr>
        <w:t xml:space="preserve"> </w:t>
      </w:r>
      <w:r w:rsidRPr="00B05B7D">
        <w:rPr>
          <w:sz w:val="16"/>
        </w:rPr>
        <w:t>us</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when</w:t>
      </w:r>
      <w:r w:rsidRPr="00B05B7D">
        <w:rPr>
          <w:rFonts w:eastAsia="Garamond"/>
          <w:sz w:val="16"/>
        </w:rPr>
        <w:t xml:space="preserve"> </w:t>
      </w:r>
      <w:r w:rsidRPr="00B05B7D">
        <w:rPr>
          <w:sz w:val="16"/>
        </w:rPr>
        <w:t>we</w:t>
      </w:r>
      <w:r w:rsidRPr="00B05B7D">
        <w:rPr>
          <w:rFonts w:eastAsia="Garamond"/>
          <w:sz w:val="16"/>
        </w:rPr>
        <w:t xml:space="preserve"> </w:t>
      </w:r>
      <w:r w:rsidRPr="00B05B7D">
        <w:rPr>
          <w:sz w:val="16"/>
        </w:rPr>
        <w:t>speak,</w:t>
      </w:r>
      <w:r w:rsidRPr="00B05B7D">
        <w:rPr>
          <w:rFonts w:eastAsia="Garamond"/>
          <w:sz w:val="16"/>
        </w:rPr>
        <w:t xml:space="preserve"> </w:t>
      </w:r>
      <w:r w:rsidRPr="00B05B7D">
        <w:rPr>
          <w:sz w:val="16"/>
        </w:rPr>
        <w:t>our</w:t>
      </w:r>
      <w:r w:rsidRPr="00B05B7D">
        <w:rPr>
          <w:rFonts w:eastAsia="Garamond"/>
          <w:sz w:val="16"/>
        </w:rPr>
        <w:t xml:space="preserve"> </w:t>
      </w:r>
      <w:r w:rsidRPr="00B05B7D">
        <w:rPr>
          <w:sz w:val="16"/>
        </w:rPr>
        <w:t>grammar</w:t>
      </w:r>
      <w:r w:rsidRPr="00B05B7D">
        <w:rPr>
          <w:rFonts w:eastAsia="Garamond"/>
          <w:sz w:val="16"/>
        </w:rPr>
        <w:t xml:space="preserve"> </w:t>
      </w:r>
      <w:r w:rsidRPr="00B05B7D">
        <w:rPr>
          <w:sz w:val="16"/>
        </w:rPr>
        <w:t>goes</w:t>
      </w:r>
      <w:r w:rsidRPr="00B05B7D">
        <w:rPr>
          <w:rFonts w:eastAsia="Garamond"/>
          <w:sz w:val="16"/>
        </w:rPr>
        <w:t xml:space="preserve"> </w:t>
      </w:r>
      <w:r w:rsidRPr="00B05B7D">
        <w:rPr>
          <w:sz w:val="16"/>
        </w:rPr>
        <w:t>unspoken.</w:t>
      </w:r>
      <w:r w:rsidRPr="00B05B7D">
        <w:rPr>
          <w:rFonts w:eastAsia="Garamond"/>
          <w:sz w:val="16"/>
        </w:rPr>
        <w:t xml:space="preserve"> </w:t>
      </w:r>
      <w:r w:rsidRPr="00B05B7D">
        <w:rPr>
          <w:sz w:val="16"/>
        </w:rPr>
        <w:t>Our</w:t>
      </w:r>
      <w:r w:rsidRPr="00B05B7D">
        <w:rPr>
          <w:rFonts w:eastAsia="Garamond"/>
          <w:sz w:val="16"/>
        </w:rPr>
        <w:t xml:space="preserve"> </w:t>
      </w:r>
      <w:r w:rsidRPr="00B05B7D">
        <w:rPr>
          <w:sz w:val="16"/>
        </w:rPr>
        <w:t>grammar</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assumed.</w:t>
      </w:r>
      <w:r w:rsidRPr="00B05B7D">
        <w:rPr>
          <w:rFonts w:eastAsia="Garamond"/>
          <w:sz w:val="16"/>
        </w:rPr>
        <w:t xml:space="preserve"> </w:t>
      </w:r>
      <w:r w:rsidRPr="00B05B7D">
        <w:rPr>
          <w:sz w:val="16"/>
        </w:rPr>
        <w:t>It</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structure</w:t>
      </w:r>
      <w:r w:rsidRPr="00B05B7D">
        <w:rPr>
          <w:rFonts w:eastAsia="Garamond"/>
          <w:sz w:val="16"/>
        </w:rPr>
        <w:t xml:space="preserve"> </w:t>
      </w:r>
      <w:r w:rsidRPr="00B05B7D">
        <w:rPr>
          <w:sz w:val="16"/>
        </w:rPr>
        <w:t>through</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labor</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speech</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possible.</w:t>
      </w:r>
      <w:r w:rsidRPr="00B05B7D">
        <w:rPr>
          <w:rFonts w:eastAsia="Garamond"/>
          <w:sz w:val="16"/>
        </w:rPr>
        <w:t xml:space="preserve"> </w:t>
      </w:r>
      <w:r w:rsidRPr="00B05B7D">
        <w:rPr>
          <w:sz w:val="16"/>
        </w:rPr>
        <w:t>Likewise,</w:t>
      </w:r>
      <w:r w:rsidRPr="00B05B7D">
        <w:rPr>
          <w:rFonts w:eastAsia="Garamond"/>
          <w:sz w:val="16"/>
        </w:rPr>
        <w:t xml:space="preserve"> </w:t>
      </w:r>
      <w:r w:rsidRPr="00B05B7D">
        <w:rPr>
          <w:rStyle w:val="IntenseEmphasis"/>
        </w:rPr>
        <w:t>the</w:t>
      </w:r>
      <w:r w:rsidRPr="00B05B7D">
        <w:rPr>
          <w:rStyle w:val="IntenseEmphasis"/>
          <w:rFonts w:eastAsia="Garamond"/>
        </w:rPr>
        <w:t xml:space="preserve"> </w:t>
      </w:r>
      <w:r w:rsidRPr="00B05B7D">
        <w:rPr>
          <w:rStyle w:val="IntenseEmphasis"/>
        </w:rPr>
        <w:t>grammar</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political</w:t>
      </w:r>
      <w:r w:rsidRPr="00B05B7D">
        <w:rPr>
          <w:rStyle w:val="IntenseEmphasis"/>
          <w:rFonts w:eastAsia="Garamond"/>
        </w:rPr>
        <w:t xml:space="preserve"> </w:t>
      </w:r>
      <w:r w:rsidRPr="00B05B7D">
        <w:rPr>
          <w:rStyle w:val="IntenseEmphasis"/>
        </w:rPr>
        <w:t>ethics</w:t>
      </w:r>
      <w:r w:rsidRPr="00B05B7D">
        <w:rPr>
          <w:rFonts w:eastAsia="Garamond"/>
          <w:sz w:val="16"/>
        </w:rPr>
        <w:t>—</w:t>
      </w:r>
      <w:r w:rsidRPr="00B05B7D">
        <w:rPr>
          <w:sz w:val="16"/>
        </w:rPr>
        <w:t>the</w:t>
      </w:r>
      <w:r w:rsidRPr="00B05B7D">
        <w:rPr>
          <w:rFonts w:eastAsia="Garamond"/>
          <w:sz w:val="16"/>
        </w:rPr>
        <w:t xml:space="preserve"> </w:t>
      </w:r>
      <w:r w:rsidRPr="00B05B7D">
        <w:rPr>
          <w:sz w:val="16"/>
        </w:rPr>
        <w:t>grammar</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assumptions</w:t>
      </w:r>
      <w:r w:rsidRPr="00B05B7D">
        <w:rPr>
          <w:rFonts w:eastAsia="Garamond"/>
          <w:sz w:val="16"/>
        </w:rPr>
        <w:t xml:space="preserve"> </w:t>
      </w:r>
      <w:r w:rsidRPr="00B05B7D">
        <w:rPr>
          <w:rStyle w:val="IntenseEmphasis"/>
        </w:rPr>
        <w:t>regarding</w:t>
      </w:r>
      <w:r w:rsidRPr="00B05B7D">
        <w:rPr>
          <w:rStyle w:val="IntenseEmphasis"/>
          <w:rFonts w:eastAsia="Garamond"/>
        </w:rPr>
        <w:t xml:space="preserve"> </w:t>
      </w:r>
      <w:r w:rsidRPr="00B05B7D">
        <w:rPr>
          <w:rStyle w:val="IntenseEmphasis"/>
        </w:rPr>
        <w:t>the</w:t>
      </w:r>
      <w:r w:rsidRPr="00B05B7D">
        <w:rPr>
          <w:rStyle w:val="IntenseEmphasis"/>
          <w:rFonts w:eastAsia="Garamond"/>
        </w:rPr>
        <w:t xml:space="preserve"> </w:t>
      </w:r>
      <w:r w:rsidRPr="00B05B7D">
        <w:rPr>
          <w:rStyle w:val="IntenseEmphasis"/>
        </w:rPr>
        <w:t>ontology</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suffering</w:t>
      </w:r>
      <w:r w:rsidRPr="00B05B7D">
        <w:rPr>
          <w:rStyle w:val="IntenseEmphasis"/>
          <w:rFonts w:eastAsia="Garamond"/>
        </w:rPr>
        <w:t>—</w:t>
      </w:r>
      <w:r w:rsidRPr="00B05B7D">
        <w:rPr>
          <w:rStyle w:val="IntenseEmphasis"/>
        </w:rPr>
        <w:t>which</w:t>
      </w:r>
      <w:r w:rsidRPr="00B05B7D">
        <w:rPr>
          <w:rStyle w:val="IntenseEmphasis"/>
          <w:rFonts w:eastAsia="Garamond"/>
        </w:rPr>
        <w:t xml:space="preserve"> </w:t>
      </w:r>
      <w:r w:rsidRPr="00B05B7D">
        <w:rPr>
          <w:rStyle w:val="IntenseEmphasis"/>
        </w:rPr>
        <w:t>underwrite</w:t>
      </w:r>
      <w:r w:rsidRPr="00B05B7D">
        <w:rPr>
          <w:rFonts w:eastAsia="Garamond"/>
          <w:sz w:val="16"/>
        </w:rPr>
        <w:t xml:space="preserve"> </w:t>
      </w:r>
      <w:r w:rsidRPr="00B05B7D">
        <w:rPr>
          <w:sz w:val="16"/>
        </w:rPr>
        <w:t>Film</w:t>
      </w:r>
      <w:r w:rsidRPr="00B05B7D">
        <w:rPr>
          <w:rFonts w:eastAsia="Garamond"/>
          <w:sz w:val="16"/>
        </w:rPr>
        <w:t xml:space="preserve"> </w:t>
      </w:r>
      <w:r w:rsidRPr="00B05B7D">
        <w:rPr>
          <w:sz w:val="16"/>
        </w:rPr>
        <w:t>Theory</w:t>
      </w:r>
      <w:r w:rsidRPr="00B05B7D">
        <w:rPr>
          <w:rFonts w:eastAsia="Garamond"/>
          <w:sz w:val="16"/>
        </w:rPr>
        <w:t xml:space="preserve"> </w:t>
      </w:r>
      <w:r w:rsidRPr="00B05B7D">
        <w:rPr>
          <w:sz w:val="16"/>
        </w:rPr>
        <w:t>and</w:t>
      </w:r>
      <w:r w:rsidRPr="00B05B7D">
        <w:rPr>
          <w:rFonts w:eastAsia="Garamond"/>
          <w:sz w:val="16"/>
        </w:rPr>
        <w:t xml:space="preserve"> </w:t>
      </w:r>
      <w:r w:rsidRPr="00B05B7D">
        <w:rPr>
          <w:rStyle w:val="IntenseEmphasis"/>
        </w:rPr>
        <w:t>political</w:t>
      </w:r>
      <w:r w:rsidRPr="00B05B7D">
        <w:rPr>
          <w:rStyle w:val="IntenseEmphasis"/>
          <w:rFonts w:eastAsia="Garamond"/>
        </w:rPr>
        <w:t xml:space="preserve"> </w:t>
      </w:r>
      <w:r w:rsidRPr="00B05B7D">
        <w:rPr>
          <w:rStyle w:val="IntenseEmphasis"/>
        </w:rPr>
        <w:t>discourse</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book,</w:t>
      </w:r>
      <w:r w:rsidRPr="00B05B7D">
        <w:rPr>
          <w:rFonts w:eastAsia="Garamond"/>
          <w:sz w:val="16"/>
        </w:rPr>
        <w:t xml:space="preserve"> </w:t>
      </w:r>
      <w:r w:rsidRPr="00B05B7D">
        <w:rPr>
          <w:sz w:val="16"/>
        </w:rPr>
        <w:t>discourse</w:t>
      </w:r>
      <w:r w:rsidRPr="00B05B7D">
        <w:rPr>
          <w:rFonts w:eastAsia="Garamond"/>
          <w:sz w:val="16"/>
        </w:rPr>
        <w:t xml:space="preserve"> </w:t>
      </w:r>
      <w:r w:rsidRPr="00B05B7D">
        <w:rPr>
          <w:sz w:val="16"/>
        </w:rPr>
        <w:t>elaborated</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direct</w:t>
      </w:r>
      <w:r w:rsidRPr="00B05B7D">
        <w:rPr>
          <w:rFonts w:eastAsia="Garamond"/>
          <w:sz w:val="16"/>
        </w:rPr>
        <w:t xml:space="preserve"> </w:t>
      </w:r>
      <w:r w:rsidRPr="00B05B7D">
        <w:rPr>
          <w:sz w:val="16"/>
        </w:rPr>
        <w:t>relation</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radical</w:t>
      </w:r>
      <w:r w:rsidRPr="00B05B7D">
        <w:rPr>
          <w:rFonts w:eastAsia="Garamond"/>
          <w:sz w:val="16"/>
        </w:rPr>
        <w:t xml:space="preserve"> </w:t>
      </w:r>
      <w:r w:rsidRPr="00B05B7D">
        <w:rPr>
          <w:sz w:val="16"/>
        </w:rPr>
        <w:t>action),</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underwrite</w:t>
      </w:r>
      <w:r w:rsidRPr="00B05B7D">
        <w:rPr>
          <w:rFonts w:eastAsia="Garamond"/>
          <w:sz w:val="16"/>
        </w:rPr>
        <w:t xml:space="preserve"> </w:t>
      </w:r>
      <w:r w:rsidRPr="00B05B7D">
        <w:rPr>
          <w:sz w:val="16"/>
        </w:rPr>
        <w:t>cinematic</w:t>
      </w:r>
      <w:r w:rsidRPr="00B05B7D">
        <w:rPr>
          <w:rFonts w:eastAsia="Garamond"/>
          <w:sz w:val="16"/>
        </w:rPr>
        <w:t xml:space="preserve"> </w:t>
      </w:r>
      <w:r w:rsidRPr="00B05B7D">
        <w:rPr>
          <w:sz w:val="16"/>
        </w:rPr>
        <w:t>speech</w:t>
      </w:r>
      <w:r w:rsidRPr="00B05B7D">
        <w:rPr>
          <w:rFonts w:eastAsia="Garamond"/>
          <w:sz w:val="16"/>
        </w:rPr>
        <w:t xml:space="preserve"> </w:t>
      </w:r>
      <w:r w:rsidRPr="00B05B7D">
        <w:rPr>
          <w:sz w:val="16"/>
        </w:rPr>
        <w:t>(in</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book,</w:t>
      </w:r>
      <w:r w:rsidRPr="00B05B7D">
        <w:rPr>
          <w:rFonts w:eastAsia="Garamond"/>
          <w:sz w:val="16"/>
        </w:rPr>
        <w:t xml:space="preserve"> </w:t>
      </w:r>
      <w:r w:rsidRPr="00B05B7D">
        <w:rPr>
          <w:sz w:val="16"/>
        </w:rPr>
        <w:t>Red,</w:t>
      </w:r>
      <w:r w:rsidRPr="00B05B7D">
        <w:rPr>
          <w:rFonts w:eastAsia="Garamond"/>
          <w:sz w:val="16"/>
        </w:rPr>
        <w:t xml:space="preserve"> </w:t>
      </w:r>
      <w:r w:rsidRPr="00B05B7D">
        <w:rPr>
          <w:sz w:val="16"/>
        </w:rPr>
        <w:t>White,</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Black</w:t>
      </w:r>
      <w:r w:rsidRPr="00B05B7D">
        <w:rPr>
          <w:rFonts w:eastAsia="Garamond"/>
          <w:sz w:val="16"/>
        </w:rPr>
        <w:t xml:space="preserve"> </w:t>
      </w:r>
      <w:r w:rsidRPr="00B05B7D">
        <w:rPr>
          <w:sz w:val="16"/>
        </w:rPr>
        <w:t>films</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mid-1960s</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present)</w:t>
      </w:r>
      <w:r w:rsidRPr="00B05B7D">
        <w:rPr>
          <w:rFonts w:eastAsia="Garamond"/>
          <w:sz w:val="16"/>
        </w:rPr>
        <w:t xml:space="preserve"> </w:t>
      </w:r>
      <w:r w:rsidRPr="00B05B7D">
        <w:rPr>
          <w:rStyle w:val="IntenseEmphasis"/>
        </w:rPr>
        <w:t>is</w:t>
      </w:r>
      <w:r w:rsidRPr="00B05B7D">
        <w:rPr>
          <w:rStyle w:val="IntenseEmphasis"/>
          <w:rFonts w:eastAsia="Garamond"/>
        </w:rPr>
        <w:t xml:space="preserve"> </w:t>
      </w:r>
      <w:r w:rsidRPr="00B05B7D">
        <w:rPr>
          <w:rStyle w:val="IntenseEmphasis"/>
        </w:rPr>
        <w:t>also</w:t>
      </w:r>
      <w:r w:rsidRPr="00B05B7D">
        <w:rPr>
          <w:rStyle w:val="IntenseEmphasis"/>
          <w:rFonts w:eastAsia="Garamond"/>
        </w:rPr>
        <w:t xml:space="preserve"> </w:t>
      </w:r>
      <w:r w:rsidRPr="00B05B7D">
        <w:rPr>
          <w:rStyle w:val="IntenseEmphasis"/>
        </w:rPr>
        <w:t>unspoken</w:t>
      </w:r>
      <w:r w:rsidRPr="00B05B7D">
        <w:rPr>
          <w:sz w:val="16"/>
        </w:rPr>
        <w:t>.</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notwithstanding,</w:t>
      </w:r>
      <w:r w:rsidRPr="00B05B7D">
        <w:rPr>
          <w:rFonts w:eastAsia="Garamond"/>
          <w:sz w:val="16"/>
        </w:rPr>
        <w:t xml:space="preserve"> </w:t>
      </w:r>
      <w:r w:rsidRPr="00B05B7D">
        <w:rPr>
          <w:sz w:val="16"/>
        </w:rPr>
        <w:t>film</w:t>
      </w:r>
      <w:r w:rsidRPr="00B05B7D">
        <w:rPr>
          <w:rFonts w:eastAsia="Garamond"/>
          <w:sz w:val="16"/>
        </w:rPr>
        <w:t xml:space="preserve"> </w:t>
      </w:r>
      <w:r w:rsidRPr="00B05B7D">
        <w:rPr>
          <w:sz w:val="16"/>
        </w:rPr>
        <w:t>theory,</w:t>
      </w:r>
      <w:r w:rsidRPr="00B05B7D">
        <w:rPr>
          <w:rFonts w:eastAsia="Garamond"/>
          <w:sz w:val="16"/>
        </w:rPr>
        <w:t xml:space="preserve"> </w:t>
      </w:r>
      <w:r w:rsidRPr="00B05B7D">
        <w:rPr>
          <w:rStyle w:val="IntenseEmphasis"/>
          <w:highlight w:val="green"/>
        </w:rPr>
        <w:t>political</w:t>
      </w:r>
      <w:r w:rsidRPr="00B05B7D">
        <w:rPr>
          <w:rStyle w:val="IntenseEmphasis"/>
          <w:rFonts w:eastAsia="Garamond"/>
          <w:highlight w:val="green"/>
        </w:rPr>
        <w:t xml:space="preserve"> </w:t>
      </w:r>
      <w:r w:rsidRPr="00B05B7D">
        <w:rPr>
          <w:rStyle w:val="IntenseEmphasis"/>
          <w:highlight w:val="green"/>
        </w:rPr>
        <w:t>discourse</w:t>
      </w:r>
      <w:r w:rsidRPr="00B05B7D">
        <w:rPr>
          <w:sz w:val="16"/>
        </w:rPr>
        <w:t>,</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cinema</w:t>
      </w:r>
      <w:r w:rsidRPr="00B05B7D">
        <w:rPr>
          <w:rFonts w:eastAsia="Garamond"/>
          <w:sz w:val="16"/>
        </w:rPr>
        <w:t xml:space="preserve"> </w:t>
      </w:r>
      <w:r w:rsidRPr="00B05B7D">
        <w:rPr>
          <w:rStyle w:val="IntenseEmphasis"/>
          <w:highlight w:val="green"/>
        </w:rPr>
        <w:t>assume</w:t>
      </w:r>
      <w:r w:rsidRPr="00B05B7D">
        <w:rPr>
          <w:rStyle w:val="IntenseEmphasis"/>
          <w:rFonts w:eastAsia="Garamond"/>
          <w:highlight w:val="green"/>
        </w:rPr>
        <w:t xml:space="preserve"> </w:t>
      </w:r>
      <w:r w:rsidRPr="00B05B7D">
        <w:rPr>
          <w:rStyle w:val="IntenseEmphasis"/>
          <w:highlight w:val="green"/>
        </w:rPr>
        <w:t>an</w:t>
      </w:r>
      <w:r w:rsidRPr="00B05B7D">
        <w:rPr>
          <w:rStyle w:val="IntenseEmphasis"/>
          <w:rFonts w:eastAsia="Garamond"/>
          <w:highlight w:val="green"/>
        </w:rPr>
        <w:t xml:space="preserve"> </w:t>
      </w:r>
      <w:r w:rsidRPr="00B05B7D">
        <w:rPr>
          <w:rStyle w:val="IntenseEmphasis"/>
          <w:highlight w:val="green"/>
        </w:rPr>
        <w:t>ontological</w:t>
      </w:r>
      <w:r w:rsidRPr="00B05B7D">
        <w:rPr>
          <w:rStyle w:val="IntenseEmphasis"/>
          <w:rFonts w:eastAsia="Garamond"/>
          <w:highlight w:val="green"/>
        </w:rPr>
        <w:t xml:space="preserve"> </w:t>
      </w:r>
      <w:r w:rsidRPr="00B05B7D">
        <w:rPr>
          <w:rStyle w:val="IntenseEmphasis"/>
          <w:highlight w:val="green"/>
        </w:rPr>
        <w:t>grammar,</w:t>
      </w:r>
      <w:r w:rsidRPr="00B05B7D">
        <w:rPr>
          <w:rStyle w:val="IntenseEmphasis"/>
          <w:rFonts w:eastAsia="Garamond"/>
          <w:highlight w:val="green"/>
        </w:rPr>
        <w:t xml:space="preserve"> </w:t>
      </w:r>
      <w:r w:rsidRPr="00B05B7D">
        <w:rPr>
          <w:rStyle w:val="IntenseEmphasis"/>
          <w:highlight w:val="green"/>
        </w:rPr>
        <w:t>a</w:t>
      </w:r>
      <w:r w:rsidRPr="00B05B7D">
        <w:rPr>
          <w:rStyle w:val="IntenseEmphasis"/>
          <w:rFonts w:eastAsia="Garamond"/>
          <w:highlight w:val="green"/>
        </w:rPr>
        <w:t xml:space="preserve"> </w:t>
      </w:r>
      <w:r w:rsidRPr="00B05B7D">
        <w:rPr>
          <w:rStyle w:val="IntenseEmphasis"/>
          <w:highlight w:val="green"/>
        </w:rPr>
        <w:t>structure</w:t>
      </w:r>
      <w:r w:rsidRPr="00B05B7D">
        <w:rPr>
          <w:rStyle w:val="IntenseEmphasis"/>
          <w:rFonts w:eastAsia="Garamond"/>
          <w:highlight w:val="green"/>
        </w:rPr>
        <w:t xml:space="preserve"> </w:t>
      </w:r>
      <w:r w:rsidRPr="00B05B7D">
        <w:rPr>
          <w:rStyle w:val="IntenseEmphasis"/>
          <w:highlight w:val="green"/>
        </w:rPr>
        <w:t>of</w:t>
      </w:r>
      <w:r w:rsidRPr="00B05B7D">
        <w:rPr>
          <w:rStyle w:val="IntenseEmphasis"/>
          <w:rFonts w:eastAsia="Garamond"/>
          <w:highlight w:val="green"/>
        </w:rPr>
        <w:t xml:space="preserve"> </w:t>
      </w:r>
      <w:r w:rsidRPr="00B05B7D">
        <w:rPr>
          <w:rStyle w:val="IntenseEmphasis"/>
          <w:highlight w:val="green"/>
        </w:rPr>
        <w:t>suffering</w:t>
      </w:r>
      <w:r w:rsidRPr="00B05B7D">
        <w:rPr>
          <w:sz w:val="16"/>
        </w:rPr>
        <w:t>.</w:t>
      </w:r>
      <w:r w:rsidRPr="00B05B7D">
        <w:rPr>
          <w:rFonts w:eastAsia="Garamond"/>
          <w:sz w:val="16"/>
        </w:rPr>
        <w:t xml:space="preserve"> </w:t>
      </w:r>
      <w:r w:rsidRPr="00B05B7D">
        <w:rPr>
          <w:sz w:val="16"/>
        </w:rPr>
        <w:t>And</w:t>
      </w:r>
      <w:r w:rsidRPr="00B05B7D">
        <w:rPr>
          <w:rFonts w:eastAsia="Garamond"/>
          <w:sz w:val="16"/>
        </w:rPr>
        <w:t xml:space="preserve"> </w:t>
      </w:r>
      <w:r w:rsidRPr="00B05B7D">
        <w:rPr>
          <w:rStyle w:val="IntenseEmphasis"/>
        </w:rPr>
        <w:t>the</w:t>
      </w:r>
      <w:r w:rsidRPr="00B05B7D">
        <w:rPr>
          <w:rStyle w:val="IntenseEmphasis"/>
          <w:rFonts w:eastAsia="Garamond"/>
        </w:rPr>
        <w:t xml:space="preserve"> </w:t>
      </w:r>
      <w:r w:rsidRPr="00B05B7D">
        <w:rPr>
          <w:rStyle w:val="IntenseEmphasis"/>
        </w:rPr>
        <w:t>structure</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suffering</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film</w:t>
      </w:r>
      <w:r w:rsidRPr="00B05B7D">
        <w:rPr>
          <w:rFonts w:eastAsia="Garamond"/>
          <w:sz w:val="16"/>
        </w:rPr>
        <w:t xml:space="preserve"> </w:t>
      </w:r>
      <w:r w:rsidRPr="00B05B7D">
        <w:rPr>
          <w:sz w:val="16"/>
        </w:rPr>
        <w:t>theory,</w:t>
      </w:r>
      <w:r w:rsidRPr="00B05B7D">
        <w:rPr>
          <w:rFonts w:eastAsia="Garamond"/>
          <w:sz w:val="16"/>
        </w:rPr>
        <w:t xml:space="preserve"> </w:t>
      </w:r>
      <w:r w:rsidRPr="00B05B7D">
        <w:rPr>
          <w:sz w:val="16"/>
        </w:rPr>
        <w:t>political</w:t>
      </w:r>
      <w:r w:rsidRPr="00B05B7D">
        <w:rPr>
          <w:rFonts w:eastAsia="Garamond"/>
          <w:sz w:val="16"/>
        </w:rPr>
        <w:t xml:space="preserve"> </w:t>
      </w:r>
      <w:r w:rsidRPr="00B05B7D">
        <w:rPr>
          <w:sz w:val="16"/>
        </w:rPr>
        <w:t>discourse,</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cinema</w:t>
      </w:r>
      <w:r w:rsidRPr="00B05B7D">
        <w:rPr>
          <w:rFonts w:eastAsia="Garamond"/>
          <w:sz w:val="16"/>
        </w:rPr>
        <w:t xml:space="preserve"> </w:t>
      </w:r>
      <w:r w:rsidRPr="00B05B7D">
        <w:rPr>
          <w:sz w:val="16"/>
        </w:rPr>
        <w:t>assume</w:t>
      </w:r>
      <w:r w:rsidRPr="00B05B7D">
        <w:rPr>
          <w:rFonts w:eastAsia="Garamond"/>
          <w:sz w:val="16"/>
        </w:rPr>
        <w:t xml:space="preserve"> </w:t>
      </w:r>
      <w:r w:rsidRPr="00B05B7D">
        <w:rPr>
          <w:rStyle w:val="IntenseEmphasis"/>
        </w:rPr>
        <w:t>crowds</w:t>
      </w:r>
      <w:r w:rsidRPr="00B05B7D">
        <w:rPr>
          <w:rStyle w:val="IntenseEmphasis"/>
          <w:rFonts w:eastAsia="Garamond"/>
        </w:rPr>
        <w:t xml:space="preserve"> </w:t>
      </w:r>
      <w:r w:rsidRPr="00B05B7D">
        <w:rPr>
          <w:rStyle w:val="IntenseEmphasis"/>
        </w:rPr>
        <w:t>out</w:t>
      </w:r>
      <w:r w:rsidRPr="00B05B7D">
        <w:rPr>
          <w:rStyle w:val="IntenseEmphasis"/>
          <w:rFonts w:eastAsia="Garamond"/>
        </w:rPr>
        <w:t xml:space="preserve"> </w:t>
      </w:r>
      <w:r w:rsidRPr="00B05B7D">
        <w:rPr>
          <w:rStyle w:val="IntenseEmphasis"/>
        </w:rPr>
        <w:t>other</w:t>
      </w:r>
      <w:r w:rsidRPr="00B05B7D">
        <w:rPr>
          <w:rStyle w:val="IntenseEmphasis"/>
          <w:rFonts w:eastAsia="Garamond"/>
        </w:rPr>
        <w:t xml:space="preserve"> </w:t>
      </w:r>
      <w:r w:rsidRPr="00B05B7D">
        <w:rPr>
          <w:rStyle w:val="IntenseEmphasis"/>
        </w:rPr>
        <w:t>structures</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suffering,</w:t>
      </w:r>
      <w:r w:rsidRPr="00B05B7D">
        <w:rPr>
          <w:rStyle w:val="IntenseEmphasis"/>
          <w:rFonts w:eastAsia="Garamond"/>
        </w:rPr>
        <w:t xml:space="preserve"> </w:t>
      </w:r>
      <w:r w:rsidRPr="00B05B7D">
        <w:rPr>
          <w:rStyle w:val="Emphasis"/>
        </w:rPr>
        <w:t>regardless</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sentiment</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film</w:t>
      </w:r>
      <w:r w:rsidRPr="00B05B7D">
        <w:rPr>
          <w:rStyle w:val="Emphasis"/>
          <w:rFonts w:eastAsia="Garamond"/>
        </w:rPr>
        <w:t xml:space="preserve"> </w:t>
      </w:r>
      <w:r w:rsidRPr="00B05B7D">
        <w:rPr>
          <w:rStyle w:val="Emphasis"/>
        </w:rPr>
        <w:t>or</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spirit</w:t>
      </w:r>
      <w:r w:rsidRPr="00B05B7D">
        <w:rPr>
          <w:rStyle w:val="Emphasis"/>
          <w:rFonts w:eastAsia="Garamond"/>
        </w:rPr>
        <w:t xml:space="preserve"> </w:t>
      </w:r>
      <w:r w:rsidRPr="00B05B7D">
        <w:rPr>
          <w:rStyle w:val="Emphasis"/>
        </w:rPr>
        <w:t>of</w:t>
      </w:r>
      <w:r w:rsidRPr="00B05B7D">
        <w:rPr>
          <w:rStyle w:val="Emphasis"/>
          <w:rFonts w:eastAsia="Garamond"/>
        </w:rPr>
        <w:t xml:space="preserve"> </w:t>
      </w:r>
      <w:r w:rsidRPr="00B05B7D">
        <w:rPr>
          <w:rStyle w:val="Emphasis"/>
        </w:rPr>
        <w:t>unity</w:t>
      </w:r>
      <w:r w:rsidRPr="00B05B7D">
        <w:rPr>
          <w:rStyle w:val="Emphasis"/>
          <w:rFonts w:eastAsia="Garamond"/>
        </w:rPr>
        <w:t xml:space="preserve"> </w:t>
      </w:r>
      <w:r w:rsidRPr="00B05B7D">
        <w:rPr>
          <w:rStyle w:val="Emphasis"/>
        </w:rPr>
        <w:t>mobilized</w:t>
      </w:r>
      <w:r w:rsidRPr="00B05B7D">
        <w:rPr>
          <w:rStyle w:val="Emphasis"/>
          <w:rFonts w:eastAsia="Garamond"/>
        </w:rPr>
        <w:t xml:space="preserve"> </w:t>
      </w:r>
      <w:r w:rsidRPr="00B05B7D">
        <w:rPr>
          <w:rStyle w:val="Emphasis"/>
        </w:rPr>
        <w:t>by</w:t>
      </w:r>
      <w:r w:rsidRPr="00B05B7D">
        <w:rPr>
          <w:rStyle w:val="Emphasis"/>
          <w:rFonts w:eastAsia="Garamond"/>
        </w:rPr>
        <w:t xml:space="preserve"> </w:t>
      </w:r>
      <w:r w:rsidRPr="00B05B7D">
        <w:rPr>
          <w:rStyle w:val="Emphasis"/>
        </w:rPr>
        <w:t>the</w:t>
      </w:r>
      <w:r w:rsidRPr="00B05B7D">
        <w:rPr>
          <w:rStyle w:val="Emphasis"/>
          <w:rFonts w:eastAsia="Garamond"/>
        </w:rPr>
        <w:t xml:space="preserve"> </w:t>
      </w:r>
      <w:r w:rsidRPr="00B05B7D">
        <w:rPr>
          <w:rStyle w:val="Emphasis"/>
        </w:rPr>
        <w:t>political</w:t>
      </w:r>
      <w:r w:rsidRPr="00B05B7D">
        <w:rPr>
          <w:rStyle w:val="Emphasis"/>
          <w:rFonts w:eastAsia="Garamond"/>
        </w:rPr>
        <w:t xml:space="preserve"> </w:t>
      </w:r>
      <w:r w:rsidRPr="00B05B7D">
        <w:rPr>
          <w:rStyle w:val="Emphasis"/>
        </w:rPr>
        <w:t>discourse</w:t>
      </w:r>
      <w:r w:rsidRPr="00B05B7D">
        <w:rPr>
          <w:rStyle w:val="Emphasis"/>
          <w:rFonts w:eastAsia="Garamond"/>
        </w:rPr>
        <w:t xml:space="preserve"> </w:t>
      </w:r>
      <w:r w:rsidRPr="00B05B7D">
        <w:rPr>
          <w:rStyle w:val="Emphasis"/>
        </w:rPr>
        <w:t>in</w:t>
      </w:r>
      <w:r w:rsidRPr="00B05B7D">
        <w:rPr>
          <w:rStyle w:val="Emphasis"/>
          <w:rFonts w:eastAsia="Garamond"/>
        </w:rPr>
        <w:t xml:space="preserve"> </w:t>
      </w:r>
      <w:r w:rsidRPr="00B05B7D">
        <w:rPr>
          <w:rStyle w:val="Emphasis"/>
        </w:rPr>
        <w:t>question</w:t>
      </w:r>
      <w:r w:rsidRPr="00B05B7D">
        <w:rPr>
          <w:sz w:val="16"/>
        </w:rPr>
        <w:t>.</w:t>
      </w:r>
      <w:r w:rsidRPr="00B05B7D">
        <w:rPr>
          <w:rFonts w:eastAsia="Garamond"/>
          <w:sz w:val="16"/>
        </w:rPr>
        <w:t xml:space="preserve"> </w:t>
      </w:r>
      <w:r w:rsidRPr="00B05B7D">
        <w:rPr>
          <w:sz w:val="16"/>
        </w:rPr>
        <w:t>To</w:t>
      </w:r>
      <w:r w:rsidRPr="00B05B7D">
        <w:rPr>
          <w:rFonts w:eastAsia="Garamond"/>
          <w:sz w:val="16"/>
        </w:rPr>
        <w:t xml:space="preserve"> </w:t>
      </w:r>
      <w:r w:rsidRPr="00B05B7D">
        <w:rPr>
          <w:sz w:val="16"/>
        </w:rPr>
        <w:t>put</w:t>
      </w:r>
      <w:r w:rsidRPr="00B05B7D">
        <w:rPr>
          <w:rFonts w:eastAsia="Garamond"/>
          <w:sz w:val="16"/>
        </w:rPr>
        <w:t xml:space="preserve"> </w:t>
      </w:r>
      <w:r w:rsidRPr="00B05B7D">
        <w:rPr>
          <w:sz w:val="16"/>
        </w:rPr>
        <w:t>a</w:t>
      </w:r>
      <w:r w:rsidRPr="00B05B7D">
        <w:rPr>
          <w:rFonts w:eastAsia="Garamond"/>
          <w:sz w:val="16"/>
        </w:rPr>
        <w:t xml:space="preserve"> </w:t>
      </w:r>
      <w:r w:rsidRPr="00B05B7D">
        <w:rPr>
          <w:sz w:val="16"/>
        </w:rPr>
        <w:t>finer</w:t>
      </w:r>
      <w:r w:rsidRPr="00B05B7D">
        <w:rPr>
          <w:rFonts w:eastAsia="Garamond"/>
          <w:sz w:val="16"/>
        </w:rPr>
        <w:t xml:space="preserve"> </w:t>
      </w:r>
      <w:r w:rsidRPr="00B05B7D">
        <w:rPr>
          <w:sz w:val="16"/>
        </w:rPr>
        <w:t>point</w:t>
      </w:r>
      <w:r w:rsidRPr="00B05B7D">
        <w:rPr>
          <w:rFonts w:eastAsia="Garamond"/>
          <w:sz w:val="16"/>
        </w:rPr>
        <w:t xml:space="preserve"> </w:t>
      </w:r>
      <w:r w:rsidRPr="00B05B7D">
        <w:rPr>
          <w:sz w:val="16"/>
        </w:rPr>
        <w:t>on</w:t>
      </w:r>
      <w:r w:rsidRPr="00B05B7D">
        <w:rPr>
          <w:rFonts w:eastAsia="Garamond"/>
          <w:sz w:val="16"/>
        </w:rPr>
        <w:t xml:space="preserve"> </w:t>
      </w:r>
      <w:r w:rsidRPr="00B05B7D">
        <w:rPr>
          <w:sz w:val="16"/>
        </w:rPr>
        <w:t>it,</w:t>
      </w:r>
      <w:r w:rsidRPr="00B05B7D">
        <w:rPr>
          <w:rFonts w:eastAsia="Garamond"/>
          <w:sz w:val="16"/>
        </w:rPr>
        <w:t xml:space="preserve"> </w:t>
      </w:r>
      <w:r w:rsidRPr="00B05B7D">
        <w:rPr>
          <w:rStyle w:val="IntenseEmphasis"/>
        </w:rPr>
        <w:t>structures</w:t>
      </w:r>
      <w:r w:rsidRPr="00B05B7D">
        <w:rPr>
          <w:rStyle w:val="IntenseEmphasis"/>
          <w:rFonts w:eastAsia="Garamond"/>
        </w:rPr>
        <w:t xml:space="preserve"> </w:t>
      </w:r>
      <w:r w:rsidRPr="00B05B7D">
        <w:rPr>
          <w:rStyle w:val="IntenseEmphasis"/>
        </w:rPr>
        <w:t>of</w:t>
      </w:r>
      <w:r w:rsidRPr="00B05B7D">
        <w:rPr>
          <w:rStyle w:val="IntenseEmphasis"/>
          <w:rFonts w:eastAsia="Garamond"/>
        </w:rPr>
        <w:t xml:space="preserve"> </w:t>
      </w:r>
      <w:r w:rsidRPr="00B05B7D">
        <w:rPr>
          <w:rStyle w:val="IntenseEmphasis"/>
        </w:rPr>
        <w:t>ontological</w:t>
      </w:r>
      <w:r w:rsidRPr="00B05B7D">
        <w:rPr>
          <w:rStyle w:val="IntenseEmphasis"/>
          <w:rFonts w:eastAsia="Garamond"/>
        </w:rPr>
        <w:t xml:space="preserve"> </w:t>
      </w:r>
      <w:r w:rsidRPr="00B05B7D">
        <w:rPr>
          <w:rStyle w:val="IntenseEmphasis"/>
        </w:rPr>
        <w:t>suffering</w:t>
      </w:r>
      <w:r w:rsidRPr="00B05B7D">
        <w:rPr>
          <w:rStyle w:val="IntenseEmphasis"/>
          <w:rFonts w:eastAsia="Garamond"/>
        </w:rPr>
        <w:t xml:space="preserve"> </w:t>
      </w:r>
      <w:r w:rsidRPr="00B05B7D">
        <w:rPr>
          <w:rStyle w:val="IntenseEmphasis"/>
        </w:rPr>
        <w:t>stand</w:t>
      </w:r>
      <w:r w:rsidRPr="00B05B7D">
        <w:rPr>
          <w:rStyle w:val="IntenseEmphasis"/>
          <w:rFonts w:eastAsia="Garamond"/>
        </w:rPr>
        <w:t xml:space="preserve"> </w:t>
      </w:r>
      <w:r w:rsidRPr="00B05B7D">
        <w:rPr>
          <w:rStyle w:val="IntenseEmphasis"/>
        </w:rPr>
        <w:t>in</w:t>
      </w:r>
      <w:r w:rsidRPr="00B05B7D">
        <w:rPr>
          <w:rStyle w:val="IntenseEmphasis"/>
          <w:rFonts w:eastAsia="Garamond"/>
        </w:rPr>
        <w:t xml:space="preserve"> </w:t>
      </w:r>
      <w:r w:rsidRPr="00B05B7D">
        <w:rPr>
          <w:rStyle w:val="IntenseEmphasis"/>
        </w:rPr>
        <w:t>antagonistic,</w:t>
      </w:r>
      <w:r w:rsidRPr="00B05B7D">
        <w:rPr>
          <w:rStyle w:val="IntenseEmphasis"/>
          <w:rFonts w:eastAsia="Garamond"/>
        </w:rPr>
        <w:t xml:space="preserve"> </w:t>
      </w:r>
      <w:r w:rsidRPr="00B05B7D">
        <w:rPr>
          <w:rStyle w:val="IntenseEmphasis"/>
        </w:rPr>
        <w:t>rather</w:t>
      </w:r>
      <w:r w:rsidRPr="00B05B7D">
        <w:rPr>
          <w:rStyle w:val="IntenseEmphasis"/>
          <w:rFonts w:eastAsia="Garamond"/>
        </w:rPr>
        <w:t xml:space="preserve"> </w:t>
      </w:r>
      <w:proofErr w:type="spellStart"/>
      <w:r w:rsidRPr="00B05B7D">
        <w:rPr>
          <w:rStyle w:val="IntenseEmphasis"/>
        </w:rPr>
        <w:t>then</w:t>
      </w:r>
      <w:proofErr w:type="spellEnd"/>
      <w:r w:rsidRPr="00B05B7D">
        <w:rPr>
          <w:rStyle w:val="IntenseEmphasis"/>
          <w:rFonts w:eastAsia="Garamond"/>
        </w:rPr>
        <w:t xml:space="preserve"> </w:t>
      </w:r>
      <w:r w:rsidRPr="00B05B7D">
        <w:rPr>
          <w:rStyle w:val="IntenseEmphasis"/>
        </w:rPr>
        <w:t>conflictual,</w:t>
      </w:r>
      <w:r w:rsidRPr="00B05B7D">
        <w:rPr>
          <w:rStyle w:val="IntenseEmphasis"/>
          <w:rFonts w:eastAsia="Garamond"/>
        </w:rPr>
        <w:t xml:space="preserve"> </w:t>
      </w:r>
      <w:r w:rsidRPr="00B05B7D">
        <w:rPr>
          <w:rStyle w:val="IntenseEmphasis"/>
        </w:rPr>
        <w:t>relation</w:t>
      </w:r>
      <w:r w:rsidRPr="00B05B7D">
        <w:rPr>
          <w:rStyle w:val="IntenseEmphasis"/>
          <w:rFonts w:eastAsia="Garamond"/>
        </w:rPr>
        <w:t xml:space="preserve"> </w:t>
      </w:r>
      <w:r w:rsidRPr="00B05B7D">
        <w:rPr>
          <w:rStyle w:val="IntenseEmphasis"/>
        </w:rPr>
        <w:t>to</w:t>
      </w:r>
      <w:r w:rsidRPr="00B05B7D">
        <w:rPr>
          <w:rStyle w:val="IntenseEmphasis"/>
          <w:rFonts w:eastAsia="Garamond"/>
        </w:rPr>
        <w:t xml:space="preserve"> </w:t>
      </w:r>
      <w:r w:rsidRPr="00B05B7D">
        <w:rPr>
          <w:rStyle w:val="IntenseEmphasis"/>
        </w:rPr>
        <w:t>one</w:t>
      </w:r>
      <w:r w:rsidRPr="00B05B7D">
        <w:rPr>
          <w:rStyle w:val="IntenseEmphasis"/>
          <w:rFonts w:eastAsia="Garamond"/>
        </w:rPr>
        <w:t xml:space="preserve"> </w:t>
      </w:r>
      <w:r w:rsidRPr="00B05B7D">
        <w:rPr>
          <w:rStyle w:val="IntenseEmphasis"/>
        </w:rPr>
        <w:t>another</w:t>
      </w:r>
      <w:r w:rsidRPr="00B05B7D">
        <w:rPr>
          <w:rFonts w:eastAsia="Garamond"/>
          <w:sz w:val="16"/>
        </w:rPr>
        <w:t xml:space="preserve"> </w:t>
      </w:r>
      <w:r w:rsidRPr="00B05B7D">
        <w:rPr>
          <w:sz w:val="16"/>
        </w:rPr>
        <w:t>(</w:t>
      </w:r>
      <w:proofErr w:type="gramStart"/>
      <w:r w:rsidRPr="00B05B7D">
        <w:rPr>
          <w:sz w:val="16"/>
        </w:rPr>
        <w:t>despite</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fact</w:t>
      </w:r>
      <w:r w:rsidRPr="00B05B7D">
        <w:rPr>
          <w:rFonts w:eastAsia="Garamond"/>
          <w:sz w:val="16"/>
        </w:rPr>
        <w:t xml:space="preserve"> </w:t>
      </w:r>
      <w:r w:rsidRPr="00B05B7D">
        <w:rPr>
          <w:sz w:val="16"/>
        </w:rPr>
        <w:t>that</w:t>
      </w:r>
      <w:proofErr w:type="gramEnd"/>
      <w:r w:rsidRPr="00B05B7D">
        <w:rPr>
          <w:rFonts w:eastAsia="Garamond"/>
          <w:sz w:val="16"/>
        </w:rPr>
        <w:t xml:space="preserve"> </w:t>
      </w:r>
      <w:r w:rsidRPr="00B05B7D">
        <w:rPr>
          <w:sz w:val="16"/>
        </w:rPr>
        <w:t>antagonists</w:t>
      </w:r>
      <w:r w:rsidRPr="00B05B7D">
        <w:rPr>
          <w:rFonts w:eastAsia="Garamond"/>
          <w:sz w:val="16"/>
        </w:rPr>
        <w:t xml:space="preserve"> </w:t>
      </w:r>
      <w:r w:rsidRPr="00B05B7D">
        <w:rPr>
          <w:sz w:val="16"/>
        </w:rPr>
        <w:t>themselves</w:t>
      </w:r>
      <w:r w:rsidRPr="00B05B7D">
        <w:rPr>
          <w:rFonts w:eastAsia="Garamond"/>
          <w:sz w:val="16"/>
        </w:rPr>
        <w:t xml:space="preserve"> </w:t>
      </w:r>
      <w:r w:rsidRPr="00B05B7D">
        <w:rPr>
          <w:sz w:val="16"/>
        </w:rPr>
        <w:t>may</w:t>
      </w:r>
      <w:r w:rsidRPr="00B05B7D">
        <w:rPr>
          <w:rFonts w:eastAsia="Garamond"/>
          <w:sz w:val="16"/>
        </w:rPr>
        <w:t xml:space="preserve"> </w:t>
      </w:r>
      <w:r w:rsidRPr="00B05B7D">
        <w:rPr>
          <w:sz w:val="16"/>
        </w:rPr>
        <w:t>not</w:t>
      </w:r>
      <w:r w:rsidRPr="00B05B7D">
        <w:rPr>
          <w:rFonts w:eastAsia="Garamond"/>
          <w:sz w:val="16"/>
        </w:rPr>
        <w:t xml:space="preserve"> </w:t>
      </w:r>
      <w:r w:rsidRPr="00B05B7D">
        <w:rPr>
          <w:sz w:val="16"/>
        </w:rPr>
        <w:t>be</w:t>
      </w:r>
      <w:r w:rsidRPr="00B05B7D">
        <w:rPr>
          <w:rFonts w:eastAsia="Garamond"/>
          <w:sz w:val="16"/>
        </w:rPr>
        <w:t xml:space="preserve"> </w:t>
      </w:r>
      <w:r w:rsidRPr="00B05B7D">
        <w:rPr>
          <w:sz w:val="16"/>
        </w:rPr>
        <w:t>aware</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ontological</w:t>
      </w:r>
      <w:r w:rsidRPr="00B05B7D">
        <w:rPr>
          <w:rFonts w:eastAsia="Garamond"/>
          <w:sz w:val="16"/>
        </w:rPr>
        <w:t xml:space="preserve"> </w:t>
      </w:r>
      <w:r w:rsidRPr="00B05B7D">
        <w:rPr>
          <w:sz w:val="16"/>
        </w:rPr>
        <w:t>positionality</w:t>
      </w:r>
      <w:r w:rsidRPr="00B05B7D">
        <w:rPr>
          <w:rFonts w:eastAsia="Garamond"/>
          <w:sz w:val="16"/>
        </w:rPr>
        <w:t xml:space="preserve"> </w:t>
      </w:r>
      <w:r w:rsidRPr="00B05B7D">
        <w:rPr>
          <w:sz w:val="16"/>
        </w:rPr>
        <w:t>from</w:t>
      </w:r>
      <w:r w:rsidRPr="00B05B7D">
        <w:rPr>
          <w:rFonts w:eastAsia="Garamond"/>
          <w:sz w:val="16"/>
        </w:rPr>
        <w:t xml:space="preserve"> </w:t>
      </w:r>
      <w:r w:rsidRPr="00B05B7D">
        <w:rPr>
          <w:sz w:val="16"/>
        </w:rPr>
        <w:t>which</w:t>
      </w:r>
      <w:r w:rsidRPr="00B05B7D">
        <w:rPr>
          <w:rFonts w:eastAsia="Garamond"/>
          <w:sz w:val="16"/>
        </w:rPr>
        <w:t xml:space="preserve"> </w:t>
      </w:r>
      <w:r w:rsidRPr="00B05B7D">
        <w:rPr>
          <w:sz w:val="16"/>
        </w:rPr>
        <w:t>they</w:t>
      </w:r>
      <w:r w:rsidRPr="00B05B7D">
        <w:rPr>
          <w:rFonts w:eastAsia="Garamond"/>
          <w:sz w:val="16"/>
        </w:rPr>
        <w:t xml:space="preserve"> </w:t>
      </w:r>
      <w:r w:rsidRPr="00B05B7D">
        <w:rPr>
          <w:sz w:val="16"/>
        </w:rPr>
        <w:t>speak).</w:t>
      </w:r>
      <w:r w:rsidRPr="00B05B7D">
        <w:rPr>
          <w:rFonts w:eastAsia="Garamond"/>
          <w:sz w:val="16"/>
        </w:rPr>
        <w:t xml:space="preserve"> </w:t>
      </w:r>
      <w:r w:rsidRPr="00B05B7D">
        <w:rPr>
          <w:sz w:val="16"/>
        </w:rPr>
        <w:t>Though</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perhaps</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most</w:t>
      </w:r>
      <w:r w:rsidRPr="00B05B7D">
        <w:rPr>
          <w:rFonts w:eastAsia="Garamond"/>
          <w:sz w:val="16"/>
        </w:rPr>
        <w:t xml:space="preserve"> </w:t>
      </w:r>
      <w:r w:rsidRPr="00B05B7D">
        <w:rPr>
          <w:sz w:val="16"/>
        </w:rPr>
        <w:t>controversial</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out-of-step</w:t>
      </w:r>
      <w:r w:rsidRPr="00B05B7D">
        <w:rPr>
          <w:rFonts w:eastAsia="Garamond"/>
          <w:sz w:val="16"/>
        </w:rPr>
        <w:t xml:space="preserve"> </w:t>
      </w:r>
      <w:r w:rsidRPr="00B05B7D">
        <w:rPr>
          <w:sz w:val="16"/>
        </w:rPr>
        <w:t>claim</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this</w:t>
      </w:r>
      <w:r w:rsidRPr="00B05B7D">
        <w:rPr>
          <w:rFonts w:eastAsia="Garamond"/>
          <w:sz w:val="16"/>
        </w:rPr>
        <w:t xml:space="preserve"> </w:t>
      </w:r>
      <w:r w:rsidRPr="00B05B7D">
        <w:rPr>
          <w:sz w:val="16"/>
        </w:rPr>
        <w:t>book,</w:t>
      </w:r>
      <w:r w:rsidRPr="00B05B7D">
        <w:rPr>
          <w:rFonts w:eastAsia="Garamond"/>
          <w:sz w:val="16"/>
        </w:rPr>
        <w:t xml:space="preserve"> </w:t>
      </w:r>
      <w:r w:rsidRPr="00B05B7D">
        <w:rPr>
          <w:sz w:val="16"/>
        </w:rPr>
        <w:t>it</w:t>
      </w:r>
      <w:r w:rsidRPr="00B05B7D">
        <w:rPr>
          <w:rFonts w:eastAsia="Garamond"/>
          <w:sz w:val="16"/>
        </w:rPr>
        <w:t xml:space="preserve"> </w:t>
      </w:r>
      <w:r w:rsidRPr="00B05B7D">
        <w:rPr>
          <w:sz w:val="16"/>
        </w:rPr>
        <w:t>is,</w:t>
      </w:r>
      <w:r w:rsidRPr="00B05B7D">
        <w:rPr>
          <w:rFonts w:eastAsia="Garamond"/>
          <w:sz w:val="16"/>
        </w:rPr>
        <w:t xml:space="preserve"> </w:t>
      </w:r>
      <w:r w:rsidRPr="00B05B7D">
        <w:rPr>
          <w:sz w:val="16"/>
        </w:rPr>
        <w:t>nonetheless,</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foundation</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the</w:t>
      </w:r>
      <w:r w:rsidRPr="00B05B7D">
        <w:rPr>
          <w:rFonts w:eastAsia="Garamond"/>
          <w:sz w:val="16"/>
        </w:rPr>
        <w:t xml:space="preserve"> </w:t>
      </w:r>
      <w:r w:rsidRPr="00B05B7D">
        <w:rPr>
          <w:sz w:val="16"/>
        </w:rPr>
        <w:t>close</w:t>
      </w:r>
      <w:r w:rsidRPr="00B05B7D">
        <w:rPr>
          <w:rFonts w:eastAsia="Garamond"/>
          <w:sz w:val="16"/>
        </w:rPr>
        <w:t xml:space="preserve"> </w:t>
      </w:r>
      <w:r w:rsidRPr="00B05B7D">
        <w:rPr>
          <w:sz w:val="16"/>
        </w:rPr>
        <w:t>reading</w:t>
      </w:r>
      <w:r w:rsidRPr="00B05B7D">
        <w:rPr>
          <w:rFonts w:eastAsia="Garamond"/>
          <w:sz w:val="16"/>
        </w:rPr>
        <w:t xml:space="preserve"> </w:t>
      </w:r>
      <w:r w:rsidRPr="00B05B7D">
        <w:rPr>
          <w:sz w:val="16"/>
        </w:rPr>
        <w:t>of</w:t>
      </w:r>
      <w:r w:rsidRPr="00B05B7D">
        <w:rPr>
          <w:rFonts w:eastAsia="Garamond"/>
          <w:sz w:val="16"/>
        </w:rPr>
        <w:t xml:space="preserve"> </w:t>
      </w:r>
      <w:r w:rsidRPr="00B05B7D">
        <w:rPr>
          <w:sz w:val="16"/>
        </w:rPr>
        <w:t>feature</w:t>
      </w:r>
      <w:r w:rsidRPr="00B05B7D">
        <w:rPr>
          <w:rFonts w:eastAsia="Garamond"/>
          <w:sz w:val="16"/>
        </w:rPr>
        <w:t xml:space="preserve"> </w:t>
      </w:r>
      <w:r w:rsidRPr="00B05B7D">
        <w:rPr>
          <w:sz w:val="16"/>
        </w:rPr>
        <w:t>films</w:t>
      </w:r>
      <w:r w:rsidRPr="00B05B7D">
        <w:rPr>
          <w:rFonts w:eastAsia="Garamond"/>
          <w:sz w:val="16"/>
        </w:rPr>
        <w:t xml:space="preserve"> </w:t>
      </w:r>
      <w:r w:rsidRPr="00B05B7D">
        <w:rPr>
          <w:sz w:val="16"/>
        </w:rPr>
        <w:t>and</w:t>
      </w:r>
      <w:r w:rsidRPr="00B05B7D">
        <w:rPr>
          <w:rFonts w:eastAsia="Garamond"/>
          <w:sz w:val="16"/>
        </w:rPr>
        <w:t xml:space="preserve"> </w:t>
      </w:r>
      <w:r w:rsidRPr="00B05B7D">
        <w:rPr>
          <w:sz w:val="16"/>
        </w:rPr>
        <w:t>political</w:t>
      </w:r>
      <w:r w:rsidRPr="00B05B7D">
        <w:rPr>
          <w:rFonts w:eastAsia="Garamond"/>
          <w:sz w:val="16"/>
        </w:rPr>
        <w:t xml:space="preserve"> </w:t>
      </w:r>
      <w:r w:rsidRPr="00B05B7D">
        <w:rPr>
          <w:sz w:val="16"/>
        </w:rPr>
        <w:t>theory</w:t>
      </w:r>
      <w:r w:rsidRPr="00B05B7D">
        <w:rPr>
          <w:rFonts w:eastAsia="Garamond"/>
          <w:sz w:val="16"/>
        </w:rPr>
        <w:t xml:space="preserve"> </w:t>
      </w:r>
      <w:r w:rsidRPr="00B05B7D">
        <w:rPr>
          <w:sz w:val="16"/>
        </w:rPr>
        <w:t>that</w:t>
      </w:r>
      <w:r w:rsidRPr="00B05B7D">
        <w:rPr>
          <w:rFonts w:eastAsia="Garamond"/>
          <w:sz w:val="16"/>
        </w:rPr>
        <w:t xml:space="preserve"> </w:t>
      </w:r>
      <w:r w:rsidRPr="00B05B7D">
        <w:rPr>
          <w:sz w:val="16"/>
        </w:rPr>
        <w:t>follows.</w:t>
      </w:r>
    </w:p>
    <w:p w14:paraId="3E44C295" w14:textId="77777777" w:rsidR="009B7F46" w:rsidRPr="00B05B7D" w:rsidRDefault="009B7F46" w:rsidP="009B7F46">
      <w:pPr>
        <w:pStyle w:val="Heading4"/>
        <w:rPr>
          <w:rFonts w:cs="Calibri"/>
        </w:rPr>
      </w:pPr>
      <w:r w:rsidRPr="00B05B7D">
        <w:rPr>
          <w:rFonts w:cs="Calibri"/>
        </w:rPr>
        <w:t>Can’t pretend that the therapeutic nature of the affirmative means that non-white identity now matters to the body politic. The archive and experiences of activists and scholars proves there is not refuge. We must sabotage such thinking within the decolonial turn in the academy.</w:t>
      </w:r>
    </w:p>
    <w:p w14:paraId="6EE99263" w14:textId="77777777" w:rsidR="009B7F46" w:rsidRPr="00B05B7D" w:rsidRDefault="009B7F46" w:rsidP="009B7F46">
      <w:pPr>
        <w:rPr>
          <w:b/>
        </w:rPr>
      </w:pPr>
      <w:r w:rsidRPr="00B05B7D">
        <w:rPr>
          <w:b/>
        </w:rPr>
        <w:t>Marquez and Rana 17</w:t>
      </w:r>
    </w:p>
    <w:p w14:paraId="11A1CC04" w14:textId="77777777" w:rsidR="009B7F46" w:rsidRPr="00B05B7D" w:rsidRDefault="009B7F46" w:rsidP="009B7F46">
      <w:r w:rsidRPr="00B05B7D">
        <w:rPr>
          <w:sz w:val="27"/>
          <w:szCs w:val="27"/>
          <w:shd w:val="clear" w:color="auto" w:fill="FFFFFF"/>
        </w:rPr>
        <w:t>John D. Márquez, Junaid Rana; Black Radical Possibility and the Decolonial International. </w:t>
      </w:r>
      <w:r w:rsidRPr="00B05B7D">
        <w:rPr>
          <w:rStyle w:val="Emphasis"/>
          <w:sz w:val="27"/>
          <w:szCs w:val="27"/>
          <w:bdr w:val="none" w:sz="0" w:space="0" w:color="auto" w:frame="1"/>
          <w:shd w:val="clear" w:color="auto" w:fill="FFFFFF"/>
        </w:rPr>
        <w:t>South Atlantic Quarterly</w:t>
      </w:r>
      <w:r w:rsidRPr="00B05B7D">
        <w:rPr>
          <w:sz w:val="27"/>
          <w:szCs w:val="27"/>
          <w:shd w:val="clear" w:color="auto" w:fill="FFFFFF"/>
        </w:rPr>
        <w:t xml:space="preserve"> 1 July 2017; 116 (3): 505–528. </w:t>
      </w:r>
      <w:proofErr w:type="spellStart"/>
      <w:r w:rsidRPr="00B05B7D">
        <w:rPr>
          <w:sz w:val="27"/>
          <w:szCs w:val="27"/>
          <w:shd w:val="clear" w:color="auto" w:fill="FFFFFF"/>
        </w:rPr>
        <w:t>doi</w:t>
      </w:r>
      <w:proofErr w:type="spellEnd"/>
      <w:r w:rsidRPr="00B05B7D">
        <w:rPr>
          <w:sz w:val="27"/>
          <w:szCs w:val="27"/>
          <w:shd w:val="clear" w:color="auto" w:fill="FFFFFF"/>
        </w:rPr>
        <w:t>: </w:t>
      </w:r>
      <w:r w:rsidRPr="00B05B7D">
        <w:rPr>
          <w:sz w:val="27"/>
          <w:szCs w:val="27"/>
          <w:bdr w:val="none" w:sz="0" w:space="0" w:color="auto" w:frame="1"/>
          <w:shd w:val="clear" w:color="auto" w:fill="FFFFFF"/>
        </w:rPr>
        <w:t>https://doi.org/10.1215/00382876-3961461[ejs]</w:t>
      </w:r>
    </w:p>
    <w:p w14:paraId="678AC8C9" w14:textId="62CA5F99" w:rsidR="009B7F46" w:rsidRPr="00B05B7D" w:rsidRDefault="009B7F46" w:rsidP="009B7F46">
      <w:pPr>
        <w:rPr>
          <w:b/>
          <w:u w:val="single"/>
        </w:rPr>
      </w:pPr>
      <w:r w:rsidRPr="00B05B7D">
        <w:rPr>
          <w:sz w:val="16"/>
        </w:rPr>
        <w:t xml:space="preserve">There are other </w:t>
      </w:r>
      <w:r w:rsidRPr="00B05B7D">
        <w:rPr>
          <w:b/>
          <w:u w:val="single"/>
        </w:rPr>
        <w:t>elements of the current conjuncture of black radical possibility that deserve critical scrutiny</w:t>
      </w:r>
      <w:r w:rsidRPr="00B05B7D">
        <w:rPr>
          <w:sz w:val="16"/>
        </w:rPr>
        <w:t xml:space="preserve">. Direct actions are also essential considering the growing emphasis on healing and on creating spaces within which the historically excluded feel safe or valued. </w:t>
      </w:r>
      <w:r w:rsidRPr="00B05B7D">
        <w:rPr>
          <w:b/>
          <w:u w:val="single"/>
        </w:rPr>
        <w:t>A defin</w:t>
      </w:r>
      <w:r w:rsidRPr="00B05B7D">
        <w:rPr>
          <w:b/>
          <w:highlight w:val="green"/>
          <w:u w:val="single"/>
        </w:rPr>
        <w:t>ing element of the postcolonial condition is therapy, processes</w:t>
      </w:r>
      <w:r w:rsidRPr="00B05B7D">
        <w:rPr>
          <w:b/>
          <w:u w:val="single"/>
        </w:rPr>
        <w:t xml:space="preserve"> through </w:t>
      </w:r>
      <w:r w:rsidRPr="00B05B7D">
        <w:rPr>
          <w:b/>
          <w:highlight w:val="green"/>
          <w:u w:val="single"/>
        </w:rPr>
        <w:t>which the colonized are encouraged to feel included</w:t>
      </w:r>
      <w:r w:rsidRPr="00B05B7D">
        <w:rPr>
          <w:b/>
          <w:u w:val="single"/>
        </w:rPr>
        <w:t xml:space="preserve"> or that there is some form of refuge to be offered</w:t>
      </w:r>
      <w:r w:rsidRPr="00B05B7D">
        <w:rPr>
          <w:sz w:val="16"/>
        </w:rPr>
        <w:t xml:space="preserve"> if we are patient and trusting enough. </w:t>
      </w:r>
      <w:r w:rsidRPr="00B05B7D">
        <w:rPr>
          <w:b/>
          <w:u w:val="single"/>
        </w:rPr>
        <w:t xml:space="preserve">By this, we mean that </w:t>
      </w:r>
      <w:r w:rsidRPr="00B05B7D">
        <w:rPr>
          <w:b/>
          <w:highlight w:val="green"/>
          <w:u w:val="single"/>
        </w:rPr>
        <w:t>colonial authorities</w:t>
      </w:r>
      <w:r w:rsidRPr="00B05B7D">
        <w:rPr>
          <w:b/>
          <w:u w:val="single"/>
        </w:rPr>
        <w:t xml:space="preserve"> are increasingly mandated to </w:t>
      </w:r>
      <w:r w:rsidRPr="00B05B7D">
        <w:rPr>
          <w:b/>
          <w:highlight w:val="green"/>
          <w:u w:val="single"/>
        </w:rPr>
        <w:t>offer space</w:t>
      </w:r>
      <w:r w:rsidRPr="00B05B7D">
        <w:rPr>
          <w:b/>
          <w:u w:val="single"/>
        </w:rPr>
        <w:t xml:space="preserve"> and resources </w:t>
      </w:r>
      <w:r w:rsidRPr="00B05B7D">
        <w:rPr>
          <w:b/>
          <w:highlight w:val="green"/>
          <w:u w:val="single"/>
        </w:rPr>
        <w:t>for the colonized to heal, to overcome rage, in ways that make them more pragmatic</w:t>
      </w:r>
      <w:r w:rsidRPr="00B05B7D">
        <w:rPr>
          <w:b/>
          <w:u w:val="single"/>
        </w:rPr>
        <w:t xml:space="preserve"> and instructional, that prepare them </w:t>
      </w:r>
      <w:r w:rsidRPr="00B05B7D">
        <w:rPr>
          <w:b/>
          <w:highlight w:val="green"/>
          <w:u w:val="single"/>
        </w:rPr>
        <w:t>to be more worthy of being listened to within</w:t>
      </w:r>
      <w:r w:rsidRPr="00B05B7D">
        <w:rPr>
          <w:b/>
          <w:u w:val="single"/>
        </w:rPr>
        <w:t xml:space="preserve"> the protocols of liberal </w:t>
      </w:r>
      <w:r w:rsidRPr="00B05B7D">
        <w:rPr>
          <w:b/>
          <w:highlight w:val="green"/>
          <w:u w:val="single"/>
        </w:rPr>
        <w:t>reform</w:t>
      </w:r>
      <w:r w:rsidRPr="00B05B7D">
        <w:rPr>
          <w:b/>
          <w:u w:val="single"/>
        </w:rPr>
        <w:t>, and thus that make their lives better capable of mattering to a broader spectrum of the body politic</w:t>
      </w:r>
      <w:r w:rsidRPr="00B05B7D">
        <w:rPr>
          <w:sz w:val="16"/>
        </w:rPr>
        <w:t xml:space="preserve">. </w:t>
      </w:r>
      <w:r w:rsidRPr="00B05B7D">
        <w:rPr>
          <w:b/>
          <w:u w:val="single"/>
        </w:rPr>
        <w:t xml:space="preserve">As much as </w:t>
      </w:r>
      <w:r w:rsidRPr="00B05B7D">
        <w:rPr>
          <w:b/>
          <w:highlight w:val="green"/>
          <w:u w:val="single"/>
        </w:rPr>
        <w:t>it remains important to flee that setup</w:t>
      </w:r>
      <w:r w:rsidRPr="00B05B7D">
        <w:rPr>
          <w:b/>
          <w:u w:val="single"/>
        </w:rPr>
        <w:t xml:space="preserve">, it is also important </w:t>
      </w:r>
      <w:r w:rsidRPr="00B05B7D">
        <w:rPr>
          <w:b/>
          <w:highlight w:val="green"/>
          <w:u w:val="single"/>
        </w:rPr>
        <w:t>to sabotage it</w:t>
      </w:r>
      <w:r w:rsidRPr="00B05B7D">
        <w:rPr>
          <w:b/>
          <w:u w:val="single"/>
        </w:rPr>
        <w:t>. Fires, literal and figurative, do that</w:t>
      </w:r>
      <w:r w:rsidRPr="00B05B7D">
        <w:rPr>
          <w:sz w:val="16"/>
        </w:rPr>
        <w:t xml:space="preserve">. The analysis made possible by Ferguson begins with the evidence itself. </w:t>
      </w:r>
      <w:r w:rsidRPr="00B05B7D">
        <w:rPr>
          <w:b/>
          <w:u w:val="single"/>
        </w:rPr>
        <w:t xml:space="preserve">The </w:t>
      </w:r>
      <w:r w:rsidRPr="00B05B7D">
        <w:rPr>
          <w:b/>
          <w:highlight w:val="green"/>
          <w:u w:val="single"/>
        </w:rPr>
        <w:t>proof is</w:t>
      </w:r>
      <w:r w:rsidRPr="00B05B7D">
        <w:rPr>
          <w:b/>
          <w:u w:val="single"/>
        </w:rPr>
        <w:t xml:space="preserve"> often </w:t>
      </w:r>
      <w:r w:rsidRPr="00B05B7D">
        <w:rPr>
          <w:b/>
          <w:highlight w:val="green"/>
          <w:u w:val="single"/>
        </w:rPr>
        <w:t xml:space="preserve">in </w:t>
      </w:r>
      <w:r w:rsidRPr="00B05B7D">
        <w:rPr>
          <w:b/>
          <w:u w:val="single"/>
        </w:rPr>
        <w:t xml:space="preserve">the seeing, hearing, and feeling—in </w:t>
      </w:r>
      <w:r w:rsidRPr="00B05B7D">
        <w:rPr>
          <w:b/>
          <w:highlight w:val="green"/>
          <w:u w:val="single"/>
        </w:rPr>
        <w:t xml:space="preserve">observing how protests are organized and how racialized subjects </w:t>
      </w:r>
      <w:proofErr w:type="gramStart"/>
      <w:r w:rsidRPr="00B05B7D">
        <w:rPr>
          <w:b/>
          <w:u w:val="single"/>
        </w:rPr>
        <w:t>are able to</w:t>
      </w:r>
      <w:proofErr w:type="gramEnd"/>
      <w:r w:rsidRPr="00B05B7D">
        <w:rPr>
          <w:b/>
          <w:u w:val="single"/>
        </w:rPr>
        <w:t xml:space="preserve"> </w:t>
      </w:r>
      <w:r w:rsidRPr="00B05B7D">
        <w:rPr>
          <w:b/>
          <w:highlight w:val="green"/>
          <w:u w:val="single"/>
        </w:rPr>
        <w:t>instantly witness</w:t>
      </w:r>
      <w:r w:rsidRPr="00B05B7D">
        <w:rPr>
          <w:b/>
          <w:u w:val="single"/>
        </w:rPr>
        <w:t xml:space="preserve"> and make a </w:t>
      </w:r>
      <w:r w:rsidRPr="00B05B7D">
        <w:rPr>
          <w:b/>
          <w:highlight w:val="green"/>
          <w:u w:val="single"/>
        </w:rPr>
        <w:t>decision about events of dispute</w:t>
      </w:r>
      <w:r w:rsidRPr="00B05B7D">
        <w:rPr>
          <w:b/>
          <w:u w:val="single"/>
        </w:rPr>
        <w:t xml:space="preserve"> and respond to them straightaway. We as scholars are </w:t>
      </w:r>
      <w:proofErr w:type="gramStart"/>
      <w:r w:rsidRPr="00B05B7D">
        <w:rPr>
          <w:b/>
          <w:u w:val="single"/>
        </w:rPr>
        <w:t>similar to</w:t>
      </w:r>
      <w:proofErr w:type="gramEnd"/>
      <w:r w:rsidRPr="00B05B7D">
        <w:rPr>
          <w:b/>
          <w:u w:val="single"/>
        </w:rPr>
        <w:t xml:space="preserve"> organizers and activists, in that how we know something is dependent not on the visual but on a range of archives</w:t>
      </w:r>
      <w:r w:rsidRPr="00B05B7D">
        <w:rPr>
          <w:sz w:val="16"/>
        </w:rPr>
        <w:t xml:space="preserve">. We attain and produce knowledge not just from how we gaze on social movements voyeuristically but also from how we participate in them. As </w:t>
      </w:r>
      <w:r w:rsidRPr="00B05B7D">
        <w:rPr>
          <w:sz w:val="16"/>
        </w:rPr>
        <w:lastRenderedPageBreak/>
        <w:t xml:space="preserve">critical ethnic studies scholars, especially as scholars with deep and familial roots in communities that have been imperiled by racial/colonial violence, we work outside and within the academy. Witnessing is not only a form of direct observation; it is how we can image our methodological approach in terms of ethnography attached to radical politics. In the tradition of radical history, such an approach ties the theoretical and analytical positions of thinking through a future politics and theoretical possibility. That white supremacy has become so visible through media and digital technologies makes this </w:t>
      </w:r>
      <w:proofErr w:type="gramStart"/>
      <w:r w:rsidRPr="00B05B7D">
        <w:rPr>
          <w:sz w:val="16"/>
        </w:rPr>
        <w:t>all the more</w:t>
      </w:r>
      <w:proofErr w:type="gramEnd"/>
      <w:r w:rsidRPr="00B05B7D">
        <w:rPr>
          <w:sz w:val="16"/>
        </w:rPr>
        <w:t xml:space="preserve"> complicated and perhaps even unwieldy as a racial analysis. </w:t>
      </w:r>
      <w:r w:rsidRPr="00B05B7D">
        <w:rPr>
          <w:b/>
          <w:u w:val="single"/>
        </w:rPr>
        <w:t xml:space="preserve">Our </w:t>
      </w:r>
      <w:r w:rsidRPr="00B05B7D">
        <w:rPr>
          <w:b/>
          <w:highlight w:val="green"/>
          <w:u w:val="single"/>
        </w:rPr>
        <w:t xml:space="preserve">commitment to working </w:t>
      </w:r>
      <w:r w:rsidRPr="00B05B7D">
        <w:rPr>
          <w:b/>
          <w:u w:val="single"/>
        </w:rPr>
        <w:t xml:space="preserve">across and often </w:t>
      </w:r>
      <w:r w:rsidRPr="00B05B7D">
        <w:rPr>
          <w:b/>
          <w:highlight w:val="green"/>
          <w:u w:val="single"/>
        </w:rPr>
        <w:t>against the professional</w:t>
      </w:r>
      <w:r w:rsidRPr="00B05B7D">
        <w:rPr>
          <w:b/>
          <w:u w:val="single"/>
        </w:rPr>
        <w:t xml:space="preserve"> and methodological </w:t>
      </w:r>
      <w:r w:rsidRPr="00B05B7D">
        <w:rPr>
          <w:b/>
          <w:highlight w:val="green"/>
          <w:u w:val="single"/>
        </w:rPr>
        <w:t>protocols of academia is galvanized by</w:t>
      </w:r>
      <w:r w:rsidRPr="00B05B7D">
        <w:rPr>
          <w:b/>
          <w:u w:val="single"/>
        </w:rPr>
        <w:t xml:space="preserve"> the tone set by what is only </w:t>
      </w:r>
      <w:r w:rsidRPr="00B05B7D">
        <w:rPr>
          <w:b/>
          <w:highlight w:val="green"/>
          <w:u w:val="single"/>
        </w:rPr>
        <w:t>the</w:t>
      </w:r>
      <w:r w:rsidRPr="00B05B7D">
        <w:rPr>
          <w:b/>
          <w:u w:val="single"/>
        </w:rPr>
        <w:t xml:space="preserve"> most recent </w:t>
      </w:r>
      <w:r w:rsidRPr="00B05B7D">
        <w:rPr>
          <w:b/>
          <w:highlight w:val="green"/>
          <w:u w:val="single"/>
        </w:rPr>
        <w:t>roll call of black</w:t>
      </w:r>
      <w:r w:rsidRPr="00B05B7D">
        <w:rPr>
          <w:b/>
          <w:u w:val="single"/>
        </w:rPr>
        <w:t xml:space="preserve"> or brown </w:t>
      </w:r>
      <w:r w:rsidRPr="00B05B7D">
        <w:rPr>
          <w:b/>
          <w:highlight w:val="green"/>
          <w:u w:val="single"/>
        </w:rPr>
        <w:t>lives destroyed</w:t>
      </w:r>
      <w:r w:rsidRPr="00B05B7D">
        <w:rPr>
          <w:b/>
          <w:u w:val="single"/>
        </w:rPr>
        <w:t xml:space="preserve">, a </w:t>
      </w:r>
      <w:r w:rsidRPr="00B05B7D">
        <w:rPr>
          <w:b/>
          <w:highlight w:val="green"/>
          <w:u w:val="single"/>
        </w:rPr>
        <w:t>list</w:t>
      </w:r>
      <w:r w:rsidRPr="00B05B7D">
        <w:rPr>
          <w:b/>
          <w:u w:val="single"/>
        </w:rPr>
        <w:t xml:space="preserve"> that </w:t>
      </w:r>
      <w:r w:rsidRPr="00B05B7D">
        <w:rPr>
          <w:b/>
          <w:highlight w:val="green"/>
          <w:u w:val="single"/>
        </w:rPr>
        <w:t>includes Trayvon Martin,</w:t>
      </w:r>
      <w:r w:rsidRPr="00B05B7D">
        <w:rPr>
          <w:b/>
          <w:u w:val="single"/>
        </w:rPr>
        <w:t xml:space="preserve"> Oscar Grant</w:t>
      </w:r>
      <w:r w:rsidRPr="00B05B7D">
        <w:rPr>
          <w:sz w:val="16"/>
        </w:rPr>
        <w:t xml:space="preserve">, Akai Gurley, Eric Garner, Tamir Rice, John Crawford, </w:t>
      </w:r>
      <w:r w:rsidRPr="00B05B7D">
        <w:rPr>
          <w:b/>
          <w:highlight w:val="green"/>
          <w:u w:val="single"/>
        </w:rPr>
        <w:t>Sandra Bland</w:t>
      </w:r>
      <w:r w:rsidRPr="00B05B7D">
        <w:rPr>
          <w:sz w:val="16"/>
        </w:rPr>
        <w:t xml:space="preserve">, Walter Scott, Freddie Gray, Alton Sterling, Philando Castile, Luis Alfonso Torres, </w:t>
      </w:r>
      <w:proofErr w:type="spellStart"/>
      <w:r w:rsidRPr="00B05B7D">
        <w:rPr>
          <w:sz w:val="16"/>
        </w:rPr>
        <w:t>Anastasio</w:t>
      </w:r>
      <w:proofErr w:type="spellEnd"/>
      <w:r w:rsidRPr="00B05B7D">
        <w:rPr>
          <w:sz w:val="16"/>
        </w:rPr>
        <w:t xml:space="preserve"> Hernández Rojas, Joe Nieves, </w:t>
      </w:r>
      <w:r w:rsidRPr="00B05B7D">
        <w:rPr>
          <w:b/>
          <w:u w:val="single"/>
        </w:rPr>
        <w:t xml:space="preserve">Andy López, </w:t>
      </w:r>
      <w:r w:rsidRPr="00B05B7D">
        <w:rPr>
          <w:b/>
          <w:highlight w:val="green"/>
          <w:u w:val="single"/>
        </w:rPr>
        <w:t>and countless others</w:t>
      </w:r>
      <w:r w:rsidRPr="00B05B7D">
        <w:rPr>
          <w:b/>
          <w:u w:val="single"/>
        </w:rPr>
        <w:t xml:space="preserve"> whose names often go unmentioned.</w:t>
      </w:r>
    </w:p>
    <w:p w14:paraId="5923F0F3" w14:textId="7AE5F3E4" w:rsidR="009B7F46" w:rsidRPr="00B05B7D" w:rsidRDefault="009B7F46" w:rsidP="009B7F46">
      <w:pPr>
        <w:pStyle w:val="NoSpacing"/>
        <w:outlineLvl w:val="0"/>
        <w:rPr>
          <w:rFonts w:ascii="Calibri" w:hAnsi="Calibri" w:cs="Calibri"/>
          <w:b/>
        </w:rPr>
      </w:pPr>
      <w:r w:rsidRPr="00B05B7D">
        <w:rPr>
          <w:rFonts w:ascii="Calibri" w:hAnsi="Calibri" w:cs="Calibri"/>
          <w:b/>
        </w:rPr>
        <w:t>ABLEIST DISCOURSE IS ROOTED WITHIN THE PRIVILEGE OF WHITENESS</w:t>
      </w:r>
    </w:p>
    <w:p w14:paraId="52DF71B8" w14:textId="77777777" w:rsidR="009B7F46" w:rsidRPr="00B05B7D" w:rsidRDefault="009B7F46" w:rsidP="009B7F46">
      <w:pPr>
        <w:pStyle w:val="NoSpacing"/>
        <w:rPr>
          <w:rFonts w:ascii="Calibri" w:hAnsi="Calibri" w:cs="Calibri"/>
          <w:sz w:val="24"/>
          <w:szCs w:val="24"/>
        </w:rPr>
      </w:pPr>
    </w:p>
    <w:p w14:paraId="611A78B5" w14:textId="77777777" w:rsidR="009B7F46" w:rsidRPr="00B05B7D" w:rsidRDefault="009B7F46" w:rsidP="009B7F46">
      <w:r w:rsidRPr="00B05B7D">
        <w:rPr>
          <w:rStyle w:val="Heading4Char"/>
          <w:rFonts w:cs="Calibri"/>
        </w:rPr>
        <w:t>DZODAN</w:t>
      </w:r>
      <w:r w:rsidRPr="00B05B7D">
        <w:t xml:space="preserve"> writer for REDLIGHTPOLITICS </w:t>
      </w:r>
      <w:r w:rsidRPr="00B05B7D">
        <w:rPr>
          <w:rStyle w:val="Heading4Char"/>
          <w:rFonts w:cs="Calibri"/>
        </w:rPr>
        <w:t>2k14</w:t>
      </w:r>
    </w:p>
    <w:p w14:paraId="4F95A1ED"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 xml:space="preserve">Flavia-writer, public speaker located in Amsterdam; “Whiteness as Social Disease and Ableism; RED LIGHT POLITICS; January 23; </w:t>
      </w:r>
      <w:hyperlink r:id="rId9" w:history="1">
        <w:r w:rsidRPr="00B05B7D">
          <w:rPr>
            <w:rStyle w:val="Hyperlink"/>
            <w:rFonts w:ascii="Calibri" w:hAnsi="Calibri" w:cs="Calibri"/>
            <w:sz w:val="16"/>
            <w:szCs w:val="16"/>
          </w:rPr>
          <w:t>http://www.redlightpolitics.info/post/74275329463/whiteness-as-social-disease-and-ableism</w:t>
        </w:r>
      </w:hyperlink>
    </w:p>
    <w:p w14:paraId="3A71E9B3"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 xml:space="preserve">I want to preface this by saying that throughout this reflection, when I use “whiteness” I mean it as shorthand, inspired in bell hooks’ definition, for “white supremacist, heteronormative, </w:t>
      </w:r>
      <w:proofErr w:type="spellStart"/>
      <w:r w:rsidRPr="00B05B7D">
        <w:rPr>
          <w:rFonts w:ascii="Calibri" w:hAnsi="Calibri" w:cs="Calibri"/>
          <w:sz w:val="16"/>
          <w:szCs w:val="16"/>
        </w:rPr>
        <w:t>cissupremacist</w:t>
      </w:r>
      <w:proofErr w:type="spellEnd"/>
      <w:r w:rsidRPr="00B05B7D">
        <w:rPr>
          <w:rFonts w:ascii="Calibri" w:hAnsi="Calibri" w:cs="Calibri"/>
          <w:sz w:val="16"/>
          <w:szCs w:val="16"/>
        </w:rPr>
        <w:t>, capitalist, Imperialist patriarchy” (see here</w:t>
      </w:r>
      <w:r w:rsidRPr="00B05B7D">
        <w:rPr>
          <w:rStyle w:val="apple-converted-space"/>
          <w:rFonts w:ascii="Calibri" w:hAnsi="Calibri" w:cs="Calibri"/>
          <w:color w:val="444444"/>
          <w:sz w:val="16"/>
          <w:szCs w:val="16"/>
        </w:rPr>
        <w:t> </w:t>
      </w:r>
      <w:hyperlink r:id="rId10" w:history="1">
        <w:r w:rsidRPr="00B05B7D">
          <w:rPr>
            <w:rStyle w:val="Hyperlink"/>
            <w:rFonts w:ascii="Calibri" w:hAnsi="Calibri" w:cs="Calibri"/>
            <w:color w:val="005689"/>
            <w:sz w:val="16"/>
            <w:szCs w:val="16"/>
            <w:bdr w:val="none" w:sz="0" w:space="0" w:color="auto" w:frame="1"/>
          </w:rPr>
          <w:t>Trudy’s compiled list of origins of definitions</w:t>
        </w:r>
      </w:hyperlink>
      <w:r w:rsidRPr="00B05B7D">
        <w:rPr>
          <w:rStyle w:val="apple-converted-space"/>
          <w:rFonts w:ascii="Calibri" w:hAnsi="Calibri" w:cs="Calibri"/>
          <w:color w:val="444444"/>
          <w:sz w:val="16"/>
          <w:szCs w:val="16"/>
        </w:rPr>
        <w:t> </w:t>
      </w:r>
      <w:r w:rsidRPr="00B05B7D">
        <w:rPr>
          <w:rFonts w:ascii="Calibri" w:hAnsi="Calibri" w:cs="Calibri"/>
          <w:sz w:val="16"/>
          <w:szCs w:val="16"/>
        </w:rPr>
        <w:t>and here for</w:t>
      </w:r>
      <w:r w:rsidRPr="00B05B7D">
        <w:rPr>
          <w:rStyle w:val="apple-converted-space"/>
          <w:rFonts w:ascii="Calibri" w:hAnsi="Calibri" w:cs="Calibri"/>
          <w:color w:val="444444"/>
          <w:sz w:val="16"/>
          <w:szCs w:val="16"/>
        </w:rPr>
        <w:t> </w:t>
      </w:r>
      <w:hyperlink r:id="rId11" w:history="1">
        <w:r w:rsidRPr="00B05B7D">
          <w:rPr>
            <w:rStyle w:val="Hyperlink"/>
            <w:rFonts w:ascii="Calibri" w:hAnsi="Calibri" w:cs="Calibri"/>
            <w:color w:val="005689"/>
            <w:sz w:val="16"/>
            <w:szCs w:val="16"/>
            <w:bdr w:val="none" w:sz="0" w:space="0" w:color="auto" w:frame="1"/>
          </w:rPr>
          <w:t>bell hooks’ own usage of these ideas in one example of her own writing</w:t>
        </w:r>
      </w:hyperlink>
      <w:r w:rsidRPr="00B05B7D">
        <w:rPr>
          <w:rFonts w:ascii="Calibri" w:hAnsi="Calibri" w:cs="Calibri"/>
          <w:sz w:val="16"/>
          <w:szCs w:val="16"/>
        </w:rPr>
        <w:t>). I understand that</w:t>
      </w:r>
      <w:r w:rsidRPr="00B05B7D">
        <w:rPr>
          <w:rFonts w:ascii="Calibri" w:hAnsi="Calibri" w:cs="Calibri"/>
          <w:b/>
          <w:sz w:val="20"/>
          <w:szCs w:val="20"/>
          <w:u w:val="single"/>
        </w:rPr>
        <w:t xml:space="preserve"> </w:t>
      </w:r>
      <w:r w:rsidRPr="00B05B7D">
        <w:rPr>
          <w:rFonts w:ascii="Calibri" w:hAnsi="Calibri" w:cs="Calibri"/>
          <w:b/>
          <w:sz w:val="20"/>
          <w:szCs w:val="20"/>
          <w:highlight w:val="green"/>
          <w:u w:val="single"/>
        </w:rPr>
        <w:t xml:space="preserve">“whiteness” usually means different things to different </w:t>
      </w:r>
      <w:proofErr w:type="gramStart"/>
      <w:r w:rsidRPr="00B05B7D">
        <w:rPr>
          <w:rFonts w:ascii="Calibri" w:hAnsi="Calibri" w:cs="Calibri"/>
          <w:b/>
          <w:sz w:val="20"/>
          <w:szCs w:val="20"/>
          <w:highlight w:val="green"/>
          <w:u w:val="single"/>
        </w:rPr>
        <w:t>people</w:t>
      </w:r>
      <w:proofErr w:type="gramEnd"/>
      <w:r w:rsidRPr="00B05B7D">
        <w:rPr>
          <w:rFonts w:ascii="Calibri" w:hAnsi="Calibri" w:cs="Calibri"/>
          <w:sz w:val="16"/>
          <w:szCs w:val="16"/>
        </w:rPr>
        <w:t xml:space="preserve"> but this is what I have in mind when I speak about it. Whiteness as “system of interlocked oppressions”.</w:t>
      </w:r>
    </w:p>
    <w:p w14:paraId="3F1F4162"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Yesterday</w:t>
      </w:r>
      <w:r w:rsidRPr="00B05B7D">
        <w:rPr>
          <w:rStyle w:val="apple-converted-space"/>
          <w:rFonts w:ascii="Calibri" w:hAnsi="Calibri" w:cs="Calibri"/>
          <w:color w:val="444444"/>
          <w:sz w:val="16"/>
          <w:szCs w:val="16"/>
        </w:rPr>
        <w:t> </w:t>
      </w:r>
      <w:hyperlink r:id="rId12" w:history="1">
        <w:r w:rsidRPr="00B05B7D">
          <w:rPr>
            <w:rStyle w:val="Hyperlink"/>
            <w:rFonts w:ascii="Calibri" w:hAnsi="Calibri" w:cs="Calibri"/>
            <w:color w:val="005689"/>
            <w:sz w:val="16"/>
            <w:szCs w:val="16"/>
            <w:bdr w:val="none" w:sz="0" w:space="0" w:color="auto" w:frame="1"/>
          </w:rPr>
          <w:t xml:space="preserve">I shared Sarah </w:t>
        </w:r>
        <w:proofErr w:type="spellStart"/>
        <w:r w:rsidRPr="00B05B7D">
          <w:rPr>
            <w:rStyle w:val="Hyperlink"/>
            <w:rFonts w:ascii="Calibri" w:hAnsi="Calibri" w:cs="Calibri"/>
            <w:color w:val="005689"/>
            <w:sz w:val="16"/>
            <w:szCs w:val="16"/>
            <w:bdr w:val="none" w:sz="0" w:space="0" w:color="auto" w:frame="1"/>
          </w:rPr>
          <w:t>Kendzior’s</w:t>
        </w:r>
        <w:proofErr w:type="spellEnd"/>
        <w:r w:rsidRPr="00B05B7D">
          <w:rPr>
            <w:rStyle w:val="Hyperlink"/>
            <w:rFonts w:ascii="Calibri" w:hAnsi="Calibri" w:cs="Calibri"/>
            <w:color w:val="005689"/>
            <w:sz w:val="16"/>
            <w:szCs w:val="16"/>
            <w:bdr w:val="none" w:sz="0" w:space="0" w:color="auto" w:frame="1"/>
          </w:rPr>
          <w:t xml:space="preserve"> excellent post about media cruelty and exclusion</w:t>
        </w:r>
      </w:hyperlink>
      <w:r w:rsidRPr="00B05B7D">
        <w:rPr>
          <w:rFonts w:ascii="Calibri" w:hAnsi="Calibri" w:cs="Calibri"/>
          <w:sz w:val="16"/>
          <w:szCs w:val="16"/>
        </w:rPr>
        <w:t xml:space="preserve">. </w:t>
      </w:r>
      <w:r w:rsidRPr="00B05B7D">
        <w:rPr>
          <w:rFonts w:ascii="Calibri" w:hAnsi="Calibri" w:cs="Calibri"/>
          <w:b/>
          <w:sz w:val="20"/>
          <w:szCs w:val="20"/>
          <w:u w:val="single"/>
        </w:rPr>
        <w:t xml:space="preserve">A number of people objected to </w:t>
      </w:r>
      <w:r w:rsidRPr="00B05B7D">
        <w:rPr>
          <w:rFonts w:ascii="Calibri" w:hAnsi="Calibri" w:cs="Calibri"/>
          <w:sz w:val="16"/>
          <w:szCs w:val="16"/>
        </w:rPr>
        <w:t xml:space="preserve">the ableism in the piece, mostly, </w:t>
      </w:r>
      <w:r w:rsidRPr="00B05B7D">
        <w:rPr>
          <w:rFonts w:ascii="Calibri" w:hAnsi="Calibri" w:cs="Calibri"/>
          <w:b/>
          <w:sz w:val="20"/>
          <w:szCs w:val="20"/>
          <w:highlight w:val="green"/>
          <w:u w:val="single"/>
        </w:rPr>
        <w:t>the conflation of sociopathy to racism/</w:t>
      </w:r>
      <w:r w:rsidRPr="00B05B7D">
        <w:rPr>
          <w:rFonts w:ascii="Calibri" w:hAnsi="Calibri" w:cs="Calibri"/>
          <w:b/>
          <w:sz w:val="20"/>
          <w:szCs w:val="20"/>
          <w:u w:val="single"/>
        </w:rPr>
        <w:t xml:space="preserve"> misogyny/ transphobia</w:t>
      </w:r>
      <w:r w:rsidRPr="00B05B7D">
        <w:rPr>
          <w:rFonts w:ascii="Calibri" w:hAnsi="Calibri" w:cs="Calibri"/>
          <w:sz w:val="16"/>
          <w:szCs w:val="16"/>
        </w:rPr>
        <w:t xml:space="preserve">, </w:t>
      </w:r>
      <w:proofErr w:type="spellStart"/>
      <w:r w:rsidRPr="00B05B7D">
        <w:rPr>
          <w:rFonts w:ascii="Calibri" w:hAnsi="Calibri" w:cs="Calibri"/>
          <w:sz w:val="16"/>
          <w:szCs w:val="16"/>
        </w:rPr>
        <w:t>etc</w:t>
      </w:r>
      <w:proofErr w:type="spellEnd"/>
      <w:r w:rsidRPr="00B05B7D">
        <w:rPr>
          <w:rFonts w:ascii="Calibri" w:hAnsi="Calibri" w:cs="Calibri"/>
          <w:sz w:val="16"/>
          <w:szCs w:val="16"/>
        </w:rPr>
        <w:t xml:space="preserve"> (you can see it in the </w:t>
      </w:r>
      <w:proofErr w:type="spellStart"/>
      <w:r w:rsidRPr="00B05B7D">
        <w:rPr>
          <w:rFonts w:ascii="Calibri" w:hAnsi="Calibri" w:cs="Calibri"/>
          <w:sz w:val="16"/>
          <w:szCs w:val="16"/>
        </w:rPr>
        <w:t>reblogs</w:t>
      </w:r>
      <w:proofErr w:type="spellEnd"/>
      <w:r w:rsidRPr="00B05B7D">
        <w:rPr>
          <w:rFonts w:ascii="Calibri" w:hAnsi="Calibri" w:cs="Calibri"/>
          <w:sz w:val="16"/>
          <w:szCs w:val="16"/>
        </w:rPr>
        <w:t xml:space="preserve"> of my </w:t>
      </w:r>
      <w:proofErr w:type="gramStart"/>
      <w:r w:rsidRPr="00B05B7D">
        <w:rPr>
          <w:rFonts w:ascii="Calibri" w:hAnsi="Calibri" w:cs="Calibri"/>
          <w:sz w:val="16"/>
          <w:szCs w:val="16"/>
        </w:rPr>
        <w:t>post</w:t>
      </w:r>
      <w:proofErr w:type="gramEnd"/>
      <w:r w:rsidRPr="00B05B7D">
        <w:rPr>
          <w:rFonts w:ascii="Calibri" w:hAnsi="Calibri" w:cs="Calibri"/>
          <w:sz w:val="16"/>
          <w:szCs w:val="16"/>
        </w:rPr>
        <w:t xml:space="preserve"> but I also saw the objections pop up on Twitter). Last week, a woman of color, in a private space, asked if people thought that referring to </w:t>
      </w:r>
      <w:r w:rsidRPr="00B05B7D">
        <w:rPr>
          <w:rFonts w:ascii="Calibri" w:hAnsi="Calibri" w:cs="Calibri"/>
          <w:sz w:val="16"/>
          <w:szCs w:val="16"/>
          <w:highlight w:val="green"/>
        </w:rPr>
        <w:t xml:space="preserve">racism </w:t>
      </w:r>
      <w:r w:rsidRPr="00B05B7D">
        <w:rPr>
          <w:rFonts w:ascii="Calibri" w:hAnsi="Calibri" w:cs="Calibri"/>
          <w:b/>
          <w:sz w:val="20"/>
          <w:szCs w:val="20"/>
          <w:highlight w:val="green"/>
          <w:u w:val="single"/>
        </w:rPr>
        <w:t>as</w:t>
      </w:r>
      <w:r w:rsidRPr="00B05B7D">
        <w:rPr>
          <w:rFonts w:ascii="Calibri" w:hAnsi="Calibri" w:cs="Calibri"/>
          <w:sz w:val="16"/>
          <w:szCs w:val="16"/>
        </w:rPr>
        <w:t xml:space="preserve"> sociopathy was </w:t>
      </w:r>
      <w:r w:rsidRPr="00B05B7D">
        <w:rPr>
          <w:rFonts w:ascii="Calibri" w:hAnsi="Calibri" w:cs="Calibri"/>
          <w:b/>
          <w:sz w:val="20"/>
          <w:szCs w:val="20"/>
          <w:highlight w:val="green"/>
          <w:u w:val="single"/>
        </w:rPr>
        <w:t>ableis</w:t>
      </w:r>
      <w:r w:rsidRPr="00B05B7D">
        <w:rPr>
          <w:rFonts w:ascii="Calibri" w:hAnsi="Calibri" w:cs="Calibri"/>
          <w:b/>
          <w:sz w:val="20"/>
          <w:szCs w:val="20"/>
          <w:u w:val="single"/>
        </w:rPr>
        <w:t>t.</w:t>
      </w:r>
      <w:r w:rsidRPr="00B05B7D">
        <w:rPr>
          <w:rFonts w:ascii="Calibri" w:hAnsi="Calibri" w:cs="Calibri"/>
          <w:sz w:val="16"/>
          <w:szCs w:val="16"/>
        </w:rPr>
        <w:t xml:space="preserve"> The question was based, I presumed, in</w:t>
      </w:r>
      <w:r w:rsidRPr="00B05B7D">
        <w:rPr>
          <w:rStyle w:val="apple-converted-space"/>
          <w:rFonts w:ascii="Calibri" w:hAnsi="Calibri" w:cs="Calibri"/>
          <w:color w:val="444444"/>
          <w:sz w:val="16"/>
          <w:szCs w:val="16"/>
        </w:rPr>
        <w:t> </w:t>
      </w:r>
      <w:hyperlink r:id="rId13" w:history="1">
        <w:r w:rsidRPr="00B05B7D">
          <w:rPr>
            <w:rStyle w:val="Hyperlink"/>
            <w:rFonts w:ascii="Calibri" w:hAnsi="Calibri" w:cs="Calibri"/>
            <w:color w:val="005689"/>
            <w:sz w:val="16"/>
            <w:szCs w:val="16"/>
            <w:bdr w:val="none" w:sz="0" w:space="0" w:color="auto" w:frame="1"/>
          </w:rPr>
          <w:t>the definition of sociopathy</w:t>
        </w:r>
      </w:hyperlink>
      <w:r w:rsidRPr="00B05B7D">
        <w:rPr>
          <w:rStyle w:val="apple-converted-space"/>
          <w:rFonts w:ascii="Calibri" w:hAnsi="Calibri" w:cs="Calibri"/>
          <w:color w:val="444444"/>
          <w:sz w:val="16"/>
          <w:szCs w:val="16"/>
        </w:rPr>
        <w:t> </w:t>
      </w:r>
      <w:r w:rsidRPr="00B05B7D">
        <w:rPr>
          <w:rFonts w:ascii="Calibri" w:hAnsi="Calibri" w:cs="Calibri"/>
          <w:sz w:val="16"/>
          <w:szCs w:val="16"/>
        </w:rPr>
        <w:t>as one in “</w:t>
      </w:r>
      <w:r w:rsidRPr="00B05B7D">
        <w:rPr>
          <w:rStyle w:val="Emphasis"/>
          <w:color w:val="444444"/>
          <w:sz w:val="16"/>
          <w:szCs w:val="16"/>
        </w:rPr>
        <w:t>which a person has a long-term pattern of manipulating, exploiting, or violating the rights of others</w:t>
      </w:r>
      <w:r w:rsidRPr="00B05B7D">
        <w:rPr>
          <w:rFonts w:ascii="Calibri" w:hAnsi="Calibri" w:cs="Calibri"/>
          <w:sz w:val="16"/>
          <w:szCs w:val="16"/>
        </w:rPr>
        <w:t xml:space="preserve">”. </w:t>
      </w:r>
      <w:proofErr w:type="gramStart"/>
      <w:r w:rsidRPr="00B05B7D">
        <w:rPr>
          <w:rFonts w:ascii="Calibri" w:hAnsi="Calibri" w:cs="Calibri"/>
          <w:sz w:val="16"/>
          <w:szCs w:val="16"/>
        </w:rPr>
        <w:t>The responses (all of them),</w:t>
      </w:r>
      <w:proofErr w:type="gramEnd"/>
      <w:r w:rsidRPr="00B05B7D">
        <w:rPr>
          <w:rFonts w:ascii="Calibri" w:hAnsi="Calibri" w:cs="Calibri"/>
          <w:sz w:val="16"/>
          <w:szCs w:val="16"/>
        </w:rPr>
        <w:t xml:space="preserve"> said yes. Equating racism to sociopathy was ableist. </w:t>
      </w:r>
      <w:r w:rsidRPr="00B05B7D">
        <w:rPr>
          <w:rFonts w:ascii="Calibri" w:hAnsi="Calibri" w:cs="Calibri"/>
          <w:b/>
          <w:sz w:val="20"/>
          <w:szCs w:val="20"/>
          <w:u w:val="single"/>
        </w:rPr>
        <w:t>In all these instances</w:t>
      </w:r>
      <w:r w:rsidRPr="00B05B7D">
        <w:rPr>
          <w:rFonts w:ascii="Calibri" w:hAnsi="Calibri" w:cs="Calibri"/>
          <w:sz w:val="16"/>
          <w:szCs w:val="16"/>
        </w:rPr>
        <w:t xml:space="preserve"> described, </w:t>
      </w:r>
      <w:r w:rsidRPr="00B05B7D">
        <w:rPr>
          <w:rFonts w:ascii="Calibri" w:hAnsi="Calibri" w:cs="Calibri"/>
          <w:b/>
          <w:sz w:val="20"/>
          <w:szCs w:val="20"/>
          <w:u w:val="single"/>
        </w:rPr>
        <w:t xml:space="preserve">the </w:t>
      </w:r>
      <w:r w:rsidRPr="00B05B7D">
        <w:rPr>
          <w:rStyle w:val="Emphasis"/>
          <w:sz w:val="30"/>
          <w:szCs w:val="30"/>
          <w:highlight w:val="green"/>
        </w:rPr>
        <w:t xml:space="preserve">respondents pointing out the ableism were </w:t>
      </w:r>
      <w:proofErr w:type="spellStart"/>
      <w:proofErr w:type="gramStart"/>
      <w:r w:rsidRPr="00B05B7D">
        <w:rPr>
          <w:rStyle w:val="Emphasis"/>
          <w:sz w:val="30"/>
          <w:szCs w:val="30"/>
          <w:highlight w:val="green"/>
        </w:rPr>
        <w:t>white.</w:t>
      </w:r>
      <w:r w:rsidRPr="00B05B7D">
        <w:rPr>
          <w:rFonts w:ascii="Calibri" w:hAnsi="Calibri" w:cs="Calibri"/>
          <w:sz w:val="16"/>
          <w:szCs w:val="16"/>
        </w:rPr>
        <w:t>I</w:t>
      </w:r>
      <w:proofErr w:type="spellEnd"/>
      <w:proofErr w:type="gramEnd"/>
      <w:r w:rsidRPr="00B05B7D">
        <w:rPr>
          <w:rFonts w:ascii="Calibri" w:hAnsi="Calibri" w:cs="Calibri"/>
          <w:sz w:val="16"/>
          <w:szCs w:val="16"/>
        </w:rPr>
        <w:t xml:space="preserve"> realized </w:t>
      </w:r>
      <w:r w:rsidRPr="00B05B7D">
        <w:rPr>
          <w:rFonts w:ascii="Calibri" w:hAnsi="Calibri" w:cs="Calibri"/>
          <w:b/>
          <w:sz w:val="20"/>
          <w:szCs w:val="20"/>
          <w:u w:val="single"/>
        </w:rPr>
        <w:t>in these incidents</w:t>
      </w:r>
      <w:r w:rsidRPr="00B05B7D">
        <w:rPr>
          <w:rFonts w:ascii="Calibri" w:hAnsi="Calibri" w:cs="Calibri"/>
          <w:sz w:val="16"/>
          <w:szCs w:val="16"/>
        </w:rPr>
        <w:t xml:space="preserve"> that</w:t>
      </w:r>
      <w:r w:rsidRPr="00B05B7D">
        <w:rPr>
          <w:rFonts w:ascii="Calibri" w:hAnsi="Calibri" w:cs="Calibri"/>
          <w:b/>
          <w:sz w:val="20"/>
          <w:szCs w:val="20"/>
          <w:u w:val="single"/>
        </w:rPr>
        <w:t xml:space="preserve"> there seems to be a disconnect and lack of understanding of the framework to explain what we are experiencing </w:t>
      </w:r>
      <w:r w:rsidRPr="00B05B7D">
        <w:rPr>
          <w:rFonts w:ascii="Calibri" w:hAnsi="Calibri" w:cs="Calibri"/>
          <w:sz w:val="16"/>
          <w:szCs w:val="16"/>
        </w:rPr>
        <w:t xml:space="preserve">as </w:t>
      </w:r>
      <w:proofErr w:type="spellStart"/>
      <w:r w:rsidRPr="00B05B7D">
        <w:rPr>
          <w:rFonts w:ascii="Calibri" w:hAnsi="Calibri" w:cs="Calibri"/>
          <w:sz w:val="16"/>
          <w:szCs w:val="16"/>
        </w:rPr>
        <w:t>PoC</w:t>
      </w:r>
      <w:proofErr w:type="spellEnd"/>
      <w:r w:rsidRPr="00B05B7D">
        <w:rPr>
          <w:rFonts w:ascii="Calibri" w:hAnsi="Calibri" w:cs="Calibri"/>
          <w:sz w:val="16"/>
          <w:szCs w:val="16"/>
        </w:rPr>
        <w:t xml:space="preserve">. </w:t>
      </w:r>
      <w:r w:rsidRPr="00B05B7D">
        <w:rPr>
          <w:rFonts w:ascii="Calibri" w:hAnsi="Calibri" w:cs="Calibri"/>
          <w:b/>
          <w:sz w:val="20"/>
          <w:szCs w:val="20"/>
          <w:highlight w:val="green"/>
          <w:u w:val="single"/>
        </w:rPr>
        <w:t>The ableism highlighted in these situations might be technically correct</w:t>
      </w:r>
      <w:r w:rsidRPr="00B05B7D">
        <w:rPr>
          <w:rFonts w:ascii="Calibri" w:hAnsi="Calibri" w:cs="Calibri"/>
          <w:b/>
          <w:sz w:val="20"/>
          <w:szCs w:val="20"/>
          <w:u w:val="single"/>
        </w:rPr>
        <w:t>. These could be interpreted as ableist ways of describing social problems, unless the “observer” was implicated by virtue of being on the receiving end of these behaviors.</w:t>
      </w:r>
      <w:r w:rsidRPr="00B05B7D">
        <w:rPr>
          <w:rFonts w:ascii="Calibri" w:hAnsi="Calibri" w:cs="Calibri"/>
          <w:sz w:val="16"/>
          <w:szCs w:val="16"/>
        </w:rPr>
        <w:t xml:space="preserve"> I am not trying to gloss over the implication for mental health and for the stigmas associated with mental illness. </w:t>
      </w:r>
      <w:r w:rsidRPr="00B05B7D">
        <w:rPr>
          <w:rFonts w:ascii="Calibri" w:hAnsi="Calibri" w:cs="Calibri"/>
          <w:b/>
          <w:sz w:val="20"/>
          <w:szCs w:val="20"/>
          <w:u w:val="single"/>
        </w:rPr>
        <w:t>Yet,</w:t>
      </w:r>
      <w:r w:rsidRPr="00B05B7D">
        <w:rPr>
          <w:rFonts w:ascii="Calibri" w:hAnsi="Calibri" w:cs="Calibri"/>
          <w:sz w:val="16"/>
          <w:szCs w:val="16"/>
        </w:rPr>
        <w:t xml:space="preserve"> I also realized that for many of us, myself included, </w:t>
      </w:r>
      <w:r w:rsidRPr="00B05B7D">
        <w:rPr>
          <w:rFonts w:ascii="Calibri" w:hAnsi="Calibri" w:cs="Calibri"/>
          <w:b/>
          <w:sz w:val="20"/>
          <w:szCs w:val="20"/>
          <w:highlight w:val="green"/>
          <w:u w:val="single"/>
        </w:rPr>
        <w:t>whiteness can only be described as a social disease.</w:t>
      </w:r>
      <w:r w:rsidRPr="00B05B7D">
        <w:rPr>
          <w:rFonts w:ascii="Calibri" w:hAnsi="Calibri" w:cs="Calibri"/>
          <w:b/>
          <w:sz w:val="20"/>
          <w:szCs w:val="20"/>
          <w:u w:val="single"/>
        </w:rPr>
        <w:t xml:space="preserve"> We lack words to explain this in ways that do not further stigmatize people</w:t>
      </w:r>
      <w:r w:rsidRPr="00B05B7D">
        <w:rPr>
          <w:rFonts w:ascii="Calibri" w:hAnsi="Calibri" w:cs="Calibri"/>
          <w:sz w:val="16"/>
          <w:szCs w:val="16"/>
        </w:rPr>
        <w:t xml:space="preserve">. I am aware that saying racism is sociopathic could be interpreted as ableist and yet, how do we describe a culture wide phenomenon that kills us? how do we describe a political system founded on our shared inhumanity? how do we describe an oppression that is rooted in lack of empathy and love towards us? Again, this is not to gloss over ableism but what words do we have to pick from? </w:t>
      </w:r>
      <w:r w:rsidRPr="00B05B7D">
        <w:rPr>
          <w:rFonts w:ascii="Calibri" w:hAnsi="Calibri" w:cs="Calibri"/>
          <w:b/>
          <w:sz w:val="20"/>
          <w:szCs w:val="20"/>
          <w:u w:val="single"/>
        </w:rPr>
        <w:t>One of the consequences of epistemic injustice is that we do not have accepted frameworks to explain our lives. By “accepted”, I mean,</w:t>
      </w:r>
      <w:r w:rsidRPr="00B05B7D">
        <w:rPr>
          <w:rStyle w:val="apple-converted-space"/>
          <w:rFonts w:ascii="Calibri" w:hAnsi="Calibri" w:cs="Calibri"/>
          <w:color w:val="444444"/>
          <w:sz w:val="20"/>
          <w:szCs w:val="20"/>
          <w:u w:val="single"/>
        </w:rPr>
        <w:t> </w:t>
      </w:r>
      <w:r w:rsidRPr="00B05B7D">
        <w:rPr>
          <w:rStyle w:val="Emphasis"/>
          <w:color w:val="444444"/>
          <w:sz w:val="20"/>
          <w:szCs w:val="20"/>
        </w:rPr>
        <w:t>frameworks that are society-wide accepted and recognized as valid throughout academia, mainstream media and public discourses including but not limited to policy and laws</w:t>
      </w:r>
      <w:r w:rsidRPr="00B05B7D">
        <w:rPr>
          <w:rFonts w:ascii="Calibri" w:hAnsi="Calibri" w:cs="Calibri"/>
          <w:b/>
          <w:sz w:val="20"/>
          <w:szCs w:val="20"/>
          <w:u w:val="single"/>
        </w:rPr>
        <w:t xml:space="preserve">. So, in this denial of our knowledge and theories, </w:t>
      </w:r>
      <w:r w:rsidRPr="00B05B7D">
        <w:rPr>
          <w:rFonts w:ascii="Calibri" w:hAnsi="Calibri" w:cs="Calibri"/>
          <w:b/>
          <w:sz w:val="20"/>
          <w:szCs w:val="20"/>
          <w:highlight w:val="green"/>
          <w:u w:val="single"/>
        </w:rPr>
        <w:t>we are left gasping for air. Here we stand looking for words that would encompass the gravity of what we experience</w:t>
      </w:r>
      <w:r w:rsidRPr="00B05B7D">
        <w:rPr>
          <w:rFonts w:ascii="Calibri" w:hAnsi="Calibri" w:cs="Calibri"/>
          <w:b/>
          <w:sz w:val="20"/>
          <w:szCs w:val="20"/>
          <w:u w:val="single"/>
        </w:rPr>
        <w:t>.</w:t>
      </w:r>
    </w:p>
    <w:p w14:paraId="2D1C1FC6"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Tim Wise, someone whose work is awful,</w:t>
      </w:r>
      <w:r w:rsidRPr="00B05B7D">
        <w:rPr>
          <w:rStyle w:val="apple-converted-space"/>
          <w:rFonts w:ascii="Calibri" w:hAnsi="Calibri" w:cs="Calibri"/>
          <w:color w:val="444444"/>
          <w:sz w:val="16"/>
          <w:szCs w:val="16"/>
        </w:rPr>
        <w:t> </w:t>
      </w:r>
      <w:hyperlink r:id="rId14" w:history="1">
        <w:r w:rsidRPr="00B05B7D">
          <w:rPr>
            <w:rStyle w:val="Hyperlink"/>
            <w:rFonts w:ascii="Calibri" w:hAnsi="Calibri" w:cs="Calibri"/>
            <w:color w:val="005689"/>
            <w:sz w:val="16"/>
            <w:szCs w:val="16"/>
            <w:bdr w:val="none" w:sz="0" w:space="0" w:color="auto" w:frame="1"/>
          </w:rPr>
          <w:t>has spoken about the pathology of privilege</w:t>
        </w:r>
      </w:hyperlink>
      <w:r w:rsidRPr="00B05B7D">
        <w:rPr>
          <w:rStyle w:val="apple-converted-space"/>
          <w:rFonts w:ascii="Calibri" w:hAnsi="Calibri" w:cs="Calibri"/>
          <w:color w:val="444444"/>
          <w:sz w:val="16"/>
          <w:szCs w:val="16"/>
        </w:rPr>
        <w:t> </w:t>
      </w:r>
      <w:r w:rsidRPr="00B05B7D">
        <w:rPr>
          <w:rFonts w:ascii="Calibri" w:hAnsi="Calibri" w:cs="Calibri"/>
          <w:sz w:val="16"/>
          <w:szCs w:val="16"/>
        </w:rPr>
        <w:t>and this is where Tim Wise’s phony and shallow activism comes through. Privilege is not the pathology. Privilege is the symptom of whiteness as a social disease that kills us. The outcome of our systemic Othering and eventual deaths is the privilege. Wise, ever the apologist, falls into</w:t>
      </w:r>
      <w:r w:rsidRPr="00B05B7D">
        <w:rPr>
          <w:rStyle w:val="apple-converted-space"/>
          <w:rFonts w:ascii="Calibri" w:hAnsi="Calibri" w:cs="Calibri"/>
          <w:color w:val="444444"/>
          <w:sz w:val="16"/>
          <w:szCs w:val="16"/>
        </w:rPr>
        <w:t> </w:t>
      </w:r>
      <w:hyperlink r:id="rId15" w:history="1">
        <w:r w:rsidRPr="00B05B7D">
          <w:rPr>
            <w:rStyle w:val="Hyperlink"/>
            <w:rFonts w:ascii="Calibri" w:hAnsi="Calibri" w:cs="Calibri"/>
            <w:color w:val="005689"/>
            <w:sz w:val="16"/>
            <w:szCs w:val="16"/>
            <w:bdr w:val="none" w:sz="0" w:space="0" w:color="auto" w:frame="1"/>
          </w:rPr>
          <w:t>the white trap I’ve written about this past week</w:t>
        </w:r>
      </w:hyperlink>
      <w:r w:rsidRPr="00B05B7D">
        <w:rPr>
          <w:rStyle w:val="apple-converted-space"/>
          <w:rFonts w:ascii="Calibri" w:hAnsi="Calibri" w:cs="Calibri"/>
          <w:color w:val="444444"/>
          <w:sz w:val="16"/>
          <w:szCs w:val="16"/>
        </w:rPr>
        <w:t> </w:t>
      </w:r>
      <w:r w:rsidRPr="00B05B7D">
        <w:rPr>
          <w:rFonts w:ascii="Calibri" w:hAnsi="Calibri" w:cs="Calibri"/>
          <w:sz w:val="16"/>
          <w:szCs w:val="16"/>
        </w:rPr>
        <w:t xml:space="preserve">claiming that racism is bad not because it kills </w:t>
      </w:r>
      <w:proofErr w:type="spellStart"/>
      <w:r w:rsidRPr="00B05B7D">
        <w:rPr>
          <w:rFonts w:ascii="Calibri" w:hAnsi="Calibri" w:cs="Calibri"/>
          <w:sz w:val="16"/>
          <w:szCs w:val="16"/>
        </w:rPr>
        <w:t>PoC</w:t>
      </w:r>
      <w:proofErr w:type="spellEnd"/>
      <w:r w:rsidRPr="00B05B7D">
        <w:rPr>
          <w:rFonts w:ascii="Calibri" w:hAnsi="Calibri" w:cs="Calibri"/>
          <w:sz w:val="16"/>
          <w:szCs w:val="16"/>
        </w:rPr>
        <w:t>, racism is bad for white people because</w:t>
      </w:r>
      <w:r w:rsidRPr="00B05B7D">
        <w:rPr>
          <w:rStyle w:val="apple-converted-space"/>
          <w:rFonts w:ascii="Calibri" w:hAnsi="Calibri" w:cs="Calibri"/>
          <w:color w:val="444444"/>
          <w:sz w:val="16"/>
          <w:szCs w:val="16"/>
        </w:rPr>
        <w:t> </w:t>
      </w:r>
      <w:hyperlink r:id="rId16" w:history="1">
        <w:r w:rsidRPr="00B05B7D">
          <w:rPr>
            <w:rStyle w:val="Hyperlink"/>
            <w:rFonts w:ascii="Calibri" w:hAnsi="Calibri" w:cs="Calibri"/>
            <w:color w:val="005689"/>
            <w:sz w:val="16"/>
            <w:szCs w:val="16"/>
            <w:bdr w:val="none" w:sz="0" w:space="0" w:color="auto" w:frame="1"/>
          </w:rPr>
          <w:t>it causes them mental illnesses</w:t>
        </w:r>
      </w:hyperlink>
      <w:r w:rsidRPr="00B05B7D">
        <w:rPr>
          <w:rFonts w:ascii="Calibri" w:hAnsi="Calibri" w:cs="Calibri"/>
          <w:sz w:val="16"/>
          <w:szCs w:val="16"/>
        </w:rPr>
        <w:t>: </w:t>
      </w:r>
    </w:p>
    <w:p w14:paraId="2AFBBA3C"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 xml:space="preserve">That’s what white privilege does to white folks. But that’s not all. It also creates an intense anxiety, like a mental dysfunction, an emotional anxiety, and distress. If you are privileged after all, if you are the top dog, if you have all the advantage, you are constantly afraid of who’s gaining on you. You’re constantly afraid of who’s coming to take what you have. You’ve got to close the border. They’re coming to take our stuff.  We’ve got to worry about terrorists. They’re coming to take our stuff. We got to get them before they get </w:t>
      </w:r>
      <w:proofErr w:type="gramStart"/>
      <w:r w:rsidRPr="00B05B7D">
        <w:rPr>
          <w:rFonts w:ascii="Calibri" w:hAnsi="Calibri" w:cs="Calibri"/>
          <w:sz w:val="16"/>
          <w:szCs w:val="16"/>
        </w:rPr>
        <w:t>us;</w:t>
      </w:r>
      <w:proofErr w:type="gramEnd"/>
      <w:r w:rsidRPr="00B05B7D">
        <w:rPr>
          <w:rFonts w:ascii="Calibri" w:hAnsi="Calibri" w:cs="Calibri"/>
          <w:sz w:val="16"/>
          <w:szCs w:val="16"/>
        </w:rPr>
        <w:t xml:space="preserve"> preventative war. We’ve got to stop them. That’s what privilege will do for you because those who have it are constantly anxious. A study in June of 2004, in the journal of the American Medical Association, which received very little attention, found that in the United States the rates of anxiety disorder, depression, and substance abuse related mental disorders are twice </w:t>
      </w:r>
      <w:r w:rsidRPr="00B05B7D">
        <w:rPr>
          <w:rFonts w:ascii="Calibri" w:hAnsi="Calibri" w:cs="Calibri"/>
          <w:sz w:val="16"/>
          <w:szCs w:val="16"/>
        </w:rPr>
        <w:lastRenderedPageBreak/>
        <w:t>the global average, five times the rate in Nigeria. How is it that the most powerful and privileged people on earth can have so much more anxiety than people who live in war torn areas, civil war, political corruption, amazing problems, often famine, all kinds of hardships, that for the most part, we don’t see at least in the same abundance, let’s say, in the United States? And yet, it is here that the greatest level of anxiety exists. I would suggest that the reason that happens is because it’s the privilege that generates the anxiety.</w:t>
      </w:r>
    </w:p>
    <w:p w14:paraId="16245855"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See? White folks suffer more than those Black folks in Nigeria or in war thorn, famine suffering countries! (</w:t>
      </w:r>
      <w:proofErr w:type="gramStart"/>
      <w:r w:rsidRPr="00B05B7D">
        <w:rPr>
          <w:rFonts w:ascii="Calibri" w:hAnsi="Calibri" w:cs="Calibri"/>
          <w:sz w:val="16"/>
          <w:szCs w:val="16"/>
        </w:rPr>
        <w:t>really</w:t>
      </w:r>
      <w:proofErr w:type="gramEnd"/>
      <w:r w:rsidRPr="00B05B7D">
        <w:rPr>
          <w:rFonts w:ascii="Calibri" w:hAnsi="Calibri" w:cs="Calibri"/>
          <w:sz w:val="16"/>
          <w:szCs w:val="16"/>
        </w:rPr>
        <w:t>? how did he get away with the inherent white supremacy of this statement?! and worse, how did he become mandatory reading material in educational institutions across the Western world?! I know the answer, these are the rhetorical questions I ask myself in disbelief).</w:t>
      </w:r>
    </w:p>
    <w:p w14:paraId="0B5D61C4" w14:textId="77777777" w:rsidR="009B7F46" w:rsidRPr="00B05B7D" w:rsidRDefault="009B7F46" w:rsidP="009B7F46">
      <w:pPr>
        <w:pStyle w:val="NoSpacing"/>
        <w:rPr>
          <w:rFonts w:ascii="Calibri" w:hAnsi="Calibri" w:cs="Calibri"/>
          <w:sz w:val="16"/>
          <w:szCs w:val="16"/>
        </w:rPr>
      </w:pPr>
      <w:r w:rsidRPr="00B05B7D">
        <w:rPr>
          <w:rFonts w:ascii="Calibri" w:hAnsi="Calibri" w:cs="Calibri"/>
          <w:b/>
          <w:sz w:val="20"/>
          <w:szCs w:val="20"/>
          <w:u w:val="single"/>
        </w:rPr>
        <w:t>How do we</w:t>
      </w:r>
      <w:r w:rsidRPr="00B05B7D">
        <w:rPr>
          <w:rFonts w:ascii="Calibri" w:hAnsi="Calibri" w:cs="Calibri"/>
          <w:sz w:val="16"/>
          <w:szCs w:val="16"/>
        </w:rPr>
        <w:t xml:space="preserve">, as </w:t>
      </w:r>
      <w:proofErr w:type="spellStart"/>
      <w:r w:rsidRPr="00B05B7D">
        <w:rPr>
          <w:rFonts w:ascii="Calibri" w:hAnsi="Calibri" w:cs="Calibri"/>
          <w:sz w:val="16"/>
          <w:szCs w:val="16"/>
        </w:rPr>
        <w:t>PoC</w:t>
      </w:r>
      <w:proofErr w:type="spellEnd"/>
      <w:r w:rsidRPr="00B05B7D">
        <w:rPr>
          <w:rFonts w:ascii="Calibri" w:hAnsi="Calibri" w:cs="Calibri"/>
          <w:sz w:val="16"/>
          <w:szCs w:val="16"/>
        </w:rPr>
        <w:t xml:space="preserve"> </w:t>
      </w:r>
      <w:r w:rsidRPr="00B05B7D">
        <w:rPr>
          <w:rFonts w:ascii="Calibri" w:hAnsi="Calibri" w:cs="Calibri"/>
          <w:b/>
          <w:sz w:val="20"/>
          <w:szCs w:val="20"/>
          <w:u w:val="single"/>
        </w:rPr>
        <w:t xml:space="preserve">define a system where you are viewed and treated as the disease and as the reason for the disease </w:t>
      </w:r>
      <w:r w:rsidRPr="00B05B7D">
        <w:rPr>
          <w:rFonts w:ascii="Calibri" w:hAnsi="Calibri" w:cs="Calibri"/>
          <w:sz w:val="16"/>
          <w:szCs w:val="16"/>
        </w:rPr>
        <w:t xml:space="preserve">(which is what Tim Wise implies, by proximity, in his statements above)? Because if white folks experience anxiety and mental health issues due to a desperation to preserve their privilege, aren’t we somewhat responsible for their perceived suffering as well? </w:t>
      </w:r>
      <w:r w:rsidRPr="00B05B7D">
        <w:rPr>
          <w:rFonts w:ascii="Calibri" w:hAnsi="Calibri" w:cs="Calibri"/>
          <w:b/>
          <w:sz w:val="20"/>
          <w:szCs w:val="20"/>
          <w:u w:val="single"/>
        </w:rPr>
        <w:t xml:space="preserve">How do we steer clear of this language to explain “whiteness as a system that immunizes itself from our existence”? Yes, these are all disease related metaphors and yet, which other metaphors do we have to illustrate something that kills us? </w:t>
      </w:r>
      <w:r w:rsidRPr="00B05B7D">
        <w:rPr>
          <w:rFonts w:ascii="Calibri" w:hAnsi="Calibri" w:cs="Calibri"/>
          <w:sz w:val="16"/>
          <w:szCs w:val="16"/>
        </w:rPr>
        <w:t>Moreover,</w:t>
      </w:r>
      <w:r w:rsidRPr="00B05B7D">
        <w:rPr>
          <w:rStyle w:val="apple-converted-space"/>
          <w:rFonts w:ascii="Calibri" w:hAnsi="Calibri" w:cs="Calibri"/>
          <w:color w:val="444444"/>
          <w:sz w:val="16"/>
          <w:szCs w:val="16"/>
        </w:rPr>
        <w:t> </w:t>
      </w:r>
      <w:r w:rsidRPr="00B05B7D">
        <w:rPr>
          <w:rStyle w:val="Emphasis"/>
          <w:color w:val="444444"/>
          <w:sz w:val="16"/>
          <w:szCs w:val="16"/>
        </w:rPr>
        <w:t>how do those of us who bear the marks of this whiteness while simultaneously dealing with mental health issues and the associated stigmas find an appropriate framework that doesn’t stigmatize us in one of our intersecting oppressions?</w:t>
      </w:r>
    </w:p>
    <w:p w14:paraId="187C481D" w14:textId="77777777" w:rsidR="009B7F46" w:rsidRPr="00B05B7D" w:rsidRDefault="009B7F46" w:rsidP="009B7F46">
      <w:pPr>
        <w:pStyle w:val="NoSpacing"/>
        <w:rPr>
          <w:rFonts w:ascii="Calibri" w:hAnsi="Calibri" w:cs="Calibri"/>
          <w:sz w:val="16"/>
          <w:szCs w:val="16"/>
        </w:rPr>
      </w:pPr>
      <w:r w:rsidRPr="00B05B7D">
        <w:rPr>
          <w:rFonts w:ascii="Calibri" w:hAnsi="Calibri" w:cs="Calibri"/>
          <w:b/>
          <w:sz w:val="20"/>
          <w:szCs w:val="20"/>
          <w:u w:val="single"/>
        </w:rPr>
        <w:t xml:space="preserve">In the Journal of Disability Studies Quarterly, Phil Smith writes </w:t>
      </w:r>
      <w:r w:rsidRPr="00B05B7D">
        <w:rPr>
          <w:rFonts w:ascii="Calibri" w:hAnsi="Calibri" w:cs="Calibri"/>
          <w:sz w:val="16"/>
          <w:szCs w:val="16"/>
        </w:rPr>
        <w:t>about “Whiteness, Normal Theory, and Disability Studies”.</w:t>
      </w:r>
      <w:r w:rsidRPr="00B05B7D">
        <w:rPr>
          <w:rStyle w:val="apple-converted-space"/>
          <w:rFonts w:ascii="Calibri" w:hAnsi="Calibri" w:cs="Calibri"/>
          <w:color w:val="444444"/>
          <w:sz w:val="16"/>
          <w:szCs w:val="16"/>
        </w:rPr>
        <w:t> </w:t>
      </w:r>
      <w:hyperlink r:id="rId17" w:history="1">
        <w:r w:rsidRPr="00B05B7D">
          <w:rPr>
            <w:rStyle w:val="Hyperlink"/>
            <w:rFonts w:ascii="Calibri" w:hAnsi="Calibri" w:cs="Calibri"/>
            <w:color w:val="005689"/>
            <w:sz w:val="16"/>
            <w:szCs w:val="16"/>
            <w:bdr w:val="none" w:sz="0" w:space="0" w:color="auto" w:frame="1"/>
          </w:rPr>
          <w:t>From his paper</w:t>
        </w:r>
      </w:hyperlink>
      <w:r w:rsidRPr="00B05B7D">
        <w:rPr>
          <w:rFonts w:ascii="Calibri" w:hAnsi="Calibri" w:cs="Calibri"/>
          <w:sz w:val="16"/>
          <w:szCs w:val="16"/>
        </w:rPr>
        <w:t>:</w:t>
      </w:r>
    </w:p>
    <w:p w14:paraId="72E744F1" w14:textId="77777777" w:rsidR="009B7F46" w:rsidRPr="00B05B7D" w:rsidRDefault="009B7F46" w:rsidP="009B7F46">
      <w:pPr>
        <w:pStyle w:val="NoSpacing"/>
        <w:outlineLvl w:val="0"/>
        <w:rPr>
          <w:rFonts w:ascii="Calibri" w:hAnsi="Calibri" w:cs="Calibri"/>
          <w:sz w:val="16"/>
          <w:szCs w:val="16"/>
        </w:rPr>
      </w:pPr>
      <w:r w:rsidRPr="00B05B7D">
        <w:rPr>
          <w:rFonts w:ascii="Calibri" w:hAnsi="Calibri" w:cs="Calibri"/>
          <w:sz w:val="16"/>
          <w:szCs w:val="16"/>
        </w:rPr>
        <w:t>Racism is defined bluntly and cogently as “an ideological ethnocentric diseased set of beliefs</w:t>
      </w:r>
    </w:p>
    <w:p w14:paraId="2D4CCB89"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“A diseased set of beliefs”. And then, further on, this:</w:t>
      </w:r>
    </w:p>
    <w:p w14:paraId="76291584"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 xml:space="preserve">It is very true </w:t>
      </w:r>
      <w:r w:rsidRPr="00B05B7D">
        <w:rPr>
          <w:rFonts w:ascii="Calibri" w:hAnsi="Calibri" w:cs="Calibri"/>
          <w:b/>
          <w:sz w:val="20"/>
          <w:szCs w:val="20"/>
          <w:u w:val="single"/>
        </w:rPr>
        <w:t xml:space="preserve">that </w:t>
      </w:r>
      <w:r w:rsidRPr="00B05B7D">
        <w:rPr>
          <w:rFonts w:ascii="Calibri" w:hAnsi="Calibri" w:cs="Calibri"/>
          <w:b/>
          <w:sz w:val="20"/>
          <w:szCs w:val="20"/>
          <w:highlight w:val="green"/>
          <w:u w:val="single"/>
        </w:rPr>
        <w:t>minorities are at greater risk for acquiring disability labels</w:t>
      </w:r>
      <w:r w:rsidRPr="00B05B7D">
        <w:rPr>
          <w:rFonts w:ascii="Calibri" w:hAnsi="Calibri" w:cs="Calibri"/>
          <w:b/>
          <w:sz w:val="20"/>
          <w:szCs w:val="20"/>
          <w:u w:val="single"/>
        </w:rPr>
        <w:t xml:space="preserve"> and losing ability capacities, often </w:t>
      </w:r>
      <w:proofErr w:type="gramStart"/>
      <w:r w:rsidRPr="00B05B7D">
        <w:rPr>
          <w:rFonts w:ascii="Calibri" w:hAnsi="Calibri" w:cs="Calibri"/>
          <w:b/>
          <w:sz w:val="20"/>
          <w:szCs w:val="20"/>
          <w:u w:val="single"/>
        </w:rPr>
        <w:t>as a result of</w:t>
      </w:r>
      <w:proofErr w:type="gramEnd"/>
      <w:r w:rsidRPr="00B05B7D">
        <w:rPr>
          <w:rFonts w:ascii="Calibri" w:hAnsi="Calibri" w:cs="Calibri"/>
          <w:b/>
          <w:sz w:val="20"/>
          <w:szCs w:val="20"/>
          <w:u w:val="single"/>
        </w:rPr>
        <w:t xml:space="preserve"> impoverishment</w:t>
      </w:r>
      <w:r w:rsidRPr="00B05B7D">
        <w:rPr>
          <w:rFonts w:ascii="Calibri" w:hAnsi="Calibri" w:cs="Calibri"/>
          <w:sz w:val="16"/>
          <w:szCs w:val="16"/>
        </w:rPr>
        <w:t xml:space="preserve"> (O’Connor 1993).</w:t>
      </w:r>
      <w:r w:rsidRPr="00B05B7D">
        <w:rPr>
          <w:rFonts w:ascii="Calibri" w:hAnsi="Calibri" w:cs="Calibri"/>
          <w:b/>
          <w:sz w:val="20"/>
          <w:szCs w:val="20"/>
          <w:u w:val="single"/>
        </w:rPr>
        <w:t xml:space="preserve"> Difficulty in obtaining services for African Americans may include issues including impoverishment, discrimination, and services that are not culturally </w:t>
      </w:r>
      <w:proofErr w:type="gramStart"/>
      <w:r w:rsidRPr="00B05B7D">
        <w:rPr>
          <w:rFonts w:ascii="Calibri" w:hAnsi="Calibri" w:cs="Calibri"/>
          <w:b/>
          <w:sz w:val="20"/>
          <w:szCs w:val="20"/>
          <w:u w:val="single"/>
        </w:rPr>
        <w:t>competent</w:t>
      </w:r>
      <w:r w:rsidRPr="00B05B7D">
        <w:rPr>
          <w:rFonts w:ascii="Calibri" w:hAnsi="Calibri" w:cs="Calibri"/>
          <w:sz w:val="16"/>
          <w:szCs w:val="16"/>
        </w:rPr>
        <w:t>.[</w:t>
      </w:r>
      <w:proofErr w:type="gramEnd"/>
      <w:r w:rsidRPr="00B05B7D">
        <w:rPr>
          <w:rFonts w:ascii="Calibri" w:hAnsi="Calibri" w:cs="Calibri"/>
          <w:sz w:val="16"/>
          <w:szCs w:val="16"/>
        </w:rPr>
        <w:t>…]</w:t>
      </w:r>
    </w:p>
    <w:p w14:paraId="212B657C" w14:textId="77777777" w:rsidR="009B7F46" w:rsidRPr="00B05B7D" w:rsidRDefault="009B7F46" w:rsidP="009B7F46">
      <w:pPr>
        <w:pStyle w:val="NoSpacing"/>
        <w:rPr>
          <w:rFonts w:ascii="Calibri" w:hAnsi="Calibri" w:cs="Calibri"/>
          <w:b/>
          <w:sz w:val="20"/>
          <w:szCs w:val="20"/>
          <w:u w:val="single"/>
        </w:rPr>
      </w:pPr>
      <w:r w:rsidRPr="00B05B7D">
        <w:rPr>
          <w:rFonts w:ascii="Calibri" w:hAnsi="Calibri" w:cs="Calibri"/>
          <w:b/>
          <w:sz w:val="20"/>
          <w:szCs w:val="20"/>
          <w:u w:val="single"/>
        </w:rPr>
        <w:t xml:space="preserve">And </w:t>
      </w:r>
      <w:r w:rsidRPr="00B05B7D">
        <w:rPr>
          <w:rFonts w:ascii="Calibri" w:hAnsi="Calibri" w:cs="Calibri"/>
          <w:b/>
          <w:sz w:val="20"/>
          <w:szCs w:val="20"/>
          <w:highlight w:val="green"/>
          <w:u w:val="single"/>
        </w:rPr>
        <w:t>race has been tied in basic ways to understandings and metaphors of developmental disability</w:t>
      </w:r>
      <w:r w:rsidRPr="00B05B7D">
        <w:rPr>
          <w:rFonts w:ascii="Calibri" w:hAnsi="Calibri" w:cs="Calibri"/>
          <w:b/>
          <w:sz w:val="20"/>
          <w:szCs w:val="20"/>
          <w:u w:val="single"/>
        </w:rPr>
        <w:t>.</w:t>
      </w:r>
      <w:r w:rsidRPr="00B05B7D">
        <w:rPr>
          <w:rFonts w:ascii="Calibri" w:hAnsi="Calibri" w:cs="Calibri"/>
          <w:sz w:val="16"/>
          <w:szCs w:val="16"/>
        </w:rPr>
        <w:t xml:space="preserve"> For example, prior to the label of Down syndrome used by modernist medical science, the term Mongolism was the dominant term. </w:t>
      </w:r>
      <w:r w:rsidRPr="00B05B7D">
        <w:rPr>
          <w:rFonts w:ascii="Calibri" w:hAnsi="Calibri" w:cs="Calibri"/>
          <w:b/>
          <w:sz w:val="20"/>
          <w:szCs w:val="20"/>
          <w:u w:val="single"/>
        </w:rPr>
        <w:t xml:space="preserve">The </w:t>
      </w:r>
      <w:r w:rsidRPr="00B05B7D">
        <w:rPr>
          <w:rFonts w:ascii="Calibri" w:hAnsi="Calibri" w:cs="Calibri"/>
          <w:b/>
          <w:sz w:val="20"/>
          <w:szCs w:val="20"/>
          <w:highlight w:val="green"/>
          <w:u w:val="single"/>
        </w:rPr>
        <w:t>construction of people with disabilities as freaks is “steeped in racism</w:t>
      </w:r>
      <w:r w:rsidRPr="00B05B7D">
        <w:rPr>
          <w:rFonts w:ascii="Calibri" w:hAnsi="Calibri" w:cs="Calibri"/>
          <w:b/>
          <w:sz w:val="20"/>
          <w:szCs w:val="20"/>
          <w:u w:val="single"/>
        </w:rPr>
        <w:t xml:space="preserve">, imperialism, and </w:t>
      </w:r>
      <w:proofErr w:type="spellStart"/>
      <w:r w:rsidRPr="00B05B7D">
        <w:rPr>
          <w:rFonts w:ascii="Calibri" w:hAnsi="Calibri" w:cs="Calibri"/>
          <w:b/>
          <w:sz w:val="20"/>
          <w:szCs w:val="20"/>
          <w:u w:val="single"/>
        </w:rPr>
        <w:t>handicapism</w:t>
      </w:r>
      <w:proofErr w:type="spellEnd"/>
      <w:r w:rsidRPr="00B05B7D">
        <w:rPr>
          <w:rFonts w:ascii="Calibri" w:hAnsi="Calibri" w:cs="Calibri"/>
          <w:b/>
          <w:sz w:val="20"/>
          <w:szCs w:val="20"/>
          <w:u w:val="single"/>
        </w:rPr>
        <w:t>…”. Psychiatric survivors have also experienced a “potent fusion of insanity and blackness” as the result of racialized terror felt by Whites.</w:t>
      </w:r>
    </w:p>
    <w:p w14:paraId="18E11BB1" w14:textId="77777777" w:rsidR="009B7F46" w:rsidRPr="00B05B7D" w:rsidRDefault="009B7F46" w:rsidP="009B7F46">
      <w:pPr>
        <w:pStyle w:val="NoSpacing"/>
        <w:rPr>
          <w:rFonts w:ascii="Calibri" w:hAnsi="Calibri" w:cs="Calibri"/>
          <w:sz w:val="16"/>
          <w:szCs w:val="16"/>
        </w:rPr>
      </w:pPr>
      <w:r w:rsidRPr="00B05B7D">
        <w:rPr>
          <w:rFonts w:ascii="Calibri" w:hAnsi="Calibri" w:cs="Calibri"/>
          <w:b/>
          <w:sz w:val="20"/>
          <w:szCs w:val="20"/>
          <w:u w:val="single"/>
        </w:rPr>
        <w:t>Race and disability have resided in the same social terrains throughout their history, especially so in educational territories. Eugenicist, modernist science has been instrumental in conflating the cultural topography of disability and race.</w:t>
      </w:r>
      <w:r w:rsidRPr="00B05B7D">
        <w:rPr>
          <w:rFonts w:ascii="Calibri" w:hAnsi="Calibri" w:cs="Calibri"/>
          <w:sz w:val="16"/>
          <w:szCs w:val="16"/>
        </w:rPr>
        <w:t xml:space="preserve"> For example, research has shown over and over that there is a relationship between eligibility for special education services and race […]</w:t>
      </w:r>
    </w:p>
    <w:p w14:paraId="0EF02062"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 xml:space="preserve">One of the most recent of these studies revealed that “…black </w:t>
      </w:r>
      <w:proofErr w:type="gramStart"/>
      <w:r w:rsidRPr="00B05B7D">
        <w:rPr>
          <w:rFonts w:ascii="Calibri" w:hAnsi="Calibri" w:cs="Calibri"/>
          <w:sz w:val="16"/>
          <w:szCs w:val="16"/>
        </w:rPr>
        <w:t>public school</w:t>
      </w:r>
      <w:proofErr w:type="gramEnd"/>
      <w:r w:rsidRPr="00B05B7D">
        <w:rPr>
          <w:rFonts w:ascii="Calibri" w:hAnsi="Calibri" w:cs="Calibri"/>
          <w:sz w:val="16"/>
          <w:szCs w:val="16"/>
        </w:rPr>
        <w:t xml:space="preserve"> students are three times as likely as whites to be identified as mentally retarded and in need of special-education services…” (Tato 2001, Paragraph 4). Another source notes that </w:t>
      </w:r>
      <w:proofErr w:type="gramStart"/>
      <w:r w:rsidRPr="00B05B7D">
        <w:rPr>
          <w:rFonts w:ascii="Calibri" w:hAnsi="Calibri" w:cs="Calibri"/>
          <w:sz w:val="16"/>
          <w:szCs w:val="16"/>
        </w:rPr>
        <w:t>African-American</w:t>
      </w:r>
      <w:proofErr w:type="gramEnd"/>
      <w:r w:rsidRPr="00B05B7D">
        <w:rPr>
          <w:rFonts w:ascii="Calibri" w:hAnsi="Calibri" w:cs="Calibri"/>
          <w:sz w:val="16"/>
          <w:szCs w:val="16"/>
        </w:rPr>
        <w:t xml:space="preserve"> students are mis-identified as being mentally retarded or emotionally disturbed at much higher rates than whites […]</w:t>
      </w:r>
    </w:p>
    <w:p w14:paraId="2D17033B" w14:textId="77777777" w:rsidR="009B7F46" w:rsidRPr="00B05B7D" w:rsidRDefault="009B7F46" w:rsidP="009B7F46">
      <w:pPr>
        <w:pStyle w:val="NoSpacing"/>
        <w:rPr>
          <w:rFonts w:ascii="Calibri" w:hAnsi="Calibri" w:cs="Calibri"/>
          <w:sz w:val="16"/>
          <w:szCs w:val="16"/>
        </w:rPr>
      </w:pPr>
      <w:r w:rsidRPr="00B05B7D">
        <w:rPr>
          <w:rFonts w:ascii="Calibri" w:hAnsi="Calibri" w:cs="Calibri"/>
          <w:sz w:val="16"/>
          <w:szCs w:val="16"/>
        </w:rPr>
        <w:t xml:space="preserve">I could go on quoting more race based ableist stigmas from this </w:t>
      </w:r>
      <w:proofErr w:type="gramStart"/>
      <w:r w:rsidRPr="00B05B7D">
        <w:rPr>
          <w:rFonts w:ascii="Calibri" w:hAnsi="Calibri" w:cs="Calibri"/>
          <w:sz w:val="16"/>
          <w:szCs w:val="16"/>
        </w:rPr>
        <w:t>paper</w:t>
      </w:r>
      <w:proofErr w:type="gramEnd"/>
      <w:r w:rsidRPr="00B05B7D">
        <w:rPr>
          <w:rFonts w:ascii="Calibri" w:hAnsi="Calibri" w:cs="Calibri"/>
          <w:sz w:val="16"/>
          <w:szCs w:val="16"/>
        </w:rPr>
        <w:t xml:space="preserve"> but I won’t. My point is made</w:t>
      </w:r>
      <w:r w:rsidRPr="00B05B7D">
        <w:rPr>
          <w:rFonts w:ascii="Calibri" w:hAnsi="Calibri" w:cs="Calibri"/>
          <w:sz w:val="16"/>
          <w:szCs w:val="16"/>
          <w:highlight w:val="green"/>
        </w:rPr>
        <w:t>:</w:t>
      </w:r>
      <w:r w:rsidRPr="00B05B7D">
        <w:rPr>
          <w:rStyle w:val="apple-converted-space"/>
          <w:rFonts w:ascii="Calibri" w:hAnsi="Calibri" w:cs="Calibri"/>
          <w:color w:val="444444"/>
          <w:sz w:val="16"/>
          <w:szCs w:val="16"/>
          <w:highlight w:val="green"/>
        </w:rPr>
        <w:t> </w:t>
      </w:r>
      <w:r w:rsidRPr="00B05B7D">
        <w:rPr>
          <w:rStyle w:val="Emphasis"/>
          <w:color w:val="444444"/>
          <w:sz w:val="20"/>
          <w:szCs w:val="20"/>
          <w:highlight w:val="green"/>
        </w:rPr>
        <w:t>ableist discourses rest on a foundation of racist Othering</w:t>
      </w:r>
      <w:r w:rsidRPr="00B05B7D">
        <w:rPr>
          <w:rFonts w:ascii="Calibri" w:hAnsi="Calibri" w:cs="Calibri"/>
          <w:b/>
          <w:sz w:val="20"/>
          <w:szCs w:val="20"/>
          <w:u w:val="single"/>
        </w:rPr>
        <w:t xml:space="preserve">. This is not to say that white people are not oppressed by ableism. This is to say that </w:t>
      </w:r>
      <w:r w:rsidRPr="00B05B7D">
        <w:rPr>
          <w:rFonts w:ascii="Calibri" w:hAnsi="Calibri" w:cs="Calibri"/>
          <w:b/>
          <w:sz w:val="20"/>
          <w:szCs w:val="20"/>
          <w:highlight w:val="green"/>
          <w:u w:val="single"/>
        </w:rPr>
        <w:t>whitenes</w:t>
      </w:r>
      <w:r w:rsidRPr="00B05B7D">
        <w:rPr>
          <w:rFonts w:ascii="Calibri" w:hAnsi="Calibri" w:cs="Calibri"/>
          <w:b/>
          <w:sz w:val="20"/>
          <w:szCs w:val="20"/>
          <w:u w:val="single"/>
        </w:rPr>
        <w:t>s</w:t>
      </w:r>
      <w:r w:rsidRPr="00B05B7D">
        <w:rPr>
          <w:rFonts w:ascii="Calibri" w:hAnsi="Calibri" w:cs="Calibri"/>
          <w:sz w:val="16"/>
          <w:szCs w:val="16"/>
        </w:rPr>
        <w:t xml:space="preserve"> (see my first paragraph for the working definition) </w:t>
      </w:r>
      <w:r w:rsidRPr="00B05B7D">
        <w:rPr>
          <w:rFonts w:ascii="Calibri" w:hAnsi="Calibri" w:cs="Calibri"/>
          <w:b/>
          <w:sz w:val="20"/>
          <w:szCs w:val="20"/>
          <w:highlight w:val="green"/>
          <w:u w:val="single"/>
        </w:rPr>
        <w:t>will do away with their own</w:t>
      </w:r>
      <w:r w:rsidRPr="00B05B7D">
        <w:rPr>
          <w:rFonts w:ascii="Calibri" w:hAnsi="Calibri" w:cs="Calibri"/>
          <w:b/>
          <w:sz w:val="20"/>
          <w:szCs w:val="20"/>
          <w:u w:val="single"/>
        </w:rPr>
        <w:t xml:space="preserve"> if, by proximity, </w:t>
      </w:r>
      <w:r w:rsidRPr="00B05B7D">
        <w:rPr>
          <w:rFonts w:ascii="Calibri" w:hAnsi="Calibri" w:cs="Calibri"/>
          <w:b/>
          <w:sz w:val="20"/>
          <w:szCs w:val="20"/>
          <w:highlight w:val="green"/>
          <w:u w:val="single"/>
        </w:rPr>
        <w:t>they can be linked to “us”</w:t>
      </w:r>
      <w:r w:rsidRPr="00B05B7D">
        <w:rPr>
          <w:rFonts w:ascii="Calibri" w:hAnsi="Calibri" w:cs="Calibri"/>
          <w:b/>
          <w:sz w:val="20"/>
          <w:szCs w:val="20"/>
          <w:u w:val="single"/>
        </w:rPr>
        <w:t>. And if that is not the textbook definition of a culture that exhibits a “</w:t>
      </w:r>
      <w:r w:rsidRPr="00B05B7D">
        <w:rPr>
          <w:rStyle w:val="Emphasis"/>
          <w:color w:val="444444"/>
          <w:sz w:val="20"/>
          <w:szCs w:val="20"/>
        </w:rPr>
        <w:t>long-term pattern of manipulating, exploiting, or violating the rights of others</w:t>
      </w:r>
      <w:r w:rsidRPr="00B05B7D">
        <w:rPr>
          <w:rFonts w:ascii="Calibri" w:hAnsi="Calibri" w:cs="Calibri"/>
          <w:b/>
          <w:sz w:val="20"/>
          <w:szCs w:val="20"/>
          <w:u w:val="single"/>
        </w:rPr>
        <w:t>”, then what other words are we left to use to define it?</w:t>
      </w:r>
    </w:p>
    <w:p w14:paraId="6BC81258" w14:textId="77777777" w:rsidR="009B7F46" w:rsidRPr="00B05B7D" w:rsidRDefault="009B7F46" w:rsidP="009B7F46">
      <w:pPr>
        <w:pStyle w:val="Heading4"/>
        <w:rPr>
          <w:rFonts w:cs="Calibri"/>
        </w:rPr>
      </w:pPr>
    </w:p>
    <w:p w14:paraId="762E0B4C" w14:textId="21238C3F" w:rsidR="009B7F46" w:rsidRPr="00B05B7D" w:rsidRDefault="009B7F46" w:rsidP="009B7F46">
      <w:pPr>
        <w:pStyle w:val="Heading4"/>
        <w:rPr>
          <w:rFonts w:cs="Calibri"/>
        </w:rPr>
      </w:pPr>
      <w:r w:rsidRPr="00B05B7D">
        <w:rPr>
          <w:rFonts w:cs="Calibri"/>
        </w:rPr>
        <w:t xml:space="preserve">The alternative is to confront the terror of antiblackness. It may not speak to the particular of the </w:t>
      </w:r>
      <w:proofErr w:type="spellStart"/>
      <w:r w:rsidRPr="00B05B7D">
        <w:rPr>
          <w:rFonts w:cs="Calibri"/>
        </w:rPr>
        <w:t>aff</w:t>
      </w:r>
      <w:proofErr w:type="spellEnd"/>
      <w:r w:rsidRPr="00B05B7D">
        <w:rPr>
          <w:rFonts w:cs="Calibri"/>
        </w:rPr>
        <w:t>, but blackness can confront the totality.</w:t>
      </w:r>
    </w:p>
    <w:p w14:paraId="5F7456F9" w14:textId="77777777" w:rsidR="009B7F46" w:rsidRPr="00B05B7D" w:rsidRDefault="009B7F46" w:rsidP="009B7F46">
      <w:pPr>
        <w:rPr>
          <w:rStyle w:val="StyleUnderline"/>
        </w:rPr>
      </w:pPr>
      <w:r w:rsidRPr="00B05B7D">
        <w:rPr>
          <w:rStyle w:val="StyleUnderline"/>
        </w:rPr>
        <w:t>Sexton 10</w:t>
      </w:r>
    </w:p>
    <w:p w14:paraId="0D396BBF" w14:textId="77777777" w:rsidR="009B7F46" w:rsidRPr="00B05B7D" w:rsidRDefault="009B7F46" w:rsidP="009B7F46">
      <w:r w:rsidRPr="00B05B7D">
        <w:t>Sexton, Jared. (2010). People-of-</w:t>
      </w:r>
      <w:proofErr w:type="gramStart"/>
      <w:r w:rsidRPr="00B05B7D">
        <w:t>Color-Blindness</w:t>
      </w:r>
      <w:proofErr w:type="gramEnd"/>
      <w:r w:rsidRPr="00B05B7D">
        <w:t>: Notes on the Afterlife of Slavery. Social Text. 28. 31-56. 10.1215/01642472-2009-066.</w:t>
      </w:r>
    </w:p>
    <w:p w14:paraId="6EE73754" w14:textId="77777777" w:rsidR="009B7F46" w:rsidRPr="00B05B7D" w:rsidRDefault="009B7F46" w:rsidP="009B7F46">
      <w:pPr>
        <w:rPr>
          <w:sz w:val="16"/>
        </w:rPr>
      </w:pPr>
      <w:r w:rsidRPr="00B05B7D">
        <w:rPr>
          <w:b/>
          <w:u w:val="single"/>
        </w:rPr>
        <w:t xml:space="preserve">The upshot of this predicament is that </w:t>
      </w:r>
      <w:r w:rsidRPr="00B05B7D">
        <w:rPr>
          <w:b/>
          <w:highlight w:val="green"/>
          <w:u w:val="single"/>
        </w:rPr>
        <w:t>obscuring the structural position of</w:t>
      </w:r>
      <w:r w:rsidRPr="00B05B7D">
        <w:rPr>
          <w:b/>
          <w:u w:val="single"/>
        </w:rPr>
        <w:t xml:space="preserve"> the category of </w:t>
      </w:r>
      <w:r w:rsidRPr="00B05B7D">
        <w:rPr>
          <w:b/>
          <w:highlight w:val="green"/>
          <w:u w:val="single"/>
        </w:rPr>
        <w:t>blackness will</w:t>
      </w:r>
      <w:r w:rsidRPr="00B05B7D">
        <w:rPr>
          <w:b/>
          <w:u w:val="single"/>
        </w:rPr>
        <w:t xml:space="preserve"> inevitably </w:t>
      </w:r>
      <w:r w:rsidRPr="00B05B7D">
        <w:rPr>
          <w:b/>
          <w:highlight w:val="green"/>
          <w:u w:val="single"/>
        </w:rPr>
        <w:t>undermine multiracial coalition</w:t>
      </w:r>
      <w:r w:rsidRPr="00B05B7D">
        <w:rPr>
          <w:b/>
          <w:u w:val="single"/>
        </w:rPr>
        <w:t xml:space="preserve"> building </w:t>
      </w:r>
      <w:r w:rsidRPr="00B05B7D">
        <w:rPr>
          <w:b/>
          <w:highlight w:val="green"/>
          <w:u w:val="single"/>
        </w:rPr>
        <w:t>as a politics of radical opposition and</w:t>
      </w:r>
      <w:r w:rsidRPr="00B05B7D">
        <w:rPr>
          <w:b/>
          <w:u w:val="single"/>
        </w:rPr>
        <w:t xml:space="preserve">, to that extent, </w:t>
      </w:r>
      <w:r w:rsidRPr="00B05B7D">
        <w:rPr>
          <w:b/>
          <w:highlight w:val="green"/>
          <w:u w:val="single"/>
        </w:rPr>
        <w:t>force the question of black liberation back to the center</w:t>
      </w:r>
      <w:r w:rsidRPr="00B05B7D">
        <w:rPr>
          <w:b/>
          <w:u w:val="single"/>
        </w:rPr>
        <w:t xml:space="preserve"> of discussion. Every </w:t>
      </w:r>
      <w:r w:rsidRPr="00B05B7D">
        <w:rPr>
          <w:b/>
          <w:highlight w:val="green"/>
          <w:u w:val="single"/>
        </w:rPr>
        <w:t>analysis that attempts to understand the complexities of racial rule</w:t>
      </w:r>
      <w:r w:rsidRPr="00B05B7D">
        <w:rPr>
          <w:b/>
          <w:u w:val="single"/>
        </w:rPr>
        <w:t xml:space="preserve"> and the </w:t>
      </w:r>
      <w:r w:rsidRPr="00B05B7D">
        <w:rPr>
          <w:b/>
          <w:u w:val="single"/>
        </w:rPr>
        <w:lastRenderedPageBreak/>
        <w:t xml:space="preserve">machinations of the racial state </w:t>
      </w:r>
      <w:r w:rsidRPr="00B05B7D">
        <w:rPr>
          <w:b/>
          <w:highlight w:val="green"/>
          <w:u w:val="single"/>
        </w:rPr>
        <w:t>without accounting for black existence</w:t>
      </w:r>
      <w:r w:rsidRPr="00B05B7D">
        <w:rPr>
          <w:b/>
          <w:u w:val="single"/>
        </w:rPr>
        <w:t xml:space="preserve"> within its framework — which does not mean simply listing it among a chain of equivalents or returning to it as an afterthought — </w:t>
      </w:r>
      <w:r w:rsidRPr="00B05B7D">
        <w:rPr>
          <w:b/>
          <w:highlight w:val="green"/>
          <w:u w:val="single"/>
        </w:rPr>
        <w:t>is doomed to miss what is essential about the situation. Black existence does not represent the total reality of the racial formation</w:t>
      </w:r>
      <w:r w:rsidRPr="00B05B7D">
        <w:rPr>
          <w:b/>
          <w:u w:val="single"/>
        </w:rPr>
        <w:t xml:space="preserve"> — it is not the beginning and the end of the story — </w:t>
      </w:r>
      <w:r w:rsidRPr="00B05B7D">
        <w:rPr>
          <w:b/>
          <w:highlight w:val="green"/>
          <w:u w:val="single"/>
        </w:rPr>
        <w:t>but it does relate to the totality</w:t>
      </w:r>
      <w:r w:rsidRPr="00B05B7D">
        <w:rPr>
          <w:b/>
          <w:u w:val="single"/>
        </w:rPr>
        <w:t>;</w:t>
      </w:r>
      <w:r w:rsidRPr="00B05B7D">
        <w:rPr>
          <w:sz w:val="16"/>
        </w:rPr>
        <w:t xml:space="preserve"> it indicates the (repressed) truth of the political and economic system. That is to say, the whole range of positions within the racial formation is most fully understood from this vantage point, not unlike the way in which the range of gender and sexual variance under patriarchal and heteronormative regimes is most fully understood through lenses that are feminist and queer.75 What is lost for the study of black existence in the proposal for a decentered, “</w:t>
      </w:r>
      <w:proofErr w:type="spellStart"/>
      <w:r w:rsidRPr="00B05B7D">
        <w:rPr>
          <w:sz w:val="16"/>
        </w:rPr>
        <w:t>postblack</w:t>
      </w:r>
      <w:proofErr w:type="spellEnd"/>
      <w:r w:rsidRPr="00B05B7D">
        <w:rPr>
          <w:sz w:val="16"/>
        </w:rPr>
        <w:t xml:space="preserve">” paradigm is a proper analysis of the true scale and nature of black suffering and of the struggles — political, aesthetic, intellectual, and so on — that have sought to transform and undo it. What is lost for the study of nonblack nonwhite existence is a proper analysis of the true scale and nature of its material and symbolic power relative to the category of blackness.76 </w:t>
      </w:r>
      <w:r w:rsidRPr="00B05B7D">
        <w:rPr>
          <w:b/>
          <w:u w:val="single"/>
        </w:rPr>
        <w:t xml:space="preserve">This is why </w:t>
      </w:r>
      <w:r w:rsidRPr="00B05B7D">
        <w:rPr>
          <w:b/>
          <w:highlight w:val="green"/>
          <w:u w:val="single"/>
        </w:rPr>
        <w:t>every attempt to defend the rights and liberties of the latest victims of state repression will fail to make</w:t>
      </w:r>
      <w:r w:rsidRPr="00B05B7D">
        <w:rPr>
          <w:b/>
          <w:u w:val="single"/>
        </w:rPr>
        <w:t xml:space="preserve"> substantial </w:t>
      </w:r>
      <w:r w:rsidRPr="00B05B7D">
        <w:rPr>
          <w:b/>
          <w:highlight w:val="green"/>
          <w:u w:val="single"/>
        </w:rPr>
        <w:t>gains insofar as it</w:t>
      </w:r>
      <w:r w:rsidRPr="00B05B7D">
        <w:rPr>
          <w:b/>
          <w:u w:val="single"/>
        </w:rPr>
        <w:t xml:space="preserve"> forfeits or </w:t>
      </w:r>
      <w:r w:rsidRPr="00B05B7D">
        <w:rPr>
          <w:b/>
          <w:highlight w:val="green"/>
          <w:u w:val="single"/>
        </w:rPr>
        <w:t>sidelines the fate of blacks</w:t>
      </w:r>
      <w:r w:rsidRPr="00B05B7D">
        <w:rPr>
          <w:b/>
          <w:u w:val="single"/>
        </w:rPr>
        <w:t xml:space="preserve">, the prototypical targets of the panoply of police practices and the juridical infrastructure built up around them. Without blacks on board, </w:t>
      </w:r>
      <w:r w:rsidRPr="00B05B7D">
        <w:rPr>
          <w:b/>
          <w:highlight w:val="green"/>
          <w:u w:val="single"/>
        </w:rPr>
        <w:t xml:space="preserve">the only viable political </w:t>
      </w:r>
      <w:proofErr w:type="gramStart"/>
      <w:r w:rsidRPr="00B05B7D">
        <w:rPr>
          <w:b/>
          <w:highlight w:val="green"/>
          <w:u w:val="single"/>
        </w:rPr>
        <w:t>option</w:t>
      </w:r>
      <w:proofErr w:type="gramEnd"/>
      <w:r w:rsidRPr="00B05B7D">
        <w:rPr>
          <w:b/>
          <w:u w:val="single"/>
        </w:rPr>
        <w:t xml:space="preserve"> and the only effective defense against the intensifying cross ﬁre </w:t>
      </w:r>
      <w:r w:rsidRPr="00B05B7D">
        <w:rPr>
          <w:b/>
          <w:highlight w:val="green"/>
          <w:u w:val="single"/>
        </w:rPr>
        <w:t>will involve greater alliance with an antiblack civil society and further capitulation to the magniﬁcation of</w:t>
      </w:r>
      <w:r w:rsidRPr="00B05B7D">
        <w:rPr>
          <w:b/>
          <w:u w:val="single"/>
        </w:rPr>
        <w:t xml:space="preserve"> state </w:t>
      </w:r>
      <w:r w:rsidRPr="00B05B7D">
        <w:rPr>
          <w:b/>
          <w:highlight w:val="green"/>
          <w:u w:val="single"/>
        </w:rPr>
        <w:t>power</w:t>
      </w:r>
      <w:r w:rsidRPr="00B05B7D">
        <w:rPr>
          <w:sz w:val="16"/>
        </w:rPr>
        <w:t xml:space="preserve">. At the apex of the midcentury social movements, Kwame Ture and Charles Hamilton wrote in their 1968 classic, Black Power: The Politics of Liberation, that black freedom entails “the necessarily total revamping of the society.”77 For Hartman, thinking of the entanglements of the African diaspora in this context, the necessarily total revamping of the society is more appropriately envisioned as the creation of an entirely new world: </w:t>
      </w:r>
      <w:r w:rsidRPr="00B05B7D">
        <w:rPr>
          <w:b/>
          <w:u w:val="single"/>
        </w:rPr>
        <w:t xml:space="preserve">I knew that </w:t>
      </w:r>
      <w:r w:rsidRPr="00B05B7D">
        <w:rPr>
          <w:b/>
          <w:highlight w:val="green"/>
          <w:u w:val="single"/>
        </w:rPr>
        <w:t>no matter how far from home I traveled</w:t>
      </w:r>
      <w:r w:rsidRPr="00B05B7D">
        <w:rPr>
          <w:b/>
          <w:u w:val="single"/>
        </w:rPr>
        <w:t xml:space="preserve">, I would never be able to leave my past behind. </w:t>
      </w:r>
      <w:r w:rsidRPr="00B05B7D">
        <w:rPr>
          <w:b/>
          <w:highlight w:val="green"/>
          <w:u w:val="single"/>
        </w:rPr>
        <w:t>I would never be able to imagine</w:t>
      </w:r>
      <w:r w:rsidRPr="00B05B7D">
        <w:rPr>
          <w:b/>
          <w:u w:val="single"/>
        </w:rPr>
        <w:t xml:space="preserve"> being the kind of person who had </w:t>
      </w:r>
      <w:r w:rsidRPr="00B05B7D">
        <w:rPr>
          <w:b/>
          <w:highlight w:val="green"/>
          <w:u w:val="single"/>
        </w:rPr>
        <w:t>not been made and marked by slavery</w:t>
      </w:r>
      <w:r w:rsidRPr="00B05B7D">
        <w:rPr>
          <w:b/>
          <w:u w:val="single"/>
        </w:rPr>
        <w:t xml:space="preserve">. I was black and a </w:t>
      </w:r>
      <w:r w:rsidRPr="00B05B7D">
        <w:rPr>
          <w:b/>
          <w:highlight w:val="green"/>
          <w:u w:val="single"/>
        </w:rPr>
        <w:t>history of terror had produced that identity</w:t>
      </w:r>
      <w:r w:rsidRPr="00B05B7D">
        <w:rPr>
          <w:b/>
          <w:u w:val="single"/>
        </w:rPr>
        <w:t xml:space="preserve">. </w:t>
      </w:r>
      <w:r w:rsidRPr="00B05B7D">
        <w:rPr>
          <w:b/>
          <w:highlight w:val="green"/>
          <w:u w:val="single"/>
        </w:rPr>
        <w:t>Terror was “captivity without the possibility of ﬂight</w:t>
      </w:r>
      <w:r w:rsidRPr="00B05B7D">
        <w:rPr>
          <w:b/>
          <w:u w:val="single"/>
        </w:rPr>
        <w:t xml:space="preserve">,” </w:t>
      </w:r>
      <w:r w:rsidRPr="00B05B7D">
        <w:rPr>
          <w:b/>
          <w:highlight w:val="green"/>
          <w:u w:val="single"/>
        </w:rPr>
        <w:t>inescapable violence, precarious life</w:t>
      </w:r>
      <w:r w:rsidRPr="00B05B7D">
        <w:rPr>
          <w:b/>
          <w:u w:val="single"/>
        </w:rPr>
        <w:t xml:space="preserve">. </w:t>
      </w:r>
      <w:r w:rsidRPr="00B05B7D">
        <w:rPr>
          <w:b/>
          <w:highlight w:val="green"/>
          <w:u w:val="single"/>
        </w:rPr>
        <w:t>There was no going back</w:t>
      </w:r>
      <w:r w:rsidRPr="00B05B7D">
        <w:rPr>
          <w:b/>
          <w:u w:val="single"/>
        </w:rPr>
        <w:t xml:space="preserve"> to a time or place before </w:t>
      </w:r>
      <w:proofErr w:type="gramStart"/>
      <w:r w:rsidRPr="00B05B7D">
        <w:rPr>
          <w:b/>
          <w:u w:val="single"/>
        </w:rPr>
        <w:t>slavery, and</w:t>
      </w:r>
      <w:proofErr w:type="gramEnd"/>
      <w:r w:rsidRPr="00B05B7D">
        <w:rPr>
          <w:b/>
          <w:u w:val="single"/>
        </w:rPr>
        <w:t xml:space="preserve"> going beyond it no doubt would entail nothing less momentous than yet another revolution</w:t>
      </w:r>
      <w:r w:rsidRPr="00B05B7D">
        <w:rPr>
          <w:sz w:val="16"/>
        </w:rPr>
        <w:t>.78</w:t>
      </w:r>
    </w:p>
    <w:p w14:paraId="37429384" w14:textId="77777777" w:rsidR="009B7F46" w:rsidRPr="00B05B7D" w:rsidRDefault="009B7F46" w:rsidP="009B7F46">
      <w:pPr>
        <w:pStyle w:val="Heading4"/>
        <w:rPr>
          <w:rFonts w:cs="Calibri"/>
        </w:rPr>
      </w:pPr>
      <w:r w:rsidRPr="00B05B7D">
        <w:rPr>
          <w:rFonts w:cs="Calibri"/>
        </w:rPr>
        <w:t xml:space="preserve">The 1AC and any perm forecloses the possibility of radical questioning about the ethicality of civil society by structurally adjusting the black body through the “political action” that ceases to be “inclusive” – the </w:t>
      </w:r>
      <w:proofErr w:type="spellStart"/>
      <w:r w:rsidRPr="00B05B7D">
        <w:rPr>
          <w:rFonts w:cs="Calibri"/>
        </w:rPr>
        <w:t>aff’s</w:t>
      </w:r>
      <w:proofErr w:type="spellEnd"/>
      <w:r w:rsidRPr="00B05B7D">
        <w:rPr>
          <w:rFonts w:cs="Calibri"/>
        </w:rPr>
        <w:t xml:space="preserve"> starting point places the black body upon a psychologically traumatic, dielectric state of abandonment that forecloses black liberation – if we win that their scholarship produces this structural violence that is an independent reason to vote negative</w:t>
      </w:r>
    </w:p>
    <w:p w14:paraId="10220E7D" w14:textId="77777777" w:rsidR="009B7F46" w:rsidRPr="00B05B7D" w:rsidRDefault="009B7F46" w:rsidP="009B7F46">
      <w:pPr>
        <w:jc w:val="both"/>
        <w:rPr>
          <w:b/>
          <w:sz w:val="16"/>
        </w:rPr>
      </w:pPr>
      <w:proofErr w:type="spellStart"/>
      <w:r w:rsidRPr="00B05B7D">
        <w:rPr>
          <w:b/>
          <w:u w:val="single"/>
        </w:rPr>
        <w:t>Wilderson</w:t>
      </w:r>
      <w:proofErr w:type="spellEnd"/>
      <w:r w:rsidRPr="00B05B7D">
        <w:rPr>
          <w:b/>
          <w:u w:val="single"/>
        </w:rPr>
        <w:t xml:space="preserve"> ‘10</w:t>
      </w:r>
      <w:r w:rsidRPr="00B05B7D">
        <w:t xml:space="preserve"> (Frank B </w:t>
      </w:r>
      <w:proofErr w:type="spellStart"/>
      <w:r w:rsidRPr="00B05B7D">
        <w:t>Wilderson</w:t>
      </w:r>
      <w:proofErr w:type="spellEnd"/>
      <w:r w:rsidRPr="00B05B7D">
        <w:t xml:space="preserve"> III- Professor at UC </w:t>
      </w:r>
      <w:proofErr w:type="spellStart"/>
      <w:r w:rsidRPr="00B05B7D">
        <w:t>irvine</w:t>
      </w:r>
      <w:proofErr w:type="spellEnd"/>
      <w:r w:rsidRPr="00B05B7D">
        <w:t xml:space="preserve">- Red, White and Black- p. </w:t>
      </w:r>
      <w:r w:rsidRPr="00B05B7D">
        <w:rPr>
          <w:sz w:val="16"/>
        </w:rPr>
        <w:t> </w:t>
      </w:r>
      <w:r w:rsidRPr="00B05B7D">
        <w:rPr>
          <w:b/>
          <w:sz w:val="16"/>
        </w:rPr>
        <w:t xml:space="preserve">8-10) </w:t>
      </w:r>
    </w:p>
    <w:p w14:paraId="05929B98" w14:textId="77777777" w:rsidR="009B7F46" w:rsidRPr="00B05B7D" w:rsidRDefault="009B7F46" w:rsidP="009B7F46">
      <w:pPr>
        <w:pStyle w:val="Cards"/>
        <w:jc w:val="both"/>
        <w:rPr>
          <w:rFonts w:ascii="Calibri" w:hAnsi="Calibri" w:cs="Calibri"/>
          <w:sz w:val="12"/>
        </w:rPr>
      </w:pPr>
      <w:r w:rsidRPr="00B05B7D">
        <w:rPr>
          <w:rFonts w:ascii="Calibri" w:hAnsi="Calibri" w:cs="Calibri"/>
          <w:sz w:val="12"/>
        </w:rPr>
        <w:t xml:space="preserve">I have little interest in assailing political conservatives. Nor is my </w:t>
      </w:r>
      <w:proofErr w:type="spellStart"/>
      <w:r w:rsidRPr="00B05B7D">
        <w:rPr>
          <w:rFonts w:ascii="Calibri" w:hAnsi="Calibri" w:cs="Calibri"/>
          <w:sz w:val="12"/>
        </w:rPr>
        <w:t>ar</w:t>
      </w:r>
      <w:proofErr w:type="spellEnd"/>
      <w:r w:rsidRPr="00B05B7D">
        <w:rPr>
          <w:rFonts w:ascii="Calibri" w:hAnsi="Calibri" w:cs="Calibri"/>
          <w:sz w:val="12"/>
        </w:rPr>
        <w:t xml:space="preserve">- </w:t>
      </w:r>
      <w:proofErr w:type="spellStart"/>
      <w:r w:rsidRPr="00B05B7D">
        <w:rPr>
          <w:rFonts w:ascii="Calibri" w:hAnsi="Calibri" w:cs="Calibri"/>
          <w:sz w:val="12"/>
        </w:rPr>
        <w:t>gument</w:t>
      </w:r>
      <w:proofErr w:type="spellEnd"/>
      <w:r w:rsidRPr="00B05B7D">
        <w:rPr>
          <w:rFonts w:ascii="Calibri" w:hAnsi="Calibri" w:cs="Calibri"/>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B05B7D">
        <w:rPr>
          <w:rFonts w:ascii="Calibri" w:hAnsi="Calibri" w:cs="Calibri"/>
          <w:sz w:val="12"/>
          <w:shd w:val="clear" w:color="auto" w:fill="FFFF00"/>
        </w:rPr>
        <w:t>.</w:t>
      </w:r>
      <w:r w:rsidRPr="00B05B7D">
        <w:rPr>
          <w:rStyle w:val="DebateUnderline"/>
          <w:rFonts w:ascii="Calibri" w:hAnsi="Calibri" w:cs="Calibri"/>
        </w:rPr>
        <w:t xml:space="preserve"> </w:t>
      </w:r>
      <w:r w:rsidRPr="00B05B7D">
        <w:rPr>
          <w:rStyle w:val="StyleUnderline"/>
          <w:rFonts w:ascii="Calibri" w:hAnsi="Calibri" w:cs="Calibri"/>
          <w:highlight w:val="green"/>
        </w:rPr>
        <w:t>If the position of the Black is,</w:t>
      </w:r>
      <w:r w:rsidRPr="00B05B7D">
        <w:rPr>
          <w:rStyle w:val="StyleUnderline"/>
          <w:rFonts w:ascii="Calibri" w:hAnsi="Calibri" w:cs="Calibri"/>
        </w:rPr>
        <w:t xml:space="preserve"> </w:t>
      </w:r>
      <w:r w:rsidRPr="00B05B7D">
        <w:rPr>
          <w:rFonts w:ascii="Calibri" w:hAnsi="Calibri" w:cs="Calibri"/>
          <w:sz w:val="12"/>
        </w:rPr>
        <w:t xml:space="preserve">as I argue, </w:t>
      </w:r>
      <w:r w:rsidRPr="00B05B7D">
        <w:rPr>
          <w:rStyle w:val="StyleUnderline"/>
          <w:rFonts w:ascii="Calibri" w:hAnsi="Calibri" w:cs="Calibri"/>
          <w:highlight w:val="green"/>
        </w:rPr>
        <w:t>a paradigmatic impossibility in the</w:t>
      </w:r>
      <w:r w:rsidRPr="00B05B7D">
        <w:rPr>
          <w:rStyle w:val="StyleUnderline"/>
          <w:rFonts w:ascii="Calibri" w:hAnsi="Calibri" w:cs="Calibri"/>
        </w:rPr>
        <w:t xml:space="preserve"> </w:t>
      </w:r>
      <w:r w:rsidRPr="00B05B7D">
        <w:rPr>
          <w:rFonts w:ascii="Calibri" w:hAnsi="Calibri" w:cs="Calibri"/>
          <w:sz w:val="12"/>
        </w:rPr>
        <w:t xml:space="preserve">Western Hemisphere, indeed, in the </w:t>
      </w:r>
      <w:r w:rsidRPr="00B05B7D">
        <w:rPr>
          <w:rStyle w:val="StyleUnderline"/>
          <w:rFonts w:ascii="Calibri" w:hAnsi="Calibri" w:cs="Calibri"/>
          <w:highlight w:val="green"/>
        </w:rPr>
        <w:t>world</w:t>
      </w:r>
      <w:r w:rsidRPr="00B05B7D">
        <w:rPr>
          <w:rStyle w:val="StyleUnderline"/>
          <w:rFonts w:ascii="Calibri" w:hAnsi="Calibri" w:cs="Calibri"/>
        </w:rPr>
        <w:t>,</w:t>
      </w:r>
      <w:r w:rsidRPr="00B05B7D">
        <w:rPr>
          <w:rFonts w:ascii="Calibri" w:hAnsi="Calibri" w:cs="Calibri"/>
          <w:sz w:val="12"/>
        </w:rPr>
        <w:t xml:space="preserve"> in other words, </w:t>
      </w:r>
      <w:r w:rsidRPr="00B05B7D">
        <w:rPr>
          <w:rStyle w:val="StyleUnderline"/>
          <w:rFonts w:ascii="Calibri" w:hAnsi="Calibri" w:cs="Calibri"/>
        </w:rPr>
        <w:t xml:space="preserve">if a Black is the very antithesis of a Human subject, </w:t>
      </w:r>
      <w:r w:rsidRPr="00B05B7D">
        <w:rPr>
          <w:rFonts w:ascii="Calibri" w:hAnsi="Calibri" w:cs="Calibri"/>
          <w:sz w:val="12"/>
        </w:rPr>
        <w:t xml:space="preserve">as imagined by Marxism and </w:t>
      </w:r>
      <w:proofErr w:type="spellStart"/>
      <w:r w:rsidRPr="00B05B7D">
        <w:rPr>
          <w:rFonts w:ascii="Calibri" w:hAnsi="Calibri" w:cs="Calibri"/>
          <w:sz w:val="12"/>
        </w:rPr>
        <w:t>psy</w:t>
      </w:r>
      <w:proofErr w:type="spellEnd"/>
      <w:r w:rsidRPr="00B05B7D">
        <w:rPr>
          <w:rFonts w:ascii="Calibri" w:hAnsi="Calibri" w:cs="Calibri"/>
          <w:sz w:val="12"/>
        </w:rPr>
        <w:t xml:space="preserve">- </w:t>
      </w:r>
      <w:proofErr w:type="spellStart"/>
      <w:r w:rsidRPr="00B05B7D">
        <w:rPr>
          <w:rFonts w:ascii="Calibri" w:hAnsi="Calibri" w:cs="Calibri"/>
          <w:sz w:val="12"/>
        </w:rPr>
        <w:t>choanalysis</w:t>
      </w:r>
      <w:proofErr w:type="spellEnd"/>
      <w:r w:rsidRPr="00B05B7D">
        <w:rPr>
          <w:rFonts w:ascii="Calibri" w:hAnsi="Calibri" w:cs="Calibri"/>
          <w:sz w:val="12"/>
        </w:rPr>
        <w:t xml:space="preserve">, </w:t>
      </w:r>
      <w:r w:rsidRPr="00B05B7D">
        <w:rPr>
          <w:rStyle w:val="StyleUnderline"/>
          <w:rFonts w:ascii="Calibri" w:hAnsi="Calibri" w:cs="Calibri"/>
          <w:highlight w:val="green"/>
        </w:rPr>
        <w:t>then</w:t>
      </w:r>
      <w:r w:rsidRPr="00B05B7D">
        <w:rPr>
          <w:rStyle w:val="StyleUnderline"/>
          <w:rFonts w:ascii="Calibri" w:hAnsi="Calibri" w:cs="Calibri"/>
        </w:rPr>
        <w:t xml:space="preserve"> his or her paradigmatic exile is not simply a function of repressive practices on the part of institutions</w:t>
      </w:r>
      <w:r w:rsidRPr="00B05B7D">
        <w:rPr>
          <w:rFonts w:ascii="Calibri" w:hAnsi="Calibri" w:cs="Calibri"/>
          <w:sz w:val="12"/>
        </w:rPr>
        <w:t xml:space="preserve"> (as political science and sociology would have it).</w:t>
      </w:r>
      <w:r w:rsidRPr="00B05B7D">
        <w:rPr>
          <w:rStyle w:val="DebateUnderline"/>
          <w:rFonts w:ascii="Calibri" w:hAnsi="Calibri" w:cs="Calibri"/>
        </w:rPr>
        <w:t xml:space="preserve"> </w:t>
      </w:r>
      <w:r w:rsidRPr="00B05B7D">
        <w:rPr>
          <w:rStyle w:val="StyleUnderline"/>
          <w:rFonts w:ascii="Calibri" w:hAnsi="Calibri" w:cs="Calibri"/>
          <w:highlight w:val="green"/>
        </w:rPr>
        <w:t>This banishment from the Human</w:t>
      </w:r>
      <w:r w:rsidRPr="00B05B7D">
        <w:rPr>
          <w:rStyle w:val="StyleUnderline"/>
          <w:rFonts w:ascii="Calibri" w:hAnsi="Calibri" w:cs="Calibri"/>
        </w:rPr>
        <w:t xml:space="preserve"> fold </w:t>
      </w:r>
      <w:r w:rsidRPr="00B05B7D">
        <w:rPr>
          <w:rStyle w:val="StyleUnderline"/>
          <w:rFonts w:ascii="Calibri" w:hAnsi="Calibri" w:cs="Calibri"/>
          <w:highlight w:val="green"/>
        </w:rPr>
        <w:t>is</w:t>
      </w:r>
      <w:r w:rsidRPr="00B05B7D">
        <w:rPr>
          <w:rStyle w:val="StyleUnderline"/>
          <w:rFonts w:ascii="Calibri" w:hAnsi="Calibri" w:cs="Calibri"/>
        </w:rPr>
        <w:t xml:space="preserve"> to be </w:t>
      </w:r>
      <w:r w:rsidRPr="00B05B7D">
        <w:rPr>
          <w:rStyle w:val="StyleUnderline"/>
          <w:rFonts w:ascii="Calibri" w:hAnsi="Calibri" w:cs="Calibri"/>
          <w:highlight w:val="green"/>
        </w:rPr>
        <w:t>found</w:t>
      </w:r>
      <w:r w:rsidRPr="00B05B7D">
        <w:rPr>
          <w:rStyle w:val="StyleUnderline"/>
          <w:rFonts w:ascii="Calibri" w:hAnsi="Calibri" w:cs="Calibri"/>
        </w:rPr>
        <w:t xml:space="preserve"> most profoundly </w:t>
      </w:r>
      <w:r w:rsidRPr="00B05B7D">
        <w:rPr>
          <w:rStyle w:val="StyleUnderline"/>
          <w:rFonts w:ascii="Calibri" w:hAnsi="Calibri" w:cs="Calibri"/>
          <w:highlight w:val="green"/>
        </w:rPr>
        <w:t>in the emancipatory meditations of Black people's staunchest "allies</w:t>
      </w:r>
      <w:r w:rsidRPr="00B05B7D">
        <w:rPr>
          <w:rFonts w:ascii="Calibri" w:hAnsi="Calibri" w:cs="Calibri"/>
          <w:sz w:val="12"/>
        </w:rPr>
        <w:t xml:space="preserve">," and in some of the most "radical" films. </w:t>
      </w:r>
      <w:r w:rsidRPr="00B05B7D">
        <w:rPr>
          <w:rStyle w:val="StyleUnderline"/>
          <w:rFonts w:ascii="Calibri" w:hAnsi="Calibri" w:cs="Calibri"/>
          <w:highlight w:val="green"/>
        </w:rPr>
        <w:t>Here</w:t>
      </w:r>
      <w:r w:rsidRPr="00B05B7D">
        <w:rPr>
          <w:rStyle w:val="StyleUnderline"/>
          <w:rFonts w:ascii="Calibri" w:hAnsi="Calibri" w:cs="Calibri"/>
        </w:rPr>
        <w:t>—</w:t>
      </w:r>
      <w:r w:rsidRPr="00B05B7D">
        <w:rPr>
          <w:rStyle w:val="StyleUnderline"/>
          <w:rFonts w:ascii="Calibri" w:hAnsi="Calibri" w:cs="Calibri"/>
          <w:highlight w:val="green"/>
        </w:rPr>
        <w:t>not in restrictive policy, unjust legislation</w:t>
      </w:r>
      <w:r w:rsidRPr="00B05B7D">
        <w:rPr>
          <w:rStyle w:val="StyleUnderline"/>
          <w:rFonts w:ascii="Calibri" w:hAnsi="Calibri" w:cs="Calibri"/>
        </w:rPr>
        <w:t xml:space="preserve">, police brutality, </w:t>
      </w:r>
      <w:r w:rsidRPr="00B05B7D">
        <w:rPr>
          <w:rStyle w:val="StyleUnderline"/>
          <w:rFonts w:ascii="Calibri" w:hAnsi="Calibri" w:cs="Calibri"/>
          <w:highlight w:val="green"/>
        </w:rPr>
        <w:t>or conservative scholarship—is where the Settler/Master's sinews are most resilient.</w:t>
      </w:r>
      <w:r w:rsidRPr="00B05B7D">
        <w:rPr>
          <w:rStyle w:val="StyleUnderline"/>
          <w:rFonts w:ascii="Calibri" w:hAnsi="Calibri" w:cs="Calibri"/>
        </w:rPr>
        <w:t xml:space="preserve"> </w:t>
      </w:r>
      <w:r w:rsidRPr="00B05B7D">
        <w:rPr>
          <w:rFonts w:ascii="Calibri" w:hAnsi="Calibri" w:cs="Calibri"/>
          <w:sz w:val="12"/>
        </w:rPr>
        <w:t xml:space="preserve">The polemic animating this research stems from (1) my reading of Native and Black American meta-commentaries on Indian and Black subject positions written over the past twenty-three years and </w:t>
      </w:r>
      <w:proofErr w:type="gramStart"/>
      <w:r w:rsidRPr="00B05B7D">
        <w:rPr>
          <w:rFonts w:ascii="Calibri" w:hAnsi="Calibri" w:cs="Calibri"/>
          <w:sz w:val="12"/>
        </w:rPr>
        <w:t>( 2</w:t>
      </w:r>
      <w:proofErr w:type="gramEnd"/>
      <w:r w:rsidRPr="00B05B7D">
        <w:rPr>
          <w:rFonts w:ascii="Calibri" w:hAnsi="Calibri" w:cs="Calibri"/>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w:t>
      </w:r>
      <w:proofErr w:type="gramStart"/>
      <w:r w:rsidRPr="00B05B7D">
        <w:rPr>
          <w:rFonts w:ascii="Calibri" w:hAnsi="Calibri" w:cs="Calibri"/>
          <w:sz w:val="12"/>
        </w:rPr>
        <w:t>Red</w:t>
      </w:r>
      <w:proofErr w:type="gramEnd"/>
      <w:r w:rsidRPr="00B05B7D">
        <w:rPr>
          <w:rFonts w:ascii="Calibri" w:hAnsi="Calibri" w:cs="Calibri"/>
          <w:sz w:val="12"/>
        </w:rPr>
        <w:t xml:space="preserve"> positionality (by theorists such as Leslie Silko, Ward Churchill, </w:t>
      </w:r>
      <w:proofErr w:type="spellStart"/>
      <w:r w:rsidRPr="00B05B7D">
        <w:rPr>
          <w:rFonts w:ascii="Calibri" w:hAnsi="Calibri" w:cs="Calibri"/>
          <w:sz w:val="12"/>
        </w:rPr>
        <w:t>Taiaiake</w:t>
      </w:r>
      <w:proofErr w:type="spellEnd"/>
      <w:r w:rsidRPr="00B05B7D">
        <w:rPr>
          <w:rFonts w:ascii="Calibri" w:hAnsi="Calibri" w:cs="Calibri"/>
          <w:sz w:val="12"/>
        </w:rPr>
        <w:t xml:space="preserve"> Alfred, Vine Deloria Jr., and </w:t>
      </w:r>
      <w:proofErr w:type="spellStart"/>
      <w:r w:rsidRPr="00B05B7D">
        <w:rPr>
          <w:rFonts w:ascii="Calibri" w:hAnsi="Calibri" w:cs="Calibri"/>
          <w:sz w:val="12"/>
        </w:rPr>
        <w:t>Haunani</w:t>
      </w:r>
      <w:proofErr w:type="spellEnd"/>
      <w:r w:rsidRPr="00B05B7D">
        <w:rPr>
          <w:rFonts w:ascii="Calibri" w:hAnsi="Calibri" w:cs="Calibri"/>
          <w:sz w:val="12"/>
        </w:rPr>
        <w:t xml:space="preserve">-Kay Trask) and the meta-commentaries </w:t>
      </w:r>
      <w:r w:rsidRPr="00B05B7D">
        <w:rPr>
          <w:rFonts w:ascii="Calibri" w:hAnsi="Calibri" w:cs="Calibri"/>
          <w:sz w:val="12"/>
        </w:rPr>
        <w:lastRenderedPageBreak/>
        <w:t xml:space="preserve">on Black positionality (by theorists such as David Marriott, </w:t>
      </w:r>
      <w:proofErr w:type="spellStart"/>
      <w:r w:rsidRPr="00B05B7D">
        <w:rPr>
          <w:rFonts w:ascii="Calibri" w:hAnsi="Calibri" w:cs="Calibri"/>
          <w:sz w:val="12"/>
        </w:rPr>
        <w:t>Saidiya</w:t>
      </w:r>
      <w:proofErr w:type="spellEnd"/>
      <w:r w:rsidRPr="00B05B7D">
        <w:rPr>
          <w:rFonts w:ascii="Calibri" w:hAnsi="Calibri" w:cs="Calibri"/>
          <w:sz w:val="12"/>
        </w:rPr>
        <w:t xml:space="preserve"> Hartman, Ronald Judy, Hortense Spillers, Orlando Patterson, and Achille </w:t>
      </w:r>
      <w:proofErr w:type="spellStart"/>
      <w:r w:rsidRPr="00B05B7D">
        <w:rPr>
          <w:rFonts w:ascii="Calibri" w:hAnsi="Calibri" w:cs="Calibri"/>
          <w:sz w:val="12"/>
        </w:rPr>
        <w:t>Mbembe</w:t>
      </w:r>
      <w:proofErr w:type="spellEnd"/>
      <w:r w:rsidRPr="00B05B7D">
        <w:rPr>
          <w:rFonts w:ascii="Calibri" w:hAnsi="Calibri" w:cs="Calibri"/>
          <w:sz w:val="12"/>
        </w:rPr>
        <w:t xml:space="preserve">) </w:t>
      </w:r>
      <w:r w:rsidRPr="00B05B7D">
        <w:rPr>
          <w:rStyle w:val="DebateUnderline"/>
          <w:rFonts w:ascii="Calibri" w:hAnsi="Calibri" w:cs="Calibri"/>
          <w:sz w:val="16"/>
        </w:rPr>
        <w:t>against the deluge of multicultural positivity</w:t>
      </w:r>
      <w:r w:rsidRPr="00B05B7D">
        <w:rPr>
          <w:rFonts w:ascii="Calibri" w:hAnsi="Calibri" w:cs="Calibri"/>
          <w:sz w:val="12"/>
        </w:rPr>
        <w:t xml:space="preserve"> is overwhelming. One suddenly realizes that, though the semantic field on which </w:t>
      </w:r>
      <w:proofErr w:type="spellStart"/>
      <w:r w:rsidRPr="00B05B7D">
        <w:rPr>
          <w:rFonts w:ascii="Calibri" w:hAnsi="Calibri" w:cs="Calibri"/>
          <w:sz w:val="12"/>
        </w:rPr>
        <w:t>subjec</w:t>
      </w:r>
      <w:proofErr w:type="spellEnd"/>
      <w:r w:rsidRPr="00B05B7D">
        <w:rPr>
          <w:rFonts w:ascii="Calibri" w:hAnsi="Calibri" w:cs="Calibri"/>
          <w:sz w:val="12"/>
        </w:rPr>
        <w:t xml:space="preserve">- </w:t>
      </w:r>
      <w:proofErr w:type="spellStart"/>
      <w:r w:rsidRPr="00B05B7D">
        <w:rPr>
          <w:rFonts w:ascii="Calibri" w:hAnsi="Calibri" w:cs="Calibri"/>
          <w:sz w:val="12"/>
        </w:rPr>
        <w:t>tivity</w:t>
      </w:r>
      <w:proofErr w:type="spellEnd"/>
      <w:r w:rsidRPr="00B05B7D">
        <w:rPr>
          <w:rFonts w:ascii="Calibri" w:hAnsi="Calibri" w:cs="Calibri"/>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B05B7D">
        <w:rPr>
          <w:rFonts w:ascii="Calibri" w:hAnsi="Calibri" w:cs="Calibri"/>
          <w:sz w:val="12"/>
        </w:rPr>
        <w:t>( C</w:t>
      </w:r>
      <w:proofErr w:type="gramEnd"/>
      <w:r w:rsidRPr="00B05B7D">
        <w:rPr>
          <w:rFonts w:ascii="Calibri" w:hAnsi="Calibri" w:cs="Calibri"/>
          <w:sz w:val="12"/>
        </w:rPr>
        <w:t xml:space="preserve"> O I N T E L P R O ) . On the </w:t>
      </w:r>
      <w:proofErr w:type="spellStart"/>
      <w:r w:rsidRPr="00B05B7D">
        <w:rPr>
          <w:rFonts w:ascii="Calibri" w:hAnsi="Calibri" w:cs="Calibri"/>
          <w:sz w:val="12"/>
        </w:rPr>
        <w:t>seman</w:t>
      </w:r>
      <w:proofErr w:type="spellEnd"/>
      <w:r w:rsidRPr="00B05B7D">
        <w:rPr>
          <w:rFonts w:ascii="Calibri" w:hAnsi="Calibri" w:cs="Calibri"/>
          <w:sz w:val="12"/>
        </w:rPr>
        <w:t xml:space="preserve">- tic field on which the new protocols are possible, </w:t>
      </w:r>
      <w:proofErr w:type="spellStart"/>
      <w:r w:rsidRPr="00B05B7D">
        <w:rPr>
          <w:rFonts w:ascii="Calibri" w:hAnsi="Calibri" w:cs="Calibri"/>
          <w:sz w:val="12"/>
        </w:rPr>
        <w:t>Indigenism</w:t>
      </w:r>
      <w:proofErr w:type="spellEnd"/>
      <w:r w:rsidRPr="00B05B7D">
        <w:rPr>
          <w:rFonts w:ascii="Calibri" w:hAnsi="Calibri" w:cs="Calibri"/>
          <w:sz w:val="12"/>
        </w:rPr>
        <w:t xml:space="preserve"> can indeed </w:t>
      </w:r>
      <w:proofErr w:type="spellStart"/>
      <w:r w:rsidRPr="00B05B7D">
        <w:rPr>
          <w:rFonts w:ascii="Calibri" w:hAnsi="Calibri" w:cs="Calibri"/>
          <w:sz w:val="12"/>
        </w:rPr>
        <w:t>lO</w:t>
      </w:r>
      <w:proofErr w:type="spellEnd"/>
      <w:r w:rsidRPr="00B05B7D">
        <w:rPr>
          <w:rFonts w:ascii="Calibri" w:hAnsi="Calibri" w:cs="Calibri"/>
          <w:sz w:val="12"/>
        </w:rPr>
        <w:t xml:space="preserve"> become partially legible through a </w:t>
      </w:r>
      <w:proofErr w:type="spellStart"/>
      <w:r w:rsidRPr="00B05B7D">
        <w:rPr>
          <w:rFonts w:ascii="Calibri" w:hAnsi="Calibri" w:cs="Calibri"/>
          <w:sz w:val="12"/>
        </w:rPr>
        <w:t>programmatics</w:t>
      </w:r>
      <w:proofErr w:type="spellEnd"/>
      <w:r w:rsidRPr="00B05B7D">
        <w:rPr>
          <w:rFonts w:ascii="Calibri" w:hAnsi="Calibri" w:cs="Calibri"/>
          <w:sz w:val="12"/>
        </w:rPr>
        <w:t xml:space="preserve"> of structural adjust- </w:t>
      </w:r>
      <w:proofErr w:type="spellStart"/>
      <w:r w:rsidRPr="00B05B7D">
        <w:rPr>
          <w:rFonts w:ascii="Calibri" w:hAnsi="Calibri" w:cs="Calibri"/>
          <w:sz w:val="12"/>
        </w:rPr>
        <w:t>ment</w:t>
      </w:r>
      <w:proofErr w:type="spellEnd"/>
      <w:r w:rsidRPr="00B05B7D">
        <w:rPr>
          <w:rFonts w:ascii="Calibri" w:hAnsi="Calibri" w:cs="Calibri"/>
          <w:sz w:val="12"/>
        </w:rPr>
        <w:t xml:space="preserve"> (as fits our globalized era). In other words, for the Indians' subject position to be legible, their positive registers of lost or threatened cultural identity must be foregrounded, when </w:t>
      </w:r>
      <w:proofErr w:type="gramStart"/>
      <w:r w:rsidRPr="00B05B7D">
        <w:rPr>
          <w:rFonts w:ascii="Calibri" w:hAnsi="Calibri" w:cs="Calibri"/>
          <w:sz w:val="12"/>
        </w:rPr>
        <w:t>in point of fact</w:t>
      </w:r>
      <w:proofErr w:type="gramEnd"/>
      <w:r w:rsidRPr="00B05B7D">
        <w:rPr>
          <w:rFonts w:ascii="Calibri" w:hAnsi="Calibri" w:cs="Calibri"/>
          <w:sz w:val="12"/>
        </w:rPr>
        <w:t xml:space="preserve">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B05B7D">
        <w:rPr>
          <w:rStyle w:val="StyleUnderline"/>
          <w:rFonts w:ascii="Calibri" w:hAnsi="Calibri" w:cs="Calibri"/>
        </w:rPr>
        <w:t xml:space="preserve">some might ask why, after claims </w:t>
      </w:r>
      <w:proofErr w:type="spellStart"/>
      <w:r w:rsidRPr="00B05B7D">
        <w:rPr>
          <w:rStyle w:val="StyleUnderline"/>
          <w:rFonts w:ascii="Calibri" w:hAnsi="Calibri" w:cs="Calibri"/>
        </w:rPr>
        <w:t>suc</w:t>
      </w:r>
      <w:proofErr w:type="spellEnd"/>
      <w:r w:rsidRPr="00B05B7D">
        <w:rPr>
          <w:rStyle w:val="StyleUnderline"/>
          <w:rFonts w:ascii="Calibri" w:hAnsi="Calibri" w:cs="Calibri"/>
        </w:rPr>
        <w:t xml:space="preserve">- </w:t>
      </w:r>
      <w:proofErr w:type="spellStart"/>
      <w:r w:rsidRPr="00B05B7D">
        <w:rPr>
          <w:rStyle w:val="StyleUnderline"/>
          <w:rFonts w:ascii="Calibri" w:hAnsi="Calibri" w:cs="Calibri"/>
        </w:rPr>
        <w:t>cessfully</w:t>
      </w:r>
      <w:proofErr w:type="spellEnd"/>
      <w:r w:rsidRPr="00B05B7D">
        <w:rPr>
          <w:rStyle w:val="StyleUnderline"/>
          <w:rFonts w:ascii="Calibri" w:hAnsi="Calibri" w:cs="Calibri"/>
        </w:rPr>
        <w:t xml:space="preserve"> made on the state by the Civil Rights Movement, do I insist on positing an operational analytic for cinema, film studies, and political theory that appears to be a dichotomous and essentialist pairing of Masters and Slaves?</w:t>
      </w:r>
      <w:r w:rsidRPr="00B05B7D">
        <w:rPr>
          <w:rFonts w:ascii="Calibri" w:hAnsi="Calibri" w:cs="Calibri"/>
          <w:sz w:val="12"/>
        </w:rPr>
        <w:t xml:space="preserve"> In other words, why should we think of today's Blacks in the United States as Slaves and everyone else (</w:t>
      </w:r>
      <w:proofErr w:type="gramStart"/>
      <w:r w:rsidRPr="00B05B7D">
        <w:rPr>
          <w:rFonts w:ascii="Calibri" w:hAnsi="Calibri" w:cs="Calibri"/>
          <w:sz w:val="12"/>
        </w:rPr>
        <w:t>with the exception of</w:t>
      </w:r>
      <w:proofErr w:type="gramEnd"/>
      <w:r w:rsidRPr="00B05B7D">
        <w:rPr>
          <w:rFonts w:ascii="Calibri" w:hAnsi="Calibri" w:cs="Calibri"/>
          <w:sz w:val="12"/>
        </w:rPr>
        <w:t xml:space="preserve"> Indians) as Masters?</w:t>
      </w:r>
      <w:r w:rsidRPr="00B05B7D">
        <w:rPr>
          <w:rStyle w:val="StyleUnderline"/>
          <w:rFonts w:ascii="Calibri" w:hAnsi="Calibri" w:cs="Calibri"/>
        </w:rPr>
        <w:t xml:space="preserve"> One could answer these questions by </w:t>
      </w:r>
      <w:proofErr w:type="spellStart"/>
      <w:r w:rsidRPr="00B05B7D">
        <w:rPr>
          <w:rStyle w:val="StyleUnderline"/>
          <w:rFonts w:ascii="Calibri" w:hAnsi="Calibri" w:cs="Calibri"/>
        </w:rPr>
        <w:t>demonstrat</w:t>
      </w:r>
      <w:proofErr w:type="spellEnd"/>
      <w:r w:rsidRPr="00B05B7D">
        <w:rPr>
          <w:rStyle w:val="StyleUnderline"/>
          <w:rFonts w:ascii="Calibri" w:hAnsi="Calibri" w:cs="Calibri"/>
        </w:rPr>
        <w:t xml:space="preserve">- </w:t>
      </w:r>
      <w:proofErr w:type="spellStart"/>
      <w:r w:rsidRPr="00B05B7D">
        <w:rPr>
          <w:rStyle w:val="StyleUnderline"/>
          <w:rFonts w:ascii="Calibri" w:hAnsi="Calibri" w:cs="Calibri"/>
        </w:rPr>
        <w:t>ing</w:t>
      </w:r>
      <w:proofErr w:type="spellEnd"/>
      <w:r w:rsidRPr="00B05B7D">
        <w:rPr>
          <w:rStyle w:val="StyleUnderline"/>
          <w:rFonts w:ascii="Calibri" w:hAnsi="Calibri" w:cs="Calibri"/>
        </w:rPr>
        <w:t xml:space="preserve"> how nothing remotely approaching claims successfully made on the state has come to pass.</w:t>
      </w:r>
      <w:r w:rsidRPr="00B05B7D">
        <w:rPr>
          <w:rFonts w:ascii="Calibri" w:hAnsi="Calibri" w:cs="Calibri"/>
          <w:sz w:val="12"/>
        </w:rPr>
        <w:t xml:space="preserve"> In other words, the election of a Black president aside, police brutality, </w:t>
      </w:r>
      <w:r w:rsidRPr="00B05B7D">
        <w:rPr>
          <w:rStyle w:val="StyleUnderline"/>
          <w:rFonts w:ascii="Calibri" w:hAnsi="Calibri" w:cs="Calibri"/>
        </w:rPr>
        <w:t>mass incarceration</w:t>
      </w:r>
      <w:r w:rsidRPr="00B05B7D">
        <w:rPr>
          <w:rFonts w:ascii="Calibri" w:hAnsi="Calibri" w:cs="Calibri"/>
          <w:sz w:val="12"/>
        </w:rPr>
        <w:t xml:space="preserve">, segregated </w:t>
      </w:r>
      <w:r w:rsidRPr="00B05B7D">
        <w:rPr>
          <w:rStyle w:val="StyleUnderline"/>
          <w:rFonts w:ascii="Calibri" w:hAnsi="Calibri" w:cs="Calibri"/>
        </w:rPr>
        <w:t>and substandard schools and housing, astronomical rates of H I V</w:t>
      </w:r>
      <w:r w:rsidRPr="00B05B7D">
        <w:rPr>
          <w:rFonts w:ascii="Calibri" w:hAnsi="Calibri" w:cs="Calibri"/>
          <w:sz w:val="12"/>
        </w:rPr>
        <w:t xml:space="preserve"> infection, and the threat of being turned away </w:t>
      </w:r>
      <w:proofErr w:type="spellStart"/>
      <w:r w:rsidRPr="00B05B7D">
        <w:rPr>
          <w:rFonts w:ascii="Calibri" w:hAnsi="Calibri" w:cs="Calibri"/>
          <w:sz w:val="12"/>
        </w:rPr>
        <w:t>en</w:t>
      </w:r>
      <w:proofErr w:type="spellEnd"/>
      <w:r w:rsidRPr="00B05B7D">
        <w:rPr>
          <w:rFonts w:ascii="Calibri" w:hAnsi="Calibri" w:cs="Calibri"/>
          <w:sz w:val="12"/>
        </w:rPr>
        <w:t xml:space="preserve"> masse at the polls still </w:t>
      </w:r>
      <w:r w:rsidRPr="00B05B7D">
        <w:rPr>
          <w:rStyle w:val="StyleUnderline"/>
          <w:rFonts w:ascii="Calibri" w:hAnsi="Calibri" w:cs="Calibri"/>
        </w:rPr>
        <w:t xml:space="preserve">constitute the lived </w:t>
      </w:r>
      <w:proofErr w:type="spellStart"/>
      <w:r w:rsidRPr="00B05B7D">
        <w:rPr>
          <w:rStyle w:val="StyleUnderline"/>
          <w:rFonts w:ascii="Calibri" w:hAnsi="Calibri" w:cs="Calibri"/>
        </w:rPr>
        <w:t>expe</w:t>
      </w:r>
      <w:proofErr w:type="spellEnd"/>
      <w:r w:rsidRPr="00B05B7D">
        <w:rPr>
          <w:rStyle w:val="StyleUnderline"/>
          <w:rFonts w:ascii="Calibri" w:hAnsi="Calibri" w:cs="Calibri"/>
        </w:rPr>
        <w:t xml:space="preserve">- </w:t>
      </w:r>
      <w:proofErr w:type="spellStart"/>
      <w:r w:rsidRPr="00B05B7D">
        <w:rPr>
          <w:rStyle w:val="StyleUnderline"/>
          <w:rFonts w:ascii="Calibri" w:hAnsi="Calibri" w:cs="Calibri"/>
        </w:rPr>
        <w:t>rience</w:t>
      </w:r>
      <w:proofErr w:type="spellEnd"/>
      <w:r w:rsidRPr="00B05B7D">
        <w:rPr>
          <w:rStyle w:val="StyleUnderline"/>
          <w:rFonts w:ascii="Calibri" w:hAnsi="Calibri" w:cs="Calibri"/>
        </w:rPr>
        <w:t xml:space="preserve"> of Black life. But such </w:t>
      </w:r>
      <w:r w:rsidRPr="00B05B7D">
        <w:rPr>
          <w:rStyle w:val="StyleUnderline"/>
          <w:rFonts w:ascii="Calibri" w:hAnsi="Calibri" w:cs="Calibri"/>
          <w:highlight w:val="green"/>
        </w:rPr>
        <w:t>empirically based rejoinders</w:t>
      </w:r>
      <w:r w:rsidRPr="00B05B7D">
        <w:rPr>
          <w:rStyle w:val="StyleUnderline"/>
          <w:rFonts w:ascii="Calibri" w:hAnsi="Calibri" w:cs="Calibri"/>
        </w:rPr>
        <w:t xml:space="preserve"> would </w:t>
      </w:r>
      <w:r w:rsidRPr="00B05B7D">
        <w:rPr>
          <w:rStyle w:val="StyleUnderline"/>
          <w:rFonts w:ascii="Calibri" w:hAnsi="Calibri" w:cs="Calibri"/>
          <w:highlight w:val="green"/>
        </w:rPr>
        <w:t>lead us in the wrong direction</w:t>
      </w:r>
      <w:r w:rsidRPr="00B05B7D">
        <w:rPr>
          <w:rStyle w:val="StyleUnderline"/>
          <w:rFonts w:ascii="Calibri" w:hAnsi="Calibri" w:cs="Calibri"/>
        </w:rPr>
        <w:t xml:space="preserve">; we would find ourselves on </w:t>
      </w:r>
      <w:r w:rsidRPr="00B05B7D">
        <w:rPr>
          <w:rStyle w:val="StyleUnderline"/>
          <w:rFonts w:ascii="Calibri" w:hAnsi="Calibri" w:cs="Calibri"/>
          <w:highlight w:val="green"/>
        </w:rPr>
        <w:t>"solid" ground</w:t>
      </w:r>
      <w:r w:rsidRPr="00B05B7D">
        <w:rPr>
          <w:rStyle w:val="StyleUnderline"/>
          <w:rFonts w:ascii="Calibri" w:hAnsi="Calibri" w:cs="Calibri"/>
        </w:rPr>
        <w:t xml:space="preserve">, which would only </w:t>
      </w:r>
      <w:r w:rsidRPr="00B05B7D">
        <w:rPr>
          <w:rStyle w:val="StyleUnderline"/>
          <w:rFonts w:ascii="Calibri" w:hAnsi="Calibri" w:cs="Calibri"/>
          <w:highlight w:val="green"/>
        </w:rPr>
        <w:t>mystify</w:t>
      </w:r>
      <w:r w:rsidRPr="00B05B7D">
        <w:rPr>
          <w:rStyle w:val="StyleUnderline"/>
          <w:rFonts w:ascii="Calibri" w:hAnsi="Calibri" w:cs="Calibri"/>
        </w:rPr>
        <w:t xml:space="preserve">, rather than clarify, </w:t>
      </w:r>
      <w:r w:rsidRPr="00B05B7D">
        <w:rPr>
          <w:rStyle w:val="StyleUnderline"/>
          <w:rFonts w:ascii="Calibri" w:hAnsi="Calibri" w:cs="Calibri"/>
          <w:highlight w:val="green"/>
        </w:rPr>
        <w:t>the question</w:t>
      </w:r>
      <w:r w:rsidRPr="00B05B7D">
        <w:rPr>
          <w:rStyle w:val="StyleUnderline"/>
          <w:rFonts w:ascii="Calibri" w:hAnsi="Calibri" w:cs="Calibri"/>
        </w:rPr>
        <w:t xml:space="preserve">. We would be </w:t>
      </w:r>
      <w:r w:rsidRPr="00B05B7D">
        <w:rPr>
          <w:rStyle w:val="StyleUnderline"/>
          <w:rFonts w:ascii="Calibri" w:hAnsi="Calibri" w:cs="Calibri"/>
          <w:highlight w:val="green"/>
        </w:rPr>
        <w:t>forced to appeal to "facts</w:t>
      </w:r>
      <w:r w:rsidRPr="00B05B7D">
        <w:rPr>
          <w:rStyle w:val="StyleUnderline"/>
          <w:rFonts w:ascii="Calibri" w:hAnsi="Calibri" w:cs="Calibri"/>
        </w:rPr>
        <w:t xml:space="preserve">," the "historical record," </w:t>
      </w:r>
      <w:r w:rsidRPr="00B05B7D">
        <w:rPr>
          <w:rStyle w:val="StyleUnderline"/>
          <w:rFonts w:ascii="Calibri" w:hAnsi="Calibri" w:cs="Calibri"/>
          <w:highlight w:val="green"/>
        </w:rPr>
        <w:t>and empirical markers of</w:t>
      </w:r>
      <w:r w:rsidRPr="00B05B7D">
        <w:rPr>
          <w:rStyle w:val="StyleUnderline"/>
          <w:rFonts w:ascii="Calibri" w:hAnsi="Calibri" w:cs="Calibri"/>
        </w:rPr>
        <w:t xml:space="preserve"> stasis and </w:t>
      </w:r>
      <w:r w:rsidRPr="00B05B7D">
        <w:rPr>
          <w:rStyle w:val="StyleUnderline"/>
          <w:rFonts w:ascii="Calibri" w:hAnsi="Calibri" w:cs="Calibri"/>
          <w:highlight w:val="green"/>
        </w:rPr>
        <w:t>change</w:t>
      </w:r>
      <w:r w:rsidRPr="00B05B7D">
        <w:rPr>
          <w:rStyle w:val="StyleUnderline"/>
          <w:rFonts w:ascii="Calibri" w:hAnsi="Calibri" w:cs="Calibri"/>
        </w:rPr>
        <w:t xml:space="preserve">, all of </w:t>
      </w:r>
      <w:r w:rsidRPr="00B05B7D">
        <w:rPr>
          <w:rStyle w:val="StyleUnderline"/>
          <w:rFonts w:ascii="Calibri" w:hAnsi="Calibri" w:cs="Calibri"/>
          <w:highlight w:val="green"/>
        </w:rPr>
        <w:t>which could be turned on their head</w:t>
      </w:r>
      <w:r w:rsidRPr="00B05B7D">
        <w:rPr>
          <w:rStyle w:val="StyleUnderline"/>
          <w:rFonts w:ascii="Calibri" w:hAnsi="Calibri" w:cs="Calibri"/>
        </w:rPr>
        <w:t xml:space="preserve"> with more of the same</w:t>
      </w:r>
      <w:r w:rsidRPr="00B05B7D">
        <w:rPr>
          <w:rFonts w:ascii="Calibri" w:hAnsi="Calibri" w:cs="Calibri"/>
          <w:sz w:val="12"/>
        </w:rPr>
        <w:t>.</w:t>
      </w:r>
      <w:r w:rsidRPr="00B05B7D">
        <w:rPr>
          <w:rStyle w:val="StyleUnderline"/>
          <w:rFonts w:ascii="Calibri" w:hAnsi="Calibri" w:cs="Calibri"/>
        </w:rPr>
        <w:t xml:space="preserve"> </w:t>
      </w:r>
      <w:r w:rsidRPr="00B05B7D">
        <w:rPr>
          <w:rStyle w:val="StyleUnderline"/>
          <w:rFonts w:ascii="Calibri" w:hAnsi="Calibri" w:cs="Calibri"/>
          <w:highlight w:val="green"/>
        </w:rPr>
        <w:t>Underlying such a downward spiral into</w:t>
      </w:r>
      <w:r w:rsidRPr="00B05B7D">
        <w:rPr>
          <w:rStyle w:val="StyleUnderline"/>
          <w:rFonts w:ascii="Calibri" w:hAnsi="Calibri" w:cs="Calibri"/>
        </w:rPr>
        <w:t xml:space="preserve"> </w:t>
      </w:r>
      <w:r w:rsidRPr="00B05B7D">
        <w:rPr>
          <w:rFonts w:ascii="Calibri" w:hAnsi="Calibri" w:cs="Calibri"/>
          <w:sz w:val="12"/>
        </w:rPr>
        <w:t xml:space="preserve">sociology, political sci- </w:t>
      </w:r>
      <w:proofErr w:type="spellStart"/>
      <w:r w:rsidRPr="00B05B7D">
        <w:rPr>
          <w:rFonts w:ascii="Calibri" w:hAnsi="Calibri" w:cs="Calibri"/>
          <w:sz w:val="12"/>
        </w:rPr>
        <w:t>ence</w:t>
      </w:r>
      <w:proofErr w:type="spellEnd"/>
      <w:r w:rsidRPr="00B05B7D">
        <w:rPr>
          <w:rFonts w:ascii="Calibri" w:hAnsi="Calibri" w:cs="Calibri"/>
          <w:sz w:val="12"/>
        </w:rPr>
        <w:t>, history, and public</w:t>
      </w:r>
      <w:r w:rsidRPr="00B05B7D">
        <w:rPr>
          <w:rStyle w:val="StyleUnderline"/>
          <w:rFonts w:ascii="Calibri" w:hAnsi="Calibri" w:cs="Calibri"/>
        </w:rPr>
        <w:t xml:space="preserve"> </w:t>
      </w:r>
      <w:r w:rsidRPr="00B05B7D">
        <w:rPr>
          <w:rStyle w:val="Emphasis"/>
          <w:highlight w:val="green"/>
        </w:rPr>
        <w:t>policy debates would be the</w:t>
      </w:r>
      <w:r w:rsidRPr="00B05B7D">
        <w:rPr>
          <w:rStyle w:val="Emphasis"/>
        </w:rPr>
        <w:t xml:space="preserve"> very </w:t>
      </w:r>
      <w:r w:rsidRPr="00B05B7D">
        <w:rPr>
          <w:rStyle w:val="Emphasis"/>
          <w:highlight w:val="green"/>
        </w:rPr>
        <w:t>rubric</w:t>
      </w:r>
      <w:r w:rsidRPr="00B05B7D">
        <w:rPr>
          <w:rStyle w:val="Emphasis"/>
        </w:rPr>
        <w:t xml:space="preserve"> that </w:t>
      </w:r>
      <w:r w:rsidRPr="00B05B7D">
        <w:rPr>
          <w:rStyle w:val="Emphasis"/>
          <w:highlight w:val="green"/>
        </w:rPr>
        <w:t>I am calling into question: the grammar of suffering</w:t>
      </w:r>
      <w:r w:rsidRPr="00B05B7D">
        <w:rPr>
          <w:rStyle w:val="Emphasis"/>
        </w:rPr>
        <w:t xml:space="preserve"> known as exploitation and alienation, </w:t>
      </w:r>
      <w:r w:rsidRPr="00B05B7D">
        <w:rPr>
          <w:rStyle w:val="Emphasis"/>
          <w:highlight w:val="green"/>
        </w:rPr>
        <w:t>the assumptive logic whereby subjective dispossession is arrived at</w:t>
      </w:r>
      <w:r w:rsidRPr="00B05B7D">
        <w:rPr>
          <w:rFonts w:ascii="Calibri" w:hAnsi="Calibri" w:cs="Calibri"/>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B05B7D">
        <w:rPr>
          <w:rStyle w:val="StyleUnderline"/>
          <w:rFonts w:ascii="Calibri" w:hAnsi="Calibri" w:cs="Calibri"/>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B05B7D">
        <w:rPr>
          <w:rFonts w:ascii="Calibri" w:hAnsi="Calibri" w:cs="Calibri"/>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B05B7D">
        <w:rPr>
          <w:rFonts w:ascii="Calibri" w:hAnsi="Calibri" w:cs="Calibri"/>
          <w:sz w:val="12"/>
        </w:rPr>
        <w:t>manity</w:t>
      </w:r>
      <w:proofErr w:type="spellEnd"/>
      <w:r w:rsidRPr="00B05B7D">
        <w:rPr>
          <w:rFonts w:ascii="Calibri" w:hAnsi="Calibri" w:cs="Calibri"/>
          <w:sz w:val="12"/>
        </w:rPr>
        <w:t xml:space="preserve"> establishes, maintains, and renews its coherence, its corporeal in- </w:t>
      </w:r>
      <w:proofErr w:type="spellStart"/>
      <w:r w:rsidRPr="00B05B7D">
        <w:rPr>
          <w:rFonts w:ascii="Calibri" w:hAnsi="Calibri" w:cs="Calibri"/>
          <w:sz w:val="12"/>
        </w:rPr>
        <w:t>tegrity</w:t>
      </w:r>
      <w:proofErr w:type="spellEnd"/>
      <w:r w:rsidRPr="00B05B7D">
        <w:rPr>
          <w:rFonts w:ascii="Calibri" w:hAnsi="Calibri" w:cs="Calibri"/>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B05B7D">
        <w:rPr>
          <w:rFonts w:ascii="Calibri" w:hAnsi="Calibri" w:cs="Calibri"/>
          <w:sz w:val="12"/>
        </w:rPr>
        <w:t>lationality</w:t>
      </w:r>
      <w:proofErr w:type="spellEnd"/>
      <w:r w:rsidRPr="00B05B7D">
        <w:rPr>
          <w:rFonts w:ascii="Calibri" w:hAnsi="Calibri" w:cs="Calibri"/>
          <w:sz w:val="12"/>
        </w:rPr>
        <w:t xml:space="preserve">, then </w:t>
      </w:r>
      <w:r w:rsidRPr="00B05B7D">
        <w:rPr>
          <w:rStyle w:val="StyleUnderline"/>
          <w:rFonts w:ascii="Calibri" w:hAnsi="Calibri" w:cs="Calibri"/>
          <w:highlight w:val="green"/>
        </w:rPr>
        <w:t>our analysis cannot be approached through the rubric of gains or reversals in struggles with</w:t>
      </w:r>
      <w:r w:rsidRPr="00B05B7D">
        <w:rPr>
          <w:rStyle w:val="StyleUnderline"/>
          <w:rFonts w:ascii="Calibri" w:hAnsi="Calibri" w:cs="Calibri"/>
        </w:rPr>
        <w:t xml:space="preserve"> the state and </w:t>
      </w:r>
      <w:r w:rsidRPr="00B05B7D">
        <w:rPr>
          <w:rStyle w:val="StyleUnderline"/>
          <w:rFonts w:ascii="Calibri" w:hAnsi="Calibri" w:cs="Calibri"/>
          <w:highlight w:val="green"/>
        </w:rPr>
        <w:t>civil society</w:t>
      </w:r>
      <w:r w:rsidRPr="00B05B7D">
        <w:rPr>
          <w:rStyle w:val="StyleUnderline"/>
          <w:rFonts w:ascii="Calibri" w:hAnsi="Calibri" w:cs="Calibri"/>
        </w:rPr>
        <w:t xml:space="preserve">, </w:t>
      </w:r>
      <w:r w:rsidRPr="00B05B7D">
        <w:rPr>
          <w:rStyle w:val="StyleUnderline"/>
          <w:rFonts w:ascii="Calibri" w:hAnsi="Calibri" w:cs="Calibri"/>
          <w:highlight w:val="green"/>
        </w:rPr>
        <w:t>not</w:t>
      </w:r>
      <w:r w:rsidRPr="00B05B7D">
        <w:rPr>
          <w:rStyle w:val="StyleUnderline"/>
          <w:rFonts w:ascii="Calibri" w:hAnsi="Calibri" w:cs="Calibri"/>
        </w:rPr>
        <w:t xml:space="preserve"> unless and </w:t>
      </w:r>
      <w:r w:rsidRPr="00B05B7D">
        <w:rPr>
          <w:rStyle w:val="StyleUnderline"/>
          <w:rFonts w:ascii="Calibri" w:hAnsi="Calibri" w:cs="Calibri"/>
          <w:highlight w:val="green"/>
        </w:rPr>
        <w:t>until the interlocutor first explains how the Slave is of the world</w:t>
      </w:r>
      <w:r w:rsidRPr="00B05B7D">
        <w:rPr>
          <w:rStyle w:val="StyleUnderline"/>
          <w:rFonts w:ascii="Calibri" w:hAnsi="Calibri" w:cs="Calibri"/>
        </w:rPr>
        <w:t xml:space="preserve">. </w:t>
      </w:r>
      <w:r w:rsidRPr="00B05B7D">
        <w:rPr>
          <w:rStyle w:val="StyleUnderline"/>
          <w:rFonts w:ascii="Calibri" w:hAnsi="Calibri" w:cs="Calibri"/>
          <w:highlight w:val="green"/>
        </w:rPr>
        <w:t>The onus is</w:t>
      </w:r>
      <w:r w:rsidRPr="00B05B7D">
        <w:rPr>
          <w:rStyle w:val="StyleUnderline"/>
          <w:rFonts w:ascii="Calibri" w:hAnsi="Calibri" w:cs="Calibri"/>
        </w:rPr>
        <w:t xml:space="preserve"> not on one who posits the Master/Slave dichotomy but </w:t>
      </w:r>
      <w:r w:rsidRPr="00B05B7D">
        <w:rPr>
          <w:rStyle w:val="StyleUnderline"/>
          <w:rFonts w:ascii="Calibri" w:hAnsi="Calibri" w:cs="Calibri"/>
          <w:highlight w:val="green"/>
        </w:rPr>
        <w:t xml:space="preserve">on the one who argues there is a distinction between </w:t>
      </w:r>
      <w:proofErr w:type="spellStart"/>
      <w:r w:rsidRPr="00B05B7D">
        <w:rPr>
          <w:rStyle w:val="StyleUnderline"/>
          <w:rFonts w:ascii="Calibri" w:hAnsi="Calibri" w:cs="Calibri"/>
          <w:highlight w:val="green"/>
        </w:rPr>
        <w:t>Slaveness</w:t>
      </w:r>
      <w:proofErr w:type="spellEnd"/>
      <w:r w:rsidRPr="00B05B7D">
        <w:rPr>
          <w:rStyle w:val="StyleUnderline"/>
          <w:rFonts w:ascii="Calibri" w:hAnsi="Calibri" w:cs="Calibri"/>
          <w:highlight w:val="green"/>
        </w:rPr>
        <w:t xml:space="preserve"> and Blackness</w:t>
      </w:r>
      <w:r w:rsidRPr="00B05B7D">
        <w:rPr>
          <w:rFonts w:ascii="Calibri" w:hAnsi="Calibri" w:cs="Calibri"/>
          <w:sz w:val="12"/>
        </w:rPr>
        <w:t>. How, when, and where did such a split occur? The woman at the gates of Columbia University awaits an answer.</w:t>
      </w:r>
    </w:p>
    <w:p w14:paraId="6467C2F3" w14:textId="77777777" w:rsidR="009B7F46" w:rsidRPr="00B05B7D" w:rsidRDefault="009B7F46" w:rsidP="009B7F46">
      <w:pPr>
        <w:pStyle w:val="Heading4"/>
        <w:rPr>
          <w:rFonts w:cs="Calibri"/>
        </w:rPr>
      </w:pPr>
      <w:r w:rsidRPr="00B05B7D">
        <w:rPr>
          <w:rFonts w:cs="Calibri"/>
        </w:rPr>
        <w:t>Thus, the role of the ballot is to vote for the person who best explains the reality that produces the phenomenon of anti-blackness – if I win their starting point is flawed, they don’t get to weigh their affirmative.</w:t>
      </w:r>
    </w:p>
    <w:p w14:paraId="7A6F18BD" w14:textId="77777777" w:rsidR="009B7F46" w:rsidRPr="00B05B7D" w:rsidRDefault="009B7F46" w:rsidP="009B7F46"/>
    <w:p w14:paraId="7F1B0785" w14:textId="7341B2D8" w:rsidR="009B7F46" w:rsidRPr="00B05B7D" w:rsidRDefault="009B7F46" w:rsidP="009B7F46">
      <w:pPr>
        <w:pStyle w:val="Heading2"/>
        <w:rPr>
          <w:rFonts w:cs="Calibri"/>
        </w:rPr>
      </w:pPr>
      <w:r w:rsidRPr="00B05B7D">
        <w:rPr>
          <w:rFonts w:cs="Calibri"/>
        </w:rPr>
        <w:lastRenderedPageBreak/>
        <w:t>Case</w:t>
      </w:r>
    </w:p>
    <w:p w14:paraId="3A770FDD" w14:textId="1C920A50" w:rsidR="00B05B7D" w:rsidRDefault="00B05B7D" w:rsidP="00B05B7D">
      <w:pPr>
        <w:pStyle w:val="Heading4"/>
        <w:rPr>
          <w:rFonts w:cs="Calibri"/>
        </w:rPr>
      </w:pPr>
      <w:r w:rsidRPr="00B05B7D">
        <w:rPr>
          <w:rFonts w:cs="Calibri"/>
        </w:rPr>
        <w:t xml:space="preserve">The way that your affirmative has coopted the language of anti-blackness is evidence that you are using the language of other structural antagonisms for their strategic value and not to have the discussion about anti-blackness, which is unethical – this is not in their evidence – you should not fall for their rhetoric of pessimism when </w:t>
      </w:r>
      <w:proofErr w:type="spellStart"/>
      <w:r w:rsidRPr="00B05B7D">
        <w:rPr>
          <w:rFonts w:cs="Calibri"/>
        </w:rPr>
        <w:t>its</w:t>
      </w:r>
      <w:proofErr w:type="spellEnd"/>
      <w:r w:rsidRPr="00B05B7D">
        <w:rPr>
          <w:rFonts w:cs="Calibri"/>
        </w:rPr>
        <w:t xml:space="preserve"> not backed by their </w:t>
      </w:r>
      <w:proofErr w:type="spellStart"/>
      <w:r w:rsidRPr="00B05B7D">
        <w:rPr>
          <w:rFonts w:cs="Calibri"/>
        </w:rPr>
        <w:t>ev</w:t>
      </w:r>
      <w:proofErr w:type="spellEnd"/>
      <w:r w:rsidRPr="00B05B7D">
        <w:rPr>
          <w:rFonts w:cs="Calibri"/>
        </w:rPr>
        <w:t xml:space="preserve"> </w:t>
      </w:r>
    </w:p>
    <w:p w14:paraId="29A26473" w14:textId="05BB4BCD" w:rsidR="008853D7" w:rsidRDefault="008853D7" w:rsidP="008853D7">
      <w:pPr>
        <w:pStyle w:val="Heading4"/>
      </w:pPr>
      <w:r>
        <w:t xml:space="preserve">Off solvency – </w:t>
      </w:r>
    </w:p>
    <w:p w14:paraId="7D4DC760" w14:textId="33166FBB" w:rsidR="008853D7" w:rsidRPr="00B05B7D" w:rsidRDefault="008853D7" w:rsidP="008853D7">
      <w:pPr>
        <w:pStyle w:val="Heading4"/>
        <w:rPr>
          <w:rFonts w:cs="Calibri"/>
        </w:rPr>
      </w:pPr>
      <w:r>
        <w:t xml:space="preserve">1] if you are not an interruption and are simply a continuation of what people have already done, there is no radicality to the </w:t>
      </w:r>
      <w:proofErr w:type="spellStart"/>
      <w:r>
        <w:t>aff</w:t>
      </w:r>
      <w:proofErr w:type="spellEnd"/>
      <w:r>
        <w:t xml:space="preserve"> – you should vote on presumption </w:t>
      </w:r>
      <w:r>
        <w:sym w:font="Wingdings" w:char="F0E0"/>
      </w:r>
      <w:r>
        <w:t xml:space="preserve"> the </w:t>
      </w:r>
      <w:proofErr w:type="spellStart"/>
      <w:r>
        <w:t>aff</w:t>
      </w:r>
      <w:proofErr w:type="spellEnd"/>
      <w:r>
        <w:t xml:space="preserve"> doesn’t garner any offense since debate has not imploded and this </w:t>
      </w:r>
      <w:proofErr w:type="spellStart"/>
      <w:r>
        <w:t>aff</w:t>
      </w:r>
      <w:proofErr w:type="spellEnd"/>
      <w:r>
        <w:t xml:space="preserve"> has been read for more than 3 years  </w:t>
      </w:r>
    </w:p>
    <w:p w14:paraId="2BE6B306" w14:textId="577A072F" w:rsidR="008853D7" w:rsidRPr="00B05B7D" w:rsidRDefault="008853D7" w:rsidP="008853D7">
      <w:pPr>
        <w:pStyle w:val="Heading4"/>
        <w:rPr>
          <w:rFonts w:cs="Calibri"/>
        </w:rPr>
      </w:pPr>
      <w:r>
        <w:rPr>
          <w:rFonts w:cs="Calibri"/>
        </w:rPr>
        <w:t>2</w:t>
      </w:r>
      <w:r w:rsidRPr="00B05B7D">
        <w:rPr>
          <w:rFonts w:cs="Calibri"/>
        </w:rPr>
        <w:t xml:space="preserve">] you’ve spread in this round – proves that you use norms, </w:t>
      </w:r>
      <w:proofErr w:type="gramStart"/>
      <w:r w:rsidRPr="00B05B7D">
        <w:rPr>
          <w:rFonts w:cs="Calibri"/>
        </w:rPr>
        <w:t>form</w:t>
      </w:r>
      <w:proofErr w:type="gramEnd"/>
      <w:r w:rsidRPr="00B05B7D">
        <w:rPr>
          <w:rFonts w:cs="Calibri"/>
        </w:rPr>
        <w:t xml:space="preserve"> and content that debaters have used for years </w:t>
      </w:r>
      <w:r>
        <w:rPr>
          <w:rFonts w:cs="Calibri"/>
        </w:rPr>
        <w:t>– this dilutes your radicality and decimates your sabotage of the debate space</w:t>
      </w:r>
    </w:p>
    <w:p w14:paraId="642A60BF" w14:textId="12BD855A" w:rsidR="008853D7" w:rsidRPr="008853D7" w:rsidRDefault="008853D7" w:rsidP="008853D7">
      <w:pPr>
        <w:pStyle w:val="Heading4"/>
        <w:rPr>
          <w:rFonts w:cs="Calibri"/>
        </w:rPr>
      </w:pPr>
      <w:r>
        <w:rPr>
          <w:rFonts w:cs="Calibri"/>
        </w:rPr>
        <w:t>3</w:t>
      </w:r>
      <w:r w:rsidRPr="00B05B7D">
        <w:rPr>
          <w:rFonts w:cs="Calibri"/>
        </w:rPr>
        <w:t xml:space="preserve">] </w:t>
      </w:r>
      <w:r>
        <w:rPr>
          <w:rFonts w:cs="Calibri"/>
        </w:rPr>
        <w:t xml:space="preserve">there </w:t>
      </w:r>
      <w:proofErr w:type="gramStart"/>
      <w:r>
        <w:rPr>
          <w:rFonts w:cs="Calibri"/>
        </w:rPr>
        <w:t>has to</w:t>
      </w:r>
      <w:proofErr w:type="gramEnd"/>
      <w:r>
        <w:rPr>
          <w:rFonts w:cs="Calibri"/>
        </w:rPr>
        <w:t xml:space="preserve"> be </w:t>
      </w:r>
      <w:r w:rsidRPr="00B05B7D">
        <w:rPr>
          <w:rFonts w:cs="Calibri"/>
        </w:rPr>
        <w:t xml:space="preserve">some marginal use to debate if you’re in the activity – your </w:t>
      </w:r>
      <w:proofErr w:type="spellStart"/>
      <w:r w:rsidRPr="00B05B7D">
        <w:rPr>
          <w:rFonts w:cs="Calibri"/>
        </w:rPr>
        <w:t>aff</w:t>
      </w:r>
      <w:proofErr w:type="spellEnd"/>
      <w:r w:rsidRPr="00B05B7D">
        <w:rPr>
          <w:rFonts w:cs="Calibri"/>
        </w:rPr>
        <w:t xml:space="preserve"> is not radical in this space</w:t>
      </w:r>
    </w:p>
    <w:p w14:paraId="62C5FDD6" w14:textId="77777777" w:rsidR="00A076B5" w:rsidRPr="00B05B7D" w:rsidRDefault="00A076B5" w:rsidP="00A076B5">
      <w:pPr>
        <w:pStyle w:val="Heading4"/>
        <w:rPr>
          <w:rFonts w:cs="Calibri"/>
        </w:rPr>
      </w:pPr>
      <w:r w:rsidRPr="00B05B7D">
        <w:rPr>
          <w:rFonts w:cs="Calibri"/>
        </w:rPr>
        <w:t>Disability drive is based off the death drive which is absurd nonsense---</w:t>
      </w:r>
      <w:proofErr w:type="spellStart"/>
      <w:r w:rsidRPr="00B05B7D">
        <w:rPr>
          <w:rFonts w:cs="Calibri"/>
        </w:rPr>
        <w:t>nonverifiable</w:t>
      </w:r>
      <w:proofErr w:type="spellEnd"/>
      <w:r w:rsidRPr="00B05B7D">
        <w:rPr>
          <w:rFonts w:cs="Calibri"/>
        </w:rPr>
        <w:t xml:space="preserve"> and no lash-out</w:t>
      </w:r>
    </w:p>
    <w:p w14:paraId="60A7F16D" w14:textId="77777777" w:rsidR="00A076B5" w:rsidRPr="00B05B7D" w:rsidRDefault="00A076B5" w:rsidP="00A076B5">
      <w:pPr>
        <w:rPr>
          <w:sz w:val="16"/>
        </w:rPr>
      </w:pPr>
      <w:r w:rsidRPr="00B05B7D">
        <w:rPr>
          <w:sz w:val="16"/>
        </w:rPr>
        <w:t xml:space="preserve">Rob </w:t>
      </w:r>
      <w:proofErr w:type="spellStart"/>
      <w:r w:rsidRPr="00B05B7D">
        <w:rPr>
          <w:rStyle w:val="Style13ptBold"/>
        </w:rPr>
        <w:t>Weatherill</w:t>
      </w:r>
      <w:proofErr w:type="spellEnd"/>
      <w:r w:rsidRPr="00B05B7D">
        <w:rPr>
          <w:rStyle w:val="Style13ptBold"/>
        </w:rPr>
        <w:t xml:space="preserve"> 99</w:t>
      </w:r>
      <w:r w:rsidRPr="00B05B7D">
        <w:rPr>
          <w:sz w:val="16"/>
        </w:rPr>
        <w:t>, Psychotherapist in private practice since 1978, "The Death Drive: New Life for a Dead Subject?", Google Books, p. 126-128</w:t>
      </w:r>
    </w:p>
    <w:p w14:paraId="1687C4CE" w14:textId="74A1864C" w:rsidR="009B7F46" w:rsidRPr="00B05B7D" w:rsidRDefault="00A076B5" w:rsidP="00A076B5">
      <w:pPr>
        <w:tabs>
          <w:tab w:val="left" w:pos="7380"/>
        </w:tabs>
        <w:rPr>
          <w:rStyle w:val="StyleUnderline"/>
        </w:rPr>
      </w:pPr>
      <w:r w:rsidRPr="00B05B7D">
        <w:rPr>
          <w:sz w:val="16"/>
        </w:rPr>
        <w:t xml:space="preserve">Ian </w:t>
      </w:r>
      <w:r w:rsidRPr="00B05B7D">
        <w:rPr>
          <w:rStyle w:val="StyleUnderline"/>
          <w:highlight w:val="green"/>
        </w:rPr>
        <w:t>Suttie</w:t>
      </w:r>
      <w:r w:rsidRPr="00B05B7D">
        <w:rPr>
          <w:sz w:val="16"/>
        </w:rPr>
        <w:t xml:space="preserve"> was the most vociferous opponent of the death instinct. He </w:t>
      </w:r>
      <w:r w:rsidRPr="00B05B7D">
        <w:rPr>
          <w:rStyle w:val="StyleUnderline"/>
        </w:rPr>
        <w:t xml:space="preserve">severely </w:t>
      </w:r>
      <w:proofErr w:type="spellStart"/>
      <w:r w:rsidRPr="00B05B7D">
        <w:rPr>
          <w:rStyle w:val="StyleUnderline"/>
        </w:rPr>
        <w:t>criticised</w:t>
      </w:r>
      <w:proofErr w:type="spellEnd"/>
      <w:r w:rsidRPr="00B05B7D">
        <w:rPr>
          <w:rStyle w:val="StyleUnderline"/>
        </w:rPr>
        <w:t xml:space="preserve"> Freudian theory on </w:t>
      </w:r>
      <w:proofErr w:type="gramStart"/>
      <w:r w:rsidRPr="00B05B7D">
        <w:rPr>
          <w:rStyle w:val="StyleUnderline"/>
        </w:rPr>
        <w:t>a number of</w:t>
      </w:r>
      <w:proofErr w:type="gramEnd"/>
      <w:r w:rsidRPr="00B05B7D">
        <w:rPr>
          <w:rStyle w:val="StyleUnderline"/>
        </w:rPr>
        <w:t xml:space="preserve"> counts, </w:t>
      </w:r>
      <w:r w:rsidRPr="00B05B7D">
        <w:rPr>
          <w:rStyle w:val="StyleUnderline"/>
          <w:highlight w:val="green"/>
        </w:rPr>
        <w:t>see</w:t>
      </w:r>
      <w:r w:rsidRPr="00B05B7D">
        <w:rPr>
          <w:rStyle w:val="StyleUnderline"/>
        </w:rPr>
        <w:t xml:space="preserve">ing in it a personal bias, 'an </w:t>
      </w:r>
      <w:r w:rsidRPr="00B05B7D">
        <w:rPr>
          <w:rStyle w:val="StyleUnderline"/>
          <w:highlight w:val="green"/>
        </w:rPr>
        <w:t>expression of subjective antipathy in line with Freud's</w:t>
      </w:r>
      <w:r w:rsidRPr="00B05B7D">
        <w:rPr>
          <w:rStyle w:val="StyleUnderline"/>
        </w:rPr>
        <w:t xml:space="preserve"> systematic </w:t>
      </w:r>
      <w:r w:rsidRPr="00B05B7D">
        <w:rPr>
          <w:rStyle w:val="StyleUnderline"/>
          <w:highlight w:val="green"/>
        </w:rPr>
        <w:t>denial of love'</w:t>
      </w:r>
      <w:r w:rsidRPr="00B05B7D">
        <w:rPr>
          <w:sz w:val="16"/>
        </w:rPr>
        <w:t xml:space="preserve"> (Suttie 1935: 213). He viewed this as a stark contrast to psychoanalytic practice which, he argued, heals through </w:t>
      </w:r>
      <w:proofErr w:type="gramStart"/>
      <w:r w:rsidRPr="00B05B7D">
        <w:rPr>
          <w:sz w:val="16"/>
        </w:rPr>
        <w:t>love.¶</w:t>
      </w:r>
      <w:proofErr w:type="gramEnd"/>
      <w:r w:rsidRPr="00B05B7D">
        <w:rPr>
          <w:sz w:val="16"/>
        </w:rPr>
        <w:t xml:space="preserve"> Hate, for Suttie (as for Balint, below), was connected with the extreme anxiety aroused by a threat to the child's love of the mother, rather than an end in itself. Hate is the only weapon the child has avail- able against a parent it experiences as more powerful. As Suttie suggests: </w:t>
      </w:r>
      <w:r w:rsidRPr="00B05B7D">
        <w:rPr>
          <w:rStyle w:val="StyleUnderline"/>
          <w:highlight w:val="green"/>
        </w:rPr>
        <w:t>'Its purpose is not death-seeking</w:t>
      </w:r>
      <w:r w:rsidRPr="00B05B7D">
        <w:rPr>
          <w:rStyle w:val="StyleUnderline"/>
        </w:rPr>
        <w:t xml:space="preserve"> or death-dealing, </w:t>
      </w:r>
      <w:r w:rsidRPr="00B05B7D">
        <w:rPr>
          <w:rStyle w:val="StyleUnderline"/>
          <w:highlight w:val="green"/>
        </w:rPr>
        <w:t>but the preservation of the self from</w:t>
      </w:r>
      <w:r w:rsidRPr="00B05B7D">
        <w:rPr>
          <w:rStyle w:val="StyleUnderline"/>
        </w:rPr>
        <w:t xml:space="preserve"> the isolation which is </w:t>
      </w:r>
      <w:r w:rsidRPr="00B05B7D">
        <w:rPr>
          <w:rStyle w:val="StyleUnderline"/>
          <w:highlight w:val="green"/>
        </w:rPr>
        <w:t>death'</w:t>
      </w:r>
      <w:r w:rsidRPr="00B05B7D">
        <w:rPr>
          <w:sz w:val="16"/>
        </w:rPr>
        <w:t xml:space="preserve"> (Suttie 1935: 44</w:t>
      </w:r>
      <w:proofErr w:type="gramStart"/>
      <w:r w:rsidRPr="00B05B7D">
        <w:rPr>
          <w:sz w:val="16"/>
        </w:rPr>
        <w:t>).¶</w:t>
      </w:r>
      <w:proofErr w:type="gramEnd"/>
      <w:r w:rsidRPr="00B05B7D">
        <w:rPr>
          <w:rStyle w:val="StyleUnderline"/>
        </w:rPr>
        <w:t>As a concept, the death instinct is useless, and 'doubly perverse since it is scientifically unjustified'</w:t>
      </w:r>
      <w:r w:rsidRPr="00B05B7D">
        <w:rPr>
          <w:sz w:val="16"/>
        </w:rPr>
        <w:t xml:space="preserve"> (Suttie 1935: 213). Furthermore, </w:t>
      </w:r>
      <w:r w:rsidRPr="00B05B7D">
        <w:rPr>
          <w:rStyle w:val="StyleUnderline"/>
          <w:highlight w:val="green"/>
        </w:rPr>
        <w:t>Freud's account</w:t>
      </w:r>
      <w:r w:rsidRPr="00B05B7D">
        <w:rPr>
          <w:rStyle w:val="StyleUnderline"/>
        </w:rPr>
        <w:t xml:space="preserve"> of its origin </w:t>
      </w:r>
      <w:r w:rsidRPr="00B05B7D">
        <w:rPr>
          <w:rStyle w:val="StyleUnderline"/>
          <w:highlight w:val="green"/>
        </w:rPr>
        <w:t>is</w:t>
      </w:r>
      <w:r w:rsidRPr="00B05B7D">
        <w:rPr>
          <w:rStyle w:val="StyleUnderline"/>
        </w:rPr>
        <w:t xml:space="preserve"> </w:t>
      </w:r>
      <w:r w:rsidRPr="00B05B7D">
        <w:rPr>
          <w:rStyle w:val="StyleUnderline"/>
          <w:highlight w:val="green"/>
        </w:rPr>
        <w:t>unempirical</w:t>
      </w:r>
      <w:r w:rsidRPr="00B05B7D">
        <w:rPr>
          <w:rStyle w:val="StyleUnderline"/>
        </w:rPr>
        <w:t xml:space="preserve">; he asks us to imagine, in 'scientific terms', that atoms have an 'anti-social' </w:t>
      </w:r>
      <w:proofErr w:type="spellStart"/>
      <w:r w:rsidRPr="00B05B7D">
        <w:rPr>
          <w:rStyle w:val="StyleUnderline"/>
        </w:rPr>
        <w:t>organisation</w:t>
      </w:r>
      <w:proofErr w:type="spellEnd"/>
      <w:r w:rsidRPr="00B05B7D">
        <w:rPr>
          <w:rStyle w:val="StyleUnderline"/>
        </w:rPr>
        <w:t xml:space="preserve"> and attempt to pursue death. </w:t>
      </w:r>
      <w:r w:rsidRPr="00B05B7D">
        <w:rPr>
          <w:rStyle w:val="StyleUnderline"/>
          <w:highlight w:val="green"/>
        </w:rPr>
        <w:t>The theory flies in the face of evolution, despite its evocation of physiological processes</w:t>
      </w:r>
      <w:r w:rsidRPr="00B05B7D">
        <w:rPr>
          <w:rStyle w:val="StyleUnderline"/>
        </w:rPr>
        <w:t xml:space="preserve"> such as catabolism. </w:t>
      </w:r>
      <w:r w:rsidRPr="00B05B7D">
        <w:rPr>
          <w:rStyle w:val="StyleUnderline"/>
          <w:highlight w:val="green"/>
        </w:rPr>
        <w:t>It makes no sense</w:t>
      </w:r>
      <w:r w:rsidRPr="00B05B7D">
        <w:rPr>
          <w:rStyle w:val="StyleUnderline"/>
        </w:rPr>
        <w:t xml:space="preserve"> because</w:t>
      </w:r>
      <w:r w:rsidRPr="00B05B7D">
        <w:rPr>
          <w:sz w:val="16"/>
        </w:rPr>
        <w:t>—Suttie repeatedly stressed—</w:t>
      </w:r>
      <w:r w:rsidRPr="00B05B7D">
        <w:rPr>
          <w:rStyle w:val="StyleUnderline"/>
          <w:highlight w:val="green"/>
        </w:rPr>
        <w:t>love and hate are motivations of a whole organism, not</w:t>
      </w:r>
      <w:r w:rsidRPr="00B05B7D">
        <w:rPr>
          <w:rStyle w:val="StyleUnderline"/>
        </w:rPr>
        <w:t xml:space="preserve"> of </w:t>
      </w:r>
      <w:r w:rsidRPr="00B05B7D">
        <w:rPr>
          <w:rStyle w:val="StyleUnderline"/>
          <w:highlight w:val="green"/>
        </w:rPr>
        <w:t>particles</w:t>
      </w:r>
      <w:r w:rsidRPr="00B05B7D">
        <w:rPr>
          <w:rStyle w:val="StyleUnderline"/>
        </w:rPr>
        <w:t xml:space="preserve"> or of physiological </w:t>
      </w:r>
      <w:proofErr w:type="gramStart"/>
      <w:r w:rsidRPr="00B05B7D">
        <w:rPr>
          <w:rStyle w:val="StyleUnderline"/>
        </w:rPr>
        <w:t>functions</w:t>
      </w:r>
      <w:r w:rsidRPr="00B05B7D">
        <w:rPr>
          <w:sz w:val="16"/>
        </w:rPr>
        <w:t>.¶</w:t>
      </w:r>
      <w:proofErr w:type="gramEnd"/>
      <w:r w:rsidRPr="00B05B7D">
        <w:rPr>
          <w:sz w:val="16"/>
        </w:rPr>
        <w:t xml:space="preserve"> As well as the apparent split between Freudian theory and practice, </w:t>
      </w:r>
      <w:r w:rsidRPr="00B05B7D">
        <w:rPr>
          <w:rStyle w:val="StyleUnderline"/>
        </w:rPr>
        <w:t xml:space="preserve">Suttie focused on the contradiction inherent in the theory itself. The supposed </w:t>
      </w:r>
      <w:r w:rsidRPr="00B05B7D">
        <w:rPr>
          <w:rStyle w:val="StyleUnderline"/>
          <w:highlight w:val="green"/>
        </w:rPr>
        <w:t>seeking for a return to</w:t>
      </w:r>
      <w:r w:rsidRPr="00B05B7D">
        <w:rPr>
          <w:rStyle w:val="StyleUnderline"/>
        </w:rPr>
        <w:t xml:space="preserve"> an </w:t>
      </w:r>
      <w:r w:rsidRPr="00B05B7D">
        <w:rPr>
          <w:rStyle w:val="StyleUnderline"/>
          <w:highlight w:val="green"/>
        </w:rPr>
        <w:t>inanimate existence</w:t>
      </w:r>
      <w:r w:rsidRPr="00B05B7D">
        <w:rPr>
          <w:sz w:val="16"/>
        </w:rPr>
        <w:t xml:space="preserve">, which Freud postulated, </w:t>
      </w:r>
      <w:r w:rsidRPr="00B05B7D">
        <w:rPr>
          <w:rStyle w:val="StyleUnderline"/>
          <w:highlight w:val="green"/>
        </w:rPr>
        <w:t>is</w:t>
      </w:r>
      <w:r w:rsidRPr="00B05B7D">
        <w:rPr>
          <w:sz w:val="16"/>
        </w:rPr>
        <w:t xml:space="preserve"> also </w:t>
      </w:r>
      <w:r w:rsidRPr="00B05B7D">
        <w:rPr>
          <w:rStyle w:val="StyleUnderline"/>
          <w:highlight w:val="green"/>
        </w:rPr>
        <w:t>assumed</w:t>
      </w:r>
      <w:r w:rsidRPr="00B05B7D">
        <w:rPr>
          <w:rStyle w:val="StyleUnderline"/>
        </w:rPr>
        <w:t xml:space="preserve"> to be </w:t>
      </w:r>
      <w:r w:rsidRPr="00B05B7D">
        <w:rPr>
          <w:rStyle w:val="StyleUnderline"/>
          <w:highlight w:val="green"/>
        </w:rPr>
        <w:t>projected outwards</w:t>
      </w:r>
      <w:r w:rsidRPr="00B05B7D">
        <w:rPr>
          <w:rStyle w:val="StyleUnderline"/>
        </w:rPr>
        <w:t xml:space="preserve"> </w:t>
      </w:r>
      <w:proofErr w:type="gramStart"/>
      <w:r w:rsidRPr="00B05B7D">
        <w:rPr>
          <w:rStyle w:val="StyleUnderline"/>
        </w:rPr>
        <w:t xml:space="preserve">in order </w:t>
      </w:r>
      <w:r w:rsidRPr="00B05B7D">
        <w:rPr>
          <w:rStyle w:val="StyleUnderline"/>
          <w:highlight w:val="green"/>
        </w:rPr>
        <w:t>to</w:t>
      </w:r>
      <w:proofErr w:type="gramEnd"/>
      <w:r w:rsidRPr="00B05B7D">
        <w:rPr>
          <w:rStyle w:val="StyleUnderline"/>
          <w:highlight w:val="green"/>
        </w:rPr>
        <w:t xml:space="preserve"> protect</w:t>
      </w:r>
      <w:r w:rsidRPr="00B05B7D">
        <w:rPr>
          <w:rStyle w:val="StyleUnderline"/>
        </w:rPr>
        <w:t xml:space="preserve"> primary </w:t>
      </w:r>
      <w:r w:rsidRPr="00B05B7D">
        <w:rPr>
          <w:rStyle w:val="StyleUnderline"/>
          <w:highlight w:val="green"/>
        </w:rPr>
        <w:t xml:space="preserve">narcissism. The death </w:t>
      </w:r>
      <w:proofErr w:type="gramStart"/>
      <w:r w:rsidRPr="00B05B7D">
        <w:rPr>
          <w:rStyle w:val="StyleUnderline"/>
          <w:highlight w:val="green"/>
        </w:rPr>
        <w:t>wish</w:t>
      </w:r>
      <w:proofErr w:type="gramEnd"/>
      <w:r w:rsidRPr="00B05B7D">
        <w:rPr>
          <w:rStyle w:val="StyleUnderline"/>
          <w:highlight w:val="green"/>
        </w:rPr>
        <w:t xml:space="preserve"> thus 'becomes death-dealing rather than dissolution seeking</w:t>
      </w:r>
      <w:r w:rsidRPr="00B05B7D">
        <w:rPr>
          <w:rStyle w:val="StyleUnderline"/>
        </w:rPr>
        <w:t>, i.e. anger rather than desire'</w:t>
      </w:r>
      <w:r w:rsidRPr="00B05B7D">
        <w:rPr>
          <w:sz w:val="16"/>
        </w:rPr>
        <w:t xml:space="preserve"> (Suttie 1935:215). Klein's personal response to his attack on the validity of the death instinct, Suttie claims, was to </w:t>
      </w:r>
      <w:proofErr w:type="gramStart"/>
      <w:r w:rsidRPr="00B05B7D">
        <w:rPr>
          <w:sz w:val="16"/>
        </w:rPr>
        <w:t>ask</w:t>
      </w:r>
      <w:proofErr w:type="gramEnd"/>
      <w:r w:rsidRPr="00B05B7D">
        <w:rPr>
          <w:sz w:val="16"/>
        </w:rPr>
        <w:t xml:space="preserve"> 'What does it matter?' (Suttie 1935: 215). This only added fuel to Suttie's suspicion that </w:t>
      </w:r>
      <w:r w:rsidRPr="00B05B7D">
        <w:rPr>
          <w:rStyle w:val="StyleUnderline"/>
          <w:highlight w:val="green"/>
        </w:rPr>
        <w:t>the death instinct is pure fantasy</w:t>
      </w:r>
      <w:r w:rsidRPr="00B05B7D">
        <w:rPr>
          <w:rStyle w:val="StyleUnderline"/>
        </w:rPr>
        <w:t xml:space="preserve">, a </w:t>
      </w:r>
      <w:r w:rsidRPr="00B05B7D">
        <w:rPr>
          <w:rStyle w:val="StyleUnderline"/>
          <w:highlight w:val="green"/>
        </w:rPr>
        <w:t>speculation</w:t>
      </w:r>
      <w:r w:rsidRPr="00B05B7D">
        <w:rPr>
          <w:rStyle w:val="StyleUnderline"/>
        </w:rPr>
        <w:t xml:space="preserve">, a </w:t>
      </w:r>
      <w:r w:rsidRPr="00B05B7D">
        <w:rPr>
          <w:rStyle w:val="StyleUnderline"/>
          <w:highlight w:val="green"/>
        </w:rPr>
        <w:t>meaningless</w:t>
      </w:r>
      <w:r w:rsidRPr="00B05B7D">
        <w:rPr>
          <w:rStyle w:val="StyleUnderline"/>
        </w:rPr>
        <w:t xml:space="preserve"> and absurd </w:t>
      </w:r>
      <w:proofErr w:type="spellStart"/>
      <w:proofErr w:type="gramStart"/>
      <w:r w:rsidRPr="00B05B7D">
        <w:rPr>
          <w:rStyle w:val="StyleUnderline"/>
          <w:highlight w:val="green"/>
        </w:rPr>
        <w:t>abstraction</w:t>
      </w:r>
      <w:r w:rsidRPr="00B05B7D">
        <w:rPr>
          <w:sz w:val="16"/>
        </w:rPr>
        <w:t>.¶</w:t>
      </w:r>
      <w:proofErr w:type="gramEnd"/>
      <w:r w:rsidRPr="00B05B7D">
        <w:rPr>
          <w:rStyle w:val="StyleUnderline"/>
        </w:rPr>
        <w:t>Other</w:t>
      </w:r>
      <w:proofErr w:type="spellEnd"/>
      <w:r w:rsidRPr="00B05B7D">
        <w:rPr>
          <w:rStyle w:val="StyleUnderline"/>
        </w:rPr>
        <w:t xml:space="preserve"> </w:t>
      </w:r>
      <w:r w:rsidRPr="00B05B7D">
        <w:rPr>
          <w:rStyle w:val="StyleUnderline"/>
          <w:highlight w:val="green"/>
        </w:rPr>
        <w:t>commentators</w:t>
      </w:r>
      <w:r w:rsidRPr="00B05B7D">
        <w:rPr>
          <w:sz w:val="16"/>
        </w:rPr>
        <w:t xml:space="preserve">, besides Suttie, </w:t>
      </w:r>
      <w:r w:rsidRPr="00B05B7D">
        <w:rPr>
          <w:rStyle w:val="StyleUnderline"/>
          <w:highlight w:val="green"/>
        </w:rPr>
        <w:t>have noted the gap between theory and practice</w:t>
      </w:r>
      <w:r w:rsidRPr="00B05B7D">
        <w:rPr>
          <w:rStyle w:val="StyleUnderline"/>
        </w:rPr>
        <w:t xml:space="preserve"> </w:t>
      </w:r>
      <w:r w:rsidRPr="00B05B7D">
        <w:rPr>
          <w:rStyle w:val="StyleUnderline"/>
        </w:rPr>
        <w:lastRenderedPageBreak/>
        <w:t>in relation to the death instinct</w:t>
      </w:r>
      <w:r w:rsidRPr="00B05B7D">
        <w:rPr>
          <w:sz w:val="16"/>
        </w:rPr>
        <w:t xml:space="preserve">. It is apparent that </w:t>
      </w:r>
      <w:r w:rsidRPr="00B05B7D">
        <w:rPr>
          <w:rStyle w:val="StyleUnderline"/>
        </w:rPr>
        <w:t>Freud never made the death instinct a sine qua non in clinical work</w:t>
      </w:r>
      <w:r w:rsidRPr="00B05B7D">
        <w:rPr>
          <w:sz w:val="16"/>
        </w:rPr>
        <w:t xml:space="preserve">, as he did with sexuality, the Oedipus Complex, and other mental mechanisms. </w:t>
      </w:r>
      <w:r w:rsidRPr="00B05B7D">
        <w:rPr>
          <w:rStyle w:val="StyleUnderline"/>
          <w:highlight w:val="green"/>
        </w:rPr>
        <w:t xml:space="preserve">The death instinct is clinically silent. Freud himself acknowledged the uncertainty </w:t>
      </w:r>
      <w:r w:rsidRPr="00B05B7D">
        <w:rPr>
          <w:rStyle w:val="StyleUnderline"/>
        </w:rPr>
        <w:t>of his speculations</w:t>
      </w:r>
      <w:r w:rsidRPr="00B05B7D">
        <w:rPr>
          <w:sz w:val="16"/>
        </w:rPr>
        <w:t xml:space="preserve">, of his borrowings from biol- </w:t>
      </w:r>
      <w:proofErr w:type="spellStart"/>
      <w:r w:rsidRPr="00B05B7D">
        <w:rPr>
          <w:sz w:val="16"/>
        </w:rPr>
        <w:t>ogy</w:t>
      </w:r>
      <w:proofErr w:type="spellEnd"/>
      <w:r w:rsidRPr="00B05B7D">
        <w:rPr>
          <w:sz w:val="16"/>
        </w:rPr>
        <w:t xml:space="preserve">, and the possibility of abandoning the hypothesis in the future. Perhaps Freud's isolated position as a pioneer, and therefore </w:t>
      </w:r>
      <w:proofErr w:type="spellStart"/>
      <w:r w:rsidRPr="00B05B7D">
        <w:rPr>
          <w:sz w:val="16"/>
        </w:rPr>
        <w:t>vulnera</w:t>
      </w:r>
      <w:proofErr w:type="spellEnd"/>
      <w:r w:rsidRPr="00B05B7D">
        <w:rPr>
          <w:sz w:val="16"/>
        </w:rPr>
        <w:t xml:space="preserve">- </w:t>
      </w:r>
      <w:proofErr w:type="spellStart"/>
      <w:r w:rsidRPr="00B05B7D">
        <w:rPr>
          <w:sz w:val="16"/>
        </w:rPr>
        <w:t>ble</w:t>
      </w:r>
      <w:proofErr w:type="spellEnd"/>
      <w:r w:rsidRPr="00B05B7D">
        <w:rPr>
          <w:sz w:val="16"/>
        </w:rPr>
        <w:t xml:space="preserve"> to dissension from his followers, over-determined his need to con- firm drive theories through biological principles. </w:t>
      </w:r>
      <w:r w:rsidRPr="00B05B7D">
        <w:rPr>
          <w:rStyle w:val="StyleUnderline"/>
          <w:highlight w:val="green"/>
        </w:rPr>
        <w:t>His death instinct theory was more likely determined by his need to maintain a</w:t>
      </w:r>
      <w:r w:rsidRPr="00B05B7D">
        <w:rPr>
          <w:rStyle w:val="StyleUnderline"/>
        </w:rPr>
        <w:t xml:space="preserve"> basic </w:t>
      </w:r>
      <w:r w:rsidRPr="00B05B7D">
        <w:rPr>
          <w:rStyle w:val="StyleUnderline"/>
          <w:highlight w:val="green"/>
        </w:rPr>
        <w:t>dualism of instincts in his theory, by his own fear of death</w:t>
      </w:r>
      <w:r w:rsidRPr="00B05B7D">
        <w:rPr>
          <w:rStyle w:val="StyleUnderline"/>
        </w:rPr>
        <w:t>, and his experiences of the horror of aggression in the First World War.</w:t>
      </w:r>
    </w:p>
    <w:sectPr w:rsidR="009B7F46" w:rsidRPr="00B05B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20B0604020202020204"/>
    <w:charset w:val="00"/>
    <w:family w:val="auto"/>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ngsanaUPC">
    <w:panose1 w:val="02020603050405020304"/>
    <w:charset w:val="DE"/>
    <w:family w:val="roman"/>
    <w:pitch w:val="variable"/>
    <w:sig w:usb0="81000003" w:usb1="00000000" w:usb2="00000000" w:usb3="00000000" w:csb0="00010001" w:csb1="00000000"/>
  </w:font>
  <w:font w:name="Berthold Akzidenz Grotesk BE">
    <w:altName w:val="Calibri"/>
    <w:panose1 w:val="020B0604020202020204"/>
    <w:charset w:val="00"/>
    <w:family w:val="swiss"/>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https://ssl.gstatic.com/ui/v1/icons/mail/images/cleardot.gif" style="width:.65pt;height:.65pt;visibility:visible;mso-wrap-style:square" o:bullet="t">
        <v:imagedata r:id="rId1" o:title="cleardot"/>
      </v:shape>
    </w:pict>
  </w:numPicBullet>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6F385C"/>
    <w:multiLevelType w:val="hybridMultilevel"/>
    <w:tmpl w:val="6A522F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211103"/>
    <w:multiLevelType w:val="hybridMultilevel"/>
    <w:tmpl w:val="6A56D042"/>
    <w:lvl w:ilvl="0" w:tplc="C31484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D169DF"/>
    <w:multiLevelType w:val="hybridMultilevel"/>
    <w:tmpl w:val="EF949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D41982"/>
    <w:multiLevelType w:val="hybridMultilevel"/>
    <w:tmpl w:val="1A72D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020CFC"/>
    <w:multiLevelType w:val="hybridMultilevel"/>
    <w:tmpl w:val="BEF2021C"/>
    <w:lvl w:ilvl="0" w:tplc="1BF6270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BD0DF4"/>
    <w:multiLevelType w:val="hybridMultilevel"/>
    <w:tmpl w:val="91B095E8"/>
    <w:lvl w:ilvl="0" w:tplc="77C8AE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62560D"/>
    <w:multiLevelType w:val="hybridMultilevel"/>
    <w:tmpl w:val="F8ACA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44A0C"/>
    <w:multiLevelType w:val="hybridMultilevel"/>
    <w:tmpl w:val="408A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012788"/>
    <w:multiLevelType w:val="multilevel"/>
    <w:tmpl w:val="8D14B480"/>
    <w:lvl w:ilvl="0">
      <w:start w:val="1"/>
      <w:numFmt w:val="upperLetter"/>
      <w:lvlText w:val="%1)"/>
      <w:lvlJc w:val="left"/>
      <w:pPr>
        <w:tabs>
          <w:tab w:val="num" w:pos="720"/>
        </w:tabs>
        <w:ind w:left="720" w:hanging="360"/>
      </w:pPr>
      <w:rPr>
        <w:rFonts w:asciiTheme="minorHAnsi" w:eastAsia="Times New Roman" w:hAnsiTheme="minorHAnsi" w:cstheme="maj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DA55764"/>
    <w:multiLevelType w:val="hybridMultilevel"/>
    <w:tmpl w:val="99D4C322"/>
    <w:lvl w:ilvl="0" w:tplc="AB9063E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F35E7F"/>
    <w:multiLevelType w:val="hybridMultilevel"/>
    <w:tmpl w:val="E28EF7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0637636"/>
    <w:multiLevelType w:val="hybridMultilevel"/>
    <w:tmpl w:val="31FAC43C"/>
    <w:lvl w:ilvl="0" w:tplc="5EE03A0C">
      <w:start w:val="1"/>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2144B0"/>
    <w:multiLevelType w:val="hybridMultilevel"/>
    <w:tmpl w:val="CA98DEDA"/>
    <w:lvl w:ilvl="0" w:tplc="9648CF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7D3D5E"/>
    <w:multiLevelType w:val="hybridMultilevel"/>
    <w:tmpl w:val="99D4C322"/>
    <w:lvl w:ilvl="0" w:tplc="AB9063E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8D1045"/>
    <w:multiLevelType w:val="hybridMultilevel"/>
    <w:tmpl w:val="46FA41D8"/>
    <w:lvl w:ilvl="0" w:tplc="062891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F2C337E"/>
    <w:multiLevelType w:val="hybridMultilevel"/>
    <w:tmpl w:val="D17E7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92B98"/>
    <w:multiLevelType w:val="hybridMultilevel"/>
    <w:tmpl w:val="E166A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4024ED1"/>
    <w:multiLevelType w:val="hybridMultilevel"/>
    <w:tmpl w:val="319485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6E207D6"/>
    <w:multiLevelType w:val="hybridMultilevel"/>
    <w:tmpl w:val="61764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E046D4"/>
    <w:multiLevelType w:val="hybridMultilevel"/>
    <w:tmpl w:val="016AAA64"/>
    <w:lvl w:ilvl="0" w:tplc="541C09E6">
      <w:start w:val="1"/>
      <w:numFmt w:val="bullet"/>
      <w:lvlText w:val=""/>
      <w:lvlPicBulletId w:val="0"/>
      <w:lvlJc w:val="left"/>
      <w:pPr>
        <w:tabs>
          <w:tab w:val="num" w:pos="720"/>
        </w:tabs>
        <w:ind w:left="720" w:hanging="360"/>
      </w:pPr>
      <w:rPr>
        <w:rFonts w:ascii="Symbol" w:hAnsi="Symbol" w:hint="default"/>
      </w:rPr>
    </w:lvl>
    <w:lvl w:ilvl="1" w:tplc="FA705DD4" w:tentative="1">
      <w:start w:val="1"/>
      <w:numFmt w:val="bullet"/>
      <w:lvlText w:val=""/>
      <w:lvlJc w:val="left"/>
      <w:pPr>
        <w:tabs>
          <w:tab w:val="num" w:pos="1440"/>
        </w:tabs>
        <w:ind w:left="1440" w:hanging="360"/>
      </w:pPr>
      <w:rPr>
        <w:rFonts w:ascii="Symbol" w:hAnsi="Symbol" w:hint="default"/>
      </w:rPr>
    </w:lvl>
    <w:lvl w:ilvl="2" w:tplc="053AFBB2" w:tentative="1">
      <w:start w:val="1"/>
      <w:numFmt w:val="bullet"/>
      <w:lvlText w:val=""/>
      <w:lvlJc w:val="left"/>
      <w:pPr>
        <w:tabs>
          <w:tab w:val="num" w:pos="2160"/>
        </w:tabs>
        <w:ind w:left="2160" w:hanging="360"/>
      </w:pPr>
      <w:rPr>
        <w:rFonts w:ascii="Symbol" w:hAnsi="Symbol" w:hint="default"/>
      </w:rPr>
    </w:lvl>
    <w:lvl w:ilvl="3" w:tplc="9042993E" w:tentative="1">
      <w:start w:val="1"/>
      <w:numFmt w:val="bullet"/>
      <w:lvlText w:val=""/>
      <w:lvlJc w:val="left"/>
      <w:pPr>
        <w:tabs>
          <w:tab w:val="num" w:pos="2880"/>
        </w:tabs>
        <w:ind w:left="2880" w:hanging="360"/>
      </w:pPr>
      <w:rPr>
        <w:rFonts w:ascii="Symbol" w:hAnsi="Symbol" w:hint="default"/>
      </w:rPr>
    </w:lvl>
    <w:lvl w:ilvl="4" w:tplc="531EFA5C" w:tentative="1">
      <w:start w:val="1"/>
      <w:numFmt w:val="bullet"/>
      <w:lvlText w:val=""/>
      <w:lvlJc w:val="left"/>
      <w:pPr>
        <w:tabs>
          <w:tab w:val="num" w:pos="3600"/>
        </w:tabs>
        <w:ind w:left="3600" w:hanging="360"/>
      </w:pPr>
      <w:rPr>
        <w:rFonts w:ascii="Symbol" w:hAnsi="Symbol" w:hint="default"/>
      </w:rPr>
    </w:lvl>
    <w:lvl w:ilvl="5" w:tplc="31169B72" w:tentative="1">
      <w:start w:val="1"/>
      <w:numFmt w:val="bullet"/>
      <w:lvlText w:val=""/>
      <w:lvlJc w:val="left"/>
      <w:pPr>
        <w:tabs>
          <w:tab w:val="num" w:pos="4320"/>
        </w:tabs>
        <w:ind w:left="4320" w:hanging="360"/>
      </w:pPr>
      <w:rPr>
        <w:rFonts w:ascii="Symbol" w:hAnsi="Symbol" w:hint="default"/>
      </w:rPr>
    </w:lvl>
    <w:lvl w:ilvl="6" w:tplc="DF36BD48" w:tentative="1">
      <w:start w:val="1"/>
      <w:numFmt w:val="bullet"/>
      <w:lvlText w:val=""/>
      <w:lvlJc w:val="left"/>
      <w:pPr>
        <w:tabs>
          <w:tab w:val="num" w:pos="5040"/>
        </w:tabs>
        <w:ind w:left="5040" w:hanging="360"/>
      </w:pPr>
      <w:rPr>
        <w:rFonts w:ascii="Symbol" w:hAnsi="Symbol" w:hint="default"/>
      </w:rPr>
    </w:lvl>
    <w:lvl w:ilvl="7" w:tplc="2572ED7E" w:tentative="1">
      <w:start w:val="1"/>
      <w:numFmt w:val="bullet"/>
      <w:lvlText w:val=""/>
      <w:lvlJc w:val="left"/>
      <w:pPr>
        <w:tabs>
          <w:tab w:val="num" w:pos="5760"/>
        </w:tabs>
        <w:ind w:left="5760" w:hanging="360"/>
      </w:pPr>
      <w:rPr>
        <w:rFonts w:ascii="Symbol" w:hAnsi="Symbol" w:hint="default"/>
      </w:rPr>
    </w:lvl>
    <w:lvl w:ilvl="8" w:tplc="BDFC1978"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4CDC6607"/>
    <w:multiLevelType w:val="hybridMultilevel"/>
    <w:tmpl w:val="92321982"/>
    <w:lvl w:ilvl="0" w:tplc="EED4D178">
      <w:start w:val="198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115AB7"/>
    <w:multiLevelType w:val="hybridMultilevel"/>
    <w:tmpl w:val="96B2B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255545F"/>
    <w:multiLevelType w:val="hybridMultilevel"/>
    <w:tmpl w:val="4C108D12"/>
    <w:lvl w:ilvl="0" w:tplc="31C47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9B0CB8"/>
    <w:multiLevelType w:val="hybridMultilevel"/>
    <w:tmpl w:val="A39E7830"/>
    <w:lvl w:ilvl="0" w:tplc="732A749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B165DA"/>
    <w:multiLevelType w:val="hybridMultilevel"/>
    <w:tmpl w:val="D64801C8"/>
    <w:lvl w:ilvl="0" w:tplc="A73E62DA">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447EC4"/>
    <w:multiLevelType w:val="hybridMultilevel"/>
    <w:tmpl w:val="1FBE17C8"/>
    <w:lvl w:ilvl="0" w:tplc="D528084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2593849"/>
    <w:multiLevelType w:val="hybridMultilevel"/>
    <w:tmpl w:val="04EE6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6366BA"/>
    <w:multiLevelType w:val="hybridMultilevel"/>
    <w:tmpl w:val="12A0DB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767C1A"/>
    <w:multiLevelType w:val="hybridMultilevel"/>
    <w:tmpl w:val="9412E8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15D72"/>
    <w:multiLevelType w:val="hybridMultilevel"/>
    <w:tmpl w:val="55D689A2"/>
    <w:lvl w:ilvl="0" w:tplc="6220B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3"/>
  </w:num>
  <w:num w:numId="14">
    <w:abstractNumId w:val="35"/>
  </w:num>
  <w:num w:numId="15">
    <w:abstractNumId w:val="29"/>
  </w:num>
  <w:num w:numId="16">
    <w:abstractNumId w:val="20"/>
  </w:num>
  <w:num w:numId="17">
    <w:abstractNumId w:val="40"/>
  </w:num>
  <w:num w:numId="18">
    <w:abstractNumId w:val="21"/>
  </w:num>
  <w:num w:numId="19">
    <w:abstractNumId w:val="39"/>
  </w:num>
  <w:num w:numId="20">
    <w:abstractNumId w:val="34"/>
  </w:num>
  <w:num w:numId="21">
    <w:abstractNumId w:val="44"/>
  </w:num>
  <w:num w:numId="22">
    <w:abstractNumId w:val="43"/>
  </w:num>
  <w:num w:numId="23">
    <w:abstractNumId w:val="25"/>
  </w:num>
  <w:num w:numId="24">
    <w:abstractNumId w:val="38"/>
  </w:num>
  <w:num w:numId="25">
    <w:abstractNumId w:val="37"/>
  </w:num>
  <w:num w:numId="26">
    <w:abstractNumId w:val="23"/>
  </w:num>
  <w:num w:numId="27">
    <w:abstractNumId w:val="18"/>
  </w:num>
  <w:num w:numId="28">
    <w:abstractNumId w:val="42"/>
  </w:num>
  <w:num w:numId="29">
    <w:abstractNumId w:val="14"/>
  </w:num>
  <w:num w:numId="30">
    <w:abstractNumId w:val="26"/>
  </w:num>
  <w:num w:numId="31">
    <w:abstractNumId w:val="19"/>
  </w:num>
  <w:num w:numId="32">
    <w:abstractNumId w:val="12"/>
  </w:num>
  <w:num w:numId="33">
    <w:abstractNumId w:val="28"/>
  </w:num>
  <w:num w:numId="34">
    <w:abstractNumId w:val="41"/>
  </w:num>
  <w:num w:numId="35">
    <w:abstractNumId w:val="27"/>
  </w:num>
  <w:num w:numId="36">
    <w:abstractNumId w:val="30"/>
  </w:num>
  <w:num w:numId="37">
    <w:abstractNumId w:val="36"/>
  </w:num>
  <w:num w:numId="38">
    <w:abstractNumId w:val="15"/>
  </w:num>
  <w:num w:numId="39">
    <w:abstractNumId w:val="16"/>
  </w:num>
  <w:num w:numId="40">
    <w:abstractNumId w:val="11"/>
  </w:num>
  <w:num w:numId="41">
    <w:abstractNumId w:val="17"/>
  </w:num>
  <w:num w:numId="42">
    <w:abstractNumId w:val="31"/>
  </w:num>
  <w:num w:numId="43">
    <w:abstractNumId w:val="32"/>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5E37"/>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E3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3D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F46"/>
    <w:rsid w:val="009C5FF7"/>
    <w:rsid w:val="009C6292"/>
    <w:rsid w:val="009D15DB"/>
    <w:rsid w:val="009D3133"/>
    <w:rsid w:val="009E160D"/>
    <w:rsid w:val="009F1CBB"/>
    <w:rsid w:val="009F3305"/>
    <w:rsid w:val="009F6FB2"/>
    <w:rsid w:val="00A071C0"/>
    <w:rsid w:val="00A076B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B7D"/>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E4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EE044"/>
  <w14:defaultImageDpi w14:val="300"/>
  <w15:docId w15:val="{E4E19C64-BF93-D740-BD84-8B89387F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5E37"/>
    <w:pPr>
      <w:spacing w:after="160" w:line="259" w:lineRule="auto"/>
    </w:pPr>
    <w:rPr>
      <w:rFonts w:ascii="Calibri" w:hAnsi="Calibri" w:cs="Calibri"/>
      <w:sz w:val="22"/>
    </w:rPr>
  </w:style>
  <w:style w:type="paragraph" w:styleId="Heading1">
    <w:name w:val="heading 1"/>
    <w:aliases w:val="Pocket,CD - Header,CD Header,Debate Block,ALEX,Brief - Heading 1,Brief - Title Heading 1,Heading 1 Char Char Char Char,Heading 1 Char Char Char Char Char"/>
    <w:basedOn w:val="Normal"/>
    <w:next w:val="Normal"/>
    <w:link w:val="Heading1Char"/>
    <w:uiPriority w:val="9"/>
    <w:qFormat/>
    <w:rsid w:val="00605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05E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05E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605E3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semiHidden/>
    <w:qFormat/>
    <w:rsid w:val="009B7F46"/>
    <w:pPr>
      <w:keepNext/>
      <w:keepLines/>
      <w:spacing w:before="200"/>
      <w:outlineLvl w:val="4"/>
    </w:pPr>
    <w:rPr>
      <w:rFonts w:asciiTheme="majorHAnsi" w:eastAsiaTheme="majorEastAsia" w:hAnsiTheme="majorHAnsi" w:cstheme="majorBidi"/>
      <w:color w:val="243F60" w:themeColor="accent1" w:themeShade="7F"/>
      <w:szCs w:val="22"/>
    </w:rPr>
  </w:style>
  <w:style w:type="paragraph" w:styleId="Heading6">
    <w:name w:val="heading 6"/>
    <w:basedOn w:val="Normal"/>
    <w:next w:val="Normal"/>
    <w:link w:val="Heading6Char"/>
    <w:semiHidden/>
    <w:qFormat/>
    <w:rsid w:val="009B7F46"/>
    <w:pPr>
      <w:keepNext/>
      <w:keepLines/>
      <w:spacing w:before="200"/>
      <w:outlineLvl w:val="5"/>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605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E37"/>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
    <w:basedOn w:val="DefaultParagraphFont"/>
    <w:link w:val="Heading1"/>
    <w:uiPriority w:val="9"/>
    <w:rsid w:val="00605E3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05E3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05E3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 Char"/>
    <w:basedOn w:val="DefaultParagraphFont"/>
    <w:link w:val="Heading4"/>
    <w:uiPriority w:val="9"/>
    <w:rsid w:val="00605E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5E3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605E3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605E3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605E3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3 Char1 Char1"/>
    <w:basedOn w:val="DefaultParagraphFont"/>
    <w:uiPriority w:val="99"/>
    <w:unhideWhenUsed/>
    <w:rsid w:val="00605E37"/>
    <w:rPr>
      <w:color w:val="auto"/>
      <w:u w:val="none"/>
    </w:rPr>
  </w:style>
  <w:style w:type="paragraph" w:styleId="DocumentMap">
    <w:name w:val="Document Map"/>
    <w:basedOn w:val="Normal"/>
    <w:link w:val="DocumentMapChar"/>
    <w:uiPriority w:val="99"/>
    <w:unhideWhenUsed/>
    <w:rsid w:val="00605E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05E37"/>
    <w:rPr>
      <w:rFonts w:ascii="Lucida Grande" w:hAnsi="Lucida Grande" w:cs="Lucida Grande"/>
    </w:rPr>
  </w:style>
  <w:style w:type="paragraph" w:styleId="Title">
    <w:name w:val="Title"/>
    <w:aliases w:val="Cites and Cards,UNDERLINE,Bold Underlined,title"/>
    <w:basedOn w:val="Normal"/>
    <w:next w:val="Normal"/>
    <w:link w:val="TitleChar"/>
    <w:uiPriority w:val="6"/>
    <w:qFormat/>
    <w:rsid w:val="009B7F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7F46"/>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semiHidden/>
    <w:rsid w:val="009B7F46"/>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semiHidden/>
    <w:rsid w:val="009B7F46"/>
    <w:rPr>
      <w:rFonts w:asciiTheme="majorHAnsi" w:eastAsiaTheme="majorEastAsia" w:hAnsiTheme="majorHAnsi" w:cstheme="majorBidi"/>
      <w:i/>
      <w:iCs/>
      <w:color w:val="243F60" w:themeColor="accent1" w:themeShade="7F"/>
      <w:sz w:val="22"/>
      <w:szCs w:val="22"/>
    </w:rPr>
  </w:style>
  <w:style w:type="paragraph" w:customStyle="1" w:styleId="textbold">
    <w:name w:val="text bold"/>
    <w:basedOn w:val="Normal"/>
    <w:link w:val="Emphasis"/>
    <w:uiPriority w:val="20"/>
    <w:qFormat/>
    <w:rsid w:val="009B7F46"/>
    <w:pPr>
      <w:ind w:left="720"/>
      <w:jc w:val="both"/>
    </w:pPr>
    <w:rPr>
      <w:b/>
      <w:iCs/>
      <w:u w:val="single"/>
    </w:rPr>
  </w:style>
  <w:style w:type="character" w:customStyle="1" w:styleId="apple-converted-space">
    <w:name w:val="apple-converted-space"/>
    <w:basedOn w:val="DefaultParagraphFont"/>
    <w:rsid w:val="009B7F46"/>
  </w:style>
  <w:style w:type="paragraph" w:styleId="NoSpacing">
    <w:name w:val="No Spacing"/>
    <w:aliases w:val="Debate Text,DDI Tag,Tag Title,nonunderlined,No Spacing51,No Spacing8,No Spacing22,Dont u,No Spacing1111111,Card Format,Small Text,No Spacin,Very Small Text"/>
    <w:link w:val="NoSpacingChar"/>
    <w:qFormat/>
    <w:rsid w:val="009B7F46"/>
    <w:rPr>
      <w:rFonts w:eastAsiaTheme="minorHAnsi"/>
      <w:sz w:val="22"/>
      <w:szCs w:val="22"/>
    </w:rPr>
  </w:style>
  <w:style w:type="paragraph" w:styleId="ListParagraph">
    <w:name w:val="List Paragraph"/>
    <w:basedOn w:val="Normal"/>
    <w:uiPriority w:val="99"/>
    <w:qFormat/>
    <w:rsid w:val="009B7F46"/>
    <w:pPr>
      <w:ind w:left="720"/>
      <w:contextualSpacing/>
    </w:pPr>
  </w:style>
  <w:style w:type="character" w:styleId="IntenseEmphasis">
    <w:name w:val="Intense Emphasis"/>
    <w:aliases w:val="Cites and Cards Char,UNDERLINE Char,Bold Underlined Char,title Char"/>
    <w:basedOn w:val="DefaultParagraphFont"/>
    <w:uiPriority w:val="6"/>
    <w:qFormat/>
    <w:rsid w:val="009B7F46"/>
    <w:rPr>
      <w:b/>
      <w:bCs/>
      <w:sz w:val="22"/>
      <w:u w:val="single"/>
    </w:rPr>
  </w:style>
  <w:style w:type="character" w:customStyle="1" w:styleId="TitleChar1">
    <w:name w:val="Title Char1"/>
    <w:aliases w:val="Cites and Cards Char1,UNDERLINE Char1,Bold Underlined Char1,title Char1"/>
    <w:basedOn w:val="DefaultParagraphFont"/>
    <w:uiPriority w:val="10"/>
    <w:rsid w:val="009B7F46"/>
    <w:rPr>
      <w:rFonts w:asciiTheme="majorHAnsi" w:eastAsiaTheme="majorEastAsia" w:hAnsiTheme="majorHAnsi" w:cstheme="majorBidi"/>
      <w:spacing w:val="-10"/>
      <w:kern w:val="28"/>
      <w:sz w:val="56"/>
      <w:szCs w:val="56"/>
    </w:rPr>
  </w:style>
  <w:style w:type="paragraph" w:customStyle="1" w:styleId="Cards">
    <w:name w:val="Cards"/>
    <w:link w:val="CardsChar"/>
    <w:qFormat/>
    <w:rsid w:val="009B7F46"/>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CardsChar">
    <w:name w:val="Cards Char"/>
    <w:link w:val="Cards"/>
    <w:rsid w:val="009B7F46"/>
    <w:rPr>
      <w:rFonts w:ascii="Georgia" w:eastAsia="ヒラギノ角ゴ Pro W3" w:hAnsi="Georgia" w:cs="Times New Roman"/>
      <w:color w:val="00000A"/>
      <w:sz w:val="18"/>
      <w:szCs w:val="20"/>
    </w:rPr>
  </w:style>
  <w:style w:type="character" w:customStyle="1" w:styleId="DebateUnderline">
    <w:name w:val="Debate Underline"/>
    <w:qFormat/>
    <w:rsid w:val="009B7F46"/>
    <w:rPr>
      <w:rFonts w:ascii="Georgia" w:eastAsia="ヒラギノ角ゴ Pro W3" w:hAnsi="Georgia" w:hint="default"/>
      <w:b w:val="0"/>
      <w:bCs w:val="0"/>
      <w:i w:val="0"/>
      <w:iCs w:val="0"/>
      <w:color w:val="000000"/>
      <w:sz w:val="20"/>
      <w:u w:val="single"/>
    </w:rPr>
  </w:style>
  <w:style w:type="paragraph" w:customStyle="1" w:styleId="CardText">
    <w:name w:val="CardText"/>
    <w:basedOn w:val="Normal"/>
    <w:next w:val="Normal"/>
    <w:link w:val="CardTextChar"/>
    <w:qFormat/>
    <w:rsid w:val="009B7F46"/>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9B7F46"/>
    <w:rPr>
      <w:rFonts w:ascii="Times New Roman" w:eastAsia="Times New Roman" w:hAnsi="Times New Roman" w:cs="Times New Roman"/>
      <w:sz w:val="16"/>
      <w:szCs w:val="20"/>
    </w:rPr>
  </w:style>
  <w:style w:type="paragraph" w:customStyle="1" w:styleId="Default">
    <w:name w:val="Default"/>
    <w:uiPriority w:val="99"/>
    <w:qFormat/>
    <w:rsid w:val="009B7F46"/>
    <w:pPr>
      <w:autoSpaceDE w:val="0"/>
      <w:autoSpaceDN w:val="0"/>
      <w:adjustRightInd w:val="0"/>
    </w:pPr>
    <w:rPr>
      <w:rFonts w:ascii="Times New Roman" w:eastAsia="Calibri" w:hAnsi="Times New Roman" w:cs="Times New Roman"/>
      <w:color w:val="000000"/>
    </w:rPr>
  </w:style>
  <w:style w:type="character" w:customStyle="1" w:styleId="underline">
    <w:name w:val="underline"/>
    <w:qFormat/>
    <w:rsid w:val="009B7F46"/>
    <w:rPr>
      <w:sz w:val="20"/>
      <w:u w:val="single"/>
    </w:rPr>
  </w:style>
  <w:style w:type="paragraph" w:customStyle="1" w:styleId="boldcite">
    <w:name w:val="bold cite"/>
    <w:basedOn w:val="Normal"/>
    <w:rsid w:val="009B7F46"/>
    <w:rPr>
      <w:rFonts w:ascii="Arial" w:eastAsia="Batang" w:hAnsi="Arial"/>
      <w:b/>
      <w:color w:val="000000"/>
      <w:sz w:val="28"/>
      <w:u w:val="thick" w:color="000000"/>
    </w:rPr>
  </w:style>
  <w:style w:type="paragraph" w:styleId="BodyText">
    <w:name w:val="Body Text"/>
    <w:basedOn w:val="Normal"/>
    <w:link w:val="BodyTextChar"/>
    <w:rsid w:val="009B7F46"/>
    <w:pPr>
      <w:widowControl w:val="0"/>
      <w:spacing w:after="120"/>
    </w:pPr>
    <w:rPr>
      <w:rFonts w:eastAsia="SimSun" w:cs="Mangal"/>
      <w:kern w:val="1"/>
      <w:lang w:eastAsia="hi-IN" w:bidi="hi-IN"/>
    </w:rPr>
  </w:style>
  <w:style w:type="character" w:customStyle="1" w:styleId="BodyTextChar">
    <w:name w:val="Body Text Char"/>
    <w:basedOn w:val="DefaultParagraphFont"/>
    <w:link w:val="BodyText"/>
    <w:rsid w:val="009B7F46"/>
    <w:rPr>
      <w:rFonts w:ascii="Calibri" w:eastAsia="SimSun" w:hAnsi="Calibri" w:cs="Mangal"/>
      <w:kern w:val="1"/>
      <w:sz w:val="22"/>
      <w:lang w:eastAsia="hi-IN" w:bidi="hi-IN"/>
    </w:rPr>
  </w:style>
  <w:style w:type="paragraph" w:customStyle="1" w:styleId="Textbody">
    <w:name w:val="Text body"/>
    <w:basedOn w:val="Normal"/>
    <w:rsid w:val="009B7F46"/>
    <w:pPr>
      <w:widowControl w:val="0"/>
      <w:autoSpaceDN w:val="0"/>
      <w:spacing w:after="120"/>
      <w:textAlignment w:val="baseline"/>
    </w:pPr>
    <w:rPr>
      <w:rFonts w:eastAsia="SimSun" w:cs="Mangal"/>
      <w:kern w:val="3"/>
      <w:lang w:eastAsia="zh-CN" w:bidi="hi-IN"/>
    </w:rPr>
  </w:style>
  <w:style w:type="character" w:customStyle="1" w:styleId="authors">
    <w:name w:val="authors"/>
    <w:basedOn w:val="DefaultParagraphFont"/>
    <w:rsid w:val="009B7F46"/>
  </w:style>
  <w:style w:type="character" w:customStyle="1" w:styleId="Date1">
    <w:name w:val="Date1"/>
    <w:basedOn w:val="DefaultParagraphFont"/>
    <w:rsid w:val="009B7F46"/>
  </w:style>
  <w:style w:type="character" w:customStyle="1" w:styleId="arttitle">
    <w:name w:val="art_title"/>
    <w:basedOn w:val="DefaultParagraphFont"/>
    <w:rsid w:val="009B7F46"/>
  </w:style>
  <w:style w:type="character" w:customStyle="1" w:styleId="serialtitle">
    <w:name w:val="serial_title"/>
    <w:basedOn w:val="DefaultParagraphFont"/>
    <w:rsid w:val="009B7F46"/>
  </w:style>
  <w:style w:type="character" w:customStyle="1" w:styleId="volumeissue">
    <w:name w:val="volume_issue"/>
    <w:basedOn w:val="DefaultParagraphFont"/>
    <w:rsid w:val="009B7F46"/>
  </w:style>
  <w:style w:type="character" w:customStyle="1" w:styleId="pagerange">
    <w:name w:val="page_range"/>
    <w:basedOn w:val="DefaultParagraphFont"/>
    <w:rsid w:val="009B7F46"/>
  </w:style>
  <w:style w:type="character" w:customStyle="1" w:styleId="doilink">
    <w:name w:val="doi_link"/>
    <w:basedOn w:val="DefaultParagraphFont"/>
    <w:rsid w:val="009B7F46"/>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B7F46"/>
    <w:pPr>
      <w:spacing w:before="100" w:beforeAutospacing="1" w:after="100" w:afterAutospacing="1"/>
    </w:pPr>
    <w:rPr>
      <w:rFonts w:ascii="Times New Roman" w:eastAsia="Times New Roman" w:hAnsi="Times New Roman" w:cs="Times New Roman"/>
      <w:sz w:val="24"/>
    </w:rPr>
  </w:style>
  <w:style w:type="character" w:customStyle="1" w:styleId="TagGreg">
    <w:name w:val="TagGreg"/>
    <w:basedOn w:val="DefaultParagraphFont"/>
    <w:uiPriority w:val="1"/>
    <w:qFormat/>
    <w:rsid w:val="009B7F46"/>
    <w:rPr>
      <w:b/>
      <w:sz w:val="24"/>
    </w:rPr>
  </w:style>
  <w:style w:type="character" w:customStyle="1" w:styleId="NoSpacingChar">
    <w:name w:val="No Spacing Char"/>
    <w:aliases w:val="Debate Text Char,DDI Tag Char,Tag Title Char,nonunderlined Char,No Spacing51 Char,No Spacing8 Char,No Spacing22 Char,Dont u Char,No Spacing1111111 Char,Card Format Char,Small Text Char,No Spacin Char,Very Small Text Char"/>
    <w:basedOn w:val="DefaultParagraphFont"/>
    <w:link w:val="NoSpacing"/>
    <w:qFormat/>
    <w:rsid w:val="009B7F46"/>
    <w:rPr>
      <w:rFonts w:eastAsiaTheme="minorHAnsi"/>
      <w:sz w:val="22"/>
      <w:szCs w:val="22"/>
    </w:rPr>
  </w:style>
  <w:style w:type="paragraph" w:customStyle="1" w:styleId="card">
    <w:name w:val="card"/>
    <w:basedOn w:val="Normal"/>
    <w:next w:val="Normal"/>
    <w:link w:val="cardChar"/>
    <w:qFormat/>
    <w:rsid w:val="009B7F46"/>
    <w:pPr>
      <w:ind w:left="288" w:right="288"/>
    </w:pPr>
    <w:rPr>
      <w:rFonts w:ascii="Times New Roman" w:eastAsia="Times New Roman" w:hAnsi="Times New Roman" w:cs="Times New Roman"/>
      <w:sz w:val="16"/>
      <w:szCs w:val="20"/>
      <w:lang w:val="x-none" w:eastAsia="x-none"/>
    </w:rPr>
  </w:style>
  <w:style w:type="character" w:customStyle="1" w:styleId="cardChar">
    <w:name w:val="card Char"/>
    <w:link w:val="card"/>
    <w:rsid w:val="009B7F46"/>
    <w:rPr>
      <w:rFonts w:ascii="Times New Roman" w:eastAsia="Times New Roman" w:hAnsi="Times New Roman" w:cs="Times New Roman"/>
      <w:sz w:val="16"/>
      <w:szCs w:val="20"/>
      <w:lang w:val="x-none" w:eastAsia="x-none"/>
    </w:rPr>
  </w:style>
  <w:style w:type="character" w:customStyle="1" w:styleId="DebateHighlighted">
    <w:name w:val="Debate Highlighted"/>
    <w:rsid w:val="009B7F46"/>
    <w:rPr>
      <w:rFonts w:ascii="Georgia" w:eastAsia="ヒラギノ角ゴ Pro W3" w:hAnsi="Georgia" w:hint="default"/>
      <w:b w:val="0"/>
      <w:bCs w:val="0"/>
      <w:i w:val="0"/>
      <w:iCs w:val="0"/>
      <w:color w:val="000000"/>
      <w:sz w:val="20"/>
      <w:u w:val="single"/>
      <w:shd w:val="clear" w:color="auto" w:fill="00FFFF"/>
    </w:rPr>
  </w:style>
  <w:style w:type="character" w:customStyle="1" w:styleId="EndnoteCharacters">
    <w:name w:val="Endnote Characters"/>
    <w:rsid w:val="009B7F46"/>
    <w:rPr>
      <w:vertAlign w:val="superscript"/>
    </w:rPr>
  </w:style>
  <w:style w:type="paragraph" w:styleId="EndnoteText">
    <w:name w:val="endnote text"/>
    <w:basedOn w:val="Normal"/>
    <w:link w:val="EndnoteTextChar"/>
    <w:rsid w:val="009B7F46"/>
    <w:pPr>
      <w:suppressAutoHyphens/>
      <w:spacing w:after="0" w:line="240" w:lineRule="auto"/>
    </w:pPr>
    <w:rPr>
      <w:rFonts w:ascii="Times New Roman" w:eastAsia="Times New Roman" w:hAnsi="Times New Roman" w:cs="Times New Roman"/>
      <w:sz w:val="24"/>
      <w:lang w:eastAsia="zh-CN"/>
    </w:rPr>
  </w:style>
  <w:style w:type="character" w:customStyle="1" w:styleId="EndnoteTextChar">
    <w:name w:val="Endnote Text Char"/>
    <w:basedOn w:val="DefaultParagraphFont"/>
    <w:link w:val="EndnoteText"/>
    <w:rsid w:val="009B7F46"/>
    <w:rPr>
      <w:rFonts w:ascii="Times New Roman" w:eastAsia="Times New Roman" w:hAnsi="Times New Roman" w:cs="Times New Roman"/>
      <w:lang w:eastAsia="zh-CN"/>
    </w:rPr>
  </w:style>
  <w:style w:type="character" w:customStyle="1" w:styleId="HeaderChar">
    <w:name w:val="Header Char"/>
    <w:basedOn w:val="DefaultParagraphFont"/>
    <w:link w:val="Header"/>
    <w:uiPriority w:val="99"/>
    <w:rsid w:val="009B7F46"/>
    <w:rPr>
      <w:rFonts w:ascii="Calibri" w:hAnsi="Calibri"/>
      <w:sz w:val="22"/>
    </w:rPr>
  </w:style>
  <w:style w:type="paragraph" w:styleId="Header">
    <w:name w:val="header"/>
    <w:basedOn w:val="Normal"/>
    <w:link w:val="HeaderChar"/>
    <w:uiPriority w:val="99"/>
    <w:unhideWhenUsed/>
    <w:rsid w:val="009B7F46"/>
    <w:pPr>
      <w:tabs>
        <w:tab w:val="center" w:pos="4320"/>
        <w:tab w:val="right" w:pos="8640"/>
      </w:tabs>
    </w:pPr>
    <w:rPr>
      <w:rFonts w:cstheme="minorBidi"/>
    </w:rPr>
  </w:style>
  <w:style w:type="character" w:customStyle="1" w:styleId="HeaderChar1">
    <w:name w:val="Header Char1"/>
    <w:basedOn w:val="DefaultParagraphFont"/>
    <w:uiPriority w:val="99"/>
    <w:semiHidden/>
    <w:rsid w:val="009B7F46"/>
    <w:rPr>
      <w:rFonts w:ascii="Calibri" w:hAnsi="Calibri" w:cs="Calibri"/>
      <w:sz w:val="22"/>
    </w:rPr>
  </w:style>
  <w:style w:type="character" w:customStyle="1" w:styleId="FooterChar">
    <w:name w:val="Footer Char"/>
    <w:basedOn w:val="DefaultParagraphFont"/>
    <w:link w:val="Footer"/>
    <w:uiPriority w:val="99"/>
    <w:rsid w:val="009B7F46"/>
    <w:rPr>
      <w:rFonts w:ascii="Calibri" w:hAnsi="Calibri"/>
      <w:sz w:val="22"/>
    </w:rPr>
  </w:style>
  <w:style w:type="paragraph" w:styleId="Footer">
    <w:name w:val="footer"/>
    <w:basedOn w:val="Normal"/>
    <w:link w:val="FooterChar"/>
    <w:uiPriority w:val="99"/>
    <w:unhideWhenUsed/>
    <w:rsid w:val="009B7F46"/>
    <w:pPr>
      <w:tabs>
        <w:tab w:val="center" w:pos="4320"/>
        <w:tab w:val="right" w:pos="8640"/>
      </w:tabs>
    </w:pPr>
    <w:rPr>
      <w:rFonts w:cstheme="minorBidi"/>
    </w:rPr>
  </w:style>
  <w:style w:type="character" w:customStyle="1" w:styleId="FooterChar1">
    <w:name w:val="Footer Char1"/>
    <w:basedOn w:val="DefaultParagraphFont"/>
    <w:uiPriority w:val="99"/>
    <w:semiHidden/>
    <w:rsid w:val="009B7F46"/>
    <w:rPr>
      <w:rFonts w:ascii="Calibri" w:hAnsi="Calibri" w:cs="Calibri"/>
      <w:sz w:val="22"/>
    </w:rPr>
  </w:style>
  <w:style w:type="paragraph" w:customStyle="1" w:styleId="Smalltext">
    <w:name w:val="Small text"/>
    <w:aliases w:val="Quote1,Quote11"/>
    <w:basedOn w:val="Normal"/>
    <w:link w:val="SmalltextChar"/>
    <w:qFormat/>
    <w:rsid w:val="009B7F46"/>
    <w:rPr>
      <w:sz w:val="14"/>
    </w:rPr>
  </w:style>
  <w:style w:type="character" w:customStyle="1" w:styleId="SmalltextChar">
    <w:name w:val="Small text Char"/>
    <w:aliases w:val="Quote Char,Quote1 Char1"/>
    <w:basedOn w:val="DefaultParagraphFont"/>
    <w:link w:val="Smalltext"/>
    <w:rsid w:val="009B7F46"/>
    <w:rPr>
      <w:rFonts w:ascii="Calibri" w:hAnsi="Calibri" w:cs="Calibri"/>
      <w:sz w:val="14"/>
    </w:rPr>
  </w:style>
  <w:style w:type="paragraph" w:customStyle="1" w:styleId="CardsFont12pt">
    <w:name w:val="Cards + Font: 12 pt"/>
    <w:aliases w:val="Thick Underline,Cards + Font: 12 pt Char Char Char,Cards + Font: 12 pt Char Char Char Char Char Char Char,Cards + Font: 12 pt Char Char Char Char Char Char Char Char,Thick Underline Char1,Thick Underline Char"/>
    <w:basedOn w:val="Normal"/>
    <w:autoRedefine/>
    <w:uiPriority w:val="6"/>
    <w:qFormat/>
    <w:rsid w:val="009B7F46"/>
    <w:pPr>
      <w:autoSpaceDE w:val="0"/>
      <w:autoSpaceDN w:val="0"/>
      <w:adjustRightInd w:val="0"/>
      <w:spacing w:after="0"/>
      <w:ind w:left="432" w:right="432"/>
      <w:jc w:val="both"/>
    </w:pPr>
    <w:rPr>
      <w:rFonts w:asciiTheme="minorHAnsi" w:hAnsiTheme="minorHAnsi"/>
      <w:b/>
      <w:u w:val="single"/>
    </w:rPr>
  </w:style>
  <w:style w:type="character" w:customStyle="1" w:styleId="BoldUnderlineChar">
    <w:name w:val="Bold Underline Char"/>
    <w:locked/>
    <w:rsid w:val="009B7F46"/>
    <w:rPr>
      <w:rFonts w:ascii="Times New Roman" w:eastAsia="Times New Roman" w:hAnsi="Times New Roman" w:cs="Times New Roman"/>
      <w:b/>
      <w:bCs/>
      <w:sz w:val="20"/>
      <w:szCs w:val="24"/>
      <w:u w:val="single"/>
    </w:rPr>
  </w:style>
  <w:style w:type="character" w:customStyle="1" w:styleId="LanguageEditingChar">
    <w:name w:val="Language Editing Char"/>
    <w:link w:val="LanguageEditing"/>
    <w:locked/>
    <w:rsid w:val="009B7F4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B7F46"/>
    <w:rPr>
      <w:rFonts w:ascii="Times New Roman" w:eastAsia="Times New Roman" w:hAnsi="Times New Roman" w:cs="Times New Roman"/>
      <w:strike/>
      <w:sz w:val="20"/>
    </w:rPr>
  </w:style>
  <w:style w:type="paragraph" w:customStyle="1" w:styleId="Citation">
    <w:name w:val="Citation"/>
    <w:basedOn w:val="Normal"/>
    <w:uiPriority w:val="6"/>
    <w:qFormat/>
    <w:rsid w:val="009B7F46"/>
    <w:rPr>
      <w:rFonts w:eastAsia="Calibri" w:cs="Times New Roman"/>
      <w:b/>
      <w:sz w:val="24"/>
    </w:rPr>
  </w:style>
  <w:style w:type="paragraph" w:customStyle="1" w:styleId="Standard">
    <w:name w:val="Standard"/>
    <w:uiPriority w:val="99"/>
    <w:qFormat/>
    <w:rsid w:val="009B7F46"/>
    <w:pPr>
      <w:widowControl w:val="0"/>
      <w:suppressAutoHyphens/>
      <w:autoSpaceDN w:val="0"/>
      <w:textAlignment w:val="baseline"/>
    </w:pPr>
    <w:rPr>
      <w:rFonts w:ascii="Times New Roman" w:eastAsia="SimSun" w:hAnsi="Times New Roman" w:cs="Mangal"/>
      <w:kern w:val="3"/>
      <w:lang w:eastAsia="zh-CN" w:bidi="hi-IN"/>
    </w:rPr>
  </w:style>
  <w:style w:type="character" w:customStyle="1" w:styleId="StrongEmphasis">
    <w:name w:val="Strong Emphasis"/>
    <w:rsid w:val="009B7F46"/>
    <w:rPr>
      <w:b/>
      <w:bCs/>
    </w:rPr>
  </w:style>
  <w:style w:type="paragraph" w:customStyle="1" w:styleId="MediumGrid22">
    <w:name w:val="Medium Grid 22"/>
    <w:rsid w:val="009B7F46"/>
    <w:pPr>
      <w:suppressAutoHyphens/>
    </w:pPr>
    <w:rPr>
      <w:rFonts w:ascii="Calibri" w:eastAsia="Calibri" w:hAnsi="Calibri" w:cs="Times New Roman"/>
      <w:sz w:val="22"/>
      <w:szCs w:val="22"/>
      <w:lang w:eastAsia="ar-SA"/>
    </w:rPr>
  </w:style>
  <w:style w:type="paragraph" w:customStyle="1" w:styleId="tag">
    <w:name w:val="tag"/>
    <w:aliases w:val="No Spacing3,No Spacing41,No Spacing31,No Spacing6,No Spacing7,No Spacing111111,Medium Grid 21,No Spacing2,Read stuff"/>
    <w:basedOn w:val="Normal"/>
    <w:next w:val="Normal"/>
    <w:qFormat/>
    <w:rsid w:val="009B7F46"/>
    <w:rPr>
      <w:rFonts w:ascii="Arial" w:eastAsia="Cambria" w:hAnsi="Arial"/>
      <w:b/>
    </w:rPr>
  </w:style>
  <w:style w:type="paragraph" w:customStyle="1" w:styleId="NoSpacing1">
    <w:name w:val="No Spacing1"/>
    <w:aliases w:val="CD - Cite,Dont use,Tag and Cite"/>
    <w:qFormat/>
    <w:rsid w:val="009B7F46"/>
    <w:pPr>
      <w:suppressAutoHyphens/>
      <w:spacing w:line="100" w:lineRule="atLeast"/>
    </w:pPr>
    <w:rPr>
      <w:rFonts w:ascii="Calibri" w:eastAsia="Calibri" w:hAnsi="Calibri" w:cs="Times New Roman"/>
      <w:kern w:val="1"/>
      <w:lang w:eastAsia="hi-IN" w:bidi="hi-IN"/>
    </w:rPr>
  </w:style>
  <w:style w:type="character" w:customStyle="1" w:styleId="publicationcontentepubdate">
    <w:name w:val="publicationcontentepubdate"/>
    <w:basedOn w:val="DefaultParagraphFont"/>
    <w:rsid w:val="009B7F46"/>
  </w:style>
  <w:style w:type="paragraph" w:customStyle="1" w:styleId="Emphasis1">
    <w:name w:val="Emphasis1"/>
    <w:basedOn w:val="Normal"/>
    <w:autoRedefine/>
    <w:uiPriority w:val="7"/>
    <w:qFormat/>
    <w:rsid w:val="009B7F4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ention1">
    <w:name w:val="Mention1"/>
    <w:basedOn w:val="DefaultParagraphFont"/>
    <w:uiPriority w:val="99"/>
    <w:semiHidden/>
    <w:unhideWhenUsed/>
    <w:rsid w:val="009B7F46"/>
    <w:rPr>
      <w:color w:val="2B579A"/>
      <w:shd w:val="clear" w:color="auto" w:fill="E6E6E6"/>
    </w:rPr>
  </w:style>
  <w:style w:type="character" w:styleId="PageNumber">
    <w:name w:val="page number"/>
    <w:basedOn w:val="DefaultParagraphFont"/>
    <w:unhideWhenUsed/>
    <w:rsid w:val="009B7F46"/>
  </w:style>
  <w:style w:type="paragraph" w:styleId="TOC1">
    <w:name w:val="toc 1"/>
    <w:basedOn w:val="Normal"/>
    <w:next w:val="Normal"/>
    <w:autoRedefine/>
    <w:qFormat/>
    <w:rsid w:val="009B7F46"/>
    <w:pPr>
      <w:spacing w:before="120"/>
    </w:pPr>
    <w:rPr>
      <w:rFonts w:eastAsiaTheme="minorHAnsi"/>
      <w:b/>
      <w:szCs w:val="22"/>
    </w:rPr>
  </w:style>
  <w:style w:type="paragraph" w:styleId="TOC2">
    <w:name w:val="toc 2"/>
    <w:basedOn w:val="Normal"/>
    <w:next w:val="Normal"/>
    <w:autoRedefine/>
    <w:qFormat/>
    <w:rsid w:val="009B7F46"/>
    <w:pPr>
      <w:tabs>
        <w:tab w:val="right" w:leader="dot" w:pos="10790"/>
      </w:tabs>
      <w:ind w:left="240"/>
    </w:pPr>
    <w:rPr>
      <w:rFonts w:eastAsiaTheme="minorHAnsi"/>
      <w:b/>
      <w:noProof/>
      <w:szCs w:val="22"/>
      <w:u w:val="single"/>
    </w:rPr>
  </w:style>
  <w:style w:type="paragraph" w:styleId="TOC3">
    <w:name w:val="toc 3"/>
    <w:basedOn w:val="Normal"/>
    <w:next w:val="Normal"/>
    <w:autoRedefine/>
    <w:qFormat/>
    <w:rsid w:val="009B7F46"/>
    <w:pPr>
      <w:ind w:left="480"/>
    </w:pPr>
    <w:rPr>
      <w:rFonts w:eastAsiaTheme="minorHAnsi"/>
      <w:szCs w:val="22"/>
    </w:rPr>
  </w:style>
  <w:style w:type="character" w:customStyle="1" w:styleId="BalloonTextChar">
    <w:name w:val="Balloon Text Char"/>
    <w:basedOn w:val="DefaultParagraphFont"/>
    <w:link w:val="BalloonText"/>
    <w:rsid w:val="009B7F46"/>
    <w:rPr>
      <w:rFonts w:ascii="Tahoma" w:hAnsi="Tahoma" w:cs="Tahoma"/>
      <w:sz w:val="16"/>
      <w:szCs w:val="16"/>
    </w:rPr>
  </w:style>
  <w:style w:type="paragraph" w:styleId="BalloonText">
    <w:name w:val="Balloon Text"/>
    <w:basedOn w:val="Normal"/>
    <w:link w:val="BalloonTextChar"/>
    <w:rsid w:val="009B7F46"/>
    <w:rPr>
      <w:rFonts w:ascii="Tahoma" w:hAnsi="Tahoma" w:cs="Tahoma"/>
      <w:sz w:val="16"/>
      <w:szCs w:val="16"/>
    </w:rPr>
  </w:style>
  <w:style w:type="character" w:customStyle="1" w:styleId="BalloonTextChar1">
    <w:name w:val="Balloon Text Char1"/>
    <w:basedOn w:val="DefaultParagraphFont"/>
    <w:uiPriority w:val="99"/>
    <w:semiHidden/>
    <w:rsid w:val="009B7F46"/>
    <w:rPr>
      <w:rFonts w:ascii="Times New Roman" w:hAnsi="Times New Roman" w:cs="Times New Roman"/>
      <w:sz w:val="18"/>
      <w:szCs w:val="18"/>
    </w:rPr>
  </w:style>
  <w:style w:type="paragraph" w:styleId="TOC4">
    <w:name w:val="toc 4"/>
    <w:basedOn w:val="Normal"/>
    <w:next w:val="Normal"/>
    <w:autoRedefine/>
    <w:unhideWhenUsed/>
    <w:rsid w:val="009B7F46"/>
    <w:pPr>
      <w:spacing w:after="100"/>
      <w:ind w:left="660"/>
    </w:pPr>
    <w:rPr>
      <w:rFonts w:eastAsiaTheme="minorHAnsi"/>
      <w:szCs w:val="22"/>
    </w:rPr>
  </w:style>
  <w:style w:type="paragraph" w:styleId="TOC5">
    <w:name w:val="toc 5"/>
    <w:basedOn w:val="Normal"/>
    <w:next w:val="Normal"/>
    <w:autoRedefine/>
    <w:unhideWhenUsed/>
    <w:rsid w:val="009B7F46"/>
    <w:pPr>
      <w:spacing w:after="100"/>
      <w:ind w:left="880"/>
    </w:pPr>
    <w:rPr>
      <w:rFonts w:eastAsiaTheme="minorHAnsi"/>
      <w:szCs w:val="22"/>
    </w:rPr>
  </w:style>
  <w:style w:type="paragraph" w:styleId="TOC6">
    <w:name w:val="toc 6"/>
    <w:basedOn w:val="Normal"/>
    <w:next w:val="Normal"/>
    <w:autoRedefine/>
    <w:unhideWhenUsed/>
    <w:rsid w:val="009B7F46"/>
    <w:pPr>
      <w:spacing w:after="100"/>
      <w:ind w:left="1100"/>
    </w:pPr>
    <w:rPr>
      <w:rFonts w:eastAsiaTheme="minorHAnsi"/>
      <w:szCs w:val="22"/>
    </w:rPr>
  </w:style>
  <w:style w:type="paragraph" w:styleId="TOC7">
    <w:name w:val="toc 7"/>
    <w:basedOn w:val="Normal"/>
    <w:next w:val="Normal"/>
    <w:autoRedefine/>
    <w:unhideWhenUsed/>
    <w:rsid w:val="009B7F46"/>
    <w:pPr>
      <w:spacing w:after="100"/>
      <w:ind w:left="1320"/>
    </w:pPr>
    <w:rPr>
      <w:rFonts w:eastAsiaTheme="minorHAnsi"/>
      <w:szCs w:val="22"/>
    </w:rPr>
  </w:style>
  <w:style w:type="paragraph" w:styleId="TOC8">
    <w:name w:val="toc 8"/>
    <w:basedOn w:val="Normal"/>
    <w:next w:val="Normal"/>
    <w:autoRedefine/>
    <w:unhideWhenUsed/>
    <w:rsid w:val="009B7F46"/>
    <w:pPr>
      <w:spacing w:after="100"/>
      <w:ind w:left="1540"/>
    </w:pPr>
    <w:rPr>
      <w:rFonts w:eastAsiaTheme="minorHAnsi"/>
      <w:szCs w:val="22"/>
    </w:rPr>
  </w:style>
  <w:style w:type="paragraph" w:styleId="TOC9">
    <w:name w:val="toc 9"/>
    <w:basedOn w:val="Normal"/>
    <w:next w:val="Normal"/>
    <w:autoRedefine/>
    <w:unhideWhenUsed/>
    <w:rsid w:val="009B7F46"/>
    <w:pPr>
      <w:spacing w:after="100"/>
      <w:ind w:left="1760"/>
    </w:pPr>
    <w:rPr>
      <w:rFonts w:eastAsiaTheme="minorHAnsi"/>
      <w:szCs w:val="22"/>
    </w:rPr>
  </w:style>
  <w:style w:type="character" w:styleId="Strong">
    <w:name w:val="Strong"/>
    <w:aliases w:val="8 pt font,Cut,Small 1"/>
    <w:basedOn w:val="DefaultParagraphFont"/>
    <w:uiPriority w:val="22"/>
    <w:qFormat/>
    <w:rsid w:val="009B7F46"/>
    <w:rPr>
      <w:b/>
      <w:bCs/>
    </w:rPr>
  </w:style>
  <w:style w:type="character" w:customStyle="1" w:styleId="wikiexternallink">
    <w:name w:val="wikiexternallink"/>
    <w:basedOn w:val="DefaultParagraphFont"/>
    <w:rsid w:val="009B7F46"/>
  </w:style>
  <w:style w:type="character" w:customStyle="1" w:styleId="wikigeneratedlinkcontent">
    <w:name w:val="wikigeneratedlinkcontent"/>
    <w:basedOn w:val="DefaultParagraphFont"/>
    <w:rsid w:val="009B7F46"/>
  </w:style>
  <w:style w:type="paragraph" w:customStyle="1" w:styleId="Cites">
    <w:name w:val="Cites"/>
    <w:uiPriority w:val="99"/>
    <w:qFormat/>
    <w:rsid w:val="009B7F46"/>
    <w:pPr>
      <w:widowControl w:val="0"/>
      <w:suppressAutoHyphens/>
      <w:spacing w:after="200" w:line="276" w:lineRule="auto"/>
    </w:pPr>
    <w:rPr>
      <w:rFonts w:ascii="Georgia" w:eastAsia="ヒラギノ角ゴ Pro W3" w:hAnsi="Georgia" w:cs="Times New Roman"/>
      <w:color w:val="00000A"/>
      <w:szCs w:val="20"/>
    </w:rPr>
  </w:style>
  <w:style w:type="character" w:customStyle="1" w:styleId="StyleBold">
    <w:name w:val="Style Bold"/>
    <w:basedOn w:val="DefaultParagraphFont"/>
    <w:uiPriority w:val="9"/>
    <w:semiHidden/>
    <w:rsid w:val="009B7F46"/>
    <w:rPr>
      <w:b/>
      <w:bCs/>
    </w:rPr>
  </w:style>
  <w:style w:type="character" w:customStyle="1" w:styleId="Author-Date">
    <w:name w:val="Author-Date"/>
    <w:rsid w:val="009B7F46"/>
    <w:rPr>
      <w:b/>
      <w:bCs w:val="0"/>
      <w:sz w:val="24"/>
    </w:rPr>
  </w:style>
  <w:style w:type="character" w:customStyle="1" w:styleId="Emphasis2">
    <w:name w:val="Emphasis2"/>
    <w:rsid w:val="009B7F46"/>
    <w:rPr>
      <w:rFonts w:ascii="Lucida Grande" w:eastAsia="ヒラギノ角ゴ Pro W3" w:hAnsi="Lucida Grande" w:cs="Lucida Grande" w:hint="default"/>
      <w:b w:val="0"/>
      <w:bCs w:val="0"/>
      <w:i w:val="0"/>
      <w:iCs w:val="0"/>
      <w:color w:val="000000"/>
      <w:sz w:val="22"/>
      <w:u w:val="single"/>
    </w:rPr>
  </w:style>
  <w:style w:type="paragraph" w:customStyle="1" w:styleId="Nothing">
    <w:name w:val="Nothing"/>
    <w:link w:val="NothingChar"/>
    <w:qFormat/>
    <w:rsid w:val="009B7F46"/>
    <w:pPr>
      <w:suppressAutoHyphens/>
      <w:spacing w:after="200" w:line="276" w:lineRule="auto"/>
      <w:jc w:val="both"/>
    </w:pPr>
    <w:rPr>
      <w:rFonts w:ascii="Georgia" w:eastAsia="ヒラギノ角ゴ Pro W3" w:hAnsi="Georgia" w:cs="Times New Roman"/>
      <w:color w:val="00000A"/>
      <w:szCs w:val="20"/>
    </w:rPr>
  </w:style>
  <w:style w:type="paragraph" w:customStyle="1" w:styleId="Body">
    <w:name w:val="Body"/>
    <w:uiPriority w:val="99"/>
    <w:qFormat/>
    <w:rsid w:val="009B7F46"/>
    <w:rPr>
      <w:rFonts w:ascii="Helvetica" w:eastAsia="ヒラギノ角ゴ Pro W3" w:hAnsi="Helvetica" w:cs="Times New Roman"/>
      <w:color w:val="000000"/>
      <w:szCs w:val="20"/>
    </w:rPr>
  </w:style>
  <w:style w:type="paragraph" w:customStyle="1" w:styleId="tiny">
    <w:name w:val="tiny"/>
    <w:next w:val="Normal"/>
    <w:link w:val="tinyChar"/>
    <w:autoRedefine/>
    <w:qFormat/>
    <w:rsid w:val="009B7F46"/>
    <w:pPr>
      <w:contextualSpacing/>
    </w:pPr>
    <w:rPr>
      <w:rFonts w:ascii="Times New Roman" w:eastAsia="Malgun Gothic" w:hAnsi="Times New Roman" w:cs="Times New Roman"/>
      <w:sz w:val="12"/>
    </w:rPr>
  </w:style>
  <w:style w:type="character" w:customStyle="1" w:styleId="tinyChar">
    <w:name w:val="tiny Char"/>
    <w:link w:val="tiny"/>
    <w:rsid w:val="009B7F46"/>
    <w:rPr>
      <w:rFonts w:ascii="Times New Roman" w:eastAsia="Malgun Gothic" w:hAnsi="Times New Roman" w:cs="Times New Roman"/>
      <w:sz w:val="12"/>
    </w:rPr>
  </w:style>
  <w:style w:type="character" w:customStyle="1" w:styleId="a">
    <w:name w:val="a"/>
    <w:basedOn w:val="DefaultParagraphFont"/>
    <w:rsid w:val="009B7F46"/>
  </w:style>
  <w:style w:type="character" w:customStyle="1" w:styleId="l6">
    <w:name w:val="l6"/>
    <w:basedOn w:val="DefaultParagraphFont"/>
    <w:rsid w:val="009B7F46"/>
  </w:style>
  <w:style w:type="character" w:customStyle="1" w:styleId="l7">
    <w:name w:val="l7"/>
    <w:basedOn w:val="DefaultParagraphFont"/>
    <w:rsid w:val="009B7F46"/>
  </w:style>
  <w:style w:type="character" w:customStyle="1" w:styleId="l8">
    <w:name w:val="l8"/>
    <w:basedOn w:val="DefaultParagraphFont"/>
    <w:rsid w:val="009B7F46"/>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B7F46"/>
    <w:rPr>
      <w:rFonts w:ascii="Times New Roman" w:eastAsia="Times New Roman" w:hAnsi="Times New Roman" w:cs="Times New Roman"/>
    </w:rPr>
  </w:style>
  <w:style w:type="paragraph" w:customStyle="1" w:styleId="style12">
    <w:name w:val="style12"/>
    <w:basedOn w:val="Normal"/>
    <w:uiPriority w:val="99"/>
    <w:qFormat/>
    <w:rsid w:val="009B7F46"/>
    <w:pPr>
      <w:spacing w:before="100" w:beforeAutospacing="1" w:after="100" w:afterAutospacing="1"/>
    </w:pPr>
    <w:rPr>
      <w:rFonts w:ascii="Times" w:eastAsiaTheme="minorHAnsi" w:hAnsi="Times"/>
      <w:sz w:val="20"/>
      <w:szCs w:val="20"/>
    </w:rPr>
  </w:style>
  <w:style w:type="character" w:customStyle="1" w:styleId="styleboldunderline">
    <w:name w:val="styleboldunderline"/>
    <w:basedOn w:val="DefaultParagraphFont"/>
    <w:rsid w:val="009B7F46"/>
  </w:style>
  <w:style w:type="paragraph" w:customStyle="1" w:styleId="nothing0">
    <w:name w:val="nothing"/>
    <w:basedOn w:val="Normal"/>
    <w:uiPriority w:val="99"/>
    <w:qFormat/>
    <w:rsid w:val="009B7F46"/>
    <w:pPr>
      <w:spacing w:before="100" w:beforeAutospacing="1" w:after="100" w:afterAutospacing="1"/>
    </w:pPr>
    <w:rPr>
      <w:rFonts w:ascii="Times" w:eastAsiaTheme="minorHAnsi" w:hAnsi="Times"/>
      <w:sz w:val="20"/>
      <w:szCs w:val="20"/>
    </w:rPr>
  </w:style>
  <w:style w:type="character" w:customStyle="1" w:styleId="stylestylebold12pt">
    <w:name w:val="stylestylebold12pt"/>
    <w:basedOn w:val="DefaultParagraphFont"/>
    <w:rsid w:val="009B7F46"/>
  </w:style>
  <w:style w:type="character" w:customStyle="1" w:styleId="EmphasisA">
    <w:name w:val="Emphasis A"/>
    <w:rsid w:val="009B7F46"/>
    <w:rPr>
      <w:rFonts w:ascii="Lucida Grande" w:eastAsia="ヒラギノ角ゴ Pro W3" w:hAnsi="Lucida Grande"/>
      <w:b/>
      <w:i w:val="0"/>
      <w:color w:val="000000"/>
      <w:sz w:val="22"/>
      <w:u w:val="single"/>
    </w:rPr>
  </w:style>
  <w:style w:type="paragraph" w:styleId="FootnoteText">
    <w:name w:val="footnote text"/>
    <w:basedOn w:val="Normal"/>
    <w:link w:val="FootnoteTextChar"/>
    <w:unhideWhenUsed/>
    <w:rsid w:val="009B7F46"/>
    <w:pPr>
      <w:suppressAutoHyphens/>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rsid w:val="009B7F46"/>
    <w:rPr>
      <w:rFonts w:ascii="Times New Roman" w:eastAsia="Times New Roman" w:hAnsi="Times New Roman" w:cs="Times New Roman"/>
      <w:sz w:val="20"/>
      <w:szCs w:val="20"/>
      <w:lang w:eastAsia="zh-CN"/>
    </w:rPr>
  </w:style>
  <w:style w:type="paragraph" w:styleId="CommentText">
    <w:name w:val="annotation text"/>
    <w:basedOn w:val="Normal"/>
    <w:link w:val="CommentTextChar"/>
    <w:unhideWhenUsed/>
    <w:rsid w:val="009B7F46"/>
    <w:pPr>
      <w:suppressAutoHyphens/>
    </w:pPr>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rsid w:val="009B7F46"/>
    <w:rPr>
      <w:rFonts w:ascii="Times New Roman" w:eastAsia="Times New Roman" w:hAnsi="Times New Roman" w:cs="Times New Roman"/>
      <w:sz w:val="20"/>
      <w:szCs w:val="20"/>
      <w:lang w:eastAsia="zh-CN"/>
    </w:rPr>
  </w:style>
  <w:style w:type="paragraph" w:styleId="Caption">
    <w:name w:val="caption"/>
    <w:basedOn w:val="Normal"/>
    <w:semiHidden/>
    <w:unhideWhenUsed/>
    <w:qFormat/>
    <w:rsid w:val="009B7F46"/>
    <w:pPr>
      <w:suppressLineNumbers/>
      <w:suppressAutoHyphens/>
      <w:spacing w:before="120" w:after="120"/>
    </w:pPr>
    <w:rPr>
      <w:rFonts w:ascii="Times New Roman" w:eastAsia="Times New Roman" w:hAnsi="Times New Roman" w:cs="Times New Roman"/>
      <w:i/>
      <w:iCs/>
      <w:sz w:val="24"/>
      <w:szCs w:val="22"/>
      <w:lang w:eastAsia="zh-CN"/>
    </w:rPr>
  </w:style>
  <w:style w:type="paragraph" w:styleId="List">
    <w:name w:val="List"/>
    <w:basedOn w:val="BodyText"/>
    <w:semiHidden/>
    <w:unhideWhenUsed/>
    <w:rsid w:val="009B7F46"/>
    <w:pPr>
      <w:widowControl/>
      <w:suppressAutoHyphens/>
      <w:spacing w:after="160" w:line="480" w:lineRule="auto"/>
    </w:pPr>
    <w:rPr>
      <w:rFonts w:ascii="Times New Roman" w:eastAsia="Times New Roman" w:hAnsi="Times New Roman" w:cs="Times New Roman"/>
      <w:kern w:val="0"/>
      <w:sz w:val="24"/>
      <w:szCs w:val="20"/>
      <w:lang w:eastAsia="zh-CN" w:bidi="ar-SA"/>
    </w:rPr>
  </w:style>
  <w:style w:type="paragraph" w:styleId="Subtitle">
    <w:name w:val="Subtitle"/>
    <w:basedOn w:val="Normal"/>
    <w:next w:val="BodyText"/>
    <w:link w:val="SubtitleChar"/>
    <w:qFormat/>
    <w:rsid w:val="009B7F46"/>
    <w:pPr>
      <w:suppressAutoHyphens/>
      <w:spacing w:line="480" w:lineRule="auto"/>
      <w:jc w:val="center"/>
    </w:pPr>
    <w:rPr>
      <w:rFonts w:eastAsia="Times New Roman" w:cs="Garamond"/>
      <w:b/>
      <w:bCs/>
      <w:i/>
      <w:iCs/>
      <w:sz w:val="24"/>
      <w:szCs w:val="22"/>
      <w:lang w:eastAsia="zh-CN"/>
    </w:rPr>
  </w:style>
  <w:style w:type="character" w:customStyle="1" w:styleId="SubtitleChar">
    <w:name w:val="Subtitle Char"/>
    <w:basedOn w:val="DefaultParagraphFont"/>
    <w:link w:val="Subtitle"/>
    <w:rsid w:val="009B7F46"/>
    <w:rPr>
      <w:rFonts w:ascii="Calibri" w:eastAsia="Times New Roman" w:hAnsi="Calibri" w:cs="Garamond"/>
      <w:b/>
      <w:bCs/>
      <w:i/>
      <w:iCs/>
      <w:szCs w:val="22"/>
      <w:lang w:eastAsia="zh-CN"/>
    </w:rPr>
  </w:style>
  <w:style w:type="paragraph" w:styleId="BodyTextIndent">
    <w:name w:val="Body Text Indent"/>
    <w:basedOn w:val="Normal"/>
    <w:link w:val="BodyTextIndentChar"/>
    <w:semiHidden/>
    <w:unhideWhenUsed/>
    <w:rsid w:val="009B7F46"/>
    <w:pPr>
      <w:suppressAutoHyphens/>
      <w:spacing w:line="480" w:lineRule="auto"/>
      <w:ind w:firstLine="720"/>
      <w:jc w:val="both"/>
    </w:pPr>
    <w:rPr>
      <w:rFonts w:eastAsia="Times New Roman" w:cs="Garamond"/>
      <w:sz w:val="24"/>
      <w:szCs w:val="22"/>
      <w:lang w:eastAsia="zh-CN"/>
    </w:rPr>
  </w:style>
  <w:style w:type="character" w:customStyle="1" w:styleId="BodyTextIndentChar">
    <w:name w:val="Body Text Indent Char"/>
    <w:basedOn w:val="DefaultParagraphFont"/>
    <w:link w:val="BodyTextIndent"/>
    <w:semiHidden/>
    <w:rsid w:val="009B7F46"/>
    <w:rPr>
      <w:rFonts w:ascii="Calibri" w:eastAsia="Times New Roman" w:hAnsi="Calibri" w:cs="Garamond"/>
      <w:szCs w:val="22"/>
      <w:lang w:eastAsia="zh-CN"/>
    </w:rPr>
  </w:style>
  <w:style w:type="paragraph" w:styleId="BodyText2">
    <w:name w:val="Body Text 2"/>
    <w:basedOn w:val="Normal"/>
    <w:link w:val="BodyText2Char"/>
    <w:semiHidden/>
    <w:unhideWhenUsed/>
    <w:rsid w:val="009B7F46"/>
    <w:pPr>
      <w:suppressAutoHyphens/>
    </w:pPr>
    <w:rPr>
      <w:rFonts w:ascii="Times New Roman" w:eastAsia="Times New Roman" w:hAnsi="Times New Roman" w:cs="Times New Roman"/>
      <w:b/>
      <w:sz w:val="24"/>
      <w:szCs w:val="20"/>
      <w:lang w:eastAsia="zh-CN"/>
    </w:rPr>
  </w:style>
  <w:style w:type="character" w:customStyle="1" w:styleId="BodyText2Char">
    <w:name w:val="Body Text 2 Char"/>
    <w:basedOn w:val="DefaultParagraphFont"/>
    <w:link w:val="BodyText2"/>
    <w:semiHidden/>
    <w:rsid w:val="009B7F46"/>
    <w:rPr>
      <w:rFonts w:ascii="Times New Roman" w:eastAsia="Times New Roman" w:hAnsi="Times New Roman" w:cs="Times New Roman"/>
      <w:b/>
      <w:szCs w:val="20"/>
      <w:lang w:eastAsia="zh-CN"/>
    </w:rPr>
  </w:style>
  <w:style w:type="paragraph" w:styleId="BodyText3">
    <w:name w:val="Body Text 3"/>
    <w:basedOn w:val="Normal"/>
    <w:link w:val="BodyText3Char"/>
    <w:semiHidden/>
    <w:unhideWhenUsed/>
    <w:rsid w:val="009B7F46"/>
    <w:pPr>
      <w:suppressAutoHyphens/>
      <w:spacing w:after="120"/>
    </w:pPr>
    <w:rPr>
      <w:rFonts w:ascii="Times New Roman" w:eastAsia="Times New Roman" w:hAnsi="Times New Roman" w:cs="Times New Roman"/>
      <w:sz w:val="16"/>
      <w:szCs w:val="20"/>
      <w:lang w:eastAsia="zh-CN"/>
    </w:rPr>
  </w:style>
  <w:style w:type="character" w:customStyle="1" w:styleId="BodyText3Char">
    <w:name w:val="Body Text 3 Char"/>
    <w:basedOn w:val="DefaultParagraphFont"/>
    <w:link w:val="BodyText3"/>
    <w:semiHidden/>
    <w:rsid w:val="009B7F46"/>
    <w:rPr>
      <w:rFonts w:ascii="Times New Roman" w:eastAsia="Times New Roman" w:hAnsi="Times New Roman" w:cs="Times New Roman"/>
      <w:sz w:val="16"/>
      <w:szCs w:val="20"/>
      <w:lang w:eastAsia="zh-CN"/>
    </w:rPr>
  </w:style>
  <w:style w:type="paragraph" w:styleId="BodyTextIndent2">
    <w:name w:val="Body Text Indent 2"/>
    <w:basedOn w:val="Normal"/>
    <w:link w:val="BodyTextIndent2Char"/>
    <w:semiHidden/>
    <w:unhideWhenUsed/>
    <w:rsid w:val="009B7F46"/>
    <w:pPr>
      <w:suppressAutoHyphens/>
      <w:spacing w:line="480" w:lineRule="auto"/>
      <w:ind w:left="1440"/>
      <w:jc w:val="both"/>
    </w:pPr>
    <w:rPr>
      <w:rFonts w:eastAsia="Times New Roman" w:cs="Garamond"/>
      <w:sz w:val="24"/>
      <w:szCs w:val="22"/>
      <w:lang w:eastAsia="zh-CN"/>
    </w:rPr>
  </w:style>
  <w:style w:type="character" w:customStyle="1" w:styleId="BodyTextIndent2Char">
    <w:name w:val="Body Text Indent 2 Char"/>
    <w:basedOn w:val="DefaultParagraphFont"/>
    <w:link w:val="BodyTextIndent2"/>
    <w:semiHidden/>
    <w:rsid w:val="009B7F46"/>
    <w:rPr>
      <w:rFonts w:ascii="Calibri" w:eastAsia="Times New Roman" w:hAnsi="Calibri" w:cs="Garamond"/>
      <w:szCs w:val="22"/>
      <w:lang w:eastAsia="zh-CN"/>
    </w:rPr>
  </w:style>
  <w:style w:type="paragraph" w:styleId="BodyTextIndent3">
    <w:name w:val="Body Text Indent 3"/>
    <w:basedOn w:val="Normal"/>
    <w:link w:val="BodyTextIndent3Char"/>
    <w:semiHidden/>
    <w:unhideWhenUsed/>
    <w:rsid w:val="009B7F46"/>
    <w:pPr>
      <w:suppressAutoHyphens/>
      <w:ind w:left="1440"/>
    </w:pPr>
    <w:rPr>
      <w:rFonts w:ascii="Times New Roman" w:eastAsia="Times New Roma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9B7F46"/>
    <w:rPr>
      <w:rFonts w:ascii="Times New Roman" w:eastAsia="Times New Roman" w:hAnsi="Times New Roman" w:cs="Times New Roman"/>
      <w:szCs w:val="20"/>
      <w:lang w:eastAsia="zh-CN"/>
    </w:rPr>
  </w:style>
  <w:style w:type="paragraph" w:styleId="BlockText">
    <w:name w:val="Block Text"/>
    <w:basedOn w:val="Normal"/>
    <w:semiHidden/>
    <w:unhideWhenUsed/>
    <w:rsid w:val="009B7F46"/>
    <w:pPr>
      <w:tabs>
        <w:tab w:val="left" w:pos="0"/>
        <w:tab w:val="left" w:pos="720"/>
      </w:tabs>
      <w:suppressAutoHyphens/>
      <w:ind w:left="1440" w:right="720" w:hanging="1440"/>
    </w:pPr>
    <w:rPr>
      <w:rFonts w:ascii="Times New Roman" w:eastAsia="Times New Roman" w:hAnsi="Times New Roman" w:cs="Times New Roman"/>
      <w:sz w:val="24"/>
      <w:szCs w:val="20"/>
      <w:lang w:eastAsia="zh-CN"/>
    </w:rPr>
  </w:style>
  <w:style w:type="paragraph" w:styleId="CommentSubject">
    <w:name w:val="annotation subject"/>
    <w:basedOn w:val="CommentText"/>
    <w:next w:val="CommentText"/>
    <w:link w:val="CommentSubjectChar"/>
    <w:unhideWhenUsed/>
    <w:rsid w:val="009B7F46"/>
    <w:rPr>
      <w:b/>
      <w:bCs/>
    </w:rPr>
  </w:style>
  <w:style w:type="character" w:customStyle="1" w:styleId="CommentSubjectChar">
    <w:name w:val="Comment Subject Char"/>
    <w:basedOn w:val="CommentTextChar"/>
    <w:link w:val="CommentSubject"/>
    <w:rsid w:val="009B7F46"/>
    <w:rPr>
      <w:rFonts w:ascii="Times New Roman" w:eastAsia="Times New Roman" w:hAnsi="Times New Roman" w:cs="Times New Roman"/>
      <w:b/>
      <w:bCs/>
      <w:sz w:val="20"/>
      <w:szCs w:val="20"/>
      <w:lang w:eastAsia="zh-CN"/>
    </w:rPr>
  </w:style>
  <w:style w:type="paragraph" w:customStyle="1" w:styleId="Heading">
    <w:name w:val="Heading"/>
    <w:basedOn w:val="Normal"/>
    <w:next w:val="BodyText"/>
    <w:rsid w:val="009B7F46"/>
    <w:pPr>
      <w:keepNext/>
      <w:suppressAutoHyphens/>
      <w:spacing w:before="240" w:after="120"/>
    </w:pPr>
    <w:rPr>
      <w:rFonts w:ascii="Arial" w:eastAsia="Arial Unicode MS" w:hAnsi="Arial" w:cs="Arial Unicode MS"/>
      <w:sz w:val="28"/>
      <w:szCs w:val="28"/>
      <w:lang w:eastAsia="zh-CN"/>
    </w:rPr>
  </w:style>
  <w:style w:type="paragraph" w:customStyle="1" w:styleId="Index">
    <w:name w:val="Index"/>
    <w:basedOn w:val="Normal"/>
    <w:uiPriority w:val="99"/>
    <w:qFormat/>
    <w:rsid w:val="009B7F46"/>
    <w:pPr>
      <w:suppressLineNumbers/>
      <w:suppressAutoHyphens/>
    </w:pPr>
    <w:rPr>
      <w:rFonts w:ascii="Times New Roman" w:eastAsia="Times New Roman" w:hAnsi="Times New Roman" w:cs="Times New Roman"/>
      <w:sz w:val="24"/>
      <w:szCs w:val="22"/>
      <w:lang w:eastAsia="zh-CN"/>
    </w:rPr>
  </w:style>
  <w:style w:type="paragraph" w:customStyle="1" w:styleId="HTMLBody">
    <w:name w:val="HTML Body"/>
    <w:uiPriority w:val="99"/>
    <w:qFormat/>
    <w:rsid w:val="009B7F46"/>
    <w:pPr>
      <w:suppressAutoHyphens/>
    </w:pPr>
    <w:rPr>
      <w:rFonts w:ascii="Arial" w:eastAsia="Arial" w:hAnsi="Arial" w:cs="Times New Roman"/>
      <w:sz w:val="20"/>
      <w:szCs w:val="20"/>
      <w:lang w:eastAsia="zh-CN"/>
    </w:rPr>
  </w:style>
  <w:style w:type="paragraph" w:customStyle="1" w:styleId="Framecontents">
    <w:name w:val="Frame contents"/>
    <w:basedOn w:val="BodyText"/>
    <w:uiPriority w:val="99"/>
    <w:qFormat/>
    <w:rsid w:val="009B7F46"/>
    <w:pPr>
      <w:widowControl/>
      <w:suppressAutoHyphens/>
      <w:spacing w:after="160" w:line="480" w:lineRule="auto"/>
    </w:pPr>
    <w:rPr>
      <w:rFonts w:ascii="Times New Roman" w:eastAsia="Times New Roman" w:hAnsi="Times New Roman" w:cs="Times New Roman"/>
      <w:kern w:val="0"/>
      <w:sz w:val="24"/>
      <w:szCs w:val="20"/>
      <w:lang w:eastAsia="zh-CN" w:bidi="ar-SA"/>
    </w:rPr>
  </w:style>
  <w:style w:type="character" w:styleId="FootnoteReference">
    <w:name w:val="footnote reference"/>
    <w:unhideWhenUsed/>
    <w:rsid w:val="009B7F46"/>
    <w:rPr>
      <w:vertAlign w:val="superscript"/>
    </w:rPr>
  </w:style>
  <w:style w:type="character" w:styleId="CommentReference">
    <w:name w:val="annotation reference"/>
    <w:unhideWhenUsed/>
    <w:rsid w:val="009B7F46"/>
    <w:rPr>
      <w:sz w:val="16"/>
      <w:szCs w:val="16"/>
    </w:rPr>
  </w:style>
  <w:style w:type="character" w:styleId="EndnoteReference">
    <w:name w:val="endnote reference"/>
    <w:semiHidden/>
    <w:unhideWhenUsed/>
    <w:rsid w:val="009B7F46"/>
    <w:rPr>
      <w:vertAlign w:val="superscript"/>
    </w:rPr>
  </w:style>
  <w:style w:type="character" w:customStyle="1" w:styleId="Absatz-Standardschriftart">
    <w:name w:val="Absatz-Standardschriftart"/>
    <w:rsid w:val="009B7F46"/>
  </w:style>
  <w:style w:type="character" w:customStyle="1" w:styleId="WW-Absatz-Standardschriftart">
    <w:name w:val="WW-Absatz-Standardschriftart"/>
    <w:rsid w:val="009B7F46"/>
  </w:style>
  <w:style w:type="character" w:customStyle="1" w:styleId="WW-Absatz-Standardschriftart1">
    <w:name w:val="WW-Absatz-Standardschriftart1"/>
    <w:rsid w:val="009B7F46"/>
  </w:style>
  <w:style w:type="character" w:customStyle="1" w:styleId="WW8Num4z0">
    <w:name w:val="WW8Num4z0"/>
    <w:rsid w:val="009B7F46"/>
    <w:rPr>
      <w:i w:val="0"/>
      <w:iCs w:val="0"/>
    </w:rPr>
  </w:style>
  <w:style w:type="character" w:customStyle="1" w:styleId="WW8Num6z0">
    <w:name w:val="WW8Num6z0"/>
    <w:rsid w:val="009B7F46"/>
    <w:rPr>
      <w:rFonts w:ascii="Times New Roman" w:eastAsia="Times New Roman" w:hAnsi="Times New Roman" w:cs="Times New Roman" w:hint="default"/>
    </w:rPr>
  </w:style>
  <w:style w:type="character" w:customStyle="1" w:styleId="WW8Num6z1">
    <w:name w:val="WW8Num6z1"/>
    <w:rsid w:val="009B7F46"/>
    <w:rPr>
      <w:rFonts w:ascii="Courier New" w:hAnsi="Courier New" w:cs="Courier New" w:hint="default"/>
    </w:rPr>
  </w:style>
  <w:style w:type="character" w:customStyle="1" w:styleId="WW8Num6z2">
    <w:name w:val="WW8Num6z2"/>
    <w:rsid w:val="009B7F46"/>
    <w:rPr>
      <w:rFonts w:ascii="Wingdings" w:hAnsi="Wingdings" w:cs="Wingdings" w:hint="default"/>
    </w:rPr>
  </w:style>
  <w:style w:type="character" w:customStyle="1" w:styleId="WW8Num6z3">
    <w:name w:val="WW8Num6z3"/>
    <w:rsid w:val="009B7F46"/>
    <w:rPr>
      <w:rFonts w:ascii="Symbol" w:hAnsi="Symbol" w:cs="Symbol" w:hint="default"/>
    </w:rPr>
  </w:style>
  <w:style w:type="character" w:customStyle="1" w:styleId="FootnoteCharacters">
    <w:name w:val="Footnote Characters"/>
    <w:rsid w:val="009B7F46"/>
    <w:rPr>
      <w:vertAlign w:val="superscript"/>
    </w:rPr>
  </w:style>
  <w:style w:type="character" w:customStyle="1" w:styleId="CharacterStyle2">
    <w:name w:val="Character Style 2"/>
    <w:uiPriority w:val="99"/>
    <w:rsid w:val="009B7F46"/>
    <w:rPr>
      <w:sz w:val="20"/>
      <w:szCs w:val="20"/>
    </w:rPr>
  </w:style>
  <w:style w:type="numbering" w:customStyle="1" w:styleId="NoList1">
    <w:name w:val="No List1"/>
    <w:next w:val="NoList"/>
    <w:uiPriority w:val="99"/>
    <w:semiHidden/>
    <w:unhideWhenUsed/>
    <w:rsid w:val="009B7F46"/>
  </w:style>
  <w:style w:type="character" w:customStyle="1" w:styleId="Heading1Char1">
    <w:name w:val="Heading 1 Char1"/>
    <w:aliases w:val="Hat Char1,Pocket Char1,CD - Header Char1,CD Header Char1,Debate Block Char1,ALEX Char1,Brief - Heading 1 Char1,Brief - Title Heading 1 Char1,Heading 1 Char Char Char Char Char2,Heading 1 Char Char Char Char Char Char1,Heading 2 Char1"/>
    <w:uiPriority w:val="1"/>
    <w:rsid w:val="009B7F46"/>
    <w:rPr>
      <w:rFonts w:ascii="Arial" w:hAnsi="Arial" w:cs="Arial"/>
      <w:b/>
      <w:bCs/>
      <w:kern w:val="32"/>
      <w:sz w:val="28"/>
      <w:szCs w:val="32"/>
    </w:rPr>
  </w:style>
  <w:style w:type="paragraph" w:customStyle="1" w:styleId="BlockTitle2">
    <w:name w:val="Block Title2"/>
    <w:basedOn w:val="Normal"/>
    <w:next w:val="Normal"/>
    <w:uiPriority w:val="99"/>
    <w:qFormat/>
    <w:rsid w:val="009B7F46"/>
    <w:pPr>
      <w:spacing w:after="240"/>
      <w:jc w:val="center"/>
    </w:pPr>
    <w:rPr>
      <w:rFonts w:ascii="Times New Roman" w:eastAsia="Times New Roman" w:hAnsi="Times New Roman" w:cs="Times New Roman"/>
      <w:b/>
      <w:sz w:val="32"/>
      <w:szCs w:val="22"/>
      <w:u w:val="single"/>
    </w:rPr>
  </w:style>
  <w:style w:type="paragraph" w:customStyle="1" w:styleId="BlockTitle">
    <w:name w:val="Block Title"/>
    <w:basedOn w:val="Heading1"/>
    <w:next w:val="Normal"/>
    <w:uiPriority w:val="9"/>
    <w:qFormat/>
    <w:rsid w:val="009B7F46"/>
    <w:pPr>
      <w:keepLines w:val="0"/>
      <w:pageBreakBefore w:val="0"/>
      <w:spacing w:before="0" w:after="240"/>
    </w:pPr>
    <w:rPr>
      <w:bCs w:val="0"/>
      <w:color w:val="365F91" w:themeColor="accent1" w:themeShade="BF"/>
      <w:sz w:val="28"/>
      <w:szCs w:val="28"/>
    </w:rPr>
  </w:style>
  <w:style w:type="paragraph" w:customStyle="1" w:styleId="TxBrp1">
    <w:name w:val="TxBr_p1"/>
    <w:basedOn w:val="Normal"/>
    <w:uiPriority w:val="99"/>
    <w:qFormat/>
    <w:rsid w:val="009B7F46"/>
    <w:pPr>
      <w:tabs>
        <w:tab w:val="left" w:pos="204"/>
      </w:tabs>
      <w:autoSpaceDE w:val="0"/>
      <w:autoSpaceDN w:val="0"/>
      <w:adjustRightInd w:val="0"/>
      <w:spacing w:line="272" w:lineRule="atLeast"/>
      <w:jc w:val="both"/>
    </w:pPr>
    <w:rPr>
      <w:rFonts w:ascii="Times New Roman" w:eastAsia="Times New Roman" w:hAnsi="Times New Roman" w:cs="Times New Roman"/>
      <w:sz w:val="24"/>
      <w:szCs w:val="22"/>
    </w:rPr>
  </w:style>
  <w:style w:type="paragraph" w:customStyle="1" w:styleId="fullstory">
    <w:name w:val="fullstory"/>
    <w:basedOn w:val="Normal"/>
    <w:uiPriority w:val="99"/>
    <w:qFormat/>
    <w:rsid w:val="009B7F46"/>
    <w:pPr>
      <w:spacing w:before="100" w:beforeAutospacing="1" w:after="100" w:afterAutospacing="1"/>
    </w:pPr>
    <w:rPr>
      <w:rFonts w:ascii="Times New Roman" w:eastAsia="Times New Roman" w:hAnsi="Times New Roman" w:cs="Times New Roman"/>
      <w:sz w:val="24"/>
      <w:szCs w:val="22"/>
    </w:rPr>
  </w:style>
  <w:style w:type="paragraph" w:customStyle="1" w:styleId="hat">
    <w:name w:val="hat"/>
    <w:basedOn w:val="Normal"/>
    <w:next w:val="Normal"/>
    <w:uiPriority w:val="99"/>
    <w:qFormat/>
    <w:rsid w:val="009B7F46"/>
    <w:pPr>
      <w:spacing w:before="240" w:after="240"/>
      <w:jc w:val="center"/>
      <w:outlineLvl w:val="0"/>
    </w:pPr>
    <w:rPr>
      <w:rFonts w:ascii="Times New Roman" w:eastAsia="Times New Roman" w:hAnsi="Times New Roman" w:cs="Arial"/>
      <w:b/>
      <w:bCs/>
      <w:sz w:val="32"/>
      <w:szCs w:val="22"/>
      <w:u w:val="single"/>
    </w:rPr>
  </w:style>
  <w:style w:type="character" w:customStyle="1" w:styleId="apple-style-span">
    <w:name w:val="apple-style-span"/>
    <w:rsid w:val="009B7F46"/>
  </w:style>
  <w:style w:type="paragraph" w:customStyle="1" w:styleId="norm">
    <w:name w:val="norm"/>
    <w:basedOn w:val="Normal"/>
    <w:uiPriority w:val="99"/>
    <w:qFormat/>
    <w:rsid w:val="009B7F46"/>
    <w:pPr>
      <w:spacing w:before="100" w:beforeAutospacing="1" w:after="100" w:afterAutospacing="1"/>
    </w:pPr>
    <w:rPr>
      <w:rFonts w:ascii="Times New Roman" w:eastAsia="Times New Roman" w:hAnsi="Times New Roman" w:cs="Times New Roman"/>
      <w:sz w:val="24"/>
      <w:szCs w:val="22"/>
    </w:rPr>
  </w:style>
  <w:style w:type="character" w:customStyle="1" w:styleId="hit">
    <w:name w:val="hit"/>
    <w:rsid w:val="009B7F46"/>
  </w:style>
  <w:style w:type="character" w:customStyle="1" w:styleId="btx1">
    <w:name w:val="btx1"/>
    <w:rsid w:val="009B7F46"/>
    <w:rPr>
      <w:rFonts w:ascii="Verdana" w:hAnsi="Verdana" w:cs="Arial" w:hint="default"/>
      <w:sz w:val="24"/>
      <w:szCs w:val="24"/>
    </w:rPr>
  </w:style>
  <w:style w:type="character" w:customStyle="1" w:styleId="strong-blue">
    <w:name w:val="strong-blue"/>
    <w:rsid w:val="009B7F46"/>
    <w:rPr>
      <w:b/>
      <w:bCs/>
      <w:color w:val="1181C9"/>
    </w:rPr>
  </w:style>
  <w:style w:type="character" w:customStyle="1" w:styleId="UnderlineBold">
    <w:name w:val="Underline + Bold"/>
    <w:uiPriority w:val="1"/>
    <w:qFormat/>
    <w:rsid w:val="009B7F46"/>
    <w:rPr>
      <w:b/>
      <w:sz w:val="20"/>
      <w:u w:val="single"/>
    </w:rPr>
  </w:style>
  <w:style w:type="character" w:customStyle="1" w:styleId="CiteChar">
    <w:name w:val="Cite Char"/>
    <w:rsid w:val="009B7F46"/>
    <w:rPr>
      <w:rFonts w:ascii="Arial" w:eastAsia="Calibri" w:hAnsi="Arial"/>
      <w:b/>
      <w:sz w:val="24"/>
      <w:szCs w:val="22"/>
      <w:u w:val="single"/>
    </w:rPr>
  </w:style>
  <w:style w:type="paragraph" w:customStyle="1" w:styleId="NormalText">
    <w:name w:val="Normal Text"/>
    <w:basedOn w:val="Normal"/>
    <w:autoRedefine/>
    <w:uiPriority w:val="99"/>
    <w:qFormat/>
    <w:rsid w:val="009B7F46"/>
    <w:pPr>
      <w:jc w:val="both"/>
    </w:pPr>
    <w:rPr>
      <w:rFonts w:ascii="TimesNewRomanPSMT" w:eastAsia="Times New Roman" w:hAnsi="TimesNewRomanPSMT" w:cs="Times New Roman"/>
      <w:sz w:val="24"/>
      <w:szCs w:val="26"/>
    </w:rPr>
  </w:style>
  <w:style w:type="character" w:customStyle="1" w:styleId="Style8pt">
    <w:name w:val="Style 8 pt"/>
    <w:rsid w:val="009B7F46"/>
    <w:rPr>
      <w:rFonts w:ascii="Times New Roman" w:hAnsi="Times New Roman"/>
      <w:sz w:val="16"/>
    </w:rPr>
  </w:style>
  <w:style w:type="paragraph" w:customStyle="1" w:styleId="HotRoute">
    <w:name w:val="Hot Route"/>
    <w:basedOn w:val="Normal"/>
    <w:link w:val="HotRouteChar"/>
    <w:qFormat/>
    <w:rsid w:val="009B7F46"/>
    <w:pPr>
      <w:ind w:left="144"/>
    </w:pPr>
    <w:rPr>
      <w:rFonts w:ascii="Times New Roman" w:eastAsia="Times New Roman" w:hAnsi="Times New Roman" w:cs="Times New Roman"/>
      <w:sz w:val="24"/>
      <w:szCs w:val="22"/>
    </w:rPr>
  </w:style>
  <w:style w:type="character" w:customStyle="1" w:styleId="HotRouteChar">
    <w:name w:val="Hot Route Char"/>
    <w:link w:val="HotRoute"/>
    <w:locked/>
    <w:rsid w:val="009B7F46"/>
    <w:rPr>
      <w:rFonts w:ascii="Times New Roman" w:eastAsia="Times New Roman" w:hAnsi="Times New Roman" w:cs="Times New Roman"/>
      <w:szCs w:val="22"/>
    </w:rPr>
  </w:style>
  <w:style w:type="character" w:customStyle="1" w:styleId="StyleUnderlineChar">
    <w:name w:val="Style Underline Char"/>
    <w:rsid w:val="009B7F46"/>
    <w:rPr>
      <w:u w:val="single"/>
    </w:rPr>
  </w:style>
  <w:style w:type="character" w:customStyle="1" w:styleId="PlainTextChar">
    <w:name w:val="Plain Text Char"/>
    <w:link w:val="PlainText"/>
    <w:rsid w:val="009B7F46"/>
    <w:rPr>
      <w:rFonts w:ascii="Courier New" w:hAnsi="Courier New" w:cs="Courier New"/>
    </w:rPr>
  </w:style>
  <w:style w:type="paragraph" w:styleId="PlainText">
    <w:name w:val="Plain Text"/>
    <w:basedOn w:val="Normal"/>
    <w:link w:val="PlainTextChar"/>
    <w:rsid w:val="009B7F46"/>
    <w:rPr>
      <w:rFonts w:ascii="Courier New" w:hAnsi="Courier New" w:cs="Courier New"/>
      <w:sz w:val="24"/>
    </w:rPr>
  </w:style>
  <w:style w:type="character" w:customStyle="1" w:styleId="PlainTextChar1">
    <w:name w:val="Plain Text Char1"/>
    <w:basedOn w:val="DefaultParagraphFont"/>
    <w:rsid w:val="009B7F46"/>
    <w:rPr>
      <w:rFonts w:ascii="Consolas" w:hAnsi="Consolas" w:cs="Consolas"/>
      <w:sz w:val="21"/>
      <w:szCs w:val="21"/>
    </w:rPr>
  </w:style>
  <w:style w:type="character" w:customStyle="1" w:styleId="blue">
    <w:name w:val="blue"/>
    <w:rsid w:val="009B7F46"/>
  </w:style>
  <w:style w:type="character" w:customStyle="1" w:styleId="MicroTextChar">
    <w:name w:val="MicroText Char"/>
    <w:rsid w:val="009B7F46"/>
    <w:rPr>
      <w:rFonts w:ascii="Arial Narrow" w:hAnsi="Arial Narrow"/>
      <w:sz w:val="12"/>
      <w:szCs w:val="24"/>
      <w:lang w:val="en-US" w:eastAsia="en-US" w:bidi="ar-SA"/>
    </w:rPr>
  </w:style>
  <w:style w:type="paragraph" w:customStyle="1" w:styleId="1AChushush">
    <w:name w:val="1AChushush"/>
    <w:basedOn w:val="Normal"/>
    <w:link w:val="1AChushushChar"/>
    <w:autoRedefine/>
    <w:qFormat/>
    <w:rsid w:val="009B7F46"/>
    <w:pPr>
      <w:ind w:right="-14"/>
      <w:contextualSpacing/>
    </w:pPr>
    <w:rPr>
      <w:rFonts w:ascii="Times New Roman" w:eastAsiaTheme="minorHAnsi" w:hAnsi="Times New Roman" w:cs="Times New Roman"/>
      <w:sz w:val="20"/>
      <w:szCs w:val="22"/>
    </w:rPr>
  </w:style>
  <w:style w:type="character" w:customStyle="1" w:styleId="1AChushushChar">
    <w:name w:val="1AChushush Char"/>
    <w:link w:val="1AChushush"/>
    <w:rsid w:val="009B7F46"/>
    <w:rPr>
      <w:rFonts w:ascii="Times New Roman" w:eastAsiaTheme="minorHAnsi" w:hAnsi="Times New Roman" w:cs="Times New Roman"/>
      <w:sz w:val="20"/>
      <w:szCs w:val="22"/>
    </w:rPr>
  </w:style>
  <w:style w:type="character" w:customStyle="1" w:styleId="StyleunderlineVerdana">
    <w:name w:val="Style underline + Verdana"/>
    <w:rsid w:val="009B7F46"/>
    <w:rPr>
      <w:rFonts w:ascii="Verdana" w:hAnsi="Verdana"/>
      <w:b/>
      <w:bCs/>
      <w:sz w:val="20"/>
      <w:u w:val="single"/>
    </w:rPr>
  </w:style>
  <w:style w:type="character" w:customStyle="1" w:styleId="nw">
    <w:name w:val="nw"/>
    <w:rsid w:val="009B7F46"/>
  </w:style>
  <w:style w:type="character" w:customStyle="1" w:styleId="cardCharChar">
    <w:name w:val="card Char Char"/>
    <w:rsid w:val="009B7F46"/>
    <w:rPr>
      <w:rFonts w:ascii="Times New Roman" w:eastAsia="Times New Roman" w:hAnsi="Times New Roman" w:cs="Times New Roman"/>
      <w:sz w:val="20"/>
      <w:szCs w:val="24"/>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
    <w:qFormat/>
    <w:locked/>
    <w:rsid w:val="009B7F46"/>
    <w:rPr>
      <w:rFonts w:eastAsia="Calibri"/>
      <w:b/>
      <w:sz w:val="24"/>
      <w:szCs w:val="22"/>
    </w:rPr>
  </w:style>
  <w:style w:type="character" w:customStyle="1" w:styleId="NothingChar">
    <w:name w:val="Nothing Char"/>
    <w:link w:val="Nothing"/>
    <w:rsid w:val="009B7F46"/>
    <w:rPr>
      <w:rFonts w:ascii="Georgia" w:eastAsia="ヒラギノ角ゴ Pro W3" w:hAnsi="Georgia" w:cs="Times New Roman"/>
      <w:color w:val="00000A"/>
      <w:szCs w:val="20"/>
    </w:rPr>
  </w:style>
  <w:style w:type="character" w:customStyle="1" w:styleId="StyleDate">
    <w:name w:val="Style Date"/>
    <w:aliases w:val="Author"/>
    <w:uiPriority w:val="1"/>
    <w:qFormat/>
    <w:rsid w:val="009B7F46"/>
    <w:rPr>
      <w:rFonts w:ascii="Georgia" w:hAnsi="Georgia"/>
      <w:b/>
      <w:sz w:val="24"/>
      <w:u w:val="single"/>
    </w:rPr>
  </w:style>
  <w:style w:type="character" w:customStyle="1" w:styleId="pmterms1">
    <w:name w:val="pmterms1"/>
    <w:basedOn w:val="DefaultParagraphFont"/>
    <w:rsid w:val="009B7F46"/>
  </w:style>
  <w:style w:type="character" w:customStyle="1" w:styleId="EmphasizeThis">
    <w:name w:val="EmphasizeThis"/>
    <w:rsid w:val="009B7F46"/>
    <w:rPr>
      <w:rFonts w:ascii="Georgia" w:hAnsi="Georgia"/>
      <w:b/>
      <w:iCs/>
      <w:sz w:val="24"/>
      <w:u w:val="thick"/>
    </w:rPr>
  </w:style>
  <w:style w:type="paragraph" w:customStyle="1" w:styleId="Tag0">
    <w:name w:val="Tag!!"/>
    <w:basedOn w:val="Normal"/>
    <w:link w:val="TagChar"/>
    <w:qFormat/>
    <w:rsid w:val="009B7F46"/>
    <w:pPr>
      <w:ind w:right="288"/>
    </w:pPr>
    <w:rPr>
      <w:rFonts w:ascii="Times New Roman" w:eastAsia="Times New Roman" w:hAnsi="Times New Roman" w:cs="Times New Roman"/>
      <w:b/>
      <w:sz w:val="24"/>
      <w:szCs w:val="22"/>
    </w:rPr>
  </w:style>
  <w:style w:type="character" w:customStyle="1" w:styleId="TagChar">
    <w:name w:val="Tag!! Char"/>
    <w:basedOn w:val="DefaultParagraphFont"/>
    <w:link w:val="Tag0"/>
    <w:rsid w:val="009B7F46"/>
    <w:rPr>
      <w:rFonts w:ascii="Times New Roman" w:eastAsia="Times New Roman" w:hAnsi="Times New Roman" w:cs="Times New Roman"/>
      <w:b/>
      <w:szCs w:val="22"/>
    </w:rPr>
  </w:style>
  <w:style w:type="character" w:customStyle="1" w:styleId="BodyText1">
    <w:name w:val="Body Text1"/>
    <w:basedOn w:val="DefaultParagraphFont"/>
    <w:rsid w:val="009B7F46"/>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Italic">
    <w:name w:val="Body text + Italic"/>
    <w:basedOn w:val="DefaultParagraphFont"/>
    <w:rsid w:val="009B7F46"/>
    <w:rPr>
      <w:rFonts w:ascii="Constantia" w:eastAsia="Constantia" w:hAnsi="Constantia" w:cs="Constantia"/>
      <w:b w:val="0"/>
      <w:bCs w:val="0"/>
      <w:i/>
      <w:iCs/>
      <w:smallCaps w:val="0"/>
      <w:strike w:val="0"/>
      <w:color w:val="000000"/>
      <w:spacing w:val="0"/>
      <w:w w:val="100"/>
      <w:position w:val="0"/>
      <w:sz w:val="18"/>
      <w:szCs w:val="18"/>
      <w:u w:val="none"/>
      <w:lang w:val="en-US"/>
    </w:rPr>
  </w:style>
  <w:style w:type="character" w:customStyle="1" w:styleId="Bodytext0">
    <w:name w:val="Body text_"/>
    <w:basedOn w:val="DefaultParagraphFont"/>
    <w:link w:val="BodyText20"/>
    <w:rsid w:val="009B7F46"/>
    <w:rPr>
      <w:rFonts w:ascii="Constantia" w:eastAsia="Constantia" w:hAnsi="Constantia" w:cs="Constantia"/>
      <w:sz w:val="18"/>
      <w:szCs w:val="18"/>
      <w:shd w:val="clear" w:color="auto" w:fill="FFFFFF"/>
    </w:rPr>
  </w:style>
  <w:style w:type="paragraph" w:customStyle="1" w:styleId="BodyText20">
    <w:name w:val="Body Text2"/>
    <w:basedOn w:val="Normal"/>
    <w:link w:val="Bodytext0"/>
    <w:qFormat/>
    <w:rsid w:val="009B7F46"/>
    <w:pPr>
      <w:widowControl w:val="0"/>
      <w:shd w:val="clear" w:color="auto" w:fill="FFFFFF"/>
      <w:spacing w:before="180" w:after="240" w:line="259" w:lineRule="exact"/>
      <w:jc w:val="both"/>
    </w:pPr>
    <w:rPr>
      <w:rFonts w:ascii="Constantia" w:eastAsia="Constantia" w:hAnsi="Constantia" w:cs="Constantia"/>
      <w:sz w:val="18"/>
      <w:szCs w:val="18"/>
    </w:rPr>
  </w:style>
  <w:style w:type="paragraph" w:customStyle="1" w:styleId="evidencetext">
    <w:name w:val="evidence text"/>
    <w:basedOn w:val="Normal"/>
    <w:link w:val="evidencetextChar1"/>
    <w:qFormat/>
    <w:rsid w:val="009B7F46"/>
    <w:pPr>
      <w:ind w:left="1008" w:right="720"/>
    </w:pPr>
    <w:rPr>
      <w:rFonts w:ascii="Arial" w:eastAsia="Times New Roman" w:hAnsi="Arial" w:cs="Times New Roman"/>
      <w:color w:val="000000"/>
      <w:sz w:val="16"/>
      <w:szCs w:val="22"/>
    </w:rPr>
  </w:style>
  <w:style w:type="character" w:customStyle="1" w:styleId="highlight2">
    <w:name w:val="highlight2"/>
    <w:rsid w:val="009B7F46"/>
    <w:rPr>
      <w:rFonts w:ascii="Arial" w:hAnsi="Arial"/>
      <w:b/>
      <w:sz w:val="19"/>
      <w:u w:val="thick"/>
      <w:bdr w:val="none" w:sz="0" w:space="0" w:color="auto"/>
      <w:shd w:val="clear" w:color="auto" w:fill="auto"/>
    </w:rPr>
  </w:style>
  <w:style w:type="character" w:customStyle="1" w:styleId="evidencetextChar1">
    <w:name w:val="evidence text Char1"/>
    <w:link w:val="evidencetext"/>
    <w:rsid w:val="009B7F46"/>
    <w:rPr>
      <w:rFonts w:ascii="Arial" w:eastAsia="Times New Roman" w:hAnsi="Arial" w:cs="Times New Roman"/>
      <w:color w:val="000000"/>
      <w:sz w:val="16"/>
      <w:szCs w:val="22"/>
    </w:rPr>
  </w:style>
  <w:style w:type="paragraph" w:customStyle="1" w:styleId="BoldUnderlining">
    <w:name w:val="Bold Underlining"/>
    <w:basedOn w:val="Normal"/>
    <w:link w:val="BoldUnderliningChar"/>
    <w:qFormat/>
    <w:rsid w:val="009B7F46"/>
    <w:rPr>
      <w:rFonts w:ascii="Arial Narrow" w:eastAsia="Calibri" w:hAnsi="Arial Narrow" w:cs="Times New Roman"/>
      <w:b/>
      <w:sz w:val="20"/>
      <w:szCs w:val="20"/>
      <w:u w:val="single"/>
      <w:lang w:val="x-none" w:eastAsia="x-none"/>
    </w:rPr>
  </w:style>
  <w:style w:type="character" w:customStyle="1" w:styleId="BoldUnderliningChar">
    <w:name w:val="Bold Underlining Char"/>
    <w:link w:val="BoldUnderlining"/>
    <w:rsid w:val="009B7F46"/>
    <w:rPr>
      <w:rFonts w:ascii="Arial Narrow" w:eastAsia="Calibri" w:hAnsi="Arial Narrow" w:cs="Times New Roman"/>
      <w:b/>
      <w:sz w:val="20"/>
      <w:szCs w:val="20"/>
      <w:u w:val="single"/>
      <w:lang w:val="x-none" w:eastAsia="x-none"/>
    </w:rPr>
  </w:style>
  <w:style w:type="character" w:customStyle="1" w:styleId="grame">
    <w:name w:val="grame"/>
    <w:basedOn w:val="DefaultParagraphFont"/>
    <w:rsid w:val="009B7F46"/>
  </w:style>
  <w:style w:type="character" w:customStyle="1" w:styleId="spelle">
    <w:name w:val="spelle"/>
    <w:basedOn w:val="DefaultParagraphFont"/>
    <w:rsid w:val="009B7F46"/>
  </w:style>
  <w:style w:type="paragraph" w:customStyle="1" w:styleId="normal1">
    <w:name w:val="normal1"/>
    <w:basedOn w:val="Normal"/>
    <w:uiPriority w:val="99"/>
    <w:qFormat/>
    <w:rsid w:val="009B7F46"/>
    <w:pPr>
      <w:spacing w:before="100" w:beforeAutospacing="1" w:after="100" w:afterAutospacing="1" w:line="240" w:lineRule="auto"/>
    </w:pPr>
    <w:rPr>
      <w:rFonts w:ascii="Times" w:eastAsiaTheme="minorHAnsi" w:hAnsi="Times"/>
      <w:sz w:val="20"/>
      <w:szCs w:val="20"/>
    </w:rPr>
  </w:style>
  <w:style w:type="paragraph" w:customStyle="1" w:styleId="paragraph">
    <w:name w:val="paragraph"/>
    <w:basedOn w:val="Normal"/>
    <w:uiPriority w:val="99"/>
    <w:qFormat/>
    <w:rsid w:val="009B7F46"/>
    <w:pPr>
      <w:spacing w:before="100" w:beforeAutospacing="1" w:after="100" w:afterAutospacing="1" w:line="240" w:lineRule="auto"/>
    </w:pPr>
    <w:rPr>
      <w:rFonts w:ascii="Times New Roman" w:eastAsia="Times New Roman" w:hAnsi="Times New Roman" w:cs="Times New Roman"/>
      <w:sz w:val="24"/>
      <w:szCs w:val="22"/>
    </w:rPr>
  </w:style>
  <w:style w:type="character" w:customStyle="1" w:styleId="normaltextrun">
    <w:name w:val="normaltextrun"/>
    <w:basedOn w:val="DefaultParagraphFont"/>
    <w:rsid w:val="009B7F46"/>
  </w:style>
  <w:style w:type="character" w:customStyle="1" w:styleId="eop">
    <w:name w:val="eop"/>
    <w:basedOn w:val="DefaultParagraphFont"/>
    <w:rsid w:val="009B7F46"/>
  </w:style>
  <w:style w:type="character" w:customStyle="1" w:styleId="spellingerror">
    <w:name w:val="spellingerror"/>
    <w:basedOn w:val="DefaultParagraphFont"/>
    <w:rsid w:val="009B7F46"/>
  </w:style>
  <w:style w:type="character" w:customStyle="1" w:styleId="Bodytext21">
    <w:name w:val="Body text (2)_"/>
    <w:basedOn w:val="DefaultParagraphFont"/>
    <w:link w:val="Bodytext22"/>
    <w:locked/>
    <w:rsid w:val="009B7F46"/>
    <w:rPr>
      <w:rFonts w:ascii="Georgia" w:eastAsia="Georgia" w:hAnsi="Georgia" w:cs="Georgia"/>
      <w:sz w:val="17"/>
      <w:szCs w:val="17"/>
      <w:shd w:val="clear" w:color="auto" w:fill="FFFFFF"/>
    </w:rPr>
  </w:style>
  <w:style w:type="paragraph" w:customStyle="1" w:styleId="Bodytext22">
    <w:name w:val="Body text (2)"/>
    <w:basedOn w:val="Normal"/>
    <w:link w:val="Bodytext21"/>
    <w:qFormat/>
    <w:rsid w:val="009B7F46"/>
    <w:pPr>
      <w:widowControl w:val="0"/>
      <w:shd w:val="clear" w:color="auto" w:fill="FFFFFF"/>
      <w:spacing w:after="200" w:line="0" w:lineRule="atLeast"/>
      <w:ind w:hanging="420"/>
    </w:pPr>
    <w:rPr>
      <w:rFonts w:ascii="Georgia" w:eastAsia="Georgia" w:hAnsi="Georgia" w:cs="Georgia"/>
      <w:sz w:val="17"/>
      <w:szCs w:val="17"/>
    </w:rPr>
  </w:style>
  <w:style w:type="character" w:customStyle="1" w:styleId="Bodytext2Italic">
    <w:name w:val="Body text (2) + Italic"/>
    <w:basedOn w:val="Bodytext21"/>
    <w:rsid w:val="009B7F46"/>
    <w:rPr>
      <w:rFonts w:ascii="Georgia" w:eastAsia="Georgia" w:hAnsi="Georgia" w:cs="Georgia"/>
      <w:i/>
      <w:iCs/>
      <w:color w:val="000000"/>
      <w:spacing w:val="0"/>
      <w:w w:val="100"/>
      <w:position w:val="0"/>
      <w:sz w:val="17"/>
      <w:szCs w:val="17"/>
      <w:shd w:val="clear" w:color="auto" w:fill="FFFFFF"/>
      <w:lang w:val="en-US" w:eastAsia="en-US" w:bidi="en-US"/>
    </w:rPr>
  </w:style>
  <w:style w:type="character" w:customStyle="1" w:styleId="Headerorfooter13pt">
    <w:name w:val="Header or footer + 13 pt"/>
    <w:aliases w:val="Italic,Spacing 0 pt,Header or footer + Candara,8 pt,Body text (2) + Impact"/>
    <w:basedOn w:val="DefaultParagraphFont"/>
    <w:rsid w:val="009B7F46"/>
    <w:rPr>
      <w:rFonts w:ascii="AngsanaUPC" w:eastAsia="AngsanaUPC" w:hAnsi="AngsanaUPC" w:cs="AngsanaUPC" w:hint="default"/>
      <w:i/>
      <w:iCs/>
      <w:color w:val="000000"/>
      <w:spacing w:val="0"/>
      <w:w w:val="100"/>
      <w:position w:val="0"/>
      <w:sz w:val="26"/>
      <w:szCs w:val="26"/>
      <w:shd w:val="clear" w:color="auto" w:fill="FFFFFF"/>
      <w:lang w:val="en-US" w:eastAsia="en-US" w:bidi="en-US"/>
    </w:rPr>
  </w:style>
  <w:style w:type="paragraph" w:customStyle="1" w:styleId="m4593910588744701308gmail-msonospacing">
    <w:name w:val="m_4593910588744701308gmail-msonospacing"/>
    <w:basedOn w:val="Normal"/>
    <w:uiPriority w:val="99"/>
    <w:qFormat/>
    <w:rsid w:val="009B7F46"/>
    <w:pPr>
      <w:spacing w:before="100" w:beforeAutospacing="1" w:after="100" w:afterAutospacing="1" w:line="240" w:lineRule="auto"/>
    </w:pPr>
    <w:rPr>
      <w:rFonts w:ascii="Times New Roman" w:eastAsia="Times New Roman" w:hAnsi="Times New Roman" w:cs="Times New Roman"/>
      <w:sz w:val="24"/>
    </w:rPr>
  </w:style>
  <w:style w:type="character" w:customStyle="1" w:styleId="a-size-large">
    <w:name w:val="a-size-large"/>
    <w:basedOn w:val="DefaultParagraphFont"/>
    <w:rsid w:val="009B7F46"/>
  </w:style>
  <w:style w:type="character" w:customStyle="1" w:styleId="aqj">
    <w:name w:val="aqj"/>
    <w:basedOn w:val="DefaultParagraphFont"/>
    <w:rsid w:val="009B7F46"/>
  </w:style>
  <w:style w:type="character" w:customStyle="1" w:styleId="cardtextChar0">
    <w:name w:val="card text Char"/>
    <w:basedOn w:val="DefaultParagraphFont"/>
    <w:link w:val="cardtext0"/>
    <w:locked/>
    <w:rsid w:val="009B7F46"/>
    <w:rPr>
      <w:rFonts w:ascii="Times New Roman" w:hAnsi="Times New Roman" w:cs="Times New Roman"/>
      <w:sz w:val="16"/>
    </w:rPr>
  </w:style>
  <w:style w:type="paragraph" w:customStyle="1" w:styleId="cardtext0">
    <w:name w:val="card text"/>
    <w:basedOn w:val="Normal"/>
    <w:link w:val="cardtextChar0"/>
    <w:qFormat/>
    <w:rsid w:val="009B7F46"/>
    <w:pPr>
      <w:ind w:left="288" w:right="288"/>
    </w:pPr>
    <w:rPr>
      <w:rFonts w:ascii="Times New Roman" w:hAnsi="Times New Roman" w:cs="Times New Roman"/>
      <w:sz w:val="16"/>
    </w:rPr>
  </w:style>
  <w:style w:type="character" w:customStyle="1" w:styleId="StyleStyleBold12pt1">
    <w:name w:val="Style Style Bold + 12 pt1"/>
    <w:aliases w:val="Cite1,Style Style Bold1,Style Style Bold + 12pt1,Style Style + 12 pt1,Style Style Bo... +1,Old Cite1,Style Style Bold + 10 pt1"/>
    <w:basedOn w:val="DefaultParagraphFont"/>
    <w:uiPriority w:val="5"/>
    <w:qFormat/>
    <w:rsid w:val="009B7F46"/>
    <w:rPr>
      <w:b/>
      <w:bCs/>
      <w:strike w:val="0"/>
      <w:dstrike w:val="0"/>
      <w:sz w:val="26"/>
      <w:u w:val="none"/>
      <w:effect w:val="none"/>
    </w:rPr>
  </w:style>
  <w:style w:type="paragraph" w:customStyle="1" w:styleId="Analytics">
    <w:name w:val="Analytics"/>
    <w:basedOn w:val="Heading4"/>
    <w:link w:val="AnalyticsChar"/>
    <w:autoRedefine/>
    <w:uiPriority w:val="4"/>
    <w:qFormat/>
    <w:rsid w:val="009B7F46"/>
    <w:rPr>
      <w:b w:val="0"/>
      <w:bCs w:val="0"/>
      <w:i/>
      <w:sz w:val="28"/>
      <w:szCs w:val="22"/>
    </w:rPr>
  </w:style>
  <w:style w:type="character" w:customStyle="1" w:styleId="AnalyticsChar">
    <w:name w:val="Analytics Char"/>
    <w:basedOn w:val="DefaultParagraphFont"/>
    <w:link w:val="Analytics"/>
    <w:uiPriority w:val="4"/>
    <w:rsid w:val="009B7F46"/>
    <w:rPr>
      <w:rFonts w:ascii="Calibri" w:eastAsiaTheme="majorEastAsia" w:hAnsi="Calibri" w:cstheme="majorBidi"/>
      <w:i/>
      <w:sz w:val="28"/>
      <w:szCs w:val="22"/>
    </w:rPr>
  </w:style>
  <w:style w:type="paragraph" w:customStyle="1" w:styleId="Tag2">
    <w:name w:val="Tag2"/>
    <w:basedOn w:val="Normal"/>
    <w:qFormat/>
    <w:rsid w:val="009B7F46"/>
    <w:rPr>
      <w:rFonts w:ascii="Arial" w:eastAsia="Calibri" w:hAnsi="Arial" w:cs="Arial"/>
      <w:b/>
      <w:sz w:val="24"/>
      <w:szCs w:val="22"/>
    </w:rPr>
  </w:style>
  <w:style w:type="paragraph" w:customStyle="1" w:styleId="Shrink8">
    <w:name w:val="Shrink8"/>
    <w:basedOn w:val="Normal"/>
    <w:qFormat/>
    <w:rsid w:val="009B7F46"/>
    <w:rPr>
      <w:rFonts w:ascii="Times New Roman" w:eastAsia="Cambria" w:hAnsi="Times New Roman" w:cs="Times New Roman"/>
      <w:sz w:val="16"/>
      <w:szCs w:val="22"/>
    </w:rPr>
  </w:style>
  <w:style w:type="paragraph" w:customStyle="1" w:styleId="Tag12">
    <w:name w:val="Tag12"/>
    <w:basedOn w:val="Normal"/>
    <w:qFormat/>
    <w:rsid w:val="009B7F46"/>
    <w:pPr>
      <w:contextualSpacing/>
    </w:pPr>
    <w:rPr>
      <w:rFonts w:ascii="Times New Roman" w:eastAsia="Cambria" w:hAnsi="Times New Roman" w:cs="Times New Roman"/>
      <w:b/>
      <w:sz w:val="24"/>
      <w:szCs w:val="22"/>
    </w:rPr>
  </w:style>
  <w:style w:type="paragraph" w:customStyle="1" w:styleId="Analytic">
    <w:name w:val="Analytic"/>
    <w:basedOn w:val="Normal"/>
    <w:link w:val="AnalyticChar"/>
    <w:autoRedefine/>
    <w:uiPriority w:val="4"/>
    <w:qFormat/>
    <w:rsid w:val="009B7F46"/>
    <w:rPr>
      <w:rFonts w:eastAsiaTheme="minorHAnsi"/>
      <w:b/>
      <w:i/>
      <w:sz w:val="26"/>
      <w:szCs w:val="22"/>
    </w:rPr>
  </w:style>
  <w:style w:type="character" w:customStyle="1" w:styleId="AnalyticChar">
    <w:name w:val="Analytic Char"/>
    <w:basedOn w:val="DefaultParagraphFont"/>
    <w:link w:val="Analytic"/>
    <w:uiPriority w:val="4"/>
    <w:rsid w:val="009B7F46"/>
    <w:rPr>
      <w:rFonts w:ascii="Calibri" w:eastAsiaTheme="minorHAnsi" w:hAnsi="Calibri" w:cs="Calibri"/>
      <w:b/>
      <w:i/>
      <w:sz w:val="26"/>
      <w:szCs w:val="22"/>
    </w:rPr>
  </w:style>
  <w:style w:type="paragraph" w:customStyle="1" w:styleId="KooCard">
    <w:name w:val="KooCard"/>
    <w:basedOn w:val="Normal"/>
    <w:link w:val="KooCardChar"/>
    <w:qFormat/>
    <w:rsid w:val="009B7F46"/>
    <w:pPr>
      <w:ind w:left="288" w:right="288"/>
    </w:pPr>
    <w:rPr>
      <w:rFonts w:eastAsiaTheme="majorEastAsia"/>
      <w:bCs/>
      <w:szCs w:val="28"/>
    </w:rPr>
  </w:style>
  <w:style w:type="character" w:customStyle="1" w:styleId="KooCardChar">
    <w:name w:val="KooCard Char"/>
    <w:basedOn w:val="DefaultParagraphFont"/>
    <w:link w:val="KooCard"/>
    <w:rsid w:val="009B7F46"/>
    <w:rPr>
      <w:rFonts w:ascii="Calibri" w:eastAsiaTheme="majorEastAsia" w:hAnsi="Calibri" w:cs="Calibri"/>
      <w:bCs/>
      <w:sz w:val="22"/>
      <w:szCs w:val="28"/>
    </w:rPr>
  </w:style>
  <w:style w:type="character" w:customStyle="1" w:styleId="A4">
    <w:name w:val="A4"/>
    <w:uiPriority w:val="99"/>
    <w:rsid w:val="009B7F46"/>
    <w:rPr>
      <w:rFonts w:cs="Berthold Akzidenz Grotesk BE"/>
      <w:color w:val="000000"/>
      <w:sz w:val="28"/>
      <w:szCs w:val="28"/>
    </w:rPr>
  </w:style>
  <w:style w:type="paragraph" w:customStyle="1" w:styleId="UnderlinePara">
    <w:name w:val="Underline Para"/>
    <w:basedOn w:val="Normal"/>
    <w:uiPriority w:val="6"/>
    <w:qFormat/>
    <w:rsid w:val="009B7F46"/>
    <w:pPr>
      <w:widowControl w:val="0"/>
      <w:suppressAutoHyphens/>
      <w:spacing w:after="200"/>
      <w:contextualSpacing/>
    </w:pPr>
    <w:rPr>
      <w:rFonts w:ascii="Times New Roman" w:eastAsiaTheme="minorHAnsi" w:hAnsi="Times New Roman" w:cs="Times New Roman"/>
      <w:b/>
      <w:szCs w:val="22"/>
      <w:u w:val="single"/>
    </w:rPr>
  </w:style>
  <w:style w:type="character" w:customStyle="1" w:styleId="current-selection">
    <w:name w:val="current-selection"/>
    <w:basedOn w:val="DefaultParagraphFont"/>
    <w:rsid w:val="009B7F46"/>
  </w:style>
  <w:style w:type="character" w:customStyle="1" w:styleId="a0">
    <w:name w:val="_"/>
    <w:basedOn w:val="DefaultParagraphFont"/>
    <w:rsid w:val="009B7F46"/>
  </w:style>
  <w:style w:type="character" w:customStyle="1" w:styleId="enhanced-author">
    <w:name w:val="enhanced-author"/>
    <w:basedOn w:val="DefaultParagraphFont"/>
    <w:rsid w:val="009B7F46"/>
  </w:style>
  <w:style w:type="character" w:customStyle="1" w:styleId="CommentTextChar1">
    <w:name w:val="Comment Text Char1"/>
    <w:basedOn w:val="DefaultParagraphFont"/>
    <w:semiHidden/>
    <w:rsid w:val="009B7F46"/>
    <w:rPr>
      <w:rFonts w:ascii="Calibri" w:hAnsi="Calibri"/>
      <w:sz w:val="20"/>
      <w:szCs w:val="20"/>
    </w:rPr>
  </w:style>
  <w:style w:type="paragraph" w:customStyle="1" w:styleId="Heading10">
    <w:name w:val="Heading1"/>
    <w:basedOn w:val="Normal"/>
    <w:next w:val="BodyText"/>
    <w:uiPriority w:val="99"/>
    <w:qFormat/>
    <w:rsid w:val="009B7F46"/>
    <w:pPr>
      <w:keepNext/>
      <w:suppressAutoHyphens/>
      <w:spacing w:before="240" w:after="120" w:line="256" w:lineRule="auto"/>
    </w:pPr>
    <w:rPr>
      <w:rFonts w:ascii="Arial" w:eastAsia="Arial Unicode MS" w:hAnsi="Arial" w:cs="Arial Unicode MS"/>
      <w:sz w:val="28"/>
      <w:szCs w:val="28"/>
      <w:lang w:eastAsia="zh-CN"/>
    </w:rPr>
  </w:style>
  <w:style w:type="character" w:customStyle="1" w:styleId="DocumentMapChar1">
    <w:name w:val="Document Map Char1"/>
    <w:basedOn w:val="DefaultParagraphFont"/>
    <w:uiPriority w:val="99"/>
    <w:semiHidden/>
    <w:rsid w:val="009B7F46"/>
    <w:rPr>
      <w:rFonts w:ascii="Segoe UI" w:hAnsi="Segoe UI" w:cs="Segoe UI"/>
      <w:sz w:val="16"/>
      <w:szCs w:val="16"/>
    </w:rPr>
  </w:style>
  <w:style w:type="character" w:customStyle="1" w:styleId="FootnoteTextChar1">
    <w:name w:val="Footnote Text Char1"/>
    <w:basedOn w:val="DefaultParagraphFont"/>
    <w:semiHidden/>
    <w:rsid w:val="009B7F46"/>
    <w:rPr>
      <w:rFonts w:ascii="Calibri" w:hAnsi="Calibri"/>
      <w:sz w:val="20"/>
      <w:szCs w:val="20"/>
    </w:rPr>
  </w:style>
  <w:style w:type="character" w:customStyle="1" w:styleId="EndnoteTextChar1">
    <w:name w:val="Endnote Text Char1"/>
    <w:basedOn w:val="DefaultParagraphFont"/>
    <w:semiHidden/>
    <w:rsid w:val="009B7F46"/>
    <w:rPr>
      <w:rFonts w:ascii="Calibri" w:hAnsi="Calibri"/>
      <w:sz w:val="20"/>
      <w:szCs w:val="20"/>
    </w:rPr>
  </w:style>
  <w:style w:type="character" w:customStyle="1" w:styleId="SubtitleChar1">
    <w:name w:val="Subtitle Char1"/>
    <w:basedOn w:val="DefaultParagraphFont"/>
    <w:rsid w:val="009B7F46"/>
    <w:rPr>
      <w:rFonts w:eastAsiaTheme="minorEastAsia"/>
      <w:color w:val="5A5A5A" w:themeColor="text1" w:themeTint="A5"/>
      <w:spacing w:val="15"/>
    </w:rPr>
  </w:style>
  <w:style w:type="character" w:customStyle="1" w:styleId="BodyTextIndentChar1">
    <w:name w:val="Body Text Indent Char1"/>
    <w:basedOn w:val="DefaultParagraphFont"/>
    <w:semiHidden/>
    <w:rsid w:val="009B7F46"/>
    <w:rPr>
      <w:rFonts w:ascii="Calibri" w:hAnsi="Calibri"/>
    </w:rPr>
  </w:style>
  <w:style w:type="character" w:customStyle="1" w:styleId="BodyText2Char1">
    <w:name w:val="Body Text 2 Char1"/>
    <w:basedOn w:val="DefaultParagraphFont"/>
    <w:semiHidden/>
    <w:rsid w:val="009B7F46"/>
    <w:rPr>
      <w:rFonts w:ascii="Calibri" w:hAnsi="Calibri"/>
    </w:rPr>
  </w:style>
  <w:style w:type="character" w:customStyle="1" w:styleId="BodyText3Char1">
    <w:name w:val="Body Text 3 Char1"/>
    <w:basedOn w:val="DefaultParagraphFont"/>
    <w:semiHidden/>
    <w:rsid w:val="009B7F46"/>
    <w:rPr>
      <w:rFonts w:ascii="Calibri" w:hAnsi="Calibri"/>
      <w:sz w:val="16"/>
      <w:szCs w:val="16"/>
    </w:rPr>
  </w:style>
  <w:style w:type="character" w:customStyle="1" w:styleId="BodyTextIndent2Char1">
    <w:name w:val="Body Text Indent 2 Char1"/>
    <w:basedOn w:val="DefaultParagraphFont"/>
    <w:semiHidden/>
    <w:rsid w:val="009B7F46"/>
    <w:rPr>
      <w:rFonts w:ascii="Calibri" w:hAnsi="Calibri"/>
    </w:rPr>
  </w:style>
  <w:style w:type="character" w:customStyle="1" w:styleId="BodyTextIndent3Char1">
    <w:name w:val="Body Text Indent 3 Char1"/>
    <w:basedOn w:val="DefaultParagraphFont"/>
    <w:semiHidden/>
    <w:rsid w:val="009B7F46"/>
    <w:rPr>
      <w:rFonts w:ascii="Calibri" w:hAnsi="Calibri"/>
      <w:sz w:val="16"/>
      <w:szCs w:val="16"/>
    </w:rPr>
  </w:style>
  <w:style w:type="character" w:customStyle="1" w:styleId="CommentSubjectChar1">
    <w:name w:val="Comment Subject Char1"/>
    <w:basedOn w:val="CommentTextChar1"/>
    <w:semiHidden/>
    <w:rsid w:val="009B7F46"/>
    <w:rPr>
      <w:rFonts w:ascii="Calibri" w:hAnsi="Calibri"/>
      <w:b/>
      <w:bCs/>
      <w:sz w:val="20"/>
      <w:szCs w:val="20"/>
    </w:rPr>
  </w:style>
  <w:style w:type="character" w:customStyle="1" w:styleId="m8390756075794092113gmail-styleunderline">
    <w:name w:val="m_8390756075794092113gmail-styleunderline"/>
    <w:basedOn w:val="DefaultParagraphFont"/>
    <w:rsid w:val="009B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health/PMH00019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dlightpolitics.info/post/74175568511" TargetMode="External"/><Relationship Id="rId17" Type="http://schemas.openxmlformats.org/officeDocument/2006/relationships/hyperlink" Target="http://dsq-sds.org/article/view/491/668" TargetMode="External"/><Relationship Id="rId2" Type="http://schemas.openxmlformats.org/officeDocument/2006/relationships/customXml" Target="../customXml/item2.xml"/><Relationship Id="rId16" Type="http://schemas.openxmlformats.org/officeDocument/2006/relationships/hyperlink" Target="http://www.mediaed.org/assets/products/137/transcript_13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feministwire.com/2013/10/17973/" TargetMode="External"/><Relationship Id="rId5" Type="http://schemas.openxmlformats.org/officeDocument/2006/relationships/numbering" Target="numbering.xml"/><Relationship Id="rId15" Type="http://schemas.openxmlformats.org/officeDocument/2006/relationships/hyperlink" Target="http://www.redlightpolitics.info/post/73958557454/racism-is-a-problem-of-communication-and-other" TargetMode="External"/><Relationship Id="rId10" Type="http://schemas.openxmlformats.org/officeDocument/2006/relationships/hyperlink" Target="http://www.gradientlair.com/post/64435736292/black-women-womanist-black-feminist-epistemolog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redlightpolitics.info/post/74275329463/whiteness-as-social-disease-and-ableism" TargetMode="External"/><Relationship Id="rId14" Type="http://schemas.openxmlformats.org/officeDocument/2006/relationships/hyperlink" Target="http://vimeo.com/2563739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10</Pages>
  <Words>5793</Words>
  <Characters>33025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2</cp:revision>
  <dcterms:created xsi:type="dcterms:W3CDTF">2021-11-20T17:19:00Z</dcterms:created>
  <dcterms:modified xsi:type="dcterms:W3CDTF">2021-11-20T18:27:00Z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