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D472E" w14:textId="453BA21F" w:rsidR="0050665F" w:rsidRPr="004F3533" w:rsidRDefault="0050665F" w:rsidP="004F3533">
      <w:pPr>
        <w:pStyle w:val="Heading3"/>
        <w:spacing w:line="276" w:lineRule="auto"/>
        <w:rPr>
          <w:rFonts w:asciiTheme="minorHAnsi" w:hAnsiTheme="minorHAnsi" w:cstheme="minorHAnsi"/>
        </w:rPr>
      </w:pPr>
      <w:r w:rsidRPr="004F3533">
        <w:rPr>
          <w:rFonts w:asciiTheme="minorHAnsi" w:hAnsiTheme="minorHAnsi" w:cstheme="minorHAnsi"/>
        </w:rPr>
        <w:t>FW</w:t>
      </w:r>
    </w:p>
    <w:p w14:paraId="285B6B42" w14:textId="77777777"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I negate resolved</w:t>
      </w:r>
    </w:p>
    <w:p w14:paraId="562E861C" w14:textId="77777777"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 xml:space="preserve">I value morality </w:t>
      </w:r>
      <w:r w:rsidRPr="004F3533">
        <w:rPr>
          <w:rFonts w:asciiTheme="minorHAnsi" w:hAnsiTheme="minorHAnsi" w:cstheme="minorHAnsi"/>
          <w:lang w:eastAsia="zh-TW"/>
        </w:rPr>
        <w:t>because a more desirable world is one that is more moral.</w:t>
      </w:r>
    </w:p>
    <w:p w14:paraId="51DBD6C8" w14:textId="77777777" w:rsidR="006B7DBB" w:rsidRPr="004F3533" w:rsidRDefault="006B7DBB" w:rsidP="004F3533">
      <w:pPr>
        <w:spacing w:line="276" w:lineRule="auto"/>
        <w:rPr>
          <w:rFonts w:asciiTheme="minorHAnsi" w:hAnsiTheme="minorHAnsi" w:cstheme="minorHAnsi"/>
        </w:rPr>
      </w:pPr>
    </w:p>
    <w:p w14:paraId="79CBA519" w14:textId="77777777" w:rsidR="006B7DBB" w:rsidRPr="004F3533" w:rsidRDefault="006B7DBB" w:rsidP="004F3533">
      <w:pPr>
        <w:pStyle w:val="Heading4"/>
        <w:tabs>
          <w:tab w:val="left" w:pos="8190"/>
        </w:tabs>
        <w:spacing w:line="276" w:lineRule="auto"/>
        <w:rPr>
          <w:rFonts w:asciiTheme="minorHAnsi" w:hAnsiTheme="minorHAnsi" w:cstheme="minorHAnsi"/>
        </w:rPr>
      </w:pPr>
      <w:r w:rsidRPr="004F3533">
        <w:rPr>
          <w:rFonts w:asciiTheme="minorHAnsi" w:hAnsiTheme="minorHAnsi" w:cstheme="minorHAnsi"/>
        </w:rPr>
        <w:t>All people share an intrinsic value that comes from our humanity—each person has inalienable, equal human worth. Regardless of race, nationality, sexual orientation, or gender, each person is born with equal rights and opportunities. There is no reason to think one person should innately be granted more privileges than another.</w:t>
      </w:r>
    </w:p>
    <w:p w14:paraId="1489A63F" w14:textId="77777777" w:rsidR="006B7DBB" w:rsidRPr="004F3533" w:rsidRDefault="006B7DBB" w:rsidP="004F3533">
      <w:pPr>
        <w:spacing w:line="276" w:lineRule="auto"/>
        <w:rPr>
          <w:rFonts w:asciiTheme="minorHAnsi" w:hAnsiTheme="minorHAnsi" w:cstheme="minorHAnsi"/>
        </w:rPr>
      </w:pPr>
    </w:p>
    <w:p w14:paraId="46245EF9" w14:textId="7AA2DF8D" w:rsidR="006B7DBB" w:rsidRPr="004F3533" w:rsidRDefault="006B7DBB" w:rsidP="004F3533">
      <w:pPr>
        <w:pStyle w:val="Heading4"/>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rPr>
        <w:t>Fixation on the motives of duty doesn’t make sense for governments. They must work with averages and aggregates meaning they have to use util.</w:t>
      </w:r>
    </w:p>
    <w:p w14:paraId="7C5C47FA"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Robert E. </w:t>
      </w:r>
      <w:r w:rsidRPr="004F3533">
        <w:rPr>
          <w:rStyle w:val="StyleUnderline"/>
          <w:rFonts w:asciiTheme="minorHAnsi" w:hAnsiTheme="minorHAnsi" w:cstheme="minorHAnsi"/>
          <w:b/>
          <w:color w:val="000000" w:themeColor="text1"/>
        </w:rPr>
        <w:t>Goodin 95</w:t>
      </w:r>
      <w:r w:rsidRPr="004F3533">
        <w:rPr>
          <w:rFonts w:asciiTheme="minorHAnsi" w:hAnsiTheme="minorHAnsi" w:cstheme="minorHAnsi"/>
          <w:color w:val="000000" w:themeColor="text1"/>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7B4233A2"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Style w:val="StyleUnderline"/>
          <w:rFonts w:asciiTheme="minorHAnsi" w:hAnsiTheme="minorHAnsi" w:cstheme="minorHAnsi"/>
          <w:color w:val="000000" w:themeColor="text1"/>
        </w:rPr>
        <w:t xml:space="preserve">The great advantage of </w:t>
      </w:r>
      <w:r w:rsidRPr="004F3533">
        <w:rPr>
          <w:rStyle w:val="StyleUnderline"/>
          <w:rFonts w:asciiTheme="minorHAnsi" w:hAnsiTheme="minorHAnsi" w:cstheme="minorHAnsi"/>
          <w:color w:val="000000" w:themeColor="text1"/>
          <w:highlight w:val="green"/>
        </w:rPr>
        <w:t>util</w:t>
      </w:r>
      <w:r w:rsidRPr="004F3533">
        <w:rPr>
          <w:rStyle w:val="StyleUnderline"/>
          <w:rFonts w:asciiTheme="minorHAnsi" w:hAnsiTheme="minorHAnsi" w:cstheme="minorHAnsi"/>
          <w:color w:val="000000" w:themeColor="text1"/>
        </w:rPr>
        <w:t xml:space="preserve">itarianism as a guide to public conduct is that it </w:t>
      </w:r>
      <w:r w:rsidRPr="004F3533">
        <w:rPr>
          <w:rStyle w:val="StyleUnderline"/>
          <w:rFonts w:asciiTheme="minorHAnsi" w:hAnsiTheme="minorHAnsi" w:cstheme="minorHAnsi"/>
          <w:color w:val="000000" w:themeColor="text1"/>
          <w:highlight w:val="green"/>
        </w:rPr>
        <w:t>avoids</w:t>
      </w:r>
      <w:r w:rsidRPr="004F3533">
        <w:rPr>
          <w:rStyle w:val="StyleUnderline"/>
          <w:rFonts w:asciiTheme="minorHAnsi" w:hAnsiTheme="minorHAnsi" w:cstheme="minorHAnsi"/>
          <w:color w:val="000000" w:themeColor="text1"/>
        </w:rPr>
        <w:t xml:space="preserve"> gratuitous </w:t>
      </w:r>
      <w:r w:rsidRPr="004F3533">
        <w:rPr>
          <w:rStyle w:val="StyleUnderline"/>
          <w:rFonts w:asciiTheme="minorHAnsi" w:hAnsiTheme="minorHAnsi" w:cstheme="minorHAnsi"/>
          <w:color w:val="000000" w:themeColor="text1"/>
          <w:highlight w:val="green"/>
        </w:rPr>
        <w:t>sacrifices</w:t>
      </w:r>
      <w:r w:rsidRPr="004F3533">
        <w:rPr>
          <w:rStyle w:val="StyleUnderline"/>
          <w:rFonts w:asciiTheme="minorHAnsi" w:hAnsiTheme="minorHAnsi" w:cstheme="minorHAnsi"/>
          <w:color w:val="000000" w:themeColor="text1"/>
        </w:rPr>
        <w:t>, it</w:t>
      </w:r>
      <w:r w:rsidRPr="004F3533">
        <w:rPr>
          <w:rStyle w:val="StyleUnderline"/>
          <w:rFonts w:asciiTheme="minorHAnsi" w:hAnsiTheme="minorHAnsi" w:cstheme="minorHAnsi"/>
          <w:color w:val="000000" w:themeColor="text1"/>
          <w:highlight w:val="green"/>
        </w:rPr>
        <w:t xml:space="preserve"> ensures</w:t>
      </w:r>
      <w:r w:rsidRPr="004F3533">
        <w:rPr>
          <w:rStyle w:val="StyleUnderline"/>
          <w:rFonts w:asciiTheme="minorHAnsi" w:hAnsiTheme="minorHAnsi" w:cstheme="minorHAnsi"/>
          <w:color w:val="000000" w:themeColor="text1"/>
        </w:rPr>
        <w:t xml:space="preserve"> as best we are able to ensure in the uncertain world of public policy-making that </w:t>
      </w:r>
      <w:r w:rsidRPr="004F3533">
        <w:rPr>
          <w:rStyle w:val="StyleUnderline"/>
          <w:rFonts w:asciiTheme="minorHAnsi" w:hAnsiTheme="minorHAnsi" w:cstheme="minorHAnsi"/>
          <w:color w:val="000000" w:themeColor="text1"/>
          <w:highlight w:val="green"/>
        </w:rPr>
        <w:t>policies are sensitive to</w:t>
      </w:r>
      <w:r w:rsidRPr="004F3533">
        <w:rPr>
          <w:rStyle w:val="StyleUnderline"/>
          <w:rFonts w:asciiTheme="minorHAnsi" w:hAnsiTheme="minorHAnsi" w:cstheme="minorHAnsi"/>
          <w:color w:val="000000" w:themeColor="text1"/>
        </w:rPr>
        <w:t xml:space="preserve"> people’s </w:t>
      </w:r>
      <w:r w:rsidRPr="004F3533">
        <w:rPr>
          <w:rStyle w:val="StyleUnderline"/>
          <w:rFonts w:asciiTheme="minorHAnsi" w:hAnsiTheme="minorHAnsi" w:cstheme="minorHAnsi"/>
          <w:color w:val="000000" w:themeColor="text1"/>
          <w:highlight w:val="green"/>
        </w:rPr>
        <w:t>interests</w:t>
      </w:r>
      <w:r w:rsidRPr="004F3533">
        <w:rPr>
          <w:rStyle w:val="StyleUnderline"/>
          <w:rFonts w:asciiTheme="minorHAnsi" w:hAnsiTheme="minorHAnsi" w:cstheme="minorHAnsi"/>
          <w:color w:val="000000" w:themeColor="text1"/>
        </w:rPr>
        <w:t xml:space="preserve"> or desires or preferences. The great failing of more </w:t>
      </w:r>
      <w:r w:rsidRPr="004F3533">
        <w:rPr>
          <w:rStyle w:val="StyleUnderline"/>
          <w:rFonts w:asciiTheme="minorHAnsi" w:hAnsiTheme="minorHAnsi" w:cstheme="minorHAnsi"/>
          <w:color w:val="000000" w:themeColor="text1"/>
          <w:highlight w:val="green"/>
        </w:rPr>
        <w:t>deontological theories</w:t>
      </w:r>
      <w:r w:rsidRPr="004F3533">
        <w:rPr>
          <w:rFonts w:asciiTheme="minorHAnsi" w:hAnsiTheme="minorHAnsi" w:cstheme="minorHAnsi"/>
          <w:color w:val="000000" w:themeColor="text1"/>
          <w:sz w:val="16"/>
        </w:rPr>
        <w:t xml:space="preserve">, applied to those realms, </w:t>
      </w:r>
      <w:r w:rsidRPr="004F3533">
        <w:rPr>
          <w:rStyle w:val="StyleUnderline"/>
          <w:rFonts w:asciiTheme="minorHAnsi" w:hAnsiTheme="minorHAnsi" w:cstheme="minorHAnsi"/>
          <w:color w:val="000000" w:themeColor="text1"/>
        </w:rPr>
        <w:t xml:space="preserve">is that they </w:t>
      </w:r>
      <w:r w:rsidRPr="004F3533">
        <w:rPr>
          <w:rStyle w:val="StyleUnderline"/>
          <w:rFonts w:asciiTheme="minorHAnsi" w:hAnsiTheme="minorHAnsi" w:cstheme="minorHAnsi"/>
          <w:color w:val="000000" w:themeColor="text1"/>
          <w:highlight w:val="green"/>
        </w:rPr>
        <w:t>fixate</w:t>
      </w:r>
      <w:r w:rsidRPr="004F3533">
        <w:rPr>
          <w:rStyle w:val="StyleUnderline"/>
          <w:rFonts w:asciiTheme="minorHAnsi" w:hAnsiTheme="minorHAnsi" w:cstheme="minorHAnsi"/>
          <w:color w:val="000000" w:themeColor="text1"/>
        </w:rPr>
        <w:t xml:space="preserve"> up</w:t>
      </w:r>
      <w:r w:rsidRPr="004F3533">
        <w:rPr>
          <w:rStyle w:val="StyleUnderline"/>
          <w:rFonts w:asciiTheme="minorHAnsi" w:hAnsiTheme="minorHAnsi" w:cstheme="minorHAnsi"/>
          <w:color w:val="000000" w:themeColor="text1"/>
          <w:highlight w:val="green"/>
        </w:rPr>
        <w:t>on duties done for the sake of duty</w:t>
      </w:r>
      <w:r w:rsidRPr="004F3533">
        <w:rPr>
          <w:rStyle w:val="StyleUnderline"/>
          <w:rFonts w:asciiTheme="minorHAnsi" w:hAnsiTheme="minorHAnsi" w:cstheme="minorHAnsi"/>
          <w:color w:val="000000" w:themeColor="text1"/>
        </w:rPr>
        <w:t xml:space="preserve"> rather than for the sake of any good that is done by doing one's duty.</w:t>
      </w:r>
      <w:r w:rsidRPr="004F3533">
        <w:rPr>
          <w:rFonts w:asciiTheme="minorHAnsi" w:hAnsiTheme="minorHAnsi" w:cstheme="minorHAnsi"/>
          <w:color w:val="000000" w:themeColor="text1"/>
          <w:sz w:val="16"/>
        </w:rPr>
        <w:t xml:space="preserve"> Perhaps it is per- missible (perhaps it is even proper) for private individuals in the course of their personal affairs to fetishize duties done for their own sake. It would be a mistake for public officials to do likewise, not least because it is impossible. </w:t>
      </w:r>
      <w:r w:rsidRPr="004F3533">
        <w:rPr>
          <w:rStyle w:val="Emphasis"/>
          <w:rFonts w:asciiTheme="minorHAnsi" w:hAnsiTheme="minorHAnsi" w:cstheme="minorHAnsi"/>
          <w:color w:val="000000" w:themeColor="text1"/>
          <w:highlight w:val="green"/>
        </w:rPr>
        <w:t>The fixation on motives makes absolutely no sense in the public realm</w:t>
      </w:r>
      <w:r w:rsidRPr="004F3533">
        <w:rPr>
          <w:rFonts w:asciiTheme="minorHAnsi" w:hAnsiTheme="minorHAnsi" w:cstheme="minorHAnsi"/>
          <w:color w:val="000000" w:themeColor="text1"/>
          <w:sz w:val="16"/>
        </w:rPr>
        <w:t xml:space="preserve">, and might make precious little sense in the private one even, as Chapter 3 shows. </w:t>
      </w:r>
      <w:r w:rsidRPr="004F3533">
        <w:rPr>
          <w:rStyle w:val="StyleUnderline"/>
          <w:rFonts w:asciiTheme="minorHAnsi" w:hAnsiTheme="minorHAnsi" w:cstheme="minorHAnsi"/>
          <w:color w:val="000000" w:themeColor="text1"/>
        </w:rPr>
        <w:t>The reason public action is required at all arises from the inability of uncoordinated individual action to achieve certain morally desir- able ends. Individuals are rightly excused from pursuing those ends</w:t>
      </w:r>
      <w:r w:rsidRPr="004F3533">
        <w:rPr>
          <w:rFonts w:asciiTheme="minorHAnsi" w:hAnsiTheme="minorHAnsi" w:cstheme="minorHAnsi"/>
          <w:color w:val="000000" w:themeColor="text1"/>
          <w:sz w:val="16"/>
        </w:rPr>
        <w:t xml:space="preserve">. The inability is real; the excuses, perfectly valid. But libertarians are right in their diagnosis, wrong in their prescription. That is the mes- sage of Chapter 2. The same thing that makes those excuses valid at the individual level - the same thing that relieves individuals of re- sponsibility - makes it morally incumbent upon individuals to organ- ize themselves into collective units that are capable of acting where they as isolated individuals are not. </w:t>
      </w:r>
      <w:r w:rsidRPr="004F3533">
        <w:rPr>
          <w:rStyle w:val="StyleUnderline"/>
          <w:rFonts w:asciiTheme="minorHAnsi" w:hAnsiTheme="minorHAnsi" w:cstheme="minorHAnsi"/>
          <w:color w:val="000000" w:themeColor="text1"/>
          <w:highlight w:val="green"/>
        </w:rPr>
        <w:t>When they organize</w:t>
      </w:r>
      <w:r w:rsidRPr="004F3533">
        <w:rPr>
          <w:rStyle w:val="StyleUnderline"/>
          <w:rFonts w:asciiTheme="minorHAnsi" w:hAnsiTheme="minorHAnsi" w:cstheme="minorHAnsi"/>
          <w:color w:val="000000" w:themeColor="text1"/>
        </w:rPr>
        <w:t xml:space="preserve"> themselves </w:t>
      </w:r>
      <w:r w:rsidRPr="004F3533">
        <w:rPr>
          <w:rStyle w:val="StyleUnderline"/>
          <w:rFonts w:asciiTheme="minorHAnsi" w:hAnsiTheme="minorHAnsi" w:cstheme="minorHAnsi"/>
          <w:color w:val="000000" w:themeColor="text1"/>
          <w:highlight w:val="green"/>
        </w:rPr>
        <w:t>into</w:t>
      </w:r>
      <w:r w:rsidRPr="004F3533">
        <w:rPr>
          <w:rStyle w:val="StyleUnderline"/>
          <w:rFonts w:asciiTheme="minorHAnsi" w:hAnsiTheme="minorHAnsi" w:cstheme="minorHAnsi"/>
          <w:color w:val="000000" w:themeColor="text1"/>
        </w:rPr>
        <w:t xml:space="preserve"> these </w:t>
      </w:r>
      <w:r w:rsidRPr="004F3533">
        <w:rPr>
          <w:rStyle w:val="StyleUnderline"/>
          <w:rFonts w:asciiTheme="minorHAnsi" w:hAnsiTheme="minorHAnsi" w:cstheme="minorHAnsi"/>
          <w:color w:val="000000" w:themeColor="text1"/>
          <w:highlight w:val="green"/>
        </w:rPr>
        <w:t>collective units</w:t>
      </w:r>
      <w:r w:rsidRPr="004F3533">
        <w:rPr>
          <w:rStyle w:val="StyleUnderline"/>
          <w:rFonts w:asciiTheme="minorHAnsi" w:hAnsiTheme="minorHAnsi" w:cstheme="minorHAnsi"/>
          <w:color w:val="000000" w:themeColor="text1"/>
        </w:rPr>
        <w:t xml:space="preserve">, those collective </w:t>
      </w:r>
      <w:r w:rsidRPr="004F3533">
        <w:rPr>
          <w:rStyle w:val="StyleUnderline"/>
          <w:rFonts w:asciiTheme="minorHAnsi" w:hAnsiTheme="minorHAnsi" w:cstheme="minorHAnsi"/>
          <w:color w:val="000000" w:themeColor="text1"/>
          <w:highlight w:val="green"/>
        </w:rPr>
        <w:t>deliberations</w:t>
      </w:r>
      <w:r w:rsidRPr="004F3533">
        <w:rPr>
          <w:rStyle w:val="StyleUnderline"/>
          <w:rFonts w:asciiTheme="minorHAnsi" w:hAnsiTheme="minorHAnsi" w:cstheme="minorHAnsi"/>
          <w:color w:val="000000" w:themeColor="text1"/>
        </w:rPr>
        <w:t xml:space="preserve"> inevitably </w:t>
      </w:r>
      <w:r w:rsidRPr="004F3533">
        <w:rPr>
          <w:rStyle w:val="StyleUnderline"/>
          <w:rFonts w:asciiTheme="minorHAnsi" w:hAnsiTheme="minorHAnsi" w:cstheme="minorHAnsi"/>
          <w:color w:val="000000" w:themeColor="text1"/>
          <w:highlight w:val="green"/>
        </w:rPr>
        <w:t>take place under</w:t>
      </w:r>
      <w:r w:rsidRPr="004F3533">
        <w:rPr>
          <w:rStyle w:val="StyleUnderline"/>
          <w:rFonts w:asciiTheme="minorHAnsi" w:hAnsiTheme="minorHAnsi" w:cstheme="minorHAnsi"/>
          <w:color w:val="000000" w:themeColor="text1"/>
        </w:rPr>
        <w:t xml:space="preserve"> very </w:t>
      </w:r>
      <w:r w:rsidRPr="004F3533">
        <w:rPr>
          <w:rStyle w:val="StyleUnderline"/>
          <w:rFonts w:asciiTheme="minorHAnsi" w:hAnsiTheme="minorHAnsi" w:cstheme="minorHAnsi"/>
          <w:color w:val="000000" w:themeColor="text1"/>
          <w:highlight w:val="green"/>
        </w:rPr>
        <w:t>different cir- cumstances</w:t>
      </w:r>
      <w:r w:rsidRPr="004F3533">
        <w:rPr>
          <w:rFonts w:asciiTheme="minorHAnsi" w:hAnsiTheme="minorHAnsi" w:cstheme="minorHAnsi"/>
          <w:color w:val="000000" w:themeColor="text1"/>
          <w:sz w:val="16"/>
        </w:rPr>
        <w:t xml:space="preserve">, and their conclusions inevitably take very different forms. </w:t>
      </w:r>
      <w:r w:rsidRPr="004F3533">
        <w:rPr>
          <w:rStyle w:val="StyleUnderline"/>
          <w:rFonts w:asciiTheme="minorHAnsi" w:hAnsiTheme="minorHAnsi" w:cstheme="minorHAnsi"/>
          <w:color w:val="000000" w:themeColor="text1"/>
          <w:highlight w:val="green"/>
        </w:rPr>
        <w:t xml:space="preserve">Individuals are </w:t>
      </w:r>
      <w:r w:rsidRPr="004F3533">
        <w:rPr>
          <w:rStyle w:val="StyleUnderline"/>
          <w:rFonts w:asciiTheme="minorHAnsi" w:hAnsiTheme="minorHAnsi" w:cstheme="minorHAnsi"/>
          <w:color w:val="000000" w:themeColor="text1"/>
        </w:rPr>
        <w:t xml:space="preserve">morally </w:t>
      </w:r>
      <w:r w:rsidRPr="004F3533">
        <w:rPr>
          <w:rStyle w:val="StyleUnderline"/>
          <w:rFonts w:asciiTheme="minorHAnsi" w:hAnsiTheme="minorHAnsi" w:cstheme="minorHAnsi"/>
          <w:color w:val="000000" w:themeColor="text1"/>
          <w:highlight w:val="green"/>
        </w:rPr>
        <w:t>required to operate in that collective manner</w:t>
      </w:r>
      <w:r w:rsidRPr="004F3533">
        <w:rPr>
          <w:rStyle w:val="StyleUnderline"/>
          <w:rFonts w:asciiTheme="minorHAnsi" w:hAnsiTheme="minorHAnsi" w:cstheme="minorHAnsi"/>
          <w:color w:val="000000" w:themeColor="text1"/>
        </w:rPr>
        <w:t>, in certain crucial respects.</w:t>
      </w:r>
      <w:r w:rsidRPr="004F3533">
        <w:rPr>
          <w:rFonts w:asciiTheme="minorHAnsi" w:hAnsiTheme="minorHAnsi" w:cstheme="minorHAnsi"/>
          <w:color w:val="000000" w:themeColor="text1"/>
          <w:sz w:val="16"/>
        </w:rPr>
        <w:t xml:space="preserve"> But they are practically circumscribed in how they can operate, in their collective mode. </w:t>
      </w:r>
      <w:r w:rsidRPr="004F3533">
        <w:rPr>
          <w:rStyle w:val="StyleUnderline"/>
          <w:rFonts w:asciiTheme="minorHAnsi" w:hAnsiTheme="minorHAnsi" w:cstheme="minorHAnsi"/>
          <w:color w:val="000000" w:themeColor="text1"/>
        </w:rPr>
        <w:t xml:space="preserve">And those </w:t>
      </w:r>
      <w:r w:rsidRPr="004F3533">
        <w:rPr>
          <w:rStyle w:val="StyleUnderline"/>
          <w:rFonts w:asciiTheme="minorHAnsi" w:hAnsiTheme="minorHAnsi" w:cstheme="minorHAnsi"/>
          <w:color w:val="000000" w:themeColor="text1"/>
          <w:highlight w:val="green"/>
        </w:rPr>
        <w:t>special con- straints characterizing the public sphere</w:t>
      </w:r>
      <w:r w:rsidRPr="004F3533">
        <w:rPr>
          <w:rStyle w:val="StyleUnderline"/>
          <w:rFonts w:asciiTheme="minorHAnsi" w:hAnsiTheme="minorHAnsi" w:cstheme="minorHAnsi"/>
          <w:color w:val="000000" w:themeColor="text1"/>
        </w:rPr>
        <w:t xml:space="preserve"> of decision-making </w:t>
      </w:r>
      <w:r w:rsidRPr="004F3533">
        <w:rPr>
          <w:rStyle w:val="StyleUnderline"/>
          <w:rFonts w:asciiTheme="minorHAnsi" w:hAnsiTheme="minorHAnsi" w:cstheme="minorHAnsi"/>
          <w:color w:val="000000" w:themeColor="text1"/>
          <w:highlight w:val="green"/>
        </w:rPr>
        <w:t>give rise to</w:t>
      </w:r>
      <w:r w:rsidRPr="004F3533">
        <w:rPr>
          <w:rStyle w:val="StyleUnderline"/>
          <w:rFonts w:asciiTheme="minorHAnsi" w:hAnsiTheme="minorHAnsi" w:cstheme="minorHAnsi"/>
          <w:color w:val="000000" w:themeColor="text1"/>
        </w:rPr>
        <w:t xml:space="preserve"> the special </w:t>
      </w:r>
      <w:r w:rsidRPr="004F3533">
        <w:rPr>
          <w:rStyle w:val="StyleUnderline"/>
          <w:rFonts w:asciiTheme="minorHAnsi" w:hAnsiTheme="minorHAnsi" w:cstheme="minorHAnsi"/>
          <w:color w:val="000000" w:themeColor="text1"/>
          <w:highlight w:val="green"/>
        </w:rPr>
        <w:t>circumstances that make util</w:t>
      </w:r>
      <w:r w:rsidRPr="004F3533">
        <w:rPr>
          <w:rStyle w:val="StyleUnderline"/>
          <w:rFonts w:asciiTheme="minorHAnsi" w:hAnsiTheme="minorHAnsi" w:cstheme="minorHAnsi"/>
          <w:color w:val="000000" w:themeColor="text1"/>
        </w:rPr>
        <w:t xml:space="preserve">itarianism </w:t>
      </w:r>
      <w:r w:rsidRPr="004F3533">
        <w:rPr>
          <w:rStyle w:val="StyleUnderline"/>
          <w:rFonts w:asciiTheme="minorHAnsi" w:hAnsiTheme="minorHAnsi" w:cstheme="minorHAnsi"/>
          <w:color w:val="000000" w:themeColor="text1"/>
          <w:highlight w:val="green"/>
        </w:rPr>
        <w:t>peculiarly apt</w:t>
      </w:r>
      <w:r w:rsidRPr="004F3533">
        <w:rPr>
          <w:rStyle w:val="StyleUnderline"/>
          <w:rFonts w:asciiTheme="minorHAnsi" w:hAnsiTheme="minorHAnsi" w:cstheme="minorHAnsi"/>
          <w:color w:val="000000" w:themeColor="text1"/>
        </w:rPr>
        <w:t xml:space="preserve"> for public policy-making</w:t>
      </w:r>
      <w:r w:rsidRPr="004F3533">
        <w:rPr>
          <w:rFonts w:asciiTheme="minorHAnsi" w:hAnsiTheme="minorHAnsi" w:cstheme="minorHAnsi"/>
          <w:color w:val="000000" w:themeColor="text1"/>
          <w:sz w:val="16"/>
        </w:rPr>
        <w:t>, in ways set out more fully in Chapter 4. Gov- ernment house utilitarianism thus understood is, I would argue, a uniquely defensible public philosophy.”</w:t>
      </w:r>
    </w:p>
    <w:p w14:paraId="35C3CAC2" w14:textId="7417B189" w:rsidR="006B7DBB" w:rsidRPr="004F3533" w:rsidRDefault="006B7DBB" w:rsidP="004F3533">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States not focusing on the consequences of their actions is merely avoiding responsibility.</w:t>
      </w:r>
    </w:p>
    <w:p w14:paraId="33464686"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b/>
          <w:bCs/>
          <w:color w:val="000000" w:themeColor="text1"/>
        </w:rPr>
        <w:t>Enoch 7</w:t>
      </w:r>
      <w:r w:rsidRPr="004F3533">
        <w:rPr>
          <w:rFonts w:asciiTheme="minorHAnsi" w:hAnsiTheme="minorHAnsi" w:cstheme="minorHAnsi"/>
          <w:color w:val="000000" w:themeColor="text1"/>
          <w:sz w:val="16"/>
        </w:rPr>
        <w:t xml:space="preserve"> [The Faculty of Law, The Hebrew University, Mount Scopus Campus, Jerusalem], “INTENDING, FORESEEING, AND THE STATE,” Legal Theory, 13 (2007), 69–99, pg. 90-1, beckert</w:t>
      </w:r>
    </w:p>
    <w:p w14:paraId="2A0C588D"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The general difficulty of the intending-foreseeing distinction here stemmed, you will recall, from the feeling that </w:t>
      </w:r>
      <w:r w:rsidRPr="004F3533">
        <w:rPr>
          <w:rStyle w:val="StyleUnderline"/>
          <w:rFonts w:asciiTheme="minorHAnsi" w:hAnsiTheme="minorHAnsi" w:cstheme="minorHAnsi"/>
          <w:color w:val="000000" w:themeColor="text1"/>
          <w:highlight w:val="green"/>
        </w:rPr>
        <w:t>attempting to pick and choose among the foreseen consequences</w:t>
      </w:r>
      <w:r w:rsidRPr="004F3533">
        <w:rPr>
          <w:rStyle w:val="StyleUnderline"/>
          <w:rFonts w:asciiTheme="minorHAnsi" w:hAnsiTheme="minorHAnsi" w:cstheme="minorHAnsi"/>
          <w:color w:val="000000" w:themeColor="text1"/>
        </w:rPr>
        <w:t xml:space="preserve"> of one’s actions those one is more and those one is less responsible for </w:t>
      </w:r>
      <w:r w:rsidRPr="004F3533">
        <w:rPr>
          <w:rStyle w:val="StyleUnderline"/>
          <w:rFonts w:asciiTheme="minorHAnsi" w:hAnsiTheme="minorHAnsi" w:cstheme="minorHAnsi"/>
          <w:color w:val="000000" w:themeColor="text1"/>
          <w:highlight w:val="green"/>
        </w:rPr>
        <w:t>looks more like the preparation of a defense than</w:t>
      </w:r>
      <w:r w:rsidRPr="004F3533">
        <w:rPr>
          <w:rStyle w:val="StyleUnderline"/>
          <w:rFonts w:asciiTheme="minorHAnsi" w:hAnsiTheme="minorHAnsi" w:cstheme="minorHAnsi"/>
          <w:color w:val="000000" w:themeColor="text1"/>
        </w:rPr>
        <w:t xml:space="preserve"> like a genuine </w:t>
      </w:r>
      <w:r w:rsidRPr="004F3533">
        <w:rPr>
          <w:rStyle w:val="StyleUnderline"/>
          <w:rFonts w:asciiTheme="minorHAnsi" w:hAnsiTheme="minorHAnsi" w:cstheme="minorHAnsi"/>
          <w:color w:val="000000" w:themeColor="text1"/>
          <w:highlight w:val="green"/>
        </w:rPr>
        <w:t>attempt to determine what is to be done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w:t>
      </w:r>
      <w:r w:rsidRPr="004F3533">
        <w:rPr>
          <w:rStyle w:val="StyleUnderline"/>
          <w:rFonts w:asciiTheme="minorHAnsi" w:hAnsiTheme="minorHAnsi" w:cstheme="minorHAnsi"/>
          <w:color w:val="000000" w:themeColor="text1"/>
        </w:rPr>
        <w:t xml:space="preserve">Hiding behind </w:t>
      </w:r>
      <w:r w:rsidRPr="004F3533">
        <w:rPr>
          <w:rStyle w:val="StyleUnderline"/>
          <w:rFonts w:asciiTheme="minorHAnsi" w:hAnsiTheme="minorHAnsi" w:cstheme="minorHAnsi"/>
          <w:color w:val="000000" w:themeColor="text1"/>
          <w:highlight w:val="green"/>
        </w:rPr>
        <w:t xml:space="preserve">the intending-foreseeing distinction seems like an attempt to </w:t>
      </w:r>
      <w:r w:rsidRPr="004F3533">
        <w:rPr>
          <w:rStyle w:val="Emphasis"/>
          <w:rFonts w:asciiTheme="minorHAnsi" w:hAnsiTheme="minorHAnsi" w:cstheme="minorHAnsi"/>
          <w:color w:val="000000" w:themeColor="text1"/>
          <w:highlight w:val="green"/>
        </w:rPr>
        <w:t>evade responsibility</w:t>
      </w:r>
      <w:r w:rsidRPr="004F3533">
        <w:rPr>
          <w:rFonts w:asciiTheme="minorHAnsi" w:hAnsiTheme="minorHAnsi" w:cstheme="minorHAnsi"/>
          <w:color w:val="000000" w:themeColor="text1"/>
          <w:sz w:val="16"/>
        </w:rPr>
        <w:t xml:space="preserve">, and so thinking about the distinction in terms of responsibility serves to reduce even further the plausibility of attributing to it intrinsic moral significance. </w:t>
      </w:r>
      <w:r w:rsidRPr="004F3533">
        <w:rPr>
          <w:rStyle w:val="StyleUnderline"/>
          <w:rFonts w:asciiTheme="minorHAnsi" w:hAnsiTheme="minorHAnsi" w:cstheme="minorHAnsi"/>
          <w:color w:val="000000" w:themeColor="text1"/>
          <w:highlight w:val="green"/>
        </w:rPr>
        <w:t>This</w:t>
      </w:r>
      <w:r w:rsidRPr="004F3533">
        <w:rPr>
          <w:rStyle w:val="StyleUnderline"/>
          <w:rFonts w:asciiTheme="minorHAnsi" w:hAnsiTheme="minorHAnsi" w:cstheme="minorHAnsi"/>
          <w:color w:val="000000" w:themeColor="text1"/>
        </w:rPr>
        <w:t xml:space="preserve"> consideration—however weighty in general—</w:t>
      </w:r>
      <w:r w:rsidRPr="004F3533">
        <w:rPr>
          <w:rStyle w:val="StyleUnderline"/>
          <w:rFonts w:asciiTheme="minorHAnsi" w:hAnsiTheme="minorHAnsi" w:cstheme="minorHAnsi"/>
          <w:color w:val="000000" w:themeColor="text1"/>
          <w:highlight w:val="green"/>
        </w:rPr>
        <w:t>seems to me very weighty when applied to state action</w:t>
      </w:r>
      <w:r w:rsidRPr="004F3533">
        <w:rPr>
          <w:rStyle w:val="StyleUnderline"/>
          <w:rFonts w:asciiTheme="minorHAnsi" w:hAnsiTheme="minorHAnsi" w:cstheme="minorHAnsi"/>
          <w:color w:val="000000" w:themeColor="text1"/>
        </w:rPr>
        <w:t xml:space="preserve"> and to the decisions of state officials.</w:t>
      </w:r>
      <w:r w:rsidRPr="004F3533">
        <w:rPr>
          <w:rFonts w:asciiTheme="minorHAnsi" w:hAnsiTheme="minorHAnsi" w:cstheme="minorHAnsi"/>
          <w:color w:val="000000" w:themeColor="text1"/>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4F3533">
        <w:rPr>
          <w:rStyle w:val="StyleUnderline"/>
          <w:rFonts w:asciiTheme="minorHAnsi" w:hAnsiTheme="minorHAnsi" w:cstheme="minorHAnsi"/>
          <w:color w:val="000000" w:themeColor="text1"/>
          <w:highlight w:val="green"/>
        </w:rPr>
        <w:t xml:space="preserve">In making policy decisions, </w:t>
      </w:r>
      <w:r w:rsidRPr="004F3533">
        <w:rPr>
          <w:rStyle w:val="StyleUnderline"/>
          <w:rFonts w:asciiTheme="minorHAnsi" w:hAnsiTheme="minorHAnsi" w:cstheme="minorHAnsi"/>
          <w:color w:val="000000" w:themeColor="text1"/>
        </w:rPr>
        <w:t xml:space="preserve">it is precisely </w:t>
      </w:r>
      <w:r w:rsidRPr="004F3533">
        <w:rPr>
          <w:rStyle w:val="StyleUnderline"/>
          <w:rFonts w:asciiTheme="minorHAnsi" w:hAnsiTheme="minorHAnsi" w:cstheme="minorHAnsi"/>
          <w:color w:val="000000" w:themeColor="text1"/>
          <w:highlight w:val="green"/>
        </w:rPr>
        <w:t>the global</w:t>
      </w:r>
      <w:r w:rsidRPr="004F3533">
        <w:rPr>
          <w:rFonts w:asciiTheme="minorHAnsi" w:hAnsiTheme="minorHAnsi" w:cstheme="minorHAnsi"/>
          <w:color w:val="000000" w:themeColor="text1"/>
          <w:sz w:val="16"/>
        </w:rPr>
        <w:t xml:space="preserve"> (or at least statewide, or nationwide, or something of this sort) </w:t>
      </w:r>
      <w:r w:rsidRPr="004F3533">
        <w:rPr>
          <w:rStyle w:val="StyleUnderline"/>
          <w:rFonts w:asciiTheme="minorHAnsi" w:hAnsiTheme="minorHAnsi" w:cstheme="minorHAnsi"/>
          <w:color w:val="000000" w:themeColor="text1"/>
          <w:highlight w:val="green"/>
        </w:rPr>
        <w:t>perspective</w:t>
      </w:r>
      <w:r w:rsidRPr="004F3533">
        <w:rPr>
          <w:rStyle w:val="StyleUnderline"/>
          <w:rFonts w:asciiTheme="minorHAnsi" w:hAnsiTheme="minorHAnsi" w:cstheme="minorHAnsi"/>
          <w:color w:val="000000" w:themeColor="text1"/>
        </w:rPr>
        <w:t xml:space="preserve"> that </w:t>
      </w:r>
      <w:r w:rsidRPr="004F3533">
        <w:rPr>
          <w:rStyle w:val="StyleUnderline"/>
          <w:rFonts w:asciiTheme="minorHAnsi" w:hAnsiTheme="minorHAnsi" w:cstheme="minorHAnsi"/>
          <w:color w:val="000000" w:themeColor="text1"/>
          <w:highlight w:val="green"/>
        </w:rPr>
        <w:t>must be undertaken</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Perhaps, for instance, an individual doctor is entitled to give her patient a scarce drug without think- ing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restric- 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4F3533">
        <w:rPr>
          <w:rStyle w:val="StyleUnderline"/>
          <w:rFonts w:asciiTheme="minorHAnsi" w:hAnsiTheme="minorHAnsi" w:cstheme="minorHAnsi"/>
          <w:color w:val="000000" w:themeColor="text1"/>
          <w:highlight w:val="green"/>
        </w:rPr>
        <w:t>states</w:t>
      </w:r>
      <w:r w:rsidRPr="004F3533">
        <w:rPr>
          <w:rFonts w:asciiTheme="minorHAnsi" w:hAnsiTheme="minorHAnsi" w:cstheme="minorHAnsi"/>
          <w:color w:val="000000" w:themeColor="text1"/>
          <w:sz w:val="16"/>
        </w:rPr>
        <w:t xml:space="preserve"> and governments. They </w:t>
      </w:r>
      <w:r w:rsidRPr="004F3533">
        <w:rPr>
          <w:rStyle w:val="StyleUnderline"/>
          <w:rFonts w:asciiTheme="minorHAnsi" w:hAnsiTheme="minorHAnsi" w:cstheme="minorHAnsi"/>
          <w:color w:val="000000" w:themeColor="text1"/>
          <w:highlight w:val="green"/>
        </w:rPr>
        <w:t>have no</w:t>
      </w:r>
      <w:r w:rsidRPr="004F3533">
        <w:rPr>
          <w:rStyle w:val="StyleUnderline"/>
          <w:rFonts w:asciiTheme="minorHAnsi" w:hAnsiTheme="minorHAnsi" w:cstheme="minorHAnsi"/>
          <w:color w:val="000000" w:themeColor="text1"/>
        </w:rPr>
        <w:t xml:space="preserve"> special relationships and pursuits, no personal interests, no </w:t>
      </w:r>
      <w:r w:rsidRPr="004F3533">
        <w:rPr>
          <w:rStyle w:val="StyleUnderline"/>
          <w:rFonts w:asciiTheme="minorHAnsi" w:hAnsiTheme="minorHAnsi" w:cstheme="minorHAnsi"/>
          <w:color w:val="000000" w:themeColor="text1"/>
          <w:highlight w:val="green"/>
        </w:rPr>
        <w:t>autonomous lives</w:t>
      </w:r>
      <w:r w:rsidRPr="004F3533">
        <w:rPr>
          <w:rStyle w:val="StyleUnderline"/>
          <w:rFonts w:asciiTheme="minorHAnsi" w:hAnsiTheme="minorHAnsi" w:cstheme="minorHAnsi"/>
          <w:color w:val="000000" w:themeColor="text1"/>
        </w:rPr>
        <w:t xml:space="preserve"> to lead in anything like the sense in which these ideas are plausible when applied to individuals persons</w:t>
      </w:r>
      <w:r w:rsidRPr="004F3533">
        <w:rPr>
          <w:rFonts w:asciiTheme="minorHAnsi" w:hAnsiTheme="minorHAnsi" w:cstheme="minorHAnsi"/>
          <w:color w:val="000000" w:themeColor="text1"/>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4F3533">
        <w:rPr>
          <w:rStyle w:val="StyleUnderline"/>
          <w:rFonts w:asciiTheme="minorHAnsi" w:hAnsiTheme="minorHAnsi" w:cstheme="minorHAnsi"/>
          <w:color w:val="000000" w:themeColor="text1"/>
          <w:highlight w:val="green"/>
        </w:rPr>
        <w:t>Hiding behind the intending-foreseeing distinction</w:t>
      </w:r>
      <w:r w:rsidRPr="004F3533">
        <w:rPr>
          <w:rStyle w:val="StyleUnderline"/>
          <w:rFonts w:asciiTheme="minorHAnsi" w:hAnsiTheme="minorHAnsi" w:cstheme="minorHAnsi"/>
          <w:color w:val="000000" w:themeColor="text1"/>
        </w:rPr>
        <w:t xml:space="preserve"> thus more </w:t>
      </w:r>
      <w:r w:rsidRPr="004F3533">
        <w:rPr>
          <w:rStyle w:val="StyleUnderline"/>
          <w:rFonts w:asciiTheme="minorHAnsi" w:hAnsiTheme="minorHAnsi" w:cstheme="minorHAnsi"/>
          <w:color w:val="000000" w:themeColor="text1"/>
          <w:highlight w:val="green"/>
        </w:rPr>
        <w:t>clearly constitutes an evasion of responsibility</w:t>
      </w:r>
      <w:r w:rsidRPr="004F3533">
        <w:rPr>
          <w:rStyle w:val="StyleUnderline"/>
          <w:rFonts w:asciiTheme="minorHAnsi" w:hAnsiTheme="minorHAnsi" w:cstheme="minorHAnsi"/>
          <w:color w:val="000000" w:themeColor="text1"/>
        </w:rPr>
        <w:t xml:space="preserve"> in the case of the former</w:t>
      </w:r>
      <w:r w:rsidRPr="004F3533">
        <w:rPr>
          <w:rFonts w:asciiTheme="minorHAnsi" w:hAnsiTheme="minorHAnsi" w:cstheme="minorHAnsi"/>
          <w:color w:val="000000" w:themeColor="text1"/>
          <w:sz w:val="16"/>
        </w:rPr>
        <w:t>. So the evading-responsibility worry has much more force against the intending-foreseeing distinction when applied to state action than elsewhere.</w:t>
      </w:r>
    </w:p>
    <w:p w14:paraId="0D0266DB" w14:textId="6D161D8D"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Therefore, the value criterion is maximizing expected well-being.</w:t>
      </w:r>
    </w:p>
    <w:p w14:paraId="1BC76863" w14:textId="77777777" w:rsidR="0050665F" w:rsidRPr="004F3533" w:rsidRDefault="0050665F" w:rsidP="004F3533">
      <w:pPr>
        <w:spacing w:line="276" w:lineRule="auto"/>
        <w:rPr>
          <w:rFonts w:asciiTheme="minorHAnsi" w:hAnsiTheme="minorHAnsi" w:cstheme="minorHAnsi"/>
        </w:rPr>
      </w:pPr>
    </w:p>
    <w:p w14:paraId="7B26951D" w14:textId="073528DC" w:rsidR="00D42C59" w:rsidRPr="004F3533" w:rsidRDefault="00D42C59" w:rsidP="004F3533">
      <w:pPr>
        <w:pStyle w:val="Heading3"/>
        <w:spacing w:line="276" w:lineRule="auto"/>
        <w:rPr>
          <w:rFonts w:asciiTheme="minorHAnsi" w:hAnsiTheme="minorHAnsi" w:cstheme="minorHAnsi"/>
        </w:rPr>
      </w:pPr>
      <w:r w:rsidRPr="004F3533">
        <w:rPr>
          <w:rFonts w:asciiTheme="minorHAnsi" w:hAnsiTheme="minorHAnsi" w:cstheme="minorHAnsi"/>
        </w:rPr>
        <w:t xml:space="preserve">Contention 1: </w:t>
      </w:r>
      <w:r w:rsidR="00C400D4" w:rsidRPr="004F3533">
        <w:rPr>
          <w:rFonts w:asciiTheme="minorHAnsi" w:hAnsiTheme="minorHAnsi" w:cstheme="minorHAnsi"/>
        </w:rPr>
        <w:t>Innovation</w:t>
      </w:r>
    </w:p>
    <w:p w14:paraId="0521E115" w14:textId="12049B11" w:rsidR="00DE53A9" w:rsidRPr="004F3533" w:rsidRDefault="00DE53A9" w:rsidP="004F3533">
      <w:pPr>
        <w:pStyle w:val="Heading4"/>
        <w:spacing w:line="276" w:lineRule="auto"/>
        <w:rPr>
          <w:rFonts w:asciiTheme="minorHAnsi" w:hAnsiTheme="minorHAnsi" w:cstheme="minorHAnsi"/>
        </w:rPr>
      </w:pPr>
      <w:r w:rsidRPr="004F3533">
        <w:rPr>
          <w:rFonts w:asciiTheme="minorHAnsi" w:hAnsiTheme="minorHAnsi" w:cstheme="minorHAnsi"/>
        </w:rPr>
        <w:t>Private Sector space development leads to innovation that spills over into other areas.</w:t>
      </w:r>
    </w:p>
    <w:p w14:paraId="55BDA3EE" w14:textId="2B71B9A9" w:rsidR="003408E7" w:rsidRPr="004F3533" w:rsidRDefault="003408E7"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Hampson 17</w:t>
      </w:r>
      <w:r w:rsidRPr="004F3533">
        <w:rPr>
          <w:rFonts w:asciiTheme="minorHAnsi" w:hAnsiTheme="minorHAnsi" w:cstheme="minorHAnsi"/>
          <w:spacing w:val="2"/>
          <w:sz w:val="16"/>
          <w:szCs w:val="16"/>
          <w:shd w:val="clear" w:color="auto" w:fill="FFFFFF"/>
        </w:rPr>
        <w:t>, Joshua. [</w:t>
      </w:r>
      <w:r w:rsidRPr="004F3533">
        <w:rPr>
          <w:rFonts w:asciiTheme="minorHAnsi" w:hAnsiTheme="minorHAnsi" w:cstheme="minorHAnsi"/>
          <w:sz w:val="16"/>
          <w:szCs w:val="16"/>
        </w:rPr>
        <w:t>Security Studies Fellow at The Niskanen Center</w:t>
      </w:r>
      <w:r w:rsidRPr="004F3533">
        <w:rPr>
          <w:rFonts w:asciiTheme="minorHAnsi" w:hAnsiTheme="minorHAnsi" w:cstheme="minorHAnsi"/>
          <w:spacing w:val="2"/>
          <w:sz w:val="16"/>
          <w:szCs w:val="16"/>
          <w:shd w:val="clear" w:color="auto" w:fill="FFFFFF"/>
        </w:rPr>
        <w:t>] “The Future of Space Commercialization.” </w:t>
      </w:r>
      <w:r w:rsidRPr="004F3533">
        <w:rPr>
          <w:rFonts w:asciiTheme="minorHAnsi" w:hAnsiTheme="minorHAnsi" w:cstheme="minorHAnsi"/>
          <w:i/>
          <w:iCs/>
          <w:spacing w:val="2"/>
          <w:sz w:val="16"/>
          <w:szCs w:val="16"/>
        </w:rPr>
        <w:t>Niskansen Center</w:t>
      </w:r>
      <w:r w:rsidRPr="004F3533">
        <w:rPr>
          <w:rFonts w:asciiTheme="minorHAnsi" w:hAnsiTheme="minorHAnsi" w:cstheme="minorHAnsi"/>
          <w:spacing w:val="2"/>
          <w:sz w:val="16"/>
          <w:szCs w:val="16"/>
          <w:shd w:val="clear" w:color="auto" w:fill="FFFFFF"/>
        </w:rPr>
        <w:t xml:space="preserve">, 25 Jan. 2017, </w:t>
      </w:r>
      <w:hyperlink r:id="rId6" w:history="1">
        <w:r w:rsidRPr="004F3533">
          <w:rPr>
            <w:rStyle w:val="Hyperlink"/>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4F3533">
        <w:rPr>
          <w:rFonts w:asciiTheme="minorHAnsi" w:hAnsiTheme="minorHAnsi" w:cstheme="minorHAnsi"/>
          <w:spacing w:val="2"/>
          <w:sz w:val="16"/>
          <w:szCs w:val="16"/>
          <w:shd w:val="clear" w:color="auto" w:fill="FFFFFF"/>
        </w:rPr>
        <w:t>. [GHS-AA]</w:t>
      </w:r>
    </w:p>
    <w:p w14:paraId="71A5BA6E" w14:textId="497D0B63" w:rsidR="00DE53A9" w:rsidRPr="004F3533" w:rsidRDefault="00DE53A9" w:rsidP="004F3533">
      <w:pPr>
        <w:spacing w:line="276" w:lineRule="auto"/>
        <w:rPr>
          <w:rFonts w:asciiTheme="minorHAnsi" w:hAnsiTheme="minorHAnsi" w:cstheme="minorHAnsi"/>
          <w:sz w:val="12"/>
        </w:rPr>
      </w:pPr>
      <w:r w:rsidRPr="004F3533">
        <w:rPr>
          <w:rFonts w:asciiTheme="minorHAnsi" w:hAnsiTheme="minorHAnsi" w:cstheme="minorHAnsi"/>
          <w:sz w:val="12"/>
        </w:rPr>
        <w:t xml:space="preserve">Innovation is generally hard to predict; some new technologies seem to come out of nowhere and others only take off when paired with a new application. It is difficult to predict the future, but it is reasonable to expect that </w:t>
      </w:r>
      <w:r w:rsidRPr="004F3533">
        <w:rPr>
          <w:rFonts w:asciiTheme="minorHAnsi" w:hAnsiTheme="minorHAnsi" w:cstheme="minorHAnsi"/>
          <w:highlight w:val="green"/>
          <w:u w:val="single"/>
        </w:rPr>
        <w:t>a growing space economy would open opportunities for technological</w:t>
      </w:r>
      <w:r w:rsidRPr="004F3533">
        <w:rPr>
          <w:rFonts w:asciiTheme="minorHAnsi" w:hAnsiTheme="minorHAnsi" w:cstheme="minorHAnsi"/>
          <w:u w:val="single"/>
        </w:rPr>
        <w:t xml:space="preserve"> and organizational </w:t>
      </w:r>
      <w:r w:rsidRPr="004F3533">
        <w:rPr>
          <w:rFonts w:asciiTheme="minorHAnsi" w:hAnsiTheme="minorHAnsi" w:cstheme="minorHAnsi"/>
          <w:highlight w:val="green"/>
          <w:u w:val="single"/>
        </w:rPr>
        <w:t>innovation</w:t>
      </w:r>
      <w:r w:rsidRPr="004F3533">
        <w:rPr>
          <w:rFonts w:asciiTheme="minorHAnsi" w:hAnsiTheme="minorHAnsi" w:cstheme="minorHAnsi"/>
          <w:u w:val="single"/>
        </w:rPr>
        <w:t>.</w:t>
      </w:r>
      <w:r w:rsidRPr="004F3533">
        <w:rPr>
          <w:rFonts w:asciiTheme="minorHAnsi" w:hAnsiTheme="minorHAnsi" w:cstheme="minorHAnsi"/>
          <w:sz w:val="12"/>
        </w:rPr>
        <w:t xml:space="preserve"> In terms of technology, </w:t>
      </w:r>
      <w:r w:rsidRPr="004F3533">
        <w:rPr>
          <w:rFonts w:asciiTheme="minorHAnsi" w:hAnsiTheme="minorHAnsi" w:cstheme="minorHAnsi"/>
          <w:highlight w:val="green"/>
          <w:u w:val="single"/>
        </w:rPr>
        <w:t xml:space="preserve">the difficult environment of </w:t>
      </w:r>
      <w:r w:rsidRPr="004F3533">
        <w:rPr>
          <w:rFonts w:asciiTheme="minorHAnsi" w:hAnsiTheme="minorHAnsi" w:cstheme="minorHAnsi"/>
          <w:u w:val="single"/>
        </w:rPr>
        <w:t xml:space="preserve">outer </w:t>
      </w:r>
      <w:r w:rsidRPr="004F3533">
        <w:rPr>
          <w:rFonts w:asciiTheme="minorHAnsi" w:hAnsiTheme="minorHAnsi" w:cstheme="minorHAnsi"/>
          <w:highlight w:val="green"/>
          <w:u w:val="single"/>
        </w:rPr>
        <w:t>space helps incentivize progress</w:t>
      </w:r>
      <w:r w:rsidRPr="004F3533">
        <w:rPr>
          <w:rFonts w:asciiTheme="minorHAnsi" w:hAnsiTheme="minorHAnsi" w:cstheme="minorHAnsi"/>
          <w:u w:val="single"/>
        </w:rPr>
        <w:t xml:space="preserve"> along the margins</w:t>
      </w:r>
      <w:r w:rsidRPr="004F3533">
        <w:rPr>
          <w:rFonts w:asciiTheme="minorHAnsi" w:hAnsiTheme="minorHAnsi" w:cstheme="minorHAnsi"/>
          <w:sz w:val="12"/>
        </w:rPr>
        <w:t xml:space="preserve">. Because </w:t>
      </w:r>
      <w:r w:rsidRPr="004F3533">
        <w:rPr>
          <w:rFonts w:asciiTheme="minorHAnsi" w:hAnsiTheme="minorHAnsi" w:cstheme="minorHAnsi"/>
          <w:highlight w:val="green"/>
          <w:u w:val="single"/>
        </w:rPr>
        <w:t>each object</w:t>
      </w:r>
      <w:r w:rsidRPr="004F3533">
        <w:rPr>
          <w:rFonts w:asciiTheme="minorHAnsi" w:hAnsiTheme="minorHAnsi" w:cstheme="minorHAnsi"/>
          <w:u w:val="single"/>
        </w:rPr>
        <w:t xml:space="preserve"> launched into orbit </w:t>
      </w:r>
      <w:r w:rsidRPr="004F3533">
        <w:rPr>
          <w:rFonts w:asciiTheme="minorHAnsi" w:hAnsiTheme="minorHAnsi" w:cstheme="minorHAnsi"/>
          <w:highlight w:val="green"/>
          <w:u w:val="single"/>
        </w:rPr>
        <w:t>costs a significant amount of money</w:t>
      </w:r>
      <w:r w:rsidRPr="004F3533">
        <w:rPr>
          <w:rFonts w:asciiTheme="minorHAnsi" w:hAnsiTheme="minorHAnsi" w:cstheme="minorHAnsi"/>
          <w:sz w:val="12"/>
        </w:rPr>
        <w:t xml:space="preserve">—at the moment between $27,000 and $43,000 per pound, though that will likely drop in the future —each 19 reduction in payload size saves money or means more can be launched. At the same time, </w:t>
      </w:r>
      <w:r w:rsidRPr="004F3533">
        <w:rPr>
          <w:rFonts w:asciiTheme="minorHAnsi" w:hAnsiTheme="minorHAnsi" w:cstheme="minorHAnsi"/>
          <w:u w:val="single"/>
        </w:rPr>
        <w:t>the ability to fit more capability into a smaller satellite opens outer space to actors that previously were priced out of the market.</w:t>
      </w:r>
      <w:r w:rsidRPr="004F3533">
        <w:rPr>
          <w:rFonts w:asciiTheme="minorHAnsi" w:hAnsiTheme="minorHAnsi" w:cstheme="minorHAnsi"/>
          <w:sz w:val="12"/>
        </w:rPr>
        <w:t xml:space="preserve"> This is one of the reasons why </w:t>
      </w:r>
      <w:r w:rsidRPr="004F3533">
        <w:rPr>
          <w:rFonts w:asciiTheme="minorHAnsi" w:hAnsiTheme="minorHAnsi" w:cstheme="minorHAnsi"/>
          <w:highlight w:val="green"/>
          <w:u w:val="single"/>
        </w:rPr>
        <w:t>small, affordable satellites are increasingly pursued</w:t>
      </w:r>
      <w:r w:rsidRPr="004F3533">
        <w:rPr>
          <w:rFonts w:asciiTheme="minorHAnsi" w:hAnsiTheme="minorHAnsi" w:cstheme="minorHAnsi"/>
          <w:u w:val="single"/>
        </w:rPr>
        <w:t xml:space="preserve"> by companies or organizations that cannot afford to launch larger traditional satellites. </w:t>
      </w:r>
      <w:r w:rsidRPr="004F3533">
        <w:rPr>
          <w:rFonts w:asciiTheme="minorHAnsi" w:hAnsiTheme="minorHAnsi" w:cstheme="minorHAnsi"/>
          <w:highlight w:val="green"/>
          <w:u w:val="single"/>
        </w:rPr>
        <w:t>These small</w:t>
      </w:r>
      <w:r w:rsidRPr="004F3533">
        <w:rPr>
          <w:rFonts w:asciiTheme="minorHAnsi" w:hAnsiTheme="minorHAnsi" w:cstheme="minorHAnsi"/>
          <w:sz w:val="12"/>
        </w:rPr>
        <w:t xml:space="preserve"> 20 </w:t>
      </w:r>
      <w:r w:rsidRPr="004F3533">
        <w:rPr>
          <w:rFonts w:asciiTheme="minorHAnsi" w:hAnsiTheme="minorHAnsi" w:cstheme="minorHAnsi"/>
          <w:highlight w:val="green"/>
          <w:u w:val="single"/>
        </w:rPr>
        <w:t>satellites</w:t>
      </w:r>
      <w:r w:rsidRPr="004F3533">
        <w:rPr>
          <w:rFonts w:asciiTheme="minorHAnsi" w:hAnsiTheme="minorHAnsi" w:cstheme="minorHAnsi"/>
          <w:sz w:val="12"/>
        </w:rPr>
        <w:t xml:space="preserve"> also </w:t>
      </w:r>
      <w:r w:rsidRPr="004F3533">
        <w:rPr>
          <w:rFonts w:asciiTheme="minorHAnsi" w:hAnsiTheme="minorHAnsi" w:cstheme="minorHAnsi"/>
          <w:highlight w:val="green"/>
          <w:u w:val="single"/>
        </w:rPr>
        <w:t>provide non-traditional launchers, such as</w:t>
      </w:r>
      <w:r w:rsidRPr="004F3533">
        <w:rPr>
          <w:rFonts w:asciiTheme="minorHAnsi" w:hAnsiTheme="minorHAnsi" w:cstheme="minorHAnsi"/>
          <w:u w:val="single"/>
        </w:rPr>
        <w:t xml:space="preserve"> engineering </w:t>
      </w:r>
      <w:r w:rsidRPr="004F3533">
        <w:rPr>
          <w:rFonts w:asciiTheme="minorHAnsi" w:hAnsiTheme="minorHAnsi" w:cstheme="minorHAnsi"/>
          <w:highlight w:val="green"/>
          <w:u w:val="single"/>
        </w:rPr>
        <w:t>students or prototypers, the opportunity to learn about satellite production</w:t>
      </w:r>
      <w:r w:rsidRPr="004F3533">
        <w:rPr>
          <w:rFonts w:asciiTheme="minorHAnsi" w:hAnsiTheme="minorHAnsi" w:cstheme="minorHAnsi"/>
          <w:u w:val="single"/>
        </w:rPr>
        <w:t xml:space="preserve"> and test new technologies before working on a full-sized satellite. </w:t>
      </w:r>
      <w:r w:rsidRPr="004F3533">
        <w:rPr>
          <w:rFonts w:asciiTheme="minorHAnsi" w:hAnsiTheme="minorHAnsi" w:cstheme="minorHAnsi"/>
          <w:highlight w:val="green"/>
          <w:u w:val="single"/>
        </w:rPr>
        <w:t>That expansion of developers, experimenters, and testers</w:t>
      </w:r>
      <w:r w:rsidRPr="004F3533">
        <w:rPr>
          <w:rFonts w:asciiTheme="minorHAnsi" w:hAnsiTheme="minorHAnsi" w:cstheme="minorHAnsi"/>
          <w:u w:val="single"/>
        </w:rPr>
        <w:t xml:space="preserve"> cannot but help </w:t>
      </w:r>
      <w:r w:rsidRPr="004F3533">
        <w:rPr>
          <w:rFonts w:asciiTheme="minorHAnsi" w:hAnsiTheme="minorHAnsi" w:cstheme="minorHAnsi"/>
          <w:highlight w:val="green"/>
          <w:u w:val="single"/>
        </w:rPr>
        <w:t>increase innovation opportunities</w:t>
      </w:r>
      <w:r w:rsidRPr="004F3533">
        <w:rPr>
          <w:rFonts w:asciiTheme="minorHAnsi" w:hAnsiTheme="minorHAnsi" w:cstheme="minorHAnsi"/>
          <w:u w:val="single"/>
        </w:rPr>
        <w:t>.</w:t>
      </w:r>
      <w:r w:rsidRPr="004F3533">
        <w:rPr>
          <w:rFonts w:asciiTheme="minorHAnsi" w:hAnsiTheme="minorHAnsi" w:cstheme="minorHAnsi"/>
          <w:sz w:val="12"/>
        </w:rPr>
        <w:t xml:space="preserve"> Technological </w:t>
      </w:r>
      <w:r w:rsidRPr="004F3533">
        <w:rPr>
          <w:rFonts w:asciiTheme="minorHAnsi" w:hAnsiTheme="minorHAnsi" w:cstheme="minorHAnsi"/>
          <w:highlight w:val="green"/>
          <w:u w:val="single"/>
        </w:rPr>
        <w:t>developments from outer space have been applied to terrestrial life</w:t>
      </w:r>
      <w:r w:rsidRPr="004F3533">
        <w:rPr>
          <w:rFonts w:asciiTheme="minorHAnsi" w:hAnsiTheme="minorHAnsi" w:cstheme="minorHAnsi"/>
          <w:u w:val="single"/>
        </w:rPr>
        <w:t xml:space="preserve"> since the earliest days of space exploration.</w:t>
      </w:r>
      <w:r w:rsidRPr="004F3533">
        <w:rPr>
          <w:rFonts w:asciiTheme="minorHAnsi" w:hAnsiTheme="minorHAnsi" w:cstheme="minorHAnsi"/>
          <w:sz w:val="12"/>
        </w:rPr>
        <w:t xml:space="preserve"> The National Aeronautics and Space Administration (NASA) maintains a website that lists technologies that have spun off from such research projects. </w:t>
      </w:r>
      <w:r w:rsidRPr="004F3533">
        <w:rPr>
          <w:rStyle w:val="StyleUnderline"/>
          <w:rFonts w:asciiTheme="minorHAnsi" w:hAnsiTheme="minorHAnsi" w:cstheme="minorHAnsi"/>
        </w:rPr>
        <w:t>Lightweight</w:t>
      </w:r>
      <w:r w:rsidRPr="004F3533">
        <w:rPr>
          <w:rFonts w:asciiTheme="minorHAnsi" w:hAnsiTheme="minorHAnsi" w:cstheme="minorHAnsi"/>
          <w:sz w:val="12"/>
        </w:rPr>
        <w:t xml:space="preserve"> 21 </w:t>
      </w:r>
      <w:r w:rsidRPr="004F3533">
        <w:rPr>
          <w:rStyle w:val="StyleUnderline"/>
          <w:rFonts w:asciiTheme="minorHAnsi" w:hAnsiTheme="minorHAnsi" w:cstheme="minorHAnsi"/>
        </w:rPr>
        <w:t>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w:t>
      </w:r>
      <w:r w:rsidRPr="004F3533">
        <w:rPr>
          <w:rFonts w:asciiTheme="minorHAnsi" w:hAnsiTheme="minorHAnsi" w:cstheme="minorHAnsi"/>
          <w:sz w:val="12"/>
        </w:rPr>
        <w:t xml:space="preserve"> Temper foam, the material used in memory-foam pillows, was developed for NASA for seat covers. </w:t>
      </w:r>
      <w:r w:rsidRPr="004F3533">
        <w:rPr>
          <w:rFonts w:asciiTheme="minorHAnsi" w:hAnsiTheme="minorHAnsi" w:cstheme="minorHAnsi"/>
          <w:highlight w:val="green"/>
          <w:u w:val="single"/>
        </w:rPr>
        <w:t>As more companies pursue</w:t>
      </w:r>
      <w:r w:rsidRPr="004F3533">
        <w:rPr>
          <w:rFonts w:asciiTheme="minorHAnsi" w:hAnsiTheme="minorHAnsi" w:cstheme="minorHAnsi"/>
          <w:u w:val="single"/>
        </w:rPr>
        <w:t xml:space="preserve"> their own </w:t>
      </w:r>
      <w:r w:rsidRPr="004F3533">
        <w:rPr>
          <w:rFonts w:asciiTheme="minorHAnsi" w:hAnsiTheme="minorHAnsi" w:cstheme="minorHAnsi"/>
          <w:highlight w:val="green"/>
          <w:u w:val="single"/>
        </w:rPr>
        <w:t>space goals, more innovations will</w:t>
      </w:r>
      <w:r w:rsidRPr="004F3533">
        <w:rPr>
          <w:rFonts w:asciiTheme="minorHAnsi" w:hAnsiTheme="minorHAnsi" w:cstheme="minorHAnsi"/>
          <w:u w:val="single"/>
        </w:rPr>
        <w:t xml:space="preserve"> likely </w:t>
      </w:r>
      <w:r w:rsidRPr="004F3533">
        <w:rPr>
          <w:rFonts w:asciiTheme="minorHAnsi" w:hAnsiTheme="minorHAnsi" w:cstheme="minorHAnsi"/>
          <w:highlight w:val="green"/>
          <w:u w:val="single"/>
        </w:rPr>
        <w:t>come from the commercial sector</w:t>
      </w:r>
      <w:r w:rsidRPr="004F3533">
        <w:rPr>
          <w:rFonts w:asciiTheme="minorHAnsi" w:hAnsiTheme="minorHAnsi" w:cstheme="minorHAnsi"/>
          <w:u w:val="single"/>
        </w:rPr>
        <w:t xml:space="preserve">. </w:t>
      </w:r>
      <w:r w:rsidRPr="004F3533">
        <w:rPr>
          <w:rFonts w:asciiTheme="minorHAnsi" w:hAnsiTheme="minorHAnsi" w:cstheme="minorHAnsi"/>
          <w:sz w:val="12"/>
        </w:rPr>
        <w:t xml:space="preserve">Outer space is not just a catalyst for technological development. </w:t>
      </w:r>
      <w:r w:rsidRPr="004F3533">
        <w:rPr>
          <w:rFonts w:asciiTheme="minorHAnsi" w:hAnsiTheme="minorHAnsi" w:cstheme="minorHAnsi"/>
          <w:u w:val="single"/>
        </w:rPr>
        <w:t>Satellite constellations and their unique line-of-sight vantage point can provide new perspectives to old industries.</w:t>
      </w:r>
      <w:r w:rsidRPr="004F3533">
        <w:rPr>
          <w:rFonts w:asciiTheme="minorHAnsi" w:hAnsiTheme="minorHAnsi" w:cstheme="minorHAnsi"/>
          <w:sz w:val="12"/>
        </w:rPr>
        <w:t xml:space="preserve"> Deploying satellites into low-Earth orbit, as Facebook wants to do, can connect large, previously-unreached swathes of 22 humanity to the Internet. </w:t>
      </w:r>
      <w:r w:rsidRPr="004F3533">
        <w:rPr>
          <w:rStyle w:val="StyleUnderline"/>
          <w:rFonts w:asciiTheme="minorHAnsi" w:hAnsiTheme="minorHAnsi" w:cstheme="minorHAnsi"/>
        </w:rPr>
        <w:t xml:space="preserve">Remote sensing technology could change how whole industries operate, such as crop monitoring, herd management, crisis response, and land evaluation, among others. </w:t>
      </w:r>
      <w:r w:rsidRPr="004F3533">
        <w:rPr>
          <w:rFonts w:asciiTheme="minorHAnsi" w:hAnsiTheme="minorHAnsi" w:cstheme="minorHAnsi"/>
          <w:sz w:val="12"/>
        </w:rPr>
        <w:t xml:space="preserve">23 While satellites cannot provide all essential information for some of these industries, they can fill in some useful gaps and work as part of a wider system of tools. </w:t>
      </w:r>
      <w:r w:rsidRPr="004F3533">
        <w:rPr>
          <w:rFonts w:asciiTheme="minorHAnsi" w:hAnsiTheme="minorHAnsi" w:cstheme="minorHAnsi"/>
          <w:highlight w:val="green"/>
          <w:u w:val="single"/>
        </w:rPr>
        <w:t>Space infrastructure</w:t>
      </w:r>
      <w:r w:rsidRPr="004F3533">
        <w:rPr>
          <w:rFonts w:asciiTheme="minorHAnsi" w:hAnsiTheme="minorHAnsi" w:cstheme="minorHAnsi"/>
          <w:u w:val="single"/>
        </w:rPr>
        <w:t xml:space="preserve">, in helping to change how people connect and perceive Earth, </w:t>
      </w:r>
      <w:r w:rsidRPr="004F3533">
        <w:rPr>
          <w:rFonts w:asciiTheme="minorHAnsi" w:hAnsiTheme="minorHAnsi" w:cstheme="minorHAnsi"/>
          <w:highlight w:val="green"/>
          <w:u w:val="single"/>
        </w:rPr>
        <w:t>could help spark innovations on the ground</w:t>
      </w:r>
      <w:r w:rsidRPr="004F3533">
        <w:rPr>
          <w:rFonts w:asciiTheme="minorHAnsi" w:hAnsiTheme="minorHAnsi" w:cstheme="minorHAnsi"/>
          <w:u w:val="single"/>
        </w:rPr>
        <w:t xml:space="preserve"> as well.</w:t>
      </w:r>
      <w:r w:rsidRPr="004F3533">
        <w:rPr>
          <w:rFonts w:asciiTheme="minorHAnsi" w:hAnsiTheme="minorHAnsi" w:cstheme="minorHAnsi"/>
          <w:sz w:val="12"/>
        </w:rPr>
        <w:t xml:space="preserve"> These innovations, changes to global networks, and new opportunities could lead to wider economic growth.</w:t>
      </w:r>
    </w:p>
    <w:p w14:paraId="731DE3C9" w14:textId="461FDF1F" w:rsidR="00DE53A9" w:rsidRPr="004F3533" w:rsidRDefault="00DE53A9" w:rsidP="004F3533">
      <w:pPr>
        <w:pStyle w:val="Heading4"/>
        <w:spacing w:line="276" w:lineRule="auto"/>
        <w:rPr>
          <w:rFonts w:asciiTheme="minorHAnsi" w:hAnsiTheme="minorHAnsi" w:cstheme="minorHAnsi"/>
        </w:rPr>
      </w:pPr>
      <w:r w:rsidRPr="004F3533">
        <w:rPr>
          <w:rFonts w:asciiTheme="minorHAnsi" w:hAnsiTheme="minorHAnsi" w:cstheme="minorHAnsi"/>
        </w:rPr>
        <w:t>The private sector is key, because their incentivized by the need to make their products more marketable and beat their competition</w:t>
      </w:r>
    </w:p>
    <w:p w14:paraId="4FBF8ACB" w14:textId="0665FF6D" w:rsidR="003408E7" w:rsidRPr="004F3533" w:rsidRDefault="003408E7"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Castle 21</w:t>
      </w:r>
      <w:r w:rsidRPr="004F3533">
        <w:rPr>
          <w:rFonts w:asciiTheme="minorHAnsi" w:hAnsiTheme="minorHAnsi" w:cstheme="minorHAnsi"/>
          <w:spacing w:val="2"/>
          <w:sz w:val="16"/>
          <w:szCs w:val="16"/>
          <w:shd w:val="clear" w:color="auto" w:fill="FFFFFF"/>
        </w:rPr>
        <w:t>, Scott. [Scott Castle is an analytics infusion pioneer bringing over 25 years of software development, go to market strategy, product management and strategic partnership experience to his role as VP, Strategy at Sisense. Scott is passionate about turning data teams into superheroes that find unexpected insights in big data and disrupt traditional BI. Previously, Scott held technology positions at companies including Adobe, Electric Cloud and FileNet. Scott holds computer science degrees from the University of Massachusetts Amherst and UC Irvine.] “The New Space Race: A Breeding Ground for Great Innovation?” </w:t>
      </w:r>
      <w:r w:rsidRPr="004F3533">
        <w:rPr>
          <w:rFonts w:asciiTheme="minorHAnsi" w:hAnsiTheme="minorHAnsi" w:cstheme="minorHAnsi"/>
          <w:i/>
          <w:iCs/>
          <w:spacing w:val="2"/>
          <w:sz w:val="16"/>
          <w:szCs w:val="16"/>
        </w:rPr>
        <w:t>AINews</w:t>
      </w:r>
      <w:r w:rsidRPr="004F3533">
        <w:rPr>
          <w:rFonts w:asciiTheme="minorHAnsi" w:hAnsiTheme="minorHAnsi" w:cstheme="minorHAnsi"/>
          <w:spacing w:val="2"/>
          <w:sz w:val="16"/>
          <w:szCs w:val="16"/>
          <w:shd w:val="clear" w:color="auto" w:fill="FFFFFF"/>
        </w:rPr>
        <w:t xml:space="preserve">, 22 Sept. 2021, </w:t>
      </w:r>
      <w:hyperlink r:id="rId7" w:history="1">
        <w:r w:rsidRPr="004F3533">
          <w:rPr>
            <w:rStyle w:val="Hyperlink"/>
            <w:rFonts w:asciiTheme="minorHAnsi" w:hAnsiTheme="minorHAnsi" w:cstheme="minorHAnsi"/>
            <w:spacing w:val="2"/>
            <w:sz w:val="16"/>
            <w:szCs w:val="16"/>
            <w:shd w:val="clear" w:color="auto" w:fill="FFFFFF"/>
          </w:rPr>
          <w:t>https://artificialintelligence-news.com/2021/09/22/the-new-space-race-breeding-ground-for-great-innovation/</w:t>
        </w:r>
      </w:hyperlink>
      <w:r w:rsidRPr="004F3533">
        <w:rPr>
          <w:rFonts w:asciiTheme="minorHAnsi" w:hAnsiTheme="minorHAnsi" w:cstheme="minorHAnsi"/>
          <w:spacing w:val="2"/>
          <w:sz w:val="16"/>
          <w:szCs w:val="16"/>
          <w:shd w:val="clear" w:color="auto" w:fill="FFFFFF"/>
        </w:rPr>
        <w:t>. [GHS-AA]</w:t>
      </w:r>
    </w:p>
    <w:p w14:paraId="2D098141" w14:textId="4032718A" w:rsidR="00DE53A9" w:rsidRPr="004F3533" w:rsidRDefault="00DE53A9" w:rsidP="004F3533">
      <w:pPr>
        <w:spacing w:line="276" w:lineRule="auto"/>
        <w:rPr>
          <w:rFonts w:asciiTheme="minorHAnsi" w:hAnsiTheme="minorHAnsi" w:cstheme="minorHAnsi"/>
          <w:sz w:val="12"/>
        </w:rPr>
      </w:pPr>
      <w:r w:rsidRPr="004F3533">
        <w:rPr>
          <w:rFonts w:asciiTheme="minorHAnsi" w:hAnsiTheme="minorHAnsi" w:cstheme="minorHAnsi"/>
          <w:sz w:val="12"/>
        </w:rPr>
        <w:t xml:space="preserve">The new space race is grabbing headlines and driving public interest in the potential of ‘extraterrestrial’ exploration. </w:t>
      </w:r>
      <w:r w:rsidRPr="004F3533">
        <w:rPr>
          <w:rFonts w:asciiTheme="minorHAnsi" w:hAnsiTheme="minorHAnsi" w:cstheme="minorHAnsi"/>
          <w:u w:val="single"/>
        </w:rPr>
        <w:t xml:space="preserve">For tech innovators, it opens the doors to a world of exciting new possibilities. </w:t>
      </w:r>
      <w:r w:rsidRPr="004F3533">
        <w:rPr>
          <w:rFonts w:asciiTheme="minorHAnsi" w:hAnsiTheme="minorHAnsi" w:cstheme="minorHAnsi"/>
          <w:highlight w:val="green"/>
          <w:u w:val="single"/>
        </w:rPr>
        <w:t>It has brought in a fast-moving</w:t>
      </w:r>
      <w:r w:rsidRPr="004F3533">
        <w:rPr>
          <w:rFonts w:asciiTheme="minorHAnsi" w:hAnsiTheme="minorHAnsi" w:cstheme="minorHAnsi"/>
          <w:u w:val="single"/>
        </w:rPr>
        <w:t xml:space="preserve">, ‘Silicon Valley’ type </w:t>
      </w:r>
      <w:r w:rsidRPr="004F3533">
        <w:rPr>
          <w:rFonts w:asciiTheme="minorHAnsi" w:hAnsiTheme="minorHAnsi" w:cstheme="minorHAnsi"/>
          <w:highlight w:val="green"/>
          <w:u w:val="single"/>
        </w:rPr>
        <w:t>innovative paradigm</w:t>
      </w:r>
      <w:r w:rsidRPr="004F3533">
        <w:rPr>
          <w:rFonts w:asciiTheme="minorHAnsi" w:hAnsiTheme="minorHAnsi" w:cstheme="minorHAnsi"/>
          <w:u w:val="single"/>
        </w:rPr>
        <w:t xml:space="preserve"> to a sector that was previously the government’s domain.</w:t>
      </w:r>
      <w:r w:rsidRPr="004F3533">
        <w:rPr>
          <w:rFonts w:asciiTheme="minorHAnsi" w:hAnsiTheme="minorHAnsi" w:cstheme="minorHAnsi"/>
          <w:sz w:val="12"/>
        </w:rPr>
        <w:t xml:space="preserve"> Closer to home, the UK is about to get back into the space arena with UK Transport Secretary Grant Shapps announcing in May this year that rockets will be able to launch from the UK in 2022, with spaceports planned in Cornwall, Scotland and Wales. There are some big takeaways for product innovators and business leaders in this – pardon the pun – space. Investments galore! </w:t>
      </w:r>
      <w:r w:rsidRPr="004F3533">
        <w:rPr>
          <w:rFonts w:asciiTheme="minorHAnsi" w:hAnsiTheme="minorHAnsi" w:cstheme="minorHAnsi"/>
          <w:highlight w:val="green"/>
          <w:u w:val="single"/>
        </w:rPr>
        <w:t>The advent of SpaceX, Blue Origin, and Virgin Galactic have generated a</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entrepreneurial, private sector-led new space technology ecosystem, with startups offering</w:t>
      </w:r>
      <w:r w:rsidRPr="004F3533">
        <w:rPr>
          <w:rFonts w:asciiTheme="minorHAnsi" w:hAnsiTheme="minorHAnsi" w:cstheme="minorHAnsi"/>
          <w:u w:val="single"/>
        </w:rPr>
        <w:t xml:space="preserve"> services and applications </w:t>
      </w:r>
      <w:r w:rsidRPr="004F3533">
        <w:rPr>
          <w:rFonts w:asciiTheme="minorHAnsi" w:hAnsiTheme="minorHAnsi" w:cstheme="minorHAnsi"/>
          <w:highlight w:val="green"/>
          <w:u w:val="single"/>
        </w:rPr>
        <w:t>that are</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innovative</w:t>
      </w:r>
      <w:r w:rsidRPr="004F3533">
        <w:rPr>
          <w:rFonts w:asciiTheme="minorHAnsi" w:hAnsiTheme="minorHAnsi" w:cstheme="minorHAnsi"/>
          <w:sz w:val="12"/>
        </w:rPr>
        <w:t xml:space="preserve"> and customer-focused. Morgan Stanley, which predicts the global space industry will generate revenue upwards of £730B in 2040, identifies this as a big investment opportunity for venture capital and private equity. In Q2 of 2021, new space exploration received an infusion of £3.3B, setting it on track to beat 2020’s total investment of £6.6B, reports Space Capital, a venture capital firm focused on the sector. The report estimates a total of £145B of equity investment across 1,533 companies in the new space ecosystem over the last decade. </w:t>
      </w:r>
      <w:r w:rsidRPr="004F3533">
        <w:rPr>
          <w:rFonts w:asciiTheme="minorHAnsi" w:hAnsiTheme="minorHAnsi" w:cstheme="minorHAnsi"/>
          <w:highlight w:val="green"/>
          <w:u w:val="single"/>
        </w:rPr>
        <w:t>By factoring in</w:t>
      </w:r>
      <w:r w:rsidRPr="004F3533">
        <w:rPr>
          <w:rFonts w:asciiTheme="minorHAnsi" w:hAnsiTheme="minorHAnsi" w:cstheme="minorHAnsi"/>
          <w:u w:val="single"/>
        </w:rPr>
        <w:t xml:space="preserve"> the </w:t>
      </w:r>
      <w:r w:rsidRPr="004F3533">
        <w:rPr>
          <w:rFonts w:asciiTheme="minorHAnsi" w:hAnsiTheme="minorHAnsi" w:cstheme="minorHAnsi"/>
          <w:highlight w:val="green"/>
          <w:u w:val="single"/>
        </w:rPr>
        <w:t>product innovations downstream</w:t>
      </w:r>
      <w:r w:rsidRPr="004F3533">
        <w:rPr>
          <w:rFonts w:asciiTheme="minorHAnsi" w:hAnsiTheme="minorHAnsi" w:cstheme="minorHAnsi"/>
          <w:u w:val="single"/>
        </w:rPr>
        <w:t xml:space="preserve"> that impact our daily life on Earth thanks to technology transfer, </w:t>
      </w:r>
      <w:r w:rsidRPr="004F3533">
        <w:rPr>
          <w:rFonts w:asciiTheme="minorHAnsi" w:hAnsiTheme="minorHAnsi" w:cstheme="minorHAnsi"/>
          <w:highlight w:val="green"/>
          <w:u w:val="single"/>
        </w:rPr>
        <w:t>there is good reason for</w:t>
      </w:r>
      <w:r w:rsidRPr="004F3533">
        <w:rPr>
          <w:rFonts w:asciiTheme="minorHAnsi" w:hAnsiTheme="minorHAnsi" w:cstheme="minorHAnsi"/>
          <w:u w:val="single"/>
        </w:rPr>
        <w:t xml:space="preserve"> this </w:t>
      </w:r>
      <w:r w:rsidRPr="004F3533">
        <w:rPr>
          <w:rFonts w:asciiTheme="minorHAnsi" w:hAnsiTheme="minorHAnsi" w:cstheme="minorHAnsi"/>
          <w:highlight w:val="green"/>
          <w:u w:val="single"/>
        </w:rPr>
        <w:t>optimism</w:t>
      </w:r>
      <w:r w:rsidRPr="004F3533">
        <w:rPr>
          <w:rFonts w:asciiTheme="minorHAnsi" w:hAnsiTheme="minorHAnsi" w:cstheme="minorHAnsi"/>
          <w:u w:val="single"/>
        </w:rPr>
        <w:t xml:space="preserve">. </w:t>
      </w:r>
      <w:r w:rsidRPr="004F3533">
        <w:rPr>
          <w:rFonts w:asciiTheme="minorHAnsi" w:hAnsiTheme="minorHAnsi" w:cstheme="minorHAnsi"/>
          <w:sz w:val="12"/>
        </w:rPr>
        <w:t xml:space="preserve">Meanwhile, UK tech innovation continues to grow. In the Future UK Tech Built tech nation report 2021, UK tech VC investment is third in the world, hitting a record high of £10B in 2020 in the face of challenging conditions. UK deep tech investment also rose by 17% in 2020, the highest rate of growth globally. In the UK, the space industry is on an upward trajectory. Research findings from the latest ‘Size and Health of the UK Space Industry’ report, commissioned by the UK Space Agency shows the sector supports a highly skilled and productive workforce that’s growing across the country. The report shows in 2018/2019 income has risen from £14.8 billion to £16.4 billion, representing a growth of 5.7% (or 2.8% per annum) in real terms and employment is up by 3,200 from 41,900 to 45,100. In many ways, the new space ecosystem and its constellation of space tech startups and unicorns, ready to boldly go where no one has gone before, follow three of the ‘golden rules of product innovation’ in order to strive toward. Rule 1: Shoot for the moon and aim for radical changes </w:t>
      </w:r>
      <w:r w:rsidRPr="004F3533">
        <w:rPr>
          <w:rFonts w:asciiTheme="minorHAnsi" w:hAnsiTheme="minorHAnsi" w:cstheme="minorHAnsi"/>
          <w:u w:val="single"/>
        </w:rPr>
        <w:t>SpaceX, Blue Origin, and Virgin Galactic have ushered in radical and disruptive innovation into the aerospace and space technology sector.</w:t>
      </w:r>
      <w:r w:rsidRPr="004F3533">
        <w:rPr>
          <w:rFonts w:asciiTheme="minorHAnsi" w:hAnsiTheme="minorHAnsi" w:cstheme="minorHAnsi"/>
          <w:sz w:val="12"/>
        </w:rPr>
        <w:t xml:space="preserve"> SpaceX was listed as the top disrupter on the CNBC Disruptor 50 List in 2018, upending both aerospace leader Boeing and the rocket industry with its reusable rockets, becoming one of the most valuable companies in the world. </w:t>
      </w:r>
      <w:r w:rsidRPr="004F3533">
        <w:rPr>
          <w:rFonts w:asciiTheme="minorHAnsi" w:hAnsiTheme="minorHAnsi" w:cstheme="minorHAnsi"/>
          <w:u w:val="single"/>
        </w:rPr>
        <w:t xml:space="preserve">Product leaders might typically be inclined to go for incremental innovation because it appears sustainable. However, </w:t>
      </w:r>
      <w:r w:rsidRPr="004F3533">
        <w:rPr>
          <w:rFonts w:asciiTheme="minorHAnsi" w:hAnsiTheme="minorHAnsi" w:cstheme="minorHAnsi"/>
          <w:highlight w:val="green"/>
          <w:u w:val="single"/>
        </w:rPr>
        <w:t>your product could miss the mark</w:t>
      </w:r>
      <w:r w:rsidRPr="004F3533">
        <w:rPr>
          <w:rFonts w:asciiTheme="minorHAnsi" w:hAnsiTheme="minorHAnsi" w:cstheme="minorHAnsi"/>
          <w:u w:val="single"/>
        </w:rPr>
        <w:t xml:space="preserve">, lose product/market fit, and eventually, customers </w:t>
      </w:r>
      <w:r w:rsidRPr="004F3533">
        <w:rPr>
          <w:rFonts w:asciiTheme="minorHAnsi" w:hAnsiTheme="minorHAnsi" w:cstheme="minorHAnsi"/>
          <w:highlight w:val="green"/>
          <w:u w:val="single"/>
        </w:rPr>
        <w:t>if you don’t innovate quickly</w:t>
      </w:r>
      <w:r w:rsidRPr="004F3533">
        <w:rPr>
          <w:rFonts w:asciiTheme="minorHAnsi" w:hAnsiTheme="minorHAnsi" w:cstheme="minorHAnsi"/>
          <w:u w:val="single"/>
        </w:rPr>
        <w:t>.</w:t>
      </w:r>
      <w:r w:rsidRPr="004F3533">
        <w:rPr>
          <w:rFonts w:asciiTheme="minorHAnsi" w:hAnsiTheme="minorHAnsi" w:cstheme="minorHAnsi"/>
          <w:sz w:val="12"/>
        </w:rPr>
        <w:t xml:space="preserve"> During a crisis recovery period, this is of critical importance, reports McKinsey. Their recent survey of more than 200 executives revealed that over 85% think that the pandemic will have a lasting impact on customer needs over the next five years, but only 21% report they have the commitment and resources to face the challenge. By following agile, data-informed methods, product leaders can test and iterate while keeping management informed with a high-level road map. </w:t>
      </w:r>
      <w:r w:rsidRPr="004F3533">
        <w:rPr>
          <w:rFonts w:asciiTheme="minorHAnsi" w:hAnsiTheme="minorHAnsi" w:cstheme="minorHAnsi"/>
          <w:u w:val="single"/>
        </w:rPr>
        <w:t xml:space="preserve">By moving fast, with analytics at speed and reduced time to insights, </w:t>
      </w:r>
      <w:r w:rsidRPr="004F3533">
        <w:rPr>
          <w:rFonts w:asciiTheme="minorHAnsi" w:hAnsiTheme="minorHAnsi" w:cstheme="minorHAnsi"/>
          <w:highlight w:val="green"/>
          <w:u w:val="single"/>
        </w:rPr>
        <w:t>product leaders can innovate to stay ahead of the competition</w:t>
      </w:r>
      <w:r w:rsidRPr="004F3533">
        <w:rPr>
          <w:rFonts w:asciiTheme="minorHAnsi" w:hAnsiTheme="minorHAnsi" w:cstheme="minorHAnsi"/>
          <w:u w:val="single"/>
        </w:rPr>
        <w:t>.</w:t>
      </w:r>
      <w:r w:rsidRPr="004F3533">
        <w:rPr>
          <w:rFonts w:asciiTheme="minorHAnsi" w:hAnsiTheme="minorHAnsi" w:cstheme="minorHAnsi"/>
          <w:sz w:val="12"/>
        </w:rPr>
        <w:t xml:space="preserve"> Rule 2: Remove hurdles to allow space travel Virgin Galactic and Blue Origin have said they want to lower barriers to mass adoption of space travel. Space X has stated its single vision of reducing the cost to launch. While these sound like lofty aims, they follow the right questions and have an impact on technological progress on the ground. </w:t>
      </w:r>
      <w:r w:rsidRPr="004F3533">
        <w:rPr>
          <w:rFonts w:asciiTheme="minorHAnsi" w:hAnsiTheme="minorHAnsi" w:cstheme="minorHAnsi"/>
          <w:u w:val="single"/>
        </w:rPr>
        <w:t>Cost of launch is the crucial barrier to product innovation in space technology</w:t>
      </w:r>
      <w:r w:rsidRPr="004F3533">
        <w:rPr>
          <w:rFonts w:asciiTheme="minorHAnsi" w:hAnsiTheme="minorHAnsi" w:cstheme="minorHAnsi"/>
          <w:sz w:val="12"/>
        </w:rPr>
        <w:t xml:space="preserve">, and reusable rockets pave the way for new space pioneers to experiment, test, iterate, and launch products and technology more frequently. </w:t>
      </w:r>
      <w:r w:rsidRPr="004F3533">
        <w:rPr>
          <w:rFonts w:asciiTheme="minorHAnsi" w:hAnsiTheme="minorHAnsi" w:cstheme="minorHAnsi"/>
          <w:highlight w:val="green"/>
          <w:u w:val="single"/>
        </w:rPr>
        <w:t>Product leaders are</w:t>
      </w:r>
      <w:r w:rsidRPr="004F3533">
        <w:rPr>
          <w:rFonts w:asciiTheme="minorHAnsi" w:hAnsiTheme="minorHAnsi" w:cstheme="minorHAnsi"/>
          <w:u w:val="single"/>
        </w:rPr>
        <w:t xml:space="preserve"> equally </w:t>
      </w:r>
      <w:r w:rsidRPr="004F3533">
        <w:rPr>
          <w:rFonts w:asciiTheme="minorHAnsi" w:hAnsiTheme="minorHAnsi" w:cstheme="minorHAnsi"/>
          <w:highlight w:val="green"/>
          <w:u w:val="single"/>
        </w:rPr>
        <w:t>focused on mass adoption</w:t>
      </w:r>
      <w:r w:rsidRPr="004F3533">
        <w:rPr>
          <w:rFonts w:asciiTheme="minorHAnsi" w:hAnsiTheme="minorHAnsi" w:cstheme="minorHAnsi"/>
          <w:u w:val="single"/>
        </w:rPr>
        <w:t xml:space="preserve"> of their products.</w:t>
      </w:r>
      <w:r w:rsidRPr="004F3533">
        <w:rPr>
          <w:rFonts w:asciiTheme="minorHAnsi" w:hAnsiTheme="minorHAnsi" w:cstheme="minorHAnsi"/>
          <w:sz w:val="12"/>
        </w:rPr>
        <w:t xml:space="preserve"> A key “reduction of cost to launch” on that path is with the use of white-labelled embedded analytics. Think about how you can make it easier for your customers to interact with their data on your app. What if they could simply ask a question using plain language and have your app present analysed insights in a user-friendly format? That is now an attainable differentiator and value proposition for customers to keep returning to your product.</w:t>
      </w:r>
    </w:p>
    <w:p w14:paraId="6A3A99C4" w14:textId="241803B4" w:rsidR="00DE53A9" w:rsidRPr="004F3533" w:rsidRDefault="00DE53A9" w:rsidP="004F3533">
      <w:pPr>
        <w:pStyle w:val="Heading4"/>
        <w:spacing w:line="276" w:lineRule="auto"/>
        <w:rPr>
          <w:rFonts w:asciiTheme="minorHAnsi" w:hAnsiTheme="minorHAnsi" w:cstheme="minorHAnsi"/>
        </w:rPr>
      </w:pPr>
      <w:bookmarkStart w:id="0" w:name="_Hlk92381440"/>
      <w:r w:rsidRPr="004F3533">
        <w:rPr>
          <w:rFonts w:asciiTheme="minorHAnsi" w:hAnsiTheme="minorHAnsi" w:cstheme="minorHAnsi"/>
        </w:rPr>
        <w:t xml:space="preserve">Innovation is key </w:t>
      </w:r>
      <w:r w:rsidR="00D42C59" w:rsidRPr="004F3533">
        <w:rPr>
          <w:rFonts w:asciiTheme="minorHAnsi" w:hAnsiTheme="minorHAnsi" w:cstheme="minorHAnsi"/>
        </w:rPr>
        <w:t>to solve climate change</w:t>
      </w:r>
    </w:p>
    <w:p w14:paraId="4852D793" w14:textId="0D55D2E7" w:rsidR="00680220" w:rsidRPr="004F3533" w:rsidRDefault="00680220" w:rsidP="004F3533">
      <w:pPr>
        <w:spacing w:line="276" w:lineRule="auto"/>
        <w:rPr>
          <w:rFonts w:asciiTheme="minorHAnsi" w:hAnsiTheme="minorHAnsi" w:cstheme="minorHAnsi"/>
        </w:rPr>
      </w:pPr>
      <w:r w:rsidRPr="004F3533">
        <w:rPr>
          <w:rFonts w:asciiTheme="minorHAnsi" w:hAnsiTheme="minorHAnsi" w:cstheme="minorHAnsi"/>
          <w:b/>
          <w:bCs/>
          <w:color w:val="28344F"/>
          <w:spacing w:val="2"/>
          <w:sz w:val="26"/>
          <w:szCs w:val="26"/>
          <w:shd w:val="clear" w:color="auto" w:fill="FFFFFF"/>
        </w:rPr>
        <w:t>Atkinson 21</w:t>
      </w:r>
      <w:r w:rsidRPr="004F3533">
        <w:rPr>
          <w:rFonts w:asciiTheme="minorHAnsi" w:hAnsiTheme="minorHAnsi" w:cstheme="minorHAnsi"/>
          <w:color w:val="28344F"/>
          <w:spacing w:val="2"/>
          <w:sz w:val="16"/>
          <w:szCs w:val="16"/>
          <w:shd w:val="clear" w:color="auto" w:fill="FFFFFF"/>
        </w:rPr>
        <w:t>, Robert. [As founder and president of the Information Technology and Innovation Foundation (ITIF), recognized as the world’s top think tank for science and technology policy, Robert D. Atkinson leads a prolific team of policy analysts and fellows that is successfully shaping the debate and setting the agenda on a host of critical issues at the intersection of technological innovation and public policy. He is an internationally recognized scholar and a widely published author whom The New Republic has named one of the “three most important thinkers about innovation,” Washingtonian Magazine has called a “tech titan,” Government Technology Magazine has judged to be one of the 25 top “doers, dreamers and drivers of information technology,” and the Wharton Business School has given the “Wharton Infosys Business Transformation Award.”] “Growth Through Innovation Will Help Fight Climate Change.” </w:t>
      </w:r>
      <w:r w:rsidRPr="004F3533">
        <w:rPr>
          <w:rFonts w:asciiTheme="minorHAnsi" w:hAnsiTheme="minorHAnsi" w:cstheme="minorHAnsi"/>
          <w:i/>
          <w:iCs/>
          <w:color w:val="28344F"/>
          <w:spacing w:val="2"/>
          <w:sz w:val="16"/>
          <w:szCs w:val="16"/>
        </w:rPr>
        <w:t>Information Technology &amp; Innovation Foundation</w:t>
      </w:r>
      <w:r w:rsidRPr="004F3533">
        <w:rPr>
          <w:rFonts w:asciiTheme="minorHAnsi" w:hAnsiTheme="minorHAnsi" w:cstheme="minorHAnsi"/>
          <w:color w:val="28344F"/>
          <w:spacing w:val="2"/>
          <w:sz w:val="16"/>
          <w:szCs w:val="16"/>
          <w:shd w:val="clear" w:color="auto" w:fill="FFFFFF"/>
        </w:rPr>
        <w:t xml:space="preserve">, 11 Aug. 2021, </w:t>
      </w:r>
      <w:hyperlink r:id="rId8" w:history="1">
        <w:r w:rsidRPr="004F3533">
          <w:rPr>
            <w:rStyle w:val="Hyperlink"/>
            <w:rFonts w:asciiTheme="minorHAnsi" w:hAnsiTheme="minorHAnsi" w:cstheme="minorHAnsi"/>
            <w:spacing w:val="2"/>
            <w:sz w:val="16"/>
            <w:szCs w:val="16"/>
            <w:shd w:val="clear" w:color="auto" w:fill="FFFFFF"/>
          </w:rPr>
          <w:t>https://itif.org/publications/2021/08/11/growth-through-innovation-will-help-fight-climate-change</w:t>
        </w:r>
      </w:hyperlink>
      <w:r w:rsidRPr="004F3533">
        <w:rPr>
          <w:rFonts w:asciiTheme="minorHAnsi" w:hAnsiTheme="minorHAnsi" w:cstheme="minorHAnsi"/>
          <w:color w:val="28344F"/>
          <w:spacing w:val="2"/>
          <w:sz w:val="16"/>
          <w:szCs w:val="16"/>
          <w:shd w:val="clear" w:color="auto" w:fill="FFFFFF"/>
        </w:rPr>
        <w:t>. [GHS-AA]</w:t>
      </w:r>
    </w:p>
    <w:p w14:paraId="49B8C50A" w14:textId="1382DD0E" w:rsidR="00FA5371" w:rsidRPr="004F3533" w:rsidRDefault="00FA5371" w:rsidP="004F3533">
      <w:pPr>
        <w:spacing w:line="276" w:lineRule="auto"/>
        <w:rPr>
          <w:rFonts w:asciiTheme="minorHAnsi" w:hAnsiTheme="minorHAnsi" w:cstheme="minorHAnsi"/>
          <w:u w:val="single"/>
        </w:rPr>
      </w:pPr>
      <w:r w:rsidRPr="004F3533">
        <w:rPr>
          <w:rFonts w:asciiTheme="minorHAnsi" w:hAnsiTheme="minorHAnsi" w:cstheme="minorHAnsi"/>
          <w:sz w:val="14"/>
        </w:rPr>
        <w:t xml:space="preserve">In the past decade a growing number of activists and pundits have argued that if we want to save the planet, particularly from global warming, the world can no longer afford growth. Many go further and call for degrowth: via shrinking the global gross domestic product (GDP). But, as Rob Atkinson explains in his column for The Korea Times, the notion of getting the poor to sacrifice to save the planet suffers from three main problems. First, </w:t>
      </w:r>
      <w:r w:rsidRPr="004F3533">
        <w:rPr>
          <w:rFonts w:asciiTheme="minorHAnsi" w:hAnsiTheme="minorHAnsi" w:cstheme="minorHAnsi"/>
          <w:u w:val="single"/>
        </w:rPr>
        <w:t>few people are willing to consume less to save the planet, certainly not the 3 billion people who live on less than $2.50 per day.</w:t>
      </w:r>
      <w:r w:rsidRPr="004F3533">
        <w:rPr>
          <w:rFonts w:asciiTheme="minorHAnsi" w:hAnsiTheme="minorHAnsi" w:cstheme="minorHAnsi"/>
          <w:sz w:val="14"/>
        </w:rPr>
        <w:t xml:space="preserve"> Second, even if the global GDP were cut in half―consigning billions of people to a much worse life―carbon emissions would be cut by only half at best, which is not enough to stop climate change. </w:t>
      </w:r>
      <w:r w:rsidRPr="004F3533">
        <w:rPr>
          <w:rFonts w:asciiTheme="minorHAnsi" w:hAnsiTheme="minorHAnsi" w:cstheme="minorHAnsi"/>
          <w:highlight w:val="green"/>
          <w:u w:val="single"/>
        </w:rPr>
        <w:t>The only way to solve climate change is through cheap zero-carbon technologies</w:t>
      </w:r>
      <w:r w:rsidRPr="004F3533">
        <w:rPr>
          <w:rFonts w:asciiTheme="minorHAnsi" w:hAnsiTheme="minorHAnsi" w:cstheme="minorHAnsi"/>
          <w:u w:val="single"/>
        </w:rPr>
        <w:t>, such as better batteries, cheaper renewables, carbon capture, nuclear power and more―</w:t>
      </w:r>
      <w:r w:rsidRPr="004F3533">
        <w:rPr>
          <w:rFonts w:asciiTheme="minorHAnsi" w:hAnsiTheme="minorHAnsi" w:cstheme="minorHAnsi"/>
          <w:highlight w:val="green"/>
          <w:u w:val="single"/>
        </w:rPr>
        <w:t>all of which depend on technological progress, which</w:t>
      </w:r>
      <w:r w:rsidRPr="004F3533">
        <w:rPr>
          <w:rFonts w:asciiTheme="minorHAnsi" w:hAnsiTheme="minorHAnsi" w:cstheme="minorHAnsi"/>
          <w:u w:val="single"/>
        </w:rPr>
        <w:t xml:space="preserve"> in turn </w:t>
      </w:r>
      <w:r w:rsidRPr="004F3533">
        <w:rPr>
          <w:rFonts w:asciiTheme="minorHAnsi" w:hAnsiTheme="minorHAnsi" w:cstheme="minorHAnsi"/>
          <w:highlight w:val="green"/>
          <w:u w:val="single"/>
        </w:rPr>
        <w:t>depends on investment in R&amp;D</w:t>
      </w:r>
      <w:r w:rsidRPr="004F3533">
        <w:rPr>
          <w:rFonts w:asciiTheme="minorHAnsi" w:hAnsiTheme="minorHAnsi" w:cstheme="minorHAnsi"/>
          <w:sz w:val="14"/>
        </w:rPr>
        <w:t xml:space="preserve">, which depends on growth. In other words, </w:t>
      </w:r>
      <w:r w:rsidRPr="004F3533">
        <w:rPr>
          <w:rFonts w:asciiTheme="minorHAnsi" w:hAnsiTheme="minorHAnsi" w:cstheme="minorHAnsi"/>
          <w:highlight w:val="green"/>
          <w:u w:val="single"/>
        </w:rPr>
        <w:t>growth powered by innovation is the solution to climate change</w:t>
      </w:r>
      <w:r w:rsidRPr="004F3533">
        <w:rPr>
          <w:rFonts w:asciiTheme="minorHAnsi" w:hAnsiTheme="minorHAnsi" w:cstheme="minorHAnsi"/>
          <w:u w:val="single"/>
        </w:rPr>
        <w:t xml:space="preserve">, as </w:t>
      </w:r>
      <w:r w:rsidRPr="004F3533">
        <w:rPr>
          <w:rFonts w:asciiTheme="minorHAnsi" w:hAnsiTheme="minorHAnsi" w:cstheme="minorHAnsi"/>
          <w:highlight w:val="green"/>
          <w:u w:val="single"/>
        </w:rPr>
        <w:t>it generates cleaner technologies and enables people with higher incomes to afford</w:t>
      </w:r>
      <w:r w:rsidRPr="004F3533">
        <w:rPr>
          <w:rFonts w:asciiTheme="minorHAnsi" w:hAnsiTheme="minorHAnsi" w:cstheme="minorHAnsi"/>
          <w:u w:val="single"/>
        </w:rPr>
        <w:t xml:space="preserve"> more </w:t>
      </w:r>
      <w:r w:rsidRPr="004F3533">
        <w:rPr>
          <w:rFonts w:asciiTheme="minorHAnsi" w:hAnsiTheme="minorHAnsi" w:cstheme="minorHAnsi"/>
          <w:highlight w:val="green"/>
          <w:u w:val="single"/>
        </w:rPr>
        <w:t>expensive clean energy alternatives</w:t>
      </w:r>
      <w:r w:rsidRPr="004F3533">
        <w:rPr>
          <w:rFonts w:asciiTheme="minorHAnsi" w:hAnsiTheme="minorHAnsi" w:cstheme="minorHAnsi"/>
          <w:u w:val="single"/>
        </w:rPr>
        <w:t>, such as electric cars or carbon capture systems.</w:t>
      </w:r>
      <w:r w:rsidRPr="004F3533">
        <w:rPr>
          <w:rFonts w:asciiTheme="minorHAnsi" w:hAnsiTheme="minorHAnsi" w:cstheme="minorHAnsi"/>
          <w:sz w:val="14"/>
        </w:rPr>
        <w:t xml:space="preserve"> Third, when degrowth advocates claim that there are resource constraints to growth, they ignore innovation. If they point out that there are water shortages; I would counter that claim by saying that we have the oceans. </w:t>
      </w:r>
      <w:r w:rsidRPr="004F3533">
        <w:rPr>
          <w:rFonts w:asciiTheme="minorHAnsi" w:hAnsiTheme="minorHAnsi" w:cstheme="minorHAnsi"/>
          <w:u w:val="single"/>
        </w:rPr>
        <w:t xml:space="preserve">Higher rates of </w:t>
      </w:r>
      <w:r w:rsidRPr="004F3533">
        <w:rPr>
          <w:rFonts w:asciiTheme="minorHAnsi" w:hAnsiTheme="minorHAnsi" w:cstheme="minorHAnsi"/>
          <w:highlight w:val="green"/>
          <w:u w:val="single"/>
        </w:rPr>
        <w:t>growth, coupled with technological innovation, would enable widespread desalinization</w:t>
      </w:r>
      <w:r w:rsidRPr="004F3533">
        <w:rPr>
          <w:rFonts w:asciiTheme="minorHAnsi" w:hAnsiTheme="minorHAnsi" w:cstheme="minorHAnsi"/>
          <w:u w:val="single"/>
        </w:rPr>
        <w:t xml:space="preserve"> if it's needed. </w:t>
      </w:r>
      <w:r w:rsidRPr="004F3533">
        <w:rPr>
          <w:rFonts w:asciiTheme="minorHAnsi" w:hAnsiTheme="minorHAnsi" w:cstheme="minorHAnsi"/>
          <w:highlight w:val="green"/>
          <w:u w:val="single"/>
        </w:rPr>
        <w:t>We are not running out of energy</w:t>
      </w:r>
      <w:r w:rsidRPr="004F3533">
        <w:rPr>
          <w:rFonts w:asciiTheme="minorHAnsi" w:hAnsiTheme="minorHAnsi" w:cstheme="minorHAnsi"/>
          <w:u w:val="single"/>
        </w:rPr>
        <w:t xml:space="preserve">, and </w:t>
      </w:r>
      <w:r w:rsidRPr="004F3533">
        <w:rPr>
          <w:rFonts w:asciiTheme="minorHAnsi" w:hAnsiTheme="minorHAnsi" w:cstheme="minorHAnsi"/>
          <w:highlight w:val="green"/>
          <w:u w:val="single"/>
        </w:rPr>
        <w:t>dirty energy can be produced if</w:t>
      </w:r>
      <w:r w:rsidRPr="004F3533">
        <w:rPr>
          <w:rFonts w:asciiTheme="minorHAnsi" w:hAnsiTheme="minorHAnsi" w:cstheme="minorHAnsi"/>
          <w:u w:val="single"/>
        </w:rPr>
        <w:t xml:space="preserve"> it is </w:t>
      </w:r>
      <w:r w:rsidRPr="004F3533">
        <w:rPr>
          <w:rFonts w:asciiTheme="minorHAnsi" w:hAnsiTheme="minorHAnsi" w:cstheme="minorHAnsi"/>
          <w:highlight w:val="green"/>
          <w:u w:val="single"/>
        </w:rPr>
        <w:t>coupled with c</w:t>
      </w:r>
      <w:r w:rsidRPr="004F3533">
        <w:rPr>
          <w:rFonts w:asciiTheme="minorHAnsi" w:hAnsiTheme="minorHAnsi" w:cstheme="minorHAnsi"/>
          <w:u w:val="single"/>
        </w:rPr>
        <w:t xml:space="preserve">arbon </w:t>
      </w:r>
      <w:r w:rsidRPr="004F3533">
        <w:rPr>
          <w:rFonts w:asciiTheme="minorHAnsi" w:hAnsiTheme="minorHAnsi" w:cstheme="minorHAnsi"/>
          <w:highlight w:val="green"/>
          <w:u w:val="single"/>
        </w:rPr>
        <w:t>c</w:t>
      </w:r>
      <w:r w:rsidRPr="004F3533">
        <w:rPr>
          <w:rFonts w:asciiTheme="minorHAnsi" w:hAnsiTheme="minorHAnsi" w:cstheme="minorHAnsi"/>
          <w:u w:val="single"/>
        </w:rPr>
        <w:t xml:space="preserve">apture and </w:t>
      </w:r>
      <w:r w:rsidRPr="004F3533">
        <w:rPr>
          <w:rFonts w:asciiTheme="minorHAnsi" w:hAnsiTheme="minorHAnsi" w:cstheme="minorHAnsi"/>
          <w:highlight w:val="green"/>
          <w:u w:val="single"/>
        </w:rPr>
        <w:t>s</w:t>
      </w:r>
      <w:r w:rsidRPr="004F3533">
        <w:rPr>
          <w:rFonts w:asciiTheme="minorHAnsi" w:hAnsiTheme="minorHAnsi" w:cstheme="minorHAnsi"/>
          <w:u w:val="single"/>
        </w:rPr>
        <w:t>equestration.</w:t>
      </w:r>
    </w:p>
    <w:bookmarkEnd w:id="0"/>
    <w:p w14:paraId="46C18A2F" w14:textId="77777777" w:rsidR="003D392A" w:rsidRPr="004F3533" w:rsidRDefault="003D392A" w:rsidP="004F3533">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 xml:space="preserve">Solving warming is </w:t>
      </w:r>
      <w:r w:rsidRPr="004F3533">
        <w:rPr>
          <w:rFonts w:asciiTheme="minorHAnsi" w:hAnsiTheme="minorHAnsi" w:cstheme="minorHAnsi"/>
          <w:color w:val="000000" w:themeColor="text1"/>
          <w:u w:val="single"/>
        </w:rPr>
        <w:t>not all-or-nothing</w:t>
      </w:r>
      <w:r w:rsidRPr="004F3533">
        <w:rPr>
          <w:rFonts w:asciiTheme="minorHAnsi" w:hAnsiTheme="minorHAnsi" w:cstheme="minorHAnsi"/>
          <w:color w:val="000000" w:themeColor="text1"/>
        </w:rPr>
        <w:t xml:space="preserve"> – every additional fraction of a degree is </w:t>
      </w:r>
      <w:r w:rsidRPr="004F3533">
        <w:rPr>
          <w:rFonts w:asciiTheme="minorHAnsi" w:hAnsiTheme="minorHAnsi" w:cstheme="minorHAnsi"/>
          <w:color w:val="000000" w:themeColor="text1"/>
          <w:u w:val="single"/>
        </w:rPr>
        <w:t>irreversible</w:t>
      </w:r>
      <w:r w:rsidRPr="004F3533">
        <w:rPr>
          <w:rFonts w:asciiTheme="minorHAnsi" w:hAnsiTheme="minorHAnsi" w:cstheme="minorHAnsi"/>
          <w:color w:val="000000" w:themeColor="text1"/>
        </w:rPr>
        <w:t xml:space="preserve"> and costs </w:t>
      </w:r>
      <w:r w:rsidRPr="004F3533">
        <w:rPr>
          <w:rFonts w:asciiTheme="minorHAnsi" w:hAnsiTheme="minorHAnsi" w:cstheme="minorHAnsi"/>
          <w:color w:val="000000" w:themeColor="text1"/>
          <w:u w:val="single"/>
        </w:rPr>
        <w:t>millions of lives</w:t>
      </w:r>
      <w:r w:rsidRPr="004F3533">
        <w:rPr>
          <w:rFonts w:asciiTheme="minorHAnsi" w:hAnsiTheme="minorHAnsi" w:cstheme="minorHAnsi"/>
          <w:color w:val="000000" w:themeColor="text1"/>
        </w:rPr>
        <w:t>—prefer IPPC assessments that are the gold standard for warming consensus</w:t>
      </w:r>
    </w:p>
    <w:p w14:paraId="09DEF7DB" w14:textId="77777777" w:rsidR="003D392A" w:rsidRPr="004F3533" w:rsidRDefault="003D392A"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color w:val="000000" w:themeColor="text1"/>
        </w:rPr>
        <w:t>Wallace-Wells 19</w:t>
      </w:r>
      <w:r w:rsidRPr="004F3533">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4F3533">
        <w:rPr>
          <w:rFonts w:asciiTheme="minorHAnsi" w:hAnsiTheme="minorHAnsi" w:cstheme="minorHAnsi"/>
          <w:i/>
          <w:iCs/>
          <w:color w:val="000000" w:themeColor="text1"/>
          <w:sz w:val="16"/>
        </w:rPr>
        <w:t>The Uninhabitable Earth: A Story of the Future</w:t>
      </w:r>
      <w:r w:rsidRPr="004F3533">
        <w:rPr>
          <w:rFonts w:asciiTheme="minorHAnsi" w:hAnsiTheme="minorHAnsi" w:cstheme="minorHAnsi"/>
          <w:color w:val="000000" w:themeColor="text1"/>
          <w:sz w:val="16"/>
        </w:rPr>
        <w:t xml:space="preserve"> (Kindle Edition: Allen Lane, 2019), pg. 8-30, beckert</w:t>
      </w:r>
    </w:p>
    <w:p w14:paraId="49D74AAD"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Every degree key – each bit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hundreds of millions of lives</w:t>
      </w:r>
    </w:p>
    <w:p w14:paraId="63589893"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IPCC</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best ev b/c conservative estimate + still really big impact</w:t>
      </w:r>
    </w:p>
    <w:p w14:paraId="58E2356A"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Now key – not reversible, feedback loops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speeds up later</w:t>
      </w:r>
    </w:p>
    <w:p w14:paraId="326E2656" w14:textId="0EAAAB72" w:rsidR="003D392A" w:rsidRPr="004F3533" w:rsidRDefault="003D392A" w:rsidP="004F3533">
      <w:pPr>
        <w:spacing w:line="276" w:lineRule="auto"/>
        <w:rPr>
          <w:rFonts w:asciiTheme="minorHAnsi" w:hAnsiTheme="minorHAnsi" w:cstheme="minorHAnsi"/>
          <w:color w:val="000000" w:themeColor="text1"/>
          <w:sz w:val="14"/>
        </w:rPr>
      </w:pPr>
      <w:r w:rsidRPr="004F3533">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4F3533">
        <w:rPr>
          <w:rStyle w:val="StyleUnderline"/>
          <w:rFonts w:asciiTheme="minorHAnsi" w:hAnsiTheme="minorHAnsi" w:cstheme="minorHAnsi"/>
          <w:color w:val="000000" w:themeColor="text1"/>
        </w:rPr>
        <w:t xml:space="preserve">two degrees looks more like a </w:t>
      </w:r>
      <w:r w:rsidRPr="004F3533">
        <w:rPr>
          <w:rStyle w:val="Emphasis"/>
          <w:rFonts w:asciiTheme="minorHAnsi" w:hAnsiTheme="minorHAnsi" w:cstheme="minorHAnsi"/>
          <w:color w:val="000000" w:themeColor="text1"/>
        </w:rPr>
        <w:t>best-case outcome</w:t>
      </w:r>
      <w:r w:rsidRPr="004F3533">
        <w:rPr>
          <w:rStyle w:val="StyleUnderline"/>
          <w:rFonts w:asciiTheme="minorHAnsi" w:hAnsiTheme="minorHAnsi" w:cstheme="minorHAnsi"/>
          <w:color w:val="000000" w:themeColor="text1"/>
        </w:rPr>
        <w:t>, at present hard to credit, with an entire bell curve of more horrific possibilities extending beyond it and yet shrouded, delicately, from public view</w:t>
      </w:r>
      <w:r w:rsidRPr="004F3533">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4F3533">
        <w:rPr>
          <w:rStyle w:val="StyleUnderline"/>
          <w:rFonts w:asciiTheme="minorHAnsi" w:hAnsiTheme="minorHAnsi" w:cstheme="min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4F3533">
        <w:rPr>
          <w:rFonts w:asciiTheme="minorHAnsi" w:hAnsiTheme="minorHAnsi" w:cstheme="min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4F3533">
        <w:rPr>
          <w:rStyle w:val="StyleUnderline"/>
          <w:rFonts w:asciiTheme="minorHAnsi" w:hAnsiTheme="minorHAnsi" w:cstheme="min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4F3533">
        <w:rPr>
          <w:rFonts w:asciiTheme="minorHAnsi" w:hAnsiTheme="minorHAnsi" w:cstheme="min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IPCC</w:t>
      </w:r>
      <w:r w:rsidRPr="004F3533">
        <w:rPr>
          <w:rStyle w:val="StyleUnderline"/>
          <w:rFonts w:asciiTheme="minorHAnsi" w:hAnsiTheme="minorHAnsi" w:cstheme="minorHAnsi"/>
          <w:color w:val="000000" w:themeColor="text1"/>
        </w:rPr>
        <w:t xml:space="preserve">) offers the </w:t>
      </w:r>
      <w:r w:rsidRPr="004F3533">
        <w:rPr>
          <w:rStyle w:val="Emphasis"/>
          <w:rFonts w:asciiTheme="minorHAnsi" w:hAnsiTheme="minorHAnsi" w:cstheme="minorHAnsi"/>
          <w:color w:val="000000" w:themeColor="text1"/>
          <w:highlight w:val="green"/>
        </w:rPr>
        <w:t>gold-standard</w:t>
      </w:r>
      <w:r w:rsidRPr="004F3533">
        <w:rPr>
          <w:rStyle w:val="StyleUnderline"/>
          <w:rFonts w:asciiTheme="minorHAnsi" w:hAnsiTheme="minorHAnsi" w:cstheme="minorHAnsi"/>
          <w:color w:val="000000" w:themeColor="text1"/>
          <w:highlight w:val="green"/>
        </w:rPr>
        <w:t xml:space="preserve"> assessments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of</w:t>
      </w:r>
      <w:r w:rsidRPr="004F3533">
        <w:rPr>
          <w:rStyle w:val="StyleUnderline"/>
          <w:rFonts w:asciiTheme="minorHAnsi" w:hAnsiTheme="minorHAnsi" w:cstheme="minorHAnsi"/>
          <w:color w:val="000000" w:themeColor="text1"/>
        </w:rPr>
        <w:t xml:space="preserve"> the state of the planet and the likely trajectory for </w:t>
      </w:r>
      <w:r w:rsidRPr="004F3533">
        <w:rPr>
          <w:rStyle w:val="StyleUnderline"/>
          <w:rFonts w:asciiTheme="minorHAnsi" w:hAnsiTheme="minorHAnsi" w:cstheme="minorHAnsi"/>
          <w:color w:val="000000" w:themeColor="text1"/>
          <w:highlight w:val="green"/>
        </w:rPr>
        <w:t>climate change</w:t>
      </w:r>
      <w:r w:rsidRPr="004F3533">
        <w:rPr>
          <w:rFonts w:asciiTheme="minorHAnsi" w:hAnsiTheme="minorHAnsi" w:cstheme="minorHAnsi"/>
          <w:color w:val="000000" w:themeColor="text1"/>
          <w:sz w:val="14"/>
        </w:rPr>
        <w:t>—gold-standard, in part,</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 xml:space="preserve">because </w:t>
      </w:r>
      <w:r w:rsidRPr="004F3533">
        <w:rPr>
          <w:rStyle w:val="Emphasis"/>
          <w:rFonts w:asciiTheme="minorHAnsi" w:hAnsiTheme="minorHAnsi" w:cstheme="minorHAnsi"/>
          <w:color w:val="000000" w:themeColor="text1"/>
          <w:highlight w:val="green"/>
        </w:rPr>
        <w:t>it is conservative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integrating only</w:t>
      </w:r>
      <w:r w:rsidRPr="004F3533">
        <w:rPr>
          <w:rStyle w:val="StyleUnderline"/>
          <w:rFonts w:asciiTheme="minorHAnsi" w:hAnsiTheme="minorHAnsi" w:cstheme="minorHAnsi"/>
          <w:color w:val="000000" w:themeColor="text1"/>
        </w:rPr>
        <w:t xml:space="preserve"> new </w:t>
      </w:r>
      <w:r w:rsidRPr="004F3533">
        <w:rPr>
          <w:rStyle w:val="StyleUnderline"/>
          <w:rFonts w:asciiTheme="minorHAnsi" w:hAnsiTheme="minorHAnsi" w:cstheme="minorHAnsi"/>
          <w:color w:val="000000" w:themeColor="text1"/>
          <w:highlight w:val="green"/>
        </w:rPr>
        <w:t>research that passes</w:t>
      </w:r>
      <w:r w:rsidRPr="004F3533">
        <w:rPr>
          <w:rStyle w:val="StyleUnderline"/>
          <w:rFonts w:asciiTheme="minorHAnsi" w:hAnsiTheme="minorHAnsi" w:cstheme="minorHAnsi"/>
          <w:color w:val="000000" w:themeColor="text1"/>
        </w:rPr>
        <w:t xml:space="preserve"> the threshold of</w:t>
      </w:r>
      <w:r w:rsidRPr="004F3533">
        <w:rPr>
          <w:rStyle w:val="StyleUnderline"/>
          <w:rFonts w:asciiTheme="minorHAnsi" w:hAnsiTheme="minorHAnsi" w:cstheme="minorHAnsi"/>
          <w:color w:val="000000" w:themeColor="text1"/>
          <w:highlight w:val="green"/>
        </w:rPr>
        <w:t xml:space="preserve"> inarguability</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A new report is expected in 2022, but </w:t>
      </w:r>
      <w:r w:rsidRPr="004F3533">
        <w:rPr>
          <w:rStyle w:val="StyleUnderline"/>
          <w:rFonts w:asciiTheme="minorHAnsi" w:hAnsiTheme="minorHAnsi" w:cstheme="minorHAnsi"/>
          <w:color w:val="000000" w:themeColor="text1"/>
        </w:rPr>
        <w:t>the most recent one says that if we take action on emissions soon</w:t>
      </w:r>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instituting immediately all of the commitments made in the Paris accords but nowhere yet actually implemented,</w:t>
      </w:r>
      <w:r w:rsidRPr="004F3533">
        <w:rPr>
          <w:rStyle w:val="StyleUnderline"/>
          <w:rFonts w:asciiTheme="minorHAnsi" w:hAnsiTheme="minorHAnsi" w:cstheme="minorHAnsi"/>
          <w:color w:val="000000" w:themeColor="text1"/>
        </w:rPr>
        <w:t xml:space="preserve"> we are likely to get about </w:t>
      </w:r>
      <w:r w:rsidRPr="004F3533">
        <w:rPr>
          <w:rStyle w:val="Emphasis"/>
          <w:rFonts w:asciiTheme="minorHAnsi" w:hAnsiTheme="minorHAnsi" w:cstheme="minorHAnsi"/>
          <w:color w:val="000000" w:themeColor="text1"/>
        </w:rPr>
        <w:t>3.2 degrees of warming</w:t>
      </w:r>
      <w:r w:rsidRPr="004F3533">
        <w:rPr>
          <w:rFonts w:asciiTheme="minorHAnsi" w:hAnsiTheme="minorHAnsi" w:cstheme="minorHAnsi"/>
          <w:color w:val="000000" w:themeColor="text1"/>
          <w:sz w:val="14"/>
        </w:rPr>
        <w:t>, or about three times as much warming as the planet has seen since the beginning of industrialization—</w:t>
      </w:r>
      <w:r w:rsidRPr="004F3533">
        <w:rPr>
          <w:rStyle w:val="StyleUnderline"/>
          <w:rFonts w:asciiTheme="minorHAnsi" w:hAnsiTheme="minorHAnsi" w:cstheme="minorHAnsi"/>
          <w:color w:val="000000" w:themeColor="text1"/>
        </w:rPr>
        <w:t>bringing the unthinkable collapse of the planet’s ice sheets not just into the realm of the real but into the present</w:t>
      </w:r>
      <w:r w:rsidRPr="004F3533">
        <w:rPr>
          <w:rFonts w:asciiTheme="minorHAnsi" w:hAnsiTheme="minorHAnsi" w:cstheme="minorHAnsi"/>
          <w:color w:val="000000" w:themeColor="text1"/>
          <w:sz w:val="14"/>
        </w:rPr>
        <w:t xml:space="preserve">.29, 30 </w:t>
      </w:r>
      <w:r w:rsidRPr="004F3533">
        <w:rPr>
          <w:rStyle w:val="StyleUnderline"/>
          <w:rFonts w:asciiTheme="minorHAnsi" w:hAnsiTheme="minorHAnsi" w:cstheme="minorHAnsi"/>
          <w:color w:val="000000" w:themeColor="text1"/>
        </w:rPr>
        <w:t>That would eventually flood</w:t>
      </w:r>
      <w:r w:rsidRPr="004F3533">
        <w:rPr>
          <w:rFonts w:asciiTheme="minorHAnsi" w:hAnsiTheme="minorHAnsi" w:cstheme="minorHAnsi"/>
          <w:color w:val="000000" w:themeColor="text1"/>
          <w:sz w:val="14"/>
        </w:rPr>
        <w:t xml:space="preserve"> not just Miami and Dhaka but Shanghai and Hong Kong and</w:t>
      </w:r>
      <w:r w:rsidRPr="004F3533">
        <w:rPr>
          <w:rStyle w:val="StyleUnderline"/>
          <w:rFonts w:asciiTheme="minorHAnsi" w:hAnsiTheme="minorHAnsi" w:cstheme="minorHAnsi"/>
          <w:color w:val="000000" w:themeColor="text1"/>
        </w:rPr>
        <w:t xml:space="preserve"> a hundred other cities around the world</w:t>
      </w:r>
      <w:r w:rsidRPr="004F3533">
        <w:rPr>
          <w:rFonts w:asciiTheme="minorHAnsi" w:hAnsiTheme="minorHAnsi" w:cstheme="minorHAnsi"/>
          <w:color w:val="000000" w:themeColor="text1"/>
          <w:sz w:val="14"/>
        </w:rPr>
        <w:t xml:space="preserve">.31 </w:t>
      </w:r>
      <w:r w:rsidRPr="004F3533">
        <w:rPr>
          <w:rStyle w:val="StyleUnderline"/>
          <w:rFonts w:asciiTheme="minorHAnsi" w:hAnsiTheme="minorHAnsi" w:cstheme="minorHAnsi"/>
          <w:color w:val="000000" w:themeColor="text1"/>
        </w:rPr>
        <w:t>The tipping point for that collapse is said to be around two degrees</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according to several recent studies, even a rapid cessation of carbon emissions could bring us that amount of warming by the end of the century</w:t>
      </w:r>
      <w:r w:rsidRPr="004F3533">
        <w:rPr>
          <w:rFonts w:asciiTheme="minorHAnsi" w:hAnsiTheme="minorHAnsi" w:cstheme="min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4F3533">
        <w:rPr>
          <w:rStyle w:val="StyleUnderline"/>
          <w:rFonts w:asciiTheme="minorHAnsi" w:hAnsiTheme="minorHAnsi" w:cstheme="minorHAnsi"/>
          <w:color w:val="000000" w:themeColor="text1"/>
        </w:rPr>
        <w:t xml:space="preserve">our current climate models may be </w:t>
      </w:r>
      <w:r w:rsidRPr="004F3533">
        <w:rPr>
          <w:rStyle w:val="Emphasis"/>
          <w:rFonts w:asciiTheme="minorHAnsi" w:hAnsiTheme="minorHAnsi" w:cstheme="minorHAnsi"/>
          <w:color w:val="000000" w:themeColor="text1"/>
        </w:rPr>
        <w:t>underestimating</w:t>
      </w:r>
      <w:r w:rsidRPr="004F3533">
        <w:rPr>
          <w:rStyle w:val="StyleUnderline"/>
          <w:rFonts w:asciiTheme="minorHAnsi" w:hAnsiTheme="minorHAnsi" w:cstheme="minorHAnsi"/>
          <w:color w:val="000000" w:themeColor="text1"/>
        </w:rPr>
        <w:t xml:space="preserve"> the amount of warming we are due for in 2100 by as much as half</w:t>
      </w:r>
      <w:r w:rsidRPr="004F3533">
        <w:rPr>
          <w:rFonts w:asciiTheme="minorHAnsi" w:hAnsiTheme="minorHAnsi" w:cstheme="minorHAnsi"/>
          <w:color w:val="000000" w:themeColor="text1"/>
          <w:sz w:val="14"/>
        </w:rPr>
        <w:t xml:space="preserve">.34 In other words, </w:t>
      </w:r>
      <w:r w:rsidRPr="004F3533">
        <w:rPr>
          <w:rStyle w:val="StyleUnderline"/>
          <w:rFonts w:asciiTheme="minorHAnsi" w:hAnsiTheme="minorHAnsi" w:cstheme="minorHAnsi"/>
          <w:color w:val="000000" w:themeColor="text1"/>
        </w:rPr>
        <w:t>temperatures could rise</w:t>
      </w:r>
      <w:r w:rsidRPr="004F3533">
        <w:rPr>
          <w:rFonts w:asciiTheme="minorHAnsi" w:hAnsiTheme="minorHAnsi" w:cstheme="minorHAnsi"/>
          <w:color w:val="000000" w:themeColor="text1"/>
          <w:sz w:val="14"/>
        </w:rPr>
        <w:t>, ultimately,</w:t>
      </w:r>
      <w:r w:rsidRPr="004F3533">
        <w:rPr>
          <w:rStyle w:val="StyleUnderline"/>
          <w:rFonts w:asciiTheme="minorHAnsi" w:hAnsiTheme="minorHAnsi" w:cstheme="minorHAnsi"/>
          <w:color w:val="000000" w:themeColor="text1"/>
        </w:rPr>
        <w:t xml:space="preserve"> by as much as double what the IPCC predicts.</w:t>
      </w:r>
      <w:r w:rsidRPr="004F3533">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4F3533">
        <w:rPr>
          <w:rStyle w:val="StyleUnderline"/>
          <w:rFonts w:asciiTheme="minorHAnsi" w:hAnsiTheme="minorHAnsi" w:cstheme="minorHAnsi"/>
          <w:color w:val="000000" w:themeColor="text1"/>
        </w:rPr>
        <w:t>Because these numbers are so small, we tend to trivialize the differences between them—one, two, four, five. Human experience and memory offer no good analogy for how we should think of those thresholds</w:t>
      </w:r>
      <w:r w:rsidRPr="004F3533">
        <w:rPr>
          <w:rFonts w:asciiTheme="minorHAnsi" w:hAnsiTheme="minorHAnsi" w:cstheme="minorHAnsi"/>
          <w:color w:val="000000" w:themeColor="text1"/>
          <w:sz w:val="14"/>
        </w:rPr>
        <w:t xml:space="preserve">, but, as with world wars or recurrences of cancer, you don’t want to see even one. </w:t>
      </w:r>
      <w:r w:rsidRPr="004F3533">
        <w:rPr>
          <w:rStyle w:val="StyleUnderline"/>
          <w:rFonts w:asciiTheme="minorHAnsi" w:hAnsiTheme="minorHAnsi" w:cstheme="minorHAnsi"/>
          <w:color w:val="000000" w:themeColor="text1"/>
          <w:highlight w:val="green"/>
        </w:rPr>
        <w:t>At two degrees</w:t>
      </w:r>
      <w:r w:rsidRPr="004F3533">
        <w:rPr>
          <w:rStyle w:val="StyleUnderline"/>
          <w:rFonts w:asciiTheme="minorHAnsi" w:hAnsiTheme="minorHAnsi" w:cstheme="minorHAnsi"/>
          <w:color w:val="000000" w:themeColor="text1"/>
        </w:rPr>
        <w:t xml:space="preserve">, the </w:t>
      </w:r>
      <w:r w:rsidRPr="004F3533">
        <w:rPr>
          <w:rStyle w:val="StyleUnderline"/>
          <w:rFonts w:asciiTheme="minorHAnsi" w:hAnsiTheme="minorHAnsi" w:cstheme="minorHAnsi"/>
          <w:color w:val="000000" w:themeColor="text1"/>
          <w:highlight w:val="green"/>
        </w:rPr>
        <w:t>ice sheets</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 xml:space="preserve">begin </w:t>
      </w:r>
      <w:r w:rsidRPr="004F3533">
        <w:rPr>
          <w:rStyle w:val="StyleUnderline"/>
          <w:rFonts w:asciiTheme="minorHAnsi" w:hAnsiTheme="minorHAnsi" w:cstheme="minorHAnsi"/>
          <w:color w:val="000000" w:themeColor="text1"/>
        </w:rPr>
        <w:t xml:space="preserve">their </w:t>
      </w:r>
      <w:r w:rsidRPr="004F3533">
        <w:rPr>
          <w:rStyle w:val="StyleUnderline"/>
          <w:rFonts w:asciiTheme="minorHAnsi" w:hAnsiTheme="minorHAnsi" w:cstheme="minorHAnsi"/>
          <w:color w:val="000000" w:themeColor="text1"/>
          <w:highlight w:val="green"/>
        </w:rPr>
        <w:t>collapse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400 million more people</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suffer from water scarcity</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major cities</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 the equatorial band</w:t>
      </w:r>
      <w:r w:rsidRPr="004F3533">
        <w:rPr>
          <w:rStyle w:val="StyleUnderline"/>
          <w:rFonts w:asciiTheme="minorHAnsi" w:hAnsiTheme="minorHAnsi" w:cstheme="minorHAnsi"/>
          <w:color w:val="000000" w:themeColor="text1"/>
        </w:rPr>
        <w:t xml:space="preserve"> of the planet will become </w:t>
      </w:r>
      <w:r w:rsidRPr="004F3533">
        <w:rPr>
          <w:rStyle w:val="StyleUnderline"/>
          <w:rFonts w:asciiTheme="minorHAnsi" w:hAnsiTheme="minorHAnsi" w:cstheme="minorHAnsi"/>
          <w:color w:val="000000" w:themeColor="text1"/>
          <w:highlight w:val="green"/>
        </w:rPr>
        <w:t>unlivable</w:t>
      </w:r>
      <w:r w:rsidRPr="004F3533">
        <w:rPr>
          <w:rStyle w:val="StyleUnderline"/>
          <w:rFonts w:asciiTheme="minorHAnsi" w:hAnsiTheme="minorHAnsi" w:cstheme="minorHAnsi"/>
          <w:color w:val="000000" w:themeColor="text1"/>
        </w:rPr>
        <w:t xml:space="preserve">, and </w:t>
      </w:r>
      <w:r w:rsidRPr="004F3533">
        <w:rPr>
          <w:rFonts w:asciiTheme="minorHAnsi" w:hAnsiTheme="minorHAnsi" w:cstheme="minorHAnsi"/>
          <w:color w:val="000000" w:themeColor="text1"/>
          <w:sz w:val="14"/>
        </w:rPr>
        <w:t>even in the northern latitudes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heat waves</w:t>
      </w:r>
      <w:r w:rsidRPr="004F3533">
        <w:rPr>
          <w:rStyle w:val="StyleUnderline"/>
          <w:rFonts w:asciiTheme="minorHAnsi" w:hAnsiTheme="minorHAnsi" w:cstheme="minorHAnsi"/>
          <w:color w:val="000000" w:themeColor="text1"/>
        </w:rPr>
        <w:t xml:space="preserve"> will kill thousands each summer</w:t>
      </w:r>
      <w:r w:rsidRPr="004F3533">
        <w:rPr>
          <w:rFonts w:asciiTheme="minorHAnsi" w:hAnsiTheme="minorHAnsi" w:cstheme="minorHAnsi"/>
          <w:color w:val="000000" w:themeColor="text1"/>
          <w:sz w:val="14"/>
        </w:rPr>
        <w:t xml:space="preserve">.37, 38 </w:t>
      </w:r>
      <w:r w:rsidRPr="004F3533">
        <w:rPr>
          <w:rStyle w:val="StyleUnderline"/>
          <w:rFonts w:asciiTheme="minorHAnsi" w:hAnsiTheme="minorHAnsi" w:cstheme="minorHAnsi"/>
          <w:color w:val="000000" w:themeColor="text1"/>
        </w:rPr>
        <w:t xml:space="preserve">There would be thirty-two times as many extreme heat waves in India, and each would last five times as long, exposing </w:t>
      </w:r>
      <w:r w:rsidRPr="004F3533">
        <w:rPr>
          <w:rStyle w:val="Emphasis"/>
          <w:rFonts w:asciiTheme="minorHAnsi" w:hAnsiTheme="minorHAnsi" w:cstheme="minorHAnsi"/>
          <w:color w:val="000000" w:themeColor="text1"/>
        </w:rPr>
        <w:t>ninety-three times more people</w:t>
      </w:r>
      <w:r w:rsidRPr="004F3533">
        <w:rPr>
          <w:rFonts w:asciiTheme="minorHAnsi" w:hAnsiTheme="minorHAnsi" w:cstheme="minorHAnsi"/>
          <w:color w:val="000000" w:themeColor="text1"/>
          <w:sz w:val="14"/>
        </w:rPr>
        <w:t xml:space="preserve">.39 </w:t>
      </w:r>
      <w:r w:rsidRPr="004F3533">
        <w:rPr>
          <w:rStyle w:val="StyleUnderline"/>
          <w:rFonts w:asciiTheme="minorHAnsi" w:hAnsiTheme="minorHAnsi" w:cstheme="minorHAnsi"/>
          <w:color w:val="000000" w:themeColor="text1"/>
        </w:rPr>
        <w:t xml:space="preserve">This is our </w:t>
      </w:r>
      <w:r w:rsidRPr="004F3533">
        <w:rPr>
          <w:rStyle w:val="Emphasis"/>
          <w:rFonts w:asciiTheme="minorHAnsi" w:hAnsiTheme="minorHAnsi" w:cstheme="minorHAnsi"/>
          <w:color w:val="000000" w:themeColor="text1"/>
        </w:rPr>
        <w:t>best-case scenario</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At three degrees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southern Europe</w:t>
      </w:r>
      <w:r w:rsidRPr="004F3533">
        <w:rPr>
          <w:rStyle w:val="StyleUnderline"/>
          <w:rFonts w:asciiTheme="minorHAnsi" w:hAnsiTheme="minorHAnsi" w:cstheme="minorHAnsi"/>
          <w:color w:val="000000" w:themeColor="text1"/>
        </w:rPr>
        <w:t xml:space="preserve"> would be </w:t>
      </w:r>
      <w:r w:rsidRPr="004F3533">
        <w:rPr>
          <w:rStyle w:val="StyleUnderline"/>
          <w:rFonts w:asciiTheme="minorHAnsi" w:hAnsiTheme="minorHAnsi" w:cstheme="minorHAnsi"/>
          <w:color w:val="000000" w:themeColor="text1"/>
          <w:highlight w:val="green"/>
        </w:rPr>
        <w:t xml:space="preserve">in </w:t>
      </w:r>
      <w:r w:rsidRPr="004F3533">
        <w:rPr>
          <w:rStyle w:val="Emphasis"/>
          <w:rFonts w:asciiTheme="minorHAnsi" w:hAnsiTheme="minorHAnsi" w:cstheme="minorHAnsi"/>
          <w:color w:val="000000" w:themeColor="text1"/>
          <w:highlight w:val="green"/>
        </w:rPr>
        <w:t>permanent drought</w:t>
      </w:r>
      <w:r w:rsidRPr="004F3533">
        <w:rPr>
          <w:rStyle w:val="StyleUnderline"/>
          <w:rFonts w:asciiTheme="minorHAnsi" w:hAnsiTheme="minorHAnsi" w:cstheme="minorHAnsi"/>
          <w:color w:val="000000" w:themeColor="text1"/>
        </w:rPr>
        <w:t xml:space="preserve">, and the average drought in Central America would </w:t>
      </w:r>
      <w:r w:rsidRPr="004F3533">
        <w:rPr>
          <w:rStyle w:val="StyleUnderline"/>
          <w:rFonts w:asciiTheme="minorHAnsi" w:hAnsiTheme="minorHAnsi" w:cstheme="minorHAnsi"/>
          <w:color w:val="000000" w:themeColor="text1"/>
          <w:highlight w:val="green"/>
        </w:rPr>
        <w:t>last nineteen months longer</w:t>
      </w:r>
      <w:r w:rsidRPr="004F3533">
        <w:rPr>
          <w:rStyle w:val="StyleUnderline"/>
          <w:rFonts w:asciiTheme="minorHAnsi" w:hAnsiTheme="minorHAnsi" w:cstheme="minorHAnsi"/>
          <w:color w:val="000000" w:themeColor="text1"/>
        </w:rPr>
        <w:t xml:space="preserve"> and in the Caribbean twenty-one months longer. In northern Africa, the figure is sixty months longer—five years. The </w:t>
      </w:r>
      <w:r w:rsidRPr="004F3533">
        <w:rPr>
          <w:rStyle w:val="StyleUnderline"/>
          <w:rFonts w:asciiTheme="minorHAnsi" w:hAnsiTheme="minorHAnsi" w:cstheme="minorHAnsi"/>
          <w:color w:val="000000" w:themeColor="text1"/>
          <w:highlight w:val="green"/>
        </w:rPr>
        <w:t xml:space="preserve">areas burned </w:t>
      </w:r>
      <w:r w:rsidRPr="004F3533">
        <w:rPr>
          <w:rStyle w:val="StyleUnderline"/>
          <w:rFonts w:asciiTheme="minorHAnsi" w:hAnsiTheme="minorHAnsi" w:cstheme="minorHAnsi"/>
          <w:color w:val="000000" w:themeColor="text1"/>
        </w:rPr>
        <w:t xml:space="preserve">each year by wildfires </w:t>
      </w:r>
      <w:r w:rsidRPr="004F3533">
        <w:rPr>
          <w:rStyle w:val="StyleUnderline"/>
          <w:rFonts w:asciiTheme="minorHAnsi" w:hAnsiTheme="minorHAnsi" w:cstheme="minorHAnsi"/>
          <w:color w:val="000000" w:themeColor="text1"/>
          <w:highlight w:val="green"/>
        </w:rPr>
        <w:t>would</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double in the Mediterranean and</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sextuple</w:t>
      </w:r>
      <w:r w:rsidRPr="004F3533">
        <w:rPr>
          <w:rFonts w:asciiTheme="minorHAnsi" w:hAnsiTheme="minorHAnsi" w:cstheme="minorHAnsi"/>
          <w:color w:val="000000" w:themeColor="text1"/>
          <w:sz w:val="14"/>
        </w:rPr>
        <w:t>, or more,</w:t>
      </w:r>
      <w:r w:rsidRPr="004F3533">
        <w:rPr>
          <w:rStyle w:val="StyleUnderline"/>
          <w:rFonts w:asciiTheme="minorHAnsi" w:hAnsiTheme="minorHAnsi" w:cstheme="minorHAnsi"/>
          <w:color w:val="000000" w:themeColor="text1"/>
        </w:rPr>
        <w:t xml:space="preserve"> in the U</w:t>
      </w:r>
      <w:r w:rsidRPr="004F3533">
        <w:rPr>
          <w:rFonts w:asciiTheme="minorHAnsi" w:hAnsiTheme="minorHAnsi" w:cstheme="minorHAnsi"/>
          <w:color w:val="000000" w:themeColor="text1"/>
          <w:sz w:val="14"/>
        </w:rPr>
        <w:t xml:space="preserve">nited </w:t>
      </w:r>
      <w:r w:rsidRPr="004F3533">
        <w:rPr>
          <w:rStyle w:val="StyleUnderline"/>
          <w:rFonts w:asciiTheme="minorHAnsi" w:hAnsiTheme="minorHAnsi" w:cstheme="minorHAnsi"/>
          <w:color w:val="000000" w:themeColor="text1"/>
        </w:rPr>
        <w:t>S</w:t>
      </w:r>
      <w:r w:rsidRPr="004F3533">
        <w:rPr>
          <w:rFonts w:asciiTheme="minorHAnsi" w:hAnsiTheme="minorHAnsi" w:cstheme="minorHAnsi"/>
          <w:color w:val="000000" w:themeColor="text1"/>
          <w:sz w:val="14"/>
        </w:rPr>
        <w:t xml:space="preserve">tates. </w:t>
      </w:r>
      <w:r w:rsidRPr="004F3533">
        <w:rPr>
          <w:rStyle w:val="StyleUnderline"/>
          <w:rFonts w:asciiTheme="minorHAnsi" w:hAnsiTheme="minorHAnsi" w:cstheme="minorHAnsi"/>
          <w:color w:val="000000" w:themeColor="text1"/>
        </w:rPr>
        <w:t xml:space="preserve">At four degrees, there would be </w:t>
      </w:r>
      <w:r w:rsidRPr="004F3533">
        <w:rPr>
          <w:rStyle w:val="StyleUnderline"/>
          <w:rFonts w:asciiTheme="minorHAnsi" w:hAnsiTheme="minorHAnsi" w:cstheme="minorHAnsi"/>
          <w:color w:val="000000" w:themeColor="text1"/>
          <w:highlight w:val="green"/>
        </w:rPr>
        <w:t xml:space="preserve">eight million more cases of dengue fever </w:t>
      </w:r>
      <w:r w:rsidRPr="004F3533">
        <w:rPr>
          <w:rStyle w:val="StyleUnderline"/>
          <w:rFonts w:asciiTheme="minorHAnsi" w:hAnsiTheme="minorHAnsi" w:cstheme="minorHAnsi"/>
          <w:color w:val="000000" w:themeColor="text1"/>
        </w:rPr>
        <w:t xml:space="preserve">each year in Latin America alone and close to </w:t>
      </w:r>
      <w:r w:rsidRPr="004F3533">
        <w:rPr>
          <w:rStyle w:val="StyleUnderline"/>
          <w:rFonts w:asciiTheme="minorHAnsi" w:hAnsiTheme="minorHAnsi" w:cstheme="minorHAnsi"/>
          <w:color w:val="000000" w:themeColor="text1"/>
          <w:highlight w:val="green"/>
        </w:rPr>
        <w:t>annual global food crises</w:t>
      </w:r>
      <w:r w:rsidRPr="004F3533">
        <w:rPr>
          <w:rFonts w:asciiTheme="minorHAnsi" w:hAnsiTheme="minorHAnsi" w:cstheme="minorHAnsi"/>
          <w:color w:val="000000" w:themeColor="text1"/>
          <w:sz w:val="14"/>
        </w:rPr>
        <w:t xml:space="preserve">.41 There could be 9 percent more heat-related deaths.40 </w:t>
      </w:r>
      <w:r w:rsidRPr="004F3533">
        <w:rPr>
          <w:rStyle w:val="StyleUnderline"/>
          <w:rFonts w:asciiTheme="minorHAnsi" w:hAnsiTheme="minorHAnsi" w:cstheme="minorHAnsi"/>
          <w:color w:val="000000" w:themeColor="text1"/>
        </w:rPr>
        <w:t>Damages from river flooding would grow</w:t>
      </w:r>
      <w:r w:rsidRPr="004F3533">
        <w:rPr>
          <w:rFonts w:asciiTheme="minorHAnsi" w:hAnsiTheme="minorHAnsi" w:cstheme="minorHAnsi"/>
          <w:color w:val="000000" w:themeColor="text1"/>
          <w:sz w:val="14"/>
        </w:rPr>
        <w:t xml:space="preserve"> thirtyfold in Bangladesh, twentyfold in India, and as much as sixtyfold in the United Kingdom. In certain places, </w:t>
      </w:r>
      <w:r w:rsidRPr="004F3533">
        <w:rPr>
          <w:rStyle w:val="StyleUnderline"/>
          <w:rFonts w:asciiTheme="minorHAnsi" w:hAnsiTheme="minorHAnsi" w:cstheme="minorHAnsi"/>
          <w:color w:val="000000" w:themeColor="text1"/>
        </w:rPr>
        <w:t xml:space="preserve">six climate-driven natural disasters could strike </w:t>
      </w:r>
      <w:r w:rsidRPr="004F3533">
        <w:rPr>
          <w:rStyle w:val="Emphasis"/>
          <w:rFonts w:asciiTheme="minorHAnsi" w:hAnsiTheme="minorHAnsi" w:cstheme="minorHAnsi"/>
          <w:color w:val="000000" w:themeColor="text1"/>
        </w:rPr>
        <w:t>simultaneously</w:t>
      </w:r>
      <w:r w:rsidRPr="004F3533">
        <w:rPr>
          <w:rFonts w:asciiTheme="minorHAnsi" w:hAnsiTheme="minorHAnsi" w:cstheme="minorHAnsi"/>
          <w:color w:val="000000" w:themeColor="text1"/>
          <w:sz w:val="14"/>
        </w:rPr>
        <w:t xml:space="preserve">, and, globally, damages could pass $600 trillion—more than twice the wealth as exists in the world today. </w:t>
      </w:r>
      <w:r w:rsidRPr="004F3533">
        <w:rPr>
          <w:rStyle w:val="StyleUnderline"/>
          <w:rFonts w:asciiTheme="minorHAnsi" w:hAnsiTheme="minorHAnsi" w:cstheme="minorHAnsi"/>
          <w:color w:val="000000" w:themeColor="text1"/>
        </w:rPr>
        <w:t xml:space="preserve">Conflict and warfare could </w:t>
      </w:r>
      <w:r w:rsidRPr="004F3533">
        <w:rPr>
          <w:rStyle w:val="Emphasis"/>
          <w:rFonts w:asciiTheme="minorHAnsi" w:hAnsiTheme="minorHAnsi" w:cstheme="minorHAnsi"/>
          <w:color w:val="000000" w:themeColor="text1"/>
        </w:rPr>
        <w:t>double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4F3533">
        <w:rPr>
          <w:rStyle w:val="StyleUnderline"/>
          <w:rFonts w:asciiTheme="minorHAnsi" w:hAnsiTheme="minorHAnsi" w:cstheme="minorHAnsi"/>
          <w:color w:val="000000" w:themeColor="text1"/>
        </w:rPr>
        <w:t xml:space="preserve">these </w:t>
      </w:r>
      <w:r w:rsidRPr="004F3533">
        <w:rPr>
          <w:rStyle w:val="StyleUnderline"/>
          <w:rFonts w:asciiTheme="minorHAnsi" w:hAnsiTheme="minorHAnsi" w:cstheme="minorHAnsi"/>
          <w:color w:val="000000" w:themeColor="text1"/>
          <w:highlight w:val="green"/>
        </w:rPr>
        <w:t>processes</w:t>
      </w:r>
      <w:r w:rsidRPr="004F3533">
        <w:rPr>
          <w:rFonts w:asciiTheme="minorHAnsi" w:hAnsiTheme="minorHAnsi" w:cstheme="minorHAnsi"/>
          <w:color w:val="000000" w:themeColor="text1"/>
          <w:sz w:val="14"/>
        </w:rPr>
        <w:t xml:space="preserve"> take thousands of years to unfold, but they </w:t>
      </w:r>
      <w:r w:rsidRPr="004F3533">
        <w:rPr>
          <w:rStyle w:val="StyleUnderline"/>
          <w:rFonts w:asciiTheme="minorHAnsi" w:hAnsiTheme="minorHAnsi" w:cstheme="minorHAnsi"/>
          <w:color w:val="000000" w:themeColor="text1"/>
          <w:highlight w:val="green"/>
        </w:rPr>
        <w:t>are</w:t>
      </w:r>
      <w:r w:rsidRPr="004F3533">
        <w:rPr>
          <w:rStyle w:val="StyleUnderline"/>
          <w:rFonts w:asciiTheme="minorHAnsi" w:hAnsiTheme="minorHAnsi" w:cstheme="minorHAnsi"/>
          <w:color w:val="000000" w:themeColor="text1"/>
        </w:rPr>
        <w:t xml:space="preserve"> also </w:t>
      </w:r>
      <w:r w:rsidRPr="004F3533">
        <w:rPr>
          <w:rStyle w:val="StyleUnderline"/>
          <w:rFonts w:asciiTheme="minorHAnsi" w:hAnsiTheme="minorHAnsi" w:cstheme="minorHAnsi"/>
          <w:color w:val="000000" w:themeColor="text1"/>
          <w:highlight w:val="green"/>
        </w:rPr>
        <w:t>irreversible</w:t>
      </w:r>
      <w:r w:rsidRPr="004F3533">
        <w:rPr>
          <w:rFonts w:asciiTheme="minorHAnsi" w:hAnsiTheme="minorHAnsi" w:cstheme="minorHAnsi"/>
          <w:color w:val="000000" w:themeColor="text1"/>
          <w:sz w:val="14"/>
        </w:rPr>
        <w:t xml:space="preserve">, and therefore effectively permanent. </w:t>
      </w:r>
      <w:r w:rsidRPr="004F3533">
        <w:rPr>
          <w:rStyle w:val="StyleUnderline"/>
          <w:rFonts w:asciiTheme="minorHAnsi" w:hAnsiTheme="minorHAnsi" w:cstheme="minorHAnsi"/>
          <w:color w:val="000000" w:themeColor="text1"/>
        </w:rPr>
        <w:t>You might hope to simply reverse climate change; you can’t.</w:t>
      </w:r>
      <w:r w:rsidRPr="004F3533">
        <w:rPr>
          <w:rFonts w:asciiTheme="minorHAnsi" w:hAnsiTheme="minorHAnsi" w:cstheme="minorHAnsi"/>
          <w:color w:val="000000" w:themeColor="text1"/>
          <w:sz w:val="14"/>
        </w:rPr>
        <w:t xml:space="preserve"> It will outrun all of us. This is part of what makes </w:t>
      </w:r>
      <w:r w:rsidRPr="004F3533">
        <w:rPr>
          <w:rStyle w:val="StyleUnderline"/>
          <w:rFonts w:asciiTheme="minorHAnsi" w:hAnsiTheme="minorHAnsi" w:cstheme="minorHAnsi"/>
          <w:color w:val="000000" w:themeColor="text1"/>
        </w:rPr>
        <w:t>climate change</w:t>
      </w:r>
      <w:r w:rsidRPr="004F3533">
        <w:rPr>
          <w:rFonts w:asciiTheme="minorHAnsi" w:hAnsiTheme="minorHAnsi" w:cstheme="minorHAnsi"/>
          <w:color w:val="000000" w:themeColor="text1"/>
          <w:sz w:val="14"/>
        </w:rPr>
        <w:t xml:space="preserve"> what the theorist Timothy Morton calls a “hyperobject”—</w:t>
      </w:r>
      <w:r w:rsidRPr="004F3533">
        <w:rPr>
          <w:rStyle w:val="StyleUnderline"/>
          <w:rFonts w:asciiTheme="minorHAnsi" w:hAnsiTheme="minorHAnsi" w:cstheme="minorHAnsi"/>
          <w:color w:val="000000" w:themeColor="text1"/>
        </w:rPr>
        <w:t>a conceptual fact so large and complex that, like the internet, it can never be properly comprehended</w:t>
      </w:r>
      <w:r w:rsidRPr="004F3533">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4F3533">
        <w:rPr>
          <w:rStyle w:val="StyleUnderline"/>
          <w:rFonts w:asciiTheme="minorHAnsi" w:hAnsiTheme="minorHAnsi" w:cstheme="minorHAnsi"/>
          <w:color w:val="000000" w:themeColor="text1"/>
        </w:rPr>
        <w:t>time is perhaps the most mind-bending feature, the worst outcomes arriving so long from now that we reflexively discount their reality</w:t>
      </w:r>
      <w:r w:rsidRPr="004F3533">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4F3533">
        <w:rPr>
          <w:rStyle w:val="StyleUnderline"/>
          <w:rFonts w:asciiTheme="minorHAnsi" w:hAnsiTheme="minorHAnsi" w:cstheme="minorHAnsi"/>
          <w:color w:val="000000" w:themeColor="text1"/>
        </w:rPr>
        <w:t xml:space="preserve">Some amount of further warming is already baked in, thanks to the protracted processes by which the planet adapts to greenhouse gas. </w:t>
      </w:r>
      <w:r w:rsidRPr="004F3533">
        <w:rPr>
          <w:rFonts w:asciiTheme="minorHAnsi" w:hAnsiTheme="minorHAnsi" w:cstheme="min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4F3533">
        <w:rPr>
          <w:rStyle w:val="StyleUnderline"/>
          <w:rFonts w:asciiTheme="minorHAnsi" w:hAnsiTheme="minorHAnsi" w:cstheme="minorHAnsi"/>
          <w:color w:val="000000" w:themeColor="text1"/>
        </w:rPr>
        <w:t>The devastation we are now seeing all around us is a beyond-best-case scenario for the future of warming and all the climate disasters it will bring.</w:t>
      </w:r>
      <w:r w:rsidRPr="004F3533">
        <w:rPr>
          <w:rFonts w:asciiTheme="minorHAnsi" w:hAnsiTheme="minorHAnsi" w:cstheme="min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4F3533">
        <w:rPr>
          <w:rStyle w:val="StyleUnderline"/>
          <w:rFonts w:asciiTheme="minorHAnsi" w:hAnsiTheme="minorHAnsi" w:cstheme="minorHAnsi"/>
          <w:color w:val="000000" w:themeColor="text1"/>
        </w:rPr>
        <w:t xml:space="preserve">too many of us have developed a </w:t>
      </w:r>
      <w:r w:rsidRPr="004F3533">
        <w:rPr>
          <w:rStyle w:val="Emphasis"/>
          <w:rFonts w:asciiTheme="minorHAnsi" w:hAnsiTheme="minorHAnsi" w:cstheme="minorHAnsi"/>
          <w:color w:val="000000" w:themeColor="text1"/>
        </w:rPr>
        <w:t>misleading impression that its effects are binary</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But </w:t>
      </w:r>
      <w:r w:rsidRPr="004F3533">
        <w:rPr>
          <w:rStyle w:val="StyleUnderline"/>
          <w:rFonts w:asciiTheme="minorHAnsi" w:hAnsiTheme="minorHAnsi" w:cstheme="minorHAnsi"/>
          <w:color w:val="000000" w:themeColor="text1"/>
        </w:rPr>
        <w:t xml:space="preserve">global </w:t>
      </w:r>
      <w:r w:rsidRPr="004F3533">
        <w:rPr>
          <w:rStyle w:val="StyleUnderline"/>
          <w:rFonts w:asciiTheme="minorHAnsi" w:hAnsiTheme="minorHAnsi" w:cstheme="minorHAnsi"/>
          <w:color w:val="000000" w:themeColor="text1"/>
          <w:highlight w:val="green"/>
        </w:rPr>
        <w:t xml:space="preserve">warming </w:t>
      </w:r>
      <w:r w:rsidRPr="004F3533">
        <w:rPr>
          <w:rStyle w:val="StyleUnderline"/>
          <w:rFonts w:asciiTheme="minorHAnsi" w:hAnsiTheme="minorHAnsi" w:cstheme="minorHAnsi"/>
          <w:color w:val="000000" w:themeColor="text1"/>
        </w:rPr>
        <w:t>is not “yes” or “no,”</w:t>
      </w:r>
      <w:r w:rsidRPr="004F3533">
        <w:rPr>
          <w:rFonts w:asciiTheme="minorHAnsi" w:hAnsiTheme="minorHAnsi" w:cstheme="minorHAnsi"/>
          <w:color w:val="000000" w:themeColor="text1"/>
          <w:sz w:val="14"/>
        </w:rPr>
        <w:t xml:space="preserve"> nor is it “today’s weather forever” or “doomsday tomorrow.” </w:t>
      </w:r>
      <w:r w:rsidRPr="004F3533">
        <w:rPr>
          <w:rStyle w:val="StyleUnderline"/>
          <w:rFonts w:asciiTheme="minorHAnsi" w:hAnsiTheme="minorHAnsi" w:cstheme="minorHAnsi"/>
          <w:color w:val="000000" w:themeColor="text1"/>
        </w:rPr>
        <w:t xml:space="preserve">It is a function that </w:t>
      </w:r>
      <w:r w:rsidRPr="004F3533">
        <w:rPr>
          <w:rStyle w:val="Emphasis"/>
          <w:rFonts w:asciiTheme="minorHAnsi" w:hAnsiTheme="minorHAnsi" w:cstheme="minorHAnsi"/>
          <w:color w:val="000000" w:themeColor="text1"/>
          <w:highlight w:val="green"/>
        </w:rPr>
        <w:t>gets worse over time</w:t>
      </w:r>
      <w:r w:rsidRPr="004F3533">
        <w:rPr>
          <w:rStyle w:val="StyleUnderline"/>
          <w:rFonts w:asciiTheme="minorHAnsi" w:hAnsiTheme="minorHAnsi" w:cstheme="minorHAnsi"/>
          <w:color w:val="000000" w:themeColor="text1"/>
          <w:highlight w:val="green"/>
        </w:rPr>
        <w:t xml:space="preserve"> </w:t>
      </w:r>
      <w:r w:rsidRPr="004F3533">
        <w:rPr>
          <w:rStyle w:val="StyleUnderline"/>
          <w:rFonts w:asciiTheme="minorHAnsi" w:hAnsiTheme="minorHAnsi" w:cstheme="minorHAnsi"/>
          <w:color w:val="000000" w:themeColor="text1"/>
        </w:rPr>
        <w:t>as long as we continue to produce greenhouse gas.</w:t>
      </w:r>
      <w:r w:rsidRPr="004F3533">
        <w:rPr>
          <w:rFonts w:asciiTheme="minorHAnsi" w:hAnsiTheme="minorHAnsi" w:cstheme="min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4F3533">
        <w:rPr>
          <w:rStyle w:val="StyleUnderline"/>
          <w:rFonts w:asciiTheme="minorHAnsi" w:hAnsiTheme="minorHAnsi" w:cstheme="minorHAnsi"/>
          <w:color w:val="000000" w:themeColor="text1"/>
        </w:rPr>
        <w:t>The effects will grow and build as the planet continues to warm: from 1 degree to 1.5 to almost certainly 2 degrees and beyond.</w:t>
      </w:r>
      <w:r w:rsidRPr="004F3533">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4F3533">
        <w:rPr>
          <w:rStyle w:val="StyleUnderline"/>
          <w:rFonts w:asciiTheme="minorHAnsi" w:hAnsiTheme="minorHAnsi" w:cstheme="minorHAnsi"/>
          <w:color w:val="000000" w:themeColor="text1"/>
        </w:rPr>
        <w:t xml:space="preserve">climate change is </w:t>
      </w:r>
      <w:r w:rsidRPr="004F3533">
        <w:rPr>
          <w:rStyle w:val="StyleUnderline"/>
          <w:rFonts w:asciiTheme="minorHAnsi" w:hAnsiTheme="minorHAnsi" w:cstheme="minorHAnsi"/>
          <w:color w:val="000000" w:themeColor="text1"/>
          <w:highlight w:val="green"/>
        </w:rPr>
        <w:t xml:space="preserve">not </w:t>
      </w:r>
      <w:r w:rsidRPr="004F3533">
        <w:rPr>
          <w:rStyle w:val="StyleUnderline"/>
          <w:rFonts w:asciiTheme="minorHAnsi" w:hAnsiTheme="minorHAnsi" w:cstheme="minorHAnsi"/>
          <w:color w:val="000000" w:themeColor="text1"/>
        </w:rPr>
        <w:t xml:space="preserve">a </w:t>
      </w:r>
      <w:r w:rsidRPr="004F3533">
        <w:rPr>
          <w:rStyle w:val="StyleUnderline"/>
          <w:rFonts w:asciiTheme="minorHAnsi" w:hAnsiTheme="minorHAnsi" w:cstheme="minorHAnsi"/>
          <w:color w:val="000000" w:themeColor="text1"/>
          <w:highlight w:val="green"/>
        </w:rPr>
        <w:t>discrete</w:t>
      </w:r>
      <w:r w:rsidRPr="004F3533">
        <w:rPr>
          <w:rStyle w:val="StyleUnderline"/>
          <w:rFonts w:asciiTheme="minorHAnsi" w:hAnsiTheme="minorHAnsi" w:cstheme="minorHAnsi"/>
          <w:color w:val="000000" w:themeColor="text1"/>
        </w:rPr>
        <w:t xml:space="preserve"> clue </w:t>
      </w:r>
      <w:r w:rsidRPr="004F3533">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4F3533">
        <w:rPr>
          <w:rStyle w:val="StyleUnderline"/>
          <w:rFonts w:asciiTheme="minorHAnsi" w:hAnsiTheme="minorHAnsi" w:cstheme="min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4F3533">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4F3533">
        <w:rPr>
          <w:rStyle w:val="StyleUnderline"/>
          <w:rFonts w:asciiTheme="minorHAnsi" w:hAnsiTheme="minorHAnsi" w:cstheme="minorHAnsi"/>
          <w:color w:val="000000" w:themeColor="text1"/>
        </w:rPr>
        <w:t xml:space="preserve">A warming planet will also </w:t>
      </w:r>
      <w:r w:rsidRPr="004F3533">
        <w:rPr>
          <w:rStyle w:val="StyleUnderline"/>
          <w:rFonts w:asciiTheme="minorHAnsi" w:hAnsiTheme="minorHAnsi" w:cstheme="minorHAnsi"/>
          <w:color w:val="000000" w:themeColor="text1"/>
          <w:highlight w:val="green"/>
        </w:rPr>
        <w:t>melt</w:t>
      </w:r>
      <w:r w:rsidRPr="004F3533">
        <w:rPr>
          <w:rStyle w:val="StyleUnderline"/>
          <w:rFonts w:asciiTheme="minorHAnsi" w:hAnsiTheme="minorHAnsi" w:cstheme="minorHAnsi"/>
          <w:color w:val="000000" w:themeColor="text1"/>
        </w:rPr>
        <w:t xml:space="preserve"> Arctic </w:t>
      </w:r>
      <w:r w:rsidRPr="004F3533">
        <w:rPr>
          <w:rStyle w:val="StyleUnderline"/>
          <w:rFonts w:asciiTheme="minorHAnsi" w:hAnsiTheme="minorHAnsi" w:cstheme="minorHAnsi"/>
          <w:color w:val="000000" w:themeColor="text1"/>
          <w:highlight w:val="green"/>
        </w:rPr>
        <w:t>permafrost, which contains</w:t>
      </w:r>
      <w:r w:rsidRPr="004F3533">
        <w:rPr>
          <w:rStyle w:val="StyleUnderline"/>
          <w:rFonts w:asciiTheme="minorHAnsi" w:hAnsiTheme="minorHAnsi" w:cstheme="minorHAnsi"/>
          <w:color w:val="000000" w:themeColor="text1"/>
        </w:rPr>
        <w:t xml:space="preserve"> 1.8 trillion tons of </w:t>
      </w:r>
      <w:r w:rsidRPr="004F3533">
        <w:rPr>
          <w:rStyle w:val="StyleUnderline"/>
          <w:rFonts w:asciiTheme="minorHAnsi" w:hAnsiTheme="minorHAnsi" w:cstheme="minorHAnsi"/>
          <w:color w:val="000000" w:themeColor="text1"/>
          <w:highlight w:val="green"/>
        </w:rPr>
        <w:t>carbon</w:t>
      </w:r>
      <w:r w:rsidRPr="004F3533">
        <w:rPr>
          <w:rStyle w:val="StyleUnderline"/>
          <w:rFonts w:asciiTheme="minorHAnsi" w:hAnsiTheme="minorHAnsi" w:cstheme="minorHAnsi"/>
          <w:color w:val="000000" w:themeColor="text1"/>
        </w:rPr>
        <w:t xml:space="preserve">, more than twice as much as is currently suspended in the earth’s atmosphere, and some of which, when it thaws and is released, </w:t>
      </w:r>
      <w:r w:rsidRPr="004F3533">
        <w:rPr>
          <w:rStyle w:val="StyleUnderline"/>
          <w:rFonts w:asciiTheme="minorHAnsi" w:hAnsiTheme="minorHAnsi" w:cstheme="minorHAnsi"/>
          <w:color w:val="000000" w:themeColor="text1"/>
          <w:highlight w:val="green"/>
        </w:rPr>
        <w:t>may evaporate as methane</w:t>
      </w:r>
      <w:r w:rsidRPr="004F3533">
        <w:rPr>
          <w:rStyle w:val="StyleUnderline"/>
          <w:rFonts w:asciiTheme="minorHAnsi" w:hAnsiTheme="minorHAnsi" w:cstheme="minorHAnsi"/>
          <w:color w:val="000000" w:themeColor="text1"/>
        </w:rPr>
        <w:t xml:space="preserve">, which is </w:t>
      </w:r>
      <w:r w:rsidRPr="004F3533">
        <w:rPr>
          <w:rStyle w:val="StyleUnderline"/>
          <w:rFonts w:asciiTheme="minorHAnsi" w:hAnsiTheme="minorHAnsi" w:cstheme="minorHAnsi"/>
          <w:color w:val="000000" w:themeColor="text1"/>
          <w:highlight w:val="green"/>
        </w:rPr>
        <w:t>thirty-four times as powerful</w:t>
      </w:r>
      <w:r w:rsidRPr="004F3533">
        <w:rPr>
          <w:rStyle w:val="StyleUnderline"/>
          <w:rFonts w:asciiTheme="minorHAnsi" w:hAnsiTheme="minorHAnsi" w:cstheme="minorHAnsi"/>
          <w:color w:val="000000" w:themeColor="text1"/>
        </w:rPr>
        <w:t xml:space="preserve"> a greenhouse-gas warming blanket as carbon dioxide when judged on the timescale of a century</w:t>
      </w:r>
      <w:r w:rsidRPr="004F3533">
        <w:rPr>
          <w:rFonts w:asciiTheme="minorHAnsi" w:hAnsiTheme="minorHAnsi" w:cstheme="min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4F3533">
        <w:rPr>
          <w:rStyle w:val="StyleUnderline"/>
          <w:rFonts w:asciiTheme="minorHAnsi" w:hAnsiTheme="minorHAnsi" w:cstheme="minorHAnsi"/>
          <w:color w:val="000000" w:themeColor="text1"/>
        </w:rPr>
        <w:t>Higher temperatures means more forest fires means fewer trees means less carbon absorption, means more carbon in the atmosphere, means a hotter planet still</w:t>
      </w:r>
      <w:r w:rsidRPr="004F3533">
        <w:rPr>
          <w:rFonts w:asciiTheme="minorHAnsi" w:hAnsiTheme="minorHAnsi" w:cstheme="min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4F3533">
        <w:rPr>
          <w:rStyle w:val="StyleUnderline"/>
          <w:rFonts w:asciiTheme="minorHAnsi" w:hAnsiTheme="minorHAnsi" w:cstheme="minorHAnsi"/>
          <w:color w:val="000000" w:themeColor="text1"/>
        </w:rPr>
        <w:t>These are the systems climate scientists call “feedbacks”; there are more</w:t>
      </w:r>
      <w:r w:rsidRPr="004F3533">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4F3533">
        <w:rPr>
          <w:rStyle w:val="StyleUnderline"/>
          <w:rFonts w:asciiTheme="minorHAnsi" w:hAnsiTheme="minorHAnsi" w:cstheme="minorHAnsi"/>
          <w:color w:val="000000" w:themeColor="text1"/>
        </w:rPr>
        <w:t>the belief that climate could be plausibly governed, or managed, by any institution or human instrument presently at hand is another wide-eyed climate delusion.</w:t>
      </w:r>
      <w:r w:rsidRPr="004F3533">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4F3533">
        <w:rPr>
          <w:rStyle w:val="StyleUnderline"/>
          <w:rFonts w:asciiTheme="minorHAnsi" w:hAnsiTheme="minorHAnsi" w:cstheme="minorHAnsi"/>
          <w:color w:val="000000" w:themeColor="text1"/>
        </w:rPr>
        <w:t>Adaptation to climate change is often viewed in terms of market trade-offs, but in the coming decades the trade will work in the opposite direction</w:t>
      </w:r>
      <w:r w:rsidRPr="004F3533">
        <w:rPr>
          <w:rFonts w:asciiTheme="minorHAnsi" w:hAnsiTheme="minorHAnsi" w:cstheme="minorHAnsi"/>
          <w:color w:val="000000" w:themeColor="text1"/>
          <w:sz w:val="14"/>
        </w:rPr>
        <w:t>, with relative prosperity a benefit of more aggressive action.</w:t>
      </w:r>
      <w:r w:rsidRPr="004F3533">
        <w:rPr>
          <w:rStyle w:val="StyleUnderline"/>
          <w:rFonts w:asciiTheme="minorHAnsi" w:hAnsiTheme="minorHAnsi" w:cstheme="minorHAnsi"/>
          <w:color w:val="000000" w:themeColor="text1"/>
        </w:rPr>
        <w:t xml:space="preserve"> Every degree of warming</w:t>
      </w:r>
      <w:r w:rsidRPr="004F3533">
        <w:rPr>
          <w:rFonts w:asciiTheme="minorHAnsi" w:hAnsiTheme="minorHAnsi" w:cstheme="minorHAnsi"/>
          <w:color w:val="000000" w:themeColor="text1"/>
          <w:sz w:val="14"/>
        </w:rPr>
        <w:t>, it’s been estimated,</w:t>
      </w:r>
      <w:r w:rsidRPr="004F3533">
        <w:rPr>
          <w:rStyle w:val="StyleUnderline"/>
          <w:rFonts w:asciiTheme="minorHAnsi" w:hAnsiTheme="minorHAnsi" w:cstheme="minorHAnsi"/>
          <w:color w:val="000000" w:themeColor="text1"/>
        </w:rPr>
        <w:t xml:space="preserve"> costs a temperate country like the United States about one percentage point of GDP, and according to one recent paper, at 1.5 degrees the world would be $20 trillion richer than at 2 degrees</w:t>
      </w:r>
      <w:r w:rsidRPr="004F3533">
        <w:rPr>
          <w:rFonts w:asciiTheme="minorHAnsi" w:hAnsiTheme="minorHAnsi" w:cstheme="minorHAnsi"/>
          <w:color w:val="000000" w:themeColor="text1"/>
          <w:sz w:val="14"/>
        </w:rPr>
        <w:t xml:space="preserve">.101, 102 </w:t>
      </w:r>
      <w:r w:rsidRPr="004F3533">
        <w:rPr>
          <w:rStyle w:val="StyleUnderline"/>
          <w:rFonts w:asciiTheme="minorHAnsi" w:hAnsiTheme="minorHAnsi" w:cstheme="minorHAnsi"/>
          <w:color w:val="000000" w:themeColor="text1"/>
        </w:rPr>
        <w:t>Turn the dial up another degree or two, and the costs balloon—the compound interest of environmental catastrophe</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3.7 degrees of warming would produce $551 trillion in damages</w:t>
      </w:r>
      <w:r w:rsidRPr="004F3533">
        <w:rPr>
          <w:rFonts w:asciiTheme="minorHAnsi" w:hAnsiTheme="minorHAnsi" w:cstheme="min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4F3533">
        <w:rPr>
          <w:rStyle w:val="StyleUnderline"/>
          <w:rFonts w:asciiTheme="minorHAnsi" w:hAnsiTheme="minorHAnsi" w:cstheme="minorHAnsi"/>
          <w:color w:val="000000" w:themeColor="text1"/>
        </w:rPr>
        <w:t xml:space="preserve"> Shindell tried to quantify </w:t>
      </w:r>
      <w:r w:rsidRPr="004F3533">
        <w:rPr>
          <w:rFonts w:asciiTheme="minorHAnsi" w:hAnsiTheme="minorHAnsi" w:cstheme="minorHAnsi"/>
          <w:color w:val="000000" w:themeColor="text1"/>
          <w:sz w:val="14"/>
        </w:rPr>
        <w:t>the suffering that would be avoided if warming was kept to 1.5 degrees, rather than 2 degrees—in other words,</w:t>
      </w:r>
      <w:r w:rsidRPr="004F3533">
        <w:rPr>
          <w:rStyle w:val="StyleUnderline"/>
          <w:rFonts w:asciiTheme="minorHAnsi" w:hAnsiTheme="minorHAnsi" w:cstheme="minorHAnsi"/>
          <w:color w:val="000000" w:themeColor="text1"/>
        </w:rPr>
        <w:t xml:space="preserve"> how much additional suffering would result from just that additional half-degree of warming</w:t>
      </w:r>
      <w:r w:rsidRPr="004F3533">
        <w:rPr>
          <w:rFonts w:asciiTheme="minorHAnsi" w:hAnsiTheme="minorHAnsi" w:cstheme="minorHAnsi"/>
          <w:color w:val="000000" w:themeColor="text1"/>
          <w:sz w:val="14"/>
        </w:rPr>
        <w:t>. Their answer:</w:t>
      </w:r>
      <w:r w:rsidRPr="004F3533">
        <w:rPr>
          <w:rStyle w:val="StyleUnderline"/>
          <w:rFonts w:asciiTheme="minorHAnsi" w:hAnsiTheme="minorHAnsi" w:cstheme="minorHAnsi"/>
          <w:color w:val="000000" w:themeColor="text1"/>
        </w:rPr>
        <w:t xml:space="preserve"> 150 million more people would die </w:t>
      </w:r>
      <w:r w:rsidRPr="004F3533">
        <w:rPr>
          <w:rStyle w:val="Emphasis"/>
          <w:rFonts w:asciiTheme="minorHAnsi" w:hAnsiTheme="minorHAnsi" w:cstheme="minorHAnsi"/>
          <w:color w:val="000000" w:themeColor="text1"/>
        </w:rPr>
        <w:t>from air pollution alone</w:t>
      </w:r>
      <w:r w:rsidRPr="004F3533">
        <w:rPr>
          <w:rStyle w:val="StyleUnderline"/>
          <w:rFonts w:asciiTheme="minorHAnsi" w:hAnsiTheme="minorHAnsi" w:cstheme="minorHAnsi"/>
          <w:color w:val="000000" w:themeColor="text1"/>
        </w:rPr>
        <w:t xml:space="preserve"> in a 2-degree warmer world than in a 1.1075-degree warmer one</w:t>
      </w:r>
      <w:r w:rsidRPr="004F3533">
        <w:rPr>
          <w:rFonts w:asciiTheme="minorHAnsi" w:hAnsiTheme="minorHAnsi" w:cstheme="minorHAnsi"/>
          <w:color w:val="000000" w:themeColor="text1"/>
          <w:sz w:val="14"/>
        </w:rPr>
        <w:t>. Later that year, the</w:t>
      </w:r>
      <w:r w:rsidRPr="004F3533">
        <w:rPr>
          <w:rStyle w:val="StyleUnderline"/>
          <w:rFonts w:asciiTheme="minorHAnsi" w:hAnsiTheme="minorHAnsi" w:cstheme="minorHAnsi"/>
          <w:color w:val="000000" w:themeColor="text1"/>
        </w:rPr>
        <w:t xml:space="preserve"> IPCC raised the stakes further: in the gap between 1.1085 degrees and 2, it said, </w:t>
      </w:r>
      <w:r w:rsidRPr="004F3533">
        <w:rPr>
          <w:rStyle w:val="Emphasis"/>
          <w:rFonts w:asciiTheme="minorHAnsi" w:hAnsiTheme="minorHAnsi" w:cstheme="minorHAnsi"/>
          <w:color w:val="000000" w:themeColor="text1"/>
          <w:highlight w:val="green"/>
        </w:rPr>
        <w:t>hundreds of millions of lives were at stake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Numbers that large can be hard to grasp, but </w:t>
      </w:r>
      <w:r w:rsidRPr="004F3533">
        <w:rPr>
          <w:rStyle w:val="StyleUnderline"/>
          <w:rFonts w:asciiTheme="minorHAnsi" w:hAnsiTheme="minorHAnsi" w:cstheme="minorHAnsi"/>
          <w:color w:val="000000" w:themeColor="text1"/>
        </w:rPr>
        <w:t>150 million is the equivalent of twenty-five Holocausts</w:t>
      </w:r>
      <w:r w:rsidRPr="004F3533">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4F3533">
        <w:rPr>
          <w:rStyle w:val="StyleUnderline"/>
          <w:rFonts w:asciiTheme="minorHAnsi" w:hAnsiTheme="minorHAnsi" w:cstheme="minorHAnsi"/>
          <w:color w:val="000000" w:themeColor="text1"/>
        </w:rPr>
        <w:t>Rhetoric often fails us on climate because the only factually appropriate language is of a kind we’ve been trained, by a buoyant culture of sunny-side-up optimism, to dismiss, categorically, as hyperbole</w:t>
      </w:r>
      <w:r w:rsidRPr="004F3533">
        <w:rPr>
          <w:rFonts w:asciiTheme="minorHAnsi" w:hAnsiTheme="minorHAnsi" w:cstheme="minorHAnsi"/>
          <w:color w:val="000000" w:themeColor="text1"/>
          <w:sz w:val="14"/>
        </w:rPr>
        <w:t xml:space="preserve">. Here, </w:t>
      </w:r>
      <w:r w:rsidRPr="004F3533">
        <w:rPr>
          <w:rStyle w:val="StyleUnderline"/>
          <w:rFonts w:asciiTheme="minorHAnsi" w:hAnsiTheme="minorHAnsi" w:cstheme="minorHAnsi"/>
          <w:color w:val="000000" w:themeColor="text1"/>
        </w:rPr>
        <w:t xml:space="preserve">the facts are hysterical, and the dimensions of the drama that will play out between those poles </w:t>
      </w:r>
      <w:r w:rsidRPr="004F3533">
        <w:rPr>
          <w:rStyle w:val="Emphasis"/>
          <w:rFonts w:asciiTheme="minorHAnsi" w:hAnsiTheme="minorHAnsi" w:cstheme="minorHAnsi"/>
          <w:color w:val="000000" w:themeColor="text1"/>
        </w:rPr>
        <w:t>incomprehensibly large</w:t>
      </w:r>
      <w:r w:rsidRPr="004F3533">
        <w:rPr>
          <w:rFonts w:asciiTheme="minorHAnsi" w:hAnsiTheme="minorHAnsi" w:cstheme="min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4F3533">
        <w:rPr>
          <w:rStyle w:val="StyleUnderline"/>
          <w:rFonts w:asciiTheme="minorHAnsi" w:hAnsiTheme="minorHAnsi" w:cstheme="min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4F3533">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5FD283F4" w14:textId="5DD5C8B1" w:rsidR="00197FA5" w:rsidRPr="004F3533" w:rsidRDefault="00D42C59" w:rsidP="004F3533">
      <w:pPr>
        <w:pStyle w:val="Heading3"/>
        <w:spacing w:line="276" w:lineRule="auto"/>
        <w:rPr>
          <w:rFonts w:asciiTheme="minorHAnsi" w:hAnsiTheme="minorHAnsi" w:cstheme="minorHAnsi"/>
        </w:rPr>
      </w:pPr>
      <w:r w:rsidRPr="004F3533">
        <w:rPr>
          <w:rFonts w:asciiTheme="minorHAnsi" w:hAnsiTheme="minorHAnsi" w:cstheme="minorHAnsi"/>
        </w:rPr>
        <w:t>Contention 2: Defense</w:t>
      </w:r>
    </w:p>
    <w:p w14:paraId="6D810AFC" w14:textId="281D5147" w:rsidR="004D38E0" w:rsidRPr="004F3533" w:rsidRDefault="004D38E0" w:rsidP="004F3533">
      <w:pPr>
        <w:pStyle w:val="Heading4"/>
        <w:spacing w:line="276" w:lineRule="auto"/>
        <w:rPr>
          <w:rFonts w:asciiTheme="minorHAnsi" w:hAnsiTheme="minorHAnsi" w:cstheme="minorHAnsi"/>
        </w:rPr>
      </w:pPr>
      <w:r w:rsidRPr="004F3533">
        <w:rPr>
          <w:rFonts w:asciiTheme="minorHAnsi" w:hAnsiTheme="minorHAnsi" w:cstheme="minorHAnsi"/>
        </w:rPr>
        <w:t>Commercial space technology and satellite launches are key to US military power and primacy.</w:t>
      </w:r>
    </w:p>
    <w:p w14:paraId="07C3E7B7" w14:textId="7F053E54" w:rsidR="0050665F" w:rsidRPr="004F3533" w:rsidRDefault="0050665F"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Hampson 17</w:t>
      </w:r>
      <w:r w:rsidRPr="004F3533">
        <w:rPr>
          <w:rFonts w:asciiTheme="minorHAnsi" w:hAnsiTheme="minorHAnsi" w:cstheme="minorHAnsi"/>
          <w:spacing w:val="2"/>
          <w:sz w:val="16"/>
          <w:szCs w:val="16"/>
          <w:shd w:val="clear" w:color="auto" w:fill="FFFFFF"/>
        </w:rPr>
        <w:t>, Joshua. [</w:t>
      </w:r>
      <w:r w:rsidRPr="004F3533">
        <w:rPr>
          <w:rFonts w:asciiTheme="minorHAnsi" w:hAnsiTheme="minorHAnsi" w:cstheme="minorHAnsi"/>
          <w:sz w:val="16"/>
          <w:szCs w:val="16"/>
        </w:rPr>
        <w:t>Security Studies Fellow at The Niskanen Center</w:t>
      </w:r>
      <w:r w:rsidRPr="004F3533">
        <w:rPr>
          <w:rFonts w:asciiTheme="minorHAnsi" w:hAnsiTheme="minorHAnsi" w:cstheme="minorHAnsi"/>
          <w:spacing w:val="2"/>
          <w:sz w:val="16"/>
          <w:szCs w:val="16"/>
          <w:shd w:val="clear" w:color="auto" w:fill="FFFFFF"/>
        </w:rPr>
        <w:t>] “The Future of Space Commercialization.” </w:t>
      </w:r>
      <w:r w:rsidRPr="004F3533">
        <w:rPr>
          <w:rFonts w:asciiTheme="minorHAnsi" w:hAnsiTheme="minorHAnsi" w:cstheme="minorHAnsi"/>
          <w:i/>
          <w:iCs/>
          <w:spacing w:val="2"/>
          <w:sz w:val="16"/>
          <w:szCs w:val="16"/>
        </w:rPr>
        <w:t>Niskansen Center</w:t>
      </w:r>
      <w:r w:rsidRPr="004F3533">
        <w:rPr>
          <w:rFonts w:asciiTheme="minorHAnsi" w:hAnsiTheme="minorHAnsi" w:cstheme="minorHAnsi"/>
          <w:spacing w:val="2"/>
          <w:sz w:val="16"/>
          <w:szCs w:val="16"/>
          <w:shd w:val="clear" w:color="auto" w:fill="FFFFFF"/>
        </w:rPr>
        <w:t xml:space="preserve">, 25 Jan. 2017, </w:t>
      </w:r>
      <w:hyperlink r:id="rId9" w:history="1">
        <w:r w:rsidRPr="004F3533">
          <w:rPr>
            <w:rStyle w:val="Hyperlink"/>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4F3533">
        <w:rPr>
          <w:rFonts w:asciiTheme="minorHAnsi" w:hAnsiTheme="minorHAnsi" w:cstheme="minorHAnsi"/>
          <w:spacing w:val="2"/>
          <w:sz w:val="16"/>
          <w:szCs w:val="16"/>
          <w:shd w:val="clear" w:color="auto" w:fill="FFFFFF"/>
        </w:rPr>
        <w:t>. [GHS-AA]</w:t>
      </w:r>
    </w:p>
    <w:p w14:paraId="038FE97A" w14:textId="32CFB764" w:rsidR="00197FA5" w:rsidRPr="004F3533" w:rsidRDefault="00C400D4" w:rsidP="004F3533">
      <w:pPr>
        <w:spacing w:line="276" w:lineRule="auto"/>
        <w:rPr>
          <w:rFonts w:asciiTheme="minorHAnsi" w:hAnsiTheme="minorHAnsi" w:cstheme="minorHAnsi"/>
          <w:b/>
          <w:bCs/>
          <w:u w:val="single"/>
        </w:rPr>
      </w:pPr>
      <w:r w:rsidRPr="004F3533">
        <w:rPr>
          <w:rFonts w:asciiTheme="minorHAnsi" w:hAnsiTheme="minorHAnsi" w:cstheme="minorHAnsi"/>
          <w:u w:val="single"/>
        </w:rPr>
        <w:t>Perhaps the most important</w:t>
      </w:r>
      <w:r w:rsidRPr="004F3533">
        <w:rPr>
          <w:rFonts w:asciiTheme="minorHAnsi" w:hAnsiTheme="minorHAnsi" w:cstheme="minorHAnsi"/>
          <w:sz w:val="14"/>
        </w:rPr>
        <w:t xml:space="preserve"> legacy </w:t>
      </w:r>
      <w:r w:rsidRPr="004F3533">
        <w:rPr>
          <w:rFonts w:asciiTheme="minorHAnsi" w:hAnsiTheme="minorHAnsi" w:cstheme="minorHAnsi"/>
          <w:u w:val="single"/>
        </w:rPr>
        <w:t xml:space="preserve">application of outer space for Americans is national security. </w:t>
      </w:r>
      <w:r w:rsidRPr="004F3533">
        <w:rPr>
          <w:rFonts w:asciiTheme="minorHAnsi" w:hAnsiTheme="minorHAnsi" w:cstheme="minorHAnsi"/>
          <w:highlight w:val="green"/>
          <w:u w:val="single"/>
        </w:rPr>
        <w:t>The U</w:t>
      </w:r>
      <w:r w:rsidRPr="004F3533">
        <w:rPr>
          <w:rFonts w:asciiTheme="minorHAnsi" w:hAnsiTheme="minorHAnsi" w:cstheme="minorHAnsi"/>
          <w:u w:val="single"/>
        </w:rPr>
        <w:t xml:space="preserve">nited </w:t>
      </w:r>
      <w:r w:rsidRPr="004F3533">
        <w:rPr>
          <w:rFonts w:asciiTheme="minorHAnsi" w:hAnsiTheme="minorHAnsi" w:cstheme="minorHAnsi"/>
          <w:highlight w:val="green"/>
          <w:u w:val="single"/>
        </w:rPr>
        <w:t>S</w:t>
      </w:r>
      <w:r w:rsidRPr="004F3533">
        <w:rPr>
          <w:rFonts w:asciiTheme="minorHAnsi" w:hAnsiTheme="minorHAnsi" w:cstheme="minorHAnsi"/>
          <w:u w:val="single"/>
        </w:rPr>
        <w:t xml:space="preserve">tates </w:t>
      </w:r>
      <w:r w:rsidRPr="004F3533">
        <w:rPr>
          <w:rFonts w:asciiTheme="minorHAnsi" w:hAnsiTheme="minorHAnsi" w:cstheme="minorHAnsi"/>
          <w:highlight w:val="green"/>
          <w:u w:val="single"/>
        </w:rPr>
        <w:t>relies heavily on satellites for capabilities that make its global power projections and deterrence</w:t>
      </w:r>
      <w:r w:rsidRPr="004F3533">
        <w:rPr>
          <w:rFonts w:asciiTheme="minorHAnsi" w:hAnsiTheme="minorHAnsi" w:cstheme="minorHAnsi"/>
          <w:u w:val="single"/>
        </w:rPr>
        <w:t xml:space="preserve"> structures </w:t>
      </w:r>
      <w:r w:rsidRPr="004F3533">
        <w:rPr>
          <w:rFonts w:asciiTheme="minorHAnsi" w:hAnsiTheme="minorHAnsi" w:cstheme="minorHAnsi"/>
          <w:highlight w:val="green"/>
          <w:u w:val="single"/>
        </w:rPr>
        <w:t>work. Satellites provide valuable real-time intelligence</w:t>
      </w:r>
      <w:r w:rsidRPr="004F3533">
        <w:rPr>
          <w:rFonts w:asciiTheme="minorHAnsi" w:hAnsiTheme="minorHAnsi" w:cstheme="minorHAnsi"/>
          <w:u w:val="single"/>
        </w:rPr>
        <w:t xml:space="preserve"> information, </w:t>
      </w:r>
      <w:r w:rsidRPr="004F3533">
        <w:rPr>
          <w:rFonts w:asciiTheme="minorHAnsi" w:hAnsiTheme="minorHAnsi" w:cstheme="minorHAnsi"/>
          <w:highlight w:val="green"/>
          <w:u w:val="single"/>
        </w:rPr>
        <w:t>connect platforms and bases around the world</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and provide the basis for</w:t>
      </w:r>
      <w:r w:rsidRPr="004F3533">
        <w:rPr>
          <w:rFonts w:asciiTheme="minorHAnsi" w:hAnsiTheme="minorHAnsi" w:cstheme="minorHAnsi"/>
          <w:u w:val="single"/>
        </w:rPr>
        <w:t xml:space="preserve"> highly accurate </w:t>
      </w:r>
      <w:r w:rsidRPr="004F3533">
        <w:rPr>
          <w:rFonts w:asciiTheme="minorHAnsi" w:hAnsiTheme="minorHAnsi" w:cstheme="minorHAnsi"/>
          <w:highlight w:val="green"/>
          <w:u w:val="single"/>
        </w:rPr>
        <w:t>navigational systems</w:t>
      </w:r>
      <w:r w:rsidRPr="004F3533">
        <w:rPr>
          <w:rFonts w:asciiTheme="minorHAnsi" w:hAnsiTheme="minorHAnsi" w:cstheme="minorHAnsi"/>
          <w:u w:val="single"/>
        </w:rPr>
        <w:t xml:space="preserve"> on land, at sea, and in the air. </w:t>
      </w:r>
      <w:r w:rsidRPr="004F3533">
        <w:rPr>
          <w:rFonts w:asciiTheme="minorHAnsi" w:hAnsiTheme="minorHAnsi" w:cstheme="minorHAnsi"/>
          <w:sz w:val="14"/>
        </w:rPr>
        <w:t xml:space="preserve">It is not just that this </w:t>
      </w:r>
      <w:r w:rsidRPr="004F3533">
        <w:rPr>
          <w:rFonts w:asciiTheme="minorHAnsi" w:hAnsiTheme="minorHAnsi" w:cstheme="minorHAnsi"/>
          <w:highlight w:val="green"/>
          <w:u w:val="single"/>
        </w:rPr>
        <w:t>space infrastructure</w:t>
      </w:r>
      <w:r w:rsidRPr="004F3533">
        <w:rPr>
          <w:rFonts w:asciiTheme="minorHAnsi" w:hAnsiTheme="minorHAnsi" w:cstheme="minorHAnsi"/>
          <w:sz w:val="14"/>
        </w:rPr>
        <w:t xml:space="preserve"> is useful </w:t>
      </w:r>
      <w:r w:rsidRPr="004F3533">
        <w:rPr>
          <w:rFonts w:asciiTheme="minorHAnsi" w:hAnsiTheme="minorHAnsi" w:cstheme="minorHAnsi"/>
          <w:highlight w:val="green"/>
          <w:u w:val="single"/>
        </w:rPr>
        <w:t>for</w:t>
      </w:r>
      <w:r w:rsidRPr="004F3533">
        <w:rPr>
          <w:rFonts w:asciiTheme="minorHAnsi" w:hAnsiTheme="minorHAnsi" w:cstheme="minorHAnsi"/>
          <w:u w:val="single"/>
        </w:rPr>
        <w:t xml:space="preserve"> American </w:t>
      </w:r>
      <w:r w:rsidRPr="004F3533">
        <w:rPr>
          <w:rFonts w:asciiTheme="minorHAnsi" w:hAnsiTheme="minorHAnsi" w:cstheme="minorHAnsi"/>
          <w:highlight w:val="green"/>
          <w:u w:val="single"/>
        </w:rPr>
        <w:t>warfighters</w:t>
      </w:r>
      <w:r w:rsidRPr="004F3533">
        <w:rPr>
          <w:rFonts w:asciiTheme="minorHAnsi" w:hAnsiTheme="minorHAnsi" w:cstheme="minorHAnsi"/>
          <w:sz w:val="14"/>
        </w:rPr>
        <w:t>, but that it</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is essential</w:t>
      </w:r>
      <w:r w:rsidRPr="004F3533">
        <w:rPr>
          <w:rFonts w:asciiTheme="minorHAnsi" w:hAnsiTheme="minorHAnsi" w:cstheme="minorHAnsi"/>
          <w:u w:val="single"/>
        </w:rPr>
        <w:t>.</w:t>
      </w:r>
      <w:r w:rsidRPr="004F3533">
        <w:rPr>
          <w:rFonts w:asciiTheme="minorHAnsi" w:hAnsiTheme="minorHAnsi" w:cstheme="minorHAnsi"/>
          <w:sz w:val="14"/>
        </w:rPr>
        <w:t xml:space="preserve"> Elbridge Colby, a senior fellow at the Center for a New American Security (CNAS), wrote in his examination of recent changes to the space environment that </w:t>
      </w:r>
      <w:r w:rsidRPr="004F3533">
        <w:rPr>
          <w:rFonts w:asciiTheme="minorHAnsi" w:hAnsiTheme="minorHAnsi" w:cstheme="minorHAnsi"/>
          <w:highlight w:val="green"/>
          <w:u w:val="single"/>
        </w:rPr>
        <w:t>space capabilities are</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the stuff of</w:t>
      </w:r>
      <w:r w:rsidR="004D38E0" w:rsidRPr="004F3533">
        <w:rPr>
          <w:rFonts w:asciiTheme="minorHAnsi" w:hAnsiTheme="minorHAnsi" w:cstheme="minorHAnsi"/>
          <w:highlight w:val="green"/>
          <w:u w:val="single"/>
        </w:rPr>
        <w:t xml:space="preserve"> </w:t>
      </w:r>
      <w:r w:rsidR="00197FA5" w:rsidRPr="004F3533">
        <w:rPr>
          <w:rFonts w:asciiTheme="minorHAnsi" w:hAnsiTheme="minorHAnsi" w:cstheme="minorHAnsi"/>
          <w:highlight w:val="green"/>
          <w:u w:val="single"/>
        </w:rPr>
        <w:t>which American</w:t>
      </w:r>
      <w:r w:rsidR="00197FA5" w:rsidRPr="004F3533">
        <w:rPr>
          <w:rFonts w:asciiTheme="minorHAnsi" w:hAnsiTheme="minorHAnsi" w:cstheme="minorHAnsi"/>
          <w:u w:val="single"/>
        </w:rPr>
        <w:t xml:space="preserve"> global </w:t>
      </w:r>
      <w:r w:rsidR="00197FA5" w:rsidRPr="004F3533">
        <w:rPr>
          <w:rFonts w:asciiTheme="minorHAnsi" w:hAnsiTheme="minorHAnsi" w:cstheme="minorHAnsi"/>
          <w:highlight w:val="green"/>
          <w:u w:val="single"/>
        </w:rPr>
        <w:t>military primacy is made</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 xml:space="preserve">Military capabilities </w:t>
      </w:r>
      <w:r w:rsidR="00197FA5" w:rsidRPr="004F3533">
        <w:rPr>
          <w:rFonts w:asciiTheme="minorHAnsi" w:hAnsiTheme="minorHAnsi" w:cstheme="minorHAnsi"/>
          <w:u w:val="single"/>
        </w:rPr>
        <w:t>that the United States has</w:t>
      </w:r>
      <w:r w:rsidR="00197FA5" w:rsidRPr="004F3533">
        <w:rPr>
          <w:rFonts w:asciiTheme="minorHAnsi" w:hAnsiTheme="minorHAnsi" w:cstheme="minorHAnsi"/>
          <w:sz w:val="14"/>
        </w:rPr>
        <w:t xml:space="preserve"> 24 </w:t>
      </w:r>
      <w:r w:rsidR="00197FA5" w:rsidRPr="004F3533">
        <w:rPr>
          <w:rFonts w:asciiTheme="minorHAnsi" w:hAnsiTheme="minorHAnsi" w:cstheme="minorHAnsi"/>
          <w:u w:val="single"/>
        </w:rPr>
        <w:t xml:space="preserve">come to rely on, from remotely piloted drones to precision weaponry, </w:t>
      </w:r>
      <w:r w:rsidR="00197FA5" w:rsidRPr="004F3533">
        <w:rPr>
          <w:rFonts w:asciiTheme="minorHAnsi" w:hAnsiTheme="minorHAnsi" w:cstheme="minorHAnsi"/>
          <w:highlight w:val="green"/>
          <w:u w:val="single"/>
        </w:rPr>
        <w:t>all rely on satellites</w:t>
      </w:r>
      <w:r w:rsidR="00197FA5" w:rsidRPr="004F3533">
        <w:rPr>
          <w:rFonts w:asciiTheme="minorHAnsi" w:hAnsiTheme="minorHAnsi" w:cstheme="minorHAnsi"/>
          <w:u w:val="single"/>
        </w:rPr>
        <w:t>.</w:t>
      </w:r>
      <w:r w:rsidR="00197FA5" w:rsidRPr="004F3533">
        <w:rPr>
          <w:rFonts w:asciiTheme="minorHAnsi" w:hAnsiTheme="minorHAnsi" w:cstheme="minorHAnsi"/>
          <w:sz w:val="14"/>
        </w:rPr>
        <w:t xml:space="preserve"> To 25 manage this, </w:t>
      </w:r>
      <w:r w:rsidR="00197FA5" w:rsidRPr="004F3533">
        <w:rPr>
          <w:rFonts w:asciiTheme="minorHAnsi" w:hAnsiTheme="minorHAnsi" w:cstheme="minorHAnsi"/>
          <w:u w:val="single"/>
        </w:rPr>
        <w:t>The United States Space Command has 38,000 airmen based around the world working to secure access to national security space assets.</w:t>
      </w:r>
      <w:r w:rsidR="00197FA5" w:rsidRPr="004F3533">
        <w:rPr>
          <w:rFonts w:asciiTheme="minorHAnsi" w:hAnsiTheme="minorHAnsi" w:cstheme="minorHAnsi"/>
          <w:sz w:val="14"/>
        </w:rPr>
        <w:t xml:space="preserve">26 </w:t>
      </w:r>
      <w:r w:rsidR="00197FA5" w:rsidRPr="004F3533">
        <w:rPr>
          <w:rFonts w:asciiTheme="minorHAnsi" w:hAnsiTheme="minorHAnsi" w:cstheme="minorHAnsi"/>
          <w:u w:val="single"/>
        </w:rPr>
        <w:t xml:space="preserve">It is not just the military that relies on satellites—the intelligence community does too. </w:t>
      </w:r>
      <w:r w:rsidR="00197FA5" w:rsidRPr="004F3533">
        <w:rPr>
          <w:rFonts w:asciiTheme="minorHAnsi" w:hAnsiTheme="minorHAnsi" w:cstheme="minorHAnsi"/>
          <w:sz w:val="14"/>
        </w:rPr>
        <w:t xml:space="preserve">While the unclassified military space budget is around $10 billion on outer space a year, total national security 27 space spending may be over $25 billion annually. This reliance on outer space is not going to end any 28 time soon. At an event at the Center for Strategic and International Studies (CSIS) on October 24, 2016, Deputy Assistant Secretary of Defense for Space Policy Doug Loverro, spoke to the importance of leveraging space capabilities. Mr. Loverro highlighted that </w:t>
      </w:r>
      <w:r w:rsidR="00197FA5" w:rsidRPr="004F3533">
        <w:rPr>
          <w:rFonts w:asciiTheme="minorHAnsi" w:hAnsiTheme="minorHAnsi" w:cstheme="minorHAnsi"/>
          <w:highlight w:val="green"/>
          <w:u w:val="single"/>
        </w:rPr>
        <w:t>space is fundamental to everything the</w:t>
      </w:r>
      <w:r w:rsidR="00197FA5" w:rsidRPr="004F3533">
        <w:rPr>
          <w:rFonts w:asciiTheme="minorHAnsi" w:hAnsiTheme="minorHAnsi" w:cstheme="minorHAnsi"/>
          <w:sz w:val="14"/>
        </w:rPr>
        <w:t xml:space="preserve"> 29 </w:t>
      </w:r>
      <w:r w:rsidR="00197FA5" w:rsidRPr="004F3533">
        <w:rPr>
          <w:rFonts w:asciiTheme="minorHAnsi" w:hAnsiTheme="minorHAnsi" w:cstheme="minorHAnsi"/>
          <w:highlight w:val="green"/>
          <w:u w:val="single"/>
        </w:rPr>
        <w:t>U</w:t>
      </w:r>
      <w:r w:rsidR="00197FA5" w:rsidRPr="004F3533">
        <w:rPr>
          <w:rFonts w:asciiTheme="minorHAnsi" w:hAnsiTheme="minorHAnsi" w:cstheme="minorHAnsi"/>
          <w:u w:val="single"/>
        </w:rPr>
        <w:t xml:space="preserve">nited </w:t>
      </w:r>
      <w:r w:rsidR="00197FA5" w:rsidRPr="004F3533">
        <w:rPr>
          <w:rFonts w:asciiTheme="minorHAnsi" w:hAnsiTheme="minorHAnsi" w:cstheme="minorHAnsi"/>
          <w:highlight w:val="green"/>
          <w:u w:val="single"/>
        </w:rPr>
        <w:t>St</w:t>
      </w:r>
      <w:r w:rsidR="00197FA5" w:rsidRPr="004F3533">
        <w:rPr>
          <w:rFonts w:asciiTheme="minorHAnsi" w:hAnsiTheme="minorHAnsi" w:cstheme="minorHAnsi"/>
          <w:u w:val="single"/>
        </w:rPr>
        <w:t xml:space="preserve">ates </w:t>
      </w:r>
      <w:r w:rsidR="00197FA5" w:rsidRPr="004F3533">
        <w:rPr>
          <w:rFonts w:asciiTheme="minorHAnsi" w:hAnsiTheme="minorHAnsi" w:cstheme="minorHAnsi"/>
          <w:highlight w:val="green"/>
          <w:u w:val="single"/>
        </w:rPr>
        <w:t>does</w:t>
      </w:r>
      <w:r w:rsidR="00197FA5" w:rsidRPr="004F3533">
        <w:rPr>
          <w:rFonts w:asciiTheme="minorHAnsi" w:hAnsiTheme="minorHAnsi" w:cstheme="minorHAnsi"/>
          <w:u w:val="single"/>
        </w:rPr>
        <w:t xml:space="preserve"> in conventional war, </w:t>
      </w:r>
      <w:r w:rsidR="00197FA5" w:rsidRPr="004F3533">
        <w:rPr>
          <w:rFonts w:asciiTheme="minorHAnsi" w:hAnsiTheme="minorHAnsi" w:cstheme="minorHAnsi"/>
          <w:highlight w:val="green"/>
          <w:u w:val="single"/>
        </w:rPr>
        <w:t>as well as nuclear deterrence</w:t>
      </w:r>
      <w:r w:rsidR="00197FA5" w:rsidRPr="004F3533">
        <w:rPr>
          <w:rFonts w:asciiTheme="minorHAnsi" w:hAnsiTheme="minorHAnsi" w:cstheme="minorHAnsi"/>
          <w:u w:val="single"/>
        </w:rPr>
        <w:t>, and disabused the notion that the country should pursue ways of fighting and projecting power without relying on outer space.</w:t>
      </w:r>
      <w:r w:rsidR="00197FA5" w:rsidRPr="004F3533">
        <w:rPr>
          <w:rFonts w:asciiTheme="minorHAnsi" w:hAnsiTheme="minorHAnsi" w:cstheme="minorHAnsi"/>
          <w:sz w:val="14"/>
        </w:rPr>
        <w:t xml:space="preserve"> Such an argument, he contends, is “not an attractive notion.” Going to war without space capabilities would put American soldiers at risk. Even so, </w:t>
      </w:r>
      <w:r w:rsidR="00197FA5" w:rsidRPr="004F3533">
        <w:rPr>
          <w:rFonts w:asciiTheme="minorHAnsi" w:hAnsiTheme="minorHAnsi" w:cstheme="minorHAnsi"/>
          <w:highlight w:val="green"/>
          <w:u w:val="single"/>
        </w:rPr>
        <w:t>managing the space environment is becoming more complex</w:t>
      </w:r>
      <w:r w:rsidR="00197FA5" w:rsidRPr="004F3533">
        <w:rPr>
          <w:rFonts w:asciiTheme="minorHAnsi" w:hAnsiTheme="minorHAnsi" w:cstheme="minorHAnsi"/>
          <w:u w:val="single"/>
        </w:rPr>
        <w:t xml:space="preserve"> for the defense community.</w:t>
      </w:r>
      <w:r w:rsidR="00197FA5" w:rsidRPr="004F3533">
        <w:rPr>
          <w:rFonts w:asciiTheme="minorHAnsi" w:hAnsiTheme="minorHAnsi" w:cstheme="minorHAnsi"/>
          <w:sz w:val="14"/>
        </w:rPr>
        <w:t xml:space="preserve"> There is a growing perception that </w:t>
      </w:r>
      <w:r w:rsidR="00197FA5" w:rsidRPr="004F3533">
        <w:rPr>
          <w:rFonts w:asciiTheme="minorHAnsi" w:hAnsiTheme="minorHAnsi" w:cstheme="minorHAnsi"/>
          <w:highlight w:val="green"/>
          <w:u w:val="single"/>
        </w:rPr>
        <w:t>heavy reliance on satellites creates a soft spot in American defenses</w:t>
      </w:r>
      <w:r w:rsidR="00197FA5" w:rsidRPr="004F3533">
        <w:rPr>
          <w:rFonts w:asciiTheme="minorHAnsi" w:hAnsiTheme="minorHAnsi" w:cstheme="minorHAnsi"/>
          <w:u w:val="single"/>
        </w:rPr>
        <w:t>. America’s rivals have highlighted U.S. space capabilities as a possible vulnerability</w:t>
      </w:r>
      <w:r w:rsidR="00197FA5" w:rsidRPr="004F3533">
        <w:rPr>
          <w:rFonts w:asciiTheme="minorHAnsi" w:hAnsiTheme="minorHAnsi" w:cstheme="minorHAnsi"/>
          <w:sz w:val="14"/>
        </w:rPr>
        <w:t xml:space="preserve"> to 30 exploit. For some capabilities—particularly situational awareness, nuclear command and control, 31 and coordination among America’s widespread military and intelligence assets—satellites have become an almost “single point of failure.” This means that </w:t>
      </w:r>
      <w:r w:rsidR="00197FA5" w:rsidRPr="004F3533">
        <w:rPr>
          <w:rFonts w:asciiTheme="minorHAnsi" w:hAnsiTheme="minorHAnsi" w:cstheme="minorHAnsi"/>
          <w:u w:val="single"/>
        </w:rPr>
        <w:t>any one accident</w:t>
      </w:r>
      <w:r w:rsidR="00197FA5" w:rsidRPr="004F3533">
        <w:rPr>
          <w:rFonts w:asciiTheme="minorHAnsi" w:hAnsiTheme="minorHAnsi" w:cstheme="minorHAnsi"/>
          <w:sz w:val="14"/>
        </w:rPr>
        <w:t xml:space="preserve"> or disruption </w:t>
      </w:r>
      <w:r w:rsidR="00197FA5" w:rsidRPr="004F3533">
        <w:rPr>
          <w:rFonts w:asciiTheme="minorHAnsi" w:hAnsiTheme="minorHAnsi" w:cstheme="minorHAnsi"/>
          <w:u w:val="single"/>
        </w:rPr>
        <w:t>could</w:t>
      </w:r>
      <w:r w:rsidR="00197FA5" w:rsidRPr="004F3533">
        <w:rPr>
          <w:rFonts w:asciiTheme="minorHAnsi" w:hAnsiTheme="minorHAnsi" w:cstheme="minorHAnsi"/>
          <w:sz w:val="14"/>
        </w:rPr>
        <w:t xml:space="preserve"> 32 degrade or </w:t>
      </w:r>
      <w:r w:rsidR="00197FA5" w:rsidRPr="004F3533">
        <w:rPr>
          <w:rFonts w:asciiTheme="minorHAnsi" w:hAnsiTheme="minorHAnsi" w:cstheme="minorHAnsi"/>
          <w:u w:val="single"/>
        </w:rPr>
        <w:t>shut down a key tool.</w:t>
      </w:r>
      <w:r w:rsidR="00197FA5" w:rsidRPr="004F3533">
        <w:rPr>
          <w:rFonts w:asciiTheme="minorHAnsi" w:hAnsiTheme="minorHAnsi" w:cstheme="minorHAnsi"/>
          <w:sz w:val="14"/>
        </w:rPr>
        <w:t xml:space="preserve"> Concerns over this reliance have led to warnings of a “space Pearl Harbor” as defense analysts see American outer space assets as potentially ripe targets for 33 exploitation by international rivals.34</w:t>
      </w:r>
      <w:r w:rsidR="004D38E0" w:rsidRPr="004F3533">
        <w:rPr>
          <w:rFonts w:asciiTheme="minorHAnsi" w:hAnsiTheme="minorHAnsi" w:cstheme="minorHAnsi"/>
          <w:sz w:val="14"/>
        </w:rPr>
        <w:t xml:space="preserve"> </w:t>
      </w:r>
      <w:r w:rsidR="00197FA5" w:rsidRPr="004F3533">
        <w:rPr>
          <w:rFonts w:asciiTheme="minorHAnsi" w:hAnsiTheme="minorHAnsi" w:cstheme="minorHAnsi"/>
          <w:highlight w:val="green"/>
          <w:u w:val="single"/>
        </w:rPr>
        <w:t>The United States is moving to mitigate</w:t>
      </w:r>
      <w:r w:rsidR="00197FA5" w:rsidRPr="004F3533">
        <w:rPr>
          <w:rFonts w:asciiTheme="minorHAnsi" w:hAnsiTheme="minorHAnsi" w:cstheme="minorHAnsi"/>
          <w:u w:val="single"/>
        </w:rPr>
        <w:t xml:space="preserve"> some of these </w:t>
      </w:r>
      <w:r w:rsidR="00197FA5" w:rsidRPr="004F3533">
        <w:rPr>
          <w:rFonts w:asciiTheme="minorHAnsi" w:hAnsiTheme="minorHAnsi" w:cstheme="minorHAnsi"/>
          <w:highlight w:val="green"/>
          <w:u w:val="single"/>
        </w:rPr>
        <w:t>concerns by making more resilient and adding redundancy</w:t>
      </w:r>
      <w:r w:rsidR="00197FA5" w:rsidRPr="004F3533">
        <w:rPr>
          <w:rFonts w:asciiTheme="minorHAnsi" w:hAnsiTheme="minorHAnsi" w:cstheme="minorHAnsi"/>
          <w:u w:val="single"/>
        </w:rPr>
        <w:t xml:space="preserve"> to the system.</w:t>
      </w:r>
      <w:r w:rsidR="00197FA5" w:rsidRPr="004F3533">
        <w:rPr>
          <w:rFonts w:asciiTheme="minorHAnsi" w:hAnsiTheme="minorHAnsi" w:cstheme="minorHAnsi"/>
          <w:sz w:val="14"/>
        </w:rPr>
        <w:t xml:space="preserve"> That way, if one satellite is damaged or degraded, the system as a whole still functions. </w:t>
      </w:r>
      <w:r w:rsidR="00197FA5" w:rsidRPr="004F3533">
        <w:rPr>
          <w:rFonts w:asciiTheme="minorHAnsi" w:hAnsiTheme="minorHAnsi" w:cstheme="minorHAnsi"/>
          <w:highlight w:val="green"/>
          <w:u w:val="single"/>
        </w:rPr>
        <w:t>The success or failure of these efforts may ultimately depend on commercial outer space</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Building up</w:t>
      </w:r>
      <w:r w:rsidR="00197FA5" w:rsidRPr="004F3533">
        <w:rPr>
          <w:rFonts w:asciiTheme="minorHAnsi" w:hAnsiTheme="minorHAnsi" w:cstheme="minorHAnsi"/>
          <w:sz w:val="14"/>
        </w:rPr>
        <w:t xml:space="preserve"> U.S. </w:t>
      </w:r>
      <w:r w:rsidR="00197FA5" w:rsidRPr="004F3533">
        <w:rPr>
          <w:rFonts w:asciiTheme="minorHAnsi" w:hAnsiTheme="minorHAnsi" w:cstheme="minorHAnsi"/>
          <w:highlight w:val="green"/>
          <w:u w:val="single"/>
        </w:rPr>
        <w:t>space capabilities</w:t>
      </w:r>
      <w:r w:rsidR="00197FA5" w:rsidRPr="004F3533">
        <w:rPr>
          <w:rFonts w:asciiTheme="minorHAnsi" w:hAnsiTheme="minorHAnsi" w:cstheme="minorHAnsi"/>
          <w:u w:val="single"/>
        </w:rPr>
        <w:t xml:space="preserve"> solely </w:t>
      </w:r>
      <w:r w:rsidR="00197FA5" w:rsidRPr="004F3533">
        <w:rPr>
          <w:rFonts w:asciiTheme="minorHAnsi" w:hAnsiTheme="minorHAnsi" w:cstheme="minorHAnsi"/>
          <w:highlight w:val="green"/>
          <w:u w:val="single"/>
        </w:rPr>
        <w:t>through government initiative could have</w:t>
      </w:r>
      <w:r w:rsidR="00197FA5" w:rsidRPr="004F3533">
        <w:rPr>
          <w:rFonts w:asciiTheme="minorHAnsi" w:hAnsiTheme="minorHAnsi" w:cstheme="minorHAnsi"/>
          <w:u w:val="single"/>
        </w:rPr>
        <w:t xml:space="preserve"> both </w:t>
      </w:r>
      <w:r w:rsidR="00197FA5" w:rsidRPr="004F3533">
        <w:rPr>
          <w:rFonts w:asciiTheme="minorHAnsi" w:hAnsiTheme="minorHAnsi" w:cstheme="minorHAnsi"/>
          <w:highlight w:val="green"/>
          <w:u w:val="single"/>
        </w:rPr>
        <w:t>fiscal and operational problems</w:t>
      </w:r>
      <w:r w:rsidR="00197FA5" w:rsidRPr="004F3533">
        <w:rPr>
          <w:rFonts w:asciiTheme="minorHAnsi" w:hAnsiTheme="minorHAnsi" w:cstheme="minorHAnsi"/>
          <w:sz w:val="14"/>
        </w:rPr>
        <w:t xml:space="preserve">—such a strategy would likely be expensive and spread unforeseen vulnerabilities across the entire American satellite fleet. </w:t>
      </w:r>
      <w:r w:rsidR="00197FA5" w:rsidRPr="004F3533">
        <w:rPr>
          <w:rFonts w:asciiTheme="minorHAnsi" w:hAnsiTheme="minorHAnsi" w:cstheme="minorHAnsi"/>
          <w:highlight w:val="green"/>
          <w:u w:val="single"/>
        </w:rPr>
        <w:t>Working with commercial companies</w:t>
      </w:r>
      <w:r w:rsidR="00197FA5" w:rsidRPr="004F3533">
        <w:rPr>
          <w:rFonts w:asciiTheme="minorHAnsi" w:hAnsiTheme="minorHAnsi" w:cstheme="minorHAnsi"/>
          <w:u w:val="single"/>
        </w:rPr>
        <w:t xml:space="preserve"> for capabilities </w:t>
      </w:r>
      <w:r w:rsidR="00197FA5" w:rsidRPr="004F3533">
        <w:rPr>
          <w:rFonts w:asciiTheme="minorHAnsi" w:hAnsiTheme="minorHAnsi" w:cstheme="minorHAnsi"/>
          <w:highlight w:val="green"/>
          <w:u w:val="single"/>
        </w:rPr>
        <w:t>can reduce costs while providing strength through variation</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Commercial satellites</w:t>
      </w:r>
      <w:r w:rsidR="00197FA5" w:rsidRPr="004F3533">
        <w:rPr>
          <w:rFonts w:asciiTheme="minorHAnsi" w:hAnsiTheme="minorHAnsi" w:cstheme="minorHAnsi"/>
          <w:sz w:val="14"/>
        </w:rPr>
        <w:t xml:space="preserve">, for example, </w:t>
      </w:r>
      <w:r w:rsidR="00197FA5" w:rsidRPr="004F3533">
        <w:rPr>
          <w:rFonts w:asciiTheme="minorHAnsi" w:hAnsiTheme="minorHAnsi" w:cstheme="minorHAnsi"/>
          <w:highlight w:val="green"/>
          <w:u w:val="single"/>
        </w:rPr>
        <w:t>currently provide the military with 80 percent</w:t>
      </w:r>
      <w:r w:rsidR="00197FA5" w:rsidRPr="004F3533">
        <w:rPr>
          <w:rFonts w:asciiTheme="minorHAnsi" w:hAnsiTheme="minorHAnsi" w:cstheme="minorHAnsi"/>
          <w:u w:val="single"/>
        </w:rPr>
        <w:t xml:space="preserve"> 35 </w:t>
      </w:r>
      <w:r w:rsidR="00197FA5" w:rsidRPr="004F3533">
        <w:rPr>
          <w:rFonts w:asciiTheme="minorHAnsi" w:hAnsiTheme="minorHAnsi" w:cstheme="minorHAnsi"/>
          <w:highlight w:val="green"/>
          <w:u w:val="single"/>
        </w:rPr>
        <w:t>of its</w:t>
      </w:r>
      <w:r w:rsidR="00197FA5" w:rsidRPr="004F3533">
        <w:rPr>
          <w:rFonts w:asciiTheme="minorHAnsi" w:hAnsiTheme="minorHAnsi" w:cstheme="minorHAnsi"/>
          <w:u w:val="single"/>
        </w:rPr>
        <w:t xml:space="preserve"> satellite </w:t>
      </w:r>
      <w:r w:rsidR="00197FA5" w:rsidRPr="004F3533">
        <w:rPr>
          <w:rFonts w:asciiTheme="minorHAnsi" w:hAnsiTheme="minorHAnsi" w:cstheme="minorHAnsi"/>
          <w:highlight w:val="green"/>
          <w:u w:val="single"/>
        </w:rPr>
        <w:t>communications needs</w:t>
      </w:r>
      <w:r w:rsidR="00197FA5" w:rsidRPr="004F3533">
        <w:rPr>
          <w:rFonts w:asciiTheme="minorHAnsi" w:hAnsiTheme="minorHAnsi" w:cstheme="minorHAnsi"/>
          <w:u w:val="single"/>
        </w:rPr>
        <w:t>.</w:t>
      </w:r>
      <w:r w:rsidR="00197FA5" w:rsidRPr="004F3533">
        <w:rPr>
          <w:rFonts w:asciiTheme="minorHAnsi" w:hAnsiTheme="minorHAnsi" w:cstheme="minorHAnsi"/>
          <w:sz w:val="14"/>
        </w:rPr>
        <w:t xml:space="preserve"> </w:t>
      </w:r>
      <w:r w:rsidR="00197FA5" w:rsidRPr="004F3533">
        <w:rPr>
          <w:rFonts w:asciiTheme="minorHAnsi" w:hAnsiTheme="minorHAnsi" w:cstheme="minorHAnsi"/>
          <w:highlight w:val="green"/>
          <w:u w:val="single"/>
        </w:rPr>
        <w:t>Commercial providers also provide</w:t>
      </w:r>
      <w:r w:rsidR="00197FA5" w:rsidRPr="004F3533">
        <w:rPr>
          <w:rFonts w:asciiTheme="minorHAnsi" w:hAnsiTheme="minorHAnsi" w:cstheme="minorHAnsi"/>
          <w:u w:val="single"/>
        </w:rPr>
        <w:t xml:space="preserve"> the vital </w:t>
      </w:r>
      <w:r w:rsidR="00197FA5" w:rsidRPr="004F3533">
        <w:rPr>
          <w:rFonts w:asciiTheme="minorHAnsi" w:hAnsiTheme="minorHAnsi" w:cstheme="minorHAnsi"/>
          <w:highlight w:val="green"/>
          <w:u w:val="single"/>
        </w:rPr>
        <w:t>launch services</w:t>
      </w:r>
      <w:r w:rsidR="00197FA5" w:rsidRPr="004F3533">
        <w:rPr>
          <w:rFonts w:asciiTheme="minorHAnsi" w:hAnsiTheme="minorHAnsi" w:cstheme="minorHAnsi"/>
          <w:sz w:val="14"/>
        </w:rPr>
        <w:t xml:space="preserve"> 36 </w:t>
      </w:r>
      <w:r w:rsidR="00197FA5" w:rsidRPr="004F3533">
        <w:rPr>
          <w:rFonts w:asciiTheme="minorHAnsi" w:hAnsiTheme="minorHAnsi" w:cstheme="minorHAnsi"/>
          <w:u w:val="single"/>
        </w:rPr>
        <w:t>that get the satellites into orbit.</w:t>
      </w:r>
      <w:r w:rsidR="00197FA5" w:rsidRPr="004F3533">
        <w:rPr>
          <w:rFonts w:asciiTheme="minorHAnsi" w:hAnsiTheme="minorHAnsi" w:cstheme="minorHAnsi"/>
          <w:sz w:val="14"/>
        </w:rPr>
        <w:t xml:space="preserve"> Today, these providers are the United Launch Alliance (ULA) and 37 Space Exploration Technologies (SpaceX). </w:t>
      </w:r>
      <w:r w:rsidR="00197FA5" w:rsidRPr="004F3533">
        <w:rPr>
          <w:rFonts w:asciiTheme="minorHAnsi" w:hAnsiTheme="minorHAnsi" w:cstheme="minorHAnsi"/>
          <w:u w:val="single"/>
        </w:rPr>
        <w:t>Without these companies, the United States</w:t>
      </w:r>
      <w:r w:rsidR="00197FA5" w:rsidRPr="004F3533">
        <w:rPr>
          <w:rFonts w:asciiTheme="minorHAnsi" w:hAnsiTheme="minorHAnsi" w:cstheme="minorHAnsi"/>
          <w:sz w:val="14"/>
        </w:rPr>
        <w:t xml:space="preserve"> government 38 </w:t>
      </w:r>
      <w:r w:rsidR="00197FA5" w:rsidRPr="004F3533">
        <w:rPr>
          <w:rFonts w:asciiTheme="minorHAnsi" w:hAnsiTheme="minorHAnsi" w:cstheme="minorHAnsi"/>
          <w:u w:val="single"/>
        </w:rPr>
        <w:t>would have to rebuild national launch capabilities.</w:t>
      </w:r>
      <w:r w:rsidR="00197FA5" w:rsidRPr="004F3533">
        <w:rPr>
          <w:rFonts w:asciiTheme="minorHAnsi" w:hAnsiTheme="minorHAnsi" w:cstheme="minorHAnsi"/>
          <w:sz w:val="14"/>
        </w:rPr>
        <w:t xml:space="preserve"> In the future, other commercial launch companies, such as Orbital ATK and Blue Origin, could also provide launch services for the military and 39 40 intelligence community. In short, </w:t>
      </w:r>
      <w:r w:rsidR="00197FA5" w:rsidRPr="004F3533">
        <w:rPr>
          <w:rFonts w:asciiTheme="minorHAnsi" w:hAnsiTheme="minorHAnsi" w:cstheme="minorHAnsi"/>
          <w:b/>
          <w:bCs/>
          <w:highlight w:val="green"/>
          <w:u w:val="single"/>
        </w:rPr>
        <w:t>a more robust commercial space market is key to ensuring the resilience of American national security</w:t>
      </w:r>
      <w:r w:rsidR="00197FA5" w:rsidRPr="004F3533">
        <w:rPr>
          <w:rFonts w:asciiTheme="minorHAnsi" w:hAnsiTheme="minorHAnsi" w:cstheme="minorHAnsi"/>
          <w:b/>
          <w:bCs/>
          <w:u w:val="single"/>
        </w:rPr>
        <w:t xml:space="preserve"> by assuring access to space.</w:t>
      </w:r>
    </w:p>
    <w:p w14:paraId="5F5382B6" w14:textId="77777777" w:rsidR="000D79FB" w:rsidRPr="004F3533" w:rsidRDefault="000D79FB" w:rsidP="004F3533">
      <w:pPr>
        <w:pStyle w:val="Heading4"/>
        <w:spacing w:line="276" w:lineRule="auto"/>
        <w:rPr>
          <w:rFonts w:asciiTheme="minorHAnsi" w:hAnsiTheme="minorHAnsi" w:cstheme="minorHAnsi"/>
        </w:rPr>
      </w:pPr>
      <w:r w:rsidRPr="004F3533">
        <w:rPr>
          <w:rFonts w:asciiTheme="minorHAnsi" w:hAnsiTheme="minorHAnsi" w:cstheme="minorHAnsi"/>
        </w:rPr>
        <w:t xml:space="preserve">Military readiness and credible deterrence solves </w:t>
      </w:r>
      <w:r w:rsidRPr="004F3533">
        <w:rPr>
          <w:rFonts w:asciiTheme="minorHAnsi" w:hAnsiTheme="minorHAnsi" w:cstheme="minorHAnsi"/>
          <w:u w:val="single"/>
        </w:rPr>
        <w:t>every threat</w:t>
      </w:r>
      <w:r w:rsidRPr="004F3533">
        <w:rPr>
          <w:rFonts w:asciiTheme="minorHAnsi" w:hAnsiTheme="minorHAnsi" w:cstheme="minorHAnsi"/>
        </w:rPr>
        <w:t xml:space="preserve">---satellite and tech leadership sustain </w:t>
      </w:r>
      <w:r w:rsidRPr="004F3533">
        <w:rPr>
          <w:rFonts w:asciiTheme="minorHAnsi" w:hAnsiTheme="minorHAnsi" w:cstheme="minorHAnsi"/>
          <w:u w:val="single"/>
        </w:rPr>
        <w:t>military overmatch</w:t>
      </w:r>
      <w:r w:rsidRPr="004F3533">
        <w:rPr>
          <w:rFonts w:asciiTheme="minorHAnsi" w:hAnsiTheme="minorHAnsi" w:cstheme="minorHAnsi"/>
        </w:rPr>
        <w:t xml:space="preserve">, but decline </w:t>
      </w:r>
      <w:r w:rsidRPr="004F3533">
        <w:rPr>
          <w:rFonts w:asciiTheme="minorHAnsi" w:hAnsiTheme="minorHAnsi" w:cstheme="minorHAnsi"/>
          <w:u w:val="single"/>
        </w:rPr>
        <w:t>emboldens rivals</w:t>
      </w:r>
      <w:r w:rsidRPr="004F3533">
        <w:rPr>
          <w:rFonts w:asciiTheme="minorHAnsi" w:hAnsiTheme="minorHAnsi" w:cstheme="minorHAnsi"/>
        </w:rPr>
        <w:t xml:space="preserve"> and causes </w:t>
      </w:r>
      <w:r w:rsidRPr="004F3533">
        <w:rPr>
          <w:rFonts w:asciiTheme="minorHAnsi" w:hAnsiTheme="minorHAnsi" w:cstheme="minorHAnsi"/>
          <w:u w:val="single"/>
        </w:rPr>
        <w:t>miscalc</w:t>
      </w:r>
      <w:r w:rsidRPr="004F3533">
        <w:rPr>
          <w:rFonts w:asciiTheme="minorHAnsi" w:hAnsiTheme="minorHAnsi" w:cstheme="minorHAnsi"/>
        </w:rPr>
        <w:t xml:space="preserve"> and </w:t>
      </w:r>
      <w:r w:rsidRPr="004F3533">
        <w:rPr>
          <w:rFonts w:asciiTheme="minorHAnsi" w:hAnsiTheme="minorHAnsi" w:cstheme="minorHAnsi"/>
          <w:u w:val="single"/>
        </w:rPr>
        <w:t>arms races</w:t>
      </w:r>
      <w:r w:rsidRPr="004F3533">
        <w:rPr>
          <w:rFonts w:asciiTheme="minorHAnsi" w:hAnsiTheme="minorHAnsi" w:cstheme="minorHAnsi"/>
        </w:rPr>
        <w:t xml:space="preserve"> that escalate.</w:t>
      </w:r>
    </w:p>
    <w:p w14:paraId="21CA7528" w14:textId="77777777" w:rsidR="000D79FB" w:rsidRPr="004F3533" w:rsidRDefault="000D79FB" w:rsidP="004F3533">
      <w:pPr>
        <w:spacing w:line="276" w:lineRule="auto"/>
        <w:rPr>
          <w:rFonts w:asciiTheme="minorHAnsi" w:hAnsiTheme="minorHAnsi" w:cstheme="minorHAnsi"/>
          <w:sz w:val="16"/>
        </w:rPr>
      </w:pPr>
      <w:r w:rsidRPr="004F3533">
        <w:rPr>
          <w:rFonts w:asciiTheme="minorHAnsi" w:hAnsiTheme="minorHAnsi" w:cstheme="minorHAnsi"/>
          <w:sz w:val="16"/>
        </w:rPr>
        <w:t xml:space="preserve">Hal </w:t>
      </w:r>
      <w:r w:rsidRPr="004F3533">
        <w:rPr>
          <w:rStyle w:val="Style13ptBold"/>
          <w:rFonts w:asciiTheme="minorHAnsi" w:hAnsiTheme="minorHAnsi" w:cstheme="minorHAnsi"/>
        </w:rPr>
        <w:t>Brands 18</w:t>
      </w:r>
      <w:r w:rsidRPr="004F3533">
        <w:rPr>
          <w:rFonts w:asciiTheme="minorHAnsi" w:hAnsiTheme="minorHAnsi" w:cstheme="minorHAnsi"/>
          <w:sz w:val="16"/>
        </w:rP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6EFD4EBA" w14:textId="2966BB46" w:rsidR="000D79FB" w:rsidRDefault="000D79FB" w:rsidP="004F3533">
      <w:pPr>
        <w:spacing w:line="276" w:lineRule="auto"/>
        <w:rPr>
          <w:rFonts w:asciiTheme="minorHAnsi" w:hAnsiTheme="minorHAnsi" w:cstheme="minorHAnsi"/>
          <w:sz w:val="16"/>
        </w:rPr>
      </w:pPr>
      <w:r w:rsidRPr="004F3533">
        <w:rPr>
          <w:rFonts w:asciiTheme="minorHAnsi" w:hAnsiTheme="minorHAnsi" w:cstheme="minorHAnsi"/>
          <w:sz w:val="16"/>
        </w:rPr>
        <w:t xml:space="preserve">Much contemporary commentary favors the first option—reducing commitments—and denounces the third as financially ruinous and perhaps impossible.5 Yet </w:t>
      </w:r>
      <w:r w:rsidRPr="004F3533">
        <w:rPr>
          <w:rStyle w:val="StyleUnderline"/>
          <w:rFonts w:asciiTheme="minorHAnsi" w:hAnsiTheme="minorHAnsi" w:cstheme="minorHAnsi"/>
        </w:rPr>
        <w:t xml:space="preserve">significantly </w:t>
      </w:r>
      <w:r w:rsidRPr="004F3533">
        <w:rPr>
          <w:rStyle w:val="Emphasis"/>
          <w:rFonts w:asciiTheme="minorHAnsi" w:hAnsiTheme="minorHAnsi" w:cstheme="minorHAnsi"/>
        </w:rPr>
        <w:t>expanding American capabilities</w:t>
      </w:r>
      <w:r w:rsidRPr="004F3533">
        <w:rPr>
          <w:rStyle w:val="StyleUnderline"/>
          <w:rFonts w:asciiTheme="minorHAnsi" w:hAnsiTheme="minorHAnsi" w:cstheme="minorHAnsi"/>
        </w:rPr>
        <w:t xml:space="preserve"> would not be</w:t>
      </w:r>
      <w:r w:rsidRPr="004F3533">
        <w:rPr>
          <w:rFonts w:asciiTheme="minorHAnsi" w:hAnsiTheme="minorHAnsi" w:cstheme="minorHAnsi"/>
          <w:sz w:val="16"/>
        </w:rPr>
        <w:t xml:space="preserve"> nearly as </w:t>
      </w:r>
      <w:r w:rsidRPr="004F3533">
        <w:rPr>
          <w:rStyle w:val="StyleUnderline"/>
          <w:rFonts w:asciiTheme="minorHAnsi" w:hAnsiTheme="minorHAnsi" w:cstheme="minorHAnsi"/>
        </w:rPr>
        <w:t>economically onerous</w:t>
      </w:r>
      <w:r w:rsidRPr="004F3533">
        <w:rPr>
          <w:rFonts w:asciiTheme="minorHAnsi" w:hAnsiTheme="minorHAnsi" w:cstheme="minorHAnsi"/>
          <w:sz w:val="16"/>
        </w:rPr>
        <w:t xml:space="preserve"> as it may seem. Compared to the alternatives, in fact, </w:t>
      </w:r>
      <w:r w:rsidRPr="004F3533">
        <w:rPr>
          <w:rStyle w:val="StyleUnderline"/>
          <w:rFonts w:asciiTheme="minorHAnsi" w:hAnsiTheme="minorHAnsi" w:cstheme="minorHAnsi"/>
        </w:rPr>
        <w:t>this</w:t>
      </w:r>
      <w:r w:rsidRPr="004F3533">
        <w:rPr>
          <w:rFonts w:asciiTheme="minorHAnsi" w:hAnsiTheme="minorHAnsi" w:cstheme="minorHAnsi"/>
          <w:sz w:val="16"/>
        </w:rPr>
        <w:t xml:space="preserve"> approach </w:t>
      </w:r>
      <w:r w:rsidRPr="004F3533">
        <w:rPr>
          <w:rStyle w:val="StyleUnderline"/>
          <w:rFonts w:asciiTheme="minorHAnsi" w:hAnsiTheme="minorHAnsi" w:cstheme="minorHAnsi"/>
        </w:rPr>
        <w:t xml:space="preserve">represents the best option for </w:t>
      </w:r>
      <w:r w:rsidRPr="004F3533">
        <w:rPr>
          <w:rStyle w:val="Emphasis"/>
          <w:rFonts w:asciiTheme="minorHAnsi" w:hAnsiTheme="minorHAnsi" w:cstheme="minorHAnsi"/>
          <w:highlight w:val="green"/>
        </w:rPr>
        <w:t>sustaining American primacy</w:t>
      </w:r>
      <w:r w:rsidRPr="004F3533">
        <w:rPr>
          <w:rStyle w:val="StyleUnderline"/>
          <w:rFonts w:asciiTheme="minorHAnsi" w:hAnsiTheme="minorHAnsi" w:cstheme="minorHAnsi"/>
        </w:rPr>
        <w:t xml:space="preserve"> and </w:t>
      </w:r>
      <w:r w:rsidRPr="004F3533">
        <w:rPr>
          <w:rStyle w:val="StyleUnderline"/>
          <w:rFonts w:asciiTheme="minorHAnsi" w:hAnsiTheme="minorHAnsi" w:cstheme="minorHAnsi"/>
          <w:highlight w:val="green"/>
        </w:rPr>
        <w:t>preventing</w:t>
      </w:r>
      <w:r w:rsidRPr="004F3533">
        <w:rPr>
          <w:rFonts w:asciiTheme="minorHAnsi" w:hAnsiTheme="minorHAnsi" w:cstheme="minorHAnsi"/>
          <w:sz w:val="16"/>
        </w:rPr>
        <w:t xml:space="preserve"> a slide into </w:t>
      </w:r>
      <w:r w:rsidRPr="004F3533">
        <w:rPr>
          <w:rStyle w:val="Emphasis"/>
          <w:rFonts w:asciiTheme="minorHAnsi" w:hAnsiTheme="minorHAnsi" w:cstheme="minorHAnsi"/>
          <w:highlight w:val="green"/>
        </w:rPr>
        <w:t>strategic</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bankruptcy</w:t>
      </w:r>
      <w:r w:rsidRPr="004F3533">
        <w:rPr>
          <w:rStyle w:val="StyleUnderline"/>
          <w:rFonts w:asciiTheme="minorHAnsi" w:hAnsiTheme="minorHAnsi" w:cstheme="minorHAnsi"/>
        </w:rPr>
        <w:t xml:space="preserve"> that will</w:t>
      </w:r>
      <w:r w:rsidRPr="004F3533">
        <w:rPr>
          <w:rFonts w:asciiTheme="minorHAnsi" w:hAnsiTheme="minorHAnsi" w:cstheme="minorHAnsi"/>
          <w:sz w:val="16"/>
        </w:rPr>
        <w:t xml:space="preserve"> eventually </w:t>
      </w:r>
      <w:r w:rsidRPr="004F3533">
        <w:rPr>
          <w:rStyle w:val="StyleUnderline"/>
          <w:rFonts w:asciiTheme="minorHAnsi" w:hAnsiTheme="minorHAnsi" w:cstheme="minorHAnsi"/>
        </w:rPr>
        <w:t>be punished.</w:t>
      </w:r>
      <w:r w:rsidRPr="004F3533">
        <w:rPr>
          <w:rFonts w:asciiTheme="minorHAnsi" w:hAnsiTheme="minorHAnsi" w:cstheme="minorHAnsi"/>
          <w:sz w:val="16"/>
        </w:rPr>
        <w:t xml:space="preserve"> </w:t>
      </w:r>
      <w:r w:rsidRPr="004F3533">
        <w:rPr>
          <w:rStyle w:val="StyleUnderline"/>
          <w:rFonts w:asciiTheme="minorHAnsi" w:hAnsiTheme="minorHAnsi" w:cstheme="minorHAnsi"/>
        </w:rPr>
        <w:t>Since World War II,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 xml:space="preserve">has had a military </w:t>
      </w:r>
      <w:r w:rsidRPr="004F3533">
        <w:rPr>
          <w:rStyle w:val="Emphasis"/>
          <w:rFonts w:asciiTheme="minorHAnsi" w:hAnsiTheme="minorHAnsi" w:cstheme="minorHAnsi"/>
        </w:rPr>
        <w:t>second to none</w:t>
      </w:r>
      <w:r w:rsidRPr="004F3533">
        <w:rPr>
          <w:rFonts w:asciiTheme="minorHAnsi" w:hAnsiTheme="minorHAnsi" w:cstheme="minorHAnsi"/>
          <w:sz w:val="16"/>
        </w:rPr>
        <w:t xml:space="preserve">. Since the Cold War, </w:t>
      </w:r>
      <w:r w:rsidRPr="004F3533">
        <w:rPr>
          <w:rStyle w:val="StyleUnderline"/>
          <w:rFonts w:asciiTheme="minorHAnsi" w:hAnsiTheme="minorHAnsi" w:cstheme="minorHAnsi"/>
          <w:highlight w:val="green"/>
        </w:rPr>
        <w:t>America</w:t>
      </w:r>
      <w:r w:rsidRPr="004F3533">
        <w:rPr>
          <w:rStyle w:val="StyleUnderline"/>
          <w:rFonts w:asciiTheme="minorHAnsi" w:hAnsiTheme="minorHAnsi" w:cstheme="minorHAnsi"/>
        </w:rPr>
        <w:t xml:space="preserve"> has </w:t>
      </w:r>
      <w:r w:rsidRPr="004F3533">
        <w:rPr>
          <w:rStyle w:val="StyleUnderline"/>
          <w:rFonts w:asciiTheme="minorHAnsi" w:hAnsiTheme="minorHAnsi" w:cstheme="minorHAnsi"/>
          <w:highlight w:val="green"/>
        </w:rPr>
        <w:t>committed to</w:t>
      </w:r>
      <w:r w:rsidRPr="004F3533">
        <w:rPr>
          <w:rFonts w:asciiTheme="minorHAnsi" w:hAnsiTheme="minorHAnsi" w:cstheme="minorHAnsi"/>
          <w:sz w:val="16"/>
        </w:rPr>
        <w:t xml:space="preserve"> having </w:t>
      </w:r>
      <w:r w:rsidRPr="004F3533">
        <w:rPr>
          <w:rStyle w:val="Emphasis"/>
          <w:rFonts w:asciiTheme="minorHAnsi" w:hAnsiTheme="minorHAnsi" w:cstheme="minorHAnsi"/>
        </w:rPr>
        <w:t xml:space="preserve">overwhelming </w:t>
      </w:r>
      <w:r w:rsidRPr="004F3533">
        <w:rPr>
          <w:rStyle w:val="Emphasis"/>
          <w:rFonts w:asciiTheme="minorHAnsi" w:hAnsiTheme="minorHAnsi" w:cstheme="minorHAnsi"/>
          <w:highlight w:val="green"/>
        </w:rPr>
        <w:t>military primacy</w:t>
      </w:r>
      <w:r w:rsidRPr="004F3533">
        <w:rPr>
          <w:rStyle w:val="StyleUnderline"/>
          <w:rFonts w:asciiTheme="minorHAnsi" w:hAnsiTheme="minorHAnsi" w:cstheme="minorHAnsi"/>
        </w:rPr>
        <w:t>. The idea,</w:t>
      </w:r>
      <w:r w:rsidRPr="004F3533">
        <w:rPr>
          <w:rFonts w:asciiTheme="minorHAnsi" w:hAnsiTheme="minorHAnsi" w:cstheme="minorHAnsi"/>
          <w:sz w:val="16"/>
        </w:rPr>
        <w:t xml:space="preserve"> as George W. Bush declared in 2002, </w:t>
      </w:r>
      <w:r w:rsidRPr="004F3533">
        <w:rPr>
          <w:rStyle w:val="StyleUnderline"/>
          <w:rFonts w:asciiTheme="minorHAnsi" w:hAnsiTheme="minorHAnsi" w:cstheme="minorHAnsi"/>
        </w:rPr>
        <w:t xml:space="preserve">that America must possess “strengths </w:t>
      </w:r>
      <w:r w:rsidRPr="004F3533">
        <w:rPr>
          <w:rStyle w:val="Emphasis"/>
          <w:rFonts w:asciiTheme="minorHAnsi" w:hAnsiTheme="minorHAnsi" w:cstheme="minorHAnsi"/>
        </w:rPr>
        <w:t>beyond challenge</w:t>
      </w:r>
      <w:r w:rsidRPr="004F3533">
        <w:rPr>
          <w:rStyle w:val="StyleUnderline"/>
          <w:rFonts w:asciiTheme="minorHAnsi" w:hAnsiTheme="minorHAnsi" w:cstheme="minorHAnsi"/>
        </w:rPr>
        <w:t>” has featured in every</w:t>
      </w:r>
      <w:r w:rsidRPr="004F3533">
        <w:rPr>
          <w:rFonts w:asciiTheme="minorHAnsi" w:hAnsiTheme="minorHAnsi" w:cstheme="minorHAnsi"/>
          <w:sz w:val="16"/>
        </w:rPr>
        <w:t xml:space="preserve"> major </w:t>
      </w:r>
      <w:r w:rsidRPr="004F3533">
        <w:rPr>
          <w:rStyle w:val="StyleUnderline"/>
          <w:rFonts w:asciiTheme="minorHAnsi" w:hAnsiTheme="minorHAnsi" w:cstheme="minorHAnsi"/>
        </w:rPr>
        <w:t>U.S. strategy document for a quarter century</w:t>
      </w:r>
      <w:r w:rsidRPr="004F3533">
        <w:rPr>
          <w:rFonts w:asciiTheme="minorHAnsi" w:hAnsiTheme="minorHAnsi" w:cstheme="minorHAnsi"/>
          <w:sz w:val="16"/>
        </w:rPr>
        <w:t xml:space="preserve">; it has also been reflected in concrete terms.6 </w:t>
      </w:r>
      <w:r w:rsidRPr="004F3533">
        <w:rPr>
          <w:rStyle w:val="StyleUnderline"/>
          <w:rFonts w:asciiTheme="minorHAnsi" w:hAnsiTheme="minorHAnsi" w:cstheme="minorHAnsi"/>
        </w:rPr>
        <w:t>From the early 1990s</w:t>
      </w:r>
      <w:r w:rsidRPr="004F3533">
        <w:rPr>
          <w:rFonts w:asciiTheme="minorHAnsi" w:hAnsiTheme="minorHAnsi" w:cstheme="minorHAnsi"/>
          <w:sz w:val="16"/>
        </w:rPr>
        <w:t xml:space="preserve">, for example, </w:t>
      </w:r>
      <w:r w:rsidRPr="004F3533">
        <w:rPr>
          <w:rStyle w:val="StyleUnderline"/>
          <w:rFonts w:asciiTheme="minorHAnsi" w:hAnsiTheme="minorHAnsi" w:cstheme="minorHAnsi"/>
        </w:rPr>
        <w:t>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consistently accounted for</w:t>
      </w:r>
      <w:r w:rsidRPr="004F3533">
        <w:rPr>
          <w:rFonts w:asciiTheme="minorHAnsi" w:hAnsiTheme="minorHAnsi" w:cstheme="minorHAnsi"/>
          <w:sz w:val="16"/>
        </w:rPr>
        <w:t xml:space="preserve"> around 35 to </w:t>
      </w:r>
      <w:r w:rsidRPr="004F3533">
        <w:rPr>
          <w:rStyle w:val="StyleUnderline"/>
          <w:rFonts w:asciiTheme="minorHAnsi" w:hAnsiTheme="minorHAnsi" w:cstheme="minorHAnsi"/>
        </w:rPr>
        <w:t>45 percent of world defense spending and maintained</w:t>
      </w:r>
      <w:r w:rsidRPr="004F3533">
        <w:rPr>
          <w:rFonts w:asciiTheme="minorHAnsi" w:hAnsiTheme="minorHAnsi" w:cstheme="minorHAnsi"/>
          <w:sz w:val="16"/>
        </w:rPr>
        <w:t xml:space="preserve"> peerless </w:t>
      </w:r>
      <w:r w:rsidRPr="004F3533">
        <w:rPr>
          <w:rStyle w:val="Emphasis"/>
          <w:rFonts w:asciiTheme="minorHAnsi" w:hAnsiTheme="minorHAnsi" w:cstheme="minorHAnsi"/>
        </w:rPr>
        <w:t>global power-projection</w:t>
      </w:r>
      <w:r w:rsidRPr="004F3533">
        <w:rPr>
          <w:rFonts w:asciiTheme="minorHAnsi" w:hAnsiTheme="minorHAnsi" w:cstheme="minorHAnsi"/>
          <w:sz w:val="16"/>
        </w:rPr>
        <w:t xml:space="preserve"> capabilities.7 Perhaps more important, </w:t>
      </w:r>
      <w:r w:rsidRPr="004F3533">
        <w:rPr>
          <w:rStyle w:val="StyleUnderline"/>
          <w:rFonts w:asciiTheme="minorHAnsi" w:hAnsiTheme="minorHAnsi" w:cstheme="minorHAnsi"/>
        </w:rPr>
        <w:t xml:space="preserve">U.S. primacy was also </w:t>
      </w:r>
      <w:r w:rsidRPr="004F3533">
        <w:rPr>
          <w:rStyle w:val="Emphasis"/>
          <w:rFonts w:asciiTheme="minorHAnsi" w:hAnsiTheme="minorHAnsi" w:cstheme="minorHAnsi"/>
          <w:highlight w:val="green"/>
        </w:rPr>
        <w:t>unrivaled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w:t>
      </w:r>
      <w:r w:rsidRPr="004F3533">
        <w:rPr>
          <w:rFonts w:asciiTheme="minorHAnsi" w:hAnsiTheme="minorHAnsi" w:cstheme="minorHAnsi"/>
          <w:sz w:val="16"/>
        </w:rPr>
        <w:t xml:space="preserve"> key </w:t>
      </w:r>
      <w:r w:rsidRPr="004F3533">
        <w:rPr>
          <w:rStyle w:val="StyleUnderline"/>
          <w:rFonts w:asciiTheme="minorHAnsi" w:hAnsiTheme="minorHAnsi" w:cstheme="minorHAnsi"/>
        </w:rPr>
        <w:t>overseas strategic regions—</w:t>
      </w:r>
      <w:r w:rsidRPr="004F3533">
        <w:rPr>
          <w:rStyle w:val="Emphasis"/>
          <w:rFonts w:asciiTheme="minorHAnsi" w:hAnsiTheme="minorHAnsi" w:cstheme="minorHAnsi"/>
          <w:highlight w:val="green"/>
        </w:rPr>
        <w:t>Europe</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East Asia</w:t>
      </w:r>
      <w:r w:rsidRPr="004F3533">
        <w:rPr>
          <w:rStyle w:val="StyleUnderline"/>
          <w:rFonts w:asciiTheme="minorHAnsi" w:hAnsiTheme="minorHAnsi" w:cstheme="minorHAnsi"/>
        </w:rPr>
        <w:t xml:space="preserve">, the </w:t>
      </w:r>
      <w:r w:rsidRPr="004F3533">
        <w:rPr>
          <w:rStyle w:val="Emphasis"/>
          <w:rFonts w:asciiTheme="minorHAnsi" w:hAnsiTheme="minorHAnsi" w:cstheme="minorHAnsi"/>
          <w:highlight w:val="green"/>
        </w:rPr>
        <w:t>Middle East</w:t>
      </w:r>
      <w:r w:rsidRPr="004F3533">
        <w:rPr>
          <w:rStyle w:val="StyleUnderline"/>
          <w:rFonts w:asciiTheme="minorHAnsi" w:hAnsiTheme="minorHAnsi" w:cstheme="minorHAnsi"/>
        </w:rPr>
        <w:t xml:space="preserve">. From </w:t>
      </w:r>
      <w:r w:rsidRPr="004F3533">
        <w:rPr>
          <w:rStyle w:val="StyleUnderline"/>
          <w:rFonts w:asciiTheme="minorHAnsi" w:hAnsiTheme="minorHAnsi" w:cstheme="minorHAnsi"/>
          <w:highlight w:val="green"/>
        </w:rPr>
        <w:t>thrashing Saddam</w:t>
      </w:r>
      <w:r w:rsidRPr="004F3533">
        <w:rPr>
          <w:rFonts w:asciiTheme="minorHAnsi" w:hAnsiTheme="minorHAnsi" w:cstheme="minorHAnsi"/>
          <w:sz w:val="16"/>
        </w:rPr>
        <w:t xml:space="preserve"> Hussein’s million-man Iraqi military </w:t>
      </w:r>
      <w:r w:rsidRPr="004F3533">
        <w:rPr>
          <w:rStyle w:val="StyleUnderline"/>
          <w:rFonts w:asciiTheme="minorHAnsi" w:hAnsiTheme="minorHAnsi" w:cstheme="minorHAnsi"/>
        </w:rPr>
        <w:t>during Operation Desert Storm, to deploying</w:t>
      </w:r>
      <w:r w:rsidRPr="004F3533">
        <w:rPr>
          <w:rFonts w:asciiTheme="minorHAnsi" w:hAnsiTheme="minorHAnsi" w:cstheme="minorHAnsi"/>
          <w:sz w:val="16"/>
        </w:rPr>
        <w:t xml:space="preserve">—with impunity—two </w:t>
      </w:r>
      <w:r w:rsidRPr="004F3533">
        <w:rPr>
          <w:rStyle w:val="StyleUnderline"/>
          <w:rFonts w:asciiTheme="minorHAnsi" w:hAnsiTheme="minorHAnsi" w:cstheme="minorHAnsi"/>
        </w:rPr>
        <w:t>carrier strike groups off Taiwan during the China-Taiwan crisis</w:t>
      </w:r>
      <w:r w:rsidRPr="004F3533">
        <w:rPr>
          <w:rFonts w:asciiTheme="minorHAnsi" w:hAnsiTheme="minorHAnsi" w:cstheme="minorHAnsi"/>
          <w:sz w:val="16"/>
        </w:rPr>
        <w:t xml:space="preserve"> of 1995– 96, </w:t>
      </w:r>
      <w:r w:rsidRPr="004F3533">
        <w:rPr>
          <w:rStyle w:val="StyleUnderline"/>
          <w:rFonts w:asciiTheme="minorHAnsi" w:hAnsiTheme="minorHAnsi" w:cstheme="minorHAnsi"/>
        </w:rPr>
        <w:t xml:space="preserve">Washington has been able to project military power </w:t>
      </w:r>
      <w:r w:rsidRPr="004F3533">
        <w:rPr>
          <w:rStyle w:val="Emphasis"/>
          <w:rFonts w:asciiTheme="minorHAnsi" w:hAnsiTheme="minorHAnsi" w:cstheme="minorHAnsi"/>
        </w:rPr>
        <w:t>superior to</w:t>
      </w:r>
      <w:r w:rsidRPr="004F3533">
        <w:rPr>
          <w:rFonts w:asciiTheme="minorHAnsi" w:hAnsiTheme="minorHAnsi" w:cstheme="minorHAnsi"/>
          <w:sz w:val="16"/>
        </w:rPr>
        <w:t xml:space="preserve"> anything </w:t>
      </w:r>
      <w:r w:rsidRPr="004F3533">
        <w:rPr>
          <w:rStyle w:val="Emphasis"/>
          <w:rFonts w:asciiTheme="minorHAnsi" w:hAnsiTheme="minorHAnsi" w:cstheme="minorHAnsi"/>
        </w:rPr>
        <w:t>a regional rival</w:t>
      </w:r>
      <w:r w:rsidRPr="004F3533">
        <w:rPr>
          <w:rFonts w:asciiTheme="minorHAnsi" w:hAnsiTheme="minorHAnsi" w:cstheme="minorHAnsi"/>
          <w:sz w:val="16"/>
        </w:rPr>
        <w:t xml:space="preserve"> could employ even </w:t>
      </w:r>
      <w:r w:rsidRPr="004F3533">
        <w:rPr>
          <w:rStyle w:val="StyleUnderline"/>
          <w:rFonts w:asciiTheme="minorHAnsi" w:hAnsiTheme="minorHAnsi" w:cstheme="minorHAnsi"/>
        </w:rPr>
        <w:t>on its own</w:t>
      </w:r>
      <w:r w:rsidRPr="004F3533">
        <w:rPr>
          <w:rFonts w:asciiTheme="minorHAnsi" w:hAnsiTheme="minorHAnsi" w:cstheme="minorHAnsi"/>
          <w:sz w:val="16"/>
        </w:rPr>
        <w:t xml:space="preserve"> geopolitical </w:t>
      </w:r>
      <w:r w:rsidRPr="004F3533">
        <w:rPr>
          <w:rStyle w:val="StyleUnderline"/>
          <w:rFonts w:asciiTheme="minorHAnsi" w:hAnsiTheme="minorHAnsi" w:cstheme="minorHAnsi"/>
        </w:rPr>
        <w:t>doorstep</w:t>
      </w:r>
      <w:r w:rsidRPr="004F3533">
        <w:rPr>
          <w:rFonts w:asciiTheme="minorHAnsi" w:hAnsiTheme="minorHAnsi" w:cstheme="minorHAnsi"/>
          <w:sz w:val="16"/>
        </w:rPr>
        <w:t xml:space="preserve">. This </w:t>
      </w:r>
      <w:r w:rsidRPr="004F3533">
        <w:rPr>
          <w:rStyle w:val="StyleUnderline"/>
          <w:rFonts w:asciiTheme="minorHAnsi" w:hAnsiTheme="minorHAnsi" w:cstheme="minorHAnsi"/>
        </w:rPr>
        <w:t xml:space="preserve">military </w:t>
      </w:r>
      <w:r w:rsidRPr="004F3533">
        <w:rPr>
          <w:rStyle w:val="StyleUnderline"/>
          <w:rFonts w:asciiTheme="minorHAnsi" w:hAnsiTheme="minorHAnsi" w:cstheme="minorHAnsi"/>
          <w:highlight w:val="green"/>
        </w:rPr>
        <w:t>dominance</w:t>
      </w:r>
      <w:r w:rsidRPr="004F3533">
        <w:rPr>
          <w:rStyle w:val="StyleUnderline"/>
          <w:rFonts w:asciiTheme="minorHAnsi" w:hAnsiTheme="minorHAnsi" w:cstheme="minorHAnsi"/>
        </w:rPr>
        <w:t xml:space="preserve"> has </w:t>
      </w:r>
      <w:r w:rsidRPr="004F3533">
        <w:rPr>
          <w:rStyle w:val="StyleUnderline"/>
          <w:rFonts w:asciiTheme="minorHAnsi" w:hAnsiTheme="minorHAnsi" w:cstheme="minorHAnsi"/>
          <w:highlight w:val="green"/>
        </w:rPr>
        <w:t>constituted</w:t>
      </w:r>
      <w:r w:rsidRPr="004F3533">
        <w:rPr>
          <w:rStyle w:val="StyleUnderline"/>
          <w:rFonts w:asciiTheme="minorHAnsi" w:hAnsiTheme="minorHAnsi" w:cstheme="minorHAnsi"/>
        </w:rPr>
        <w:t xml:space="preserve"> the </w:t>
      </w:r>
      <w:r w:rsidRPr="004F3533">
        <w:rPr>
          <w:rStyle w:val="Emphasis"/>
          <w:rFonts w:asciiTheme="minorHAnsi" w:hAnsiTheme="minorHAnsi" w:cstheme="minorHAnsi"/>
          <w:highlight w:val="green"/>
        </w:rPr>
        <w:t>hard-power backbone</w:t>
      </w:r>
      <w:r w:rsidRPr="004F3533">
        <w:rPr>
          <w:rStyle w:val="StyleUnderline"/>
          <w:rFonts w:asciiTheme="minorHAnsi" w:hAnsiTheme="minorHAnsi" w:cstheme="minorHAnsi"/>
        </w:rPr>
        <w:t xml:space="preserve"> of</w:t>
      </w:r>
      <w:r w:rsidRPr="004F3533">
        <w:rPr>
          <w:rFonts w:asciiTheme="minorHAnsi" w:hAnsiTheme="minorHAnsi" w:cstheme="minorHAnsi"/>
          <w:sz w:val="16"/>
        </w:rPr>
        <w:t xml:space="preserve"> an ambitious </w:t>
      </w:r>
      <w:r w:rsidRPr="004F3533">
        <w:rPr>
          <w:rStyle w:val="StyleUnderline"/>
          <w:rFonts w:asciiTheme="minorHAnsi" w:hAnsiTheme="minorHAnsi" w:cstheme="minorHAnsi"/>
        </w:rPr>
        <w:t>global strategy. After the Cold War</w:t>
      </w:r>
      <w:r w:rsidRPr="004F3533">
        <w:rPr>
          <w:rFonts w:asciiTheme="minorHAnsi" w:hAnsiTheme="minorHAnsi" w:cstheme="minorHAnsi"/>
          <w:sz w:val="16"/>
        </w:rPr>
        <w:t xml:space="preserve">, U.S. </w:t>
      </w:r>
      <w:r w:rsidRPr="004F3533">
        <w:rPr>
          <w:rStyle w:val="StyleUnderline"/>
          <w:rFonts w:asciiTheme="minorHAnsi" w:hAnsiTheme="minorHAnsi" w:cstheme="minorHAnsi"/>
        </w:rPr>
        <w:t xml:space="preserve">policymakers committed to </w:t>
      </w:r>
      <w:r w:rsidRPr="004F3533">
        <w:rPr>
          <w:rStyle w:val="StyleUnderline"/>
          <w:rFonts w:asciiTheme="minorHAnsi" w:hAnsiTheme="minorHAnsi" w:cstheme="minorHAnsi"/>
          <w:highlight w:val="green"/>
        </w:rPr>
        <w:t>averting</w:t>
      </w:r>
      <w:r w:rsidRPr="004F3533">
        <w:rPr>
          <w:rFonts w:asciiTheme="minorHAnsi" w:hAnsiTheme="minorHAnsi" w:cstheme="minorHAnsi"/>
          <w:sz w:val="16"/>
        </w:rPr>
        <w:t xml:space="preserve"> a return to the </w:t>
      </w:r>
      <w:r w:rsidRPr="004F3533">
        <w:rPr>
          <w:rStyle w:val="Emphasis"/>
          <w:rFonts w:asciiTheme="minorHAnsi" w:hAnsiTheme="minorHAnsi" w:cstheme="minorHAnsi"/>
          <w:highlight w:val="green"/>
        </w:rPr>
        <w:t>unstable multipolarity</w:t>
      </w:r>
      <w:r w:rsidRPr="004F3533">
        <w:rPr>
          <w:rFonts w:asciiTheme="minorHAnsi" w:hAnsiTheme="minorHAnsi" w:cstheme="minorHAnsi"/>
          <w:sz w:val="16"/>
        </w:rPr>
        <w:t xml:space="preserve"> of earlier eras, </w:t>
      </w:r>
      <w:r w:rsidRPr="004F3533">
        <w:rPr>
          <w:rStyle w:val="StyleUnderline"/>
          <w:rFonts w:asciiTheme="minorHAnsi" w:hAnsiTheme="minorHAnsi" w:cstheme="minorHAnsi"/>
          <w:highlight w:val="green"/>
        </w:rPr>
        <w:t>and</w:t>
      </w:r>
      <w:r w:rsidRPr="004F3533">
        <w:rPr>
          <w:rFonts w:asciiTheme="minorHAnsi" w:hAnsiTheme="minorHAnsi" w:cstheme="minorHAnsi"/>
          <w:sz w:val="16"/>
        </w:rPr>
        <w:t xml:space="preserve"> to </w:t>
      </w:r>
      <w:r w:rsidRPr="004F3533">
        <w:rPr>
          <w:rStyle w:val="StyleUnderline"/>
          <w:rFonts w:asciiTheme="minorHAnsi" w:hAnsiTheme="minorHAnsi" w:cstheme="minorHAnsi"/>
        </w:rPr>
        <w:t>perpetuating the</w:t>
      </w:r>
      <w:r w:rsidRPr="004F3533">
        <w:rPr>
          <w:rFonts w:asciiTheme="minorHAnsi" w:hAnsiTheme="minorHAnsi" w:cstheme="minorHAnsi"/>
          <w:sz w:val="16"/>
        </w:rPr>
        <w:t xml:space="preserve"> more </w:t>
      </w:r>
      <w:r w:rsidRPr="004F3533">
        <w:rPr>
          <w:rStyle w:val="StyleUnderline"/>
          <w:rFonts w:asciiTheme="minorHAnsi" w:hAnsiTheme="minorHAnsi" w:cstheme="minorHAnsi"/>
        </w:rPr>
        <w:t>favorable unipolar order. They committed to building on</w:t>
      </w:r>
      <w:r w:rsidRPr="004F3533">
        <w:rPr>
          <w:rFonts w:asciiTheme="minorHAnsi" w:hAnsiTheme="minorHAnsi" w:cstheme="minorHAnsi"/>
          <w:sz w:val="16"/>
        </w:rPr>
        <w:t xml:space="preserve"> the </w:t>
      </w:r>
      <w:r w:rsidRPr="004F3533">
        <w:rPr>
          <w:rStyle w:val="StyleUnderline"/>
          <w:rFonts w:asciiTheme="minorHAnsi" w:hAnsiTheme="minorHAnsi" w:cstheme="minorHAnsi"/>
        </w:rPr>
        <w:t>successes</w:t>
      </w:r>
      <w:r w:rsidRPr="004F3533">
        <w:rPr>
          <w:rFonts w:asciiTheme="minorHAnsi" w:hAnsiTheme="minorHAnsi" w:cstheme="minorHAnsi"/>
          <w:sz w:val="16"/>
        </w:rPr>
        <w:t xml:space="preserve"> of the postwar era </w:t>
      </w:r>
      <w:r w:rsidRPr="004F3533">
        <w:rPr>
          <w:rStyle w:val="StyleUnderline"/>
          <w:rFonts w:asciiTheme="minorHAnsi" w:hAnsiTheme="minorHAnsi" w:cstheme="minorHAnsi"/>
        </w:rPr>
        <w:t>by</w:t>
      </w:r>
      <w:r w:rsidRPr="004F3533">
        <w:rPr>
          <w:rFonts w:asciiTheme="minorHAnsi" w:hAnsiTheme="minorHAnsi" w:cstheme="minorHAnsi"/>
          <w:sz w:val="16"/>
        </w:rPr>
        <w:t xml:space="preserve"> further </w:t>
      </w:r>
      <w:r w:rsidRPr="004F3533">
        <w:rPr>
          <w:rStyle w:val="StyleUnderline"/>
          <w:rFonts w:asciiTheme="minorHAnsi" w:hAnsiTheme="minorHAnsi" w:cstheme="minorHAnsi"/>
        </w:rPr>
        <w:t>advancing liberal</w:t>
      </w:r>
      <w:r w:rsidRPr="004F3533">
        <w:rPr>
          <w:rFonts w:asciiTheme="minorHAnsi" w:hAnsiTheme="minorHAnsi" w:cstheme="minorHAnsi"/>
          <w:sz w:val="16"/>
        </w:rPr>
        <w:t xml:space="preserve"> political </w:t>
      </w:r>
      <w:r w:rsidRPr="004F3533">
        <w:rPr>
          <w:rStyle w:val="StyleUnderline"/>
          <w:rFonts w:asciiTheme="minorHAnsi" w:hAnsiTheme="minorHAnsi" w:cstheme="minorHAnsi"/>
        </w:rPr>
        <w:t>values and an open international economy, and</w:t>
      </w:r>
      <w:r w:rsidRPr="004F3533">
        <w:rPr>
          <w:rFonts w:asciiTheme="minorHAnsi" w:hAnsiTheme="minorHAnsi" w:cstheme="minorHAnsi"/>
          <w:sz w:val="16"/>
        </w:rPr>
        <w:t xml:space="preserve"> to </w:t>
      </w:r>
      <w:r w:rsidRPr="004F3533">
        <w:rPr>
          <w:rStyle w:val="StyleUnderline"/>
          <w:rFonts w:asciiTheme="minorHAnsi" w:hAnsiTheme="minorHAnsi" w:cstheme="minorHAnsi"/>
        </w:rPr>
        <w:t>suppressing</w:t>
      </w:r>
      <w:r w:rsidRPr="004F3533">
        <w:rPr>
          <w:rFonts w:asciiTheme="minorHAnsi" w:hAnsiTheme="minorHAnsi" w:cstheme="minorHAnsi"/>
          <w:sz w:val="16"/>
        </w:rPr>
        <w:t xml:space="preserve"> international scourges such as </w:t>
      </w:r>
      <w:r w:rsidRPr="004F3533">
        <w:rPr>
          <w:rStyle w:val="Emphasis"/>
          <w:rFonts w:asciiTheme="minorHAnsi" w:hAnsiTheme="minorHAnsi" w:cstheme="minorHAnsi"/>
        </w:rPr>
        <w:t>rogue states</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nuclear proliferation</w:t>
      </w:r>
      <w:r w:rsidRPr="004F3533">
        <w:rPr>
          <w:rStyle w:val="StyleUnderline"/>
          <w:rFonts w:asciiTheme="minorHAnsi" w:hAnsiTheme="minorHAnsi" w:cstheme="minorHAnsi"/>
        </w:rPr>
        <w:t xml:space="preserve">, and </w:t>
      </w:r>
      <w:r w:rsidRPr="004F3533">
        <w:rPr>
          <w:rStyle w:val="Emphasis"/>
          <w:rFonts w:asciiTheme="minorHAnsi" w:hAnsiTheme="minorHAnsi" w:cstheme="minorHAnsi"/>
          <w:highlight w:val="green"/>
        </w:rPr>
        <w:t>catastrophic</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terrorism</w:t>
      </w:r>
      <w:r w:rsidRPr="004F3533">
        <w:rPr>
          <w:rFonts w:asciiTheme="minorHAnsi" w:hAnsiTheme="minorHAnsi" w:cstheme="minorHAnsi"/>
          <w:sz w:val="16"/>
        </w:rPr>
        <w:t xml:space="preserve">. And because they recognized that military force remained the ultima ratio regum, </w:t>
      </w:r>
      <w:r w:rsidRPr="004F3533">
        <w:rPr>
          <w:rStyle w:val="StyleUnderline"/>
          <w:rFonts w:asciiTheme="minorHAnsi" w:hAnsiTheme="minorHAnsi" w:cstheme="minorHAnsi"/>
        </w:rPr>
        <w:t xml:space="preserve">they understood the </w:t>
      </w:r>
      <w:r w:rsidRPr="004F3533">
        <w:rPr>
          <w:rStyle w:val="Emphasis"/>
          <w:rFonts w:asciiTheme="minorHAnsi" w:hAnsiTheme="minorHAnsi" w:cstheme="minorHAnsi"/>
          <w:highlight w:val="green"/>
        </w:rPr>
        <w:t>centrality of military preponderance</w:t>
      </w:r>
      <w:r w:rsidRPr="004F3533">
        <w:rPr>
          <w:rFonts w:asciiTheme="minorHAnsi" w:hAnsiTheme="minorHAnsi" w:cstheme="minorHAnsi"/>
          <w:sz w:val="16"/>
        </w:rPr>
        <w:t xml:space="preserve">. </w:t>
      </w:r>
      <w:r w:rsidRPr="004F3533">
        <w:rPr>
          <w:rStyle w:val="StyleUnderline"/>
          <w:rFonts w:asciiTheme="minorHAnsi" w:hAnsiTheme="minorHAnsi" w:cstheme="minorHAnsi"/>
        </w:rPr>
        <w:t>Washington would need</w:t>
      </w:r>
      <w:r w:rsidRPr="004F3533">
        <w:rPr>
          <w:rFonts w:asciiTheme="minorHAnsi" w:hAnsiTheme="minorHAnsi" w:cstheme="minorHAnsi"/>
          <w:sz w:val="16"/>
        </w:rPr>
        <w:t xml:space="preserve"> the </w:t>
      </w:r>
      <w:r w:rsidRPr="004F3533">
        <w:rPr>
          <w:rStyle w:val="StyleUnderline"/>
          <w:rFonts w:asciiTheme="minorHAnsi" w:hAnsiTheme="minorHAnsi" w:cstheme="minorHAnsi"/>
        </w:rPr>
        <w:t>military power</w:t>
      </w:r>
      <w:r w:rsidRPr="004F3533">
        <w:rPr>
          <w:rFonts w:asciiTheme="minorHAnsi" w:hAnsiTheme="minorHAnsi" w:cstheme="minorHAnsi"/>
          <w:sz w:val="16"/>
        </w:rPr>
        <w:t xml:space="preserve"> necessary </w:t>
      </w:r>
      <w:r w:rsidRPr="004F3533">
        <w:rPr>
          <w:rStyle w:val="StyleUnderline"/>
          <w:rFonts w:asciiTheme="minorHAnsi" w:hAnsiTheme="minorHAnsi" w:cstheme="minorHAnsi"/>
        </w:rPr>
        <w:t xml:space="preserve">to </w:t>
      </w:r>
      <w:r w:rsidRPr="004F3533">
        <w:rPr>
          <w:rStyle w:val="Emphasis"/>
          <w:rFonts w:asciiTheme="minorHAnsi" w:hAnsiTheme="minorHAnsi" w:cstheme="minorHAnsi"/>
          <w:highlight w:val="green"/>
        </w:rPr>
        <w:t>underwrite</w:t>
      </w:r>
      <w:r w:rsidRPr="004F3533">
        <w:rPr>
          <w:rStyle w:val="Emphasis"/>
          <w:rFonts w:asciiTheme="minorHAnsi" w:hAnsiTheme="minorHAnsi" w:cstheme="minorHAnsi"/>
        </w:rPr>
        <w:t xml:space="preserve"> worldwide </w:t>
      </w:r>
      <w:r w:rsidRPr="004F3533">
        <w:rPr>
          <w:rStyle w:val="Emphasis"/>
          <w:rFonts w:asciiTheme="minorHAnsi" w:hAnsiTheme="minorHAnsi" w:cstheme="minorHAnsi"/>
          <w:highlight w:val="green"/>
        </w:rPr>
        <w:t>alliance commitments</w:t>
      </w:r>
      <w:r w:rsidRPr="004F3533">
        <w:rPr>
          <w:rStyle w:val="StyleUnderline"/>
          <w:rFonts w:asciiTheme="minorHAnsi" w:hAnsiTheme="minorHAnsi" w:cstheme="minorHAnsi"/>
        </w:rPr>
        <w:t xml:space="preserve">. It would have to </w:t>
      </w:r>
      <w:r w:rsidRPr="004F3533">
        <w:rPr>
          <w:rStyle w:val="StyleUnderline"/>
          <w:rFonts w:asciiTheme="minorHAnsi" w:hAnsiTheme="minorHAnsi" w:cstheme="minorHAnsi"/>
          <w:highlight w:val="green"/>
        </w:rPr>
        <w:t xml:space="preserve">preserve </w:t>
      </w:r>
      <w:r w:rsidRPr="004F3533">
        <w:rPr>
          <w:rStyle w:val="Emphasis"/>
          <w:rFonts w:asciiTheme="minorHAnsi" w:hAnsiTheme="minorHAnsi" w:cstheme="minorHAnsi"/>
          <w:highlight w:val="green"/>
        </w:rPr>
        <w:t>substantial overmatch</w:t>
      </w:r>
      <w:r w:rsidRPr="004F3533">
        <w:rPr>
          <w:rStyle w:val="StyleUnderline"/>
          <w:rFonts w:asciiTheme="minorHAnsi" w:hAnsiTheme="minorHAnsi" w:cstheme="minorHAnsi"/>
        </w:rPr>
        <w:t xml:space="preserve"> versus any</w:t>
      </w:r>
      <w:r w:rsidRPr="004F3533">
        <w:rPr>
          <w:rFonts w:asciiTheme="minorHAnsi" w:hAnsiTheme="minorHAnsi" w:cstheme="minorHAnsi"/>
          <w:sz w:val="16"/>
        </w:rPr>
        <w:t xml:space="preserve"> potential </w:t>
      </w:r>
      <w:r w:rsidRPr="004F3533">
        <w:rPr>
          <w:rStyle w:val="StyleUnderline"/>
          <w:rFonts w:asciiTheme="minorHAnsi" w:hAnsiTheme="minorHAnsi" w:cstheme="minorHAnsi"/>
        </w:rPr>
        <w:t>great-power rival. It must</w:t>
      </w:r>
      <w:r w:rsidRPr="004F3533">
        <w:rPr>
          <w:rFonts w:asciiTheme="minorHAnsi" w:hAnsiTheme="minorHAnsi" w:cstheme="minorHAnsi"/>
          <w:sz w:val="16"/>
        </w:rPr>
        <w:t xml:space="preserve"> be able to </w:t>
      </w:r>
      <w:r w:rsidRPr="004F3533">
        <w:rPr>
          <w:rStyle w:val="StyleUnderline"/>
          <w:rFonts w:asciiTheme="minorHAnsi" w:hAnsiTheme="minorHAnsi" w:cstheme="minorHAnsi"/>
        </w:rPr>
        <w:t>answer the sharpest challenges to the international system</w:t>
      </w:r>
      <w:r w:rsidRPr="004F3533">
        <w:rPr>
          <w:rFonts w:asciiTheme="minorHAnsi" w:hAnsiTheme="minorHAnsi" w:cstheme="minorHAnsi"/>
          <w:sz w:val="16"/>
        </w:rPr>
        <w:t xml:space="preserve">, such as Saddam’s invasion of Kuwait in 1990 or jihadist extremism after 9/11. Finally, </w:t>
      </w:r>
      <w:r w:rsidRPr="004F3533">
        <w:rPr>
          <w:rStyle w:val="StyleUnderline"/>
          <w:rFonts w:asciiTheme="minorHAnsi" w:hAnsiTheme="minorHAnsi" w:cstheme="minorHAnsi"/>
        </w:rPr>
        <w:t>because</w:t>
      </w:r>
      <w:r w:rsidRPr="004F3533">
        <w:rPr>
          <w:rFonts w:asciiTheme="minorHAnsi" w:hAnsiTheme="minorHAnsi" w:cstheme="minorHAnsi"/>
          <w:sz w:val="16"/>
        </w:rPr>
        <w:t xml:space="preserve"> prevailing </w:t>
      </w:r>
      <w:r w:rsidRPr="004F3533">
        <w:rPr>
          <w:rStyle w:val="StyleUnderline"/>
          <w:rFonts w:asciiTheme="minorHAnsi" w:hAnsiTheme="minorHAnsi" w:cstheme="minorHAnsi"/>
          <w:highlight w:val="green"/>
        </w:rPr>
        <w:t>global norms</w:t>
      </w:r>
      <w:r w:rsidRPr="004F3533">
        <w:rPr>
          <w:rFonts w:asciiTheme="minorHAnsi" w:hAnsiTheme="minorHAnsi" w:cstheme="minorHAnsi"/>
          <w:sz w:val="16"/>
        </w:rPr>
        <w:t xml:space="preserve"> generally </w:t>
      </w:r>
      <w:r w:rsidRPr="004F3533">
        <w:rPr>
          <w:rStyle w:val="Emphasis"/>
          <w:rFonts w:asciiTheme="minorHAnsi" w:hAnsiTheme="minorHAnsi" w:cstheme="minorHAnsi"/>
          <w:highlight w:val="green"/>
        </w:rPr>
        <w:t>reflect</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hard-power realities</w:t>
      </w:r>
      <w:r w:rsidRPr="004F3533">
        <w:rPr>
          <w:rStyle w:val="StyleUnderline"/>
          <w:rFonts w:asciiTheme="minorHAnsi" w:hAnsiTheme="minorHAnsi" w:cstheme="minorHAnsi"/>
        </w:rPr>
        <w:t xml:space="preserve">, America would </w:t>
      </w:r>
      <w:r w:rsidRPr="004F3533">
        <w:rPr>
          <w:rStyle w:val="StyleUnderline"/>
          <w:rFonts w:asciiTheme="minorHAnsi" w:hAnsiTheme="minorHAnsi" w:cstheme="minorHAnsi"/>
          <w:highlight w:val="green"/>
        </w:rPr>
        <w:t>need</w:t>
      </w:r>
      <w:r w:rsidRPr="004F3533">
        <w:rPr>
          <w:rFonts w:asciiTheme="minorHAnsi" w:hAnsiTheme="minorHAnsi" w:cstheme="minorHAnsi"/>
          <w:sz w:val="16"/>
        </w:rPr>
        <w:t xml:space="preserve"> the </w:t>
      </w:r>
      <w:r w:rsidRPr="004F3533">
        <w:rPr>
          <w:rStyle w:val="StyleUnderline"/>
          <w:rFonts w:asciiTheme="minorHAnsi" w:hAnsiTheme="minorHAnsi" w:cstheme="minorHAnsi"/>
          <w:highlight w:val="green"/>
        </w:rPr>
        <w:t>superiority to assure</w:t>
      </w:r>
      <w:r w:rsidRPr="004F3533">
        <w:rPr>
          <w:rFonts w:asciiTheme="minorHAnsi" w:hAnsiTheme="minorHAnsi" w:cstheme="minorHAnsi"/>
          <w:sz w:val="16"/>
        </w:rPr>
        <w:t xml:space="preserve"> that </w:t>
      </w:r>
      <w:r w:rsidRPr="004F3533">
        <w:rPr>
          <w:rStyle w:val="StyleUnderline"/>
          <w:rFonts w:asciiTheme="minorHAnsi" w:hAnsiTheme="minorHAnsi" w:cstheme="minorHAnsi"/>
        </w:rPr>
        <w:t xml:space="preserve">its own </w:t>
      </w:r>
      <w:r w:rsidRPr="004F3533">
        <w:rPr>
          <w:rStyle w:val="StyleUnderline"/>
          <w:rFonts w:asciiTheme="minorHAnsi" w:hAnsiTheme="minorHAnsi" w:cstheme="minorHAnsi"/>
          <w:highlight w:val="green"/>
        </w:rPr>
        <w:t>values</w:t>
      </w:r>
      <w:r w:rsidRPr="004F3533">
        <w:rPr>
          <w:rStyle w:val="StyleUnderline"/>
          <w:rFonts w:asciiTheme="minorHAnsi" w:hAnsiTheme="minorHAnsi" w:cstheme="minorHAnsi"/>
        </w:rPr>
        <w:t xml:space="preserve"> remained </w:t>
      </w:r>
      <w:r w:rsidRPr="004F3533">
        <w:rPr>
          <w:rStyle w:val="Emphasis"/>
          <w:rFonts w:asciiTheme="minorHAnsi" w:hAnsiTheme="minorHAnsi" w:cstheme="minorHAnsi"/>
        </w:rPr>
        <w:t>ascendant</w:t>
      </w:r>
      <w:r w:rsidRPr="004F3533">
        <w:rPr>
          <w:rStyle w:val="StyleUnderline"/>
          <w:rFonts w:asciiTheme="minorHAnsi" w:hAnsiTheme="minorHAnsi" w:cstheme="minorHAnsi"/>
        </w:rPr>
        <w:t>.</w:t>
      </w:r>
      <w:r w:rsidRPr="004F3533">
        <w:rPr>
          <w:rFonts w:asciiTheme="minorHAnsi" w:hAnsiTheme="minorHAnsi" w:cstheme="minorHAnsi"/>
          <w:sz w:val="16"/>
        </w:rPr>
        <w:t xml:space="preserve"> It was impolitic to say that U.S. strategy and the international order required “strengths beyond challenge,” but it was not at all inaccurate. </w:t>
      </w:r>
      <w:r w:rsidRPr="004F3533">
        <w:rPr>
          <w:rStyle w:val="StyleUnderline"/>
          <w:rFonts w:asciiTheme="minorHAnsi" w:hAnsiTheme="minorHAnsi" w:cstheme="minorHAnsi"/>
        </w:rPr>
        <w:t>American primacy</w:t>
      </w:r>
      <w:r w:rsidRPr="004F3533">
        <w:rPr>
          <w:rFonts w:asciiTheme="minorHAnsi" w:hAnsiTheme="minorHAnsi" w:cstheme="minorHAnsi"/>
          <w:sz w:val="16"/>
        </w:rPr>
        <w:t xml:space="preserve">, moreover, </w:t>
      </w:r>
      <w:r w:rsidRPr="004F3533">
        <w:rPr>
          <w:rStyle w:val="StyleUnderline"/>
          <w:rFonts w:asciiTheme="minorHAnsi" w:hAnsiTheme="minorHAnsi" w:cstheme="minorHAnsi"/>
        </w:rPr>
        <w:t>was</w:t>
      </w:r>
      <w:r w:rsidRPr="004F3533">
        <w:rPr>
          <w:rFonts w:asciiTheme="minorHAnsi" w:hAnsiTheme="minorHAnsi" w:cstheme="minorHAnsi"/>
          <w:sz w:val="16"/>
        </w:rPr>
        <w:t xml:space="preserve"> eminently </w:t>
      </w:r>
      <w:r w:rsidRPr="004F3533">
        <w:rPr>
          <w:rStyle w:val="Emphasis"/>
          <w:rFonts w:asciiTheme="minorHAnsi" w:hAnsiTheme="minorHAnsi" w:cstheme="minorHAnsi"/>
        </w:rPr>
        <w:t>affordable</w:t>
      </w:r>
      <w:r w:rsidRPr="004F3533">
        <w:rPr>
          <w:rStyle w:val="StyleUnderline"/>
          <w:rFonts w:asciiTheme="minorHAnsi" w:hAnsiTheme="minorHAnsi" w:cstheme="minorHAnsi"/>
        </w:rPr>
        <w:t>. At the height of the Cold War,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spent</w:t>
      </w:r>
      <w:r w:rsidRPr="004F3533">
        <w:rPr>
          <w:rFonts w:asciiTheme="minorHAnsi" w:hAnsiTheme="minorHAnsi" w:cstheme="minorHAnsi"/>
          <w:sz w:val="16"/>
        </w:rPr>
        <w:t xml:space="preserve"> over </w:t>
      </w:r>
      <w:r w:rsidRPr="004F3533">
        <w:rPr>
          <w:rStyle w:val="StyleUnderline"/>
          <w:rFonts w:asciiTheme="minorHAnsi" w:hAnsiTheme="minorHAnsi" w:cstheme="minorHAnsi"/>
        </w:rPr>
        <w:t>12 percent of GDP on defense. Since the mid-1990s, the number has</w:t>
      </w:r>
      <w:r w:rsidRPr="004F3533">
        <w:rPr>
          <w:rFonts w:asciiTheme="minorHAnsi" w:hAnsiTheme="minorHAnsi" w:cstheme="minorHAnsi"/>
          <w:sz w:val="16"/>
        </w:rPr>
        <w:t xml:space="preserve"> usually </w:t>
      </w:r>
      <w:r w:rsidRPr="004F3533">
        <w:rPr>
          <w:rStyle w:val="StyleUnderline"/>
          <w:rFonts w:asciiTheme="minorHAnsi" w:hAnsiTheme="minorHAnsi" w:cstheme="minorHAnsi"/>
        </w:rPr>
        <w:t>been</w:t>
      </w:r>
      <w:r w:rsidRPr="004F3533">
        <w:rPr>
          <w:rFonts w:asciiTheme="minorHAnsi" w:hAnsiTheme="minorHAnsi" w:cstheme="minorHAnsi"/>
          <w:sz w:val="16"/>
        </w:rPr>
        <w:t xml:space="preserve"> between </w:t>
      </w:r>
      <w:r w:rsidRPr="004F3533">
        <w:rPr>
          <w:rStyle w:val="StyleUnderline"/>
          <w:rFonts w:asciiTheme="minorHAnsi" w:hAnsiTheme="minorHAnsi" w:cstheme="minorHAnsi"/>
        </w:rPr>
        <w:t>3 and 4 percent</w:t>
      </w:r>
      <w:r w:rsidRPr="004F3533">
        <w:rPr>
          <w:rFonts w:asciiTheme="minorHAnsi" w:hAnsiTheme="minorHAnsi" w:cstheme="minorHAnsi"/>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4F3533">
        <w:rPr>
          <w:rStyle w:val="StyleUnderline"/>
          <w:rFonts w:asciiTheme="minorHAnsi" w:hAnsiTheme="minorHAnsi" w:cstheme="minorHAnsi"/>
        </w:rPr>
        <w:t>The</w:t>
      </w:r>
      <w:r w:rsidRPr="004F3533">
        <w:rPr>
          <w:rFonts w:asciiTheme="minorHAnsi" w:hAnsiTheme="minorHAnsi" w:cstheme="minorHAnsi"/>
          <w:sz w:val="16"/>
        </w:rPr>
        <w:t xml:space="preserve"> American </w:t>
      </w:r>
      <w:r w:rsidRPr="004F3533">
        <w:rPr>
          <w:rStyle w:val="StyleUnderline"/>
          <w:rFonts w:asciiTheme="minorHAnsi" w:hAnsiTheme="minorHAnsi" w:cstheme="minorHAnsi"/>
        </w:rPr>
        <w:t>military did shrink</w:t>
      </w:r>
      <w:r w:rsidRPr="004F3533">
        <w:rPr>
          <w:rFonts w:asciiTheme="minorHAnsi" w:hAnsiTheme="minorHAnsi" w:cstheme="minorHAnsi"/>
          <w:sz w:val="16"/>
        </w:rPr>
        <w:t xml:space="preserve"> significantly </w:t>
      </w:r>
      <w:r w:rsidRPr="004F3533">
        <w:rPr>
          <w:rStyle w:val="StyleUnderline"/>
          <w:rFonts w:asciiTheme="minorHAnsi" w:hAnsiTheme="minorHAnsi" w:cstheme="minorHAnsi"/>
        </w:rPr>
        <w:t>during the 1990s, but</w:t>
      </w:r>
      <w:r w:rsidRPr="004F3533">
        <w:rPr>
          <w:rFonts w:asciiTheme="minorHAnsi" w:hAnsiTheme="minorHAnsi" w:cstheme="minorHAnsi"/>
          <w:sz w:val="16"/>
        </w:rPr>
        <w:t xml:space="preserve"> U.S. </w:t>
      </w:r>
      <w:r w:rsidRPr="004F3533">
        <w:rPr>
          <w:rStyle w:val="StyleUnderline"/>
          <w:rFonts w:asciiTheme="minorHAnsi" w:hAnsiTheme="minorHAnsi" w:cstheme="minorHAnsi"/>
        </w:rPr>
        <w:t xml:space="preserve">officials understood that if Washington cut back too far, its </w:t>
      </w:r>
      <w:r w:rsidRPr="004F3533">
        <w:rPr>
          <w:rStyle w:val="Emphasis"/>
          <w:rFonts w:asciiTheme="minorHAnsi" w:hAnsiTheme="minorHAnsi" w:cstheme="minorHAnsi"/>
          <w:highlight w:val="green"/>
        </w:rPr>
        <w:t>primacy</w:t>
      </w:r>
      <w:r w:rsidRPr="004F3533">
        <w:rPr>
          <w:rStyle w:val="Emphasis"/>
          <w:rFonts w:asciiTheme="minorHAnsi" w:hAnsiTheme="minorHAnsi" w:cstheme="minorHAnsi"/>
        </w:rPr>
        <w:t xml:space="preserve"> would </w:t>
      </w:r>
      <w:r w:rsidRPr="004F3533">
        <w:rPr>
          <w:rStyle w:val="Emphasis"/>
          <w:rFonts w:asciiTheme="minorHAnsi" w:hAnsiTheme="minorHAnsi" w:cstheme="minorHAnsi"/>
          <w:highlight w:val="green"/>
        </w:rPr>
        <w:t>erode</w:t>
      </w:r>
      <w:r w:rsidRPr="004F3533">
        <w:rPr>
          <w:rFonts w:asciiTheme="minorHAnsi" w:hAnsiTheme="minorHAnsi" w:cstheme="minorHAnsi"/>
          <w:sz w:val="16"/>
        </w:rPr>
        <w:t xml:space="preserve"> to a point </w:t>
      </w:r>
      <w:r w:rsidRPr="004F3533">
        <w:rPr>
          <w:rStyle w:val="StyleUnderline"/>
          <w:rFonts w:asciiTheme="minorHAnsi" w:hAnsiTheme="minorHAnsi" w:cstheme="minorHAnsi"/>
        </w:rPr>
        <w:t>where it ceased to deliver</w:t>
      </w:r>
      <w:r w:rsidRPr="004F3533">
        <w:rPr>
          <w:rFonts w:asciiTheme="minorHAnsi" w:hAnsiTheme="minorHAnsi" w:cstheme="minorHAnsi"/>
          <w:sz w:val="16"/>
        </w:rPr>
        <w:t xml:space="preserve"> its </w:t>
      </w:r>
      <w:r w:rsidRPr="004F3533">
        <w:rPr>
          <w:rStyle w:val="StyleUnderline"/>
          <w:rFonts w:asciiTheme="minorHAnsi" w:hAnsiTheme="minorHAnsi" w:cstheme="minorHAnsi"/>
        </w:rPr>
        <w:t xml:space="preserve">geopolitical benefits. </w:t>
      </w:r>
      <w:r w:rsidRPr="004F3533">
        <w:rPr>
          <w:rStyle w:val="StyleUnderline"/>
          <w:rFonts w:asciiTheme="minorHAnsi" w:hAnsiTheme="minorHAnsi" w:cstheme="minorHAnsi"/>
          <w:highlight w:val="green"/>
        </w:rPr>
        <w:t>Alliances</w:t>
      </w:r>
      <w:r w:rsidRPr="004F3533">
        <w:rPr>
          <w:rStyle w:val="StyleUnderline"/>
          <w:rFonts w:asciiTheme="minorHAnsi" w:hAnsiTheme="minorHAnsi" w:cstheme="minorHAnsi"/>
        </w:rPr>
        <w:t xml:space="preserve"> would </w:t>
      </w:r>
      <w:r w:rsidRPr="004F3533">
        <w:rPr>
          <w:rStyle w:val="Emphasis"/>
          <w:rFonts w:asciiTheme="minorHAnsi" w:hAnsiTheme="minorHAnsi" w:cstheme="minorHAnsi"/>
          <w:highlight w:val="green"/>
        </w:rPr>
        <w:t>lose</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credibility</w:t>
      </w:r>
      <w:r w:rsidRPr="004F3533">
        <w:rPr>
          <w:rStyle w:val="StyleUnderline"/>
          <w:rFonts w:asciiTheme="minorHAnsi" w:hAnsiTheme="minorHAnsi" w:cstheme="minorHAnsi"/>
        </w:rPr>
        <w:t xml:space="preserve">; the </w:t>
      </w:r>
      <w:r w:rsidRPr="004F3533">
        <w:rPr>
          <w:rStyle w:val="StyleUnderline"/>
          <w:rFonts w:asciiTheme="minorHAnsi" w:hAnsiTheme="minorHAnsi" w:cstheme="minorHAnsi"/>
          <w:highlight w:val="green"/>
        </w:rPr>
        <w:t>stability</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of</w:t>
      </w:r>
      <w:r w:rsidRPr="004F3533">
        <w:rPr>
          <w:rFonts w:asciiTheme="minorHAnsi" w:hAnsiTheme="minorHAnsi" w:cstheme="minorHAnsi"/>
          <w:sz w:val="16"/>
        </w:rPr>
        <w:t xml:space="preserve"> key </w:t>
      </w:r>
      <w:r w:rsidRPr="004F3533">
        <w:rPr>
          <w:rStyle w:val="StyleUnderline"/>
          <w:rFonts w:asciiTheme="minorHAnsi" w:hAnsiTheme="minorHAnsi" w:cstheme="minorHAnsi"/>
          <w:highlight w:val="green"/>
        </w:rPr>
        <w:t>regions</w:t>
      </w:r>
      <w:r w:rsidRPr="004F3533">
        <w:rPr>
          <w:rStyle w:val="StyleUnderline"/>
          <w:rFonts w:asciiTheme="minorHAnsi" w:hAnsiTheme="minorHAnsi" w:cstheme="minorHAnsi"/>
        </w:rPr>
        <w:t xml:space="preserve"> would be </w:t>
      </w:r>
      <w:r w:rsidRPr="004F3533">
        <w:rPr>
          <w:rStyle w:val="Emphasis"/>
          <w:rFonts w:asciiTheme="minorHAnsi" w:hAnsiTheme="minorHAnsi" w:cstheme="minorHAnsi"/>
          <w:highlight w:val="green"/>
        </w:rPr>
        <w:t>eroded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rivals</w:t>
      </w:r>
      <w:r w:rsidRPr="004F3533">
        <w:rPr>
          <w:rStyle w:val="StyleUnderline"/>
          <w:rFonts w:asciiTheme="minorHAnsi" w:hAnsiTheme="minorHAnsi" w:cstheme="minorHAnsi"/>
        </w:rPr>
        <w:t xml:space="preserve"> would be </w:t>
      </w:r>
      <w:r w:rsidRPr="004F3533">
        <w:rPr>
          <w:rStyle w:val="Emphasis"/>
          <w:rFonts w:asciiTheme="minorHAnsi" w:hAnsiTheme="minorHAnsi" w:cstheme="minorHAnsi"/>
          <w:highlight w:val="green"/>
        </w:rPr>
        <w:t>emboldened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international</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crises</w:t>
      </w:r>
      <w:r w:rsidRPr="004F3533">
        <w:rPr>
          <w:rStyle w:val="Emphasis"/>
          <w:rFonts w:asciiTheme="minorHAnsi" w:hAnsiTheme="minorHAnsi" w:cstheme="minorHAnsi"/>
        </w:rPr>
        <w:t xml:space="preserve"> would go </w:t>
      </w:r>
      <w:r w:rsidRPr="004F3533">
        <w:rPr>
          <w:rStyle w:val="Emphasis"/>
          <w:rFonts w:asciiTheme="minorHAnsi" w:hAnsiTheme="minorHAnsi" w:cstheme="minorHAnsi"/>
          <w:highlight w:val="green"/>
        </w:rPr>
        <w:t>unaddressed</w:t>
      </w:r>
      <w:r w:rsidRPr="004F3533">
        <w:rPr>
          <w:rFonts w:asciiTheme="minorHAnsi" w:hAnsiTheme="minorHAnsi" w:cstheme="minorHAnsi"/>
          <w:sz w:val="16"/>
        </w:rPr>
        <w:t xml:space="preserve">. American primacy was thus like a reasonably priced insurance policy. It required nontrivial expenditures, but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4F3533">
        <w:rPr>
          <w:rStyle w:val="StyleUnderline"/>
          <w:rFonts w:asciiTheme="minorHAnsi" w:hAnsiTheme="minorHAnsi" w:cstheme="minorHAnsi"/>
        </w:rPr>
        <w:t>for two decades after the Soviet collapse, the world was characterized by</w:t>
      </w:r>
      <w:r w:rsidRPr="004F3533">
        <w:rPr>
          <w:rFonts w:asciiTheme="minorHAnsi" w:hAnsiTheme="minorHAnsi" w:cstheme="minorHAnsi"/>
          <w:sz w:val="16"/>
        </w:rPr>
        <w:t xml:space="preserve"> remarkably </w:t>
      </w:r>
      <w:r w:rsidRPr="004F3533">
        <w:rPr>
          <w:rStyle w:val="Emphasis"/>
          <w:rFonts w:asciiTheme="minorHAnsi" w:hAnsiTheme="minorHAnsi" w:cstheme="minorHAnsi"/>
          <w:highlight w:val="green"/>
        </w:rPr>
        <w:t>low levels of great-power competition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high</w:t>
      </w:r>
      <w:r w:rsidRPr="004F3533">
        <w:rPr>
          <w:rFonts w:asciiTheme="minorHAnsi" w:hAnsiTheme="minorHAnsi" w:cstheme="minorHAnsi"/>
          <w:sz w:val="16"/>
        </w:rPr>
        <w:t xml:space="preserve"> levels of </w:t>
      </w:r>
      <w:r w:rsidRPr="004F3533">
        <w:rPr>
          <w:rStyle w:val="StyleUnderline"/>
          <w:rFonts w:asciiTheme="minorHAnsi" w:hAnsiTheme="minorHAnsi" w:cstheme="minorHAnsi"/>
          <w:highlight w:val="green"/>
        </w:rPr>
        <w:t>security i</w:t>
      </w:r>
      <w:r w:rsidRPr="004F3533">
        <w:rPr>
          <w:rStyle w:val="StyleUnderline"/>
          <w:rFonts w:asciiTheme="minorHAnsi" w:hAnsiTheme="minorHAnsi" w:cstheme="minorHAnsi"/>
        </w:rPr>
        <w:t>n</w:t>
      </w:r>
      <w:r w:rsidRPr="004F3533">
        <w:rPr>
          <w:rFonts w:asciiTheme="minorHAnsi" w:hAnsiTheme="minorHAnsi" w:cstheme="minorHAnsi"/>
          <w:sz w:val="16"/>
        </w:rPr>
        <w:t xml:space="preserve"> key theaters such as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Europe and East Asia</w:t>
      </w:r>
      <w:r w:rsidRPr="004F3533">
        <w:rPr>
          <w:rStyle w:val="StyleUnderline"/>
          <w:rFonts w:asciiTheme="minorHAnsi" w:hAnsiTheme="minorHAnsi" w:cstheme="minorHAnsi"/>
        </w:rPr>
        <w:t xml:space="preserve">, and the </w:t>
      </w:r>
      <w:r w:rsidRPr="004F3533">
        <w:rPr>
          <w:rStyle w:val="Emphasis"/>
          <w:rFonts w:asciiTheme="minorHAnsi" w:hAnsiTheme="minorHAnsi" w:cstheme="minorHAnsi"/>
          <w:highlight w:val="green"/>
        </w:rPr>
        <w:t>comparative</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weakness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of</w:t>
      </w:r>
      <w:r w:rsidRPr="004F3533">
        <w:rPr>
          <w:rFonts w:asciiTheme="minorHAnsi" w:hAnsiTheme="minorHAnsi" w:cstheme="minorHAnsi"/>
          <w:sz w:val="16"/>
        </w:rPr>
        <w:t xml:space="preserve"> those </w:t>
      </w:r>
      <w:r w:rsidRPr="004F3533">
        <w:rPr>
          <w:rStyle w:val="StyleUnderline"/>
          <w:rFonts w:asciiTheme="minorHAnsi" w:hAnsiTheme="minorHAnsi" w:cstheme="minorHAnsi"/>
        </w:rPr>
        <w:t>“</w:t>
      </w:r>
      <w:r w:rsidRPr="004F3533">
        <w:rPr>
          <w:rStyle w:val="Emphasis"/>
          <w:rFonts w:asciiTheme="minorHAnsi" w:hAnsiTheme="minorHAnsi" w:cstheme="minorHAnsi"/>
          <w:highlight w:val="green"/>
        </w:rPr>
        <w:t>rogue” actors</w:t>
      </w:r>
      <w:r w:rsidRPr="004F3533">
        <w:rPr>
          <w:rStyle w:val="StyleUnderline"/>
          <w:rFonts w:asciiTheme="minorHAnsi" w:hAnsiTheme="minorHAnsi" w:cstheme="minorHAnsi"/>
        </w:rPr>
        <w:t>—</w:t>
      </w:r>
      <w:r w:rsidRPr="004F3533">
        <w:rPr>
          <w:rStyle w:val="Emphasis"/>
          <w:rFonts w:asciiTheme="minorHAnsi" w:hAnsiTheme="minorHAnsi" w:cstheme="minorHAnsi"/>
        </w:rPr>
        <w:t>Iran, Iraq, North Korea, al-Qaeda</w:t>
      </w:r>
      <w:r w:rsidRPr="004F3533">
        <w:rPr>
          <w:rStyle w:val="StyleUnderline"/>
          <w:rFonts w:asciiTheme="minorHAnsi" w:hAnsiTheme="minorHAnsi" w:cstheme="minorHAnsi"/>
        </w:rPr>
        <w:t>—who</w:t>
      </w:r>
      <w:r w:rsidRPr="004F3533">
        <w:rPr>
          <w:rFonts w:asciiTheme="minorHAnsi" w:hAnsiTheme="minorHAnsi" w:cstheme="minorHAnsi"/>
          <w:sz w:val="16"/>
        </w:rPr>
        <w:t xml:space="preserve"> most aggressively </w:t>
      </w:r>
      <w:r w:rsidRPr="004F3533">
        <w:rPr>
          <w:rStyle w:val="StyleUnderline"/>
          <w:rFonts w:asciiTheme="minorHAnsi" w:hAnsiTheme="minorHAnsi" w:cstheme="minorHAnsi"/>
        </w:rPr>
        <w:t>challenged American power.</w:t>
      </w:r>
      <w:r w:rsidRPr="004F3533">
        <w:rPr>
          <w:rFonts w:asciiTheme="minorHAnsi" w:hAnsiTheme="minorHAnsi" w:cstheme="minorHAnsi"/>
          <w:sz w:val="16"/>
        </w:rPr>
        <w:t xml:space="preserve"> During the 1990s, some observers even spoke of a “strategic pause,” the idea being that the end of </w:t>
      </w:r>
      <w:r w:rsidRPr="004F3533">
        <w:rPr>
          <w:rStyle w:val="StyleUnderline"/>
          <w:rFonts w:asciiTheme="minorHAnsi" w:hAnsiTheme="minorHAnsi" w:cstheme="minorHAnsi"/>
        </w:rPr>
        <w:t>the Cold War</w:t>
      </w:r>
      <w:r w:rsidRPr="004F3533">
        <w:rPr>
          <w:rFonts w:asciiTheme="minorHAnsi" w:hAnsiTheme="minorHAnsi" w:cstheme="minorHAnsi"/>
          <w:sz w:val="16"/>
        </w:rPr>
        <w:t xml:space="preserve"> had </w:t>
      </w:r>
      <w:r w:rsidRPr="004F3533">
        <w:rPr>
          <w:rStyle w:val="StyleUnderline"/>
          <w:rFonts w:asciiTheme="minorHAnsi" w:hAnsiTheme="minorHAnsi" w:cstheme="minorHAnsi"/>
        </w:rPr>
        <w:t>afforded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a respite from</w:t>
      </w:r>
      <w:r w:rsidRPr="004F3533">
        <w:rPr>
          <w:rFonts w:asciiTheme="minorHAnsi" w:hAnsiTheme="minorHAnsi" w:cstheme="minorHAnsi"/>
          <w:sz w:val="16"/>
        </w:rPr>
        <w:t xml:space="preserve"> normal levels of </w:t>
      </w:r>
      <w:r w:rsidRPr="004F3533">
        <w:rPr>
          <w:rStyle w:val="StyleUnderline"/>
          <w:rFonts w:asciiTheme="minorHAnsi" w:hAnsiTheme="minorHAnsi" w:cstheme="minorHAnsi"/>
        </w:rPr>
        <w:t>geopolitical danger and competition</w:t>
      </w:r>
      <w:r w:rsidRPr="004F3533">
        <w:rPr>
          <w:rFonts w:asciiTheme="minorHAnsi" w:hAnsiTheme="minorHAnsi" w:cstheme="minorHAnsi"/>
          <w:sz w:val="16"/>
        </w:rPr>
        <w:t xml:space="preserve">. Now, however,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rPr>
        <w:t>strategic horizon is darkening,</w:t>
      </w:r>
      <w:r w:rsidRPr="004F3533">
        <w:rPr>
          <w:rFonts w:asciiTheme="minorHAnsi" w:hAnsiTheme="minorHAnsi" w:cstheme="minorHAnsi"/>
          <w:sz w:val="16"/>
        </w:rPr>
        <w:t xml:space="preserve"> due to four factors. First, </w:t>
      </w:r>
      <w:r w:rsidRPr="004F3533">
        <w:rPr>
          <w:rStyle w:val="Emphasis"/>
          <w:rFonts w:asciiTheme="minorHAnsi" w:hAnsiTheme="minorHAnsi" w:cstheme="minorHAnsi"/>
        </w:rPr>
        <w:t xml:space="preserve">great-power military competition </w:t>
      </w:r>
      <w:r w:rsidRPr="004F3533">
        <w:rPr>
          <w:rStyle w:val="StyleUnderline"/>
          <w:rFonts w:asciiTheme="minorHAnsi" w:hAnsiTheme="minorHAnsi" w:cstheme="minorHAnsi"/>
        </w:rPr>
        <w:t>is back. The world’s</w:t>
      </w:r>
      <w:r w:rsidRPr="004F3533">
        <w:rPr>
          <w:rFonts w:asciiTheme="minorHAnsi" w:hAnsiTheme="minorHAnsi" w:cstheme="minorHAnsi"/>
          <w:sz w:val="16"/>
        </w:rPr>
        <w:t xml:space="preserve"> two </w:t>
      </w:r>
      <w:r w:rsidRPr="004F3533">
        <w:rPr>
          <w:rStyle w:val="StyleUnderline"/>
          <w:rFonts w:asciiTheme="minorHAnsi" w:hAnsiTheme="minorHAnsi" w:cstheme="minorHAnsi"/>
        </w:rPr>
        <w:t>leading authoritarian powers—</w:t>
      </w:r>
      <w:r w:rsidRPr="004F3533">
        <w:rPr>
          <w:rStyle w:val="Emphasis"/>
          <w:rFonts w:asciiTheme="minorHAnsi" w:hAnsiTheme="minorHAnsi" w:cstheme="minorHAnsi"/>
          <w:highlight w:val="green"/>
        </w:rPr>
        <w:t xml:space="preserve">China </w:t>
      </w:r>
      <w:r w:rsidRPr="004F3533">
        <w:rPr>
          <w:rFonts w:asciiTheme="minorHAnsi" w:hAnsiTheme="minorHAnsi" w:cstheme="minorHAnsi"/>
          <w:sz w:val="16"/>
        </w:rPr>
        <w:t>and Russia</w:t>
      </w:r>
      <w:r w:rsidRPr="004F3533">
        <w:rPr>
          <w:rStyle w:val="StyleUnderline"/>
          <w:rFonts w:asciiTheme="minorHAnsi" w:hAnsiTheme="minorHAnsi" w:cstheme="minorHAnsi"/>
        </w:rPr>
        <w:t>—are seeking</w:t>
      </w:r>
      <w:r w:rsidRPr="004F3533">
        <w:rPr>
          <w:rFonts w:asciiTheme="minorHAnsi" w:hAnsiTheme="minorHAnsi" w:cstheme="minorHAnsi"/>
          <w:sz w:val="16"/>
        </w:rPr>
        <w:t xml:space="preserve"> regional </w:t>
      </w:r>
      <w:r w:rsidRPr="004F3533">
        <w:rPr>
          <w:rStyle w:val="StyleUnderline"/>
          <w:rFonts w:asciiTheme="minorHAnsi" w:hAnsiTheme="minorHAnsi" w:cstheme="minorHAnsi"/>
        </w:rPr>
        <w:t xml:space="preserve">hegemony, </w:t>
      </w:r>
      <w:r w:rsidRPr="004F3533">
        <w:rPr>
          <w:rStyle w:val="Emphasis"/>
          <w:rFonts w:asciiTheme="minorHAnsi" w:hAnsiTheme="minorHAnsi" w:cstheme="minorHAnsi"/>
          <w:highlight w:val="green"/>
        </w:rPr>
        <w:t>contesting global norms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such as nonaggression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and</w:t>
      </w:r>
      <w:r w:rsidRPr="004F3533">
        <w:rPr>
          <w:rStyle w:val="StyleUnderline"/>
          <w:rFonts w:asciiTheme="minorHAnsi" w:hAnsiTheme="minorHAnsi" w:cstheme="minorHAnsi"/>
        </w:rPr>
        <w:t xml:space="preserve"> freedom of </w:t>
      </w:r>
      <w:r w:rsidRPr="004F3533">
        <w:rPr>
          <w:rStyle w:val="StyleUnderline"/>
          <w:rFonts w:asciiTheme="minorHAnsi" w:hAnsiTheme="minorHAnsi" w:cstheme="minorHAnsi"/>
          <w:highlight w:val="green"/>
        </w:rPr>
        <w:t>navigation</w:t>
      </w:r>
      <w:r w:rsidRPr="004F3533">
        <w:rPr>
          <w:rStyle w:val="StyleUnderline"/>
          <w:rFonts w:asciiTheme="minorHAnsi" w:hAnsiTheme="minorHAnsi" w:cstheme="minorHAnsi"/>
        </w:rPr>
        <w:t>, and developing the</w:t>
      </w:r>
      <w:r w:rsidRPr="004F3533">
        <w:rPr>
          <w:rFonts w:asciiTheme="minorHAnsi" w:hAnsiTheme="minorHAnsi" w:cstheme="minorHAnsi"/>
          <w:sz w:val="16"/>
        </w:rPr>
        <w:t xml:space="preserve"> military </w:t>
      </w:r>
      <w:r w:rsidRPr="004F3533">
        <w:rPr>
          <w:rStyle w:val="StyleUnderline"/>
          <w:rFonts w:asciiTheme="minorHAnsi" w:hAnsiTheme="minorHAnsi" w:cstheme="minorHAnsi"/>
        </w:rPr>
        <w:t>punch to underwrite these ambitions</w:t>
      </w:r>
      <w:r w:rsidRPr="004F3533">
        <w:rPr>
          <w:rFonts w:asciiTheme="minorHAnsi" w:hAnsiTheme="minorHAnsi" w:cstheme="minorHAnsi"/>
          <w:sz w:val="16"/>
        </w:rPr>
        <w:t xml:space="preserve">. Notwithstanding severe economic and demographic problems, </w:t>
      </w:r>
      <w:r w:rsidRPr="004F3533">
        <w:rPr>
          <w:rStyle w:val="StyleUnderline"/>
          <w:rFonts w:asciiTheme="minorHAnsi" w:hAnsiTheme="minorHAnsi" w:cstheme="minorHAnsi"/>
        </w:rPr>
        <w:t>Russia</w:t>
      </w:r>
      <w:r w:rsidRPr="004F3533">
        <w:rPr>
          <w:rFonts w:asciiTheme="minorHAnsi" w:hAnsiTheme="minorHAnsi" w:cstheme="minorHAnsi"/>
          <w:sz w:val="16"/>
        </w:rPr>
        <w:t xml:space="preserve"> has </w:t>
      </w:r>
      <w:r w:rsidRPr="004F3533">
        <w:rPr>
          <w:rStyle w:val="StyleUnderline"/>
          <w:rFonts w:asciiTheme="minorHAnsi" w:hAnsiTheme="minorHAnsi" w:cstheme="minorHAnsi"/>
        </w:rPr>
        <w:t>conducted a major military modernization emphasizing nuclear weapons</w:t>
      </w:r>
      <w:r w:rsidRPr="004F3533">
        <w:rPr>
          <w:rFonts w:asciiTheme="minorHAnsi" w:hAnsiTheme="minorHAnsi" w:cstheme="minorHAnsi"/>
          <w:sz w:val="16"/>
        </w:rPr>
        <w:t xml:space="preserve">, high-end </w:t>
      </w:r>
      <w:r w:rsidRPr="004F3533">
        <w:rPr>
          <w:rStyle w:val="StyleUnderline"/>
          <w:rFonts w:asciiTheme="minorHAnsi" w:hAnsiTheme="minorHAnsi" w:cstheme="minorHAnsi"/>
        </w:rPr>
        <w:t>conventional capabilities, and</w:t>
      </w:r>
      <w:r w:rsidRPr="004F3533">
        <w:rPr>
          <w:rFonts w:asciiTheme="minorHAnsi" w:hAnsiTheme="minorHAnsi" w:cstheme="minorHAnsi"/>
          <w:sz w:val="16"/>
        </w:rPr>
        <w:t xml:space="preserve"> rapid-deployment and </w:t>
      </w:r>
      <w:r w:rsidRPr="004F3533">
        <w:rPr>
          <w:rStyle w:val="StyleUnderline"/>
          <w:rFonts w:asciiTheme="minorHAnsi" w:hAnsiTheme="minorHAnsi" w:cstheme="minorHAnsi"/>
        </w:rPr>
        <w:t>special operations</w:t>
      </w:r>
      <w:r w:rsidRPr="004F3533">
        <w:rPr>
          <w:rFonts w:asciiTheme="minorHAnsi" w:hAnsiTheme="minorHAnsi" w:cstheme="minorHAnsi"/>
          <w:sz w:val="16"/>
        </w:rPr>
        <w:t xml:space="preserve"> forces— </w:t>
      </w:r>
      <w:r w:rsidRPr="004F3533">
        <w:rPr>
          <w:rStyle w:val="StyleUnderline"/>
          <w:rFonts w:asciiTheme="minorHAnsi" w:hAnsiTheme="minorHAnsi" w:cstheme="minorHAnsi"/>
        </w:rPr>
        <w:t xml:space="preserve">and utilized </w:t>
      </w:r>
      <w:r w:rsidRPr="004F3533">
        <w:rPr>
          <w:rFonts w:asciiTheme="minorHAnsi" w:hAnsiTheme="minorHAnsi" w:cstheme="minorHAnsi"/>
          <w:sz w:val="16"/>
        </w:rPr>
        <w:t xml:space="preserve">many of </w:t>
      </w:r>
      <w:r w:rsidRPr="004F3533">
        <w:rPr>
          <w:rStyle w:val="StyleUnderline"/>
          <w:rFonts w:asciiTheme="minorHAnsi" w:hAnsiTheme="minorHAnsi" w:cstheme="minorHAnsi"/>
        </w:rPr>
        <w:t xml:space="preserve">these </w:t>
      </w:r>
      <w:r w:rsidRPr="004F3533">
        <w:rPr>
          <w:rFonts w:asciiTheme="minorHAnsi" w:hAnsiTheme="minorHAnsi" w:cstheme="minorHAnsi"/>
          <w:sz w:val="16"/>
        </w:rPr>
        <w:t xml:space="preserve">capabilities in conflicts </w:t>
      </w:r>
      <w:r w:rsidRPr="004F3533">
        <w:rPr>
          <w:rStyle w:val="StyleUnderline"/>
          <w:rFonts w:asciiTheme="minorHAnsi" w:hAnsiTheme="minorHAnsi" w:cstheme="minorHAnsi"/>
        </w:rPr>
        <w:t>in Ukraine and Syria</w:t>
      </w:r>
      <w:r w:rsidRPr="004F3533">
        <w:rPr>
          <w:rFonts w:asciiTheme="minorHAnsi" w:hAnsiTheme="minorHAnsi" w:cstheme="minorHAnsi"/>
          <w:sz w:val="16"/>
        </w:rPr>
        <w:t xml:space="preserve">.10 </w:t>
      </w:r>
      <w:r w:rsidRPr="004F3533">
        <w:rPr>
          <w:rStyle w:val="StyleUnderline"/>
          <w:rFonts w:asciiTheme="minorHAnsi" w:hAnsiTheme="minorHAnsi" w:cstheme="minorHAnsi"/>
          <w:highlight w:val="green"/>
        </w:rPr>
        <w:t>China</w:t>
      </w:r>
      <w:r w:rsidRPr="004F3533">
        <w:rPr>
          <w:rFonts w:asciiTheme="minorHAnsi" w:hAnsiTheme="minorHAnsi" w:cstheme="minorHAnsi"/>
          <w:sz w:val="16"/>
        </w:rPr>
        <w:t xml:space="preserve">, meanwhile, has </w:t>
      </w:r>
      <w:r w:rsidRPr="004F3533">
        <w:rPr>
          <w:rStyle w:val="StyleUnderline"/>
          <w:rFonts w:asciiTheme="minorHAnsi" w:hAnsiTheme="minorHAnsi" w:cstheme="minorHAnsi"/>
          <w:highlight w:val="green"/>
        </w:rPr>
        <w:t>carried</w:t>
      </w:r>
      <w:r w:rsidRPr="004F3533">
        <w:rPr>
          <w:rStyle w:val="StyleUnderline"/>
          <w:rFonts w:asciiTheme="minorHAnsi" w:hAnsiTheme="minorHAnsi" w:cstheme="minorHAnsi"/>
        </w:rPr>
        <w:t xml:space="preserve"> out a </w:t>
      </w:r>
      <w:r w:rsidRPr="004F3533">
        <w:rPr>
          <w:rStyle w:val="Emphasis"/>
          <w:rFonts w:asciiTheme="minorHAnsi" w:hAnsiTheme="minorHAnsi" w:cstheme="minorHAnsi"/>
          <w:highlight w:val="green"/>
        </w:rPr>
        <w:t>buildup of historic proportions</w:t>
      </w:r>
      <w:r w:rsidRPr="004F3533">
        <w:rPr>
          <w:rFonts w:asciiTheme="minorHAnsi" w:hAnsiTheme="minorHAnsi" w:cstheme="minorHAnsi"/>
          <w:sz w:val="16"/>
        </w:rPr>
        <w:t xml:space="preserve">, with constant-dollar defense outlays rising from US$26 billion in 1995 to US$226 billion in 2016.11 Ominously, </w:t>
      </w:r>
      <w:r w:rsidRPr="004F3533">
        <w:rPr>
          <w:rStyle w:val="StyleUnderline"/>
          <w:rFonts w:asciiTheme="minorHAnsi" w:hAnsiTheme="minorHAnsi" w:cstheme="minorHAnsi"/>
        </w:rPr>
        <w:t>these expenditures</w:t>
      </w:r>
      <w:r w:rsidRPr="004F3533">
        <w:rPr>
          <w:rFonts w:asciiTheme="minorHAnsi" w:hAnsiTheme="minorHAnsi" w:cstheme="minorHAnsi"/>
          <w:sz w:val="16"/>
        </w:rPr>
        <w:t xml:space="preserve"> have </w:t>
      </w:r>
      <w:r w:rsidRPr="004F3533">
        <w:rPr>
          <w:rStyle w:val="StyleUnderline"/>
          <w:rFonts w:asciiTheme="minorHAnsi" w:hAnsiTheme="minorHAnsi" w:cstheme="minorHAnsi"/>
        </w:rPr>
        <w:t>funded</w:t>
      </w:r>
      <w:r w:rsidRPr="004F3533">
        <w:rPr>
          <w:rFonts w:asciiTheme="minorHAnsi" w:hAnsiTheme="minorHAnsi" w:cstheme="minorHAnsi"/>
          <w:sz w:val="16"/>
        </w:rPr>
        <w:t xml:space="preserve"> development of </w:t>
      </w:r>
      <w:r w:rsidRPr="004F3533">
        <w:rPr>
          <w:rStyle w:val="Emphasis"/>
          <w:rFonts w:asciiTheme="minorHAnsi" w:hAnsiTheme="minorHAnsi" w:cstheme="minorHAnsi"/>
        </w:rPr>
        <w:t>power-projection</w:t>
      </w:r>
      <w:r w:rsidRPr="004F3533">
        <w:rPr>
          <w:rStyle w:val="StyleUnderline"/>
          <w:rFonts w:asciiTheme="minorHAnsi" w:hAnsiTheme="minorHAnsi" w:cstheme="minorHAnsi"/>
        </w:rPr>
        <w:t xml:space="preserve"> and antiaccess</w:t>
      </w:r>
      <w:r w:rsidRPr="004F3533">
        <w:rPr>
          <w:rFonts w:asciiTheme="minorHAnsi" w:hAnsiTheme="minorHAnsi" w:cstheme="minorHAnsi"/>
          <w:sz w:val="16"/>
        </w:rPr>
        <w:t xml:space="preserve">/area denial (A2/AD) </w:t>
      </w:r>
      <w:r w:rsidRPr="004F3533">
        <w:rPr>
          <w:rStyle w:val="StyleUnderline"/>
          <w:rFonts w:asciiTheme="minorHAnsi" w:hAnsiTheme="minorHAnsi" w:cstheme="minorHAnsi"/>
        </w:rPr>
        <w:t>tools</w:t>
      </w:r>
      <w:r w:rsidRPr="004F3533">
        <w:rPr>
          <w:rFonts w:asciiTheme="minorHAnsi" w:hAnsiTheme="minorHAnsi" w:cstheme="minorHAnsi"/>
          <w:sz w:val="16"/>
        </w:rPr>
        <w:t xml:space="preserve"> necessary </w:t>
      </w:r>
      <w:r w:rsidRPr="004F3533">
        <w:rPr>
          <w:rStyle w:val="StyleUnderline"/>
          <w:rFonts w:asciiTheme="minorHAnsi" w:hAnsiTheme="minorHAnsi" w:cstheme="minorHAnsi"/>
        </w:rPr>
        <w:t>to threaten China’s neighbors and complicate U.S. intervention</w:t>
      </w:r>
      <w:r w:rsidRPr="004F3533">
        <w:rPr>
          <w:rFonts w:asciiTheme="minorHAnsi" w:hAnsiTheme="minorHAnsi" w:cstheme="minorHAnsi"/>
          <w:sz w:val="16"/>
        </w:rPr>
        <w:t xml:space="preserve"> on their behalf. Washington has grown accustomed to having a generational military lead; </w:t>
      </w:r>
      <w:r w:rsidRPr="004F3533">
        <w:rPr>
          <w:rStyle w:val="StyleUnderline"/>
          <w:rFonts w:asciiTheme="minorHAnsi" w:hAnsiTheme="minorHAnsi" w:cstheme="minorHAnsi"/>
        </w:rPr>
        <w:t>Russian and Chinese modernization</w:t>
      </w:r>
      <w:r w:rsidRPr="004F3533">
        <w:rPr>
          <w:rFonts w:asciiTheme="minorHAnsi" w:hAnsiTheme="minorHAnsi" w:cstheme="minorHAnsi"/>
          <w:sz w:val="16"/>
        </w:rPr>
        <w:t xml:space="preserve"> efforts </w:t>
      </w:r>
      <w:r w:rsidRPr="004F3533">
        <w:rPr>
          <w:rStyle w:val="StyleUnderline"/>
          <w:rFonts w:asciiTheme="minorHAnsi" w:hAnsiTheme="minorHAnsi" w:cstheme="minorHAnsi"/>
        </w:rPr>
        <w:t>are</w:t>
      </w:r>
      <w:r w:rsidRPr="004F3533">
        <w:rPr>
          <w:rFonts w:asciiTheme="minorHAnsi" w:hAnsiTheme="minorHAnsi" w:cstheme="minorHAnsi"/>
          <w:sz w:val="16"/>
        </w:rPr>
        <w:t xml:space="preserve"> now </w:t>
      </w:r>
      <w:r w:rsidRPr="004F3533">
        <w:rPr>
          <w:rStyle w:val="StyleUnderline"/>
          <w:rFonts w:asciiTheme="minorHAnsi" w:hAnsiTheme="minorHAnsi" w:cstheme="minorHAnsi"/>
        </w:rPr>
        <w:t>creating a</w:t>
      </w:r>
      <w:r w:rsidRPr="004F3533">
        <w:rPr>
          <w:rFonts w:asciiTheme="minorHAnsi" w:hAnsiTheme="minorHAnsi" w:cstheme="minorHAnsi"/>
          <w:sz w:val="16"/>
        </w:rPr>
        <w:t xml:space="preserve"> far </w:t>
      </w:r>
      <w:r w:rsidRPr="004F3533">
        <w:rPr>
          <w:rStyle w:val="Emphasis"/>
          <w:rFonts w:asciiTheme="minorHAnsi" w:hAnsiTheme="minorHAnsi" w:cstheme="minorHAnsi"/>
          <w:highlight w:val="green"/>
        </w:rPr>
        <w:t>more competitive environment</w:t>
      </w:r>
      <w:r w:rsidRPr="004F3533">
        <w:rPr>
          <w:rFonts w:asciiTheme="minorHAnsi" w:hAnsiTheme="minorHAnsi" w:cstheme="minorHAnsi"/>
          <w:sz w:val="16"/>
        </w:rPr>
        <w:t xml:space="preserve">. Second, the </w:t>
      </w:r>
      <w:r w:rsidRPr="004F3533">
        <w:rPr>
          <w:rStyle w:val="StyleUnderline"/>
          <w:rFonts w:asciiTheme="minorHAnsi" w:hAnsiTheme="minorHAnsi" w:cstheme="minorHAnsi"/>
        </w:rPr>
        <w:t>international outlaws are no longer</w:t>
      </w:r>
      <w:r w:rsidRPr="004F3533">
        <w:rPr>
          <w:rFonts w:asciiTheme="minorHAnsi" w:hAnsiTheme="minorHAnsi" w:cstheme="minorHAnsi"/>
          <w:sz w:val="16"/>
        </w:rPr>
        <w:t xml:space="preserve"> so </w:t>
      </w:r>
      <w:r w:rsidRPr="004F3533">
        <w:rPr>
          <w:rStyle w:val="StyleUnderline"/>
          <w:rFonts w:asciiTheme="minorHAnsi" w:hAnsiTheme="minorHAnsi" w:cstheme="minorHAnsi"/>
        </w:rPr>
        <w:t xml:space="preserve">weak. </w:t>
      </w:r>
      <w:r w:rsidRPr="004F3533">
        <w:rPr>
          <w:rStyle w:val="Emphasis"/>
          <w:rFonts w:asciiTheme="minorHAnsi" w:hAnsiTheme="minorHAnsi" w:cstheme="minorHAnsi"/>
          <w:highlight w:val="green"/>
        </w:rPr>
        <w:t>North Korea</w:t>
      </w:r>
      <w:r w:rsidRPr="004F3533">
        <w:rPr>
          <w:rFonts w:asciiTheme="minorHAnsi" w:hAnsiTheme="minorHAnsi" w:cstheme="minorHAnsi"/>
          <w:sz w:val="16"/>
          <w:highlight w:val="green"/>
        </w:rPr>
        <w:t>’s</w:t>
      </w:r>
      <w:r w:rsidRPr="004F3533">
        <w:rPr>
          <w:rFonts w:asciiTheme="minorHAnsi" w:hAnsiTheme="minorHAnsi" w:cstheme="minorHAnsi"/>
          <w:sz w:val="16"/>
        </w:rPr>
        <w:t xml:space="preserve"> conventional forces have atrophied, but it </w:t>
      </w:r>
      <w:r w:rsidRPr="004F3533">
        <w:rPr>
          <w:rStyle w:val="StyleUnderline"/>
          <w:rFonts w:asciiTheme="minorHAnsi" w:hAnsiTheme="minorHAnsi" w:cstheme="minorHAnsi"/>
        </w:rPr>
        <w:t xml:space="preserve">has amassed a </w:t>
      </w:r>
      <w:r w:rsidRPr="004F3533">
        <w:rPr>
          <w:rStyle w:val="Emphasis"/>
          <w:rFonts w:asciiTheme="minorHAnsi" w:hAnsiTheme="minorHAnsi" w:cstheme="minorHAnsi"/>
          <w:highlight w:val="green"/>
        </w:rPr>
        <w:t>growing nuclear arsenal</w:t>
      </w:r>
      <w:r w:rsidRPr="004F3533">
        <w:rPr>
          <w:rStyle w:val="StyleUnderline"/>
          <w:rFonts w:asciiTheme="minorHAnsi" w:hAnsiTheme="minorHAnsi" w:cstheme="minorHAnsi"/>
        </w:rPr>
        <w:t xml:space="preserve"> and is developing</w:t>
      </w:r>
      <w:r w:rsidRPr="004F3533">
        <w:rPr>
          <w:rFonts w:asciiTheme="minorHAnsi" w:hAnsiTheme="minorHAnsi" w:cstheme="minorHAnsi"/>
          <w:sz w:val="16"/>
        </w:rPr>
        <w:t xml:space="preserve"> an </w:t>
      </w:r>
      <w:r w:rsidRPr="004F3533">
        <w:rPr>
          <w:rStyle w:val="StyleUnderline"/>
          <w:rFonts w:asciiTheme="minorHAnsi" w:hAnsiTheme="minorHAnsi" w:cstheme="minorHAnsi"/>
        </w:rPr>
        <w:t xml:space="preserve">intercontinental delivery </w:t>
      </w:r>
      <w:r w:rsidRPr="004F3533">
        <w:rPr>
          <w:rFonts w:asciiTheme="minorHAnsi" w:hAnsiTheme="minorHAnsi" w:cstheme="minorHAnsi"/>
          <w:sz w:val="16"/>
        </w:rPr>
        <w:t xml:space="preserve">capability </w:t>
      </w:r>
      <w:r w:rsidRPr="004F3533">
        <w:rPr>
          <w:rStyle w:val="StyleUnderline"/>
          <w:rFonts w:asciiTheme="minorHAnsi" w:hAnsiTheme="minorHAnsi" w:cstheme="minorHAnsi"/>
        </w:rPr>
        <w:t xml:space="preserve">that will </w:t>
      </w:r>
      <w:r w:rsidRPr="004F3533">
        <w:rPr>
          <w:rFonts w:asciiTheme="minorHAnsi" w:hAnsiTheme="minorHAnsi" w:cstheme="minorHAnsi"/>
          <w:sz w:val="16"/>
        </w:rPr>
        <w:t xml:space="preserve">soon </w:t>
      </w:r>
      <w:r w:rsidRPr="004F3533">
        <w:rPr>
          <w:rStyle w:val="StyleUnderline"/>
          <w:rFonts w:asciiTheme="minorHAnsi" w:hAnsiTheme="minorHAnsi" w:cstheme="minorHAnsi"/>
        </w:rPr>
        <w:t xml:space="preserve">allow it to threaten </w:t>
      </w:r>
      <w:r w:rsidRPr="004F3533">
        <w:rPr>
          <w:rFonts w:asciiTheme="minorHAnsi" w:hAnsiTheme="minorHAnsi" w:cstheme="minorHAnsi"/>
          <w:sz w:val="16"/>
        </w:rPr>
        <w:t xml:space="preserve">not just America’s regional allies but also </w:t>
      </w:r>
      <w:r w:rsidRPr="004F3533">
        <w:rPr>
          <w:rStyle w:val="StyleUnderline"/>
          <w:rFonts w:asciiTheme="minorHAnsi" w:hAnsiTheme="minorHAnsi" w:cstheme="minorHAnsi"/>
        </w:rPr>
        <w:t>the continental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tates.12 </w:t>
      </w:r>
      <w:r w:rsidRPr="004F3533">
        <w:rPr>
          <w:rStyle w:val="Emphasis"/>
          <w:rFonts w:asciiTheme="minorHAnsi" w:hAnsiTheme="minorHAnsi" w:cstheme="minorHAnsi"/>
          <w:highlight w:val="green"/>
        </w:rPr>
        <w:t>Iran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remains a nuclear threshold state</w:t>
      </w:r>
      <w:r w:rsidRPr="004F3533">
        <w:rPr>
          <w:rFonts w:asciiTheme="minorHAnsi" w:hAnsiTheme="minorHAnsi" w:cstheme="minorHAnsi"/>
          <w:sz w:val="16"/>
        </w:rPr>
        <w:t xml:space="preserve">, one </w:t>
      </w:r>
      <w:r w:rsidRPr="004F3533">
        <w:rPr>
          <w:rStyle w:val="StyleUnderline"/>
          <w:rFonts w:asciiTheme="minorHAnsi" w:hAnsiTheme="minorHAnsi" w:cstheme="minorHAnsi"/>
        </w:rPr>
        <w:t>that continues to develop</w:t>
      </w:r>
      <w:r w:rsidRPr="004F3533">
        <w:rPr>
          <w:rFonts w:asciiTheme="minorHAnsi" w:hAnsiTheme="minorHAnsi" w:cstheme="minorHAnsi"/>
          <w:sz w:val="16"/>
        </w:rPr>
        <w:t xml:space="preserve"> ballistic </w:t>
      </w:r>
      <w:r w:rsidRPr="004F3533">
        <w:rPr>
          <w:rStyle w:val="StyleUnderline"/>
          <w:rFonts w:asciiTheme="minorHAnsi" w:hAnsiTheme="minorHAnsi" w:cstheme="minorHAnsi"/>
        </w:rPr>
        <w:t>missiles and A2/AD</w:t>
      </w:r>
      <w:r w:rsidRPr="004F3533">
        <w:rPr>
          <w:rFonts w:asciiTheme="minorHAnsi" w:hAnsiTheme="minorHAnsi" w:cstheme="minorHAnsi"/>
          <w:sz w:val="16"/>
        </w:rPr>
        <w:t xml:space="preserve"> capabilities </w:t>
      </w:r>
      <w:r w:rsidRPr="004F3533">
        <w:rPr>
          <w:rStyle w:val="StyleUnderline"/>
          <w:rFonts w:asciiTheme="minorHAnsi" w:hAnsiTheme="minorHAnsi" w:cstheme="minorHAnsi"/>
        </w:rPr>
        <w:t>while employing</w:t>
      </w:r>
      <w:r w:rsidRPr="004F3533">
        <w:rPr>
          <w:rFonts w:asciiTheme="minorHAnsi" w:hAnsiTheme="minorHAnsi" w:cstheme="minorHAnsi"/>
          <w:sz w:val="16"/>
        </w:rPr>
        <w:t xml:space="preserve"> sectarian and </w:t>
      </w:r>
      <w:r w:rsidRPr="004F3533">
        <w:rPr>
          <w:rStyle w:val="Emphasis"/>
          <w:rFonts w:asciiTheme="minorHAnsi" w:hAnsiTheme="minorHAnsi" w:cstheme="minorHAnsi"/>
          <w:highlight w:val="green"/>
        </w:rPr>
        <w:t>proxy forces</w:t>
      </w:r>
      <w:r w:rsidRPr="004F3533">
        <w:rPr>
          <w:rStyle w:val="StyleUnderline"/>
          <w:rFonts w:asciiTheme="minorHAnsi" w:hAnsiTheme="minorHAnsi" w:cstheme="minorHAnsi"/>
          <w:highlight w:val="green"/>
        </w:rPr>
        <w:t xml:space="preserve"> across</w:t>
      </w:r>
      <w:r w:rsidRPr="004F3533">
        <w:rPr>
          <w:rStyle w:val="StyleUnderline"/>
          <w:rFonts w:asciiTheme="minorHAnsi" w:hAnsiTheme="minorHAnsi" w:cstheme="minorHAnsi"/>
        </w:rPr>
        <w:t xml:space="preserve"> the Middle East.</w:t>
      </w:r>
      <w:r w:rsidRPr="004F3533">
        <w:rPr>
          <w:rFonts w:asciiTheme="minorHAnsi" w:hAnsiTheme="minorHAnsi" w:cstheme="minorHAnsi"/>
          <w:sz w:val="16"/>
        </w:rPr>
        <w:t xml:space="preserve">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highlight w:val="green"/>
        </w:rPr>
        <w:t>Islamic State</w:t>
      </w:r>
      <w:r w:rsidRPr="004F3533">
        <w:rPr>
          <w:rFonts w:asciiTheme="minorHAnsi" w:hAnsiTheme="minorHAnsi" w:cstheme="minorHAnsi"/>
          <w:sz w:val="16"/>
        </w:rPr>
        <w:t xml:space="preserve">, for its part, is headed for defeat, but </w:t>
      </w:r>
      <w:r w:rsidRPr="004F3533">
        <w:rPr>
          <w:rStyle w:val="StyleUnderline"/>
          <w:rFonts w:asciiTheme="minorHAnsi" w:hAnsiTheme="minorHAnsi" w:cstheme="minorHAnsi"/>
        </w:rPr>
        <w:t xml:space="preserve">has </w:t>
      </w:r>
      <w:r w:rsidRPr="004F3533">
        <w:rPr>
          <w:rStyle w:val="StyleUnderline"/>
          <w:rFonts w:asciiTheme="minorHAnsi" w:hAnsiTheme="minorHAnsi" w:cstheme="minorHAnsi"/>
          <w:highlight w:val="green"/>
        </w:rPr>
        <w:t>displayed military capabilities</w:t>
      </w:r>
      <w:r w:rsidRPr="004F3533">
        <w:rPr>
          <w:rStyle w:val="StyleUnderline"/>
          <w:rFonts w:asciiTheme="minorHAnsi" w:hAnsiTheme="minorHAnsi" w:cstheme="minorHAnsi"/>
        </w:rPr>
        <w:t xml:space="preserve"> unprecedented for any terrorist group</w:t>
      </w:r>
      <w:r w:rsidRPr="004F3533">
        <w:rPr>
          <w:rFonts w:asciiTheme="minorHAnsi" w:hAnsiTheme="minorHAnsi" w:cstheme="minorHAnsi"/>
          <w:sz w:val="16"/>
        </w:rPr>
        <w:t xml:space="preserve">, and shown that </w:t>
      </w:r>
      <w:r w:rsidRPr="004F3533">
        <w:rPr>
          <w:rStyle w:val="StyleUnderline"/>
          <w:rFonts w:asciiTheme="minorHAnsi" w:hAnsiTheme="minorHAnsi" w:cstheme="minorHAnsi"/>
        </w:rPr>
        <w:t>counterterrorism will continue to place</w:t>
      </w:r>
      <w:r w:rsidRPr="004F3533">
        <w:rPr>
          <w:rFonts w:asciiTheme="minorHAnsi" w:hAnsiTheme="minorHAnsi" w:cstheme="minorHAnsi"/>
          <w:sz w:val="16"/>
        </w:rPr>
        <w:t xml:space="preserve"> significant </w:t>
      </w:r>
      <w:r w:rsidRPr="004F3533">
        <w:rPr>
          <w:rStyle w:val="Emphasis"/>
          <w:rFonts w:asciiTheme="minorHAnsi" w:hAnsiTheme="minorHAnsi" w:cstheme="minorHAnsi"/>
          <w:highlight w:val="green"/>
        </w:rPr>
        <w:t>operational demands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on U.S. forces</w:t>
      </w:r>
      <w:r w:rsidRPr="004F3533">
        <w:rPr>
          <w:rFonts w:asciiTheme="minorHAnsi" w:hAnsiTheme="minorHAnsi" w:cstheme="minorHAnsi"/>
          <w:sz w:val="16"/>
        </w:rPr>
        <w:t xml:space="preserve"> whether in this context or in others. Rogue actors have long preoccupied American planners, but the rogues are now more capable than at any time in decades. Third,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rPr>
        <w:t>democratization of technology</w:t>
      </w:r>
      <w:r w:rsidRPr="004F3533">
        <w:rPr>
          <w:rFonts w:asciiTheme="minorHAnsi" w:hAnsiTheme="minorHAnsi" w:cstheme="minorHAnsi"/>
          <w:sz w:val="16"/>
        </w:rPr>
        <w:t xml:space="preserve"> has </w:t>
      </w:r>
      <w:r w:rsidRPr="004F3533">
        <w:rPr>
          <w:rStyle w:val="StyleUnderline"/>
          <w:rFonts w:asciiTheme="minorHAnsi" w:hAnsiTheme="minorHAnsi" w:cstheme="minorHAnsi"/>
        </w:rPr>
        <w:t>allowed</w:t>
      </w:r>
      <w:r w:rsidRPr="004F3533">
        <w:rPr>
          <w:rFonts w:asciiTheme="minorHAnsi" w:hAnsiTheme="minorHAnsi" w:cstheme="minorHAnsi"/>
          <w:sz w:val="16"/>
        </w:rPr>
        <w:t xml:space="preserve"> more </w:t>
      </w:r>
      <w:r w:rsidRPr="004F3533">
        <w:rPr>
          <w:rStyle w:val="StyleUnderline"/>
          <w:rFonts w:asciiTheme="minorHAnsi" w:hAnsiTheme="minorHAnsi" w:cstheme="minorHAnsi"/>
        </w:rPr>
        <w:t>actors to contest American superiority</w:t>
      </w:r>
      <w:r w:rsidRPr="004F3533">
        <w:rPr>
          <w:rFonts w:asciiTheme="minorHAnsi" w:hAnsiTheme="minorHAnsi" w:cstheme="minorHAnsi"/>
          <w:sz w:val="16"/>
        </w:rPr>
        <w:t xml:space="preserve"> in dangerous ways. </w:t>
      </w:r>
      <w:r w:rsidRPr="004F3533">
        <w:rPr>
          <w:rStyle w:val="StyleUnderline"/>
          <w:rFonts w:asciiTheme="minorHAnsi" w:hAnsiTheme="minorHAnsi" w:cstheme="minorHAnsi"/>
        </w:rPr>
        <w:t>The spread of antisatellite and cyberwarfare capabilities; the proliferation of</w:t>
      </w:r>
      <w:r w:rsidRPr="004F3533">
        <w:rPr>
          <w:rFonts w:asciiTheme="minorHAnsi" w:hAnsiTheme="minorHAnsi" w:cstheme="minorHAnsi"/>
          <w:sz w:val="16"/>
        </w:rPr>
        <w:t xml:space="preserve"> man-portable </w:t>
      </w:r>
      <w:r w:rsidRPr="004F3533">
        <w:rPr>
          <w:rStyle w:val="StyleUnderline"/>
          <w:rFonts w:asciiTheme="minorHAnsi" w:hAnsiTheme="minorHAnsi" w:cstheme="minorHAnsi"/>
        </w:rPr>
        <w:t>air defense</w:t>
      </w:r>
      <w:r w:rsidRPr="004F3533">
        <w:rPr>
          <w:rFonts w:asciiTheme="minorHAnsi" w:hAnsiTheme="minorHAnsi" w:cstheme="minorHAnsi"/>
          <w:sz w:val="16"/>
        </w:rPr>
        <w:t xml:space="preserve"> systems </w:t>
      </w:r>
      <w:r w:rsidRPr="004F3533">
        <w:rPr>
          <w:rStyle w:val="StyleUnderline"/>
          <w:rFonts w:asciiTheme="minorHAnsi" w:hAnsiTheme="minorHAnsi" w:cstheme="minorHAnsi"/>
        </w:rPr>
        <w:t>and ballistic missiles; the increasing availability of</w:t>
      </w:r>
      <w:r w:rsidRPr="004F3533">
        <w:rPr>
          <w:rFonts w:asciiTheme="minorHAnsi" w:hAnsiTheme="minorHAnsi" w:cstheme="minorHAnsi"/>
          <w:sz w:val="16"/>
        </w:rPr>
        <w:t xml:space="preserve"> key elements of the </w:t>
      </w:r>
      <w:r w:rsidRPr="004F3533">
        <w:rPr>
          <w:rStyle w:val="StyleUnderline"/>
          <w:rFonts w:asciiTheme="minorHAnsi" w:hAnsiTheme="minorHAnsi" w:cstheme="minorHAnsi"/>
        </w:rPr>
        <w:t>precision-strike</w:t>
      </w:r>
      <w:r w:rsidRPr="004F3533">
        <w:rPr>
          <w:rFonts w:asciiTheme="minorHAnsi" w:hAnsiTheme="minorHAnsi" w:cstheme="minorHAnsi"/>
          <w:sz w:val="16"/>
        </w:rPr>
        <w:t xml:space="preserve"> complex— these phenomena have </w:t>
      </w:r>
      <w:r w:rsidRPr="004F3533">
        <w:rPr>
          <w:rStyle w:val="StyleUnderline"/>
          <w:rFonts w:asciiTheme="minorHAnsi" w:hAnsiTheme="minorHAnsi" w:cstheme="minorHAnsi"/>
        </w:rPr>
        <w:t>had a</w:t>
      </w:r>
      <w:r w:rsidRPr="004F3533">
        <w:rPr>
          <w:rFonts w:asciiTheme="minorHAnsi" w:hAnsiTheme="minorHAnsi" w:cstheme="minorHAnsi"/>
          <w:sz w:val="16"/>
        </w:rPr>
        <w:t xml:space="preserve"> military </w:t>
      </w:r>
      <w:r w:rsidRPr="004F3533">
        <w:rPr>
          <w:rStyle w:val="Emphasis"/>
          <w:rFonts w:asciiTheme="minorHAnsi" w:hAnsiTheme="minorHAnsi" w:cstheme="minorHAnsi"/>
        </w:rPr>
        <w:t>leveling effect</w:t>
      </w:r>
      <w:r w:rsidRPr="004F3533">
        <w:rPr>
          <w:rStyle w:val="StyleUnderline"/>
          <w:rFonts w:asciiTheme="minorHAnsi" w:hAnsiTheme="minorHAnsi" w:cstheme="minorHAnsi"/>
        </w:rPr>
        <w:t xml:space="preserve"> by giving weaker actors capabilities which were</w:t>
      </w:r>
      <w:r w:rsidRPr="004F3533">
        <w:rPr>
          <w:rFonts w:asciiTheme="minorHAnsi" w:hAnsiTheme="minorHAnsi" w:cstheme="minorHAnsi"/>
          <w:sz w:val="16"/>
        </w:rPr>
        <w:t xml:space="preserve"> formerly </w:t>
      </w:r>
      <w:r w:rsidRPr="004F3533">
        <w:rPr>
          <w:rStyle w:val="StyleUnderline"/>
          <w:rFonts w:asciiTheme="minorHAnsi" w:hAnsiTheme="minorHAnsi" w:cstheme="minorHAnsi"/>
        </w:rPr>
        <w:t>unique to</w:t>
      </w:r>
      <w:r w:rsidRPr="004F3533">
        <w:rPr>
          <w:rFonts w:asciiTheme="minorHAnsi" w:hAnsiTheme="minorHAnsi" w:cstheme="minorHAnsi"/>
          <w:sz w:val="16"/>
        </w:rPr>
        <w:t xml:space="preserve"> technologically</w:t>
      </w:r>
      <w:r w:rsidRPr="004F3533">
        <w:rPr>
          <w:rStyle w:val="StyleUnderline"/>
          <w:rFonts w:asciiTheme="minorHAnsi" w:hAnsiTheme="minorHAnsi" w:cstheme="minorHAnsi"/>
        </w:rPr>
        <w:t xml:space="preserve"> advanced states. As such technologies “proliferate</w:t>
      </w:r>
      <w:r w:rsidRPr="004F3533">
        <w:rPr>
          <w:rFonts w:asciiTheme="minorHAnsi" w:hAnsiTheme="minorHAnsi" w:cstheme="minorHAnsi"/>
          <w:sz w:val="16"/>
        </w:rPr>
        <w:t xml:space="preserve"> worldwide,” Air Force Chief of Staff General David Goldfein commented in 2016,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highlight w:val="green"/>
        </w:rPr>
        <w:t>technology and capability gaps</w:t>
      </w:r>
      <w:r w:rsidRPr="004F3533">
        <w:rPr>
          <w:rFonts w:asciiTheme="minorHAnsi" w:hAnsiTheme="minorHAnsi" w:cstheme="minorHAnsi"/>
          <w:sz w:val="16"/>
        </w:rPr>
        <w:t xml:space="preserve"> between America and our adversaries </w:t>
      </w:r>
      <w:r w:rsidRPr="004F3533">
        <w:rPr>
          <w:rStyle w:val="StyleUnderline"/>
          <w:rFonts w:asciiTheme="minorHAnsi" w:hAnsiTheme="minorHAnsi" w:cstheme="minorHAnsi"/>
        </w:rPr>
        <w:t xml:space="preserve">are </w:t>
      </w:r>
      <w:r w:rsidRPr="004F3533">
        <w:rPr>
          <w:rStyle w:val="Emphasis"/>
          <w:rFonts w:asciiTheme="minorHAnsi" w:hAnsiTheme="minorHAnsi" w:cstheme="minorHAnsi"/>
          <w:highlight w:val="green"/>
        </w:rPr>
        <w:t xml:space="preserve">closing </w:t>
      </w:r>
      <w:r w:rsidRPr="004F3533">
        <w:rPr>
          <w:rStyle w:val="Emphasis"/>
          <w:rFonts w:asciiTheme="minorHAnsi" w:hAnsiTheme="minorHAnsi" w:cstheme="minorHAnsi"/>
        </w:rPr>
        <w:t xml:space="preserve">dangerously </w:t>
      </w:r>
      <w:r w:rsidRPr="004F3533">
        <w:rPr>
          <w:rStyle w:val="Emphasis"/>
          <w:rFonts w:asciiTheme="minorHAnsi" w:hAnsiTheme="minorHAnsi" w:cstheme="minorHAnsi"/>
          <w:highlight w:val="green"/>
        </w:rPr>
        <w:t>fast</w:t>
      </w:r>
      <w:r w:rsidRPr="004F3533">
        <w:rPr>
          <w:rFonts w:asciiTheme="minorHAnsi" w:hAnsiTheme="minorHAnsi" w:cstheme="minorHAnsi"/>
          <w:sz w:val="16"/>
        </w:rPr>
        <w:t xml:space="preserve">.”13 Indeed, as these capabilities spread, </w:t>
      </w:r>
      <w:r w:rsidRPr="004F3533">
        <w:rPr>
          <w:rStyle w:val="StyleUnderline"/>
          <w:rFonts w:asciiTheme="minorHAnsi" w:hAnsiTheme="minorHAnsi" w:cstheme="minorHAnsi"/>
        </w:rPr>
        <w:t>fourth-generation systems</w:t>
      </w:r>
      <w:r w:rsidRPr="004F3533">
        <w:rPr>
          <w:rFonts w:asciiTheme="minorHAnsi" w:hAnsiTheme="minorHAnsi" w:cstheme="minorHAnsi"/>
          <w:sz w:val="16"/>
        </w:rPr>
        <w:t xml:space="preserve"> (such as F-15s and F-16s) </w:t>
      </w:r>
      <w:r w:rsidRPr="004F3533">
        <w:rPr>
          <w:rStyle w:val="StyleUnderline"/>
          <w:rFonts w:asciiTheme="minorHAnsi" w:hAnsiTheme="minorHAnsi" w:cstheme="minorHAnsi"/>
        </w:rPr>
        <w:t>may provide decreasing utility against</w:t>
      </w:r>
      <w:r w:rsidRPr="004F3533">
        <w:rPr>
          <w:rFonts w:asciiTheme="minorHAnsi" w:hAnsiTheme="minorHAnsi" w:cstheme="minorHAnsi"/>
          <w:sz w:val="16"/>
        </w:rPr>
        <w:t xml:space="preserve"> even </w:t>
      </w:r>
      <w:r w:rsidRPr="004F3533">
        <w:rPr>
          <w:rStyle w:val="StyleUnderline"/>
          <w:rFonts w:asciiTheme="minorHAnsi" w:hAnsiTheme="minorHAnsi" w:cstheme="minorHAnsi"/>
        </w:rPr>
        <w:t>non-great-power competitors</w:t>
      </w:r>
      <w:r w:rsidRPr="004F3533">
        <w:rPr>
          <w:rFonts w:asciiTheme="minorHAnsi" w:hAnsiTheme="minorHAnsi" w:cstheme="minorHAnsi"/>
          <w:sz w:val="16"/>
        </w:rPr>
        <w:t xml:space="preserve">, and far more </w:t>
      </w:r>
      <w:r w:rsidRPr="004F3533">
        <w:rPr>
          <w:rStyle w:val="Emphasis"/>
          <w:rFonts w:asciiTheme="minorHAnsi" w:hAnsiTheme="minorHAnsi" w:cstheme="minorHAnsi"/>
          <w:highlight w:val="green"/>
        </w:rPr>
        <w:t>fifth-generation capabilities</w:t>
      </w:r>
      <w:r w:rsidRPr="004F3533">
        <w:rPr>
          <w:rStyle w:val="StyleUnderline"/>
          <w:rFonts w:asciiTheme="minorHAnsi" w:hAnsiTheme="minorHAnsi" w:cstheme="minorHAnsi"/>
        </w:rPr>
        <w:t xml:space="preserve"> may be </w:t>
      </w:r>
      <w:r w:rsidRPr="004F3533">
        <w:rPr>
          <w:rStyle w:val="StyleUnderline"/>
          <w:rFonts w:asciiTheme="minorHAnsi" w:hAnsiTheme="minorHAnsi" w:cstheme="minorHAnsi"/>
          <w:highlight w:val="green"/>
        </w:rPr>
        <w:t>needed to</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perpetuate American overmatch</w:t>
      </w:r>
      <w:r w:rsidRPr="004F3533">
        <w:rPr>
          <w:rFonts w:asciiTheme="minorHAnsi" w:hAnsiTheme="minorHAnsi" w:cstheme="minorHAnsi"/>
          <w:sz w:val="16"/>
        </w:rPr>
        <w:t xml:space="preserve">. Finally, </w:t>
      </w:r>
      <w:r w:rsidRPr="004F3533">
        <w:rPr>
          <w:rStyle w:val="StyleUnderline"/>
          <w:rFonts w:asciiTheme="minorHAnsi" w:hAnsiTheme="minorHAnsi" w:cstheme="minorHAnsi"/>
        </w:rPr>
        <w:t xml:space="preserve">the number of </w:t>
      </w:r>
      <w:r w:rsidRPr="004F3533">
        <w:rPr>
          <w:rStyle w:val="StyleUnderline"/>
          <w:rFonts w:asciiTheme="minorHAnsi" w:hAnsiTheme="minorHAnsi" w:cstheme="minorHAnsi"/>
          <w:highlight w:val="green"/>
        </w:rPr>
        <w:t>challenges</w:t>
      </w:r>
      <w:r w:rsidRPr="004F3533">
        <w:rPr>
          <w:rStyle w:val="StyleUnderline"/>
          <w:rFonts w:asciiTheme="minorHAnsi" w:hAnsiTheme="minorHAnsi" w:cstheme="minorHAnsi"/>
        </w:rPr>
        <w:t xml:space="preserve"> has </w:t>
      </w:r>
      <w:r w:rsidRPr="004F3533">
        <w:rPr>
          <w:rStyle w:val="Emphasis"/>
          <w:rFonts w:asciiTheme="minorHAnsi" w:hAnsiTheme="minorHAnsi" w:cstheme="minorHAnsi"/>
          <w:highlight w:val="green"/>
        </w:rPr>
        <w:t>multiplied</w:t>
      </w:r>
      <w:r w:rsidRPr="004F3533">
        <w:rPr>
          <w:rFonts w:asciiTheme="minorHAnsi" w:hAnsiTheme="minorHAnsi" w:cstheme="minorHAnsi"/>
          <w:sz w:val="16"/>
        </w:rPr>
        <w:t xml:space="preserve">. During the 1990s and early 2000s, Washington faced rogue states and jihadist extremism—but not intense great-power rivalry. America faced conflicts in the Middle East—but East Asia and Europe were comparatively secure. Now, the </w:t>
      </w:r>
      <w:r w:rsidRPr="004F3533">
        <w:rPr>
          <w:rStyle w:val="StyleUnderline"/>
          <w:rFonts w:asciiTheme="minorHAnsi" w:hAnsiTheme="minorHAnsi" w:cstheme="minorHAnsi"/>
        </w:rPr>
        <w:t>old threats still exist—but</w:t>
      </w:r>
      <w:r w:rsidRPr="004F3533">
        <w:rPr>
          <w:rFonts w:asciiTheme="minorHAnsi" w:hAnsiTheme="minorHAnsi" w:cstheme="minorHAnsi"/>
          <w:sz w:val="16"/>
        </w:rPr>
        <w:t xml:space="preserve"> the more </w:t>
      </w:r>
      <w:r w:rsidRPr="004F3533">
        <w:rPr>
          <w:rStyle w:val="StyleUnderline"/>
          <w:rFonts w:asciiTheme="minorHAnsi" w:hAnsiTheme="minorHAnsi" w:cstheme="minorHAnsi"/>
        </w:rPr>
        <w:t>permissive conditions have vanished.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highlight w:val="green"/>
        </w:rPr>
        <w:t xml:space="preserve">confronts </w:t>
      </w:r>
      <w:r w:rsidRPr="004F3533">
        <w:rPr>
          <w:rStyle w:val="Emphasis"/>
          <w:rFonts w:asciiTheme="minorHAnsi" w:hAnsiTheme="minorHAnsi" w:cstheme="minorHAnsi"/>
          <w:highlight w:val="green"/>
        </w:rPr>
        <w:t>rogue states</w:t>
      </w:r>
      <w:r w:rsidRPr="004F3533">
        <w:rPr>
          <w:rFonts w:asciiTheme="minorHAnsi" w:hAnsiTheme="minorHAnsi" w:cstheme="minorHAnsi"/>
          <w:sz w:val="16"/>
        </w:rPr>
        <w:t xml:space="preserve">, lethal </w:t>
      </w:r>
      <w:r w:rsidRPr="004F3533">
        <w:rPr>
          <w:rStyle w:val="StyleUnderline"/>
          <w:rFonts w:asciiTheme="minorHAnsi" w:hAnsiTheme="minorHAnsi" w:cstheme="minorHAnsi"/>
        </w:rPr>
        <w:t xml:space="preserve">jihadist organizations, </w:t>
      </w:r>
      <w:r w:rsidRPr="004F3533">
        <w:rPr>
          <w:rStyle w:val="StyleUnderline"/>
          <w:rFonts w:asciiTheme="minorHAnsi" w:hAnsiTheme="minorHAnsi" w:cstheme="minorHAnsi"/>
          <w:highlight w:val="green"/>
        </w:rPr>
        <w:t xml:space="preserve">and </w:t>
      </w:r>
      <w:r w:rsidRPr="004F3533">
        <w:rPr>
          <w:rStyle w:val="Emphasis"/>
          <w:rFonts w:asciiTheme="minorHAnsi" w:hAnsiTheme="minorHAnsi" w:cstheme="minorHAnsi"/>
          <w:highlight w:val="green"/>
        </w:rPr>
        <w:t>great-power competition</w:t>
      </w:r>
      <w:r w:rsidRPr="004F3533">
        <w:rPr>
          <w:rStyle w:val="StyleUnderline"/>
          <w:rFonts w:asciiTheme="minorHAnsi" w:hAnsiTheme="minorHAnsi" w:cstheme="minorHAnsi"/>
        </w:rPr>
        <w:t xml:space="preserve">; there are </w:t>
      </w:r>
      <w:r w:rsidRPr="004F3533">
        <w:rPr>
          <w:rStyle w:val="Emphasis"/>
          <w:rFonts w:asciiTheme="minorHAnsi" w:hAnsiTheme="minorHAnsi" w:cstheme="minorHAnsi"/>
        </w:rPr>
        <w:t>severe challenges</w:t>
      </w:r>
      <w:r w:rsidRPr="004F3533">
        <w:rPr>
          <w:rStyle w:val="StyleUnderline"/>
          <w:rFonts w:asciiTheme="minorHAnsi" w:hAnsiTheme="minorHAnsi" w:cstheme="minorHAnsi"/>
        </w:rPr>
        <w:t xml:space="preserve"> in all</w:t>
      </w:r>
      <w:r w:rsidRPr="004F3533">
        <w:rPr>
          <w:rFonts w:asciiTheme="minorHAnsi" w:hAnsiTheme="minorHAnsi" w:cstheme="minorHAnsi"/>
          <w:sz w:val="16"/>
        </w:rPr>
        <w:t xml:space="preserve"> three </w:t>
      </w:r>
      <w:r w:rsidRPr="004F3533">
        <w:rPr>
          <w:rStyle w:val="StyleUnderline"/>
          <w:rFonts w:asciiTheme="minorHAnsi" w:hAnsiTheme="minorHAnsi" w:cstheme="minorHAnsi"/>
        </w:rPr>
        <w:t xml:space="preserve">Eurasian theaters. “I don’t recall a time when we have been confronted with a more </w:t>
      </w:r>
      <w:r w:rsidRPr="004F3533">
        <w:rPr>
          <w:rStyle w:val="Emphasis"/>
          <w:rFonts w:asciiTheme="minorHAnsi" w:hAnsiTheme="minorHAnsi" w:cstheme="minorHAnsi"/>
          <w:highlight w:val="green"/>
        </w:rPr>
        <w:t>diverse array of threats</w:t>
      </w:r>
      <w:r w:rsidRPr="004F3533">
        <w:rPr>
          <w:rStyle w:val="StyleUnderline"/>
          <w:rFonts w:asciiTheme="minorHAnsi" w:hAnsiTheme="minorHAnsi" w:cstheme="minorHAnsi"/>
        </w:rPr>
        <w:t>, whether it’s</w:t>
      </w:r>
      <w:r w:rsidRPr="004F3533">
        <w:rPr>
          <w:rFonts w:asciiTheme="minorHAnsi" w:hAnsiTheme="minorHAnsi" w:cstheme="minorHAnsi"/>
          <w:sz w:val="16"/>
        </w:rPr>
        <w:t xml:space="preserve"> the nation state threats posed by </w:t>
      </w:r>
      <w:r w:rsidRPr="004F3533">
        <w:rPr>
          <w:rStyle w:val="StyleUnderline"/>
          <w:rFonts w:asciiTheme="minorHAnsi" w:hAnsiTheme="minorHAnsi" w:cstheme="minorHAnsi"/>
        </w:rPr>
        <w:t xml:space="preserve">Russia and China </w:t>
      </w:r>
      <w:r w:rsidRPr="004F3533">
        <w:rPr>
          <w:rFonts w:asciiTheme="minorHAnsi" w:hAnsiTheme="minorHAnsi" w:cstheme="minorHAnsi"/>
          <w:sz w:val="16"/>
        </w:rPr>
        <w:t xml:space="preserve">and particularly their substantial nuclear capabilities, </w:t>
      </w:r>
      <w:r w:rsidRPr="004F3533">
        <w:rPr>
          <w:rStyle w:val="StyleUnderline"/>
          <w:rFonts w:asciiTheme="minorHAnsi" w:hAnsiTheme="minorHAnsi" w:cstheme="minorHAnsi"/>
        </w:rPr>
        <w:t>or non-nation states</w:t>
      </w:r>
      <w:r w:rsidRPr="004F3533">
        <w:rPr>
          <w:rFonts w:asciiTheme="minorHAnsi" w:hAnsiTheme="minorHAnsi" w:cstheme="minorHAnsi"/>
          <w:sz w:val="16"/>
        </w:rPr>
        <w:t xml:space="preserve"> of the likes of ISIL, Al Qaida, etc.,” Director of National Intelligence James Clapper commented in 2016. </w:t>
      </w:r>
      <w:r w:rsidRPr="004F3533">
        <w:rPr>
          <w:rStyle w:val="StyleUnderline"/>
          <w:rFonts w:asciiTheme="minorHAnsi" w:hAnsiTheme="minorHAnsi" w:cstheme="minorHAnsi"/>
          <w:highlight w:val="green"/>
        </w:rPr>
        <w:t>Trends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w:t>
      </w:r>
      <w:r w:rsidRPr="004F3533">
        <w:rPr>
          <w:rStyle w:val="StyleUnderline"/>
          <w:rFonts w:asciiTheme="minorHAnsi" w:hAnsiTheme="minorHAnsi" w:cstheme="minorHAnsi"/>
        </w:rPr>
        <w:t xml:space="preserve"> the strategic landscape constituted a</w:t>
      </w:r>
      <w:r w:rsidRPr="004F3533">
        <w:rPr>
          <w:rFonts w:asciiTheme="minorHAnsi" w:hAnsiTheme="minorHAnsi" w:cstheme="minorHAnsi"/>
          <w:sz w:val="16"/>
        </w:rPr>
        <w:t xml:space="preserve"> veritable “</w:t>
      </w:r>
      <w:r w:rsidRPr="004F3533">
        <w:rPr>
          <w:rStyle w:val="Emphasis"/>
          <w:rFonts w:asciiTheme="minorHAnsi" w:hAnsiTheme="minorHAnsi" w:cstheme="minorHAnsi"/>
          <w:highlight w:val="green"/>
        </w:rPr>
        <w:t>litany of doom</w:t>
      </w:r>
      <w:r w:rsidRPr="004F3533">
        <w:rPr>
          <w:rFonts w:asciiTheme="minorHAnsi" w:hAnsiTheme="minorHAnsi" w:cstheme="minorHAnsi"/>
          <w:sz w:val="16"/>
        </w:rPr>
        <w:t xml:space="preserve">.”14 </w:t>
      </w:r>
      <w:r w:rsidRPr="004F3533">
        <w:rPr>
          <w:rStyle w:val="StyleUnderline"/>
          <w:rFonts w:asciiTheme="minorHAnsi" w:hAnsiTheme="minorHAnsi" w:cstheme="minorHAnsi"/>
        </w:rPr>
        <w:t>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thus </w:t>
      </w:r>
      <w:r w:rsidRPr="004F3533">
        <w:rPr>
          <w:rStyle w:val="StyleUnderline"/>
          <w:rFonts w:asciiTheme="minorHAnsi" w:hAnsiTheme="minorHAnsi" w:cstheme="minorHAnsi"/>
        </w:rPr>
        <w:t>faces</w:t>
      </w:r>
      <w:r w:rsidRPr="004F3533">
        <w:rPr>
          <w:rFonts w:asciiTheme="minorHAnsi" w:hAnsiTheme="minorHAnsi" w:cstheme="minorHAnsi"/>
          <w:sz w:val="16"/>
        </w:rPr>
        <w:t xml:space="preserve"> not just more significant, but also more </w:t>
      </w:r>
      <w:r w:rsidRPr="004F3533">
        <w:rPr>
          <w:rStyle w:val="StyleUnderline"/>
          <w:rFonts w:asciiTheme="minorHAnsi" w:hAnsiTheme="minorHAnsi" w:cstheme="minorHAnsi"/>
        </w:rPr>
        <w:t>numerous, challenges to its military dominance</w:t>
      </w:r>
      <w:r w:rsidRPr="004F3533">
        <w:rPr>
          <w:rFonts w:asciiTheme="minorHAnsi" w:hAnsiTheme="minorHAnsi" w:cstheme="minorHAnsi"/>
          <w:sz w:val="16"/>
        </w:rPr>
        <w:t xml:space="preserve"> than it has for at least a quarter century.</w:t>
      </w:r>
    </w:p>
    <w:p w14:paraId="652B3A21" w14:textId="4661EBB0" w:rsidR="000859AC" w:rsidRDefault="000859AC" w:rsidP="004F3533">
      <w:pPr>
        <w:spacing w:line="276" w:lineRule="auto"/>
        <w:rPr>
          <w:rFonts w:asciiTheme="minorHAnsi" w:hAnsiTheme="minorHAnsi" w:cstheme="minorHAnsi"/>
          <w:sz w:val="16"/>
        </w:rPr>
      </w:pPr>
    </w:p>
    <w:p w14:paraId="359BA7C3" w14:textId="2F7FC21A" w:rsidR="000859AC" w:rsidRDefault="000859AC" w:rsidP="004F3533">
      <w:pPr>
        <w:spacing w:line="276" w:lineRule="auto"/>
        <w:rPr>
          <w:rFonts w:asciiTheme="minorHAnsi" w:hAnsiTheme="minorHAnsi" w:cstheme="minorHAnsi"/>
          <w:sz w:val="16"/>
        </w:rPr>
      </w:pPr>
    </w:p>
    <w:p w14:paraId="53462640" w14:textId="4536580A" w:rsidR="000859AC" w:rsidRDefault="000859AC" w:rsidP="004F3533">
      <w:pPr>
        <w:spacing w:line="276" w:lineRule="auto"/>
        <w:rPr>
          <w:rFonts w:asciiTheme="minorHAnsi" w:hAnsiTheme="minorHAnsi" w:cstheme="minorHAnsi"/>
          <w:sz w:val="16"/>
        </w:rPr>
      </w:pPr>
    </w:p>
    <w:p w14:paraId="50DC5BF6" w14:textId="22BF62B0" w:rsidR="000859AC" w:rsidRDefault="000859AC" w:rsidP="004F3533">
      <w:pPr>
        <w:spacing w:line="276" w:lineRule="auto"/>
        <w:rPr>
          <w:rFonts w:asciiTheme="minorHAnsi" w:hAnsiTheme="minorHAnsi" w:cstheme="minorHAnsi"/>
          <w:sz w:val="16"/>
        </w:rPr>
      </w:pPr>
      <w:r>
        <w:rPr>
          <w:rFonts w:asciiTheme="minorHAnsi" w:hAnsiTheme="minorHAnsi" w:cstheme="minorHAnsi"/>
          <w:sz w:val="16"/>
        </w:rPr>
        <w:t>1NR</w:t>
      </w:r>
    </w:p>
    <w:p w14:paraId="2339C491" w14:textId="7A36C537" w:rsidR="000859AC" w:rsidRDefault="000859AC" w:rsidP="004F3533">
      <w:pPr>
        <w:spacing w:line="276" w:lineRule="auto"/>
        <w:rPr>
          <w:rFonts w:asciiTheme="minorHAnsi" w:hAnsiTheme="minorHAnsi" w:cstheme="minorHAnsi"/>
          <w:sz w:val="16"/>
        </w:rPr>
      </w:pPr>
    </w:p>
    <w:p w14:paraId="77433D79" w14:textId="77777777" w:rsidR="000859AC" w:rsidRPr="00F35F0D" w:rsidRDefault="000859AC" w:rsidP="000859AC">
      <w:pPr>
        <w:pStyle w:val="Heading4"/>
        <w:rPr>
          <w:u w:val="single"/>
        </w:rPr>
      </w:pPr>
      <w:r>
        <w:rPr>
          <w:rFonts w:eastAsia="Malgun Gothic"/>
        </w:rPr>
        <w:t xml:space="preserve">1] </w:t>
      </w:r>
      <w:r w:rsidRPr="00F35F0D">
        <w:t xml:space="preserve">Even </w:t>
      </w:r>
      <w:r w:rsidRPr="00F35F0D">
        <w:rPr>
          <w:u w:val="single"/>
        </w:rPr>
        <w:t>full-scale ASAT war</w:t>
      </w:r>
      <w:r w:rsidRPr="00F35F0D">
        <w:t xml:space="preserve"> can’t trigger Kessler – </w:t>
      </w:r>
      <w:r w:rsidRPr="00F35F0D">
        <w:rPr>
          <w:u w:val="single"/>
        </w:rPr>
        <w:t>modelling</w:t>
      </w:r>
    </w:p>
    <w:p w14:paraId="699A3CFF" w14:textId="77777777" w:rsidR="000859AC" w:rsidRPr="00F35F0D" w:rsidRDefault="000859AC" w:rsidP="000859AC">
      <w:r w:rsidRPr="00F35F0D">
        <w:rPr>
          <w:rStyle w:val="Style13ptBold"/>
        </w:rPr>
        <w:t>Drmola</w:t>
      </w:r>
      <w:r w:rsidRPr="00F35F0D">
        <w:t xml:space="preserve"> and Hubik </w:t>
      </w:r>
      <w:r w:rsidRPr="00F35F0D">
        <w:rPr>
          <w:rStyle w:val="Style13ptBold"/>
        </w:rPr>
        <w:t>18</w:t>
      </w:r>
      <w:r w:rsidRPr="00F35F0D">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5D22EE28" w14:textId="77777777" w:rsidR="000859AC" w:rsidRPr="00CB31FD" w:rsidRDefault="000859AC" w:rsidP="000859AC">
      <w:pPr>
        <w:rPr>
          <w:sz w:val="16"/>
        </w:rPr>
      </w:pPr>
      <w:r w:rsidRPr="00E23221">
        <w:rPr>
          <w:sz w:val="16"/>
        </w:rPr>
        <w:t xml:space="preserve">The </w:t>
      </w:r>
      <w:r w:rsidRPr="00F35F0D">
        <w:rPr>
          <w:rStyle w:val="Emphasis"/>
        </w:rPr>
        <w:t>probabilities</w:t>
      </w:r>
      <w:r w:rsidRPr="00E23221">
        <w:rPr>
          <w:sz w:val="16"/>
        </w:rPr>
        <w:t xml:space="preserve"> </w:t>
      </w:r>
      <w:r w:rsidRPr="002B520D">
        <w:rPr>
          <w:sz w:val="20"/>
          <w:szCs w:val="20"/>
          <w:u w:val="single"/>
        </w:rPr>
        <w:t xml:space="preserve">and </w:t>
      </w:r>
      <w:r w:rsidRPr="009220BB">
        <w:rPr>
          <w:rStyle w:val="Emphasis"/>
          <w:highlight w:val="green"/>
        </w:rPr>
        <w:t>rates</w:t>
      </w:r>
      <w:r w:rsidRPr="009220BB">
        <w:rPr>
          <w:sz w:val="20"/>
          <w:szCs w:val="20"/>
          <w:highlight w:val="green"/>
          <w:u w:val="single"/>
        </w:rPr>
        <w:t xml:space="preserve"> of </w:t>
      </w:r>
      <w:r w:rsidRPr="009220BB">
        <w:rPr>
          <w:rStyle w:val="Emphasis"/>
          <w:highlight w:val="green"/>
        </w:rPr>
        <w:t>collisions</w:t>
      </w:r>
      <w:r w:rsidRPr="002B520D">
        <w:rPr>
          <w:sz w:val="20"/>
          <w:szCs w:val="20"/>
          <w:u w:val="single"/>
        </w:rPr>
        <w:t xml:space="preserve"> of objects from different groups </w:t>
      </w:r>
      <w:r w:rsidRPr="009220BB">
        <w:rPr>
          <w:sz w:val="20"/>
          <w:szCs w:val="20"/>
          <w:highlight w:val="green"/>
          <w:u w:val="single"/>
        </w:rPr>
        <w:t xml:space="preserve">were </w:t>
      </w:r>
      <w:r w:rsidRPr="009220BB">
        <w:rPr>
          <w:rStyle w:val="Emphasis"/>
          <w:highlight w:val="green"/>
        </w:rPr>
        <w:t>calculated</w:t>
      </w:r>
      <w:r w:rsidRPr="009220BB">
        <w:rPr>
          <w:sz w:val="20"/>
          <w:szCs w:val="20"/>
          <w:highlight w:val="green"/>
          <w:u w:val="single"/>
        </w:rPr>
        <w:t xml:space="preserve"> using a </w:t>
      </w:r>
      <w:r w:rsidRPr="009220BB">
        <w:rPr>
          <w:rStyle w:val="Emphasis"/>
          <w:highlight w:val="green"/>
        </w:rPr>
        <w:t>coefficient</w:t>
      </w:r>
      <w:r w:rsidRPr="009220BB">
        <w:rPr>
          <w:sz w:val="20"/>
          <w:szCs w:val="20"/>
          <w:highlight w:val="green"/>
          <w:u w:val="single"/>
        </w:rPr>
        <w:t xml:space="preserve"> converting</w:t>
      </w:r>
      <w:r w:rsidRPr="002B520D">
        <w:rPr>
          <w:sz w:val="20"/>
          <w:szCs w:val="20"/>
          <w:u w:val="single"/>
        </w:rPr>
        <w:t xml:space="preserve"> the </w:t>
      </w:r>
      <w:r w:rsidRPr="009220BB">
        <w:rPr>
          <w:rStyle w:val="Emphasis"/>
          <w:highlight w:val="green"/>
        </w:rPr>
        <w:t>rate</w:t>
      </w:r>
      <w:r w:rsidRPr="00F35F0D">
        <w:rPr>
          <w:rStyle w:val="Emphasis"/>
        </w:rPr>
        <w:t xml:space="preserve"> of collisions</w:t>
      </w:r>
      <w:r w:rsidRPr="002B520D">
        <w:rPr>
          <w:sz w:val="20"/>
          <w:szCs w:val="20"/>
          <w:u w:val="single"/>
        </w:rPr>
        <w:t xml:space="preserve"> </w:t>
      </w:r>
      <w:r w:rsidRPr="009220BB">
        <w:rPr>
          <w:sz w:val="20"/>
          <w:szCs w:val="20"/>
          <w:highlight w:val="green"/>
          <w:u w:val="single"/>
        </w:rPr>
        <w:t xml:space="preserve">between </w:t>
      </w:r>
      <w:r w:rsidRPr="009220BB">
        <w:rPr>
          <w:rStyle w:val="Emphasis"/>
          <w:highlight w:val="green"/>
        </w:rPr>
        <w:t>objects from one group</w:t>
      </w:r>
      <w:r w:rsidRPr="009220BB">
        <w:rPr>
          <w:sz w:val="20"/>
          <w:szCs w:val="20"/>
          <w:highlight w:val="green"/>
          <w:u w:val="single"/>
        </w:rPr>
        <w:t xml:space="preserve"> to</w:t>
      </w:r>
      <w:r w:rsidRPr="002B520D">
        <w:rPr>
          <w:sz w:val="20"/>
          <w:szCs w:val="20"/>
          <w:u w:val="single"/>
        </w:rPr>
        <w:t xml:space="preserve"> the </w:t>
      </w:r>
      <w:r w:rsidRPr="00F35F0D">
        <w:rPr>
          <w:rStyle w:val="Emphasis"/>
        </w:rPr>
        <w:t>rate of collisions</w:t>
      </w:r>
      <w:r w:rsidRPr="002B520D">
        <w:rPr>
          <w:sz w:val="20"/>
          <w:szCs w:val="20"/>
          <w:u w:val="single"/>
        </w:rPr>
        <w:t xml:space="preserve"> between </w:t>
      </w:r>
      <w:r w:rsidRPr="00F35F0D">
        <w:rPr>
          <w:rStyle w:val="Emphasis"/>
        </w:rPr>
        <w:t xml:space="preserve">objects from </w:t>
      </w:r>
      <w:r w:rsidRPr="009220BB">
        <w:rPr>
          <w:rStyle w:val="Emphasis"/>
          <w:highlight w:val="green"/>
        </w:rPr>
        <w:t>another group</w:t>
      </w:r>
      <w:r w:rsidRPr="00E23221">
        <w:rPr>
          <w:sz w:val="16"/>
        </w:rPr>
        <w:t xml:space="preserve">. </w:t>
      </w:r>
      <w:r w:rsidRPr="002B520D">
        <w:rPr>
          <w:sz w:val="20"/>
          <w:szCs w:val="20"/>
          <w:u w:val="single"/>
        </w:rPr>
        <w:t xml:space="preserve">The initial </w:t>
      </w:r>
      <w:r w:rsidRPr="009220BB">
        <w:rPr>
          <w:rStyle w:val="Emphasis"/>
          <w:highlight w:val="green"/>
        </w:rPr>
        <w:t>base rate</w:t>
      </w:r>
      <w:r w:rsidRPr="009220BB">
        <w:rPr>
          <w:sz w:val="20"/>
          <w:szCs w:val="20"/>
          <w:highlight w:val="green"/>
          <w:u w:val="single"/>
        </w:rPr>
        <w:t xml:space="preserve"> was estimated using</w:t>
      </w:r>
      <w:r w:rsidRPr="002B520D">
        <w:rPr>
          <w:sz w:val="20"/>
          <w:szCs w:val="20"/>
          <w:u w:val="single"/>
        </w:rPr>
        <w:t xml:space="preserve"> </w:t>
      </w:r>
      <w:r w:rsidRPr="009220BB">
        <w:rPr>
          <w:rStyle w:val="Emphasis"/>
          <w:highlight w:val="green"/>
        </w:rPr>
        <w:t>iterative simulations</w:t>
      </w:r>
      <w:r w:rsidRPr="009220BB">
        <w:rPr>
          <w:sz w:val="20"/>
          <w:szCs w:val="20"/>
          <w:highlight w:val="green"/>
          <w:u w:val="single"/>
        </w:rPr>
        <w:t xml:space="preserve"> and </w:t>
      </w:r>
      <w:r w:rsidRPr="009220BB">
        <w:rPr>
          <w:rStyle w:val="Emphasis"/>
          <w:highlight w:val="green"/>
        </w:rPr>
        <w:t>comparison</w:t>
      </w:r>
      <w:r w:rsidRPr="002B520D">
        <w:rPr>
          <w:sz w:val="20"/>
          <w:szCs w:val="20"/>
          <w:u w:val="single"/>
        </w:rPr>
        <w:t xml:space="preserve"> of the resulting </w:t>
      </w:r>
      <w:r w:rsidRPr="00F35F0D">
        <w:rPr>
          <w:rStyle w:val="Emphasis"/>
        </w:rPr>
        <w:t>runs</w:t>
      </w:r>
      <w:r w:rsidRPr="002B520D">
        <w:rPr>
          <w:sz w:val="20"/>
          <w:szCs w:val="20"/>
          <w:u w:val="single"/>
        </w:rPr>
        <w:t xml:space="preserve"> </w:t>
      </w:r>
      <w:r w:rsidRPr="009220BB">
        <w:rPr>
          <w:sz w:val="20"/>
          <w:szCs w:val="20"/>
          <w:highlight w:val="green"/>
          <w:u w:val="single"/>
        </w:rPr>
        <w:t xml:space="preserve">with </w:t>
      </w:r>
      <w:r w:rsidRPr="009220BB">
        <w:rPr>
          <w:rStyle w:val="Emphasis"/>
          <w:highlight w:val="green"/>
        </w:rPr>
        <w:t>real data</w:t>
      </w:r>
      <w:r w:rsidRPr="002B520D">
        <w:rPr>
          <w:sz w:val="20"/>
          <w:szCs w:val="20"/>
          <w:u w:val="single"/>
        </w:rPr>
        <w:t xml:space="preserve"> and </w:t>
      </w:r>
      <w:r w:rsidRPr="00F35F0D">
        <w:rPr>
          <w:rStyle w:val="Emphasis"/>
        </w:rPr>
        <w:t>outputs</w:t>
      </w:r>
      <w:r w:rsidRPr="002B520D">
        <w:rPr>
          <w:sz w:val="20"/>
          <w:szCs w:val="20"/>
          <w:u w:val="single"/>
        </w:rPr>
        <w:t xml:space="preserve"> from </w:t>
      </w:r>
      <w:r w:rsidRPr="00F35F0D">
        <w:rPr>
          <w:rStyle w:val="Emphasis"/>
        </w:rPr>
        <w:t>other models</w:t>
      </w:r>
      <w:r w:rsidRPr="00E23221">
        <w:rPr>
          <w:sz w:val="16"/>
        </w:rPr>
        <w:t xml:space="preserve">. </w:t>
      </w:r>
      <w:r w:rsidRPr="009220BB">
        <w:rPr>
          <w:rStyle w:val="Emphasis"/>
          <w:highlight w:val="green"/>
        </w:rPr>
        <w:t>Detailed</w:t>
      </w:r>
      <w:r w:rsidRPr="00F35F0D">
        <w:rPr>
          <w:rStyle w:val="Emphasis"/>
        </w:rPr>
        <w:t xml:space="preserve"> </w:t>
      </w:r>
      <w:r w:rsidRPr="009220BB">
        <w:rPr>
          <w:rStyle w:val="Emphasis"/>
          <w:highlight w:val="green"/>
        </w:rPr>
        <w:t>model</w:t>
      </w:r>
      <w:r w:rsidRPr="002B520D">
        <w:rPr>
          <w:sz w:val="20"/>
          <w:szCs w:val="20"/>
          <w:u w:val="single"/>
        </w:rPr>
        <w:t xml:space="preserve"> built </w:t>
      </w:r>
      <w:r w:rsidRPr="009220BB">
        <w:rPr>
          <w:sz w:val="20"/>
          <w:szCs w:val="20"/>
          <w:highlight w:val="green"/>
          <w:u w:val="single"/>
        </w:rPr>
        <w:t>by</w:t>
      </w:r>
      <w:r w:rsidRPr="002B520D">
        <w:rPr>
          <w:sz w:val="20"/>
          <w:szCs w:val="20"/>
          <w:u w:val="single"/>
        </w:rPr>
        <w:t xml:space="preserve"> a group of </w:t>
      </w:r>
      <w:r w:rsidRPr="00F35F0D">
        <w:rPr>
          <w:rStyle w:val="Emphasis"/>
        </w:rPr>
        <w:t>researchers</w:t>
      </w:r>
      <w:r w:rsidRPr="002B520D">
        <w:rPr>
          <w:sz w:val="20"/>
          <w:szCs w:val="20"/>
          <w:u w:val="single"/>
        </w:rPr>
        <w:t xml:space="preserve"> from the </w:t>
      </w:r>
      <w:r w:rsidRPr="009220BB">
        <w:rPr>
          <w:rStyle w:val="Emphasis"/>
          <w:highlight w:val="green"/>
        </w:rPr>
        <w:t>Lawrence</w:t>
      </w:r>
      <w:r w:rsidRPr="002B520D">
        <w:rPr>
          <w:sz w:val="20"/>
          <w:szCs w:val="20"/>
          <w:u w:val="single"/>
        </w:rPr>
        <w:t xml:space="preserve"> Livermore </w:t>
      </w:r>
      <w:r w:rsidRPr="009220BB">
        <w:rPr>
          <w:rStyle w:val="Emphasis"/>
          <w:highlight w:val="green"/>
        </w:rPr>
        <w:t>National Lab</w:t>
      </w:r>
      <w:r w:rsidRPr="00F35F0D">
        <w:rPr>
          <w:rStyle w:val="Emphasis"/>
        </w:rPr>
        <w:t>oratory</w:t>
      </w:r>
      <w:r w:rsidRPr="002B520D">
        <w:rPr>
          <w:sz w:val="20"/>
          <w:szCs w:val="20"/>
          <w:u w:val="single"/>
        </w:rPr>
        <w:t xml:space="preserve"> </w:t>
      </w:r>
      <w:r w:rsidRPr="009220BB">
        <w:rPr>
          <w:sz w:val="20"/>
          <w:szCs w:val="20"/>
          <w:highlight w:val="green"/>
          <w:u w:val="single"/>
        </w:rPr>
        <w:t>was used</w:t>
      </w:r>
      <w:r w:rsidRPr="002B520D">
        <w:rPr>
          <w:sz w:val="20"/>
          <w:szCs w:val="20"/>
          <w:u w:val="single"/>
        </w:rPr>
        <w:t xml:space="preserve"> as a </w:t>
      </w:r>
      <w:r w:rsidRPr="00F35F0D">
        <w:rPr>
          <w:rStyle w:val="Emphasis"/>
        </w:rPr>
        <w:t>base</w:t>
      </w:r>
      <w:r w:rsidRPr="002B520D">
        <w:rPr>
          <w:sz w:val="20"/>
          <w:szCs w:val="20"/>
          <w:u w:val="single"/>
        </w:rPr>
        <w:t xml:space="preserve"> for the </w:t>
      </w:r>
      <w:r w:rsidRPr="00F35F0D">
        <w:rPr>
          <w:rStyle w:val="Emphasis"/>
        </w:rPr>
        <w:t>calibration</w:t>
      </w:r>
      <w:r w:rsidRPr="00E23221">
        <w:rPr>
          <w:sz w:val="16"/>
          <w:szCs w:val="6"/>
        </w:rPr>
        <w:t xml:space="preserve"> [see 9]. </w:t>
      </w:r>
      <w:r w:rsidRPr="00E23221">
        <w:rPr>
          <w:sz w:val="8"/>
          <w:szCs w:val="2"/>
        </w:rPr>
        <w:t xml:space="preserve">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 One the most important limitations and simplifications of the model is the uncertainty of size, structure, and composition of the satellites—i.e.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(i.e.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 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 5. Scenarios and simulation results 5.1. Business as usual and beyond The baseline scenario represents a continuation of the current trends, which are simply extended into the future.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 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 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 We can see that this increase in numbers still does not result in realization of the Kessler syndrome as most of the satellites being launched remain intact for their full expected service life.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 This negative development of increasingly risky and costly operation of satellites can also be highlighted and visualized in a graph by comparing the number of satellites launched to the number of satellites lost (to collisions as well as malfunctions) in each given year (Fig. 6). This ratio shows diminishing efficiency of the system, where number of losses per launch increases. After fully acknowledging limitations stemming from inherent uncertainties, we can also try to “make things expectedly worse” by doubling the growth rate of yearly launches (to what it perhaps might end up being because of the boom in satellites industry because of increasing privatization of space, growing demand for communication satellites, etc.) and also extending the simulation timeframe to 200 years (Fig. 7). 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the simulated outcome seems to suggest a collapse of sorts around the year 2163. However, it does not look like a suddenly triggered chain reaction leading to widespread fragmentation of the entire LEO but rather like a gradually reached point at which LEO is so full of debris, and the rate of active satellite fragmentation is so high (almost one every day) that the launches cannot keep up anymore. This is consistent with the findings reported by LaFleur and Finkelman, who found the debris system to be unconditionally stable [18], [19], [27]. 5.2. Antisatellite weapon system scenario Apart from the usual collisional risks that satellites face in the LEO, there has been growing concern regarding the development of antisatellite weapon systems (ASATs) by several world powers (namely China, Russian Federation, and the United States). These weapons are designed to intercept and destroy orbiting satellites and are, for the most part, descended from the antiballistic missile defense systems. While there are some alternative designs under development, the current generation mostly takes form of a boosted missile with a kinetic kill vehicle. This method of destruction (a collision of a missile with a satellite) leads to extensive fragmentation and creation of large debris clouds. A prime example of this was the Chinese 2007 ASAT test which destroyed China's own decommissioned weather satellite FengYun-1C. This hypervelocity collision created around 3000 pieces of medium to large debris and tens of thousands of smaller pieces, most of which will remain in orbit for decades, thus considerably contributing to overall risk of future orbital collisions [20]. </w:t>
      </w:r>
      <w:r w:rsidRPr="00E23221">
        <w:rPr>
          <w:sz w:val="16"/>
          <w:szCs w:val="6"/>
        </w:rPr>
        <w:t xml:space="preserve">As much as occasional tests of ASATs are increasing the amount of debris in the LEO, </w:t>
      </w:r>
      <w:r w:rsidRPr="002B520D">
        <w:rPr>
          <w:sz w:val="20"/>
          <w:szCs w:val="20"/>
          <w:u w:val="single"/>
        </w:rPr>
        <w:t xml:space="preserve">a greater danger by far is the possibility of a </w:t>
      </w:r>
      <w:r w:rsidRPr="009220BB">
        <w:rPr>
          <w:rStyle w:val="Emphasis"/>
          <w:highlight w:val="green"/>
        </w:rPr>
        <w:t>large-scale ASAT deployment</w:t>
      </w:r>
      <w:r w:rsidRPr="009220BB">
        <w:rPr>
          <w:sz w:val="20"/>
          <w:szCs w:val="20"/>
          <w:highlight w:val="green"/>
          <w:u w:val="single"/>
        </w:rPr>
        <w:t xml:space="preserve"> during</w:t>
      </w:r>
      <w:r w:rsidRPr="002B520D">
        <w:rPr>
          <w:sz w:val="20"/>
          <w:szCs w:val="20"/>
          <w:u w:val="single"/>
        </w:rPr>
        <w:t xml:space="preserve"> an </w:t>
      </w:r>
      <w:r w:rsidRPr="00F35F0D">
        <w:rPr>
          <w:rStyle w:val="Emphasis"/>
        </w:rPr>
        <w:t xml:space="preserve">armed </w:t>
      </w:r>
      <w:r w:rsidRPr="009220BB">
        <w:rPr>
          <w:rStyle w:val="Emphasis"/>
          <w:highlight w:val="green"/>
        </w:rPr>
        <w:t>conflict</w:t>
      </w:r>
      <w:r w:rsidRPr="009220BB">
        <w:rPr>
          <w:sz w:val="20"/>
          <w:szCs w:val="20"/>
          <w:highlight w:val="green"/>
          <w:u w:val="single"/>
        </w:rPr>
        <w:t xml:space="preserve"> between</w:t>
      </w:r>
      <w:r w:rsidRPr="002B520D">
        <w:rPr>
          <w:sz w:val="20"/>
          <w:szCs w:val="20"/>
          <w:u w:val="single"/>
        </w:rPr>
        <w:t xml:space="preserve"> two or more </w:t>
      </w:r>
      <w:r w:rsidRPr="009220BB">
        <w:rPr>
          <w:rStyle w:val="Emphasis"/>
          <w:highlight w:val="green"/>
        </w:rPr>
        <w:t>major</w:t>
      </w:r>
      <w:r w:rsidRPr="002B520D">
        <w:rPr>
          <w:sz w:val="20"/>
          <w:szCs w:val="20"/>
          <w:u w:val="single"/>
        </w:rPr>
        <w:t xml:space="preserve">, technologically advanced </w:t>
      </w:r>
      <w:r w:rsidRPr="009220BB">
        <w:rPr>
          <w:rStyle w:val="Emphasis"/>
          <w:highlight w:val="green"/>
        </w:rPr>
        <w:t>powers</w:t>
      </w:r>
      <w:r w:rsidRPr="00E23221">
        <w:rPr>
          <w:sz w:val="16"/>
        </w:rPr>
        <w:t xml:space="preserve">. Given the reliance of modern militaries on satellites for intelligence, communication, and navigation, it is generally presumed that </w:t>
      </w:r>
      <w:r w:rsidRPr="002B520D">
        <w:rPr>
          <w:sz w:val="20"/>
          <w:szCs w:val="20"/>
          <w:u w:val="single"/>
        </w:rPr>
        <w:t>the initial phase</w:t>
      </w:r>
      <w:r w:rsidRPr="00E23221">
        <w:rPr>
          <w:sz w:val="16"/>
        </w:rPr>
        <w:t xml:space="preserve"> of any such conflict </w:t>
      </w:r>
      <w:r w:rsidRPr="009220BB">
        <w:rPr>
          <w:sz w:val="20"/>
          <w:szCs w:val="20"/>
          <w:highlight w:val="green"/>
          <w:u w:val="single"/>
        </w:rPr>
        <w:t xml:space="preserve">would involve </w:t>
      </w:r>
      <w:r w:rsidRPr="009220BB">
        <w:rPr>
          <w:rStyle w:val="Emphasis"/>
          <w:highlight w:val="green"/>
        </w:rPr>
        <w:t>mutual destruction</w:t>
      </w:r>
      <w:r w:rsidRPr="009220BB">
        <w:rPr>
          <w:sz w:val="20"/>
          <w:szCs w:val="20"/>
          <w:highlight w:val="green"/>
          <w:u w:val="single"/>
        </w:rPr>
        <w:t xml:space="preserve"> of</w:t>
      </w:r>
      <w:r w:rsidRPr="002B520D">
        <w:rPr>
          <w:sz w:val="20"/>
          <w:szCs w:val="20"/>
          <w:u w:val="single"/>
        </w:rPr>
        <w:t xml:space="preserve"> each other's </w:t>
      </w:r>
      <w:r w:rsidRPr="00F35F0D">
        <w:rPr>
          <w:rStyle w:val="Emphasis"/>
        </w:rPr>
        <w:t>satellites</w:t>
      </w:r>
      <w:r w:rsidRPr="00E23221">
        <w:rPr>
          <w:sz w:val="16"/>
        </w:rPr>
        <w:t xml:space="preserve"> to blind the enemy and hinder their offensive operations [21], [22]. </w:t>
      </w:r>
      <w:r w:rsidRPr="002B520D">
        <w:rPr>
          <w:sz w:val="20"/>
          <w:szCs w:val="20"/>
          <w:u w:val="single"/>
        </w:rPr>
        <w:t xml:space="preserve">Such opening salvos could involve </w:t>
      </w:r>
      <w:r w:rsidRPr="00F35F0D">
        <w:rPr>
          <w:rStyle w:val="Emphasis"/>
        </w:rPr>
        <w:t>immediate destruction</w:t>
      </w:r>
      <w:r w:rsidRPr="002B520D">
        <w:rPr>
          <w:sz w:val="20"/>
          <w:szCs w:val="20"/>
          <w:u w:val="single"/>
        </w:rPr>
        <w:t xml:space="preserve"> of </w:t>
      </w:r>
      <w:r w:rsidRPr="009220BB">
        <w:rPr>
          <w:rStyle w:val="Emphasis"/>
          <w:highlight w:val="green"/>
        </w:rPr>
        <w:t>dozens of satellites</w:t>
      </w:r>
      <w:r w:rsidRPr="00E23221">
        <w:rPr>
          <w:sz w:val="16"/>
        </w:rPr>
        <w:t xml:space="preserve">, thus </w:t>
      </w:r>
      <w:r w:rsidRPr="009220BB">
        <w:rPr>
          <w:sz w:val="20"/>
          <w:szCs w:val="20"/>
          <w:highlight w:val="green"/>
          <w:u w:val="single"/>
        </w:rPr>
        <w:t xml:space="preserve">creating </w:t>
      </w:r>
      <w:r w:rsidRPr="009220BB">
        <w:rPr>
          <w:rStyle w:val="Emphasis"/>
          <w:highlight w:val="green"/>
        </w:rPr>
        <w:t>massive</w:t>
      </w:r>
      <w:r w:rsidRPr="00F35F0D">
        <w:rPr>
          <w:rStyle w:val="Emphasis"/>
        </w:rPr>
        <w:t xml:space="preserve"> clouds of </w:t>
      </w:r>
      <w:r w:rsidRPr="009220BB">
        <w:rPr>
          <w:rStyle w:val="Emphasis"/>
          <w:highlight w:val="green"/>
        </w:rPr>
        <w:t>debris</w:t>
      </w:r>
      <w:r w:rsidRPr="00E23221">
        <w:rPr>
          <w:sz w:val="16"/>
        </w:rPr>
        <w:t xml:space="preserve"> threatening the remaining satellites and possibly leading to cascading disintegration across the entire orbit. </w:t>
      </w:r>
      <w:r w:rsidRPr="009220BB">
        <w:rPr>
          <w:sz w:val="20"/>
          <w:szCs w:val="20"/>
          <w:highlight w:val="green"/>
          <w:u w:val="single"/>
        </w:rPr>
        <w:t>This</w:t>
      </w:r>
      <w:r w:rsidRPr="002B520D">
        <w:rPr>
          <w:sz w:val="20"/>
          <w:szCs w:val="20"/>
          <w:u w:val="single"/>
        </w:rPr>
        <w:t xml:space="preserve"> kind of hypothetical event </w:t>
      </w:r>
      <w:r w:rsidRPr="009220BB">
        <w:rPr>
          <w:sz w:val="20"/>
          <w:szCs w:val="20"/>
          <w:highlight w:val="green"/>
          <w:u w:val="single"/>
        </w:rPr>
        <w:t xml:space="preserve">is </w:t>
      </w:r>
      <w:r w:rsidRPr="009220BB">
        <w:rPr>
          <w:rStyle w:val="Emphasis"/>
          <w:highlight w:val="green"/>
        </w:rPr>
        <w:t>simulated</w:t>
      </w:r>
      <w:r w:rsidRPr="002B520D">
        <w:rPr>
          <w:sz w:val="20"/>
          <w:szCs w:val="20"/>
          <w:u w:val="single"/>
        </w:rPr>
        <w:t xml:space="preserve"> in the second scenario</w:t>
      </w:r>
      <w:r w:rsidRPr="00E23221">
        <w:rPr>
          <w:sz w:val="16"/>
        </w:rPr>
        <w:t xml:space="preserve">, </w:t>
      </w:r>
      <w:r w:rsidRPr="009220BB">
        <w:rPr>
          <w:sz w:val="20"/>
          <w:szCs w:val="20"/>
          <w:highlight w:val="green"/>
          <w:u w:val="single"/>
        </w:rPr>
        <w:t>where</w:t>
      </w:r>
      <w:r w:rsidRPr="002B520D">
        <w:rPr>
          <w:sz w:val="20"/>
          <w:szCs w:val="20"/>
          <w:u w:val="single"/>
        </w:rPr>
        <w:t xml:space="preserve"> an imaginary </w:t>
      </w:r>
      <w:r w:rsidRPr="009220BB">
        <w:rPr>
          <w:rStyle w:val="Emphasis"/>
          <w:highlight w:val="green"/>
        </w:rPr>
        <w:t>major</w:t>
      </w:r>
      <w:r w:rsidRPr="002B520D">
        <w:rPr>
          <w:sz w:val="20"/>
          <w:szCs w:val="20"/>
          <w:u w:val="single"/>
        </w:rPr>
        <w:t xml:space="preserve"> military </w:t>
      </w:r>
      <w:r w:rsidRPr="009220BB">
        <w:rPr>
          <w:rStyle w:val="Emphasis"/>
          <w:highlight w:val="green"/>
        </w:rPr>
        <w:t>conflict</w:t>
      </w:r>
      <w:r w:rsidRPr="009220BB">
        <w:rPr>
          <w:sz w:val="20"/>
          <w:szCs w:val="20"/>
          <w:highlight w:val="green"/>
          <w:u w:val="single"/>
        </w:rPr>
        <w:t xml:space="preserve"> erupts</w:t>
      </w:r>
      <w:r w:rsidRPr="00E23221">
        <w:rPr>
          <w:sz w:val="16"/>
        </w:rPr>
        <w:t xml:space="preserve"> in the year 2040, during which roughly </w:t>
      </w:r>
      <w:r w:rsidRPr="002B520D">
        <w:rPr>
          <w:sz w:val="20"/>
          <w:szCs w:val="20"/>
          <w:u w:val="single"/>
        </w:rPr>
        <w:t xml:space="preserve">half of all military satellites are destroyed by </w:t>
      </w:r>
      <w:r w:rsidRPr="00F35F0D">
        <w:rPr>
          <w:rStyle w:val="Emphasis"/>
        </w:rPr>
        <w:t>intentional</w:t>
      </w:r>
      <w:r w:rsidRPr="00E23221">
        <w:rPr>
          <w:sz w:val="16"/>
        </w:rPr>
        <w:t xml:space="preserve"> kinetic </w:t>
      </w:r>
      <w:r w:rsidRPr="00F35F0D">
        <w:rPr>
          <w:rStyle w:val="Emphasis"/>
        </w:rPr>
        <w:t>impacts</w:t>
      </w:r>
      <w:r w:rsidRPr="00E23221">
        <w:rPr>
          <w:sz w:val="16"/>
        </w:rPr>
        <w:t xml:space="preserve"> using antisatellite weapons. With military and dual-use satellites generally representing a little over one-third of all satellites [23] (depending on criteria and the operating country), </w:t>
      </w:r>
      <w:r w:rsidRPr="009220BB">
        <w:rPr>
          <w:sz w:val="20"/>
          <w:szCs w:val="20"/>
          <w:highlight w:val="green"/>
          <w:u w:val="single"/>
        </w:rPr>
        <w:t>this results in</w:t>
      </w:r>
      <w:r w:rsidRPr="002B520D">
        <w:rPr>
          <w:sz w:val="20"/>
          <w:szCs w:val="20"/>
          <w:u w:val="single"/>
        </w:rPr>
        <w:t xml:space="preserve"> some </w:t>
      </w:r>
      <w:r w:rsidRPr="009220BB">
        <w:rPr>
          <w:rStyle w:val="Emphasis"/>
          <w:highlight w:val="green"/>
        </w:rPr>
        <w:t>200 satellites destroyed</w:t>
      </w:r>
      <w:r w:rsidRPr="002B520D">
        <w:rPr>
          <w:sz w:val="20"/>
          <w:szCs w:val="20"/>
          <w:u w:val="single"/>
        </w:rPr>
        <w:t xml:space="preserve"> by ASATs</w:t>
      </w:r>
      <w:r w:rsidRPr="00E23221">
        <w:rPr>
          <w:sz w:val="16"/>
        </w:rPr>
        <w:t xml:space="preserve"> in 2040 (Fig. 8). </w:t>
      </w:r>
      <w:r w:rsidRPr="009220BB">
        <w:rPr>
          <w:rStyle w:val="Emphasis"/>
          <w:highlight w:val="green"/>
        </w:rPr>
        <w:t>However</w:t>
      </w:r>
      <w:r w:rsidRPr="00E23221">
        <w:rPr>
          <w:sz w:val="16"/>
        </w:rPr>
        <w:t xml:space="preserve">, </w:t>
      </w:r>
      <w:r w:rsidRPr="009220BB">
        <w:rPr>
          <w:rStyle w:val="Emphasis"/>
          <w:highlight w:val="green"/>
        </w:rPr>
        <w:t>even this sudden event</w:t>
      </w:r>
      <w:r w:rsidRPr="009220BB">
        <w:rPr>
          <w:sz w:val="20"/>
          <w:szCs w:val="20"/>
          <w:highlight w:val="green"/>
          <w:u w:val="single"/>
        </w:rPr>
        <w:t xml:space="preserve"> is </w:t>
      </w:r>
      <w:r w:rsidRPr="009220BB">
        <w:rPr>
          <w:rStyle w:val="Emphasis"/>
          <w:highlight w:val="green"/>
        </w:rPr>
        <w:t>not enough</w:t>
      </w:r>
      <w:r w:rsidRPr="009220BB">
        <w:rPr>
          <w:sz w:val="20"/>
          <w:szCs w:val="20"/>
          <w:highlight w:val="green"/>
          <w:u w:val="single"/>
        </w:rPr>
        <w:t xml:space="preserve"> to </w:t>
      </w:r>
      <w:r w:rsidRPr="009220BB">
        <w:rPr>
          <w:rStyle w:val="Emphasis"/>
          <w:highlight w:val="green"/>
        </w:rPr>
        <w:t>trigger</w:t>
      </w:r>
      <w:r w:rsidRPr="009220BB">
        <w:rPr>
          <w:sz w:val="20"/>
          <w:szCs w:val="20"/>
          <w:highlight w:val="green"/>
          <w:u w:val="single"/>
        </w:rPr>
        <w:t xml:space="preserve"> a </w:t>
      </w:r>
      <w:r w:rsidRPr="009220BB">
        <w:rPr>
          <w:rStyle w:val="Emphasis"/>
          <w:highlight w:val="green"/>
        </w:rPr>
        <w:t>chain reaction</w:t>
      </w:r>
      <w:r w:rsidRPr="009220BB">
        <w:rPr>
          <w:sz w:val="20"/>
          <w:szCs w:val="20"/>
          <w:highlight w:val="green"/>
          <w:u w:val="single"/>
        </w:rPr>
        <w:t xml:space="preserve"> of </w:t>
      </w:r>
      <w:r w:rsidRPr="009220BB">
        <w:rPr>
          <w:rStyle w:val="Emphasis"/>
          <w:highlight w:val="green"/>
        </w:rPr>
        <w:t>sat</w:t>
      </w:r>
      <w:r w:rsidRPr="00E23221">
        <w:rPr>
          <w:sz w:val="16"/>
          <w:szCs w:val="16"/>
        </w:rPr>
        <w:t>ellite</w:t>
      </w:r>
      <w:r w:rsidRPr="009220BB">
        <w:rPr>
          <w:rStyle w:val="Emphasis"/>
          <w:highlight w:val="green"/>
        </w:rPr>
        <w:t>s</w:t>
      </w:r>
      <w:r w:rsidRPr="00E23221">
        <w:rPr>
          <w:sz w:val="16"/>
        </w:rPr>
        <w:t xml:space="preserve"> </w:t>
      </w:r>
      <w:r w:rsidRPr="009220BB">
        <w:rPr>
          <w:rStyle w:val="Emphasis"/>
          <w:highlight w:val="green"/>
        </w:rPr>
        <w:t>disintegrating</w:t>
      </w:r>
      <w:r w:rsidRPr="002B520D">
        <w:rPr>
          <w:sz w:val="20"/>
          <w:szCs w:val="20"/>
          <w:u w:val="single"/>
        </w:rPr>
        <w:t xml:space="preserve"> in LEO</w:t>
      </w:r>
      <w:r w:rsidRPr="00E23221">
        <w:rPr>
          <w:sz w:val="16"/>
        </w:rPr>
        <w:t>, at least according to this model. Nevertheless, the number of collisions with active satellites ends up nearly twice as high at the end of the simulation (i.e. 25 years after the conflict and ASAT strikes) when compared to the previous run. This shows that the damage would be long-term and would negatively affect satellite operations (including commercial and scientific ones) for many years after any conflict involving ASATs.</w:t>
      </w:r>
    </w:p>
    <w:p w14:paraId="20176779" w14:textId="77777777" w:rsidR="000859AC" w:rsidRDefault="000859AC" w:rsidP="000859AC">
      <w:pPr>
        <w:pStyle w:val="Heading4"/>
      </w:pPr>
      <w:r>
        <w:t xml:space="preserve">2] Kessler Syndrome is </w:t>
      </w:r>
      <w:r w:rsidRPr="00D30935">
        <w:rPr>
          <w:u w:val="single"/>
        </w:rPr>
        <w:t>so unlikely</w:t>
      </w:r>
      <w:r>
        <w:t>, we don’t even need to remove debris</w:t>
      </w:r>
    </w:p>
    <w:p w14:paraId="3CE958DC" w14:textId="77777777" w:rsidR="000859AC" w:rsidRPr="000B0023" w:rsidRDefault="000859AC" w:rsidP="000859AC">
      <w:r w:rsidRPr="000B0023">
        <w:rPr>
          <w:b/>
          <w:bCs/>
          <w:sz w:val="26"/>
          <w:szCs w:val="26"/>
        </w:rPr>
        <w:t>Mosher ’19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0" w:history="1">
        <w:r w:rsidRPr="000B0023">
          <w:rPr>
            <w:rStyle w:val="Hyperlink"/>
          </w:rPr>
          <w:t>https://www.usafa.edu/app/uploads/Space_and_Defense_2_3.pdf</w:t>
        </w:r>
      </w:hyperlink>
      <w:r w:rsidRPr="000B0023">
        <w:t>; GR]</w:t>
      </w:r>
    </w:p>
    <w:p w14:paraId="5F02C9D6" w14:textId="77777777" w:rsidR="000859AC" w:rsidRPr="009220BB" w:rsidRDefault="000859AC" w:rsidP="000859AC">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9220BB">
        <w:rPr>
          <w:rStyle w:val="StyleUnderline"/>
          <w:highlight w:val="green"/>
        </w:rPr>
        <w:t>a</w:t>
      </w:r>
      <w:r w:rsidRPr="009220BB">
        <w:rPr>
          <w:highlight w:val="green"/>
          <w:u w:val="single"/>
        </w:rPr>
        <w:t>n a</w:t>
      </w:r>
      <w:r w:rsidRPr="009220BB">
        <w:rPr>
          <w:rStyle w:val="StyleUnderline"/>
          <w:highlight w:val="green"/>
        </w:rPr>
        <w:t>ccidental</w:t>
      </w:r>
      <w:r w:rsidRPr="001E2F6E">
        <w:rPr>
          <w:rStyle w:val="StyleUnderline"/>
        </w:rPr>
        <w:t xml:space="preserve"> </w:t>
      </w:r>
      <w:r w:rsidRPr="00A16B1D">
        <w:rPr>
          <w:rStyle w:val="Emphasis"/>
        </w:rPr>
        <w:t xml:space="preserve">space </w:t>
      </w:r>
      <w:r w:rsidRPr="009220BB">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9220BB">
        <w:rPr>
          <w:rStyle w:val="StyleUnderline"/>
          <w:highlight w:val="green"/>
        </w:rPr>
        <w:t xml:space="preserve">of </w:t>
      </w:r>
      <w:r w:rsidRPr="00A242D3">
        <w:rPr>
          <w:rStyle w:val="StyleUnderline"/>
        </w:rPr>
        <w:t>a</w:t>
      </w:r>
      <w:r w:rsidRPr="00A16B1D">
        <w:rPr>
          <w:rStyle w:val="StyleUnderline"/>
        </w:rPr>
        <w:t xml:space="preserve"> runaway </w:t>
      </w:r>
      <w:r w:rsidRPr="009220BB">
        <w:rPr>
          <w:rStyle w:val="Emphasis"/>
          <w:highlight w:val="green"/>
        </w:rPr>
        <w:t>space-junk</w:t>
      </w:r>
      <w:r w:rsidRPr="00A242D3">
        <w:rPr>
          <w:rStyle w:val="Emphasis"/>
        </w:rPr>
        <w:t xml:space="preserve"> catastrophe</w:t>
      </w:r>
      <w:r w:rsidRPr="00A242D3">
        <w:rPr>
          <w:rStyle w:val="StyleUnderline"/>
        </w:rPr>
        <w:t xml:space="preserve"> </w:t>
      </w:r>
      <w:r w:rsidRPr="009220BB">
        <w:rPr>
          <w:rStyle w:val="StyleUnderline"/>
          <w:highlight w:val="green"/>
        </w:rPr>
        <w:t xml:space="preserve">is </w:t>
      </w:r>
      <w:r w:rsidRPr="009220BB">
        <w:rPr>
          <w:rStyle w:val="Emphasis"/>
          <w:highlight w:val="green"/>
        </w:rPr>
        <w:t>unlikely</w:t>
      </w:r>
      <w:r w:rsidRPr="00A242D3">
        <w:rPr>
          <w:sz w:val="16"/>
        </w:rPr>
        <w:t xml:space="preserve">. "Right now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Gossner said. "</w:t>
      </w:r>
      <w:r w:rsidRPr="009220BB">
        <w:rPr>
          <w:rStyle w:val="StyleUnderline"/>
          <w:highlight w:val="green"/>
        </w:rPr>
        <w:t>I don't think</w:t>
      </w:r>
      <w:r w:rsidRPr="00A16B1D">
        <w:rPr>
          <w:rStyle w:val="StyleUnderline"/>
        </w:rPr>
        <w:t xml:space="preserve"> that </w:t>
      </w:r>
      <w:r w:rsidRPr="009220BB">
        <w:rPr>
          <w:rStyle w:val="StyleUnderline"/>
          <w:highlight w:val="green"/>
        </w:rPr>
        <w:t>we</w:t>
      </w:r>
      <w:r w:rsidRPr="00A16B1D">
        <w:rPr>
          <w:rStyle w:val="StyleUnderline"/>
        </w:rPr>
        <w:t xml:space="preserve">'re even close to </w:t>
      </w:r>
      <w:r w:rsidRPr="009220BB">
        <w:rPr>
          <w:rStyle w:val="StyleUnderline"/>
          <w:highlight w:val="green"/>
        </w:rPr>
        <w:t>need</w:t>
      </w:r>
      <w:r w:rsidRPr="00A16B1D">
        <w:rPr>
          <w:rStyle w:val="StyleUnderline"/>
        </w:rPr>
        <w:t xml:space="preserve">ing </w:t>
      </w:r>
      <w:r w:rsidRPr="009220BB">
        <w:rPr>
          <w:rStyle w:val="StyleUnderline"/>
          <w:highlight w:val="green"/>
        </w:rPr>
        <w:t xml:space="preserve">to </w:t>
      </w:r>
      <w:r w:rsidRPr="009220BB">
        <w:rPr>
          <w:rStyle w:val="Emphasis"/>
          <w:highlight w:val="green"/>
        </w:rPr>
        <w:t>actively remove</w:t>
      </w:r>
      <w:r w:rsidRPr="009220BB">
        <w:rPr>
          <w:rStyle w:val="StyleUnderline"/>
          <w:highlight w:val="green"/>
        </w:rPr>
        <w:t xml:space="preserve"> stuff</w:t>
      </w:r>
      <w:r w:rsidRPr="00A242D3">
        <w:rPr>
          <w:sz w:val="16"/>
        </w:rPr>
        <w:t xml:space="preserve">. There's lots of research being done on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9220BB">
        <w:rPr>
          <w:rStyle w:val="StyleUnderline"/>
          <w:highlight w:val="green"/>
        </w:rPr>
        <w:t xml:space="preserve">the </w:t>
      </w:r>
      <w:r w:rsidRPr="009220BB">
        <w:rPr>
          <w:rStyle w:val="Emphasis"/>
          <w:highlight w:val="green"/>
        </w:rPr>
        <w:t>S</w:t>
      </w:r>
      <w:r w:rsidRPr="00A16B1D">
        <w:rPr>
          <w:rStyle w:val="StyleUnderline"/>
        </w:rPr>
        <w:t xml:space="preserve">pace </w:t>
      </w:r>
      <w:r w:rsidRPr="009220BB">
        <w:rPr>
          <w:rStyle w:val="Emphasis"/>
          <w:highlight w:val="green"/>
        </w:rPr>
        <w:t>S</w:t>
      </w:r>
      <w:r w:rsidRPr="00A16B1D">
        <w:rPr>
          <w:rStyle w:val="StyleUnderline"/>
        </w:rPr>
        <w:t xml:space="preserve">urveillance </w:t>
      </w:r>
      <w:r w:rsidRPr="009220BB">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9220BB">
        <w:rPr>
          <w:rStyle w:val="StyleUnderline"/>
          <w:highlight w:val="green"/>
        </w:rPr>
        <w:t xml:space="preserve">uses </w:t>
      </w:r>
      <w:r w:rsidRPr="009220BB">
        <w:rPr>
          <w:rStyle w:val="Emphasis"/>
          <w:highlight w:val="green"/>
        </w:rPr>
        <w:t>30</w:t>
      </w:r>
      <w:r w:rsidRPr="00A242D3">
        <w:rPr>
          <w:rStyle w:val="StyleUnderline"/>
        </w:rPr>
        <w:t xml:space="preserve"> different </w:t>
      </w:r>
      <w:r w:rsidRPr="009220BB">
        <w:rPr>
          <w:rStyle w:val="StyleUnderline"/>
          <w:highlight w:val="green"/>
        </w:rPr>
        <w:t xml:space="preserve">systems around the </w:t>
      </w:r>
      <w:r w:rsidRPr="009220BB">
        <w:rPr>
          <w:rStyle w:val="Emphasis"/>
          <w:highlight w:val="green"/>
        </w:rPr>
        <w:t>world</w:t>
      </w:r>
      <w:r w:rsidRPr="009220BB">
        <w:rPr>
          <w:rStyle w:val="StyleUnderline"/>
          <w:highlight w:val="green"/>
        </w:rPr>
        <w:t xml:space="preserve"> to </w:t>
      </w:r>
      <w:r w:rsidRPr="009220BB">
        <w:rPr>
          <w:rStyle w:val="Emphasis"/>
          <w:highlight w:val="green"/>
        </w:rPr>
        <w:t>identify</w:t>
      </w:r>
      <w:r w:rsidRPr="00A242D3">
        <w:rPr>
          <w:sz w:val="16"/>
        </w:rPr>
        <w:t xml:space="preserve">, </w:t>
      </w:r>
      <w:r w:rsidRPr="009220BB">
        <w:rPr>
          <w:rStyle w:val="Emphasis"/>
          <w:highlight w:val="green"/>
        </w:rPr>
        <w:t>track</w:t>
      </w:r>
      <w:r w:rsidRPr="00A242D3">
        <w:rPr>
          <w:sz w:val="16"/>
        </w:rPr>
        <w:t xml:space="preserve">, </w:t>
      </w:r>
      <w:r w:rsidRPr="009220BB">
        <w:rPr>
          <w:rStyle w:val="StyleUnderline"/>
          <w:highlight w:val="green"/>
        </w:rPr>
        <w:t xml:space="preserve">and share </w:t>
      </w:r>
      <w:r w:rsidRPr="009220BB">
        <w:rPr>
          <w:rStyle w:val="Emphasis"/>
          <w:highlight w:val="green"/>
        </w:rPr>
        <w:t>info</w:t>
      </w:r>
      <w:r w:rsidRPr="00A16B1D">
        <w:rPr>
          <w:rStyle w:val="StyleUnderline"/>
        </w:rPr>
        <w:t xml:space="preserve">rmation </w:t>
      </w:r>
      <w:r w:rsidRPr="009220BB">
        <w:rPr>
          <w:rStyle w:val="StyleUnderline"/>
          <w:highlight w:val="green"/>
        </w:rPr>
        <w:t xml:space="preserve">about </w:t>
      </w:r>
      <w:r w:rsidRPr="009220BB">
        <w:rPr>
          <w:rStyle w:val="Emphasis"/>
          <w:highlight w:val="green"/>
        </w:rPr>
        <w:t>objects</w:t>
      </w:r>
      <w:r w:rsidRPr="00A16B1D">
        <w:rPr>
          <w:rStyle w:val="StyleUnderline"/>
        </w:rPr>
        <w:t xml:space="preserve"> in space</w:t>
      </w:r>
      <w:r w:rsidRPr="00A242D3">
        <w:rPr>
          <w:sz w:val="16"/>
        </w:rPr>
        <w:t xml:space="preserve">. Many </w:t>
      </w:r>
      <w:r w:rsidRPr="009220BB">
        <w:rPr>
          <w:rStyle w:val="StyleUnderline"/>
          <w:highlight w:val="green"/>
        </w:rPr>
        <w:t xml:space="preserve">objects are tracked </w:t>
      </w:r>
      <w:r w:rsidRPr="009220BB">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9220BB">
        <w:rPr>
          <w:rStyle w:val="Emphasis"/>
          <w:highlight w:val="green"/>
        </w:rPr>
        <w:t>Exoanalytic</w:t>
      </w:r>
      <w:r w:rsidRPr="00A242D3">
        <w:rPr>
          <w:sz w:val="16"/>
        </w:rPr>
        <w:t xml:space="preserve">. It </w:t>
      </w:r>
      <w:r w:rsidRPr="009220BB">
        <w:rPr>
          <w:rStyle w:val="StyleUnderline"/>
          <w:highlight w:val="green"/>
        </w:rPr>
        <w:t>uses</w:t>
      </w:r>
      <w:r w:rsidRPr="00A16B1D">
        <w:rPr>
          <w:rStyle w:val="StyleUnderline"/>
        </w:rPr>
        <w:t xml:space="preserve"> about </w:t>
      </w:r>
      <w:r w:rsidRPr="009220BB">
        <w:rPr>
          <w:rStyle w:val="StyleUnderline"/>
          <w:highlight w:val="green"/>
        </w:rPr>
        <w:t>150</w:t>
      </w:r>
      <w:r w:rsidRPr="00A16B1D">
        <w:rPr>
          <w:rStyle w:val="StyleUnderline"/>
        </w:rPr>
        <w:t xml:space="preserve"> small </w:t>
      </w:r>
      <w:r w:rsidRPr="009220BB">
        <w:rPr>
          <w:rStyle w:val="StyleUnderline"/>
          <w:highlight w:val="green"/>
        </w:rPr>
        <w:t>telescopes</w:t>
      </w:r>
      <w:r w:rsidRPr="00A242D3">
        <w:rPr>
          <w:sz w:val="16"/>
        </w:rPr>
        <w:t xml:space="preserve"> set up </w:t>
      </w:r>
      <w:r w:rsidRPr="00A16B1D">
        <w:rPr>
          <w:rStyle w:val="StyleUnderline"/>
        </w:rPr>
        <w:t xml:space="preserve">around the globe </w:t>
      </w:r>
      <w:r w:rsidRPr="009220BB">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9220BB">
        <w:rPr>
          <w:rStyle w:val="Emphasis"/>
          <w:highlight w:val="green"/>
        </w:rPr>
        <w:t>report</w:t>
      </w:r>
      <w:r w:rsidRPr="00A16B1D">
        <w:rPr>
          <w:rStyle w:val="StyleUnderline"/>
        </w:rPr>
        <w:t xml:space="preserve"> space </w:t>
      </w:r>
      <w:r w:rsidRPr="009220BB">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9220BB">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9220BB">
        <w:rPr>
          <w:rStyle w:val="StyleUnderline"/>
          <w:highlight w:val="green"/>
        </w:rPr>
        <w:t>get added to</w:t>
      </w:r>
      <w:r w:rsidRPr="00A16B1D">
        <w:rPr>
          <w:rStyle w:val="StyleUnderline"/>
        </w:rPr>
        <w:t xml:space="preserve"> a </w:t>
      </w:r>
      <w:r w:rsidRPr="009220BB">
        <w:rPr>
          <w:rStyle w:val="Emphasis"/>
          <w:highlight w:val="green"/>
        </w:rPr>
        <w:t>catalog</w:t>
      </w:r>
      <w:r w:rsidRPr="00A16B1D">
        <w:rPr>
          <w:rStyle w:val="StyleUnderline"/>
        </w:rPr>
        <w:t xml:space="preserve"> of space debris </w:t>
      </w:r>
      <w:r w:rsidRPr="009220BB">
        <w:rPr>
          <w:rStyle w:val="StyleUnderline"/>
          <w:highlight w:val="green"/>
        </w:rPr>
        <w:t xml:space="preserve">and </w:t>
      </w:r>
      <w:r w:rsidRPr="009220BB">
        <w:rPr>
          <w:rStyle w:val="Emphasis"/>
          <w:highlight w:val="green"/>
        </w:rPr>
        <w:t>checked</w:t>
      </w:r>
      <w:r w:rsidRPr="009220BB">
        <w:rPr>
          <w:rStyle w:val="StyleUnderline"/>
          <w:highlight w:val="green"/>
        </w:rPr>
        <w:t xml:space="preserve"> against</w:t>
      </w:r>
      <w:r w:rsidRPr="00A16B1D">
        <w:rPr>
          <w:rStyle w:val="StyleUnderline"/>
        </w:rPr>
        <w:t xml:space="preserve"> the orbits of </w:t>
      </w:r>
      <w:r w:rsidRPr="009220BB">
        <w:rPr>
          <w:rStyle w:val="StyleUnderline"/>
          <w:highlight w:val="green"/>
        </w:rPr>
        <w:t>other</w:t>
      </w:r>
      <w:r w:rsidRPr="00A242D3">
        <w:rPr>
          <w:sz w:val="16"/>
        </w:rPr>
        <w:t xml:space="preserve"> known </w:t>
      </w:r>
      <w:r w:rsidRPr="009220BB">
        <w:rPr>
          <w:rStyle w:val="StyleUnderline"/>
          <w:highlight w:val="green"/>
        </w:rPr>
        <w:t xml:space="preserve">bits of </w:t>
      </w:r>
      <w:r w:rsidRPr="009220BB">
        <w:rPr>
          <w:rStyle w:val="Emphasis"/>
          <w:highlight w:val="green"/>
        </w:rPr>
        <w:t>space junk</w:t>
      </w:r>
      <w:r w:rsidRPr="009220BB">
        <w:rPr>
          <w:rStyle w:val="StyleUnderline"/>
          <w:highlight w:val="green"/>
        </w:rPr>
        <w:t>. New</w:t>
      </w:r>
      <w:r w:rsidRPr="00A242D3">
        <w:rPr>
          <w:rStyle w:val="StyleUnderline"/>
        </w:rPr>
        <w:t xml:space="preserve"> orbits</w:t>
      </w:r>
      <w:r w:rsidRPr="00A16B1D">
        <w:rPr>
          <w:rStyle w:val="StyleUnderline"/>
        </w:rPr>
        <w:t xml:space="preserve"> are calculated with </w:t>
      </w:r>
      <w:r w:rsidRPr="009220BB">
        <w:rPr>
          <w:rStyle w:val="Emphasis"/>
          <w:highlight w:val="green"/>
        </w:rPr>
        <w:t>supercomputers</w:t>
      </w:r>
      <w:r w:rsidRPr="00A16B1D">
        <w:rPr>
          <w:rStyle w:val="StyleUnderline"/>
        </w:rPr>
        <w:t xml:space="preserve"> to </w:t>
      </w:r>
      <w:r w:rsidRPr="009220BB">
        <w:rPr>
          <w:rStyle w:val="StyleUnderline"/>
          <w:highlight w:val="green"/>
        </w:rPr>
        <w:t xml:space="preserve">see if there's a </w:t>
      </w:r>
      <w:r w:rsidRPr="009220BB">
        <w:rPr>
          <w:rStyle w:val="Emphasis"/>
          <w:highlight w:val="green"/>
        </w:rPr>
        <w:t>chance</w:t>
      </w:r>
      <w:r w:rsidRPr="009220BB">
        <w:rPr>
          <w:rStyle w:val="StyleUnderline"/>
          <w:highlight w:val="green"/>
        </w:rPr>
        <w:t xml:space="preserve"> of</w:t>
      </w:r>
      <w:r w:rsidRPr="00A242D3">
        <w:rPr>
          <w:rStyle w:val="StyleUnderline"/>
        </w:rPr>
        <w:t xml:space="preserve"> </w:t>
      </w:r>
      <w:r w:rsidRPr="00A242D3">
        <w:rPr>
          <w:rStyle w:val="Emphasis"/>
        </w:rPr>
        <w:t xml:space="preserve">any </w:t>
      </w:r>
      <w:r w:rsidRPr="009220BB">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9220BB">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9220BB">
        <w:rPr>
          <w:rStyle w:val="StyleUnderline"/>
          <w:highlight w:val="green"/>
        </w:rPr>
        <w:t xml:space="preserve">report to the </w:t>
      </w:r>
      <w:r w:rsidRPr="009220BB">
        <w:rPr>
          <w:rStyle w:val="Emphasis"/>
          <w:sz w:val="28"/>
          <w:highlight w:val="green"/>
        </w:rPr>
        <w:t>public three days ahead</w:t>
      </w:r>
      <w:r w:rsidRPr="009220BB">
        <w:rPr>
          <w:rStyle w:val="StyleUnderline"/>
          <w:highlight w:val="green"/>
        </w:rPr>
        <w:t xml:space="preserve"> of a 1-in-10,000 chance of</w:t>
      </w:r>
      <w:r w:rsidRPr="00A16B1D">
        <w:rPr>
          <w:rStyle w:val="StyleUnderline"/>
        </w:rPr>
        <w:t xml:space="preserve"> a </w:t>
      </w:r>
      <w:r w:rsidRPr="009220BB">
        <w:rPr>
          <w:rStyle w:val="Emphasis"/>
          <w:highlight w:val="green"/>
        </w:rPr>
        <w:t>collision</w:t>
      </w:r>
      <w:r w:rsidRPr="00A242D3">
        <w:rPr>
          <w:sz w:val="16"/>
        </w:rPr>
        <w:t xml:space="preserve">. </w:t>
      </w:r>
      <w:r w:rsidRPr="00A16B1D">
        <w:rPr>
          <w:rStyle w:val="StyleUnderline"/>
        </w:rPr>
        <w:t xml:space="preserve">It </w:t>
      </w:r>
      <w:r w:rsidRPr="009220BB">
        <w:rPr>
          <w:rStyle w:val="StyleUnderline"/>
          <w:highlight w:val="green"/>
        </w:rPr>
        <w:t xml:space="preserve">then provides </w:t>
      </w:r>
      <w:r w:rsidRPr="00A242D3">
        <w:rPr>
          <w:rStyle w:val="Emphasis"/>
        </w:rPr>
        <w:t xml:space="preserve">multiple </w:t>
      </w:r>
      <w:r w:rsidRPr="009220BB">
        <w:rPr>
          <w:rStyle w:val="Emphasis"/>
          <w:highlight w:val="green"/>
        </w:rPr>
        <w:t>updates</w:t>
      </w:r>
      <w:r w:rsidRPr="00A242D3">
        <w:rPr>
          <w:sz w:val="16"/>
        </w:rPr>
        <w:t xml:space="preserve"> per day </w:t>
      </w:r>
      <w:r w:rsidRPr="009220BB">
        <w:rPr>
          <w:rStyle w:val="StyleUnderline"/>
          <w:highlight w:val="green"/>
        </w:rPr>
        <w:t>until</w:t>
      </w:r>
      <w:r w:rsidRPr="00A16B1D">
        <w:rPr>
          <w:rStyle w:val="StyleUnderline"/>
        </w:rPr>
        <w:t xml:space="preserve"> the </w:t>
      </w:r>
      <w:r w:rsidRPr="009220BB">
        <w:rPr>
          <w:rStyle w:val="StyleUnderline"/>
          <w:highlight w:val="green"/>
        </w:rPr>
        <w:t>risk</w:t>
      </w:r>
      <w:r w:rsidRPr="00A16B1D">
        <w:rPr>
          <w:rStyle w:val="StyleUnderline"/>
        </w:rPr>
        <w:t xml:space="preserve"> of a collision </w:t>
      </w:r>
      <w:r w:rsidRPr="009220BB">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9220BB">
        <w:rPr>
          <w:rStyle w:val="Emphasis"/>
          <w:highlight w:val="green"/>
        </w:rPr>
        <w:t>2017</w:t>
      </w:r>
      <w:r w:rsidRPr="009220BB">
        <w:rPr>
          <w:rStyle w:val="StyleUnderline"/>
          <w:highlight w:val="green"/>
        </w:rPr>
        <w:t xml:space="preserve">, we provided </w:t>
      </w:r>
      <w:r w:rsidRPr="009220BB">
        <w:rPr>
          <w:rStyle w:val="Emphasis"/>
          <w:highlight w:val="green"/>
        </w:rPr>
        <w:t>data</w:t>
      </w:r>
      <w:r w:rsidRPr="009220BB">
        <w:rPr>
          <w:rStyle w:val="StyleUnderline"/>
          <w:highlight w:val="green"/>
        </w:rPr>
        <w:t xml:space="preserve"> for </w:t>
      </w:r>
      <w:r w:rsidRPr="009220BB">
        <w:rPr>
          <w:rStyle w:val="Emphasis"/>
          <w:highlight w:val="green"/>
        </w:rPr>
        <w:t>308,984 events</w:t>
      </w:r>
      <w:r w:rsidRPr="00A242D3">
        <w:rPr>
          <w:sz w:val="16"/>
        </w:rPr>
        <w:t xml:space="preserve">, </w:t>
      </w:r>
      <w:r w:rsidRPr="00A16B1D">
        <w:rPr>
          <w:rStyle w:val="StyleUnderline"/>
        </w:rPr>
        <w:t xml:space="preserve">of which </w:t>
      </w:r>
      <w:r w:rsidRPr="009220BB">
        <w:rPr>
          <w:rStyle w:val="StyleUnderline"/>
          <w:highlight w:val="green"/>
        </w:rPr>
        <w:t xml:space="preserve">only </w:t>
      </w:r>
      <w:r w:rsidRPr="009220BB">
        <w:rPr>
          <w:rStyle w:val="Emphasis"/>
          <w:highlight w:val="green"/>
        </w:rPr>
        <w:t>655</w:t>
      </w:r>
      <w:r w:rsidRPr="009220BB">
        <w:rPr>
          <w:rStyle w:val="StyleUnderline"/>
          <w:highlight w:val="green"/>
        </w:rPr>
        <w:t xml:space="preserve"> were </w:t>
      </w:r>
      <w:r w:rsidRPr="009220BB">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r>
        <w:t xml:space="preserve"> </w:t>
      </w:r>
    </w:p>
    <w:p w14:paraId="0905EF63" w14:textId="77777777" w:rsidR="000859AC" w:rsidRPr="00FC6B71" w:rsidRDefault="000859AC" w:rsidP="000859AC">
      <w:pPr>
        <w:pStyle w:val="Heading4"/>
      </w:pPr>
      <w:r>
        <w:t>3] No space war---</w:t>
      </w:r>
      <w:r w:rsidRPr="00472191">
        <w:rPr>
          <w:u w:val="single"/>
        </w:rPr>
        <w:t>attribution</w:t>
      </w:r>
      <w:r>
        <w:t xml:space="preserve"> technology solves</w:t>
      </w:r>
    </w:p>
    <w:p w14:paraId="43BD57DF" w14:textId="77777777" w:rsidR="000859AC" w:rsidRPr="00FA3AF1" w:rsidRDefault="000859AC" w:rsidP="000859AC">
      <w:r>
        <w:t xml:space="preserve">Omar </w:t>
      </w:r>
      <w:r w:rsidRPr="00FC6B71">
        <w:rPr>
          <w:rStyle w:val="Style13ptBold"/>
        </w:rPr>
        <w:t>Lamrani 16</w:t>
      </w:r>
      <w:r>
        <w:t>, studied international relations at Clark University and holds a master's degree from the Diplomatic Academy of Vienna, where his thesis centered on Chinese military doctrine, 5/17/16, “Avoiding a War in Space”, https://worldview.stratfor.com/article/avoiding-war-space</w:t>
      </w:r>
    </w:p>
    <w:p w14:paraId="51E0D49C" w14:textId="77777777" w:rsidR="000859AC" w:rsidRDefault="000859AC" w:rsidP="000859AC">
      <w:pPr>
        <w:rPr>
          <w:sz w:val="16"/>
        </w:rPr>
      </w:pPr>
      <w:r w:rsidRPr="009220BB">
        <w:rPr>
          <w:rStyle w:val="StyleUnderline"/>
          <w:highlight w:val="green"/>
        </w:rPr>
        <w:t>If the</w:t>
      </w:r>
      <w:r w:rsidRPr="009220BB">
        <w:rPr>
          <w:sz w:val="16"/>
          <w:highlight w:val="green"/>
        </w:rPr>
        <w:t xml:space="preserve"> </w:t>
      </w:r>
      <w:r w:rsidRPr="009220BB">
        <w:rPr>
          <w:rStyle w:val="Emphasis"/>
          <w:highlight w:val="green"/>
        </w:rPr>
        <w:t>U</w:t>
      </w:r>
      <w:r w:rsidRPr="007F1891">
        <w:rPr>
          <w:sz w:val="16"/>
        </w:rPr>
        <w:t xml:space="preserve">nited </w:t>
      </w:r>
      <w:r w:rsidRPr="009220BB">
        <w:rPr>
          <w:rStyle w:val="Emphasis"/>
          <w:highlight w:val="green"/>
        </w:rPr>
        <w:t>S</w:t>
      </w:r>
      <w:r w:rsidRPr="007F1891">
        <w:rPr>
          <w:sz w:val="16"/>
        </w:rPr>
        <w:t xml:space="preserve">tates </w:t>
      </w:r>
      <w:r w:rsidRPr="009220BB">
        <w:rPr>
          <w:rStyle w:val="StyleUnderline"/>
          <w:highlight w:val="green"/>
        </w:rPr>
        <w:t>wants to preserve</w:t>
      </w:r>
      <w:r w:rsidRPr="00C67F87">
        <w:rPr>
          <w:rStyle w:val="StyleUnderline"/>
        </w:rPr>
        <w:t xml:space="preserve"> its</w:t>
      </w:r>
      <w:r w:rsidRPr="007F1891">
        <w:rPr>
          <w:sz w:val="16"/>
        </w:rPr>
        <w:t xml:space="preserve"> </w:t>
      </w:r>
      <w:r w:rsidRPr="009220BB">
        <w:rPr>
          <w:rStyle w:val="Emphasis"/>
          <w:highlight w:val="green"/>
        </w:rPr>
        <w:t>primacy</w:t>
      </w:r>
      <w:r w:rsidRPr="007F1891">
        <w:rPr>
          <w:sz w:val="16"/>
        </w:rPr>
        <w:t xml:space="preserve"> </w:t>
      </w:r>
      <w:r w:rsidRPr="009220BB">
        <w:rPr>
          <w:rStyle w:val="StyleUnderline"/>
          <w:highlight w:val="green"/>
        </w:rPr>
        <w:t>in the face of</w:t>
      </w:r>
      <w:r w:rsidRPr="007F1891">
        <w:rPr>
          <w:sz w:val="16"/>
        </w:rPr>
        <w:t xml:space="preserve"> </w:t>
      </w:r>
      <w:r w:rsidRPr="00C67F87">
        <w:rPr>
          <w:rStyle w:val="Emphasis"/>
        </w:rPr>
        <w:t xml:space="preserve">increasing </w:t>
      </w:r>
      <w:r w:rsidRPr="009220BB">
        <w:rPr>
          <w:rStyle w:val="Emphasis"/>
          <w:highlight w:val="green"/>
        </w:rPr>
        <w:t>threats</w:t>
      </w:r>
      <w:r w:rsidRPr="007F1891">
        <w:rPr>
          <w:sz w:val="16"/>
        </w:rPr>
        <w:t xml:space="preserve"> </w:t>
      </w:r>
      <w:r w:rsidRPr="00C67F87">
        <w:rPr>
          <w:rStyle w:val="StyleUnderline"/>
        </w:rPr>
        <w:t>to its strength in space</w:t>
      </w:r>
      <w:r w:rsidRPr="007F1891">
        <w:rPr>
          <w:sz w:val="16"/>
        </w:rPr>
        <w:t xml:space="preserve">, </w:t>
      </w:r>
      <w:r w:rsidRPr="009220BB">
        <w:rPr>
          <w:rStyle w:val="Emphasis"/>
          <w:highlight w:val="green"/>
        </w:rPr>
        <w:t>Washington</w:t>
      </w:r>
      <w:r w:rsidRPr="007F1891">
        <w:rPr>
          <w:sz w:val="16"/>
        </w:rPr>
        <w:t xml:space="preserve"> </w:t>
      </w:r>
      <w:r w:rsidRPr="009220BB">
        <w:rPr>
          <w:rStyle w:val="StyleUnderline"/>
          <w:highlight w:val="green"/>
        </w:rPr>
        <w:t>will need to invest</w:t>
      </w:r>
      <w:r w:rsidRPr="00C67F87">
        <w:rPr>
          <w:rStyle w:val="StyleUnderline"/>
        </w:rPr>
        <w:t xml:space="preserve"> in strategies </w:t>
      </w:r>
      <w:r w:rsidRPr="009220BB">
        <w:rPr>
          <w:rStyle w:val="StyleUnderline"/>
          <w:highlight w:val="green"/>
        </w:rPr>
        <w:t>to deter attacks</w:t>
      </w:r>
      <w:r w:rsidRPr="00C67F87">
        <w:rPr>
          <w:rStyle w:val="StyleUnderline"/>
        </w:rPr>
        <w:t xml:space="preserve"> on its </w:t>
      </w:r>
      <w:r w:rsidRPr="00C67F87">
        <w:rPr>
          <w:rStyle w:val="Emphasis"/>
        </w:rPr>
        <w:t>orbital assets</w:t>
      </w:r>
      <w:r w:rsidRPr="007F1891">
        <w:rPr>
          <w:sz w:val="16"/>
        </w:rPr>
        <w:t xml:space="preserve">. </w:t>
      </w:r>
      <w:r w:rsidRPr="009220BB">
        <w:rPr>
          <w:rStyle w:val="StyleUnderline"/>
          <w:highlight w:val="green"/>
        </w:rPr>
        <w:t>The</w:t>
      </w:r>
      <w:r w:rsidRPr="00C67F87">
        <w:rPr>
          <w:rStyle w:val="StyleUnderline"/>
        </w:rPr>
        <w:t xml:space="preserve"> </w:t>
      </w:r>
      <w:r w:rsidRPr="009220BB">
        <w:rPr>
          <w:rStyle w:val="StyleUnderline"/>
          <w:highlight w:val="green"/>
        </w:rPr>
        <w:t>first</w:t>
      </w:r>
      <w:r w:rsidRPr="00C67F87">
        <w:rPr>
          <w:rStyle w:val="StyleUnderline"/>
        </w:rPr>
        <w:t xml:space="preserve"> </w:t>
      </w:r>
      <w:r w:rsidRPr="009220BB">
        <w:rPr>
          <w:rStyle w:val="StyleUnderline"/>
          <w:highlight w:val="green"/>
        </w:rPr>
        <w:t>step in</w:t>
      </w:r>
      <w:r w:rsidRPr="00C67F87">
        <w:rPr>
          <w:rStyle w:val="StyleUnderline"/>
        </w:rPr>
        <w:t xml:space="preserve"> </w:t>
      </w:r>
      <w:r w:rsidRPr="009220BB">
        <w:rPr>
          <w:rStyle w:val="StyleUnderline"/>
          <w:highlight w:val="green"/>
        </w:rPr>
        <w:t>strengthening</w:t>
      </w:r>
      <w:r w:rsidRPr="007F1891">
        <w:rPr>
          <w:sz w:val="16"/>
        </w:rPr>
        <w:t xml:space="preserve"> </w:t>
      </w:r>
      <w:r w:rsidRPr="00C67F87">
        <w:rPr>
          <w:rStyle w:val="Emphasis"/>
        </w:rPr>
        <w:t xml:space="preserve">space </w:t>
      </w:r>
      <w:r w:rsidRPr="009220BB">
        <w:rPr>
          <w:rStyle w:val="Emphasis"/>
          <w:highlight w:val="green"/>
        </w:rPr>
        <w:t>deterrence</w:t>
      </w:r>
      <w:r w:rsidRPr="009220BB">
        <w:rPr>
          <w:sz w:val="16"/>
          <w:highlight w:val="green"/>
        </w:rPr>
        <w:t xml:space="preserve"> </w:t>
      </w:r>
      <w:r w:rsidRPr="009220BB">
        <w:rPr>
          <w:rStyle w:val="StyleUnderline"/>
          <w:highlight w:val="green"/>
        </w:rPr>
        <w:t>is to ensure</w:t>
      </w:r>
      <w:r w:rsidRPr="007F1891">
        <w:rPr>
          <w:sz w:val="16"/>
        </w:rPr>
        <w:t xml:space="preserve"> </w:t>
      </w:r>
      <w:r w:rsidRPr="00C67F87">
        <w:rPr>
          <w:rStyle w:val="Emphasis"/>
        </w:rPr>
        <w:t xml:space="preserve">proper </w:t>
      </w:r>
      <w:r w:rsidRPr="009220BB">
        <w:rPr>
          <w:rStyle w:val="Emphasis"/>
          <w:highlight w:val="green"/>
        </w:rPr>
        <w:t>attribution</w:t>
      </w:r>
      <w:r w:rsidRPr="007F1891">
        <w:rPr>
          <w:sz w:val="16"/>
        </w:rPr>
        <w:t xml:space="preserve">: </w:t>
      </w:r>
      <w:r w:rsidRPr="00C67F87">
        <w:rPr>
          <w:rStyle w:val="StyleUnderline"/>
        </w:rPr>
        <w:t>The</w:t>
      </w:r>
      <w:r w:rsidRPr="007F1891">
        <w:rPr>
          <w:sz w:val="16"/>
        </w:rPr>
        <w:t xml:space="preserve"> </w:t>
      </w:r>
      <w:r w:rsidRPr="00C67F87">
        <w:rPr>
          <w:rStyle w:val="Emphasis"/>
        </w:rPr>
        <w:t>U</w:t>
      </w:r>
      <w:r w:rsidRPr="007F1891">
        <w:rPr>
          <w:sz w:val="16"/>
        </w:rPr>
        <w:t xml:space="preserve">nited </w:t>
      </w:r>
      <w:r w:rsidRPr="00C67F87">
        <w:rPr>
          <w:rStyle w:val="Emphasis"/>
        </w:rPr>
        <w:t>S</w:t>
      </w:r>
      <w:r w:rsidRPr="007F1891">
        <w:rPr>
          <w:sz w:val="16"/>
        </w:rPr>
        <w:t xml:space="preserve">tates </w:t>
      </w:r>
      <w:r w:rsidRPr="00C67F87">
        <w:rPr>
          <w:rStyle w:val="StyleUnderline"/>
        </w:rPr>
        <w:t>cannot hold its enemies accountable</w:t>
      </w:r>
      <w:r w:rsidRPr="007F1891">
        <w:rPr>
          <w:sz w:val="16"/>
        </w:rPr>
        <w:t xml:space="preserve"> for attacks </w:t>
      </w:r>
      <w:r w:rsidRPr="00C67F87">
        <w:rPr>
          <w:rStyle w:val="StyleUnderline"/>
        </w:rPr>
        <w:t>if it does not know who initiated them</w:t>
      </w:r>
      <w:r w:rsidRPr="007F1891">
        <w:rPr>
          <w:sz w:val="16"/>
        </w:rPr>
        <w:t>. But the vastness of space, along with the difficulty of obtaining physical evidence from attacked satellites, can make responsibility hard to prove.</w:t>
      </w:r>
      <w:r w:rsidRPr="007F1891">
        <w:rPr>
          <w:sz w:val="12"/>
        </w:rPr>
        <w:t>¶</w:t>
      </w:r>
      <w:r w:rsidRPr="007F1891">
        <w:rPr>
          <w:sz w:val="16"/>
        </w:rPr>
        <w:t xml:space="preserve"> To that end,</w:t>
      </w:r>
      <w:r w:rsidRPr="00C67F87">
        <w:rPr>
          <w:rStyle w:val="StyleUnderline"/>
        </w:rPr>
        <w:t xml:space="preserve"> </w:t>
      </w:r>
      <w:r w:rsidRPr="009220BB">
        <w:rPr>
          <w:rStyle w:val="StyleUnderline"/>
          <w:highlight w:val="green"/>
        </w:rPr>
        <w:t>the</w:t>
      </w:r>
      <w:r w:rsidRPr="007F1891">
        <w:rPr>
          <w:sz w:val="16"/>
        </w:rPr>
        <w:t xml:space="preserve"> </w:t>
      </w:r>
      <w:r w:rsidRPr="009220BB">
        <w:rPr>
          <w:rStyle w:val="Emphasis"/>
          <w:highlight w:val="green"/>
        </w:rPr>
        <w:t>U</w:t>
      </w:r>
      <w:r w:rsidRPr="007F1891">
        <w:rPr>
          <w:sz w:val="16"/>
        </w:rPr>
        <w:t xml:space="preserve">nited </w:t>
      </w:r>
      <w:r w:rsidRPr="009220BB">
        <w:rPr>
          <w:rStyle w:val="Emphasis"/>
          <w:highlight w:val="green"/>
        </w:rPr>
        <w:t>S</w:t>
      </w:r>
      <w:r w:rsidRPr="007F1891">
        <w:rPr>
          <w:sz w:val="16"/>
        </w:rPr>
        <w:t xml:space="preserve">tates </w:t>
      </w:r>
      <w:r w:rsidRPr="009220BB">
        <w:rPr>
          <w:rStyle w:val="StyleUnderline"/>
          <w:highlight w:val="green"/>
        </w:rPr>
        <w:t>is investing in</w:t>
      </w:r>
      <w:r w:rsidRPr="00C67F87">
        <w:rPr>
          <w:rStyle w:val="StyleUnderline"/>
        </w:rPr>
        <w:t xml:space="preserve"> a</w:t>
      </w:r>
      <w:r w:rsidRPr="007F1891">
        <w:rPr>
          <w:sz w:val="16"/>
        </w:rPr>
        <w:t xml:space="preserve"> </w:t>
      </w:r>
      <w:r w:rsidRPr="00C67F87">
        <w:rPr>
          <w:rStyle w:val="Emphasis"/>
        </w:rPr>
        <w:t>second-generation</w:t>
      </w:r>
      <w:r w:rsidRPr="007F1891">
        <w:rPr>
          <w:sz w:val="16"/>
        </w:rPr>
        <w:t xml:space="preserve"> </w:t>
      </w:r>
      <w:r w:rsidRPr="00C67F87">
        <w:rPr>
          <w:rStyle w:val="StyleUnderline"/>
        </w:rPr>
        <w:t>surveillance system, known as</w:t>
      </w:r>
      <w:r w:rsidRPr="007F1891">
        <w:rPr>
          <w:sz w:val="16"/>
        </w:rPr>
        <w:t xml:space="preserve"> </w:t>
      </w:r>
      <w:r w:rsidRPr="009220BB">
        <w:rPr>
          <w:rStyle w:val="Emphasis"/>
          <w:highlight w:val="green"/>
        </w:rPr>
        <w:t>Space Fence</w:t>
      </w:r>
      <w:r w:rsidRPr="009220BB">
        <w:rPr>
          <w:sz w:val="16"/>
          <w:highlight w:val="green"/>
        </w:rPr>
        <w:t>,</w:t>
      </w:r>
      <w:r w:rsidRPr="009220BB">
        <w:rPr>
          <w:rStyle w:val="StyleUnderline"/>
          <w:highlight w:val="green"/>
        </w:rPr>
        <w:t xml:space="preserve"> to track</w:t>
      </w:r>
      <w:r w:rsidRPr="00C67F87">
        <w:rPr>
          <w:rStyle w:val="StyleUnderline"/>
        </w:rPr>
        <w:t xml:space="preserve"> </w:t>
      </w:r>
      <w:r w:rsidRPr="009220BB">
        <w:rPr>
          <w:rStyle w:val="Emphasis"/>
          <w:highlight w:val="green"/>
        </w:rPr>
        <w:t>satellites</w:t>
      </w:r>
      <w:r w:rsidRPr="009220BB">
        <w:rPr>
          <w:rStyle w:val="StyleUnderline"/>
          <w:highlight w:val="green"/>
        </w:rPr>
        <w:t xml:space="preserve"> </w:t>
      </w:r>
      <w:r w:rsidRPr="009220BB">
        <w:rPr>
          <w:rStyle w:val="StyleUnderline"/>
          <w:sz w:val="30"/>
          <w:szCs w:val="30"/>
          <w:highlight w:val="green"/>
        </w:rPr>
        <w:t>and</w:t>
      </w:r>
      <w:r w:rsidRPr="009220BB">
        <w:rPr>
          <w:rStyle w:val="Emphasis"/>
          <w:sz w:val="30"/>
          <w:szCs w:val="30"/>
          <w:highlight w:val="green"/>
        </w:rPr>
        <w:t xml:space="preserve"> orbital debris</w:t>
      </w:r>
      <w:r w:rsidRPr="007F1891">
        <w:rPr>
          <w:sz w:val="16"/>
        </w:rPr>
        <w:t>. Slated to begin operating in 2018, Space Fence uses ground-based radars that give it 10 times the detection capability of its predecessor, the Air Force Space Surveillance System.</w:t>
      </w:r>
      <w:r w:rsidRPr="007F1891">
        <w:rPr>
          <w:sz w:val="12"/>
        </w:rPr>
        <w:t>¶</w:t>
      </w:r>
      <w:r w:rsidRPr="007F1891">
        <w:rPr>
          <w:sz w:val="16"/>
        </w:rPr>
        <w:t xml:space="preserve"> In addition, </w:t>
      </w:r>
      <w:r w:rsidRPr="009220BB">
        <w:rPr>
          <w:rStyle w:val="StyleUnderline"/>
          <w:highlight w:val="green"/>
        </w:rPr>
        <w:t>the</w:t>
      </w:r>
      <w:r w:rsidRPr="007F1891">
        <w:rPr>
          <w:sz w:val="16"/>
        </w:rPr>
        <w:t xml:space="preserve"> </w:t>
      </w:r>
      <w:r w:rsidRPr="009220BB">
        <w:rPr>
          <w:rStyle w:val="Emphasis"/>
          <w:highlight w:val="green"/>
        </w:rPr>
        <w:t>U</w:t>
      </w:r>
      <w:r w:rsidRPr="007F1891">
        <w:rPr>
          <w:sz w:val="16"/>
        </w:rPr>
        <w:t xml:space="preserve">nited </w:t>
      </w:r>
      <w:r w:rsidRPr="009220BB">
        <w:rPr>
          <w:rStyle w:val="Emphasis"/>
          <w:highlight w:val="green"/>
        </w:rPr>
        <w:t>S</w:t>
      </w:r>
      <w:r w:rsidRPr="00472191">
        <w:rPr>
          <w:sz w:val="16"/>
        </w:rPr>
        <w:t>tates</w:t>
      </w:r>
      <w:r w:rsidRPr="007F1891">
        <w:rPr>
          <w:sz w:val="16"/>
        </w:rPr>
        <w:t xml:space="preserve"> </w:t>
      </w:r>
      <w:r w:rsidRPr="009220BB">
        <w:rPr>
          <w:rStyle w:val="StyleUnderline"/>
          <w:highlight w:val="green"/>
        </w:rPr>
        <w:t>has been working with a</w:t>
      </w:r>
      <w:r w:rsidRPr="007F1891">
        <w:rPr>
          <w:sz w:val="16"/>
        </w:rPr>
        <w:t xml:space="preserve"> classified satellite defense </w:t>
      </w:r>
      <w:r w:rsidRPr="00F03E1A">
        <w:rPr>
          <w:rStyle w:val="StyleUnderline"/>
        </w:rPr>
        <w:t>technology called the</w:t>
      </w:r>
      <w:r w:rsidRPr="007F1891">
        <w:rPr>
          <w:sz w:val="16"/>
        </w:rPr>
        <w:t xml:space="preserve"> </w:t>
      </w:r>
      <w:r w:rsidRPr="00F03E1A">
        <w:rPr>
          <w:rStyle w:val="Emphasis"/>
        </w:rPr>
        <w:t>Self-Awareness</w:t>
      </w:r>
      <w:r w:rsidRPr="007F1891">
        <w:rPr>
          <w:sz w:val="16"/>
        </w:rPr>
        <w:t xml:space="preserve"> </w:t>
      </w:r>
      <w:r w:rsidRPr="009220BB">
        <w:rPr>
          <w:rStyle w:val="Emphasis"/>
          <w:highlight w:val="green"/>
        </w:rPr>
        <w:t>S</w:t>
      </w:r>
      <w:r w:rsidRPr="007F1891">
        <w:rPr>
          <w:sz w:val="16"/>
        </w:rPr>
        <w:t xml:space="preserve">pace </w:t>
      </w:r>
      <w:r w:rsidRPr="009220BB">
        <w:rPr>
          <w:rStyle w:val="Emphasis"/>
          <w:highlight w:val="green"/>
        </w:rPr>
        <w:t>S</w:t>
      </w:r>
      <w:r w:rsidRPr="007F1891">
        <w:rPr>
          <w:sz w:val="16"/>
        </w:rPr>
        <w:t xml:space="preserve">ituational </w:t>
      </w:r>
      <w:r w:rsidRPr="009220BB">
        <w:rPr>
          <w:rStyle w:val="Emphasis"/>
          <w:highlight w:val="green"/>
        </w:rPr>
        <w:t>A</w:t>
      </w:r>
      <w:r w:rsidRPr="007F1891">
        <w:rPr>
          <w:sz w:val="16"/>
        </w:rPr>
        <w:t xml:space="preserve">wareness </w:t>
      </w:r>
      <w:r w:rsidRPr="009220BB">
        <w:rPr>
          <w:rStyle w:val="StyleUnderline"/>
          <w:highlight w:val="green"/>
        </w:rPr>
        <w:t>system</w:t>
      </w:r>
      <w:r w:rsidRPr="007F1891">
        <w:rPr>
          <w:sz w:val="16"/>
        </w:rPr>
        <w:t xml:space="preserve">, </w:t>
      </w:r>
      <w:r w:rsidRPr="00F03E1A">
        <w:rPr>
          <w:rStyle w:val="StyleUnderline"/>
        </w:rPr>
        <w:t>which</w:t>
      </w:r>
      <w:r w:rsidRPr="007F1891">
        <w:rPr>
          <w:sz w:val="16"/>
        </w:rPr>
        <w:t xml:space="preserve"> reportedly </w:t>
      </w:r>
      <w:r w:rsidRPr="00F03E1A">
        <w:rPr>
          <w:rStyle w:val="StyleUnderline"/>
        </w:rPr>
        <w:t>will be able to pinpoint the source of a laser fired at a satellite.</w:t>
      </w:r>
      <w:r w:rsidRPr="007F1891">
        <w:rPr>
          <w:sz w:val="12"/>
        </w:rPr>
        <w:t>¶</w:t>
      </w:r>
      <w:r w:rsidRPr="007F1891">
        <w:rPr>
          <w:sz w:val="16"/>
        </w:rPr>
        <w:t xml:space="preserve"> </w:t>
      </w:r>
      <w:r w:rsidRPr="009220BB">
        <w:rPr>
          <w:rStyle w:val="Emphasis"/>
          <w:highlight w:val="green"/>
        </w:rPr>
        <w:t>Redundancy</w:t>
      </w:r>
      <w:r w:rsidRPr="007F1891">
        <w:rPr>
          <w:sz w:val="16"/>
        </w:rPr>
        <w:t xml:space="preserve"> </w:t>
      </w:r>
      <w:r w:rsidRPr="00F03E1A">
        <w:rPr>
          <w:rStyle w:val="StyleUnderline"/>
        </w:rPr>
        <w:t>and</w:t>
      </w:r>
      <w:r w:rsidRPr="007F1891">
        <w:rPr>
          <w:sz w:val="16"/>
        </w:rPr>
        <w:t xml:space="preserve"> </w:t>
      </w:r>
      <w:r w:rsidRPr="00F03E1A">
        <w:rPr>
          <w:rStyle w:val="Emphasis"/>
        </w:rPr>
        <w:t>shielding</w:t>
      </w:r>
      <w:r w:rsidRPr="007F1891">
        <w:rPr>
          <w:sz w:val="16"/>
        </w:rPr>
        <w:t xml:space="preserve"> </w:t>
      </w:r>
      <w:r w:rsidRPr="009220BB">
        <w:rPr>
          <w:rStyle w:val="StyleUnderline"/>
          <w:highlight w:val="green"/>
        </w:rPr>
        <w:t>can</w:t>
      </w:r>
      <w:r w:rsidRPr="007F1891">
        <w:rPr>
          <w:sz w:val="16"/>
        </w:rPr>
        <w:t xml:space="preserve"> also </w:t>
      </w:r>
      <w:r w:rsidRPr="009220BB">
        <w:rPr>
          <w:rStyle w:val="StyleUnderline"/>
          <w:highlight w:val="green"/>
        </w:rPr>
        <w:t>deter</w:t>
      </w:r>
      <w:r w:rsidRPr="007F1891">
        <w:rPr>
          <w:sz w:val="16"/>
        </w:rPr>
        <w:t xml:space="preserve"> limited </w:t>
      </w:r>
      <w:r w:rsidRPr="00F03E1A">
        <w:rPr>
          <w:rStyle w:val="StyleUnderline"/>
        </w:rPr>
        <w:t>attacks against satellites.</w:t>
      </w:r>
      <w:r w:rsidRPr="007F1891">
        <w:rPr>
          <w:sz w:val="16"/>
        </w:rPr>
        <w:t xml:space="preserve"> </w:t>
      </w:r>
      <w:r w:rsidRPr="009220BB">
        <w:rPr>
          <w:rStyle w:val="StyleUnderline"/>
          <w:highlight w:val="green"/>
        </w:rPr>
        <w:t>The</w:t>
      </w:r>
      <w:r w:rsidRPr="007F1891">
        <w:rPr>
          <w:sz w:val="16"/>
        </w:rPr>
        <w:t xml:space="preserve"> innate </w:t>
      </w:r>
      <w:r w:rsidRPr="009220BB">
        <w:rPr>
          <w:rStyle w:val="StyleUnderline"/>
          <w:highlight w:val="green"/>
        </w:rPr>
        <w:t>redundancy of large</w:t>
      </w:r>
      <w:r w:rsidRPr="007F1891">
        <w:rPr>
          <w:sz w:val="16"/>
        </w:rPr>
        <w:t xml:space="preserve"> satellite </w:t>
      </w:r>
      <w:r w:rsidRPr="009220BB">
        <w:rPr>
          <w:rStyle w:val="StyleUnderline"/>
          <w:highlight w:val="green"/>
        </w:rPr>
        <w:t>constellations</w:t>
      </w:r>
      <w:r w:rsidRPr="00AD4D10">
        <w:rPr>
          <w:rStyle w:val="StyleUnderline"/>
        </w:rPr>
        <w:t xml:space="preserve"> </w:t>
      </w:r>
      <w:r w:rsidRPr="009220BB">
        <w:rPr>
          <w:rStyle w:val="StyleUnderline"/>
          <w:highlight w:val="green"/>
        </w:rPr>
        <w:t>could make attacking</w:t>
      </w:r>
      <w:r w:rsidRPr="00AD4D10">
        <w:rPr>
          <w:rStyle w:val="StyleUnderline"/>
        </w:rPr>
        <w:t xml:space="preserve"> them </w:t>
      </w:r>
      <w:r w:rsidRPr="009220BB">
        <w:rPr>
          <w:rStyle w:val="StyleUnderline"/>
          <w:highlight w:val="green"/>
        </w:rPr>
        <w:t xml:space="preserve">too </w:t>
      </w:r>
      <w:r w:rsidRPr="009220BB">
        <w:rPr>
          <w:rStyle w:val="Emphasis"/>
          <w:highlight w:val="green"/>
        </w:rPr>
        <w:t>risky</w:t>
      </w:r>
      <w:r w:rsidRPr="007F1891">
        <w:rPr>
          <w:sz w:val="16"/>
        </w:rPr>
        <w:t xml:space="preserve">; </w:t>
      </w:r>
      <w:r w:rsidRPr="00C37AF1">
        <w:rPr>
          <w:rStyle w:val="StyleUnderline"/>
        </w:rPr>
        <w:t>such an assault would</w:t>
      </w:r>
      <w:r w:rsidRPr="007F1891">
        <w:rPr>
          <w:sz w:val="16"/>
        </w:rPr>
        <w:t xml:space="preserve"> </w:t>
      </w:r>
      <w:r w:rsidRPr="00C37AF1">
        <w:rPr>
          <w:rStyle w:val="Emphasis"/>
        </w:rPr>
        <w:t>fail</w:t>
      </w:r>
      <w:r w:rsidRPr="007F1891">
        <w:rPr>
          <w:sz w:val="16"/>
        </w:rPr>
        <w:t xml:space="preserve"> </w:t>
      </w:r>
      <w:r w:rsidRPr="00C37AF1">
        <w:rPr>
          <w:rStyle w:val="StyleUnderline"/>
        </w:rPr>
        <w:t>to significantly impair US space control while still inviting</w:t>
      </w:r>
      <w:r w:rsidRPr="007F1891">
        <w:rPr>
          <w:sz w:val="16"/>
        </w:rPr>
        <w:t xml:space="preserve"> </w:t>
      </w:r>
      <w:r w:rsidRPr="00C37AF1">
        <w:rPr>
          <w:rStyle w:val="Emphasis"/>
        </w:rPr>
        <w:t>retaliation.</w:t>
      </w:r>
      <w:r w:rsidRPr="007F1891">
        <w:rPr>
          <w:sz w:val="12"/>
        </w:rPr>
        <w:t>¶</w:t>
      </w:r>
      <w:r w:rsidRPr="007F1891">
        <w:rPr>
          <w:sz w:val="16"/>
        </w:rPr>
        <w:t xml:space="preserve"> Meanwhile</w:t>
      </w:r>
      <w:r w:rsidRPr="00C37AF1">
        <w:rPr>
          <w:rStyle w:val="StyleUnderline"/>
        </w:rPr>
        <w:t xml:space="preserve">, </w:t>
      </w:r>
      <w:r w:rsidRPr="009220BB">
        <w:rPr>
          <w:rStyle w:val="StyleUnderline"/>
          <w:highlight w:val="green"/>
        </w:rPr>
        <w:t>more</w:t>
      </w:r>
      <w:r w:rsidRPr="00C37AF1">
        <w:rPr>
          <w:rStyle w:val="StyleUnderline"/>
        </w:rPr>
        <w:t xml:space="preserve"> </w:t>
      </w:r>
      <w:r w:rsidRPr="009220BB">
        <w:rPr>
          <w:rStyle w:val="StyleUnderline"/>
          <w:highlight w:val="green"/>
        </w:rPr>
        <w:t>widespread use of</w:t>
      </w:r>
      <w:r w:rsidRPr="009220BB">
        <w:rPr>
          <w:sz w:val="16"/>
          <w:highlight w:val="green"/>
        </w:rPr>
        <w:t xml:space="preserve"> </w:t>
      </w:r>
      <w:r w:rsidRPr="009220BB">
        <w:rPr>
          <w:rStyle w:val="Emphasis"/>
          <w:highlight w:val="green"/>
        </w:rPr>
        <w:t>resistant</w:t>
      </w:r>
      <w:r w:rsidRPr="007F1891">
        <w:rPr>
          <w:sz w:val="16"/>
        </w:rPr>
        <w:t xml:space="preserve"> </w:t>
      </w:r>
      <w:r w:rsidRPr="009220BB">
        <w:rPr>
          <w:rStyle w:val="StyleUnderline"/>
          <w:highlight w:val="green"/>
        </w:rPr>
        <w:t>antenna</w:t>
      </w:r>
      <w:r w:rsidRPr="00C37AF1">
        <w:rPr>
          <w:rStyle w:val="StyleUnderline"/>
        </w:rPr>
        <w:t xml:space="preserve"> </w:t>
      </w:r>
      <w:r w:rsidRPr="009220BB">
        <w:rPr>
          <w:rStyle w:val="StyleUnderline"/>
          <w:highlight w:val="green"/>
        </w:rPr>
        <w:t>designs</w:t>
      </w:r>
      <w:r w:rsidRPr="007F1891">
        <w:rPr>
          <w:sz w:val="16"/>
        </w:rPr>
        <w:t xml:space="preserve">, </w:t>
      </w:r>
      <w:r w:rsidRPr="00C37AF1">
        <w:rPr>
          <w:rStyle w:val="Emphasis"/>
        </w:rPr>
        <w:t>filters</w:t>
      </w:r>
      <w:r w:rsidRPr="007F1891">
        <w:rPr>
          <w:sz w:val="16"/>
        </w:rPr>
        <w:t xml:space="preserve">, </w:t>
      </w:r>
      <w:r w:rsidRPr="00C37AF1">
        <w:rPr>
          <w:rStyle w:val="Emphasis"/>
        </w:rPr>
        <w:t>surge arresters</w:t>
      </w:r>
      <w:r w:rsidRPr="007F1891">
        <w:rPr>
          <w:sz w:val="16"/>
        </w:rPr>
        <w:t xml:space="preserve"> </w:t>
      </w:r>
      <w:r w:rsidRPr="00C37AF1">
        <w:rPr>
          <w:rStyle w:val="StyleUnderline"/>
        </w:rPr>
        <w:t>and</w:t>
      </w:r>
      <w:r w:rsidRPr="007F1891">
        <w:rPr>
          <w:sz w:val="16"/>
        </w:rPr>
        <w:t xml:space="preserve"> </w:t>
      </w:r>
      <w:r w:rsidRPr="00C37AF1">
        <w:rPr>
          <w:rStyle w:val="Emphasis"/>
        </w:rPr>
        <w:t>fiber-optic</w:t>
      </w:r>
      <w:r w:rsidRPr="007F1891">
        <w:rPr>
          <w:sz w:val="16"/>
        </w:rPr>
        <w:t xml:space="preserve"> </w:t>
      </w:r>
      <w:r w:rsidRPr="00C37AF1">
        <w:rPr>
          <w:rStyle w:val="StyleUnderline"/>
        </w:rPr>
        <w:t>components</w:t>
      </w:r>
      <w:r w:rsidRPr="007F1891">
        <w:rPr>
          <w:sz w:val="16"/>
        </w:rPr>
        <w:t xml:space="preserve">, </w:t>
      </w:r>
      <w:r w:rsidRPr="00C37AF1">
        <w:rPr>
          <w:rStyle w:val="StyleUnderline"/>
        </w:rPr>
        <w:t>which are less vulnerable to attack</w:t>
      </w:r>
      <w:r w:rsidRPr="007F1891">
        <w:rPr>
          <w:sz w:val="16"/>
        </w:rPr>
        <w:t xml:space="preserve">, </w:t>
      </w:r>
      <w:r w:rsidRPr="009220BB">
        <w:rPr>
          <w:rStyle w:val="StyleUnderline"/>
          <w:highlight w:val="green"/>
        </w:rPr>
        <w:t>is</w:t>
      </w:r>
      <w:r w:rsidRPr="007F1891">
        <w:rPr>
          <w:sz w:val="16"/>
        </w:rPr>
        <w:t xml:space="preserve"> </w:t>
      </w:r>
      <w:r w:rsidRPr="00472191">
        <w:rPr>
          <w:sz w:val="16"/>
        </w:rPr>
        <w:t>already</w:t>
      </w:r>
      <w:r w:rsidRPr="007F1891">
        <w:rPr>
          <w:sz w:val="16"/>
        </w:rPr>
        <w:t xml:space="preserve"> </w:t>
      </w:r>
      <w:r w:rsidRPr="009220BB">
        <w:rPr>
          <w:rStyle w:val="StyleUnderline"/>
          <w:highlight w:val="green"/>
        </w:rPr>
        <w:t>being explored to</w:t>
      </w:r>
      <w:r w:rsidRPr="00C37AF1">
        <w:rPr>
          <w:rStyle w:val="StyleUnderline"/>
        </w:rPr>
        <w:t xml:space="preserve"> further </w:t>
      </w:r>
      <w:r w:rsidRPr="009220BB">
        <w:rPr>
          <w:rStyle w:val="StyleUnderline"/>
          <w:highlight w:val="green"/>
        </w:rPr>
        <w:t>shield satellites</w:t>
      </w:r>
      <w:r w:rsidRPr="00C37AF1">
        <w:rPr>
          <w:rStyle w:val="StyleUnderline"/>
        </w:rPr>
        <w:t xml:space="preserve"> from </w:t>
      </w:r>
      <w:r w:rsidRPr="00C37AF1">
        <w:rPr>
          <w:rStyle w:val="Emphasis"/>
        </w:rPr>
        <w:t>jamming</w:t>
      </w:r>
      <w:r w:rsidRPr="00C37AF1">
        <w:rPr>
          <w:rStyle w:val="StyleUnderline"/>
        </w:rPr>
        <w:t xml:space="preserve">, </w:t>
      </w:r>
      <w:r w:rsidRPr="00C37AF1">
        <w:rPr>
          <w:rStyle w:val="Emphasis"/>
        </w:rPr>
        <w:t>dazzling</w:t>
      </w:r>
      <w:r w:rsidRPr="00C37AF1">
        <w:rPr>
          <w:rStyle w:val="StyleUnderline"/>
        </w:rPr>
        <w:t xml:space="preserve"> and </w:t>
      </w:r>
      <w:r w:rsidRPr="00C37AF1">
        <w:rPr>
          <w:rStyle w:val="Emphasis"/>
        </w:rPr>
        <w:t>blinding</w:t>
      </w:r>
      <w:r w:rsidRPr="007F1891">
        <w:rPr>
          <w:sz w:val="16"/>
        </w:rPr>
        <w:t>.</w:t>
      </w:r>
    </w:p>
    <w:p w14:paraId="39495344" w14:textId="77777777" w:rsidR="000859AC" w:rsidRPr="00084D6E" w:rsidRDefault="000859AC" w:rsidP="000859AC">
      <w:pPr>
        <w:pStyle w:val="Heading4"/>
        <w:rPr>
          <w:rFonts w:eastAsiaTheme="minorEastAsia"/>
        </w:rPr>
      </w:pPr>
      <w:r>
        <w:t xml:space="preserve">4] Attribution - U.S. knows the difference between </w:t>
      </w:r>
      <w:r w:rsidRPr="008E05FE">
        <w:rPr>
          <w:u w:val="single"/>
        </w:rPr>
        <w:t>intentional indirect attacks</w:t>
      </w:r>
      <w:r>
        <w:t xml:space="preserve"> and </w:t>
      </w:r>
      <w:r w:rsidRPr="008E05FE">
        <w:rPr>
          <w:u w:val="single"/>
        </w:rPr>
        <w:t>accidental collisions</w:t>
      </w:r>
      <w:r>
        <w:t xml:space="preserve">---no nation would try. </w:t>
      </w:r>
    </w:p>
    <w:p w14:paraId="4D0C3570" w14:textId="77777777" w:rsidR="000859AC" w:rsidRDefault="000859AC" w:rsidP="000859AC">
      <w:r>
        <w:t xml:space="preserve">Jan </w:t>
      </w:r>
      <w:r w:rsidRPr="00D06393">
        <w:rPr>
          <w:rStyle w:val="Style13ptBold"/>
        </w:rPr>
        <w:t>Kallberg 12</w:t>
      </w:r>
      <w:r>
        <w:t>, PhD, is a Swedish-American lawyer, political scientist, and opinion writer. He received his doctorate in public affairs and MA in political science from the University of Texas at Dallas and holds a law degree from Stockholm University. His research interests include national security issues such as strategic deterrence and the Internet battlefield. SPRING 2012, “Designer Satellite Collisions from Covert Cyber War”, Strategic Studies Quarterly, Air University Press, Vol. 6, No. 1, p. 124-136, https://www.jstor.org/stable/10.2307/26270793</w:t>
      </w:r>
    </w:p>
    <w:p w14:paraId="686AEC71" w14:textId="77777777" w:rsidR="000859AC" w:rsidRPr="009220BB" w:rsidRDefault="000859AC" w:rsidP="000859AC">
      <w:pPr>
        <w:rPr>
          <w:sz w:val="12"/>
        </w:rPr>
      </w:pPr>
      <w:r w:rsidRPr="00084D6E">
        <w:rPr>
          <w:rStyle w:val="Emphasis"/>
        </w:rPr>
        <w:t>Kinetic Attacks</w:t>
      </w:r>
      <w:r w:rsidRPr="00084D6E">
        <w:rPr>
          <w:sz w:val="12"/>
        </w:rPr>
        <w:t xml:space="preserve">. Essentially, </w:t>
      </w:r>
      <w:r w:rsidRPr="00084D6E">
        <w:rPr>
          <w:rStyle w:val="StyleUnderline"/>
        </w:rPr>
        <w:t>an adversary can choose</w:t>
      </w:r>
      <w:r w:rsidRPr="00084D6E">
        <w:rPr>
          <w:sz w:val="12"/>
        </w:rPr>
        <w:t xml:space="preserve"> between two types of noncyber antisatellite attacks: </w:t>
      </w:r>
      <w:r w:rsidRPr="00084D6E">
        <w:rPr>
          <w:rStyle w:val="Emphasis"/>
        </w:rPr>
        <w:t>direct kinetic</w:t>
      </w:r>
      <w:r w:rsidRPr="00084D6E">
        <w:rPr>
          <w:rStyle w:val="StyleUnderline"/>
        </w:rPr>
        <w:t xml:space="preserve"> and </w:t>
      </w:r>
      <w:r w:rsidRPr="00084D6E">
        <w:rPr>
          <w:rStyle w:val="Emphasis"/>
        </w:rPr>
        <w:t>indirect kinetic.</w:t>
      </w:r>
      <w:r w:rsidRPr="00084D6E">
        <w:rPr>
          <w:sz w:val="12"/>
        </w:rPr>
        <w:t xml:space="preserve"> Whil</w:t>
      </w:r>
      <w:r w:rsidRPr="00C911EC">
        <w:rPr>
          <w:sz w:val="12"/>
        </w:rPr>
        <w:t xml:space="preserve">e </w:t>
      </w:r>
      <w:r w:rsidRPr="009220BB">
        <w:rPr>
          <w:rStyle w:val="StyleUnderline"/>
          <w:highlight w:val="green"/>
        </w:rPr>
        <w:t>a direct kinetic</w:t>
      </w:r>
      <w:r w:rsidRPr="00C911EC">
        <w:rPr>
          <w:sz w:val="12"/>
        </w:rPr>
        <w:t xml:space="preserve"> antisatellite missile </w:t>
      </w:r>
      <w:r w:rsidRPr="009220BB">
        <w:rPr>
          <w:rStyle w:val="StyleUnderline"/>
          <w:highlight w:val="green"/>
        </w:rPr>
        <w:t>attack</w:t>
      </w:r>
      <w:r w:rsidRPr="00890DF1">
        <w:rPr>
          <w:rStyle w:val="StyleUnderline"/>
        </w:rPr>
        <w:t xml:space="preserve"> on a US satellite is possible, it </w:t>
      </w:r>
      <w:r w:rsidRPr="009220BB">
        <w:rPr>
          <w:rStyle w:val="StyleUnderline"/>
          <w:highlight w:val="green"/>
        </w:rPr>
        <w:t>would provide</w:t>
      </w:r>
      <w:r w:rsidRPr="00890DF1">
        <w:rPr>
          <w:rStyle w:val="StyleUnderline"/>
        </w:rPr>
        <w:t xml:space="preserve"> </w:t>
      </w:r>
      <w:r w:rsidRPr="00890DF1">
        <w:rPr>
          <w:rStyle w:val="Emphasis"/>
        </w:rPr>
        <w:t xml:space="preserve">direct </w:t>
      </w:r>
      <w:r w:rsidRPr="009220BB">
        <w:rPr>
          <w:rStyle w:val="Emphasis"/>
          <w:highlight w:val="green"/>
        </w:rPr>
        <w:t>attribution to the attacker</w:t>
      </w:r>
      <w:r w:rsidRPr="00890DF1">
        <w:rPr>
          <w:rStyle w:val="StyleUnderline"/>
        </w:rPr>
        <w:t xml:space="preserve">, </w:t>
      </w:r>
      <w:r w:rsidRPr="009220BB">
        <w:rPr>
          <w:rStyle w:val="StyleUnderline"/>
        </w:rPr>
        <w:t>thus leading to repercussions</w:t>
      </w:r>
      <w:r w:rsidRPr="009220BB">
        <w:rPr>
          <w:sz w:val="12"/>
        </w:rPr>
        <w:t xml:space="preserve">. </w:t>
      </w:r>
      <w:r w:rsidRPr="009220BB">
        <w:rPr>
          <w:rStyle w:val="StyleUnderline"/>
          <w:highlight w:val="green"/>
        </w:rPr>
        <w:t xml:space="preserve">The </w:t>
      </w:r>
      <w:r w:rsidRPr="009220BB">
        <w:rPr>
          <w:rStyle w:val="Emphasis"/>
          <w:highlight w:val="green"/>
        </w:rPr>
        <w:t>thruster</w:t>
      </w:r>
      <w:r w:rsidRPr="009220BB">
        <w:rPr>
          <w:rStyle w:val="StyleUnderline"/>
          <w:highlight w:val="green"/>
        </w:rPr>
        <w:t xml:space="preserve"> and</w:t>
      </w:r>
      <w:r w:rsidRPr="00890DF1">
        <w:rPr>
          <w:rStyle w:val="StyleUnderline"/>
        </w:rPr>
        <w:t xml:space="preserve"> the </w:t>
      </w:r>
      <w:r w:rsidRPr="009220BB">
        <w:rPr>
          <w:rStyle w:val="Emphasis"/>
          <w:highlight w:val="green"/>
        </w:rPr>
        <w:t>heat</w:t>
      </w:r>
      <w:r w:rsidRPr="00890DF1">
        <w:rPr>
          <w:rStyle w:val="StyleUnderline"/>
        </w:rPr>
        <w:t xml:space="preserve"> from the missile </w:t>
      </w:r>
      <w:r w:rsidRPr="009220BB">
        <w:rPr>
          <w:rStyle w:val="StyleUnderline"/>
          <w:highlight w:val="green"/>
        </w:rPr>
        <w:t>would be identified</w:t>
      </w:r>
      <w:r w:rsidRPr="00890DF1">
        <w:rPr>
          <w:rStyle w:val="StyleUnderline"/>
        </w:rPr>
        <w:t xml:space="preserve"> and attributed to the country or vessel that launched the attack</w:t>
      </w:r>
      <w:r w:rsidRPr="00C911EC">
        <w:rPr>
          <w:sz w:val="12"/>
        </w:rPr>
        <w:t xml:space="preserve">. </w:t>
      </w:r>
      <w:r w:rsidRPr="00C911EC">
        <w:rPr>
          <w:rStyle w:val="StyleUnderline"/>
        </w:rPr>
        <w:t>A direct kinetic attack might be inviting</w:t>
      </w:r>
      <w:r w:rsidRPr="00890DF1">
        <w:rPr>
          <w:rStyle w:val="StyleUnderline"/>
        </w:rPr>
        <w:t xml:space="preserve">, </w:t>
      </w:r>
      <w:r w:rsidRPr="009220BB">
        <w:rPr>
          <w:rStyle w:val="StyleUnderline"/>
        </w:rPr>
        <w:t xml:space="preserve">but </w:t>
      </w:r>
      <w:r w:rsidRPr="009220BB">
        <w:rPr>
          <w:rStyle w:val="Emphasis"/>
        </w:rPr>
        <w:t>the political price is high</w:t>
      </w:r>
      <w:r w:rsidRPr="009220BB">
        <w:rPr>
          <w:sz w:val="12"/>
        </w:rPr>
        <w:t>.</w:t>
      </w:r>
      <w:r w:rsidRPr="00C911EC">
        <w:rPr>
          <w:sz w:val="12"/>
        </w:rPr>
        <w:t xml:space="preserve"> Even though it would be inviting to attack satellites, </w:t>
      </w:r>
      <w:r w:rsidRPr="009220BB">
        <w:rPr>
          <w:rStyle w:val="StyleUnderline"/>
          <w:highlight w:val="green"/>
        </w:rPr>
        <w:t xml:space="preserve">an adversary </w:t>
      </w:r>
      <w:r w:rsidRPr="009220BB">
        <w:rPr>
          <w:rStyle w:val="Emphasis"/>
          <w:highlight w:val="green"/>
        </w:rPr>
        <w:t>would not be able to attack</w:t>
      </w:r>
      <w:r w:rsidRPr="001B5228">
        <w:rPr>
          <w:rStyle w:val="StyleUnderline"/>
        </w:rPr>
        <w:t xml:space="preserve"> </w:t>
      </w:r>
      <w:r w:rsidRPr="009220BB">
        <w:rPr>
          <w:rStyle w:val="StyleUnderline"/>
          <w:highlight w:val="green"/>
        </w:rPr>
        <w:t>without leaving</w:t>
      </w:r>
      <w:r w:rsidRPr="001B5228">
        <w:rPr>
          <w:rStyle w:val="StyleUnderline"/>
        </w:rPr>
        <w:t xml:space="preserve"> a trace of tangible </w:t>
      </w:r>
      <w:r w:rsidRPr="009220BB">
        <w:rPr>
          <w:rStyle w:val="StyleUnderline"/>
          <w:highlight w:val="green"/>
        </w:rPr>
        <w:t>evidence</w:t>
      </w:r>
      <w:r w:rsidRPr="009220BB">
        <w:rPr>
          <w:sz w:val="12"/>
          <w:highlight w:val="green"/>
        </w:rPr>
        <w:t xml:space="preserve">. </w:t>
      </w:r>
      <w:r w:rsidRPr="009220BB">
        <w:rPr>
          <w:rStyle w:val="StyleUnderline"/>
        </w:rPr>
        <w:t>Using an ASAT missile is a grave act of war and can only reasonably be used if the perpetrator anticipates and accepts a wartime response</w:t>
      </w:r>
      <w:r w:rsidRPr="009220BB">
        <w:rPr>
          <w:sz w:val="12"/>
        </w:rPr>
        <w:t xml:space="preserve">. </w:t>
      </w:r>
    </w:p>
    <w:p w14:paraId="68FD9453" w14:textId="77777777" w:rsidR="000859AC" w:rsidRPr="00D17E5A" w:rsidRDefault="000859AC" w:rsidP="000859AC">
      <w:pPr>
        <w:rPr>
          <w:rStyle w:val="StyleUnderline"/>
        </w:rPr>
      </w:pPr>
      <w:r w:rsidRPr="009220BB">
        <w:rPr>
          <w:sz w:val="12"/>
        </w:rPr>
        <w:t>For a potential adversary, it can be far more advantageous to</w:t>
      </w:r>
      <w:r w:rsidRPr="00C911EC">
        <w:rPr>
          <w:sz w:val="12"/>
        </w:rPr>
        <w:t xml:space="preserve"> increase the amount of debris that clutters specific orbits, thus epitomizing the indirect attack. </w:t>
      </w:r>
      <w:r w:rsidRPr="00084D6E">
        <w:rPr>
          <w:rStyle w:val="StyleUnderline"/>
        </w:rPr>
        <w:t>Increasing debris</w:t>
      </w:r>
      <w:r w:rsidRPr="00D17E5A">
        <w:rPr>
          <w:rStyle w:val="StyleUnderline"/>
        </w:rPr>
        <w:t xml:space="preserve"> can be accomplished through actively </w:t>
      </w:r>
      <w:r w:rsidRPr="009220BB">
        <w:rPr>
          <w:rStyle w:val="StyleUnderline"/>
          <w:highlight w:val="green"/>
        </w:rPr>
        <w:t xml:space="preserve">adding debris to </w:t>
      </w:r>
      <w:r w:rsidRPr="00084D6E">
        <w:rPr>
          <w:rStyle w:val="StyleUnderline"/>
        </w:rPr>
        <w:t>specific</w:t>
      </w:r>
      <w:r w:rsidRPr="009220BB">
        <w:rPr>
          <w:rStyle w:val="StyleUnderline"/>
          <w:highlight w:val="green"/>
        </w:rPr>
        <w:t xml:space="preserve"> well-targeted</w:t>
      </w:r>
      <w:r w:rsidRPr="00D17E5A">
        <w:rPr>
          <w:rStyle w:val="StyleUnderline"/>
        </w:rPr>
        <w:t xml:space="preserve"> </w:t>
      </w:r>
      <w:r w:rsidRPr="009220BB">
        <w:rPr>
          <w:rStyle w:val="StyleUnderline"/>
          <w:highlight w:val="green"/>
        </w:rPr>
        <w:t>orbits,</w:t>
      </w:r>
      <w:r w:rsidRPr="00D17E5A">
        <w:rPr>
          <w:rStyle w:val="StyleUnderline"/>
        </w:rPr>
        <w:t xml:space="preserve"> systematic designer accidents, or collisions in space. </w:t>
      </w:r>
    </w:p>
    <w:p w14:paraId="633015DB" w14:textId="77777777" w:rsidR="000859AC" w:rsidRPr="00C911EC" w:rsidRDefault="000859AC" w:rsidP="000859AC">
      <w:pPr>
        <w:rPr>
          <w:sz w:val="12"/>
        </w:rPr>
      </w:pPr>
      <w:r w:rsidRPr="00C911EC">
        <w:rPr>
          <w:sz w:val="12"/>
        </w:rPr>
        <w:t xml:space="preserve">During the eighteenth century and until the Second World War, artillery units had a special round to be used if enemy infantry came uncomfortably close to the battery position—the case shot. The battery aimed toward the closing infantry and fired the case shots, which dispersed thousands of steel balls that created massive losses in the infantry ranks. Whether those steel balls hit an arm, a leg, the torso, or a hand did not matter; the infantry assault against the battery position lost momentum and ended. By applying the case shot idea to space, we can see an unsophisticated way to radically increase debris by using space boosters to reach lower Earth orbit (LEO) and then using kinetic energy to disperse hundreds of thousands of steel balls into a segment of space. Any obsolete or crude missile—exemplified by the Iranian Shahab or the North Korean Taepodong—could act as a space booster to take the payload to space. A salvo of 20 such crude space boosters delivering a significant amount of prefragmented shrapnel or steel balls could radically increase the amount of hypervelocity debris. </w:t>
      </w:r>
    </w:p>
    <w:p w14:paraId="46C36D5E" w14:textId="77777777" w:rsidR="000859AC" w:rsidRPr="00C911EC" w:rsidRDefault="000859AC" w:rsidP="000859AC">
      <w:pPr>
        <w:rPr>
          <w:sz w:val="12"/>
        </w:rPr>
      </w:pPr>
      <w:r w:rsidRPr="00C911EC">
        <w:rPr>
          <w:sz w:val="12"/>
        </w:rPr>
        <w:t xml:space="preserve">The probability for collision in space between a functional satellite and debris is a numbers game. Reduced to a simplified example, if the presence of 5,000 debris pieces at a specific altitude generates a risk of one satellite hit every 10 years—not taking into account additional debris generated from the impact—an additional 100,000 debris pieces would increase that risk drastically. To illustrate the principle, 20 space boosters can lift 30 metric tons of payload to LEO—roughly 400,000 steel balls—that would be spread at hypervelocity into </w:t>
      </w:r>
      <w:r w:rsidRPr="009220BB">
        <w:rPr>
          <w:sz w:val="12"/>
        </w:rPr>
        <w:t xml:space="preserve">the satellite orbits. </w:t>
      </w:r>
      <w:r w:rsidRPr="009220BB">
        <w:rPr>
          <w:rStyle w:val="StyleUnderline"/>
        </w:rPr>
        <w:t xml:space="preserve">The attack </w:t>
      </w:r>
      <w:r w:rsidRPr="009220BB">
        <w:rPr>
          <w:rStyle w:val="StyleUnderline"/>
          <w:highlight w:val="green"/>
        </w:rPr>
        <w:t>is kinetic but indirect</w:t>
      </w:r>
      <w:r w:rsidRPr="00C911EC">
        <w:rPr>
          <w:sz w:val="12"/>
        </w:rPr>
        <w:t xml:space="preserve">, </w:t>
      </w:r>
      <w:r w:rsidRPr="00153EBE">
        <w:rPr>
          <w:rStyle w:val="StyleUnderline"/>
        </w:rPr>
        <w:t xml:space="preserve">as the target </w:t>
      </w:r>
      <w:r w:rsidRPr="009220BB">
        <w:rPr>
          <w:rStyle w:val="StyleUnderline"/>
          <w:highlight w:val="green"/>
        </w:rPr>
        <w:t>satellites are</w:t>
      </w:r>
      <w:r w:rsidRPr="00153EBE">
        <w:rPr>
          <w:rStyle w:val="StyleUnderline"/>
        </w:rPr>
        <w:t xml:space="preserve"> not individually targeted but are instead </w:t>
      </w:r>
      <w:r w:rsidRPr="009220BB">
        <w:rPr>
          <w:rStyle w:val="StyleUnderline"/>
          <w:highlight w:val="green"/>
        </w:rPr>
        <w:t>approached by a swarm of hypervelocity debris</w:t>
      </w:r>
      <w:r w:rsidRPr="00153EBE">
        <w:rPr>
          <w:rStyle w:val="StyleUnderline"/>
        </w:rPr>
        <w:t xml:space="preserve"> that impacts the target satellites either by penetration or by destroying antennas, solar panels, or other equipment</w:t>
      </w:r>
      <w:r w:rsidRPr="00C911EC">
        <w:rPr>
          <w:sz w:val="12"/>
        </w:rPr>
        <w:t xml:space="preserve">. This impact would initially generate more debris, although orbital decay would counterbalance some of it by moving it to a lower altitude; </w:t>
      </w:r>
      <w:r w:rsidRPr="00D17E5A">
        <w:rPr>
          <w:rStyle w:val="StyleUnderline"/>
        </w:rPr>
        <w:t>eventually it would disappear from space</w:t>
      </w:r>
      <w:r w:rsidRPr="00C911EC">
        <w:rPr>
          <w:sz w:val="12"/>
        </w:rPr>
        <w:t xml:space="preserve">. </w:t>
      </w:r>
    </w:p>
    <w:p w14:paraId="52477DD3" w14:textId="77777777" w:rsidR="000859AC" w:rsidRPr="00C911EC" w:rsidRDefault="000859AC" w:rsidP="000859AC">
      <w:pPr>
        <w:rPr>
          <w:rStyle w:val="StyleUnderline"/>
        </w:rPr>
      </w:pPr>
      <w:r w:rsidRPr="00084D6E">
        <w:rPr>
          <w:rStyle w:val="Emphasis"/>
        </w:rPr>
        <w:t>Either a direct</w:t>
      </w:r>
      <w:r w:rsidRPr="00084D6E">
        <w:rPr>
          <w:rStyle w:val="StyleUnderline"/>
        </w:rPr>
        <w:t xml:space="preserve"> or </w:t>
      </w:r>
      <w:r w:rsidRPr="00084D6E">
        <w:rPr>
          <w:rStyle w:val="Emphasis"/>
        </w:rPr>
        <w:t>indirect kinetic attack</w:t>
      </w:r>
      <w:r w:rsidRPr="00084D6E">
        <w:rPr>
          <w:rStyle w:val="StyleUnderline"/>
        </w:rPr>
        <w:t xml:space="preserve"> would be </w:t>
      </w:r>
      <w:r w:rsidRPr="00084D6E">
        <w:rPr>
          <w:rStyle w:val="Emphasis"/>
        </w:rPr>
        <w:t>an act of war</w:t>
      </w:r>
      <w:r w:rsidRPr="00084D6E">
        <w:rPr>
          <w:rStyle w:val="StyleUnderline"/>
        </w:rPr>
        <w:t xml:space="preserve"> and </w:t>
      </w:r>
      <w:r w:rsidRPr="00084D6E">
        <w:rPr>
          <w:rStyle w:val="Emphasis"/>
        </w:rPr>
        <w:t>provide the necessary attribution</w:t>
      </w:r>
      <w:r w:rsidRPr="00084D6E">
        <w:rPr>
          <w:rStyle w:val="StyleUnderline"/>
        </w:rPr>
        <w:t xml:space="preserve"> </w:t>
      </w:r>
      <w:r w:rsidRPr="00084D6E">
        <w:rPr>
          <w:sz w:val="12"/>
        </w:rPr>
        <w:t>to give the</w:t>
      </w:r>
      <w:r w:rsidRPr="00C911EC">
        <w:rPr>
          <w:sz w:val="12"/>
        </w:rPr>
        <w:t xml:space="preserve"> United States casus belli approved by at least a part of the international community</w:t>
      </w:r>
      <w:r w:rsidRPr="00153EBE">
        <w:rPr>
          <w:rStyle w:val="StyleUnderline"/>
        </w:rPr>
        <w:t>.</w:t>
      </w:r>
      <w:r w:rsidRPr="00C911EC">
        <w:rPr>
          <w:sz w:val="12"/>
        </w:rPr>
        <w:t xml:space="preserve"> First, </w:t>
      </w:r>
      <w:r w:rsidRPr="009220BB">
        <w:rPr>
          <w:rStyle w:val="StyleUnderline"/>
          <w:szCs w:val="26"/>
          <w:highlight w:val="green"/>
        </w:rPr>
        <w:t>both the direct and indirect</w:t>
      </w:r>
      <w:r w:rsidRPr="009220BB">
        <w:rPr>
          <w:rStyle w:val="StyleUnderline"/>
          <w:szCs w:val="26"/>
        </w:rPr>
        <w:t xml:space="preserve"> kinetic </w:t>
      </w:r>
      <w:r w:rsidRPr="009220BB">
        <w:rPr>
          <w:rStyle w:val="Emphasis"/>
          <w:sz w:val="26"/>
          <w:szCs w:val="26"/>
          <w:highlight w:val="green"/>
        </w:rPr>
        <w:t>attack would be attributable</w:t>
      </w:r>
      <w:r w:rsidRPr="00153EBE">
        <w:rPr>
          <w:rStyle w:val="Emphasis"/>
        </w:rPr>
        <w:t xml:space="preserve"> to the nation that launched the attack</w:t>
      </w:r>
      <w:r w:rsidRPr="00153EBE">
        <w:rPr>
          <w:rStyle w:val="StyleUnderline"/>
        </w:rPr>
        <w:t xml:space="preserve">, </w:t>
      </w:r>
      <w:r w:rsidRPr="009220BB">
        <w:rPr>
          <w:rStyle w:val="StyleUnderline"/>
          <w:highlight w:val="green"/>
        </w:rPr>
        <w:t xml:space="preserve">and </w:t>
      </w:r>
      <w:r w:rsidRPr="009220BB">
        <w:rPr>
          <w:rStyle w:val="Emphasis"/>
          <w:highlight w:val="green"/>
        </w:rPr>
        <w:t>observations</w:t>
      </w:r>
      <w:r w:rsidRPr="009220BB">
        <w:rPr>
          <w:rStyle w:val="StyleUnderline"/>
          <w:highlight w:val="green"/>
        </w:rPr>
        <w:t xml:space="preserve"> from</w:t>
      </w:r>
      <w:r w:rsidRPr="00153EBE">
        <w:rPr>
          <w:rStyle w:val="StyleUnderline"/>
        </w:rPr>
        <w:t xml:space="preserve"> space-borne </w:t>
      </w:r>
      <w:r w:rsidRPr="009220BB">
        <w:rPr>
          <w:rStyle w:val="StyleUnderline"/>
          <w:highlight w:val="green"/>
        </w:rPr>
        <w:t>monitoring satellites</w:t>
      </w:r>
      <w:r w:rsidRPr="00153EBE">
        <w:rPr>
          <w:rStyle w:val="StyleUnderline"/>
        </w:rPr>
        <w:t xml:space="preserve"> </w:t>
      </w:r>
      <w:r w:rsidRPr="009220BB">
        <w:rPr>
          <w:rStyle w:val="Emphasis"/>
          <w:highlight w:val="green"/>
        </w:rPr>
        <w:t>would</w:t>
      </w:r>
      <w:r w:rsidRPr="009220BB">
        <w:rPr>
          <w:rStyle w:val="StyleUnderline"/>
          <w:highlight w:val="green"/>
        </w:rPr>
        <w:t xml:space="preserve"> be accurate enough to give the </w:t>
      </w:r>
      <w:r w:rsidRPr="009220BB">
        <w:rPr>
          <w:rStyle w:val="Emphasis"/>
          <w:highlight w:val="green"/>
        </w:rPr>
        <w:t>U</w:t>
      </w:r>
      <w:r w:rsidRPr="00153EBE">
        <w:rPr>
          <w:rStyle w:val="StyleUnderline"/>
        </w:rPr>
        <w:t xml:space="preserve">nited </w:t>
      </w:r>
      <w:r w:rsidRPr="009220BB">
        <w:rPr>
          <w:rStyle w:val="Emphasis"/>
          <w:highlight w:val="green"/>
        </w:rPr>
        <w:t>S</w:t>
      </w:r>
      <w:r w:rsidRPr="00C911EC">
        <w:rPr>
          <w:rStyle w:val="StyleUnderline"/>
        </w:rPr>
        <w:t>tates</w:t>
      </w:r>
      <w:r w:rsidRPr="00153EBE">
        <w:rPr>
          <w:rStyle w:val="StyleUnderline"/>
        </w:rPr>
        <w:t xml:space="preserve"> </w:t>
      </w:r>
      <w:r w:rsidRPr="009220BB">
        <w:rPr>
          <w:rStyle w:val="Emphasis"/>
          <w:highlight w:val="green"/>
        </w:rPr>
        <w:t>a solid case.</w:t>
      </w:r>
      <w:r w:rsidRPr="00C911EC">
        <w:rPr>
          <w:sz w:val="12"/>
        </w:rPr>
        <w:t xml:space="preserve"> Second, </w:t>
      </w:r>
      <w:r w:rsidRPr="00153EBE">
        <w:rPr>
          <w:rStyle w:val="StyleUnderline"/>
        </w:rPr>
        <w:t>creating unprecedented amounts of space debris would not only be hazardous to US satellites but also to those of other major powers</w:t>
      </w:r>
      <w:r w:rsidRPr="00C911EC">
        <w:rPr>
          <w:sz w:val="12"/>
        </w:rPr>
        <w:t xml:space="preserve">. </w:t>
      </w:r>
      <w:r w:rsidRPr="00C911EC">
        <w:rPr>
          <w:rStyle w:val="StyleUnderline"/>
        </w:rPr>
        <w:t>If rogue nation X launches an indirect kinetic attack, it would affect Russia’s, Europe’s, China’s, India’s, Pakistan’s, and other nations’ satellites.</w:t>
      </w:r>
      <w:r w:rsidRPr="00C911EC">
        <w:rPr>
          <w:sz w:val="12"/>
        </w:rPr>
        <w:t xml:space="preserve"> Depending on the dispersement of these debris objects, damage could be limited to small areas of space, but it would still be a space territory not used solely by the United States. Rogue nation X traditionally has avoided United Nations–supported repercussions from the international community when US interests have been damaged. Russia and/or China, in particular, are likely to veto any punitive actions proposed by the United States in the UN Security Council.20 In this scenario, </w:t>
      </w:r>
      <w:r w:rsidRPr="00C911EC">
        <w:rPr>
          <w:rStyle w:val="StyleUnderline"/>
        </w:rPr>
        <w:t>rogue nation X cannot afford to lose that support by damaging Russian or Chinese space assets as collateral damage from its attack on US satellites</w:t>
      </w:r>
      <w:r w:rsidRPr="00C911EC">
        <w:rPr>
          <w:sz w:val="12"/>
        </w:rPr>
        <w:t xml:space="preserve">. Chinese space assets are quite limited compared to Russian or US inventories; therefore, an indirect kinetic attack against US assets could result in severe damage to Chinese interests, as the Chinese lack space resilience. </w:t>
      </w:r>
      <w:r w:rsidRPr="009220BB">
        <w:rPr>
          <w:rStyle w:val="StyleUnderline"/>
          <w:highlight w:val="green"/>
        </w:rPr>
        <w:t xml:space="preserve">Neither </w:t>
      </w:r>
      <w:r w:rsidRPr="009220BB">
        <w:rPr>
          <w:rStyle w:val="Emphasis"/>
          <w:highlight w:val="green"/>
        </w:rPr>
        <w:t>direct nor indirect kinetic</w:t>
      </w:r>
      <w:r w:rsidRPr="009220BB">
        <w:rPr>
          <w:rStyle w:val="StyleUnderline"/>
          <w:highlight w:val="green"/>
        </w:rPr>
        <w:t xml:space="preserve"> attacks are </w:t>
      </w:r>
      <w:r w:rsidRPr="009220BB">
        <w:rPr>
          <w:rStyle w:val="Emphasis"/>
          <w:highlight w:val="green"/>
        </w:rPr>
        <w:t>suitable or viable options for a rogue nation</w:t>
      </w:r>
      <w:r w:rsidRPr="00C911EC">
        <w:rPr>
          <w:rStyle w:val="StyleUnderline"/>
        </w:rPr>
        <w:t xml:space="preserve"> that intends to harm US satellites. </w:t>
      </w:r>
      <w:r>
        <w:rPr>
          <w:rStyle w:val="StyleUnderline"/>
        </w:rPr>
        <w:t xml:space="preserve">  </w:t>
      </w:r>
    </w:p>
    <w:p w14:paraId="1BB2D6DB" w14:textId="77777777" w:rsidR="000859AC" w:rsidRPr="00446066" w:rsidRDefault="000859AC" w:rsidP="000859AC">
      <w:pPr>
        <w:keepNext/>
        <w:keepLines/>
        <w:spacing w:before="200"/>
        <w:contextualSpacing/>
        <w:outlineLvl w:val="3"/>
        <w:rPr>
          <w:rFonts w:eastAsiaTheme="majorEastAsia" w:cstheme="majorBidi"/>
          <w:b/>
          <w:iCs/>
          <w:sz w:val="26"/>
        </w:rPr>
      </w:pPr>
      <w:r w:rsidRPr="009220BB">
        <w:rPr>
          <w:rStyle w:val="Heading4Char"/>
        </w:rPr>
        <w:t>5] No space war – several</w:t>
      </w:r>
      <w:r>
        <w:rPr>
          <w:rFonts w:eastAsiaTheme="majorEastAsia" w:cstheme="majorBidi"/>
          <w:b/>
          <w:iCs/>
          <w:sz w:val="26"/>
        </w:rPr>
        <w:t xml:space="preserve"> barriers to use of space weapons</w:t>
      </w:r>
    </w:p>
    <w:p w14:paraId="36E942CF" w14:textId="77777777" w:rsidR="000859AC" w:rsidRPr="00446066" w:rsidRDefault="000859AC" w:rsidP="000859AC">
      <w:r w:rsidRPr="00446066">
        <w:t xml:space="preserve">Bohumil </w:t>
      </w:r>
      <w:r w:rsidRPr="00446066">
        <w:rPr>
          <w:b/>
          <w:bCs/>
          <w:sz w:val="26"/>
          <w:u w:val="single"/>
        </w:rPr>
        <w:t>Doboš</w:t>
      </w:r>
      <w:r w:rsidRPr="00446066">
        <w:t xml:space="preserve">, scholar at the Institute of Political Studies, Faculty of Social Sciences, Charles University in Prague, Czech Republic, and a coordinator of the Geopolitical Studies Research Centre, </w:t>
      </w:r>
      <w:r w:rsidRPr="00446066">
        <w:rPr>
          <w:b/>
          <w:bCs/>
          <w:sz w:val="26"/>
          <w:u w:val="single"/>
        </w:rPr>
        <w:t>’19</w:t>
      </w:r>
      <w:r w:rsidRPr="00446066">
        <w:t xml:space="preserve">, Geopolitics of the Outer Space, Chapter 3: Outer Space as a Military-Diplomatic Field, Pgs. 48-49) </w:t>
      </w:r>
    </w:p>
    <w:p w14:paraId="2DB4E255" w14:textId="77777777" w:rsidR="000859AC" w:rsidRDefault="000859AC" w:rsidP="000859AC">
      <w:r w:rsidRPr="00446066">
        <w:rPr>
          <w:u w:val="single"/>
        </w:rPr>
        <w:t>Despite</w:t>
      </w:r>
      <w:r w:rsidRPr="00446066">
        <w:t xml:space="preserve"> the </w:t>
      </w:r>
      <w:r w:rsidRPr="00446066">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446066">
        <w:t xml:space="preserve"> (Steinberg 2012, p. 255). </w:t>
      </w:r>
      <w:r w:rsidRPr="009220BB">
        <w:rPr>
          <w:b/>
          <w:highlight w:val="green"/>
          <w:u w:val="single"/>
        </w:rPr>
        <w:t>In current global international political and technological setting,</w:t>
      </w:r>
      <w:r w:rsidRPr="00446066">
        <w:rPr>
          <w:b/>
          <w:u w:val="single"/>
        </w:rPr>
        <w:t xml:space="preserve"> the </w:t>
      </w:r>
      <w:r w:rsidRPr="009220BB">
        <w:rPr>
          <w:b/>
          <w:highlight w:val="green"/>
          <w:u w:val="single"/>
        </w:rPr>
        <w:t>utility of space weapons is very limited</w:t>
      </w:r>
      <w:r w:rsidRPr="00446066">
        <w:t xml:space="preserve">, even if we accept that the ultimate high ground presents the potential to get a decisive tangible military advantage (which is unclear). </w:t>
      </w:r>
      <w:r w:rsidRPr="00446066">
        <w:rPr>
          <w:u w:val="single"/>
        </w:rPr>
        <w:t>This stands among the reasons for the lack of their utilization so far</w:t>
      </w:r>
      <w:r w:rsidRPr="00446066">
        <w:t xml:space="preserve">. Last but not the least, it must be pointed out that </w:t>
      </w:r>
      <w:r w:rsidRPr="00446066">
        <w:rPr>
          <w:u w:val="single"/>
        </w:rPr>
        <w:t xml:space="preserve">the </w:t>
      </w:r>
      <w:r w:rsidRPr="009220BB">
        <w:rPr>
          <w:highlight w:val="green"/>
          <w:u w:val="single"/>
        </w:rPr>
        <w:t>states</w:t>
      </w:r>
      <w:r w:rsidRPr="00446066">
        <w:rPr>
          <w:u w:val="single"/>
        </w:rPr>
        <w:t xml:space="preserve"> also </w:t>
      </w:r>
      <w:r w:rsidRPr="009220BB">
        <w:rPr>
          <w:highlight w:val="green"/>
          <w:u w:val="single"/>
        </w:rPr>
        <w:t xml:space="preserve">develop passive defense systems designed to </w:t>
      </w:r>
      <w:r w:rsidRPr="00446066">
        <w:rPr>
          <w:u w:val="single"/>
        </w:rPr>
        <w:t xml:space="preserve">protect </w:t>
      </w:r>
      <w:r w:rsidRPr="009220BB">
        <w:rPr>
          <w:highlight w:val="green"/>
          <w:u w:val="single"/>
        </w:rPr>
        <w:t>the satellites</w:t>
      </w:r>
      <w:r w:rsidRPr="00446066">
        <w:rPr>
          <w:u w:val="single"/>
        </w:rPr>
        <w:t xml:space="preserve"> on orbit or critical capabilities they provide. </w:t>
      </w:r>
      <w:r w:rsidRPr="009220BB">
        <w:rPr>
          <w:highlight w:val="green"/>
          <w:u w:val="single"/>
        </w:rPr>
        <w:t>These</w:t>
      </w:r>
      <w:r w:rsidRPr="00446066">
        <w:rPr>
          <w:u w:val="single"/>
        </w:rPr>
        <w:t xml:space="preserve"> </w:t>
      </w:r>
      <w:r w:rsidRPr="00446066">
        <w:rPr>
          <w:b/>
          <w:u w:val="single"/>
        </w:rPr>
        <w:t xml:space="preserve">further </w:t>
      </w:r>
      <w:r w:rsidRPr="009220BB">
        <w:rPr>
          <w:b/>
          <w:highlight w:val="green"/>
          <w:u w:val="single"/>
        </w:rPr>
        <w:t>decrease</w:t>
      </w:r>
      <w:r w:rsidRPr="00446066">
        <w:rPr>
          <w:b/>
          <w:u w:val="single"/>
        </w:rPr>
        <w:t xml:space="preserve"> the </w:t>
      </w:r>
      <w:r w:rsidRPr="009220BB">
        <w:rPr>
          <w:b/>
          <w:highlight w:val="green"/>
          <w:u w:val="single"/>
        </w:rPr>
        <w:t>utility of space weapons</w:t>
      </w:r>
      <w:r w:rsidRPr="00446066">
        <w:rPr>
          <w:u w:val="single"/>
        </w:rPr>
        <w:t>.</w:t>
      </w:r>
      <w:r w:rsidRPr="00446066">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446066">
        <w:rPr>
          <w:u w:val="single"/>
        </w:rPr>
        <w:t xml:space="preserve">Finally, we must look at the main obstacles of connection of the outer space and warfare. The </w:t>
      </w:r>
      <w:r w:rsidRPr="009220BB">
        <w:rPr>
          <w:highlight w:val="green"/>
          <w:u w:val="single"/>
        </w:rPr>
        <w:t>first set of barriers is</w:t>
      </w:r>
      <w:r w:rsidRPr="00446066">
        <w:rPr>
          <w:u w:val="single"/>
        </w:rPr>
        <w:t xml:space="preserve"> comprised of </w:t>
      </w:r>
      <w:r w:rsidRPr="009220BB">
        <w:rPr>
          <w:b/>
          <w:iCs/>
          <w:highlight w:val="green"/>
          <w:u w:val="single"/>
          <w:bdr w:val="single" w:sz="8" w:space="0" w:color="auto"/>
        </w:rPr>
        <w:t>physical obstructions</w:t>
      </w:r>
      <w:r w:rsidRPr="00446066">
        <w:t xml:space="preserve">. As has been presented in the previous chapter, </w:t>
      </w:r>
      <w:r w:rsidRPr="00446066">
        <w:rPr>
          <w:u w:val="single"/>
        </w:rPr>
        <w:t xml:space="preserve">the </w:t>
      </w:r>
      <w:r w:rsidRPr="009220BB">
        <w:rPr>
          <w:highlight w:val="green"/>
          <w:u w:val="single"/>
        </w:rPr>
        <w:t xml:space="preserve">outer space is very challenging </w:t>
      </w:r>
      <w:r w:rsidRPr="00446066">
        <w:rPr>
          <w:u w:val="single"/>
        </w:rPr>
        <w:t xml:space="preserve">domain </w:t>
      </w:r>
      <w:r w:rsidRPr="009220BB">
        <w:rPr>
          <w:highlight w:val="green"/>
          <w:u w:val="single"/>
        </w:rPr>
        <w:t>to operate in</w:t>
      </w:r>
      <w:r w:rsidRPr="00446066">
        <w:rPr>
          <w:u w:val="single"/>
        </w:rPr>
        <w:t>. Environmental factors still present the largest threat to any space military capabilities if compared to any man-made threats</w:t>
      </w:r>
      <w:r w:rsidRPr="00446066">
        <w:t xml:space="preserve"> (Rendleman 2013, p. 79). </w:t>
      </w:r>
      <w:r w:rsidRPr="00446066">
        <w:rPr>
          <w:u w:val="single"/>
        </w:rPr>
        <w:t>A following issue that hinders military operations in the outer space is the predictability of orbital movemen</w:t>
      </w:r>
      <w:r w:rsidRPr="00446066">
        <w:t xml:space="preserve">t. </w:t>
      </w:r>
      <w:r w:rsidRPr="009220BB">
        <w:rPr>
          <w:highlight w:val="green"/>
          <w:u w:val="single"/>
        </w:rPr>
        <w:t>If</w:t>
      </w:r>
      <w:r w:rsidRPr="00446066">
        <w:rPr>
          <w:u w:val="single"/>
        </w:rPr>
        <w:t xml:space="preserve"> the </w:t>
      </w:r>
      <w:r w:rsidRPr="009220BB">
        <w:rPr>
          <w:highlight w:val="green"/>
          <w:u w:val="single"/>
        </w:rPr>
        <w:t>reconnaissance satellite's orbit is known,</w:t>
      </w:r>
      <w:r w:rsidRPr="00446066">
        <w:rPr>
          <w:u w:val="single"/>
        </w:rPr>
        <w:t xml:space="preserve"> the </w:t>
      </w:r>
      <w:r w:rsidRPr="009220BB">
        <w:rPr>
          <w:highlight w:val="green"/>
          <w:u w:val="single"/>
        </w:rPr>
        <w:t>terrestrial actor might attempt to hide some</w:t>
      </w:r>
      <w:r w:rsidRPr="00446066">
        <w:rPr>
          <w:u w:val="single"/>
        </w:rPr>
        <w:t xml:space="preserve"> critical </w:t>
      </w:r>
      <w:r w:rsidRPr="009220BB">
        <w:rPr>
          <w:highlight w:val="green"/>
          <w:u w:val="single"/>
        </w:rPr>
        <w:t>capabilities</w:t>
      </w:r>
      <w:r w:rsidRPr="00446066">
        <w:rPr>
          <w:u w:val="single"/>
        </w:rPr>
        <w:t>-an option that is countered by new surveillance techniques</w:t>
      </w:r>
      <w:r w:rsidRPr="00446066">
        <w:t xml:space="preserve"> (spectrometers, etc.) (Norris 2010, p. 196)-</w:t>
      </w:r>
      <w:r w:rsidRPr="00446066">
        <w:rPr>
          <w:u w:val="single"/>
        </w:rPr>
        <w:t>but the hide-and-seek game is on.</w:t>
      </w:r>
      <w:r w:rsidRPr="00446066">
        <w:t xml:space="preserve"> This same principle is, however, in place for </w:t>
      </w:r>
      <w:r w:rsidRPr="00446066">
        <w:rPr>
          <w:u w:val="single"/>
        </w:rPr>
        <w:t>any other space asset-a</w:t>
      </w:r>
      <w:r w:rsidRPr="009220BB">
        <w:rPr>
          <w:highlight w:val="green"/>
          <w:u w:val="single"/>
        </w:rPr>
        <w:t>ny nation with basic tracking capabilities may quickly detect whether the military asset or weapon is located above its territory</w:t>
      </w:r>
      <w:r w:rsidRPr="00446066">
        <w:rPr>
          <w:u w:val="single"/>
        </w:rPr>
        <w:t xml:space="preserve"> or on the other side of the planet and thus mitigate the possible strategic impact of space weapons not aiming at mass destruction.</w:t>
      </w:r>
      <w:r w:rsidRPr="00446066">
        <w:t xml:space="preserve"> </w:t>
      </w:r>
      <w:r w:rsidRPr="00446066">
        <w:rPr>
          <w:u w:val="single"/>
        </w:rPr>
        <w:t>Another possibility is to attempt to destroy the weapon in orbit. Given the level of development for the ASAT technology, it seems that they will prevail over any possible weapon system for the time to come.</w:t>
      </w:r>
      <w:r w:rsidRPr="00446066">
        <w:t xml:space="preserve"> </w:t>
      </w:r>
      <w:r w:rsidRPr="009220BB">
        <w:rPr>
          <w:highlight w:val="green"/>
          <w:u w:val="single"/>
        </w:rPr>
        <w:t>Next issue</w:t>
      </w:r>
      <w:r w:rsidRPr="00446066">
        <w:t xml:space="preserve">, directly connected to the first one, </w:t>
      </w:r>
      <w:r w:rsidRPr="009220BB">
        <w:rPr>
          <w:highlight w:val="green"/>
          <w:u w:val="single"/>
        </w:rPr>
        <w:t>is</w:t>
      </w:r>
      <w:r w:rsidRPr="00446066">
        <w:rPr>
          <w:u w:val="single"/>
        </w:rPr>
        <w:t xml:space="preserve"> the </w:t>
      </w:r>
      <w:r w:rsidRPr="009220BB">
        <w:rPr>
          <w:highlight w:val="green"/>
          <w:u w:val="single"/>
        </w:rPr>
        <w:t>utilization of weak physical protection of space objects that need to be as light as possible</w:t>
      </w:r>
      <w:r w:rsidRPr="00446066">
        <w:rPr>
          <w:u w:val="single"/>
        </w:rPr>
        <w:t xml:space="preserve"> </w:t>
      </w:r>
      <w:r w:rsidRPr="009220BB">
        <w:rPr>
          <w:highlight w:val="green"/>
          <w:u w:val="single"/>
        </w:rPr>
        <w:t>to reach the orbit and to be able to withstand harsh conditions</w:t>
      </w:r>
      <w:r w:rsidRPr="00446066">
        <w:rPr>
          <w:u w:val="single"/>
        </w:rPr>
        <w:t xml:space="preserve"> of the domain</w:t>
      </w:r>
      <w:r w:rsidRPr="00446066">
        <w:t xml:space="preserve">. This means that their protection against ASAT weapons is very limited, and, </w:t>
      </w:r>
      <w:r w:rsidRPr="00446066">
        <w:rPr>
          <w:u w:val="single"/>
        </w:rPr>
        <w:t>whereas some avoidance techniques are being discussed, they are of limited use in case of ASAT attac</w:t>
      </w:r>
      <w:r w:rsidRPr="00446066">
        <w:t xml:space="preserve">k. </w:t>
      </w:r>
      <w:r w:rsidRPr="009220BB">
        <w:rPr>
          <w:highlight w:val="green"/>
          <w:u w:val="single"/>
        </w:rPr>
        <w:t>We can</w:t>
      </w:r>
      <w:r w:rsidRPr="00446066">
        <w:rPr>
          <w:u w:val="single"/>
        </w:rPr>
        <w:t xml:space="preserve"> thus </w:t>
      </w:r>
      <w:r w:rsidRPr="009220BB">
        <w:rPr>
          <w:highlight w:val="green"/>
          <w:u w:val="single"/>
        </w:rPr>
        <w:t>add</w:t>
      </w:r>
      <w:r w:rsidRPr="00446066">
        <w:rPr>
          <w:u w:val="single"/>
        </w:rPr>
        <w:t xml:space="preserve"> </w:t>
      </w:r>
      <w:r w:rsidRPr="009220BB">
        <w:rPr>
          <w:highlight w:val="green"/>
          <w:u w:val="single"/>
        </w:rPr>
        <w:t>to</w:t>
      </w:r>
      <w:r w:rsidRPr="00446066">
        <w:rPr>
          <w:u w:val="single"/>
        </w:rPr>
        <w:t xml:space="preserve"> the issue of </w:t>
      </w:r>
      <w:r w:rsidRPr="009220BB">
        <w:rPr>
          <w:highlight w:val="green"/>
          <w:u w:val="single"/>
        </w:rPr>
        <w:t>predictability</w:t>
      </w:r>
      <w:r w:rsidRPr="00446066">
        <w:rPr>
          <w:u w:val="single"/>
        </w:rPr>
        <w:t xml:space="preserve"> also </w:t>
      </w:r>
      <w:r w:rsidRPr="009220BB">
        <w:rPr>
          <w:highlight w:val="green"/>
          <w:u w:val="single"/>
        </w:rPr>
        <w:t>the issue of easy destructibility</w:t>
      </w:r>
      <w:r w:rsidRPr="00446066">
        <w:rPr>
          <w:u w:val="single"/>
        </w:rPr>
        <w:t xml:space="preserve"> of space weapons and other military hardware </w:t>
      </w:r>
      <w:r w:rsidRPr="00446066">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446066">
        <w:rPr>
          <w:u w:val="single"/>
        </w:rPr>
        <w:t>Electromagnetic communication with satellites might be jammed or hacked and the ground facilities infiltrated or destroyed thus rendering the possible space weapons useless</w:t>
      </w:r>
      <w:r w:rsidRPr="00446066">
        <w:t xml:space="preserve"> (Klein 2006, p. 105; Rendleman 2013, p. 81). This issue might be overcome by the establishment of a base controlling these assets outside the Earth-on Moon or lunar orbit, at lunar L-points, etc.-but </w:t>
      </w:r>
      <w:r w:rsidRPr="00446066">
        <w:rPr>
          <w:u w:val="single"/>
        </w:rPr>
        <w:t xml:space="preserve">this perspective remains, for now, unrealistic. </w:t>
      </w:r>
      <w:r w:rsidRPr="00446066">
        <w:t xml:space="preserve">Furthermore, </w:t>
      </w:r>
      <w:r w:rsidRPr="009220BB">
        <w:rPr>
          <w:b/>
          <w:highlight w:val="green"/>
          <w:u w:val="single"/>
        </w:rPr>
        <w:t>no contemporary actor will risk full space weaponization in the face of possible competition and</w:t>
      </w:r>
      <w:r w:rsidRPr="00446066">
        <w:rPr>
          <w:b/>
          <w:u w:val="single"/>
        </w:rPr>
        <w:t xml:space="preserve"> the </w:t>
      </w:r>
      <w:r w:rsidRPr="009220BB">
        <w:rPr>
          <w:b/>
          <w:highlight w:val="green"/>
          <w:u w:val="single"/>
        </w:rPr>
        <w:t>possibility of rendering the outer space useless.</w:t>
      </w:r>
      <w:r w:rsidRPr="009220BB">
        <w:rPr>
          <w:highlight w:val="green"/>
          <w:u w:val="single"/>
        </w:rPr>
        <w:t xml:space="preserve"> No actor is dominant enough to prevent others to challenge any possible attempts to dominate the domain</w:t>
      </w:r>
      <w:r w:rsidRPr="00446066">
        <w:rPr>
          <w:u w:val="single"/>
        </w:rPr>
        <w:t xml:space="preserve"> by military means</w:t>
      </w:r>
      <w:r w:rsidRPr="00446066">
        <w:t xml:space="preserve">. To quote 2016 Stratfor analysis, "(a) war in space would be devastating to all, and </w:t>
      </w:r>
      <w:r w:rsidRPr="00446066">
        <w:rPr>
          <w:u w:val="single"/>
        </w:rPr>
        <w:t>preventing</w:t>
      </w:r>
      <w:r w:rsidRPr="00446066">
        <w:t xml:space="preserve"> it, </w:t>
      </w:r>
      <w:r w:rsidRPr="00446066">
        <w:rPr>
          <w:u w:val="single"/>
        </w:rPr>
        <w:t>rather than finding ways to fight it, will likely remain the goal</w:t>
      </w:r>
      <w:r w:rsidRPr="00446066">
        <w:t>" (Larnrani 20 16). This stands true unless some space actor finds a utility in disrupting the arena for others.</w:t>
      </w:r>
    </w:p>
    <w:p w14:paraId="0F5B9646" w14:textId="77777777" w:rsidR="000859AC" w:rsidRDefault="000859AC" w:rsidP="000859AC">
      <w:pPr>
        <w:pStyle w:val="Heading4"/>
      </w:pPr>
      <w:r>
        <w:t>6] No miscalc or escalation</w:t>
      </w:r>
    </w:p>
    <w:p w14:paraId="47A0A22B" w14:textId="77777777" w:rsidR="000859AC" w:rsidRDefault="000859AC" w:rsidP="000859AC">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1" w:history="1">
        <w:r w:rsidRPr="00F107EC">
          <w:t>https://ccdcoe.org/uploads/2019/06/Art_12_The-Cyber-ASAT.pdf</w:t>
        </w:r>
      </w:hyperlink>
    </w:p>
    <w:p w14:paraId="787A21EF" w14:textId="77777777" w:rsidR="000859AC" w:rsidRPr="009220BB" w:rsidRDefault="000859AC" w:rsidP="000859AC">
      <w:pPr>
        <w:rPr>
          <w:sz w:val="16"/>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9220BB">
        <w:rPr>
          <w:rStyle w:val="Emphasis"/>
          <w:highlight w:val="gree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9220BB">
        <w:rPr>
          <w:rStyle w:val="Emphasis"/>
          <w:highlight w:val="green"/>
        </w:rPr>
        <w:t>Limited access to orbit</w:t>
      </w:r>
      <w:r w:rsidRPr="007D507D">
        <w:rPr>
          <w:rStyle w:val="StyleUnderline"/>
        </w:rPr>
        <w:t xml:space="preserve"> necessarily </w:t>
      </w:r>
      <w:r w:rsidRPr="009220BB">
        <w:rPr>
          <w:rStyle w:val="StyleUnderline"/>
          <w:highlight w:val="green"/>
        </w:rPr>
        <w:t>reduces</w:t>
      </w:r>
      <w:r w:rsidRPr="007D507D">
        <w:rPr>
          <w:rStyle w:val="StyleUnderline"/>
        </w:rPr>
        <w:t xml:space="preserve"> the </w:t>
      </w:r>
      <w:r w:rsidRPr="009220BB">
        <w:rPr>
          <w:rStyle w:val="StyleUnderline"/>
          <w:highlight w:val="green"/>
        </w:rPr>
        <w:t>scenarios which could</w:t>
      </w:r>
      <w:r w:rsidRPr="007D507D">
        <w:rPr>
          <w:rStyle w:val="StyleUnderline"/>
        </w:rPr>
        <w:t xml:space="preserve"> plausibly </w:t>
      </w:r>
      <w:r w:rsidRPr="009220BB">
        <w:rPr>
          <w:rStyle w:val="StyleUnderline"/>
          <w:highlight w:val="gree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9220BB">
        <w:rPr>
          <w:rStyle w:val="Emphasis"/>
          <w:highlight w:val="green"/>
        </w:rPr>
        <w:t>fragility of</w:t>
      </w:r>
      <w:r w:rsidRPr="00A67AE6">
        <w:rPr>
          <w:rStyle w:val="Emphasis"/>
        </w:rPr>
        <w:t xml:space="preserve"> an attacker’s </w:t>
      </w:r>
      <w:r w:rsidRPr="009220BB">
        <w:rPr>
          <w:rStyle w:val="Emphasis"/>
          <w:highlight w:val="green"/>
        </w:rPr>
        <w:t>own</w:t>
      </w:r>
      <w:r w:rsidRPr="007D507D">
        <w:rPr>
          <w:rStyle w:val="Emphasis"/>
        </w:rPr>
        <w:t xml:space="preserve"> space </w:t>
      </w:r>
      <w:r w:rsidRPr="009220BB">
        <w:rPr>
          <w:rStyle w:val="Emphasis"/>
          <w:highlight w:val="green"/>
        </w:rPr>
        <w:t>assets</w:t>
      </w:r>
      <w:r w:rsidRPr="009220BB">
        <w:rPr>
          <w:rStyle w:val="StyleUnderline"/>
          <w:highlight w:val="green"/>
        </w:rPr>
        <w:t xml:space="preserve"> creates </w:t>
      </w:r>
      <w:r w:rsidRPr="009220BB">
        <w:rPr>
          <w:rStyle w:val="Emphasis"/>
          <w:highlight w:val="green"/>
        </w:rPr>
        <w:t>de-escalatory pressures</w:t>
      </w:r>
      <w:r w:rsidRPr="009220BB">
        <w:rPr>
          <w:rStyle w:val="StyleUnderline"/>
          <w:highlight w:val="green"/>
        </w:rPr>
        <w:t xml:space="preserve"> due to</w:t>
      </w:r>
      <w:r w:rsidRPr="007D507D">
        <w:rPr>
          <w:rStyle w:val="StyleUnderline"/>
        </w:rPr>
        <w:t xml:space="preserve"> the </w:t>
      </w:r>
      <w:r w:rsidRPr="009220BB">
        <w:rPr>
          <w:rStyle w:val="Emphasis"/>
          <w:highlight w:val="gree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9220BB">
        <w:rPr>
          <w:rStyle w:val="StyleUnderline"/>
          <w:highlight w:val="green"/>
        </w:rPr>
        <w:t>powers</w:t>
      </w:r>
      <w:r w:rsidRPr="007D507D">
        <w:rPr>
          <w:rStyle w:val="StyleUnderline"/>
        </w:rPr>
        <w:t xml:space="preserve"> have recognized this dynamic and </w:t>
      </w:r>
      <w:r w:rsidRPr="009220BB">
        <w:rPr>
          <w:rStyle w:val="StyleUnderline"/>
          <w:highlight w:val="green"/>
        </w:rPr>
        <w:t>demonstrated</w:t>
      </w:r>
      <w:r w:rsidRPr="007D507D">
        <w:rPr>
          <w:rStyle w:val="StyleUnderline"/>
        </w:rPr>
        <w:t xml:space="preserve"> an inclination </w:t>
      </w:r>
      <w:r w:rsidRPr="009220BB">
        <w:rPr>
          <w:rStyle w:val="Emphasis"/>
          <w:highlight w:val="green"/>
        </w:rPr>
        <w:t>towards de-escalatory</w:t>
      </w:r>
      <w:r w:rsidRPr="00A67AE6">
        <w:rPr>
          <w:rStyle w:val="Emphasis"/>
        </w:rPr>
        <w:t xml:space="preserve"> space </w:t>
      </w:r>
      <w:r w:rsidRPr="009220BB">
        <w:rPr>
          <w:rStyle w:val="Emphasis"/>
          <w:highlight w:val="gree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9220BB">
        <w:rPr>
          <w:rStyle w:val="StyleUnderline"/>
          <w:highlight w:val="green"/>
        </w:rPr>
        <w:t>(</w:t>
      </w:r>
      <w:r w:rsidRPr="009220BB">
        <w:rPr>
          <w:rStyle w:val="Emphasis"/>
          <w:highlight w:val="green"/>
        </w:rPr>
        <w:t>OST</w:t>
      </w:r>
      <w:r w:rsidRPr="009220BB">
        <w:rPr>
          <w:rStyle w:val="StyleUnderline"/>
          <w:highlight w:val="green"/>
        </w:rPr>
        <w:t>)</w:t>
      </w:r>
      <w:r w:rsidRPr="009220BB">
        <w:rPr>
          <w:sz w:val="16"/>
          <w:highlight w:val="green"/>
        </w:rPr>
        <w:t>,</w:t>
      </w:r>
      <w:r w:rsidRPr="007D507D">
        <w:rPr>
          <w:sz w:val="16"/>
        </w:rPr>
        <w:t xml:space="preserve"> is highly contentious and many have pointed out its serious legal and political shortcomings [24]–[26]. Nevertheless, this status quo framework has somehow </w:t>
      </w:r>
      <w:r w:rsidRPr="009220BB">
        <w:rPr>
          <w:rStyle w:val="StyleUnderline"/>
          <w:highlight w:val="green"/>
        </w:rPr>
        <w:t>supported</w:t>
      </w:r>
      <w:r w:rsidRPr="007D507D">
        <w:rPr>
          <w:rStyle w:val="StyleUnderline"/>
        </w:rPr>
        <w:t xml:space="preserve"> over </w:t>
      </w:r>
      <w:r w:rsidRPr="009220BB">
        <w:rPr>
          <w:rStyle w:val="Emphasis"/>
          <w:highlight w:val="green"/>
        </w:rPr>
        <w:t>six decades of</w:t>
      </w:r>
      <w:r w:rsidRPr="007D507D">
        <w:rPr>
          <w:rStyle w:val="Emphasis"/>
        </w:rPr>
        <w:t xml:space="preserve"> relative </w:t>
      </w:r>
      <w:r w:rsidRPr="009220BB">
        <w:rPr>
          <w:rStyle w:val="Emphasis"/>
          <w:highlight w:val="gree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9220BB">
        <w:rPr>
          <w:rStyle w:val="Emphasis"/>
          <w:highlight w:val="green"/>
        </w:rPr>
        <w:t>states perceive</w:t>
      </w:r>
      <w:r w:rsidRPr="007D507D">
        <w:rPr>
          <w:rStyle w:val="Emphasis"/>
        </w:rPr>
        <w:t xml:space="preserve"> real </w:t>
      </w:r>
      <w:r w:rsidRPr="009220BB">
        <w:rPr>
          <w:rStyle w:val="Emphasis"/>
          <w:highlight w:val="green"/>
        </w:rPr>
        <w:t>costs</w:t>
      </w:r>
      <w:r w:rsidRPr="009220BB">
        <w:rPr>
          <w:rStyle w:val="StyleUnderline"/>
          <w:highlight w:val="green"/>
        </w:rPr>
        <w:t xml:space="preserve"> to breaking this</w:t>
      </w:r>
      <w:r w:rsidRPr="007D507D">
        <w:rPr>
          <w:rStyle w:val="StyleUnderline"/>
        </w:rPr>
        <w:t xml:space="preserve"> normative </w:t>
      </w:r>
      <w:r w:rsidRPr="009220BB">
        <w:rPr>
          <w:rStyle w:val="StyleUnderline"/>
          <w:highlight w:val="green"/>
        </w:rPr>
        <w:t>tradition and</w:t>
      </w:r>
      <w:r w:rsidRPr="007D507D">
        <w:rPr>
          <w:rStyle w:val="StyleUnderline"/>
        </w:rPr>
        <w:t xml:space="preserve"> may even </w:t>
      </w:r>
      <w:r w:rsidRPr="009220BB">
        <w:rPr>
          <w:rStyle w:val="Emphasis"/>
          <w:highlight w:val="green"/>
        </w:rPr>
        <w:t>moderate</w:t>
      </w:r>
      <w:r w:rsidRPr="00A67AE6">
        <w:rPr>
          <w:rStyle w:val="Emphasis"/>
        </w:rPr>
        <w:t xml:space="preserve"> their </w:t>
      </w:r>
      <w:r w:rsidRPr="009220BB">
        <w:rPr>
          <w:rStyle w:val="Emphasis"/>
          <w:highlight w:val="gree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9220BB">
        <w:rPr>
          <w:rStyle w:val="Emphasis"/>
          <w:highlight w:val="green"/>
        </w:rPr>
        <w:t>plausible deniability</w:t>
      </w:r>
      <w:r w:rsidRPr="009220BB">
        <w:rPr>
          <w:rStyle w:val="StyleUnderline"/>
          <w:highlight w:val="green"/>
        </w:rPr>
        <w:t xml:space="preserve"> and </w:t>
      </w:r>
      <w:r w:rsidRPr="009220BB">
        <w:rPr>
          <w:rStyle w:val="Emphasis"/>
          <w:highlight w:val="green"/>
        </w:rPr>
        <w:t>stealth</w:t>
      </w:r>
      <w:r w:rsidRPr="009220BB">
        <w:rPr>
          <w:rStyle w:val="StyleUnderline"/>
          <w:highlight w:val="green"/>
        </w:rPr>
        <w:t xml:space="preserve"> are</w:t>
      </w:r>
      <w:r w:rsidRPr="007D507D">
        <w:rPr>
          <w:rStyle w:val="StyleUnderline"/>
        </w:rPr>
        <w:t xml:space="preserve"> essentially </w:t>
      </w:r>
      <w:r w:rsidRPr="009220BB">
        <w:rPr>
          <w:rStyle w:val="Emphasis"/>
          <w:highlight w:val="gree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9220BB">
        <w:rPr>
          <w:rStyle w:val="StyleUnderline"/>
          <w:highlight w:val="green"/>
        </w:rPr>
        <w:t>stabilizing force relates to</w:t>
      </w:r>
      <w:r w:rsidRPr="007D507D">
        <w:rPr>
          <w:rStyle w:val="StyleUnderline"/>
        </w:rPr>
        <w:t xml:space="preserve"> the </w:t>
      </w:r>
      <w:r w:rsidRPr="007D507D">
        <w:rPr>
          <w:rStyle w:val="Emphasis"/>
        </w:rPr>
        <w:t xml:space="preserve">orbital </w:t>
      </w:r>
      <w:r w:rsidRPr="009220BB">
        <w:rPr>
          <w:rStyle w:val="Emphasis"/>
          <w:highlight w:val="gree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9220BB">
        <w:rPr>
          <w:rStyle w:val="StyleUnderline"/>
          <w:highlight w:val="green"/>
        </w:rPr>
        <w:t>indiscriminate</w:t>
      </w:r>
      <w:r w:rsidRPr="007D507D">
        <w:rPr>
          <w:rStyle w:val="StyleUnderline"/>
        </w:rPr>
        <w:t xml:space="preserve"> and unpredictable, </w:t>
      </w:r>
      <w:r w:rsidRPr="009220BB">
        <w:rPr>
          <w:rStyle w:val="StyleUnderline"/>
          <w:highlight w:val="green"/>
        </w:rPr>
        <w:t>they</w:t>
      </w:r>
      <w:r w:rsidRPr="007D507D">
        <w:rPr>
          <w:rStyle w:val="StyleUnderline"/>
        </w:rPr>
        <w:t xml:space="preserve"> often </w:t>
      </w:r>
      <w:r w:rsidRPr="009220BB">
        <w:rPr>
          <w:rStyle w:val="StyleUnderline"/>
          <w:highlight w:val="green"/>
        </w:rPr>
        <w:t>threaten</w:t>
      </w:r>
      <w:r w:rsidRPr="00A67AE6">
        <w:rPr>
          <w:rStyle w:val="StyleUnderline"/>
        </w:rPr>
        <w:t xml:space="preserve"> the </w:t>
      </w:r>
      <w:r w:rsidRPr="009220BB">
        <w:rPr>
          <w:rStyle w:val="StyleUnderline"/>
          <w:highlight w:val="green"/>
        </w:rPr>
        <w:t>attacker’s own</w:t>
      </w:r>
      <w:r w:rsidRPr="00A67AE6">
        <w:rPr>
          <w:rStyle w:val="StyleUnderline"/>
        </w:rPr>
        <w:t xml:space="preserve"> space </w:t>
      </w:r>
      <w:r w:rsidRPr="009220BB">
        <w:rPr>
          <w:rStyle w:val="StyleUnderline"/>
          <w:highlight w:val="gree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0074D79F" w14:textId="77777777" w:rsidR="000859AC" w:rsidRDefault="000859AC" w:rsidP="000859AC">
      <w:pPr>
        <w:pStyle w:val="Heading3"/>
      </w:pPr>
      <w:r>
        <w:t>AT Satellite Collision</w:t>
      </w:r>
    </w:p>
    <w:p w14:paraId="1D80A3BD" w14:textId="77777777" w:rsidR="000859AC" w:rsidRPr="00FC6B71" w:rsidRDefault="000859AC" w:rsidP="000859AC">
      <w:pPr>
        <w:pStyle w:val="Heading4"/>
      </w:pPr>
      <w:r>
        <w:t>1] No space war---</w:t>
      </w:r>
      <w:r w:rsidRPr="00472191">
        <w:rPr>
          <w:u w:val="single"/>
        </w:rPr>
        <w:t>attribution</w:t>
      </w:r>
      <w:r>
        <w:t xml:space="preserve"> technology solves</w:t>
      </w:r>
    </w:p>
    <w:p w14:paraId="6B164D3F" w14:textId="77777777" w:rsidR="000859AC" w:rsidRPr="00FA3AF1" w:rsidRDefault="000859AC" w:rsidP="000859AC">
      <w:r>
        <w:t xml:space="preserve">Omar </w:t>
      </w:r>
      <w:r w:rsidRPr="00FC6B71">
        <w:rPr>
          <w:rStyle w:val="Style13ptBold"/>
        </w:rPr>
        <w:t>Lamrani 16</w:t>
      </w:r>
      <w:r>
        <w:t>, studied international relations at Clark University and holds a master's degree from the Diplomatic Academy of Vienna, where his thesis centered on Chinese military doctrine, 5/17/16, “Avoiding a War in Space”, https://worldview.stratfor.com/article/avoiding-war-space</w:t>
      </w:r>
    </w:p>
    <w:p w14:paraId="519E4915" w14:textId="77777777" w:rsidR="000859AC" w:rsidRPr="009220BB" w:rsidRDefault="000859AC" w:rsidP="000859AC">
      <w:r w:rsidRPr="009220BB">
        <w:rPr>
          <w:rStyle w:val="StyleUnderline"/>
          <w:highlight w:val="green"/>
        </w:rPr>
        <w:t>If the</w:t>
      </w:r>
      <w:r w:rsidRPr="009220BB">
        <w:rPr>
          <w:sz w:val="16"/>
          <w:highlight w:val="green"/>
        </w:rPr>
        <w:t xml:space="preserve"> </w:t>
      </w:r>
      <w:r w:rsidRPr="009220BB">
        <w:rPr>
          <w:rStyle w:val="Emphasis"/>
          <w:highlight w:val="green"/>
        </w:rPr>
        <w:t>U</w:t>
      </w:r>
      <w:r w:rsidRPr="007F1891">
        <w:rPr>
          <w:sz w:val="16"/>
        </w:rPr>
        <w:t xml:space="preserve">nited </w:t>
      </w:r>
      <w:r w:rsidRPr="009220BB">
        <w:rPr>
          <w:rStyle w:val="Emphasis"/>
          <w:highlight w:val="green"/>
        </w:rPr>
        <w:t>S</w:t>
      </w:r>
      <w:r w:rsidRPr="007F1891">
        <w:rPr>
          <w:sz w:val="16"/>
        </w:rPr>
        <w:t xml:space="preserve">tates </w:t>
      </w:r>
      <w:r w:rsidRPr="009220BB">
        <w:rPr>
          <w:rStyle w:val="StyleUnderline"/>
          <w:highlight w:val="green"/>
        </w:rPr>
        <w:t>wants to preserve</w:t>
      </w:r>
      <w:r w:rsidRPr="00C67F87">
        <w:rPr>
          <w:rStyle w:val="StyleUnderline"/>
        </w:rPr>
        <w:t xml:space="preserve"> its</w:t>
      </w:r>
      <w:r w:rsidRPr="007F1891">
        <w:rPr>
          <w:sz w:val="16"/>
        </w:rPr>
        <w:t xml:space="preserve"> </w:t>
      </w:r>
      <w:r w:rsidRPr="009220BB">
        <w:rPr>
          <w:rStyle w:val="Emphasis"/>
          <w:highlight w:val="green"/>
        </w:rPr>
        <w:t>primacy</w:t>
      </w:r>
      <w:r w:rsidRPr="007F1891">
        <w:rPr>
          <w:sz w:val="16"/>
        </w:rPr>
        <w:t xml:space="preserve"> </w:t>
      </w:r>
      <w:r w:rsidRPr="009220BB">
        <w:rPr>
          <w:rStyle w:val="StyleUnderline"/>
          <w:highlight w:val="green"/>
        </w:rPr>
        <w:t>in the face of</w:t>
      </w:r>
      <w:r w:rsidRPr="007F1891">
        <w:rPr>
          <w:sz w:val="16"/>
        </w:rPr>
        <w:t xml:space="preserve"> </w:t>
      </w:r>
      <w:r w:rsidRPr="00C67F87">
        <w:rPr>
          <w:rStyle w:val="Emphasis"/>
        </w:rPr>
        <w:t xml:space="preserve">increasing </w:t>
      </w:r>
      <w:r w:rsidRPr="009220BB">
        <w:rPr>
          <w:rStyle w:val="Emphasis"/>
          <w:highlight w:val="green"/>
        </w:rPr>
        <w:t>threats</w:t>
      </w:r>
      <w:r w:rsidRPr="007F1891">
        <w:rPr>
          <w:sz w:val="16"/>
        </w:rPr>
        <w:t xml:space="preserve"> </w:t>
      </w:r>
      <w:r w:rsidRPr="00C67F87">
        <w:rPr>
          <w:rStyle w:val="StyleUnderline"/>
        </w:rPr>
        <w:t>to its strength in space</w:t>
      </w:r>
      <w:r w:rsidRPr="007F1891">
        <w:rPr>
          <w:sz w:val="16"/>
        </w:rPr>
        <w:t xml:space="preserve">, </w:t>
      </w:r>
      <w:r w:rsidRPr="009220BB">
        <w:rPr>
          <w:rStyle w:val="Emphasis"/>
          <w:highlight w:val="green"/>
        </w:rPr>
        <w:t>Washington</w:t>
      </w:r>
      <w:r w:rsidRPr="007F1891">
        <w:rPr>
          <w:sz w:val="16"/>
        </w:rPr>
        <w:t xml:space="preserve"> </w:t>
      </w:r>
      <w:r w:rsidRPr="009220BB">
        <w:rPr>
          <w:rStyle w:val="StyleUnderline"/>
          <w:highlight w:val="green"/>
        </w:rPr>
        <w:t>will need to invest</w:t>
      </w:r>
      <w:r w:rsidRPr="00C67F87">
        <w:rPr>
          <w:rStyle w:val="StyleUnderline"/>
        </w:rPr>
        <w:t xml:space="preserve"> in strategies </w:t>
      </w:r>
      <w:r w:rsidRPr="009220BB">
        <w:rPr>
          <w:rStyle w:val="StyleUnderline"/>
          <w:highlight w:val="green"/>
        </w:rPr>
        <w:t>to deter attacks</w:t>
      </w:r>
      <w:r w:rsidRPr="00C67F87">
        <w:rPr>
          <w:rStyle w:val="StyleUnderline"/>
        </w:rPr>
        <w:t xml:space="preserve"> on its </w:t>
      </w:r>
      <w:r w:rsidRPr="00C67F87">
        <w:rPr>
          <w:rStyle w:val="Emphasis"/>
        </w:rPr>
        <w:t>orbital assets</w:t>
      </w:r>
      <w:r w:rsidRPr="007F1891">
        <w:rPr>
          <w:sz w:val="16"/>
        </w:rPr>
        <w:t xml:space="preserve">. </w:t>
      </w:r>
      <w:r w:rsidRPr="009220BB">
        <w:rPr>
          <w:rStyle w:val="StyleUnderline"/>
          <w:highlight w:val="green"/>
        </w:rPr>
        <w:t>The</w:t>
      </w:r>
      <w:r w:rsidRPr="00C67F87">
        <w:rPr>
          <w:rStyle w:val="StyleUnderline"/>
        </w:rPr>
        <w:t xml:space="preserve"> </w:t>
      </w:r>
      <w:r w:rsidRPr="009220BB">
        <w:rPr>
          <w:rStyle w:val="StyleUnderline"/>
          <w:highlight w:val="green"/>
        </w:rPr>
        <w:t>first</w:t>
      </w:r>
      <w:r w:rsidRPr="00C67F87">
        <w:rPr>
          <w:rStyle w:val="StyleUnderline"/>
        </w:rPr>
        <w:t xml:space="preserve"> </w:t>
      </w:r>
      <w:r w:rsidRPr="009220BB">
        <w:rPr>
          <w:rStyle w:val="StyleUnderline"/>
          <w:highlight w:val="green"/>
        </w:rPr>
        <w:t>step in</w:t>
      </w:r>
      <w:r w:rsidRPr="00C67F87">
        <w:rPr>
          <w:rStyle w:val="StyleUnderline"/>
        </w:rPr>
        <w:t xml:space="preserve"> </w:t>
      </w:r>
      <w:r w:rsidRPr="009220BB">
        <w:rPr>
          <w:rStyle w:val="StyleUnderline"/>
          <w:highlight w:val="green"/>
        </w:rPr>
        <w:t>strengthening</w:t>
      </w:r>
      <w:r w:rsidRPr="007F1891">
        <w:rPr>
          <w:sz w:val="16"/>
        </w:rPr>
        <w:t xml:space="preserve"> </w:t>
      </w:r>
      <w:r w:rsidRPr="00C67F87">
        <w:rPr>
          <w:rStyle w:val="Emphasis"/>
        </w:rPr>
        <w:t xml:space="preserve">space </w:t>
      </w:r>
      <w:r w:rsidRPr="009220BB">
        <w:rPr>
          <w:rStyle w:val="Emphasis"/>
          <w:highlight w:val="green"/>
        </w:rPr>
        <w:t>deterrence</w:t>
      </w:r>
      <w:r w:rsidRPr="009220BB">
        <w:rPr>
          <w:sz w:val="16"/>
          <w:highlight w:val="green"/>
        </w:rPr>
        <w:t xml:space="preserve"> </w:t>
      </w:r>
      <w:r w:rsidRPr="009220BB">
        <w:rPr>
          <w:rStyle w:val="StyleUnderline"/>
          <w:highlight w:val="green"/>
        </w:rPr>
        <w:t>is to ensure</w:t>
      </w:r>
      <w:r w:rsidRPr="007F1891">
        <w:rPr>
          <w:sz w:val="16"/>
        </w:rPr>
        <w:t xml:space="preserve"> </w:t>
      </w:r>
      <w:r w:rsidRPr="00C67F87">
        <w:rPr>
          <w:rStyle w:val="Emphasis"/>
        </w:rPr>
        <w:t xml:space="preserve">proper </w:t>
      </w:r>
      <w:r w:rsidRPr="009220BB">
        <w:rPr>
          <w:rStyle w:val="Emphasis"/>
          <w:highlight w:val="green"/>
        </w:rPr>
        <w:t>attribution</w:t>
      </w:r>
      <w:r w:rsidRPr="007F1891">
        <w:rPr>
          <w:sz w:val="16"/>
        </w:rPr>
        <w:t xml:space="preserve">: </w:t>
      </w:r>
      <w:r w:rsidRPr="00C67F87">
        <w:rPr>
          <w:rStyle w:val="StyleUnderline"/>
        </w:rPr>
        <w:t>The</w:t>
      </w:r>
      <w:r w:rsidRPr="007F1891">
        <w:rPr>
          <w:sz w:val="16"/>
        </w:rPr>
        <w:t xml:space="preserve"> </w:t>
      </w:r>
      <w:r w:rsidRPr="00C67F87">
        <w:rPr>
          <w:rStyle w:val="Emphasis"/>
        </w:rPr>
        <w:t>U</w:t>
      </w:r>
      <w:r w:rsidRPr="007F1891">
        <w:rPr>
          <w:sz w:val="16"/>
        </w:rPr>
        <w:t xml:space="preserve">nited </w:t>
      </w:r>
      <w:r w:rsidRPr="00C67F87">
        <w:rPr>
          <w:rStyle w:val="Emphasis"/>
        </w:rPr>
        <w:t>S</w:t>
      </w:r>
      <w:r w:rsidRPr="007F1891">
        <w:rPr>
          <w:sz w:val="16"/>
        </w:rPr>
        <w:t xml:space="preserve">tates </w:t>
      </w:r>
      <w:r w:rsidRPr="00C67F87">
        <w:rPr>
          <w:rStyle w:val="StyleUnderline"/>
        </w:rPr>
        <w:t>cannot hold its enemies accountable</w:t>
      </w:r>
      <w:r w:rsidRPr="007F1891">
        <w:rPr>
          <w:sz w:val="16"/>
        </w:rPr>
        <w:t xml:space="preserve"> for attacks </w:t>
      </w:r>
      <w:r w:rsidRPr="00C67F87">
        <w:rPr>
          <w:rStyle w:val="StyleUnderline"/>
        </w:rPr>
        <w:t>if it does not know who initiated them</w:t>
      </w:r>
      <w:r w:rsidRPr="007F1891">
        <w:rPr>
          <w:sz w:val="16"/>
        </w:rPr>
        <w:t>. But the vastness of space, along with the difficulty of obtaining physical evidence from attacked satellites, can make responsibility hard to prove.</w:t>
      </w:r>
      <w:r w:rsidRPr="007F1891">
        <w:rPr>
          <w:sz w:val="12"/>
        </w:rPr>
        <w:t>¶</w:t>
      </w:r>
      <w:r w:rsidRPr="007F1891">
        <w:rPr>
          <w:sz w:val="16"/>
        </w:rPr>
        <w:t xml:space="preserve"> To that end,</w:t>
      </w:r>
      <w:r w:rsidRPr="00C67F87">
        <w:rPr>
          <w:rStyle w:val="StyleUnderline"/>
        </w:rPr>
        <w:t xml:space="preserve"> </w:t>
      </w:r>
      <w:r w:rsidRPr="009220BB">
        <w:rPr>
          <w:rStyle w:val="StyleUnderline"/>
          <w:highlight w:val="green"/>
        </w:rPr>
        <w:t>the</w:t>
      </w:r>
      <w:r w:rsidRPr="007F1891">
        <w:rPr>
          <w:sz w:val="16"/>
        </w:rPr>
        <w:t xml:space="preserve"> </w:t>
      </w:r>
      <w:r w:rsidRPr="009220BB">
        <w:rPr>
          <w:rStyle w:val="Emphasis"/>
          <w:highlight w:val="green"/>
        </w:rPr>
        <w:t>U</w:t>
      </w:r>
      <w:r w:rsidRPr="007F1891">
        <w:rPr>
          <w:sz w:val="16"/>
        </w:rPr>
        <w:t xml:space="preserve">nited </w:t>
      </w:r>
      <w:r w:rsidRPr="009220BB">
        <w:rPr>
          <w:rStyle w:val="Emphasis"/>
          <w:highlight w:val="green"/>
        </w:rPr>
        <w:t>S</w:t>
      </w:r>
      <w:r w:rsidRPr="007F1891">
        <w:rPr>
          <w:sz w:val="16"/>
        </w:rPr>
        <w:t xml:space="preserve">tates </w:t>
      </w:r>
      <w:r w:rsidRPr="009220BB">
        <w:rPr>
          <w:rStyle w:val="StyleUnderline"/>
          <w:highlight w:val="green"/>
        </w:rPr>
        <w:t>is investing in</w:t>
      </w:r>
      <w:r w:rsidRPr="00C67F87">
        <w:rPr>
          <w:rStyle w:val="StyleUnderline"/>
        </w:rPr>
        <w:t xml:space="preserve"> a</w:t>
      </w:r>
      <w:r w:rsidRPr="007F1891">
        <w:rPr>
          <w:sz w:val="16"/>
        </w:rPr>
        <w:t xml:space="preserve"> </w:t>
      </w:r>
      <w:r w:rsidRPr="00C67F87">
        <w:rPr>
          <w:rStyle w:val="Emphasis"/>
        </w:rPr>
        <w:t>second-generation</w:t>
      </w:r>
      <w:r w:rsidRPr="007F1891">
        <w:rPr>
          <w:sz w:val="16"/>
        </w:rPr>
        <w:t xml:space="preserve"> </w:t>
      </w:r>
      <w:r w:rsidRPr="00C67F87">
        <w:rPr>
          <w:rStyle w:val="StyleUnderline"/>
        </w:rPr>
        <w:t>surveillance system, known as</w:t>
      </w:r>
      <w:r w:rsidRPr="007F1891">
        <w:rPr>
          <w:sz w:val="16"/>
        </w:rPr>
        <w:t xml:space="preserve"> </w:t>
      </w:r>
      <w:r w:rsidRPr="009220BB">
        <w:rPr>
          <w:rStyle w:val="Emphasis"/>
          <w:highlight w:val="green"/>
        </w:rPr>
        <w:t>Space Fence</w:t>
      </w:r>
      <w:r w:rsidRPr="009220BB">
        <w:rPr>
          <w:sz w:val="16"/>
          <w:highlight w:val="green"/>
        </w:rPr>
        <w:t>,</w:t>
      </w:r>
      <w:r w:rsidRPr="009220BB">
        <w:rPr>
          <w:rStyle w:val="StyleUnderline"/>
          <w:highlight w:val="green"/>
        </w:rPr>
        <w:t xml:space="preserve"> to track</w:t>
      </w:r>
      <w:r w:rsidRPr="00C67F87">
        <w:rPr>
          <w:rStyle w:val="StyleUnderline"/>
        </w:rPr>
        <w:t xml:space="preserve"> </w:t>
      </w:r>
      <w:r w:rsidRPr="009220BB">
        <w:rPr>
          <w:rStyle w:val="Emphasis"/>
          <w:highlight w:val="green"/>
        </w:rPr>
        <w:t>satellites</w:t>
      </w:r>
      <w:r w:rsidRPr="009220BB">
        <w:rPr>
          <w:rStyle w:val="StyleUnderline"/>
          <w:highlight w:val="green"/>
        </w:rPr>
        <w:t xml:space="preserve"> </w:t>
      </w:r>
      <w:r w:rsidRPr="009220BB">
        <w:rPr>
          <w:rStyle w:val="StyleUnderline"/>
          <w:sz w:val="30"/>
          <w:szCs w:val="30"/>
          <w:highlight w:val="green"/>
        </w:rPr>
        <w:t>and</w:t>
      </w:r>
      <w:r w:rsidRPr="009220BB">
        <w:rPr>
          <w:rStyle w:val="Emphasis"/>
          <w:sz w:val="30"/>
          <w:szCs w:val="30"/>
          <w:highlight w:val="green"/>
        </w:rPr>
        <w:t xml:space="preserve"> orbital debris</w:t>
      </w:r>
      <w:r w:rsidRPr="007F1891">
        <w:rPr>
          <w:sz w:val="16"/>
        </w:rPr>
        <w:t>. Slated to begin operating in 2018, Space Fence uses ground-based radars that give it 10 times the detection capability of its predecessor, the Air Force Space Surveillance System.</w:t>
      </w:r>
      <w:r w:rsidRPr="007F1891">
        <w:rPr>
          <w:sz w:val="12"/>
        </w:rPr>
        <w:t>¶</w:t>
      </w:r>
      <w:r w:rsidRPr="007F1891">
        <w:rPr>
          <w:sz w:val="16"/>
        </w:rPr>
        <w:t xml:space="preserve"> In addition, </w:t>
      </w:r>
      <w:r w:rsidRPr="009220BB">
        <w:rPr>
          <w:rStyle w:val="StyleUnderline"/>
          <w:highlight w:val="green"/>
        </w:rPr>
        <w:t>the</w:t>
      </w:r>
      <w:r w:rsidRPr="007F1891">
        <w:rPr>
          <w:sz w:val="16"/>
        </w:rPr>
        <w:t xml:space="preserve"> </w:t>
      </w:r>
      <w:r w:rsidRPr="009220BB">
        <w:rPr>
          <w:rStyle w:val="Emphasis"/>
          <w:highlight w:val="green"/>
        </w:rPr>
        <w:t>U</w:t>
      </w:r>
      <w:r w:rsidRPr="007F1891">
        <w:rPr>
          <w:sz w:val="16"/>
        </w:rPr>
        <w:t xml:space="preserve">nited </w:t>
      </w:r>
      <w:r w:rsidRPr="009220BB">
        <w:rPr>
          <w:rStyle w:val="Emphasis"/>
          <w:highlight w:val="green"/>
        </w:rPr>
        <w:t>S</w:t>
      </w:r>
      <w:r w:rsidRPr="00472191">
        <w:rPr>
          <w:sz w:val="16"/>
        </w:rPr>
        <w:t>tates</w:t>
      </w:r>
      <w:r w:rsidRPr="007F1891">
        <w:rPr>
          <w:sz w:val="16"/>
        </w:rPr>
        <w:t xml:space="preserve"> </w:t>
      </w:r>
      <w:r w:rsidRPr="009220BB">
        <w:rPr>
          <w:rStyle w:val="StyleUnderline"/>
          <w:highlight w:val="green"/>
        </w:rPr>
        <w:t>has been working with a</w:t>
      </w:r>
      <w:r w:rsidRPr="007F1891">
        <w:rPr>
          <w:sz w:val="16"/>
        </w:rPr>
        <w:t xml:space="preserve"> classified satellite defense </w:t>
      </w:r>
      <w:r w:rsidRPr="00F03E1A">
        <w:rPr>
          <w:rStyle w:val="StyleUnderline"/>
        </w:rPr>
        <w:t>technology called the</w:t>
      </w:r>
      <w:r w:rsidRPr="007F1891">
        <w:rPr>
          <w:sz w:val="16"/>
        </w:rPr>
        <w:t xml:space="preserve"> </w:t>
      </w:r>
      <w:r w:rsidRPr="00F03E1A">
        <w:rPr>
          <w:rStyle w:val="Emphasis"/>
        </w:rPr>
        <w:t>Self-Awareness</w:t>
      </w:r>
      <w:r w:rsidRPr="007F1891">
        <w:rPr>
          <w:sz w:val="16"/>
        </w:rPr>
        <w:t xml:space="preserve"> </w:t>
      </w:r>
      <w:r w:rsidRPr="009220BB">
        <w:rPr>
          <w:rStyle w:val="Emphasis"/>
          <w:highlight w:val="green"/>
        </w:rPr>
        <w:t>S</w:t>
      </w:r>
      <w:r w:rsidRPr="007F1891">
        <w:rPr>
          <w:sz w:val="16"/>
        </w:rPr>
        <w:t xml:space="preserve">pace </w:t>
      </w:r>
      <w:r w:rsidRPr="009220BB">
        <w:rPr>
          <w:rStyle w:val="Emphasis"/>
          <w:highlight w:val="green"/>
        </w:rPr>
        <w:t>S</w:t>
      </w:r>
      <w:r w:rsidRPr="007F1891">
        <w:rPr>
          <w:sz w:val="16"/>
        </w:rPr>
        <w:t xml:space="preserve">ituational </w:t>
      </w:r>
      <w:r w:rsidRPr="009220BB">
        <w:rPr>
          <w:rStyle w:val="Emphasis"/>
          <w:highlight w:val="green"/>
        </w:rPr>
        <w:t>A</w:t>
      </w:r>
      <w:r w:rsidRPr="007F1891">
        <w:rPr>
          <w:sz w:val="16"/>
        </w:rPr>
        <w:t xml:space="preserve">wareness </w:t>
      </w:r>
      <w:r w:rsidRPr="009220BB">
        <w:rPr>
          <w:rStyle w:val="StyleUnderline"/>
          <w:highlight w:val="green"/>
        </w:rPr>
        <w:t>system</w:t>
      </w:r>
      <w:r w:rsidRPr="007F1891">
        <w:rPr>
          <w:sz w:val="16"/>
        </w:rPr>
        <w:t xml:space="preserve">, </w:t>
      </w:r>
      <w:r w:rsidRPr="00F03E1A">
        <w:rPr>
          <w:rStyle w:val="StyleUnderline"/>
        </w:rPr>
        <w:t>which</w:t>
      </w:r>
      <w:r w:rsidRPr="007F1891">
        <w:rPr>
          <w:sz w:val="16"/>
        </w:rPr>
        <w:t xml:space="preserve"> reportedly </w:t>
      </w:r>
      <w:r w:rsidRPr="00F03E1A">
        <w:rPr>
          <w:rStyle w:val="StyleUnderline"/>
        </w:rPr>
        <w:t>will be able to pinpoint the source of a laser fired at a satellite.</w:t>
      </w:r>
      <w:r w:rsidRPr="007F1891">
        <w:rPr>
          <w:sz w:val="12"/>
        </w:rPr>
        <w:t>¶</w:t>
      </w:r>
      <w:r w:rsidRPr="007F1891">
        <w:rPr>
          <w:sz w:val="16"/>
        </w:rPr>
        <w:t xml:space="preserve"> </w:t>
      </w:r>
      <w:r w:rsidRPr="009220BB">
        <w:rPr>
          <w:rStyle w:val="Emphasis"/>
          <w:highlight w:val="green"/>
        </w:rPr>
        <w:t>Redundancy</w:t>
      </w:r>
      <w:r w:rsidRPr="007F1891">
        <w:rPr>
          <w:sz w:val="16"/>
        </w:rPr>
        <w:t xml:space="preserve"> </w:t>
      </w:r>
      <w:r w:rsidRPr="00F03E1A">
        <w:rPr>
          <w:rStyle w:val="StyleUnderline"/>
        </w:rPr>
        <w:t>and</w:t>
      </w:r>
      <w:r w:rsidRPr="007F1891">
        <w:rPr>
          <w:sz w:val="16"/>
        </w:rPr>
        <w:t xml:space="preserve"> </w:t>
      </w:r>
      <w:r w:rsidRPr="00F03E1A">
        <w:rPr>
          <w:rStyle w:val="Emphasis"/>
        </w:rPr>
        <w:t>shielding</w:t>
      </w:r>
      <w:r w:rsidRPr="007F1891">
        <w:rPr>
          <w:sz w:val="16"/>
        </w:rPr>
        <w:t xml:space="preserve"> </w:t>
      </w:r>
      <w:r w:rsidRPr="009220BB">
        <w:rPr>
          <w:rStyle w:val="StyleUnderline"/>
          <w:highlight w:val="green"/>
        </w:rPr>
        <w:t>can</w:t>
      </w:r>
      <w:r w:rsidRPr="007F1891">
        <w:rPr>
          <w:sz w:val="16"/>
        </w:rPr>
        <w:t xml:space="preserve"> also </w:t>
      </w:r>
      <w:r w:rsidRPr="009220BB">
        <w:rPr>
          <w:rStyle w:val="StyleUnderline"/>
          <w:highlight w:val="green"/>
        </w:rPr>
        <w:t>deter</w:t>
      </w:r>
      <w:r w:rsidRPr="007F1891">
        <w:rPr>
          <w:sz w:val="16"/>
        </w:rPr>
        <w:t xml:space="preserve"> limited </w:t>
      </w:r>
      <w:r w:rsidRPr="00F03E1A">
        <w:rPr>
          <w:rStyle w:val="StyleUnderline"/>
        </w:rPr>
        <w:t>attacks against satellites.</w:t>
      </w:r>
      <w:r w:rsidRPr="007F1891">
        <w:rPr>
          <w:sz w:val="16"/>
        </w:rPr>
        <w:t xml:space="preserve"> </w:t>
      </w:r>
      <w:r w:rsidRPr="009220BB">
        <w:rPr>
          <w:rStyle w:val="StyleUnderline"/>
          <w:highlight w:val="green"/>
        </w:rPr>
        <w:t>The</w:t>
      </w:r>
      <w:r w:rsidRPr="007F1891">
        <w:rPr>
          <w:sz w:val="16"/>
        </w:rPr>
        <w:t xml:space="preserve"> innate </w:t>
      </w:r>
      <w:r w:rsidRPr="009220BB">
        <w:rPr>
          <w:rStyle w:val="StyleUnderline"/>
          <w:highlight w:val="green"/>
        </w:rPr>
        <w:t>redundancy of large</w:t>
      </w:r>
      <w:r w:rsidRPr="007F1891">
        <w:rPr>
          <w:sz w:val="16"/>
        </w:rPr>
        <w:t xml:space="preserve"> satellite </w:t>
      </w:r>
      <w:r w:rsidRPr="009220BB">
        <w:rPr>
          <w:rStyle w:val="StyleUnderline"/>
          <w:highlight w:val="green"/>
        </w:rPr>
        <w:t>constellations</w:t>
      </w:r>
      <w:r w:rsidRPr="00AD4D10">
        <w:rPr>
          <w:rStyle w:val="StyleUnderline"/>
        </w:rPr>
        <w:t xml:space="preserve"> </w:t>
      </w:r>
      <w:r w:rsidRPr="009220BB">
        <w:rPr>
          <w:rStyle w:val="StyleUnderline"/>
          <w:highlight w:val="green"/>
        </w:rPr>
        <w:t>could make attacking</w:t>
      </w:r>
      <w:r w:rsidRPr="00AD4D10">
        <w:rPr>
          <w:rStyle w:val="StyleUnderline"/>
        </w:rPr>
        <w:t xml:space="preserve"> them </w:t>
      </w:r>
      <w:r w:rsidRPr="009220BB">
        <w:rPr>
          <w:rStyle w:val="StyleUnderline"/>
          <w:highlight w:val="green"/>
        </w:rPr>
        <w:t xml:space="preserve">too </w:t>
      </w:r>
      <w:r w:rsidRPr="009220BB">
        <w:rPr>
          <w:rStyle w:val="Emphasis"/>
          <w:highlight w:val="green"/>
        </w:rPr>
        <w:t>risky</w:t>
      </w:r>
      <w:r w:rsidRPr="007F1891">
        <w:rPr>
          <w:sz w:val="16"/>
        </w:rPr>
        <w:t xml:space="preserve">; </w:t>
      </w:r>
      <w:r w:rsidRPr="00C37AF1">
        <w:rPr>
          <w:rStyle w:val="StyleUnderline"/>
        </w:rPr>
        <w:t>such an assault would</w:t>
      </w:r>
      <w:r w:rsidRPr="007F1891">
        <w:rPr>
          <w:sz w:val="16"/>
        </w:rPr>
        <w:t xml:space="preserve"> </w:t>
      </w:r>
      <w:r w:rsidRPr="00C37AF1">
        <w:rPr>
          <w:rStyle w:val="Emphasis"/>
        </w:rPr>
        <w:t>fail</w:t>
      </w:r>
      <w:r w:rsidRPr="007F1891">
        <w:rPr>
          <w:sz w:val="16"/>
        </w:rPr>
        <w:t xml:space="preserve"> </w:t>
      </w:r>
      <w:r w:rsidRPr="00C37AF1">
        <w:rPr>
          <w:rStyle w:val="StyleUnderline"/>
        </w:rPr>
        <w:t>to significantly impair US space control while still inviting</w:t>
      </w:r>
      <w:r w:rsidRPr="007F1891">
        <w:rPr>
          <w:sz w:val="16"/>
        </w:rPr>
        <w:t xml:space="preserve"> </w:t>
      </w:r>
      <w:r w:rsidRPr="00C37AF1">
        <w:rPr>
          <w:rStyle w:val="Emphasis"/>
        </w:rPr>
        <w:t>retaliation.</w:t>
      </w:r>
      <w:r w:rsidRPr="007F1891">
        <w:rPr>
          <w:sz w:val="12"/>
        </w:rPr>
        <w:t>¶</w:t>
      </w:r>
      <w:r w:rsidRPr="007F1891">
        <w:rPr>
          <w:sz w:val="16"/>
        </w:rPr>
        <w:t xml:space="preserve"> Meanwhile</w:t>
      </w:r>
      <w:r w:rsidRPr="00C37AF1">
        <w:rPr>
          <w:rStyle w:val="StyleUnderline"/>
        </w:rPr>
        <w:t xml:space="preserve">, </w:t>
      </w:r>
      <w:r w:rsidRPr="009220BB">
        <w:rPr>
          <w:rStyle w:val="StyleUnderline"/>
          <w:highlight w:val="green"/>
        </w:rPr>
        <w:t>more</w:t>
      </w:r>
      <w:r w:rsidRPr="00C37AF1">
        <w:rPr>
          <w:rStyle w:val="StyleUnderline"/>
        </w:rPr>
        <w:t xml:space="preserve"> </w:t>
      </w:r>
      <w:r w:rsidRPr="009220BB">
        <w:rPr>
          <w:rStyle w:val="StyleUnderline"/>
          <w:highlight w:val="green"/>
        </w:rPr>
        <w:t>widespread use of</w:t>
      </w:r>
      <w:r w:rsidRPr="009220BB">
        <w:rPr>
          <w:sz w:val="16"/>
          <w:highlight w:val="green"/>
        </w:rPr>
        <w:t xml:space="preserve"> </w:t>
      </w:r>
      <w:r w:rsidRPr="009220BB">
        <w:rPr>
          <w:rStyle w:val="Emphasis"/>
          <w:highlight w:val="green"/>
        </w:rPr>
        <w:t>resistant</w:t>
      </w:r>
      <w:r w:rsidRPr="007F1891">
        <w:rPr>
          <w:sz w:val="16"/>
        </w:rPr>
        <w:t xml:space="preserve"> </w:t>
      </w:r>
      <w:r w:rsidRPr="009220BB">
        <w:rPr>
          <w:rStyle w:val="StyleUnderline"/>
          <w:highlight w:val="green"/>
        </w:rPr>
        <w:t>antenna</w:t>
      </w:r>
      <w:r w:rsidRPr="00C37AF1">
        <w:rPr>
          <w:rStyle w:val="StyleUnderline"/>
        </w:rPr>
        <w:t xml:space="preserve"> </w:t>
      </w:r>
      <w:r w:rsidRPr="009220BB">
        <w:rPr>
          <w:rStyle w:val="StyleUnderline"/>
          <w:highlight w:val="green"/>
        </w:rPr>
        <w:t>designs</w:t>
      </w:r>
      <w:r w:rsidRPr="007F1891">
        <w:rPr>
          <w:sz w:val="16"/>
        </w:rPr>
        <w:t xml:space="preserve">, </w:t>
      </w:r>
      <w:r w:rsidRPr="00C37AF1">
        <w:rPr>
          <w:rStyle w:val="Emphasis"/>
        </w:rPr>
        <w:t>filters</w:t>
      </w:r>
      <w:r w:rsidRPr="007F1891">
        <w:rPr>
          <w:sz w:val="16"/>
        </w:rPr>
        <w:t xml:space="preserve">, </w:t>
      </w:r>
      <w:r w:rsidRPr="00C37AF1">
        <w:rPr>
          <w:rStyle w:val="Emphasis"/>
        </w:rPr>
        <w:t>surge arresters</w:t>
      </w:r>
      <w:r w:rsidRPr="007F1891">
        <w:rPr>
          <w:sz w:val="16"/>
        </w:rPr>
        <w:t xml:space="preserve"> </w:t>
      </w:r>
      <w:r w:rsidRPr="00C37AF1">
        <w:rPr>
          <w:rStyle w:val="StyleUnderline"/>
        </w:rPr>
        <w:t>and</w:t>
      </w:r>
      <w:r w:rsidRPr="007F1891">
        <w:rPr>
          <w:sz w:val="16"/>
        </w:rPr>
        <w:t xml:space="preserve"> </w:t>
      </w:r>
      <w:r w:rsidRPr="00C37AF1">
        <w:rPr>
          <w:rStyle w:val="Emphasis"/>
        </w:rPr>
        <w:t>fiber-optic</w:t>
      </w:r>
      <w:r w:rsidRPr="007F1891">
        <w:rPr>
          <w:sz w:val="16"/>
        </w:rPr>
        <w:t xml:space="preserve"> </w:t>
      </w:r>
      <w:r w:rsidRPr="00C37AF1">
        <w:rPr>
          <w:rStyle w:val="StyleUnderline"/>
        </w:rPr>
        <w:t>components</w:t>
      </w:r>
      <w:r w:rsidRPr="007F1891">
        <w:rPr>
          <w:sz w:val="16"/>
        </w:rPr>
        <w:t xml:space="preserve">, </w:t>
      </w:r>
      <w:r w:rsidRPr="00C37AF1">
        <w:rPr>
          <w:rStyle w:val="StyleUnderline"/>
        </w:rPr>
        <w:t>which are less vulnerable to attack</w:t>
      </w:r>
      <w:r w:rsidRPr="007F1891">
        <w:rPr>
          <w:sz w:val="16"/>
        </w:rPr>
        <w:t xml:space="preserve">, </w:t>
      </w:r>
      <w:r w:rsidRPr="009220BB">
        <w:rPr>
          <w:rStyle w:val="StyleUnderline"/>
          <w:highlight w:val="green"/>
        </w:rPr>
        <w:t>is</w:t>
      </w:r>
      <w:r w:rsidRPr="007F1891">
        <w:rPr>
          <w:sz w:val="16"/>
        </w:rPr>
        <w:t xml:space="preserve"> </w:t>
      </w:r>
      <w:r w:rsidRPr="00472191">
        <w:rPr>
          <w:sz w:val="16"/>
        </w:rPr>
        <w:t>already</w:t>
      </w:r>
      <w:r w:rsidRPr="007F1891">
        <w:rPr>
          <w:sz w:val="16"/>
        </w:rPr>
        <w:t xml:space="preserve"> </w:t>
      </w:r>
      <w:r w:rsidRPr="009220BB">
        <w:rPr>
          <w:rStyle w:val="StyleUnderline"/>
          <w:highlight w:val="green"/>
        </w:rPr>
        <w:t>being explored to</w:t>
      </w:r>
      <w:r w:rsidRPr="00C37AF1">
        <w:rPr>
          <w:rStyle w:val="StyleUnderline"/>
        </w:rPr>
        <w:t xml:space="preserve"> further </w:t>
      </w:r>
      <w:r w:rsidRPr="009220BB">
        <w:rPr>
          <w:rStyle w:val="StyleUnderline"/>
          <w:highlight w:val="green"/>
        </w:rPr>
        <w:t>shield satellites</w:t>
      </w:r>
      <w:r w:rsidRPr="00C37AF1">
        <w:rPr>
          <w:rStyle w:val="StyleUnderline"/>
        </w:rPr>
        <w:t xml:space="preserve"> from </w:t>
      </w:r>
      <w:r w:rsidRPr="00C37AF1">
        <w:rPr>
          <w:rStyle w:val="Emphasis"/>
        </w:rPr>
        <w:t>jamming</w:t>
      </w:r>
      <w:r w:rsidRPr="00C37AF1">
        <w:rPr>
          <w:rStyle w:val="StyleUnderline"/>
        </w:rPr>
        <w:t xml:space="preserve">, </w:t>
      </w:r>
      <w:r w:rsidRPr="00C37AF1">
        <w:rPr>
          <w:rStyle w:val="Emphasis"/>
        </w:rPr>
        <w:t>dazzling</w:t>
      </w:r>
      <w:r w:rsidRPr="00C37AF1">
        <w:rPr>
          <w:rStyle w:val="StyleUnderline"/>
        </w:rPr>
        <w:t xml:space="preserve"> and </w:t>
      </w:r>
      <w:r w:rsidRPr="00C37AF1">
        <w:rPr>
          <w:rStyle w:val="Emphasis"/>
        </w:rPr>
        <w:t>blinding</w:t>
      </w:r>
      <w:r w:rsidRPr="007F1891">
        <w:rPr>
          <w:sz w:val="16"/>
        </w:rPr>
        <w:t>.</w:t>
      </w:r>
    </w:p>
    <w:p w14:paraId="40668F1C" w14:textId="77777777" w:rsidR="000859AC" w:rsidRPr="00084D6E" w:rsidRDefault="000859AC" w:rsidP="000859AC">
      <w:pPr>
        <w:pStyle w:val="Heading4"/>
        <w:rPr>
          <w:rFonts w:eastAsiaTheme="minorEastAsia"/>
        </w:rPr>
      </w:pPr>
      <w:r>
        <w:t xml:space="preserve">2] Attribution - U.S. knows the difference between </w:t>
      </w:r>
      <w:r w:rsidRPr="008E05FE">
        <w:rPr>
          <w:u w:val="single"/>
        </w:rPr>
        <w:t>intentional indirect attacks</w:t>
      </w:r>
      <w:r>
        <w:t xml:space="preserve"> and </w:t>
      </w:r>
      <w:r w:rsidRPr="008E05FE">
        <w:rPr>
          <w:u w:val="single"/>
        </w:rPr>
        <w:t>accidental collisions</w:t>
      </w:r>
      <w:r>
        <w:t xml:space="preserve">---no nation would try. </w:t>
      </w:r>
    </w:p>
    <w:p w14:paraId="398CEEE7" w14:textId="77777777" w:rsidR="000859AC" w:rsidRDefault="000859AC" w:rsidP="000859AC">
      <w:r>
        <w:t xml:space="preserve">Jan </w:t>
      </w:r>
      <w:r w:rsidRPr="00D06393">
        <w:rPr>
          <w:rStyle w:val="Style13ptBold"/>
        </w:rPr>
        <w:t>Kallberg 12</w:t>
      </w:r>
      <w:r>
        <w:t>, PhD, is a Swedish-American lawyer, political scientist, and opinion writer. He received his doctorate in public affairs and MA in political science from the University of Texas at Dallas and holds a law degree from Stockholm University. His research interests include national security issues such as strategic deterrence and the Internet battlefield. SPRING 2012, “Designer Satellite Collisions from Covert Cyber War”, Strategic Studies Quarterly, Air University Press, Vol. 6, No. 1, p. 124-136, https://www.jstor.org/stable/10.2307/26270793</w:t>
      </w:r>
    </w:p>
    <w:p w14:paraId="6EB5E390" w14:textId="77777777" w:rsidR="000859AC" w:rsidRPr="009220BB" w:rsidRDefault="000859AC" w:rsidP="000859AC">
      <w:pPr>
        <w:rPr>
          <w:sz w:val="12"/>
        </w:rPr>
      </w:pPr>
      <w:r w:rsidRPr="00084D6E">
        <w:rPr>
          <w:rStyle w:val="Emphasis"/>
        </w:rPr>
        <w:t>Kinetic Attacks</w:t>
      </w:r>
      <w:r w:rsidRPr="00084D6E">
        <w:rPr>
          <w:sz w:val="12"/>
        </w:rPr>
        <w:t xml:space="preserve">. Essentially, </w:t>
      </w:r>
      <w:r w:rsidRPr="00084D6E">
        <w:rPr>
          <w:rStyle w:val="StyleUnderline"/>
        </w:rPr>
        <w:t>an adversary can choose</w:t>
      </w:r>
      <w:r w:rsidRPr="00084D6E">
        <w:rPr>
          <w:sz w:val="12"/>
        </w:rPr>
        <w:t xml:space="preserve"> between two types of noncyber antisatellite attacks: </w:t>
      </w:r>
      <w:r w:rsidRPr="00084D6E">
        <w:rPr>
          <w:rStyle w:val="Emphasis"/>
        </w:rPr>
        <w:t>direct kinetic</w:t>
      </w:r>
      <w:r w:rsidRPr="00084D6E">
        <w:rPr>
          <w:rStyle w:val="StyleUnderline"/>
        </w:rPr>
        <w:t xml:space="preserve"> and </w:t>
      </w:r>
      <w:r w:rsidRPr="00084D6E">
        <w:rPr>
          <w:rStyle w:val="Emphasis"/>
        </w:rPr>
        <w:t>indirect kinetic.</w:t>
      </w:r>
      <w:r w:rsidRPr="00084D6E">
        <w:rPr>
          <w:sz w:val="12"/>
        </w:rPr>
        <w:t xml:space="preserve"> Whil</w:t>
      </w:r>
      <w:r w:rsidRPr="00C911EC">
        <w:rPr>
          <w:sz w:val="12"/>
        </w:rPr>
        <w:t xml:space="preserve">e </w:t>
      </w:r>
      <w:r w:rsidRPr="009220BB">
        <w:rPr>
          <w:rStyle w:val="StyleUnderline"/>
          <w:highlight w:val="green"/>
        </w:rPr>
        <w:t>a direct kinetic</w:t>
      </w:r>
      <w:r w:rsidRPr="00C911EC">
        <w:rPr>
          <w:sz w:val="12"/>
        </w:rPr>
        <w:t xml:space="preserve"> antisatellite missile </w:t>
      </w:r>
      <w:r w:rsidRPr="009220BB">
        <w:rPr>
          <w:rStyle w:val="StyleUnderline"/>
          <w:highlight w:val="green"/>
        </w:rPr>
        <w:t>attack</w:t>
      </w:r>
      <w:r w:rsidRPr="00890DF1">
        <w:rPr>
          <w:rStyle w:val="StyleUnderline"/>
        </w:rPr>
        <w:t xml:space="preserve"> on a US satellite is possible, it </w:t>
      </w:r>
      <w:r w:rsidRPr="009220BB">
        <w:rPr>
          <w:rStyle w:val="StyleUnderline"/>
          <w:highlight w:val="green"/>
        </w:rPr>
        <w:t>would provide</w:t>
      </w:r>
      <w:r w:rsidRPr="00890DF1">
        <w:rPr>
          <w:rStyle w:val="StyleUnderline"/>
        </w:rPr>
        <w:t xml:space="preserve"> </w:t>
      </w:r>
      <w:r w:rsidRPr="00890DF1">
        <w:rPr>
          <w:rStyle w:val="Emphasis"/>
        </w:rPr>
        <w:t xml:space="preserve">direct </w:t>
      </w:r>
      <w:r w:rsidRPr="009220BB">
        <w:rPr>
          <w:rStyle w:val="Emphasis"/>
          <w:highlight w:val="green"/>
        </w:rPr>
        <w:t>attribution to the attacker</w:t>
      </w:r>
      <w:r w:rsidRPr="00890DF1">
        <w:rPr>
          <w:rStyle w:val="StyleUnderline"/>
        </w:rPr>
        <w:t xml:space="preserve">, </w:t>
      </w:r>
      <w:r w:rsidRPr="009220BB">
        <w:rPr>
          <w:rStyle w:val="StyleUnderline"/>
        </w:rPr>
        <w:t>thus leading to repercussions</w:t>
      </w:r>
      <w:r w:rsidRPr="009220BB">
        <w:rPr>
          <w:sz w:val="12"/>
        </w:rPr>
        <w:t xml:space="preserve">. </w:t>
      </w:r>
      <w:r w:rsidRPr="009220BB">
        <w:rPr>
          <w:rStyle w:val="StyleUnderline"/>
          <w:highlight w:val="green"/>
        </w:rPr>
        <w:t xml:space="preserve">The </w:t>
      </w:r>
      <w:r w:rsidRPr="009220BB">
        <w:rPr>
          <w:rStyle w:val="Emphasis"/>
          <w:highlight w:val="green"/>
        </w:rPr>
        <w:t>thruster</w:t>
      </w:r>
      <w:r w:rsidRPr="009220BB">
        <w:rPr>
          <w:rStyle w:val="StyleUnderline"/>
          <w:highlight w:val="green"/>
        </w:rPr>
        <w:t xml:space="preserve"> and</w:t>
      </w:r>
      <w:r w:rsidRPr="00890DF1">
        <w:rPr>
          <w:rStyle w:val="StyleUnderline"/>
        </w:rPr>
        <w:t xml:space="preserve"> the </w:t>
      </w:r>
      <w:r w:rsidRPr="009220BB">
        <w:rPr>
          <w:rStyle w:val="Emphasis"/>
          <w:highlight w:val="green"/>
        </w:rPr>
        <w:t>heat</w:t>
      </w:r>
      <w:r w:rsidRPr="00890DF1">
        <w:rPr>
          <w:rStyle w:val="StyleUnderline"/>
        </w:rPr>
        <w:t xml:space="preserve"> from the missile </w:t>
      </w:r>
      <w:r w:rsidRPr="009220BB">
        <w:rPr>
          <w:rStyle w:val="StyleUnderline"/>
          <w:highlight w:val="green"/>
        </w:rPr>
        <w:t>would be identified</w:t>
      </w:r>
      <w:r w:rsidRPr="00890DF1">
        <w:rPr>
          <w:rStyle w:val="StyleUnderline"/>
        </w:rPr>
        <w:t xml:space="preserve"> and attributed to the country or vessel that launched the attack</w:t>
      </w:r>
      <w:r w:rsidRPr="00C911EC">
        <w:rPr>
          <w:sz w:val="12"/>
        </w:rPr>
        <w:t xml:space="preserve">. </w:t>
      </w:r>
      <w:r w:rsidRPr="00C911EC">
        <w:rPr>
          <w:rStyle w:val="StyleUnderline"/>
        </w:rPr>
        <w:t>A direct kinetic attack might be inviting</w:t>
      </w:r>
      <w:r w:rsidRPr="00890DF1">
        <w:rPr>
          <w:rStyle w:val="StyleUnderline"/>
        </w:rPr>
        <w:t xml:space="preserve">, </w:t>
      </w:r>
      <w:r w:rsidRPr="009220BB">
        <w:rPr>
          <w:rStyle w:val="StyleUnderline"/>
        </w:rPr>
        <w:t xml:space="preserve">but </w:t>
      </w:r>
      <w:r w:rsidRPr="009220BB">
        <w:rPr>
          <w:rStyle w:val="Emphasis"/>
        </w:rPr>
        <w:t>the political price is high</w:t>
      </w:r>
      <w:r w:rsidRPr="009220BB">
        <w:rPr>
          <w:sz w:val="12"/>
        </w:rPr>
        <w:t>.</w:t>
      </w:r>
      <w:r w:rsidRPr="00C911EC">
        <w:rPr>
          <w:sz w:val="12"/>
        </w:rPr>
        <w:t xml:space="preserve"> Even though it would be inviting to attack satellites, </w:t>
      </w:r>
      <w:r w:rsidRPr="009220BB">
        <w:rPr>
          <w:rStyle w:val="StyleUnderline"/>
          <w:highlight w:val="green"/>
        </w:rPr>
        <w:t xml:space="preserve">an adversary </w:t>
      </w:r>
      <w:r w:rsidRPr="009220BB">
        <w:rPr>
          <w:rStyle w:val="Emphasis"/>
          <w:highlight w:val="green"/>
        </w:rPr>
        <w:t>would not be able to attack</w:t>
      </w:r>
      <w:r w:rsidRPr="001B5228">
        <w:rPr>
          <w:rStyle w:val="StyleUnderline"/>
        </w:rPr>
        <w:t xml:space="preserve"> </w:t>
      </w:r>
      <w:r w:rsidRPr="009220BB">
        <w:rPr>
          <w:rStyle w:val="StyleUnderline"/>
          <w:highlight w:val="green"/>
        </w:rPr>
        <w:t>without leaving</w:t>
      </w:r>
      <w:r w:rsidRPr="001B5228">
        <w:rPr>
          <w:rStyle w:val="StyleUnderline"/>
        </w:rPr>
        <w:t xml:space="preserve"> a trace of tangible </w:t>
      </w:r>
      <w:r w:rsidRPr="009220BB">
        <w:rPr>
          <w:rStyle w:val="StyleUnderline"/>
          <w:highlight w:val="green"/>
        </w:rPr>
        <w:t>evidence</w:t>
      </w:r>
      <w:r w:rsidRPr="009220BB">
        <w:rPr>
          <w:sz w:val="12"/>
          <w:highlight w:val="green"/>
        </w:rPr>
        <w:t xml:space="preserve">. </w:t>
      </w:r>
      <w:r w:rsidRPr="009220BB">
        <w:rPr>
          <w:rStyle w:val="StyleUnderline"/>
        </w:rPr>
        <w:t>Using an ASAT missile is a grave act of war and can only reasonably be used if the perpetrator anticipates and accepts a wartime response</w:t>
      </w:r>
      <w:r w:rsidRPr="009220BB">
        <w:rPr>
          <w:sz w:val="12"/>
        </w:rPr>
        <w:t xml:space="preserve">. </w:t>
      </w:r>
    </w:p>
    <w:p w14:paraId="52E80EBC" w14:textId="77777777" w:rsidR="000859AC" w:rsidRPr="00D17E5A" w:rsidRDefault="000859AC" w:rsidP="000859AC">
      <w:pPr>
        <w:rPr>
          <w:rStyle w:val="StyleUnderline"/>
        </w:rPr>
      </w:pPr>
      <w:r w:rsidRPr="009220BB">
        <w:rPr>
          <w:sz w:val="12"/>
        </w:rPr>
        <w:t>For a potential adversary, it can be far more advantageous to</w:t>
      </w:r>
      <w:r w:rsidRPr="00C911EC">
        <w:rPr>
          <w:sz w:val="12"/>
        </w:rPr>
        <w:t xml:space="preserve"> increase the amount of debris that clutters specific orbits, thus epitomizing the indirect attack. </w:t>
      </w:r>
      <w:r w:rsidRPr="00084D6E">
        <w:rPr>
          <w:rStyle w:val="StyleUnderline"/>
        </w:rPr>
        <w:t>Increasing debris</w:t>
      </w:r>
      <w:r w:rsidRPr="00D17E5A">
        <w:rPr>
          <w:rStyle w:val="StyleUnderline"/>
        </w:rPr>
        <w:t xml:space="preserve"> can be accomplished through actively </w:t>
      </w:r>
      <w:r w:rsidRPr="009220BB">
        <w:rPr>
          <w:rStyle w:val="StyleUnderline"/>
          <w:highlight w:val="green"/>
        </w:rPr>
        <w:t xml:space="preserve">adding debris to </w:t>
      </w:r>
      <w:r w:rsidRPr="00084D6E">
        <w:rPr>
          <w:rStyle w:val="StyleUnderline"/>
        </w:rPr>
        <w:t>specific</w:t>
      </w:r>
      <w:r w:rsidRPr="009220BB">
        <w:rPr>
          <w:rStyle w:val="StyleUnderline"/>
          <w:highlight w:val="green"/>
        </w:rPr>
        <w:t xml:space="preserve"> well-targeted</w:t>
      </w:r>
      <w:r w:rsidRPr="00D17E5A">
        <w:rPr>
          <w:rStyle w:val="StyleUnderline"/>
        </w:rPr>
        <w:t xml:space="preserve"> </w:t>
      </w:r>
      <w:r w:rsidRPr="009220BB">
        <w:rPr>
          <w:rStyle w:val="StyleUnderline"/>
          <w:highlight w:val="green"/>
        </w:rPr>
        <w:t>orbits,</w:t>
      </w:r>
      <w:r w:rsidRPr="00D17E5A">
        <w:rPr>
          <w:rStyle w:val="StyleUnderline"/>
        </w:rPr>
        <w:t xml:space="preserve"> systematic designer accidents, or collisions in space. </w:t>
      </w:r>
    </w:p>
    <w:p w14:paraId="2B8A3337" w14:textId="77777777" w:rsidR="000859AC" w:rsidRPr="00C911EC" w:rsidRDefault="000859AC" w:rsidP="000859AC">
      <w:pPr>
        <w:rPr>
          <w:sz w:val="12"/>
        </w:rPr>
      </w:pPr>
      <w:r w:rsidRPr="00C911EC">
        <w:rPr>
          <w:sz w:val="12"/>
        </w:rPr>
        <w:t xml:space="preserve">During the eighteenth century and until the Second World War, artillery units had a special round to be used if enemy infantry came uncomfortably close to the battery position—the case shot. The battery aimed toward the closing infantry and fired the case shots, which dispersed thousands of steel balls that created massive losses in the infantry ranks. Whether those steel balls hit an arm, a leg, the torso, or a hand did not matter; the infantry assault against the battery position lost momentum and ended. By applying the case shot idea to space, we can see an unsophisticated way to radically increase debris by using space boosters to reach lower Earth orbit (LEO) and then using kinetic energy to disperse hundreds of thousands of steel balls into a segment of space. Any obsolete or crude missile—exemplified by the Iranian Shahab or the North Korean Taepodong—could act as a space booster to take the payload to space. A salvo of 20 such crude space boosters delivering a significant amount of prefragmented shrapnel or steel balls could radically increase the amount of hypervelocity debris. </w:t>
      </w:r>
    </w:p>
    <w:p w14:paraId="6FDB948D" w14:textId="77777777" w:rsidR="000859AC" w:rsidRPr="00C911EC" w:rsidRDefault="000859AC" w:rsidP="000859AC">
      <w:pPr>
        <w:rPr>
          <w:sz w:val="12"/>
        </w:rPr>
      </w:pPr>
      <w:r w:rsidRPr="00C911EC">
        <w:rPr>
          <w:sz w:val="12"/>
        </w:rPr>
        <w:t xml:space="preserve">The probability for collision in space between a functional satellite and debris is a numbers game. Reduced to a simplified example, if the presence of 5,000 debris pieces at a specific altitude generates a risk of one satellite hit every 10 years—not taking into account additional debris generated from the impact—an additional 100,000 debris pieces would increase that risk drastically. To illustrate the principle, 20 space boosters can lift 30 metric tons of payload to LEO—roughly 400,000 steel balls—that would be spread at hypervelocity into </w:t>
      </w:r>
      <w:r w:rsidRPr="009220BB">
        <w:rPr>
          <w:sz w:val="12"/>
        </w:rPr>
        <w:t xml:space="preserve">the satellite orbits. </w:t>
      </w:r>
      <w:r w:rsidRPr="009220BB">
        <w:rPr>
          <w:rStyle w:val="StyleUnderline"/>
        </w:rPr>
        <w:t xml:space="preserve">The attack </w:t>
      </w:r>
      <w:r w:rsidRPr="009220BB">
        <w:rPr>
          <w:rStyle w:val="StyleUnderline"/>
          <w:highlight w:val="green"/>
        </w:rPr>
        <w:t>is kinetic but indirect</w:t>
      </w:r>
      <w:r w:rsidRPr="00C911EC">
        <w:rPr>
          <w:sz w:val="12"/>
        </w:rPr>
        <w:t xml:space="preserve">, </w:t>
      </w:r>
      <w:r w:rsidRPr="00153EBE">
        <w:rPr>
          <w:rStyle w:val="StyleUnderline"/>
        </w:rPr>
        <w:t xml:space="preserve">as the target </w:t>
      </w:r>
      <w:r w:rsidRPr="009220BB">
        <w:rPr>
          <w:rStyle w:val="StyleUnderline"/>
          <w:highlight w:val="green"/>
        </w:rPr>
        <w:t>satellites are</w:t>
      </w:r>
      <w:r w:rsidRPr="00153EBE">
        <w:rPr>
          <w:rStyle w:val="StyleUnderline"/>
        </w:rPr>
        <w:t xml:space="preserve"> not individually targeted but are instead </w:t>
      </w:r>
      <w:r w:rsidRPr="009220BB">
        <w:rPr>
          <w:rStyle w:val="StyleUnderline"/>
          <w:highlight w:val="green"/>
        </w:rPr>
        <w:t>approached by a swarm of hypervelocity debris</w:t>
      </w:r>
      <w:r w:rsidRPr="00153EBE">
        <w:rPr>
          <w:rStyle w:val="StyleUnderline"/>
        </w:rPr>
        <w:t xml:space="preserve"> that impacts the target satellites either by penetration or by destroying antennas, solar panels, or other equipment</w:t>
      </w:r>
      <w:r w:rsidRPr="00C911EC">
        <w:rPr>
          <w:sz w:val="12"/>
        </w:rPr>
        <w:t xml:space="preserve">. This impact would initially generate more debris, although orbital decay would counterbalance some of it by moving it to a lower altitude; </w:t>
      </w:r>
      <w:r w:rsidRPr="00D17E5A">
        <w:rPr>
          <w:rStyle w:val="StyleUnderline"/>
        </w:rPr>
        <w:t>eventually it would disappear from space</w:t>
      </w:r>
      <w:r w:rsidRPr="00C911EC">
        <w:rPr>
          <w:sz w:val="12"/>
        </w:rPr>
        <w:t xml:space="preserve">. </w:t>
      </w:r>
    </w:p>
    <w:p w14:paraId="55DEE1AD" w14:textId="77777777" w:rsidR="000859AC" w:rsidRPr="00C911EC" w:rsidRDefault="000859AC" w:rsidP="000859AC">
      <w:pPr>
        <w:rPr>
          <w:rStyle w:val="StyleUnderline"/>
        </w:rPr>
      </w:pPr>
      <w:r w:rsidRPr="00084D6E">
        <w:rPr>
          <w:rStyle w:val="Emphasis"/>
        </w:rPr>
        <w:t>Either a direct</w:t>
      </w:r>
      <w:r w:rsidRPr="00084D6E">
        <w:rPr>
          <w:rStyle w:val="StyleUnderline"/>
        </w:rPr>
        <w:t xml:space="preserve"> or </w:t>
      </w:r>
      <w:r w:rsidRPr="00084D6E">
        <w:rPr>
          <w:rStyle w:val="Emphasis"/>
        </w:rPr>
        <w:t>indirect kinetic attack</w:t>
      </w:r>
      <w:r w:rsidRPr="00084D6E">
        <w:rPr>
          <w:rStyle w:val="StyleUnderline"/>
        </w:rPr>
        <w:t xml:space="preserve"> would be </w:t>
      </w:r>
      <w:r w:rsidRPr="00084D6E">
        <w:rPr>
          <w:rStyle w:val="Emphasis"/>
        </w:rPr>
        <w:t>an act of war</w:t>
      </w:r>
      <w:r w:rsidRPr="00084D6E">
        <w:rPr>
          <w:rStyle w:val="StyleUnderline"/>
        </w:rPr>
        <w:t xml:space="preserve"> and </w:t>
      </w:r>
      <w:r w:rsidRPr="00084D6E">
        <w:rPr>
          <w:rStyle w:val="Emphasis"/>
        </w:rPr>
        <w:t>provide the necessary attribution</w:t>
      </w:r>
      <w:r w:rsidRPr="00084D6E">
        <w:rPr>
          <w:rStyle w:val="StyleUnderline"/>
        </w:rPr>
        <w:t xml:space="preserve"> </w:t>
      </w:r>
      <w:r w:rsidRPr="00084D6E">
        <w:rPr>
          <w:sz w:val="12"/>
        </w:rPr>
        <w:t>to give the</w:t>
      </w:r>
      <w:r w:rsidRPr="00C911EC">
        <w:rPr>
          <w:sz w:val="12"/>
        </w:rPr>
        <w:t xml:space="preserve"> United States casus belli approved by at least a part of the international community</w:t>
      </w:r>
      <w:r w:rsidRPr="00153EBE">
        <w:rPr>
          <w:rStyle w:val="StyleUnderline"/>
        </w:rPr>
        <w:t>.</w:t>
      </w:r>
      <w:r w:rsidRPr="00C911EC">
        <w:rPr>
          <w:sz w:val="12"/>
        </w:rPr>
        <w:t xml:space="preserve"> First, </w:t>
      </w:r>
      <w:r w:rsidRPr="009220BB">
        <w:rPr>
          <w:rStyle w:val="StyleUnderline"/>
          <w:szCs w:val="26"/>
          <w:highlight w:val="green"/>
        </w:rPr>
        <w:t>both the direct and indirect</w:t>
      </w:r>
      <w:r w:rsidRPr="009220BB">
        <w:rPr>
          <w:rStyle w:val="StyleUnderline"/>
          <w:szCs w:val="26"/>
        </w:rPr>
        <w:t xml:space="preserve"> kinetic </w:t>
      </w:r>
      <w:r w:rsidRPr="009220BB">
        <w:rPr>
          <w:rStyle w:val="Emphasis"/>
          <w:sz w:val="26"/>
          <w:szCs w:val="26"/>
          <w:highlight w:val="green"/>
        </w:rPr>
        <w:t>attack would be attributable</w:t>
      </w:r>
      <w:r w:rsidRPr="00153EBE">
        <w:rPr>
          <w:rStyle w:val="Emphasis"/>
        </w:rPr>
        <w:t xml:space="preserve"> to the nation that launched the attack</w:t>
      </w:r>
      <w:r w:rsidRPr="00153EBE">
        <w:rPr>
          <w:rStyle w:val="StyleUnderline"/>
        </w:rPr>
        <w:t xml:space="preserve">, </w:t>
      </w:r>
      <w:r w:rsidRPr="009220BB">
        <w:rPr>
          <w:rStyle w:val="StyleUnderline"/>
          <w:highlight w:val="green"/>
        </w:rPr>
        <w:t xml:space="preserve">and </w:t>
      </w:r>
      <w:r w:rsidRPr="009220BB">
        <w:rPr>
          <w:rStyle w:val="Emphasis"/>
          <w:highlight w:val="green"/>
        </w:rPr>
        <w:t>observations</w:t>
      </w:r>
      <w:r w:rsidRPr="009220BB">
        <w:rPr>
          <w:rStyle w:val="StyleUnderline"/>
          <w:highlight w:val="green"/>
        </w:rPr>
        <w:t xml:space="preserve"> from</w:t>
      </w:r>
      <w:r w:rsidRPr="00153EBE">
        <w:rPr>
          <w:rStyle w:val="StyleUnderline"/>
        </w:rPr>
        <w:t xml:space="preserve"> space-borne </w:t>
      </w:r>
      <w:r w:rsidRPr="009220BB">
        <w:rPr>
          <w:rStyle w:val="StyleUnderline"/>
          <w:highlight w:val="green"/>
        </w:rPr>
        <w:t>monitoring satellites</w:t>
      </w:r>
      <w:r w:rsidRPr="00153EBE">
        <w:rPr>
          <w:rStyle w:val="StyleUnderline"/>
        </w:rPr>
        <w:t xml:space="preserve"> </w:t>
      </w:r>
      <w:r w:rsidRPr="009220BB">
        <w:rPr>
          <w:rStyle w:val="Emphasis"/>
          <w:highlight w:val="green"/>
        </w:rPr>
        <w:t>would</w:t>
      </w:r>
      <w:r w:rsidRPr="009220BB">
        <w:rPr>
          <w:rStyle w:val="StyleUnderline"/>
          <w:highlight w:val="green"/>
        </w:rPr>
        <w:t xml:space="preserve"> be accurate enough to give the </w:t>
      </w:r>
      <w:r w:rsidRPr="009220BB">
        <w:rPr>
          <w:rStyle w:val="Emphasis"/>
          <w:highlight w:val="green"/>
        </w:rPr>
        <w:t>U</w:t>
      </w:r>
      <w:r w:rsidRPr="00153EBE">
        <w:rPr>
          <w:rStyle w:val="StyleUnderline"/>
        </w:rPr>
        <w:t xml:space="preserve">nited </w:t>
      </w:r>
      <w:r w:rsidRPr="009220BB">
        <w:rPr>
          <w:rStyle w:val="Emphasis"/>
          <w:highlight w:val="green"/>
        </w:rPr>
        <w:t>S</w:t>
      </w:r>
      <w:r w:rsidRPr="00C911EC">
        <w:rPr>
          <w:rStyle w:val="StyleUnderline"/>
        </w:rPr>
        <w:t>tates</w:t>
      </w:r>
      <w:r w:rsidRPr="00153EBE">
        <w:rPr>
          <w:rStyle w:val="StyleUnderline"/>
        </w:rPr>
        <w:t xml:space="preserve"> </w:t>
      </w:r>
      <w:r w:rsidRPr="009220BB">
        <w:rPr>
          <w:rStyle w:val="Emphasis"/>
          <w:highlight w:val="green"/>
        </w:rPr>
        <w:t>a solid case.</w:t>
      </w:r>
      <w:r w:rsidRPr="00C911EC">
        <w:rPr>
          <w:sz w:val="12"/>
        </w:rPr>
        <w:t xml:space="preserve"> Second, </w:t>
      </w:r>
      <w:r w:rsidRPr="00153EBE">
        <w:rPr>
          <w:rStyle w:val="StyleUnderline"/>
        </w:rPr>
        <w:t>creating unprecedented amounts of space debris would not only be hazardous to US satellites but also to those of other major powers</w:t>
      </w:r>
      <w:r w:rsidRPr="00C911EC">
        <w:rPr>
          <w:sz w:val="12"/>
        </w:rPr>
        <w:t xml:space="preserve">. </w:t>
      </w:r>
      <w:r w:rsidRPr="00C911EC">
        <w:rPr>
          <w:rStyle w:val="StyleUnderline"/>
        </w:rPr>
        <w:t>If rogue nation X launches an indirect kinetic attack, it would affect Russia’s, Europe’s, China’s, India’s, Pakistan’s, and other nations’ satellites.</w:t>
      </w:r>
      <w:r w:rsidRPr="00C911EC">
        <w:rPr>
          <w:sz w:val="12"/>
        </w:rPr>
        <w:t xml:space="preserve"> Depending on the dispersement of these debris objects, damage could be limited to small areas of space, but it would still be a space territory not used solely by the United States. Rogue nation X traditionally has avoided United Nations–supported repercussions from the international community when US interests have been damaged. Russia and/or China, in particular, are likely to veto any punitive actions proposed by the United States in the UN Security Council.20 In this scenario, </w:t>
      </w:r>
      <w:r w:rsidRPr="00C911EC">
        <w:rPr>
          <w:rStyle w:val="StyleUnderline"/>
        </w:rPr>
        <w:t>rogue nation X cannot afford to lose that support by damaging Russian or Chinese space assets as collateral damage from its attack on US satellites</w:t>
      </w:r>
      <w:r w:rsidRPr="00C911EC">
        <w:rPr>
          <w:sz w:val="12"/>
        </w:rPr>
        <w:t xml:space="preserve">. Chinese space assets are quite limited compared to Russian or US inventories; therefore, an indirect kinetic attack against US assets could result in severe damage to Chinese interests, as the Chinese lack space resilience. </w:t>
      </w:r>
      <w:r w:rsidRPr="009220BB">
        <w:rPr>
          <w:rStyle w:val="StyleUnderline"/>
          <w:highlight w:val="green"/>
        </w:rPr>
        <w:t xml:space="preserve">Neither </w:t>
      </w:r>
      <w:r w:rsidRPr="009220BB">
        <w:rPr>
          <w:rStyle w:val="Emphasis"/>
          <w:highlight w:val="green"/>
        </w:rPr>
        <w:t>direct nor indirect kinetic</w:t>
      </w:r>
      <w:r w:rsidRPr="009220BB">
        <w:rPr>
          <w:rStyle w:val="StyleUnderline"/>
          <w:highlight w:val="green"/>
        </w:rPr>
        <w:t xml:space="preserve"> attacks are </w:t>
      </w:r>
      <w:r w:rsidRPr="009220BB">
        <w:rPr>
          <w:rStyle w:val="Emphasis"/>
          <w:highlight w:val="green"/>
        </w:rPr>
        <w:t>suitable or viable options for a rogue nation</w:t>
      </w:r>
      <w:r w:rsidRPr="00C911EC">
        <w:rPr>
          <w:rStyle w:val="StyleUnderline"/>
        </w:rPr>
        <w:t xml:space="preserve"> that intends to harm US satellites. </w:t>
      </w:r>
      <w:r>
        <w:rPr>
          <w:rStyle w:val="StyleUnderline"/>
        </w:rPr>
        <w:t xml:space="preserve">  </w:t>
      </w:r>
    </w:p>
    <w:p w14:paraId="62849ECF" w14:textId="77777777" w:rsidR="000859AC" w:rsidRDefault="000859AC" w:rsidP="000859AC">
      <w:pPr>
        <w:pStyle w:val="Heading3"/>
      </w:pPr>
      <w:r>
        <w:t>AT Miscalc</w:t>
      </w:r>
    </w:p>
    <w:p w14:paraId="14CD59CC" w14:textId="77777777" w:rsidR="000859AC" w:rsidRPr="00A25E84" w:rsidRDefault="000859AC" w:rsidP="000859AC">
      <w:pPr>
        <w:pStyle w:val="Heading4"/>
      </w:pPr>
      <w:r>
        <w:t xml:space="preserve">1] </w:t>
      </w:r>
      <w:r w:rsidRPr="00A25E84">
        <w:t>Space miscalc unlikely</w:t>
      </w:r>
      <w:r>
        <w:t>---</w:t>
      </w:r>
      <w:r w:rsidRPr="00A25E84">
        <w:t>hotlines and info sharing agreements avoids accidents</w:t>
      </w:r>
      <w:r>
        <w:t xml:space="preserve"> and escalation</w:t>
      </w:r>
    </w:p>
    <w:p w14:paraId="24FA9E7C" w14:textId="77777777" w:rsidR="000859AC" w:rsidRPr="00A25E84" w:rsidRDefault="000859AC" w:rsidP="000859AC">
      <w:pPr>
        <w:rPr>
          <w:rFonts w:eastAsia="Calibri"/>
        </w:rPr>
      </w:pPr>
      <w:r w:rsidRPr="00A25E84">
        <w:rPr>
          <w:rFonts w:eastAsia="Calibri"/>
        </w:rPr>
        <w:t xml:space="preserve">Chen </w:t>
      </w:r>
      <w:r w:rsidRPr="00A25E84">
        <w:rPr>
          <w:rStyle w:val="Style13ptBold"/>
        </w:rPr>
        <w:t>Lan 16</w:t>
      </w:r>
      <w:r w:rsidRPr="00A25E84">
        <w:rPr>
          <w:rFonts w:eastAsia="Calibri"/>
        </w:rPr>
        <w:t>, an independent analyst and founder of the 'Go Taikonauts!', “Chinese Space Quarterly Report”, January 2016, http://www.go-taikonauts.com/images/newsletters_PDF/GoTaikonauts18.pdf</w:t>
      </w:r>
    </w:p>
    <w:p w14:paraId="3D9EB771" w14:textId="77777777" w:rsidR="000859AC" w:rsidRPr="00580C31" w:rsidRDefault="000859AC" w:rsidP="000859AC">
      <w:pPr>
        <w:rPr>
          <w:rFonts w:eastAsia="Calibri"/>
          <w:sz w:val="16"/>
        </w:rPr>
      </w:pPr>
      <w:r w:rsidRPr="00A25E84">
        <w:rPr>
          <w:rFonts w:eastAsia="Calibri"/>
          <w:u w:val="single"/>
        </w:rPr>
        <w:t xml:space="preserve">During the IAC 2015, </w:t>
      </w:r>
      <w:r w:rsidRPr="009220BB">
        <w:rPr>
          <w:rFonts w:eastAsia="Calibri"/>
          <w:highlight w:val="green"/>
          <w:u w:val="single"/>
        </w:rPr>
        <w:t>China re-iterated the wish for international</w:t>
      </w:r>
      <w:r w:rsidRPr="00A25E84">
        <w:rPr>
          <w:rFonts w:eastAsia="Calibri"/>
          <w:u w:val="single"/>
        </w:rPr>
        <w:t xml:space="preserve"> participation and </w:t>
      </w:r>
      <w:r w:rsidRPr="009220BB">
        <w:rPr>
          <w:rFonts w:eastAsia="Calibri"/>
          <w:highlight w:val="green"/>
          <w:u w:val="single"/>
        </w:rPr>
        <w:t>coop</w:t>
      </w:r>
      <w:r w:rsidRPr="00A25E84">
        <w:rPr>
          <w:rFonts w:eastAsia="Calibri"/>
          <w:u w:val="single"/>
        </w:rPr>
        <w:t xml:space="preserve">eration </w:t>
      </w:r>
      <w:r w:rsidRPr="009220BB">
        <w:rPr>
          <w:rFonts w:eastAsia="Calibri"/>
          <w:highlight w:val="green"/>
          <w:u w:val="single"/>
        </w:rPr>
        <w:t>in its space station project</w:t>
      </w:r>
      <w:r w:rsidRPr="00A25E84">
        <w:rPr>
          <w:rFonts w:eastAsia="Calibri"/>
          <w:u w:val="single"/>
        </w:rPr>
        <w:t xml:space="preserve"> including extending the station by modules provided by international partners. </w:t>
      </w:r>
      <w:r w:rsidRPr="00A25E84">
        <w:rPr>
          <w:rFonts w:eastAsia="Calibri"/>
          <w:sz w:val="16"/>
        </w:rPr>
        <w:t xml:space="preserve">Twitter messages posted by a European journalist from the Congress, that is still to be confirmed, however, showed a different view from ESA. ESA’s new Director General JohannDietrich Wörner said he had told China that the world does not need two space stations and will likely persuade China to drop its space station in favour of joining the ISS. On the other side, during the traditional “Heads of Space Agencies Panel” in IAC 2015, NASA Administrator Charles Bolden expressed his belief that the current exclusion of China from the ISS will not last forever. </w:t>
      </w:r>
      <w:r w:rsidRPr="00A25E84">
        <w:rPr>
          <w:rFonts w:eastAsia="Calibri"/>
          <w:u w:val="single"/>
        </w:rPr>
        <w:t xml:space="preserve">Though Sino-U.S. cooperation on human spaceflight is still uncertain, a positive move between the two countries has been made, that is the establishment of </w:t>
      </w:r>
      <w:r w:rsidRPr="009220BB">
        <w:rPr>
          <w:rFonts w:eastAsia="Calibri"/>
          <w:highlight w:val="green"/>
          <w:u w:val="single"/>
        </w:rPr>
        <w:t>a space hotline</w:t>
      </w:r>
      <w:r w:rsidRPr="00A25E84">
        <w:rPr>
          <w:rFonts w:eastAsia="Calibri"/>
          <w:u w:val="single"/>
        </w:rPr>
        <w:t xml:space="preserve">. Western media reported in November that the hotline </w:t>
      </w:r>
      <w:r w:rsidRPr="009220BB">
        <w:rPr>
          <w:rFonts w:eastAsia="Calibri"/>
          <w:highlight w:val="green"/>
          <w:u w:val="single"/>
        </w:rPr>
        <w:t>has been setup between Washington and Beijing to allow easy sharing of tech</w:t>
      </w:r>
      <w:r w:rsidRPr="00A25E84">
        <w:rPr>
          <w:rFonts w:eastAsia="Calibri"/>
          <w:u w:val="single"/>
        </w:rPr>
        <w:t xml:space="preserve">nical information about their space operations, hopefully </w:t>
      </w:r>
      <w:r w:rsidRPr="009220BB">
        <w:rPr>
          <w:rFonts w:eastAsia="Calibri"/>
          <w:b/>
          <w:iCs/>
          <w:highlight w:val="green"/>
          <w:u w:val="single"/>
          <w:bdr w:val="single" w:sz="8" w:space="0" w:color="auto"/>
        </w:rPr>
        <w:t>avoiding any misunderstandings or accidents.</w:t>
      </w:r>
      <w:r w:rsidRPr="00A25E84">
        <w:rPr>
          <w:rFonts w:eastAsia="Calibri"/>
          <w:sz w:val="16"/>
        </w:rPr>
        <w:t xml:space="preserve"> Russia’s space agency Roscosmos on 17 December signed a cooperation agreement with the China National Space Administration (CNSA). The document was signed at the 20th regular meeting of Russian and Chinese Heads of Government, during Russian Prime Minister Dmitry Medvedev’s three-day visit to Beijing. The two sides agreed to promote the use of “GLONASS” and “Beidou”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A25E84">
        <w:rPr>
          <w:rFonts w:eastAsia="Calibri"/>
          <w:u w:val="single"/>
        </w:rPr>
        <w:t xml:space="preserve">Also on the same day, </w:t>
      </w:r>
      <w:r w:rsidRPr="009220BB">
        <w:rPr>
          <w:rFonts w:eastAsia="Calibri"/>
          <w:highlight w:val="green"/>
          <w:u w:val="single"/>
        </w:rPr>
        <w:t>Russian state-owned</w:t>
      </w:r>
      <w:r w:rsidRPr="00A25E84">
        <w:rPr>
          <w:rFonts w:eastAsia="Calibri"/>
          <w:u w:val="single"/>
        </w:rPr>
        <w:t xml:space="preserve"> nanotechnology </w:t>
      </w:r>
      <w:r w:rsidRPr="009220BB">
        <w:rPr>
          <w:rFonts w:eastAsia="Calibri"/>
          <w:highlight w:val="green"/>
          <w:u w:val="single"/>
        </w:rPr>
        <w:t>company</w:t>
      </w:r>
      <w:r w:rsidRPr="00A25E84">
        <w:rPr>
          <w:rFonts w:eastAsia="Calibri"/>
          <w:u w:val="single"/>
        </w:rPr>
        <w:t xml:space="preserve"> RUSNANO and the China Aerospace Science and Industry Corporation (CASIC) </w:t>
      </w:r>
      <w:r w:rsidRPr="009220BB">
        <w:rPr>
          <w:rFonts w:eastAsia="Calibri"/>
          <w:highlight w:val="green"/>
          <w:u w:val="single"/>
        </w:rPr>
        <w:t>signed a strategic partnership agreement</w:t>
      </w:r>
      <w:r w:rsidRPr="00A25E84">
        <w:rPr>
          <w:rFonts w:eastAsia="Calibri"/>
          <w:u w:val="single"/>
        </w:rPr>
        <w:t>.</w:t>
      </w:r>
      <w:r w:rsidRPr="00A25E84">
        <w:rPr>
          <w:rFonts w:eastAsia="Calibri"/>
          <w:sz w:val="16"/>
        </w:rPr>
        <w:t xml:space="preserve"> CNSA also signed an agreement with the Netherlands on 26 October, and a memorandum of understanding with the UAE (United Arab Emirates) on 15 December, on exploration and peaceful use of outer space. </w:t>
      </w:r>
      <w:r w:rsidRPr="00A25E84">
        <w:rPr>
          <w:rFonts w:eastAsia="Calibri"/>
          <w:u w:val="single"/>
        </w:rPr>
        <w:t xml:space="preserve">A year after </w:t>
      </w:r>
      <w:r w:rsidRPr="009220BB">
        <w:rPr>
          <w:rFonts w:eastAsia="Calibri"/>
          <w:highlight w:val="green"/>
          <w:u w:val="single"/>
        </w:rPr>
        <w:t>India signed</w:t>
      </w:r>
      <w:r w:rsidRPr="00A25E84">
        <w:rPr>
          <w:rFonts w:eastAsia="Calibri"/>
          <w:u w:val="single"/>
        </w:rPr>
        <w:t xml:space="preserve"> its first space cooperation </w:t>
      </w:r>
      <w:r w:rsidRPr="009220BB">
        <w:rPr>
          <w:rFonts w:eastAsia="Calibri"/>
          <w:highlight w:val="green"/>
          <w:u w:val="single"/>
        </w:rPr>
        <w:t>agreement</w:t>
      </w:r>
      <w:r w:rsidRPr="00A25E84">
        <w:rPr>
          <w:rFonts w:eastAsia="Calibri"/>
          <w:u w:val="single"/>
        </w:rPr>
        <w:t xml:space="preserve"> with China, scientists from ISRO and the Chinese space agency have decided </w:t>
      </w:r>
      <w:r w:rsidRPr="009220BB">
        <w:rPr>
          <w:rFonts w:eastAsia="Calibri"/>
          <w:highlight w:val="green"/>
          <w:u w:val="single"/>
        </w:rPr>
        <w:t>on</w:t>
      </w:r>
      <w:r w:rsidRPr="00A25E84">
        <w:rPr>
          <w:rFonts w:eastAsia="Calibri"/>
          <w:u w:val="single"/>
        </w:rPr>
        <w:t xml:space="preserve"> six major areas of interest, including the hosting of payloads on each other’s satellites and inter-planetary missions. The other areas of interest are </w:t>
      </w:r>
      <w:r w:rsidRPr="009220BB">
        <w:rPr>
          <w:rFonts w:eastAsia="Calibri"/>
          <w:highlight w:val="green"/>
          <w:u w:val="single"/>
        </w:rPr>
        <w:t>Earth observation, disaster management, space science and navigation</w:t>
      </w:r>
      <w:r w:rsidRPr="00A25E84">
        <w:rPr>
          <w:rFonts w:eastAsia="Calibri"/>
          <w:u w:val="single"/>
        </w:rPr>
        <w:t>, as the Times of India reported on 5 October. The</w:t>
      </w:r>
      <w:r w:rsidRPr="00A25E84">
        <w:rPr>
          <w:rFonts w:eastAsia="Calibri"/>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Xuesen Laboratory of Space Technology (Qian Xuesen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p>
    <w:p w14:paraId="0CF02CF7" w14:textId="77777777" w:rsidR="000859AC" w:rsidRDefault="000859AC" w:rsidP="000859AC">
      <w:pPr>
        <w:pStyle w:val="Heading3"/>
      </w:pPr>
      <w:r>
        <w:t>AT Kessler Syndrome</w:t>
      </w:r>
    </w:p>
    <w:p w14:paraId="74F9BB12" w14:textId="77777777" w:rsidR="000859AC" w:rsidRPr="00446066" w:rsidRDefault="000859AC" w:rsidP="000859AC">
      <w:pPr>
        <w:keepNext/>
        <w:keepLines/>
        <w:spacing w:before="200"/>
        <w:outlineLvl w:val="3"/>
        <w:rPr>
          <w:rFonts w:eastAsia="Malgun Gothic"/>
          <w:b/>
          <w:iCs/>
          <w:sz w:val="26"/>
        </w:rPr>
      </w:pPr>
      <w:r>
        <w:rPr>
          <w:rFonts w:eastAsia="Malgun Gothic"/>
          <w:b/>
          <w:iCs/>
          <w:sz w:val="26"/>
        </w:rPr>
        <w:t xml:space="preserve">1] The probability of collision is 0.1% </w:t>
      </w:r>
      <w:r w:rsidRPr="00446066">
        <w:rPr>
          <w:rFonts w:eastAsia="Malgun Gothic"/>
          <w:b/>
          <w:iCs/>
          <w:sz w:val="26"/>
        </w:rPr>
        <w:t xml:space="preserve">Probability  </w:t>
      </w:r>
    </w:p>
    <w:p w14:paraId="2B8A9C59" w14:textId="77777777" w:rsidR="000859AC" w:rsidRPr="00446066" w:rsidRDefault="000859AC" w:rsidP="000859AC">
      <w:pPr>
        <w:rPr>
          <w:rFonts w:eastAsia="Calibri"/>
        </w:rPr>
      </w:pPr>
      <w:r w:rsidRPr="00446066">
        <w:rPr>
          <w:rFonts w:eastAsia="Calibri"/>
        </w:rPr>
        <w:t xml:space="preserve">Alexander William </w:t>
      </w:r>
      <w:r w:rsidRPr="00446066">
        <w:rPr>
          <w:rFonts w:eastAsia="Calibri"/>
          <w:b/>
          <w:bCs/>
          <w:sz w:val="26"/>
          <w:u w:val="single"/>
        </w:rPr>
        <w:t>Salter</w:t>
      </w:r>
      <w:r w:rsidRPr="00446066">
        <w:rPr>
          <w:rFonts w:eastAsia="Calibri"/>
        </w:rPr>
        <w:t xml:space="preserve">, </w:t>
      </w:r>
      <w:r w:rsidRPr="00446066">
        <w:rPr>
          <w:rFonts w:eastAsia="Calibri"/>
          <w:b/>
          <w:bCs/>
          <w:sz w:val="26"/>
          <w:u w:val="single"/>
        </w:rPr>
        <w:t>Economics Professor at Texas Tech</w:t>
      </w:r>
      <w:r w:rsidRPr="00446066">
        <w:rPr>
          <w:rFonts w:eastAsia="Calibri"/>
        </w:rPr>
        <w:t xml:space="preserve">, </w:t>
      </w:r>
      <w:r w:rsidRPr="00446066">
        <w:rPr>
          <w:rFonts w:eastAsia="Calibri"/>
          <w:b/>
          <w:bCs/>
          <w:sz w:val="26"/>
          <w:u w:val="single"/>
        </w:rPr>
        <w:t>’16</w:t>
      </w:r>
      <w:r w:rsidRPr="00446066">
        <w:rPr>
          <w:rFonts w:eastAsia="Calibri"/>
        </w:rPr>
        <w:t xml:space="preserve">, “SPACE DEBRIS: A LAW AND ECONOMICS ANALYSIS OF THE ORBITAL COMMONS” 19 STAN. TECH. L. REV. 221 *numbers replaced with English words </w:t>
      </w:r>
    </w:p>
    <w:p w14:paraId="7F9CD114" w14:textId="77777777" w:rsidR="000859AC" w:rsidRPr="00446066" w:rsidRDefault="000859AC" w:rsidP="000859AC">
      <w:pPr>
        <w:rPr>
          <w:rFonts w:eastAsia="Calibri"/>
        </w:rPr>
      </w:pPr>
      <w:r w:rsidRPr="009220BB">
        <w:rPr>
          <w:rFonts w:eastAsia="Calibri"/>
          <w:highlight w:val="green"/>
          <w:u w:val="single"/>
        </w:rPr>
        <w:t>The probability of a collision is</w:t>
      </w:r>
      <w:r w:rsidRPr="00446066">
        <w:rPr>
          <w:rFonts w:eastAsia="Calibri"/>
        </w:rPr>
        <w:t xml:space="preserve"> currently </w:t>
      </w:r>
      <w:r w:rsidRPr="009220BB">
        <w:rPr>
          <w:rFonts w:eastAsia="Calibri"/>
          <w:b/>
          <w:iCs/>
          <w:highlight w:val="green"/>
          <w:u w:val="single"/>
          <w:bdr w:val="single" w:sz="8" w:space="0" w:color="auto"/>
        </w:rPr>
        <w:t>low</w:t>
      </w:r>
      <w:r w:rsidRPr="009220BB">
        <w:rPr>
          <w:rFonts w:eastAsia="Calibri"/>
          <w:highlight w:val="green"/>
        </w:rPr>
        <w:t>.</w:t>
      </w:r>
      <w:r w:rsidRPr="00446066">
        <w:rPr>
          <w:rFonts w:eastAsia="Calibri"/>
        </w:rPr>
        <w:t xml:space="preserve"> Bradley and Wein estimate that </w:t>
      </w:r>
      <w:r w:rsidRPr="009220BB">
        <w:rPr>
          <w:rFonts w:eastAsia="Calibri"/>
          <w:highlight w:val="green"/>
          <w:u w:val="single"/>
        </w:rPr>
        <w:t>the</w:t>
      </w:r>
      <w:r w:rsidRPr="009220BB">
        <w:rPr>
          <w:rFonts w:eastAsia="Calibri"/>
          <w:highlight w:val="green"/>
        </w:rPr>
        <w:t xml:space="preserve"> </w:t>
      </w:r>
      <w:r w:rsidRPr="009220BB">
        <w:rPr>
          <w:rFonts w:eastAsia="Calibri"/>
          <w:b/>
          <w:iCs/>
          <w:highlight w:val="green"/>
          <w:u w:val="single"/>
          <w:bdr w:val="single" w:sz="8" w:space="0" w:color="auto"/>
        </w:rPr>
        <w:t>maximum probability</w:t>
      </w:r>
      <w:r w:rsidRPr="00446066">
        <w:rPr>
          <w:rFonts w:eastAsia="Calibri"/>
        </w:rPr>
        <w:t xml:space="preserve"> in LEO </w:t>
      </w:r>
      <w:r w:rsidRPr="009220BB">
        <w:rPr>
          <w:rFonts w:eastAsia="Calibri"/>
          <w:highlight w:val="green"/>
          <w:u w:val="single"/>
        </w:rPr>
        <w:t xml:space="preserve">of a collision over the lifetime of a spacecraft remains </w:t>
      </w:r>
      <w:r w:rsidRPr="009220BB">
        <w:rPr>
          <w:rFonts w:eastAsia="Calibri"/>
          <w:b/>
          <w:iCs/>
          <w:highlight w:val="green"/>
          <w:u w:val="single"/>
          <w:bdr w:val="single" w:sz="8" w:space="0" w:color="auto"/>
        </w:rPr>
        <w:t>below one in one thousand</w:t>
      </w:r>
      <w:r w:rsidRPr="00446066">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E0DE8CC" w14:textId="77777777" w:rsidR="000859AC" w:rsidRPr="00F35F0D" w:rsidRDefault="000859AC" w:rsidP="000859AC">
      <w:pPr>
        <w:pStyle w:val="Heading4"/>
        <w:rPr>
          <w:u w:val="single"/>
        </w:rPr>
      </w:pPr>
      <w:r>
        <w:rPr>
          <w:rFonts w:eastAsia="Malgun Gothic"/>
        </w:rPr>
        <w:t xml:space="preserve">2] </w:t>
      </w:r>
      <w:r w:rsidRPr="00F35F0D">
        <w:t xml:space="preserve">Even </w:t>
      </w:r>
      <w:r w:rsidRPr="00F35F0D">
        <w:rPr>
          <w:u w:val="single"/>
        </w:rPr>
        <w:t>full-scale ASAT war</w:t>
      </w:r>
      <w:r w:rsidRPr="00F35F0D">
        <w:t xml:space="preserve"> can’t trigger Kessler – </w:t>
      </w:r>
      <w:r w:rsidRPr="00F35F0D">
        <w:rPr>
          <w:u w:val="single"/>
        </w:rPr>
        <w:t>modelling</w:t>
      </w:r>
    </w:p>
    <w:p w14:paraId="36A8AFC1" w14:textId="77777777" w:rsidR="000859AC" w:rsidRPr="00F35F0D" w:rsidRDefault="000859AC" w:rsidP="000859AC">
      <w:bookmarkStart w:id="1" w:name="_Hlk12631754"/>
      <w:r w:rsidRPr="00F35F0D">
        <w:rPr>
          <w:rStyle w:val="Style13ptBold"/>
        </w:rPr>
        <w:t>Drmola</w:t>
      </w:r>
      <w:r w:rsidRPr="00F35F0D">
        <w:t xml:space="preserve"> and Hubik </w:t>
      </w:r>
      <w:r w:rsidRPr="00F35F0D">
        <w:rPr>
          <w:rStyle w:val="Style13ptBold"/>
        </w:rPr>
        <w:t>18</w:t>
      </w:r>
      <w:r w:rsidRPr="00F35F0D">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bookmarkEnd w:id="1"/>
    <w:p w14:paraId="006B4A32" w14:textId="77777777" w:rsidR="000859AC" w:rsidRPr="00CB31FD" w:rsidRDefault="000859AC" w:rsidP="000859AC">
      <w:pPr>
        <w:rPr>
          <w:sz w:val="16"/>
        </w:rPr>
      </w:pPr>
      <w:r w:rsidRPr="00E23221">
        <w:rPr>
          <w:sz w:val="16"/>
        </w:rPr>
        <w:t xml:space="preserve">The </w:t>
      </w:r>
      <w:r w:rsidRPr="00F35F0D">
        <w:rPr>
          <w:rStyle w:val="Emphasis"/>
        </w:rPr>
        <w:t>probabilities</w:t>
      </w:r>
      <w:r w:rsidRPr="00E23221">
        <w:rPr>
          <w:sz w:val="16"/>
        </w:rPr>
        <w:t xml:space="preserve"> </w:t>
      </w:r>
      <w:r w:rsidRPr="002B520D">
        <w:rPr>
          <w:sz w:val="20"/>
          <w:szCs w:val="20"/>
          <w:u w:val="single"/>
        </w:rPr>
        <w:t xml:space="preserve">and </w:t>
      </w:r>
      <w:r w:rsidRPr="009220BB">
        <w:rPr>
          <w:rStyle w:val="Emphasis"/>
          <w:highlight w:val="green"/>
        </w:rPr>
        <w:t>rates</w:t>
      </w:r>
      <w:r w:rsidRPr="009220BB">
        <w:rPr>
          <w:sz w:val="20"/>
          <w:szCs w:val="20"/>
          <w:highlight w:val="green"/>
          <w:u w:val="single"/>
        </w:rPr>
        <w:t xml:space="preserve"> of </w:t>
      </w:r>
      <w:r w:rsidRPr="009220BB">
        <w:rPr>
          <w:rStyle w:val="Emphasis"/>
          <w:highlight w:val="green"/>
        </w:rPr>
        <w:t>collisions</w:t>
      </w:r>
      <w:r w:rsidRPr="002B520D">
        <w:rPr>
          <w:sz w:val="20"/>
          <w:szCs w:val="20"/>
          <w:u w:val="single"/>
        </w:rPr>
        <w:t xml:space="preserve"> of objects from different groups </w:t>
      </w:r>
      <w:r w:rsidRPr="009220BB">
        <w:rPr>
          <w:sz w:val="20"/>
          <w:szCs w:val="20"/>
          <w:highlight w:val="green"/>
          <w:u w:val="single"/>
        </w:rPr>
        <w:t xml:space="preserve">were </w:t>
      </w:r>
      <w:r w:rsidRPr="009220BB">
        <w:rPr>
          <w:rStyle w:val="Emphasis"/>
          <w:highlight w:val="green"/>
        </w:rPr>
        <w:t>calculated</w:t>
      </w:r>
      <w:r w:rsidRPr="009220BB">
        <w:rPr>
          <w:sz w:val="20"/>
          <w:szCs w:val="20"/>
          <w:highlight w:val="green"/>
          <w:u w:val="single"/>
        </w:rPr>
        <w:t xml:space="preserve"> using a </w:t>
      </w:r>
      <w:r w:rsidRPr="009220BB">
        <w:rPr>
          <w:rStyle w:val="Emphasis"/>
          <w:highlight w:val="green"/>
        </w:rPr>
        <w:t>coefficient</w:t>
      </w:r>
      <w:r w:rsidRPr="009220BB">
        <w:rPr>
          <w:sz w:val="20"/>
          <w:szCs w:val="20"/>
          <w:highlight w:val="green"/>
          <w:u w:val="single"/>
        </w:rPr>
        <w:t xml:space="preserve"> converting</w:t>
      </w:r>
      <w:r w:rsidRPr="002B520D">
        <w:rPr>
          <w:sz w:val="20"/>
          <w:szCs w:val="20"/>
          <w:u w:val="single"/>
        </w:rPr>
        <w:t xml:space="preserve"> the </w:t>
      </w:r>
      <w:r w:rsidRPr="009220BB">
        <w:rPr>
          <w:rStyle w:val="Emphasis"/>
          <w:highlight w:val="green"/>
        </w:rPr>
        <w:t>rate</w:t>
      </w:r>
      <w:r w:rsidRPr="00F35F0D">
        <w:rPr>
          <w:rStyle w:val="Emphasis"/>
        </w:rPr>
        <w:t xml:space="preserve"> of collisions</w:t>
      </w:r>
      <w:r w:rsidRPr="002B520D">
        <w:rPr>
          <w:sz w:val="20"/>
          <w:szCs w:val="20"/>
          <w:u w:val="single"/>
        </w:rPr>
        <w:t xml:space="preserve"> </w:t>
      </w:r>
      <w:r w:rsidRPr="009220BB">
        <w:rPr>
          <w:sz w:val="20"/>
          <w:szCs w:val="20"/>
          <w:highlight w:val="green"/>
          <w:u w:val="single"/>
        </w:rPr>
        <w:t xml:space="preserve">between </w:t>
      </w:r>
      <w:r w:rsidRPr="009220BB">
        <w:rPr>
          <w:rStyle w:val="Emphasis"/>
          <w:highlight w:val="green"/>
        </w:rPr>
        <w:t>objects from one group</w:t>
      </w:r>
      <w:r w:rsidRPr="009220BB">
        <w:rPr>
          <w:sz w:val="20"/>
          <w:szCs w:val="20"/>
          <w:highlight w:val="green"/>
          <w:u w:val="single"/>
        </w:rPr>
        <w:t xml:space="preserve"> to</w:t>
      </w:r>
      <w:r w:rsidRPr="002B520D">
        <w:rPr>
          <w:sz w:val="20"/>
          <w:szCs w:val="20"/>
          <w:u w:val="single"/>
        </w:rPr>
        <w:t xml:space="preserve"> the </w:t>
      </w:r>
      <w:r w:rsidRPr="00F35F0D">
        <w:rPr>
          <w:rStyle w:val="Emphasis"/>
        </w:rPr>
        <w:t>rate of collisions</w:t>
      </w:r>
      <w:r w:rsidRPr="002B520D">
        <w:rPr>
          <w:sz w:val="20"/>
          <w:szCs w:val="20"/>
          <w:u w:val="single"/>
        </w:rPr>
        <w:t xml:space="preserve"> between </w:t>
      </w:r>
      <w:r w:rsidRPr="00F35F0D">
        <w:rPr>
          <w:rStyle w:val="Emphasis"/>
        </w:rPr>
        <w:t xml:space="preserve">objects from </w:t>
      </w:r>
      <w:r w:rsidRPr="009220BB">
        <w:rPr>
          <w:rStyle w:val="Emphasis"/>
          <w:highlight w:val="green"/>
        </w:rPr>
        <w:t>another group</w:t>
      </w:r>
      <w:r w:rsidRPr="00E23221">
        <w:rPr>
          <w:sz w:val="16"/>
        </w:rPr>
        <w:t xml:space="preserve">. </w:t>
      </w:r>
      <w:r w:rsidRPr="002B520D">
        <w:rPr>
          <w:sz w:val="20"/>
          <w:szCs w:val="20"/>
          <w:u w:val="single"/>
        </w:rPr>
        <w:t xml:space="preserve">The initial </w:t>
      </w:r>
      <w:r w:rsidRPr="009220BB">
        <w:rPr>
          <w:rStyle w:val="Emphasis"/>
          <w:highlight w:val="green"/>
        </w:rPr>
        <w:t>base rate</w:t>
      </w:r>
      <w:r w:rsidRPr="009220BB">
        <w:rPr>
          <w:sz w:val="20"/>
          <w:szCs w:val="20"/>
          <w:highlight w:val="green"/>
          <w:u w:val="single"/>
        </w:rPr>
        <w:t xml:space="preserve"> was estimated using</w:t>
      </w:r>
      <w:r w:rsidRPr="002B520D">
        <w:rPr>
          <w:sz w:val="20"/>
          <w:szCs w:val="20"/>
          <w:u w:val="single"/>
        </w:rPr>
        <w:t xml:space="preserve"> </w:t>
      </w:r>
      <w:r w:rsidRPr="009220BB">
        <w:rPr>
          <w:rStyle w:val="Emphasis"/>
          <w:highlight w:val="green"/>
        </w:rPr>
        <w:t>iterative simulations</w:t>
      </w:r>
      <w:r w:rsidRPr="009220BB">
        <w:rPr>
          <w:sz w:val="20"/>
          <w:szCs w:val="20"/>
          <w:highlight w:val="green"/>
          <w:u w:val="single"/>
        </w:rPr>
        <w:t xml:space="preserve"> and </w:t>
      </w:r>
      <w:r w:rsidRPr="009220BB">
        <w:rPr>
          <w:rStyle w:val="Emphasis"/>
          <w:highlight w:val="green"/>
        </w:rPr>
        <w:t>comparison</w:t>
      </w:r>
      <w:r w:rsidRPr="002B520D">
        <w:rPr>
          <w:sz w:val="20"/>
          <w:szCs w:val="20"/>
          <w:u w:val="single"/>
        </w:rPr>
        <w:t xml:space="preserve"> of the resulting </w:t>
      </w:r>
      <w:r w:rsidRPr="00F35F0D">
        <w:rPr>
          <w:rStyle w:val="Emphasis"/>
        </w:rPr>
        <w:t>runs</w:t>
      </w:r>
      <w:r w:rsidRPr="002B520D">
        <w:rPr>
          <w:sz w:val="20"/>
          <w:szCs w:val="20"/>
          <w:u w:val="single"/>
        </w:rPr>
        <w:t xml:space="preserve"> </w:t>
      </w:r>
      <w:r w:rsidRPr="009220BB">
        <w:rPr>
          <w:sz w:val="20"/>
          <w:szCs w:val="20"/>
          <w:highlight w:val="green"/>
          <w:u w:val="single"/>
        </w:rPr>
        <w:t xml:space="preserve">with </w:t>
      </w:r>
      <w:r w:rsidRPr="009220BB">
        <w:rPr>
          <w:rStyle w:val="Emphasis"/>
          <w:highlight w:val="green"/>
        </w:rPr>
        <w:t>real data</w:t>
      </w:r>
      <w:r w:rsidRPr="002B520D">
        <w:rPr>
          <w:sz w:val="20"/>
          <w:szCs w:val="20"/>
          <w:u w:val="single"/>
        </w:rPr>
        <w:t xml:space="preserve"> and </w:t>
      </w:r>
      <w:r w:rsidRPr="00F35F0D">
        <w:rPr>
          <w:rStyle w:val="Emphasis"/>
        </w:rPr>
        <w:t>outputs</w:t>
      </w:r>
      <w:r w:rsidRPr="002B520D">
        <w:rPr>
          <w:sz w:val="20"/>
          <w:szCs w:val="20"/>
          <w:u w:val="single"/>
        </w:rPr>
        <w:t xml:space="preserve"> from </w:t>
      </w:r>
      <w:r w:rsidRPr="00F35F0D">
        <w:rPr>
          <w:rStyle w:val="Emphasis"/>
        </w:rPr>
        <w:t>other models</w:t>
      </w:r>
      <w:r w:rsidRPr="00E23221">
        <w:rPr>
          <w:sz w:val="16"/>
        </w:rPr>
        <w:t xml:space="preserve">. </w:t>
      </w:r>
      <w:r w:rsidRPr="009220BB">
        <w:rPr>
          <w:rStyle w:val="Emphasis"/>
          <w:highlight w:val="green"/>
        </w:rPr>
        <w:t>Detailed</w:t>
      </w:r>
      <w:r w:rsidRPr="00F35F0D">
        <w:rPr>
          <w:rStyle w:val="Emphasis"/>
        </w:rPr>
        <w:t xml:space="preserve"> </w:t>
      </w:r>
      <w:r w:rsidRPr="009220BB">
        <w:rPr>
          <w:rStyle w:val="Emphasis"/>
          <w:highlight w:val="green"/>
        </w:rPr>
        <w:t>model</w:t>
      </w:r>
      <w:r w:rsidRPr="002B520D">
        <w:rPr>
          <w:sz w:val="20"/>
          <w:szCs w:val="20"/>
          <w:u w:val="single"/>
        </w:rPr>
        <w:t xml:space="preserve"> built </w:t>
      </w:r>
      <w:r w:rsidRPr="009220BB">
        <w:rPr>
          <w:sz w:val="20"/>
          <w:szCs w:val="20"/>
          <w:highlight w:val="green"/>
          <w:u w:val="single"/>
        </w:rPr>
        <w:t>by</w:t>
      </w:r>
      <w:r w:rsidRPr="002B520D">
        <w:rPr>
          <w:sz w:val="20"/>
          <w:szCs w:val="20"/>
          <w:u w:val="single"/>
        </w:rPr>
        <w:t xml:space="preserve"> a group of </w:t>
      </w:r>
      <w:r w:rsidRPr="00F35F0D">
        <w:rPr>
          <w:rStyle w:val="Emphasis"/>
        </w:rPr>
        <w:t>researchers</w:t>
      </w:r>
      <w:r w:rsidRPr="002B520D">
        <w:rPr>
          <w:sz w:val="20"/>
          <w:szCs w:val="20"/>
          <w:u w:val="single"/>
        </w:rPr>
        <w:t xml:space="preserve"> from the </w:t>
      </w:r>
      <w:r w:rsidRPr="009220BB">
        <w:rPr>
          <w:rStyle w:val="Emphasis"/>
          <w:highlight w:val="green"/>
        </w:rPr>
        <w:t>Lawrence</w:t>
      </w:r>
      <w:r w:rsidRPr="002B520D">
        <w:rPr>
          <w:sz w:val="20"/>
          <w:szCs w:val="20"/>
          <w:u w:val="single"/>
        </w:rPr>
        <w:t xml:space="preserve"> Livermore </w:t>
      </w:r>
      <w:r w:rsidRPr="009220BB">
        <w:rPr>
          <w:rStyle w:val="Emphasis"/>
          <w:highlight w:val="green"/>
        </w:rPr>
        <w:t>National Lab</w:t>
      </w:r>
      <w:r w:rsidRPr="00F35F0D">
        <w:rPr>
          <w:rStyle w:val="Emphasis"/>
        </w:rPr>
        <w:t>oratory</w:t>
      </w:r>
      <w:r w:rsidRPr="002B520D">
        <w:rPr>
          <w:sz w:val="20"/>
          <w:szCs w:val="20"/>
          <w:u w:val="single"/>
        </w:rPr>
        <w:t xml:space="preserve"> </w:t>
      </w:r>
      <w:r w:rsidRPr="009220BB">
        <w:rPr>
          <w:sz w:val="20"/>
          <w:szCs w:val="20"/>
          <w:highlight w:val="green"/>
          <w:u w:val="single"/>
        </w:rPr>
        <w:t>was used</w:t>
      </w:r>
      <w:r w:rsidRPr="002B520D">
        <w:rPr>
          <w:sz w:val="20"/>
          <w:szCs w:val="20"/>
          <w:u w:val="single"/>
        </w:rPr>
        <w:t xml:space="preserve"> as a </w:t>
      </w:r>
      <w:r w:rsidRPr="00F35F0D">
        <w:rPr>
          <w:rStyle w:val="Emphasis"/>
        </w:rPr>
        <w:t>base</w:t>
      </w:r>
      <w:r w:rsidRPr="002B520D">
        <w:rPr>
          <w:sz w:val="20"/>
          <w:szCs w:val="20"/>
          <w:u w:val="single"/>
        </w:rPr>
        <w:t xml:space="preserve"> for the </w:t>
      </w:r>
      <w:r w:rsidRPr="00F35F0D">
        <w:rPr>
          <w:rStyle w:val="Emphasis"/>
        </w:rPr>
        <w:t>calibration</w:t>
      </w:r>
      <w:r w:rsidRPr="00E23221">
        <w:rPr>
          <w:sz w:val="16"/>
          <w:szCs w:val="6"/>
        </w:rPr>
        <w:t xml:space="preserve"> [see 9]. </w:t>
      </w:r>
      <w:r w:rsidRPr="00E23221">
        <w:rPr>
          <w:sz w:val="8"/>
          <w:szCs w:val="2"/>
        </w:rPr>
        <w:t xml:space="preserve">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 One the most important limitations and simplifications of the model is the uncertainty of size, structure, and composition of the satellites—i.e.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(i.e.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 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 5. Scenarios and simulation results 5.1. Business as usual and beyond The baseline scenario represents a continuation of the current trends, which are simply extended into the future.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 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 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 We can see that this increase in numbers still does not result in realization of the Kessler syndrome as most of the satellites being launched remain intact for their full expected service life.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 This negative development of increasingly risky and costly operation of satellites can also be highlighted and visualized in a graph by comparing the number of satellites launched to the number of satellites lost (to collisions as well as malfunctions) in each given year (Fig. 6). This ratio shows diminishing efficiency of the system, where number of losses per launch increases. After fully acknowledging limitations stemming from inherent uncertainties, we can also try to “make things expectedly worse” by doubling the growth rate of yearly launches (to what it perhaps might end up being because of the boom in satellites industry because of increasing privatization of space, growing demand for communication satellites, etc.) and also extending the simulation timeframe to 200 years (Fig. 7). 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the simulated outcome seems to suggest a collapse of sorts around the year 2163. However, it does not look like a suddenly triggered chain reaction leading to widespread fragmentation of the entire LEO but rather like a gradually reached point at which LEO is so full of debris, and the rate of active satellite fragmentation is so high (almost one every day) that the launches cannot keep up anymore. This is consistent with the findings reported by LaFleur and Finkelman, who found the debris system to be unconditionally stable [18], [19], [27]. 5.2. Antisatellite weapon system scenario Apart from the usual collisional risks that satellites face in the LEO, there has been growing concern regarding the development of antisatellite weapon systems (ASATs) by several world powers (namely China, Russian Federation, and the United States). These weapons are designed to intercept and destroy orbiting satellites and are, for the most part, descended from the antiballistic missile defense systems. While there are some alternative designs under development, the current generation mostly takes form of a boosted missile with a kinetic kill vehicle. This method of destruction (a collision of a missile with a satellite) leads to extensive fragmentation and creation of large debris clouds. A prime example of this was the Chinese 2007 ASAT test which destroyed China's own decommissioned weather satellite FengYun-1C. This hypervelocity collision created around 3000 pieces of medium to large debris and tens of thousands of smaller pieces, most of which will remain in orbit for decades, thus considerably contributing to overall risk of future orbital collisions [20]. </w:t>
      </w:r>
      <w:r w:rsidRPr="00E23221">
        <w:rPr>
          <w:sz w:val="16"/>
          <w:szCs w:val="6"/>
        </w:rPr>
        <w:t xml:space="preserve">As much as occasional tests of ASATs are increasing the amount of debris in the LEO, </w:t>
      </w:r>
      <w:r w:rsidRPr="002B520D">
        <w:rPr>
          <w:sz w:val="20"/>
          <w:szCs w:val="20"/>
          <w:u w:val="single"/>
        </w:rPr>
        <w:t xml:space="preserve">a greater danger by far is the possibility of a </w:t>
      </w:r>
      <w:r w:rsidRPr="009220BB">
        <w:rPr>
          <w:rStyle w:val="Emphasis"/>
          <w:highlight w:val="green"/>
        </w:rPr>
        <w:t>large-scale ASAT deployment</w:t>
      </w:r>
      <w:r w:rsidRPr="009220BB">
        <w:rPr>
          <w:sz w:val="20"/>
          <w:szCs w:val="20"/>
          <w:highlight w:val="green"/>
          <w:u w:val="single"/>
        </w:rPr>
        <w:t xml:space="preserve"> during</w:t>
      </w:r>
      <w:r w:rsidRPr="002B520D">
        <w:rPr>
          <w:sz w:val="20"/>
          <w:szCs w:val="20"/>
          <w:u w:val="single"/>
        </w:rPr>
        <w:t xml:space="preserve"> an </w:t>
      </w:r>
      <w:r w:rsidRPr="00F35F0D">
        <w:rPr>
          <w:rStyle w:val="Emphasis"/>
        </w:rPr>
        <w:t xml:space="preserve">armed </w:t>
      </w:r>
      <w:r w:rsidRPr="009220BB">
        <w:rPr>
          <w:rStyle w:val="Emphasis"/>
          <w:highlight w:val="green"/>
        </w:rPr>
        <w:t>conflict</w:t>
      </w:r>
      <w:r w:rsidRPr="009220BB">
        <w:rPr>
          <w:sz w:val="20"/>
          <w:szCs w:val="20"/>
          <w:highlight w:val="green"/>
          <w:u w:val="single"/>
        </w:rPr>
        <w:t xml:space="preserve"> between</w:t>
      </w:r>
      <w:r w:rsidRPr="002B520D">
        <w:rPr>
          <w:sz w:val="20"/>
          <w:szCs w:val="20"/>
          <w:u w:val="single"/>
        </w:rPr>
        <w:t xml:space="preserve"> two or more </w:t>
      </w:r>
      <w:r w:rsidRPr="009220BB">
        <w:rPr>
          <w:rStyle w:val="Emphasis"/>
          <w:highlight w:val="green"/>
        </w:rPr>
        <w:t>major</w:t>
      </w:r>
      <w:r w:rsidRPr="002B520D">
        <w:rPr>
          <w:sz w:val="20"/>
          <w:szCs w:val="20"/>
          <w:u w:val="single"/>
        </w:rPr>
        <w:t xml:space="preserve">, technologically advanced </w:t>
      </w:r>
      <w:r w:rsidRPr="009220BB">
        <w:rPr>
          <w:rStyle w:val="Emphasis"/>
          <w:highlight w:val="green"/>
        </w:rPr>
        <w:t>powers</w:t>
      </w:r>
      <w:r w:rsidRPr="00E23221">
        <w:rPr>
          <w:sz w:val="16"/>
        </w:rPr>
        <w:t xml:space="preserve">. Given the reliance of modern militaries on satellites for intelligence, communication, and navigation, it is generally presumed that </w:t>
      </w:r>
      <w:r w:rsidRPr="002B520D">
        <w:rPr>
          <w:sz w:val="20"/>
          <w:szCs w:val="20"/>
          <w:u w:val="single"/>
        </w:rPr>
        <w:t>the initial phase</w:t>
      </w:r>
      <w:r w:rsidRPr="00E23221">
        <w:rPr>
          <w:sz w:val="16"/>
        </w:rPr>
        <w:t xml:space="preserve"> of any such conflict </w:t>
      </w:r>
      <w:r w:rsidRPr="009220BB">
        <w:rPr>
          <w:sz w:val="20"/>
          <w:szCs w:val="20"/>
          <w:highlight w:val="green"/>
          <w:u w:val="single"/>
        </w:rPr>
        <w:t xml:space="preserve">would involve </w:t>
      </w:r>
      <w:r w:rsidRPr="009220BB">
        <w:rPr>
          <w:rStyle w:val="Emphasis"/>
          <w:highlight w:val="green"/>
        </w:rPr>
        <w:t>mutual destruction</w:t>
      </w:r>
      <w:r w:rsidRPr="009220BB">
        <w:rPr>
          <w:sz w:val="20"/>
          <w:szCs w:val="20"/>
          <w:highlight w:val="green"/>
          <w:u w:val="single"/>
        </w:rPr>
        <w:t xml:space="preserve"> of</w:t>
      </w:r>
      <w:r w:rsidRPr="002B520D">
        <w:rPr>
          <w:sz w:val="20"/>
          <w:szCs w:val="20"/>
          <w:u w:val="single"/>
        </w:rPr>
        <w:t xml:space="preserve"> each other's </w:t>
      </w:r>
      <w:r w:rsidRPr="00F35F0D">
        <w:rPr>
          <w:rStyle w:val="Emphasis"/>
        </w:rPr>
        <w:t>satellites</w:t>
      </w:r>
      <w:r w:rsidRPr="00E23221">
        <w:rPr>
          <w:sz w:val="16"/>
        </w:rPr>
        <w:t xml:space="preserve"> to blind the enemy and hinder their offensive operations [21], [22]. </w:t>
      </w:r>
      <w:r w:rsidRPr="002B520D">
        <w:rPr>
          <w:sz w:val="20"/>
          <w:szCs w:val="20"/>
          <w:u w:val="single"/>
        </w:rPr>
        <w:t xml:space="preserve">Such opening salvos could involve </w:t>
      </w:r>
      <w:r w:rsidRPr="00F35F0D">
        <w:rPr>
          <w:rStyle w:val="Emphasis"/>
        </w:rPr>
        <w:t>immediate destruction</w:t>
      </w:r>
      <w:r w:rsidRPr="002B520D">
        <w:rPr>
          <w:sz w:val="20"/>
          <w:szCs w:val="20"/>
          <w:u w:val="single"/>
        </w:rPr>
        <w:t xml:space="preserve"> of </w:t>
      </w:r>
      <w:r w:rsidRPr="009220BB">
        <w:rPr>
          <w:rStyle w:val="Emphasis"/>
          <w:highlight w:val="green"/>
        </w:rPr>
        <w:t>dozens of satellites</w:t>
      </w:r>
      <w:r w:rsidRPr="00E23221">
        <w:rPr>
          <w:sz w:val="16"/>
        </w:rPr>
        <w:t xml:space="preserve">, thus </w:t>
      </w:r>
      <w:r w:rsidRPr="009220BB">
        <w:rPr>
          <w:sz w:val="20"/>
          <w:szCs w:val="20"/>
          <w:highlight w:val="green"/>
          <w:u w:val="single"/>
        </w:rPr>
        <w:t xml:space="preserve">creating </w:t>
      </w:r>
      <w:r w:rsidRPr="009220BB">
        <w:rPr>
          <w:rStyle w:val="Emphasis"/>
          <w:highlight w:val="green"/>
        </w:rPr>
        <w:t>massive</w:t>
      </w:r>
      <w:r w:rsidRPr="00F35F0D">
        <w:rPr>
          <w:rStyle w:val="Emphasis"/>
        </w:rPr>
        <w:t xml:space="preserve"> clouds of </w:t>
      </w:r>
      <w:r w:rsidRPr="009220BB">
        <w:rPr>
          <w:rStyle w:val="Emphasis"/>
          <w:highlight w:val="green"/>
        </w:rPr>
        <w:t>debris</w:t>
      </w:r>
      <w:r w:rsidRPr="00E23221">
        <w:rPr>
          <w:sz w:val="16"/>
        </w:rPr>
        <w:t xml:space="preserve"> threatening the remaining satellites and possibly leading to cascading disintegration across the entire orbit. </w:t>
      </w:r>
      <w:r w:rsidRPr="009220BB">
        <w:rPr>
          <w:sz w:val="20"/>
          <w:szCs w:val="20"/>
          <w:highlight w:val="green"/>
          <w:u w:val="single"/>
        </w:rPr>
        <w:t>This</w:t>
      </w:r>
      <w:r w:rsidRPr="002B520D">
        <w:rPr>
          <w:sz w:val="20"/>
          <w:szCs w:val="20"/>
          <w:u w:val="single"/>
        </w:rPr>
        <w:t xml:space="preserve"> kind of hypothetical event </w:t>
      </w:r>
      <w:r w:rsidRPr="009220BB">
        <w:rPr>
          <w:sz w:val="20"/>
          <w:szCs w:val="20"/>
          <w:highlight w:val="green"/>
          <w:u w:val="single"/>
        </w:rPr>
        <w:t xml:space="preserve">is </w:t>
      </w:r>
      <w:r w:rsidRPr="009220BB">
        <w:rPr>
          <w:rStyle w:val="Emphasis"/>
          <w:highlight w:val="green"/>
        </w:rPr>
        <w:t>simulated</w:t>
      </w:r>
      <w:r w:rsidRPr="002B520D">
        <w:rPr>
          <w:sz w:val="20"/>
          <w:szCs w:val="20"/>
          <w:u w:val="single"/>
        </w:rPr>
        <w:t xml:space="preserve"> in the second scenario</w:t>
      </w:r>
      <w:r w:rsidRPr="00E23221">
        <w:rPr>
          <w:sz w:val="16"/>
        </w:rPr>
        <w:t xml:space="preserve">, </w:t>
      </w:r>
      <w:r w:rsidRPr="009220BB">
        <w:rPr>
          <w:sz w:val="20"/>
          <w:szCs w:val="20"/>
          <w:highlight w:val="green"/>
          <w:u w:val="single"/>
        </w:rPr>
        <w:t>where</w:t>
      </w:r>
      <w:r w:rsidRPr="002B520D">
        <w:rPr>
          <w:sz w:val="20"/>
          <w:szCs w:val="20"/>
          <w:u w:val="single"/>
        </w:rPr>
        <w:t xml:space="preserve"> an imaginary </w:t>
      </w:r>
      <w:r w:rsidRPr="009220BB">
        <w:rPr>
          <w:rStyle w:val="Emphasis"/>
          <w:highlight w:val="green"/>
        </w:rPr>
        <w:t>major</w:t>
      </w:r>
      <w:r w:rsidRPr="002B520D">
        <w:rPr>
          <w:sz w:val="20"/>
          <w:szCs w:val="20"/>
          <w:u w:val="single"/>
        </w:rPr>
        <w:t xml:space="preserve"> military </w:t>
      </w:r>
      <w:r w:rsidRPr="009220BB">
        <w:rPr>
          <w:rStyle w:val="Emphasis"/>
          <w:highlight w:val="green"/>
        </w:rPr>
        <w:t>conflict</w:t>
      </w:r>
      <w:r w:rsidRPr="009220BB">
        <w:rPr>
          <w:sz w:val="20"/>
          <w:szCs w:val="20"/>
          <w:highlight w:val="green"/>
          <w:u w:val="single"/>
        </w:rPr>
        <w:t xml:space="preserve"> erupts</w:t>
      </w:r>
      <w:r w:rsidRPr="00E23221">
        <w:rPr>
          <w:sz w:val="16"/>
        </w:rPr>
        <w:t xml:space="preserve"> in the year 2040, during which roughly </w:t>
      </w:r>
      <w:r w:rsidRPr="002B520D">
        <w:rPr>
          <w:sz w:val="20"/>
          <w:szCs w:val="20"/>
          <w:u w:val="single"/>
        </w:rPr>
        <w:t xml:space="preserve">half of all military satellites are destroyed by </w:t>
      </w:r>
      <w:r w:rsidRPr="00F35F0D">
        <w:rPr>
          <w:rStyle w:val="Emphasis"/>
        </w:rPr>
        <w:t>intentional</w:t>
      </w:r>
      <w:r w:rsidRPr="00E23221">
        <w:rPr>
          <w:sz w:val="16"/>
        </w:rPr>
        <w:t xml:space="preserve"> kinetic </w:t>
      </w:r>
      <w:r w:rsidRPr="00F35F0D">
        <w:rPr>
          <w:rStyle w:val="Emphasis"/>
        </w:rPr>
        <w:t>impacts</w:t>
      </w:r>
      <w:r w:rsidRPr="00E23221">
        <w:rPr>
          <w:sz w:val="16"/>
        </w:rPr>
        <w:t xml:space="preserve"> using antisatellite weapons. With military and dual-use satellites generally representing a little over one-third of all satellites [23] (depending on criteria and the operating country), </w:t>
      </w:r>
      <w:r w:rsidRPr="009220BB">
        <w:rPr>
          <w:sz w:val="20"/>
          <w:szCs w:val="20"/>
          <w:highlight w:val="green"/>
          <w:u w:val="single"/>
        </w:rPr>
        <w:t>this results in</w:t>
      </w:r>
      <w:r w:rsidRPr="002B520D">
        <w:rPr>
          <w:sz w:val="20"/>
          <w:szCs w:val="20"/>
          <w:u w:val="single"/>
        </w:rPr>
        <w:t xml:space="preserve"> some </w:t>
      </w:r>
      <w:r w:rsidRPr="009220BB">
        <w:rPr>
          <w:rStyle w:val="Emphasis"/>
          <w:highlight w:val="green"/>
        </w:rPr>
        <w:t>200 satellites destroyed</w:t>
      </w:r>
      <w:r w:rsidRPr="002B520D">
        <w:rPr>
          <w:sz w:val="20"/>
          <w:szCs w:val="20"/>
          <w:u w:val="single"/>
        </w:rPr>
        <w:t xml:space="preserve"> by ASATs</w:t>
      </w:r>
      <w:r w:rsidRPr="00E23221">
        <w:rPr>
          <w:sz w:val="16"/>
        </w:rPr>
        <w:t xml:space="preserve"> in 2040 (Fig. 8). </w:t>
      </w:r>
      <w:r w:rsidRPr="009220BB">
        <w:rPr>
          <w:rStyle w:val="Emphasis"/>
          <w:highlight w:val="green"/>
        </w:rPr>
        <w:t>However</w:t>
      </w:r>
      <w:r w:rsidRPr="00E23221">
        <w:rPr>
          <w:sz w:val="16"/>
        </w:rPr>
        <w:t xml:space="preserve">, </w:t>
      </w:r>
      <w:r w:rsidRPr="009220BB">
        <w:rPr>
          <w:rStyle w:val="Emphasis"/>
          <w:highlight w:val="green"/>
        </w:rPr>
        <w:t>even this sudden event</w:t>
      </w:r>
      <w:r w:rsidRPr="009220BB">
        <w:rPr>
          <w:sz w:val="20"/>
          <w:szCs w:val="20"/>
          <w:highlight w:val="green"/>
          <w:u w:val="single"/>
        </w:rPr>
        <w:t xml:space="preserve"> is </w:t>
      </w:r>
      <w:r w:rsidRPr="009220BB">
        <w:rPr>
          <w:rStyle w:val="Emphasis"/>
          <w:highlight w:val="green"/>
        </w:rPr>
        <w:t>not enough</w:t>
      </w:r>
      <w:r w:rsidRPr="009220BB">
        <w:rPr>
          <w:sz w:val="20"/>
          <w:szCs w:val="20"/>
          <w:highlight w:val="green"/>
          <w:u w:val="single"/>
        </w:rPr>
        <w:t xml:space="preserve"> to </w:t>
      </w:r>
      <w:r w:rsidRPr="009220BB">
        <w:rPr>
          <w:rStyle w:val="Emphasis"/>
          <w:highlight w:val="green"/>
        </w:rPr>
        <w:t>trigger</w:t>
      </w:r>
      <w:r w:rsidRPr="009220BB">
        <w:rPr>
          <w:sz w:val="20"/>
          <w:szCs w:val="20"/>
          <w:highlight w:val="green"/>
          <w:u w:val="single"/>
        </w:rPr>
        <w:t xml:space="preserve"> a </w:t>
      </w:r>
      <w:r w:rsidRPr="009220BB">
        <w:rPr>
          <w:rStyle w:val="Emphasis"/>
          <w:highlight w:val="green"/>
        </w:rPr>
        <w:t>chain reaction</w:t>
      </w:r>
      <w:r w:rsidRPr="009220BB">
        <w:rPr>
          <w:sz w:val="20"/>
          <w:szCs w:val="20"/>
          <w:highlight w:val="green"/>
          <w:u w:val="single"/>
        </w:rPr>
        <w:t xml:space="preserve"> of </w:t>
      </w:r>
      <w:r w:rsidRPr="009220BB">
        <w:rPr>
          <w:rStyle w:val="Emphasis"/>
          <w:highlight w:val="green"/>
        </w:rPr>
        <w:t>sat</w:t>
      </w:r>
      <w:r w:rsidRPr="00E23221">
        <w:rPr>
          <w:sz w:val="16"/>
          <w:szCs w:val="16"/>
        </w:rPr>
        <w:t>ellite</w:t>
      </w:r>
      <w:r w:rsidRPr="009220BB">
        <w:rPr>
          <w:rStyle w:val="Emphasis"/>
          <w:highlight w:val="green"/>
        </w:rPr>
        <w:t>s</w:t>
      </w:r>
      <w:r w:rsidRPr="00E23221">
        <w:rPr>
          <w:sz w:val="16"/>
        </w:rPr>
        <w:t xml:space="preserve"> </w:t>
      </w:r>
      <w:r w:rsidRPr="009220BB">
        <w:rPr>
          <w:rStyle w:val="Emphasis"/>
          <w:highlight w:val="green"/>
        </w:rPr>
        <w:t>disintegrating</w:t>
      </w:r>
      <w:r w:rsidRPr="002B520D">
        <w:rPr>
          <w:sz w:val="20"/>
          <w:szCs w:val="20"/>
          <w:u w:val="single"/>
        </w:rPr>
        <w:t xml:space="preserve"> in LEO</w:t>
      </w:r>
      <w:r w:rsidRPr="00E23221">
        <w:rPr>
          <w:sz w:val="16"/>
        </w:rPr>
        <w:t>, at least according to this model. Nevertheless, the number of collisions with active satellites ends up nearly twice as high at the end of the simulation (i.e. 25 years after the conflict and ASAT strikes) when compared to the previous run. This shows that the damage would be long-term and would negatively affect satellite operations (including commercial and scientific ones) for many years after any conflict involving ASATs.</w:t>
      </w:r>
    </w:p>
    <w:p w14:paraId="2F0A13CB" w14:textId="77777777" w:rsidR="000859AC" w:rsidRDefault="000859AC" w:rsidP="000859AC">
      <w:pPr>
        <w:pStyle w:val="Heading4"/>
      </w:pPr>
      <w:r>
        <w:t xml:space="preserve">3] Kessler is </w:t>
      </w:r>
      <w:r w:rsidRPr="00D30935">
        <w:rPr>
          <w:u w:val="single"/>
        </w:rPr>
        <w:t>so unlikely</w:t>
      </w:r>
      <w:r>
        <w:t>, we don’t even need to remove debris</w:t>
      </w:r>
    </w:p>
    <w:p w14:paraId="30A60BFE" w14:textId="77777777" w:rsidR="000859AC" w:rsidRPr="000B0023" w:rsidRDefault="000859AC" w:rsidP="000859AC">
      <w:r w:rsidRPr="000B0023">
        <w:rPr>
          <w:b/>
          <w:bCs/>
          <w:sz w:val="26"/>
          <w:szCs w:val="26"/>
        </w:rPr>
        <w:t xml:space="preserve">Mosher </w:t>
      </w:r>
      <w:bookmarkStart w:id="2" w:name="_Hlk18851013"/>
      <w:r w:rsidRPr="000B0023">
        <w:rPr>
          <w:b/>
          <w:bCs/>
          <w:sz w:val="26"/>
          <w:szCs w:val="26"/>
        </w:rPr>
        <w:t>’</w:t>
      </w:r>
      <w:bookmarkEnd w:id="2"/>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2" w:history="1">
        <w:r w:rsidRPr="000B0023">
          <w:rPr>
            <w:rStyle w:val="Hyperlink"/>
          </w:rPr>
          <w:t>https://www.usafa.edu/app/uploads/Space_and_Defense_2_3.pdf</w:t>
        </w:r>
      </w:hyperlink>
      <w:r w:rsidRPr="000B0023">
        <w:t>; GR]</w:t>
      </w:r>
    </w:p>
    <w:p w14:paraId="6D26EBEB" w14:textId="77777777" w:rsidR="000859AC" w:rsidRDefault="000859AC" w:rsidP="000859AC">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9220BB">
        <w:rPr>
          <w:rStyle w:val="StyleUnderline"/>
          <w:highlight w:val="green"/>
        </w:rPr>
        <w:t>a</w:t>
      </w:r>
      <w:r w:rsidRPr="009220BB">
        <w:rPr>
          <w:highlight w:val="green"/>
          <w:u w:val="single"/>
        </w:rPr>
        <w:t>n a</w:t>
      </w:r>
      <w:r w:rsidRPr="009220BB">
        <w:rPr>
          <w:rStyle w:val="StyleUnderline"/>
          <w:highlight w:val="green"/>
        </w:rPr>
        <w:t>ccidental</w:t>
      </w:r>
      <w:r w:rsidRPr="001E2F6E">
        <w:rPr>
          <w:rStyle w:val="StyleUnderline"/>
        </w:rPr>
        <w:t xml:space="preserve"> </w:t>
      </w:r>
      <w:r w:rsidRPr="00A16B1D">
        <w:rPr>
          <w:rStyle w:val="Emphasis"/>
        </w:rPr>
        <w:t xml:space="preserve">space </w:t>
      </w:r>
      <w:r w:rsidRPr="009220BB">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9220BB">
        <w:rPr>
          <w:rStyle w:val="StyleUnderline"/>
          <w:highlight w:val="green"/>
        </w:rPr>
        <w:t xml:space="preserve">of </w:t>
      </w:r>
      <w:r w:rsidRPr="00A242D3">
        <w:rPr>
          <w:rStyle w:val="StyleUnderline"/>
        </w:rPr>
        <w:t>a</w:t>
      </w:r>
      <w:r w:rsidRPr="00A16B1D">
        <w:rPr>
          <w:rStyle w:val="StyleUnderline"/>
        </w:rPr>
        <w:t xml:space="preserve"> runaway </w:t>
      </w:r>
      <w:r w:rsidRPr="009220BB">
        <w:rPr>
          <w:rStyle w:val="Emphasis"/>
          <w:highlight w:val="green"/>
        </w:rPr>
        <w:t>space-junk</w:t>
      </w:r>
      <w:r w:rsidRPr="00A242D3">
        <w:rPr>
          <w:rStyle w:val="Emphasis"/>
        </w:rPr>
        <w:t xml:space="preserve"> catastrophe</w:t>
      </w:r>
      <w:r w:rsidRPr="00A242D3">
        <w:rPr>
          <w:rStyle w:val="StyleUnderline"/>
        </w:rPr>
        <w:t xml:space="preserve"> </w:t>
      </w:r>
      <w:r w:rsidRPr="009220BB">
        <w:rPr>
          <w:rStyle w:val="StyleUnderline"/>
          <w:highlight w:val="green"/>
        </w:rPr>
        <w:t xml:space="preserve">is </w:t>
      </w:r>
      <w:r w:rsidRPr="009220BB">
        <w:rPr>
          <w:rStyle w:val="Emphasis"/>
          <w:highlight w:val="green"/>
        </w:rPr>
        <w:t>unlikely</w:t>
      </w:r>
      <w:r w:rsidRPr="00A242D3">
        <w:rPr>
          <w:sz w:val="16"/>
        </w:rPr>
        <w:t xml:space="preserve">. "Right now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Gossner said. "</w:t>
      </w:r>
      <w:r w:rsidRPr="009220BB">
        <w:rPr>
          <w:rStyle w:val="StyleUnderline"/>
          <w:highlight w:val="green"/>
        </w:rPr>
        <w:t>I don't think</w:t>
      </w:r>
      <w:r w:rsidRPr="00A16B1D">
        <w:rPr>
          <w:rStyle w:val="StyleUnderline"/>
        </w:rPr>
        <w:t xml:space="preserve"> that </w:t>
      </w:r>
      <w:r w:rsidRPr="009220BB">
        <w:rPr>
          <w:rStyle w:val="StyleUnderline"/>
          <w:highlight w:val="green"/>
        </w:rPr>
        <w:t>we</w:t>
      </w:r>
      <w:r w:rsidRPr="00A16B1D">
        <w:rPr>
          <w:rStyle w:val="StyleUnderline"/>
        </w:rPr>
        <w:t xml:space="preserve">'re even close to </w:t>
      </w:r>
      <w:r w:rsidRPr="009220BB">
        <w:rPr>
          <w:rStyle w:val="StyleUnderline"/>
          <w:highlight w:val="green"/>
        </w:rPr>
        <w:t>need</w:t>
      </w:r>
      <w:r w:rsidRPr="00A16B1D">
        <w:rPr>
          <w:rStyle w:val="StyleUnderline"/>
        </w:rPr>
        <w:t xml:space="preserve">ing </w:t>
      </w:r>
      <w:r w:rsidRPr="009220BB">
        <w:rPr>
          <w:rStyle w:val="StyleUnderline"/>
          <w:highlight w:val="green"/>
        </w:rPr>
        <w:t xml:space="preserve">to </w:t>
      </w:r>
      <w:r w:rsidRPr="009220BB">
        <w:rPr>
          <w:rStyle w:val="Emphasis"/>
          <w:highlight w:val="green"/>
        </w:rPr>
        <w:t>actively remove</w:t>
      </w:r>
      <w:r w:rsidRPr="009220BB">
        <w:rPr>
          <w:rStyle w:val="StyleUnderline"/>
          <w:highlight w:val="green"/>
        </w:rPr>
        <w:t xml:space="preserve"> stuff</w:t>
      </w:r>
      <w:r w:rsidRPr="00A242D3">
        <w:rPr>
          <w:sz w:val="16"/>
        </w:rPr>
        <w:t xml:space="preserve">. There's lots of research being done on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9220BB">
        <w:rPr>
          <w:rStyle w:val="StyleUnderline"/>
          <w:highlight w:val="green"/>
        </w:rPr>
        <w:t xml:space="preserve">the </w:t>
      </w:r>
      <w:r w:rsidRPr="009220BB">
        <w:rPr>
          <w:rStyle w:val="Emphasis"/>
          <w:highlight w:val="green"/>
        </w:rPr>
        <w:t>S</w:t>
      </w:r>
      <w:r w:rsidRPr="00A16B1D">
        <w:rPr>
          <w:rStyle w:val="StyleUnderline"/>
        </w:rPr>
        <w:t xml:space="preserve">pace </w:t>
      </w:r>
      <w:r w:rsidRPr="009220BB">
        <w:rPr>
          <w:rStyle w:val="Emphasis"/>
          <w:highlight w:val="green"/>
        </w:rPr>
        <w:t>S</w:t>
      </w:r>
      <w:r w:rsidRPr="00A16B1D">
        <w:rPr>
          <w:rStyle w:val="StyleUnderline"/>
        </w:rPr>
        <w:t xml:space="preserve">urveillance </w:t>
      </w:r>
      <w:r w:rsidRPr="009220BB">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9220BB">
        <w:rPr>
          <w:rStyle w:val="StyleUnderline"/>
          <w:highlight w:val="green"/>
        </w:rPr>
        <w:t xml:space="preserve">uses </w:t>
      </w:r>
      <w:r w:rsidRPr="009220BB">
        <w:rPr>
          <w:rStyle w:val="Emphasis"/>
          <w:highlight w:val="green"/>
        </w:rPr>
        <w:t>30</w:t>
      </w:r>
      <w:r w:rsidRPr="00A242D3">
        <w:rPr>
          <w:rStyle w:val="StyleUnderline"/>
        </w:rPr>
        <w:t xml:space="preserve"> different </w:t>
      </w:r>
      <w:r w:rsidRPr="009220BB">
        <w:rPr>
          <w:rStyle w:val="StyleUnderline"/>
          <w:highlight w:val="green"/>
        </w:rPr>
        <w:t xml:space="preserve">systems around the </w:t>
      </w:r>
      <w:r w:rsidRPr="009220BB">
        <w:rPr>
          <w:rStyle w:val="Emphasis"/>
          <w:highlight w:val="green"/>
        </w:rPr>
        <w:t>world</w:t>
      </w:r>
      <w:r w:rsidRPr="009220BB">
        <w:rPr>
          <w:rStyle w:val="StyleUnderline"/>
          <w:highlight w:val="green"/>
        </w:rPr>
        <w:t xml:space="preserve"> to </w:t>
      </w:r>
      <w:r w:rsidRPr="009220BB">
        <w:rPr>
          <w:rStyle w:val="Emphasis"/>
          <w:highlight w:val="green"/>
        </w:rPr>
        <w:t>identify</w:t>
      </w:r>
      <w:r w:rsidRPr="00A242D3">
        <w:rPr>
          <w:sz w:val="16"/>
        </w:rPr>
        <w:t xml:space="preserve">, </w:t>
      </w:r>
      <w:r w:rsidRPr="009220BB">
        <w:rPr>
          <w:rStyle w:val="Emphasis"/>
          <w:highlight w:val="green"/>
        </w:rPr>
        <w:t>track</w:t>
      </w:r>
      <w:r w:rsidRPr="00A242D3">
        <w:rPr>
          <w:sz w:val="16"/>
        </w:rPr>
        <w:t xml:space="preserve">, </w:t>
      </w:r>
      <w:r w:rsidRPr="009220BB">
        <w:rPr>
          <w:rStyle w:val="StyleUnderline"/>
          <w:highlight w:val="green"/>
        </w:rPr>
        <w:t xml:space="preserve">and share </w:t>
      </w:r>
      <w:r w:rsidRPr="009220BB">
        <w:rPr>
          <w:rStyle w:val="Emphasis"/>
          <w:highlight w:val="green"/>
        </w:rPr>
        <w:t>info</w:t>
      </w:r>
      <w:r w:rsidRPr="00A16B1D">
        <w:rPr>
          <w:rStyle w:val="StyleUnderline"/>
        </w:rPr>
        <w:t xml:space="preserve">rmation </w:t>
      </w:r>
      <w:r w:rsidRPr="009220BB">
        <w:rPr>
          <w:rStyle w:val="StyleUnderline"/>
          <w:highlight w:val="green"/>
        </w:rPr>
        <w:t xml:space="preserve">about </w:t>
      </w:r>
      <w:r w:rsidRPr="009220BB">
        <w:rPr>
          <w:rStyle w:val="Emphasis"/>
          <w:highlight w:val="green"/>
        </w:rPr>
        <w:t>objects</w:t>
      </w:r>
      <w:r w:rsidRPr="00A16B1D">
        <w:rPr>
          <w:rStyle w:val="StyleUnderline"/>
        </w:rPr>
        <w:t xml:space="preserve"> in space</w:t>
      </w:r>
      <w:r w:rsidRPr="00A242D3">
        <w:rPr>
          <w:sz w:val="16"/>
        </w:rPr>
        <w:t xml:space="preserve">. Many </w:t>
      </w:r>
      <w:r w:rsidRPr="009220BB">
        <w:rPr>
          <w:rStyle w:val="StyleUnderline"/>
          <w:highlight w:val="green"/>
        </w:rPr>
        <w:t xml:space="preserve">objects are tracked </w:t>
      </w:r>
      <w:r w:rsidRPr="009220BB">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9220BB">
        <w:rPr>
          <w:rStyle w:val="Emphasis"/>
          <w:highlight w:val="green"/>
        </w:rPr>
        <w:t>Exoanalytic</w:t>
      </w:r>
      <w:r w:rsidRPr="00A242D3">
        <w:rPr>
          <w:sz w:val="16"/>
        </w:rPr>
        <w:t xml:space="preserve">. It </w:t>
      </w:r>
      <w:r w:rsidRPr="009220BB">
        <w:rPr>
          <w:rStyle w:val="StyleUnderline"/>
          <w:highlight w:val="green"/>
        </w:rPr>
        <w:t>uses</w:t>
      </w:r>
      <w:r w:rsidRPr="00A16B1D">
        <w:rPr>
          <w:rStyle w:val="StyleUnderline"/>
        </w:rPr>
        <w:t xml:space="preserve"> about </w:t>
      </w:r>
      <w:r w:rsidRPr="009220BB">
        <w:rPr>
          <w:rStyle w:val="StyleUnderline"/>
          <w:highlight w:val="green"/>
        </w:rPr>
        <w:t>150</w:t>
      </w:r>
      <w:r w:rsidRPr="00A16B1D">
        <w:rPr>
          <w:rStyle w:val="StyleUnderline"/>
        </w:rPr>
        <w:t xml:space="preserve"> small </w:t>
      </w:r>
      <w:r w:rsidRPr="009220BB">
        <w:rPr>
          <w:rStyle w:val="StyleUnderline"/>
          <w:highlight w:val="green"/>
        </w:rPr>
        <w:t>telescopes</w:t>
      </w:r>
      <w:r w:rsidRPr="00A242D3">
        <w:rPr>
          <w:sz w:val="16"/>
        </w:rPr>
        <w:t xml:space="preserve"> set up </w:t>
      </w:r>
      <w:r w:rsidRPr="00A16B1D">
        <w:rPr>
          <w:rStyle w:val="StyleUnderline"/>
        </w:rPr>
        <w:t xml:space="preserve">around the globe </w:t>
      </w:r>
      <w:r w:rsidRPr="009220BB">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9220BB">
        <w:rPr>
          <w:rStyle w:val="Emphasis"/>
          <w:highlight w:val="green"/>
        </w:rPr>
        <w:t>report</w:t>
      </w:r>
      <w:r w:rsidRPr="00A16B1D">
        <w:rPr>
          <w:rStyle w:val="StyleUnderline"/>
        </w:rPr>
        <w:t xml:space="preserve"> space </w:t>
      </w:r>
      <w:r w:rsidRPr="009220BB">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9220BB">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9220BB">
        <w:rPr>
          <w:rStyle w:val="StyleUnderline"/>
          <w:highlight w:val="green"/>
        </w:rPr>
        <w:t>get added to</w:t>
      </w:r>
      <w:r w:rsidRPr="00A16B1D">
        <w:rPr>
          <w:rStyle w:val="StyleUnderline"/>
        </w:rPr>
        <w:t xml:space="preserve"> a </w:t>
      </w:r>
      <w:r w:rsidRPr="009220BB">
        <w:rPr>
          <w:rStyle w:val="Emphasis"/>
          <w:highlight w:val="green"/>
        </w:rPr>
        <w:t>catalog</w:t>
      </w:r>
      <w:r w:rsidRPr="00A16B1D">
        <w:rPr>
          <w:rStyle w:val="StyleUnderline"/>
        </w:rPr>
        <w:t xml:space="preserve"> of space debris </w:t>
      </w:r>
      <w:r w:rsidRPr="009220BB">
        <w:rPr>
          <w:rStyle w:val="StyleUnderline"/>
          <w:highlight w:val="green"/>
        </w:rPr>
        <w:t xml:space="preserve">and </w:t>
      </w:r>
      <w:r w:rsidRPr="009220BB">
        <w:rPr>
          <w:rStyle w:val="Emphasis"/>
          <w:highlight w:val="green"/>
        </w:rPr>
        <w:t>checked</w:t>
      </w:r>
      <w:r w:rsidRPr="009220BB">
        <w:rPr>
          <w:rStyle w:val="StyleUnderline"/>
          <w:highlight w:val="green"/>
        </w:rPr>
        <w:t xml:space="preserve"> against</w:t>
      </w:r>
      <w:r w:rsidRPr="00A16B1D">
        <w:rPr>
          <w:rStyle w:val="StyleUnderline"/>
        </w:rPr>
        <w:t xml:space="preserve"> the orbits of </w:t>
      </w:r>
      <w:r w:rsidRPr="009220BB">
        <w:rPr>
          <w:rStyle w:val="StyleUnderline"/>
          <w:highlight w:val="green"/>
        </w:rPr>
        <w:t>other</w:t>
      </w:r>
      <w:r w:rsidRPr="00A242D3">
        <w:rPr>
          <w:sz w:val="16"/>
        </w:rPr>
        <w:t xml:space="preserve"> known </w:t>
      </w:r>
      <w:r w:rsidRPr="009220BB">
        <w:rPr>
          <w:rStyle w:val="StyleUnderline"/>
          <w:highlight w:val="green"/>
        </w:rPr>
        <w:t xml:space="preserve">bits of </w:t>
      </w:r>
      <w:r w:rsidRPr="009220BB">
        <w:rPr>
          <w:rStyle w:val="Emphasis"/>
          <w:highlight w:val="green"/>
        </w:rPr>
        <w:t>space junk</w:t>
      </w:r>
      <w:r w:rsidRPr="009220BB">
        <w:rPr>
          <w:rStyle w:val="StyleUnderline"/>
          <w:highlight w:val="green"/>
        </w:rPr>
        <w:t>. New</w:t>
      </w:r>
      <w:r w:rsidRPr="00A242D3">
        <w:rPr>
          <w:rStyle w:val="StyleUnderline"/>
        </w:rPr>
        <w:t xml:space="preserve"> orbits</w:t>
      </w:r>
      <w:r w:rsidRPr="00A16B1D">
        <w:rPr>
          <w:rStyle w:val="StyleUnderline"/>
        </w:rPr>
        <w:t xml:space="preserve"> are calculated with </w:t>
      </w:r>
      <w:r w:rsidRPr="009220BB">
        <w:rPr>
          <w:rStyle w:val="Emphasis"/>
          <w:highlight w:val="green"/>
        </w:rPr>
        <w:t>supercomputers</w:t>
      </w:r>
      <w:r w:rsidRPr="00A16B1D">
        <w:rPr>
          <w:rStyle w:val="StyleUnderline"/>
        </w:rPr>
        <w:t xml:space="preserve"> to </w:t>
      </w:r>
      <w:r w:rsidRPr="009220BB">
        <w:rPr>
          <w:rStyle w:val="StyleUnderline"/>
          <w:highlight w:val="green"/>
        </w:rPr>
        <w:t xml:space="preserve">see if there's a </w:t>
      </w:r>
      <w:r w:rsidRPr="009220BB">
        <w:rPr>
          <w:rStyle w:val="Emphasis"/>
          <w:highlight w:val="green"/>
        </w:rPr>
        <w:t>chance</w:t>
      </w:r>
      <w:r w:rsidRPr="009220BB">
        <w:rPr>
          <w:rStyle w:val="StyleUnderline"/>
          <w:highlight w:val="green"/>
        </w:rPr>
        <w:t xml:space="preserve"> of</w:t>
      </w:r>
      <w:r w:rsidRPr="00A242D3">
        <w:rPr>
          <w:rStyle w:val="StyleUnderline"/>
        </w:rPr>
        <w:t xml:space="preserve"> </w:t>
      </w:r>
      <w:r w:rsidRPr="00A242D3">
        <w:rPr>
          <w:rStyle w:val="Emphasis"/>
        </w:rPr>
        <w:t xml:space="preserve">any </w:t>
      </w:r>
      <w:r w:rsidRPr="009220BB">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9220BB">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9220BB">
        <w:rPr>
          <w:rStyle w:val="StyleUnderline"/>
          <w:highlight w:val="green"/>
        </w:rPr>
        <w:t xml:space="preserve">report to the </w:t>
      </w:r>
      <w:r w:rsidRPr="009220BB">
        <w:rPr>
          <w:rStyle w:val="Emphasis"/>
          <w:sz w:val="28"/>
          <w:highlight w:val="green"/>
        </w:rPr>
        <w:t>public three days ahead</w:t>
      </w:r>
      <w:r w:rsidRPr="009220BB">
        <w:rPr>
          <w:rStyle w:val="StyleUnderline"/>
          <w:highlight w:val="green"/>
        </w:rPr>
        <w:t xml:space="preserve"> of a 1-in-10,000 chance of</w:t>
      </w:r>
      <w:r w:rsidRPr="00A16B1D">
        <w:rPr>
          <w:rStyle w:val="StyleUnderline"/>
        </w:rPr>
        <w:t xml:space="preserve"> a </w:t>
      </w:r>
      <w:r w:rsidRPr="009220BB">
        <w:rPr>
          <w:rStyle w:val="Emphasis"/>
          <w:highlight w:val="green"/>
        </w:rPr>
        <w:t>collision</w:t>
      </w:r>
      <w:r w:rsidRPr="00A242D3">
        <w:rPr>
          <w:sz w:val="16"/>
        </w:rPr>
        <w:t xml:space="preserve">. </w:t>
      </w:r>
      <w:r w:rsidRPr="00A16B1D">
        <w:rPr>
          <w:rStyle w:val="StyleUnderline"/>
        </w:rPr>
        <w:t xml:space="preserve">It </w:t>
      </w:r>
      <w:r w:rsidRPr="009220BB">
        <w:rPr>
          <w:rStyle w:val="StyleUnderline"/>
          <w:highlight w:val="green"/>
        </w:rPr>
        <w:t xml:space="preserve">then provides </w:t>
      </w:r>
      <w:r w:rsidRPr="00A242D3">
        <w:rPr>
          <w:rStyle w:val="Emphasis"/>
        </w:rPr>
        <w:t xml:space="preserve">multiple </w:t>
      </w:r>
      <w:r w:rsidRPr="009220BB">
        <w:rPr>
          <w:rStyle w:val="Emphasis"/>
          <w:highlight w:val="green"/>
        </w:rPr>
        <w:t>updates</w:t>
      </w:r>
      <w:r w:rsidRPr="00A242D3">
        <w:rPr>
          <w:sz w:val="16"/>
        </w:rPr>
        <w:t xml:space="preserve"> per day </w:t>
      </w:r>
      <w:r w:rsidRPr="009220BB">
        <w:rPr>
          <w:rStyle w:val="StyleUnderline"/>
          <w:highlight w:val="green"/>
        </w:rPr>
        <w:t>until</w:t>
      </w:r>
      <w:r w:rsidRPr="00A16B1D">
        <w:rPr>
          <w:rStyle w:val="StyleUnderline"/>
        </w:rPr>
        <w:t xml:space="preserve"> the </w:t>
      </w:r>
      <w:r w:rsidRPr="009220BB">
        <w:rPr>
          <w:rStyle w:val="StyleUnderline"/>
          <w:highlight w:val="green"/>
        </w:rPr>
        <w:t>risk</w:t>
      </w:r>
      <w:r w:rsidRPr="00A16B1D">
        <w:rPr>
          <w:rStyle w:val="StyleUnderline"/>
        </w:rPr>
        <w:t xml:space="preserve"> of a collision </w:t>
      </w:r>
      <w:r w:rsidRPr="009220BB">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9220BB">
        <w:rPr>
          <w:rStyle w:val="Emphasis"/>
          <w:highlight w:val="green"/>
        </w:rPr>
        <w:t>2017</w:t>
      </w:r>
      <w:r w:rsidRPr="009220BB">
        <w:rPr>
          <w:rStyle w:val="StyleUnderline"/>
          <w:highlight w:val="green"/>
        </w:rPr>
        <w:t xml:space="preserve">, we provided </w:t>
      </w:r>
      <w:r w:rsidRPr="009220BB">
        <w:rPr>
          <w:rStyle w:val="Emphasis"/>
          <w:highlight w:val="green"/>
        </w:rPr>
        <w:t>data</w:t>
      </w:r>
      <w:r w:rsidRPr="009220BB">
        <w:rPr>
          <w:rStyle w:val="StyleUnderline"/>
          <w:highlight w:val="green"/>
        </w:rPr>
        <w:t xml:space="preserve"> for </w:t>
      </w:r>
      <w:r w:rsidRPr="009220BB">
        <w:rPr>
          <w:rStyle w:val="Emphasis"/>
          <w:highlight w:val="green"/>
        </w:rPr>
        <w:t>308,984 events</w:t>
      </w:r>
      <w:r w:rsidRPr="00A242D3">
        <w:rPr>
          <w:sz w:val="16"/>
        </w:rPr>
        <w:t xml:space="preserve">, </w:t>
      </w:r>
      <w:r w:rsidRPr="00A16B1D">
        <w:rPr>
          <w:rStyle w:val="StyleUnderline"/>
        </w:rPr>
        <w:t xml:space="preserve">of which </w:t>
      </w:r>
      <w:r w:rsidRPr="009220BB">
        <w:rPr>
          <w:rStyle w:val="StyleUnderline"/>
          <w:highlight w:val="green"/>
        </w:rPr>
        <w:t xml:space="preserve">only </w:t>
      </w:r>
      <w:r w:rsidRPr="009220BB">
        <w:rPr>
          <w:rStyle w:val="Emphasis"/>
          <w:highlight w:val="green"/>
        </w:rPr>
        <w:t>655</w:t>
      </w:r>
      <w:r w:rsidRPr="009220BB">
        <w:rPr>
          <w:rStyle w:val="StyleUnderline"/>
          <w:highlight w:val="green"/>
        </w:rPr>
        <w:t xml:space="preserve"> were </w:t>
      </w:r>
      <w:r w:rsidRPr="009220BB">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09359A5C" w14:textId="77777777" w:rsidR="000859AC" w:rsidRDefault="000859AC" w:rsidP="000859AC">
      <w:pPr>
        <w:pStyle w:val="Heading4"/>
      </w:pPr>
      <w:r>
        <w:t>4] There is no impact.</w:t>
      </w:r>
    </w:p>
    <w:p w14:paraId="686F8094" w14:textId="77777777" w:rsidR="000859AC" w:rsidRPr="004462B9" w:rsidRDefault="000859AC" w:rsidP="000859AC">
      <w:r w:rsidRPr="004462B9">
        <w:rPr>
          <w:rStyle w:val="Style13ptBold"/>
        </w:rPr>
        <w:t xml:space="preserve">Von Fange </w:t>
      </w:r>
      <w:r w:rsidRPr="007758E0">
        <w:rPr>
          <w:b/>
          <w:sz w:val="26"/>
          <w:szCs w:val="26"/>
        </w:rPr>
        <w:t>’</w:t>
      </w:r>
      <w:r w:rsidRPr="004462B9">
        <w:rPr>
          <w:rStyle w:val="Style13ptBold"/>
        </w:rPr>
        <w:t>17</w:t>
      </w:r>
      <w:r w:rsidRPr="004462B9">
        <w:t xml:space="preserve"> [Daniel Von Fange is a full stack developer that builds web platforms, with a particular interest in space applications. Kessler Syndrome is Over Hyped. May 21, 2017. braino.org/essays/kessler_syndrome_is_over_hyped/</w:t>
      </w:r>
      <w:r>
        <w:t>]</w:t>
      </w:r>
    </w:p>
    <w:p w14:paraId="18A4A0B5" w14:textId="77777777" w:rsidR="000859AC" w:rsidRPr="00E01900" w:rsidRDefault="000859AC" w:rsidP="000859AC">
      <w:pPr>
        <w:rPr>
          <w:sz w:val="14"/>
        </w:rPr>
      </w:pPr>
      <w:r w:rsidRPr="009220BB">
        <w:rPr>
          <w:rStyle w:val="Emphasis"/>
          <w:highlight w:val="green"/>
        </w:rPr>
        <w:t xml:space="preserve">Kessler </w:t>
      </w:r>
      <w:r w:rsidRPr="005E7794">
        <w:rPr>
          <w:rStyle w:val="Emphasis"/>
        </w:rPr>
        <w:t>Syndrome</w:t>
      </w:r>
      <w:r w:rsidRPr="005E7794">
        <w:rPr>
          <w:u w:val="single"/>
        </w:rPr>
        <w:t xml:space="preserve"> </w:t>
      </w:r>
      <w:r w:rsidRPr="009220BB">
        <w:rPr>
          <w:highlight w:val="green"/>
          <w:u w:val="single"/>
        </w:rPr>
        <w:t xml:space="preserve">is </w:t>
      </w:r>
      <w:r w:rsidRPr="009220BB">
        <w:rPr>
          <w:rStyle w:val="Emphasis"/>
          <w:highlight w:val="green"/>
        </w:rPr>
        <w:t>overhyped</w:t>
      </w:r>
      <w:r w:rsidRPr="00F43C0F">
        <w:rPr>
          <w:sz w:val="14"/>
        </w:rPr>
        <w:t xml:space="preserve">. A chorus of online commenters great any news of upcoming low earth orbit satellites with worry that humanity will to lose access to space. I now think they are wrong.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To estimate, we need to know where the stuff in space is, how much mass is there, and how long it would take to deorbit. </w:t>
      </w:r>
      <w:r w:rsidRPr="009220BB">
        <w:rPr>
          <w:highlight w:val="green"/>
          <w:u w:val="single"/>
        </w:rPr>
        <w:t>The orbital area</w:t>
      </w:r>
      <w:r w:rsidRPr="004462B9">
        <w:rPr>
          <w:u w:val="single"/>
        </w:rPr>
        <w:t xml:space="preserve"> around earth </w:t>
      </w:r>
      <w:r w:rsidRPr="009220BB">
        <w:rPr>
          <w:highlight w:val="green"/>
          <w:u w:val="single"/>
        </w:rPr>
        <w:t>can be broken down</w:t>
      </w:r>
      <w:r w:rsidRPr="004462B9">
        <w:rPr>
          <w:u w:val="single"/>
        </w:rPr>
        <w:t xml:space="preserve"> into </w:t>
      </w:r>
      <w:r w:rsidRPr="004462B9">
        <w:rPr>
          <w:rStyle w:val="Emphasis"/>
        </w:rPr>
        <w:t>four regions</w:t>
      </w:r>
      <w:r w:rsidRPr="00F43C0F">
        <w:rPr>
          <w:sz w:val="14"/>
        </w:rPr>
        <w:t xml:space="preserve">. </w:t>
      </w:r>
      <w:r w:rsidRPr="009220BB">
        <w:rPr>
          <w:rStyle w:val="Emphasis"/>
          <w:highlight w:val="green"/>
        </w:rPr>
        <w:t>Low LEO</w:t>
      </w:r>
      <w:r w:rsidRPr="00F43C0F">
        <w:rPr>
          <w:sz w:val="14"/>
        </w:rPr>
        <w:t xml:space="preserve"> - Up to about 400km. </w:t>
      </w:r>
      <w:r w:rsidRPr="009220BB">
        <w:rPr>
          <w:rStyle w:val="Emphasis"/>
          <w:highlight w:val="green"/>
        </w:rPr>
        <w:t>Things</w:t>
      </w:r>
      <w:r w:rsidRPr="004462B9">
        <w:rPr>
          <w:rStyle w:val="Emphasis"/>
        </w:rPr>
        <w:t xml:space="preserve"> that orbit here </w:t>
      </w:r>
      <w:r w:rsidRPr="009220BB">
        <w:rPr>
          <w:rStyle w:val="Emphasis"/>
          <w:highlight w:val="green"/>
        </w:rPr>
        <w:t>burn up</w:t>
      </w:r>
      <w:r w:rsidRPr="004462B9">
        <w:rPr>
          <w:u w:val="single"/>
        </w:rPr>
        <w:t xml:space="preserve"> in the earth’s atmosphere quickly</w:t>
      </w:r>
      <w:r w:rsidRPr="00F43C0F">
        <w:rPr>
          <w:sz w:val="14"/>
        </w:rPr>
        <w:t xml:space="preserve"> - between a few months to two years. The space station operates at the high end of this range. It loses about a kilometer of altitude a month and if not pushed higher every few months, would soon burn up. For all practical purposes, </w:t>
      </w:r>
      <w:r w:rsidRPr="009220BB">
        <w:rPr>
          <w:rStyle w:val="Emphasis"/>
          <w:highlight w:val="green"/>
        </w:rPr>
        <w:t>Low LEO</w:t>
      </w:r>
      <w:r w:rsidRPr="009220BB">
        <w:rPr>
          <w:highlight w:val="green"/>
          <w:u w:val="single"/>
        </w:rPr>
        <w:t xml:space="preserve"> </w:t>
      </w:r>
      <w:r w:rsidRPr="009220BB">
        <w:rPr>
          <w:rStyle w:val="Emphasis"/>
          <w:highlight w:val="green"/>
        </w:rPr>
        <w:t>doesn’t matter</w:t>
      </w:r>
      <w:r w:rsidRPr="009220BB">
        <w:rPr>
          <w:highlight w:val="green"/>
          <w:u w:val="single"/>
        </w:rPr>
        <w:t xml:space="preserve"> for </w:t>
      </w:r>
      <w:r w:rsidRPr="009220BB">
        <w:rPr>
          <w:rStyle w:val="Emphasis"/>
          <w:highlight w:val="green"/>
        </w:rPr>
        <w:t>Kessler</w:t>
      </w:r>
      <w:r w:rsidRPr="004462B9">
        <w:rPr>
          <w:u w:val="single"/>
        </w:rPr>
        <w:t xml:space="preserve"> Syndrome</w:t>
      </w:r>
      <w:r w:rsidRPr="00F43C0F">
        <w:rPr>
          <w:sz w:val="14"/>
        </w:rPr>
        <w:t xml:space="preserve">. </w:t>
      </w:r>
      <w:r w:rsidRPr="004462B9">
        <w:rPr>
          <w:u w:val="single"/>
        </w:rPr>
        <w:t>If Low LEO was ever full of space junk, we’d just wait a year and a half</w:t>
      </w:r>
      <w:r w:rsidRPr="00F43C0F">
        <w:rPr>
          <w:sz w:val="14"/>
        </w:rPr>
        <w:t xml:space="preserve">, and the problem would be over. </w:t>
      </w:r>
      <w:r w:rsidRPr="009220BB">
        <w:rPr>
          <w:rStyle w:val="Emphasis"/>
          <w:highlight w:val="green"/>
        </w:rPr>
        <w:t>High LEO</w:t>
      </w:r>
      <w:r w:rsidRPr="00F43C0F">
        <w:rPr>
          <w:sz w:val="14"/>
        </w:rPr>
        <w:t xml:space="preserve"> - 400km to 2000km. This where most heavy satellites and most space junk orbits. The air is thin enough here that satellites only go down slowly, and they have a much farther distance to fall. It can take 50 years for stuff here to get down. </w:t>
      </w:r>
      <w:r w:rsidRPr="004462B9">
        <w:rPr>
          <w:u w:val="single"/>
        </w:rPr>
        <w:t xml:space="preserve">This </w:t>
      </w:r>
      <w:r w:rsidRPr="009220BB">
        <w:rPr>
          <w:highlight w:val="green"/>
          <w:u w:val="single"/>
        </w:rPr>
        <w:t>is where Kessler</w:t>
      </w:r>
      <w:r w:rsidRPr="00F43C0F">
        <w:rPr>
          <w:sz w:val="14"/>
        </w:rPr>
        <w:t xml:space="preserve"> Syndrome </w:t>
      </w:r>
      <w:r w:rsidRPr="009220BB">
        <w:rPr>
          <w:highlight w:val="green"/>
          <w:u w:val="single"/>
        </w:rPr>
        <w:t>could be an issue</w:t>
      </w:r>
      <w:r w:rsidRPr="00F43C0F">
        <w:rPr>
          <w:sz w:val="14"/>
        </w:rPr>
        <w:t xml:space="preserve">. </w:t>
      </w:r>
      <w:r w:rsidRPr="009220BB">
        <w:rPr>
          <w:rStyle w:val="Emphasis"/>
          <w:highlight w:val="green"/>
        </w:rPr>
        <w:t>Mid Orbit</w:t>
      </w:r>
      <w:r w:rsidRPr="00F43C0F">
        <w:rPr>
          <w:sz w:val="14"/>
        </w:rPr>
        <w:t xml:space="preserve"> - GPS satellites and other navigation satellites travel here in lonely, long lives. </w:t>
      </w:r>
      <w:r w:rsidRPr="009220BB">
        <w:rPr>
          <w:highlight w:val="green"/>
          <w:u w:val="single"/>
        </w:rPr>
        <w:t xml:space="preserve">The </w:t>
      </w:r>
      <w:r w:rsidRPr="009220BB">
        <w:rPr>
          <w:rStyle w:val="Emphasis"/>
          <w:highlight w:val="green"/>
        </w:rPr>
        <w:t>volume</w:t>
      </w:r>
      <w:r w:rsidRPr="004462B9">
        <w:rPr>
          <w:u w:val="single"/>
        </w:rPr>
        <w:t xml:space="preserve"> of space </w:t>
      </w:r>
      <w:r w:rsidRPr="009220BB">
        <w:rPr>
          <w:highlight w:val="green"/>
          <w:u w:val="single"/>
        </w:rPr>
        <w:t xml:space="preserve">is </w:t>
      </w:r>
      <w:r w:rsidRPr="009220BB">
        <w:rPr>
          <w:rStyle w:val="Emphasis"/>
          <w:highlight w:val="green"/>
        </w:rPr>
        <w:t>so huge</w:t>
      </w:r>
      <w:r w:rsidRPr="004462B9">
        <w:rPr>
          <w:u w:val="single"/>
        </w:rPr>
        <w:t xml:space="preserve">, </w:t>
      </w:r>
      <w:r w:rsidRPr="009220BB">
        <w:rPr>
          <w:highlight w:val="green"/>
          <w:u w:val="single"/>
        </w:rPr>
        <w:t>and</w:t>
      </w:r>
      <w:r w:rsidRPr="004462B9">
        <w:rPr>
          <w:u w:val="single"/>
        </w:rPr>
        <w:t xml:space="preserve"> the </w:t>
      </w:r>
      <w:r w:rsidRPr="009220BB">
        <w:rPr>
          <w:rStyle w:val="Emphasis"/>
          <w:highlight w:val="green"/>
        </w:rPr>
        <w:t>number</w:t>
      </w:r>
      <w:r w:rsidRPr="009220BB">
        <w:rPr>
          <w:highlight w:val="green"/>
          <w:u w:val="single"/>
        </w:rPr>
        <w:t xml:space="preserve"> of </w:t>
      </w:r>
      <w:r w:rsidRPr="009220BB">
        <w:rPr>
          <w:rStyle w:val="Emphasis"/>
          <w:highlight w:val="green"/>
        </w:rPr>
        <w:t>satellites so</w:t>
      </w:r>
      <w:r w:rsidRPr="004462B9">
        <w:rPr>
          <w:rStyle w:val="Emphasis"/>
        </w:rPr>
        <w:t xml:space="preserve"> few</w:t>
      </w:r>
      <w:r w:rsidRPr="004462B9">
        <w:rPr>
          <w:u w:val="single"/>
        </w:rPr>
        <w:t xml:space="preserve">, </w:t>
      </w:r>
      <w:r w:rsidRPr="009220BB">
        <w:rPr>
          <w:highlight w:val="green"/>
          <w:u w:val="single"/>
        </w:rPr>
        <w:t xml:space="preserve">that we </w:t>
      </w:r>
      <w:r w:rsidRPr="009220BB">
        <w:rPr>
          <w:rStyle w:val="Emphasis"/>
          <w:highlight w:val="green"/>
        </w:rPr>
        <w:t>don’t need to worry about Kessler</w:t>
      </w:r>
      <w:r w:rsidRPr="004462B9">
        <w:rPr>
          <w:u w:val="single"/>
        </w:rPr>
        <w:t xml:space="preserve"> here</w:t>
      </w:r>
      <w:r w:rsidRPr="00F43C0F">
        <w:rPr>
          <w:sz w:val="14"/>
        </w:rPr>
        <w:t xml:space="preserve">. </w:t>
      </w:r>
      <w:r w:rsidRPr="009220BB">
        <w:rPr>
          <w:rStyle w:val="Emphasis"/>
          <w:highlight w:val="green"/>
        </w:rPr>
        <w:t>GEO</w:t>
      </w:r>
      <w:r w:rsidRPr="00F43C0F">
        <w:rPr>
          <w:sz w:val="14"/>
        </w:rPr>
        <w:t xml:space="preserve"> - If you put a satellite far enough out from earth, the speed that the satellite travels around the earth will match the speed of the surface of the earth rotating under it.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9220BB">
        <w:rPr>
          <w:rStyle w:val="Emphasis"/>
          <w:highlight w:val="green"/>
        </w:rPr>
        <w:t>all</w:t>
      </w:r>
      <w:r w:rsidRPr="004462B9">
        <w:rPr>
          <w:u w:val="single"/>
        </w:rPr>
        <w:t xml:space="preserve"> the </w:t>
      </w:r>
      <w:r w:rsidRPr="009220BB">
        <w:rPr>
          <w:rStyle w:val="Emphasis"/>
          <w:highlight w:val="green"/>
        </w:rPr>
        <w:t>satellites</w:t>
      </w:r>
      <w:r w:rsidRPr="004462B9">
        <w:rPr>
          <w:u w:val="single"/>
        </w:rPr>
        <w:t xml:space="preserve"> here </w:t>
      </w:r>
      <w:r w:rsidRPr="009220BB">
        <w:rPr>
          <w:highlight w:val="green"/>
          <w:u w:val="single"/>
        </w:rPr>
        <w:t xml:space="preserve">are </w:t>
      </w:r>
      <w:r w:rsidRPr="009220BB">
        <w:rPr>
          <w:rStyle w:val="Emphasis"/>
          <w:highlight w:val="green"/>
        </w:rPr>
        <w:t>moving</w:t>
      </w:r>
      <w:r w:rsidRPr="009220BB">
        <w:rPr>
          <w:highlight w:val="green"/>
          <w:u w:val="single"/>
        </w:rPr>
        <w:t xml:space="preserve"> the </w:t>
      </w:r>
      <w:r w:rsidRPr="009220BB">
        <w:rPr>
          <w:rStyle w:val="Emphasis"/>
          <w:highlight w:val="green"/>
        </w:rPr>
        <w:t>same direction</w:t>
      </w:r>
      <w:r w:rsidRPr="009220BB">
        <w:rPr>
          <w:highlight w:val="green"/>
          <w:u w:val="single"/>
        </w:rPr>
        <w:t xml:space="preserve"> at the </w:t>
      </w:r>
      <w:r w:rsidRPr="009220BB">
        <w:rPr>
          <w:rStyle w:val="Emphasis"/>
          <w:highlight w:val="green"/>
        </w:rPr>
        <w:t>same speed</w:t>
      </w:r>
      <w:r w:rsidRPr="004462B9">
        <w:rPr>
          <w:u w:val="single"/>
        </w:rPr>
        <w:t xml:space="preserve"> - </w:t>
      </w:r>
      <w:r w:rsidRPr="009220BB">
        <w:rPr>
          <w:rStyle w:val="Emphasis"/>
          <w:highlight w:val="green"/>
        </w:rPr>
        <w:t>debris</w:t>
      </w:r>
      <w:r w:rsidRPr="009220BB">
        <w:rPr>
          <w:highlight w:val="green"/>
          <w:u w:val="single"/>
        </w:rPr>
        <w:t xml:space="preserve"> </w:t>
      </w:r>
      <w:r w:rsidRPr="009220BB">
        <w:rPr>
          <w:rStyle w:val="Emphasis"/>
          <w:highlight w:val="green"/>
        </w:rPr>
        <w:t>doesn’t get free velocity</w:t>
      </w:r>
      <w:r w:rsidRPr="004462B9">
        <w:rPr>
          <w:u w:val="single"/>
        </w:rPr>
        <w:t xml:space="preserve"> from the speed of the satellites</w:t>
      </w:r>
      <w:r w:rsidRPr="00F43C0F">
        <w:rPr>
          <w:sz w:val="14"/>
        </w:rPr>
        <w:t xml:space="preserve">. Also, </w:t>
      </w:r>
      <w:r w:rsidRPr="009220BB">
        <w:rPr>
          <w:highlight w:val="green"/>
          <w:u w:val="single"/>
        </w:rPr>
        <w:t>it’s</w:t>
      </w:r>
      <w:r w:rsidRPr="004462B9">
        <w:rPr>
          <w:u w:val="single"/>
        </w:rPr>
        <w:t xml:space="preserve"> quite </w:t>
      </w:r>
      <w:r w:rsidRPr="009220BB">
        <w:rPr>
          <w:rStyle w:val="Emphasis"/>
          <w:highlight w:val="green"/>
        </w:rPr>
        <w:t>expensive</w:t>
      </w:r>
      <w:r w:rsidRPr="009220BB">
        <w:rPr>
          <w:highlight w:val="green"/>
          <w:u w:val="single"/>
        </w:rPr>
        <w:t xml:space="preserve"> to </w:t>
      </w:r>
      <w:r w:rsidRPr="009220BB">
        <w:rPr>
          <w:rStyle w:val="Emphasis"/>
          <w:highlight w:val="green"/>
        </w:rPr>
        <w:t>get a satellite</w:t>
      </w:r>
      <w:r w:rsidRPr="009220BB">
        <w:rPr>
          <w:highlight w:val="green"/>
          <w:u w:val="single"/>
        </w:rPr>
        <w:t xml:space="preserve"> here</w:t>
      </w:r>
      <w:r w:rsidRPr="00F43C0F">
        <w:rPr>
          <w:sz w:val="14"/>
        </w:rPr>
        <w:t xml:space="preserve">, and so </w:t>
      </w:r>
      <w:r w:rsidRPr="009220BB">
        <w:rPr>
          <w:rStyle w:val="Emphasis"/>
          <w:highlight w:val="green"/>
        </w:rPr>
        <w:t>there aren’t many</w:t>
      </w:r>
      <w:r w:rsidRPr="00F43C0F">
        <w:rPr>
          <w:sz w:val="14"/>
        </w:rPr>
        <w:t xml:space="preserve">, </w:t>
      </w:r>
      <w:r w:rsidRPr="004462B9">
        <w:rPr>
          <w:u w:val="single"/>
        </w:rPr>
        <w:t xml:space="preserve">only about </w:t>
      </w:r>
      <w:r w:rsidRPr="009220BB">
        <w:rPr>
          <w:rStyle w:val="Emphasis"/>
          <w:highlight w:val="green"/>
        </w:rPr>
        <w:t>one</w:t>
      </w:r>
      <w:r w:rsidRPr="004462B9">
        <w:rPr>
          <w:rStyle w:val="Emphasis"/>
        </w:rPr>
        <w:t xml:space="preserve"> satellite </w:t>
      </w:r>
      <w:r w:rsidRPr="009220BB">
        <w:rPr>
          <w:rStyle w:val="Emphasis"/>
          <w:highlight w:val="green"/>
        </w:rPr>
        <w:t>per 1000km</w:t>
      </w:r>
      <w:r w:rsidRPr="004462B9">
        <w:rPr>
          <w:u w:val="single"/>
        </w:rPr>
        <w:t xml:space="preserve"> of the ring. </w:t>
      </w:r>
      <w:r w:rsidRPr="009220BB">
        <w:rPr>
          <w:rStyle w:val="Emphasis"/>
          <w:highlight w:val="green"/>
        </w:rPr>
        <w:t>Kessler</w:t>
      </w:r>
      <w:r w:rsidRPr="009220BB">
        <w:rPr>
          <w:highlight w:val="green"/>
          <w:u w:val="single"/>
        </w:rPr>
        <w:t xml:space="preserve"> is </w:t>
      </w:r>
      <w:r w:rsidRPr="009220BB">
        <w:rPr>
          <w:rStyle w:val="Emphasis"/>
          <w:highlight w:val="green"/>
        </w:rPr>
        <w:t>not a problem</w:t>
      </w:r>
      <w:r w:rsidRPr="004462B9">
        <w:rPr>
          <w:rStyle w:val="Emphasis"/>
        </w:rPr>
        <w:t xml:space="preserve"> here</w:t>
      </w:r>
      <w:r w:rsidRPr="00291952">
        <w:t xml:space="preserve">. </w:t>
      </w:r>
      <w:r w:rsidRPr="00291952">
        <w:rPr>
          <w:sz w:val="16"/>
          <w:szCs w:val="16"/>
        </w:rPr>
        <w:t>How bad could Kessler Syndrome in High LEO be?</w:t>
      </w:r>
      <w:r w:rsidRPr="00F43C0F">
        <w:rPr>
          <w:sz w:val="14"/>
        </w:rPr>
        <w:t xml:space="preserve"> </w:t>
      </w:r>
      <w:r w:rsidRPr="009220BB">
        <w:rPr>
          <w:highlight w:val="green"/>
          <w:u w:val="single"/>
        </w:rPr>
        <w:t xml:space="preserve">Let’s imagine a </w:t>
      </w:r>
      <w:r w:rsidRPr="009220BB">
        <w:rPr>
          <w:rStyle w:val="Emphasis"/>
          <w:highlight w:val="green"/>
        </w:rPr>
        <w:t>worst case</w:t>
      </w:r>
      <w:r w:rsidRPr="004462B9">
        <w:rPr>
          <w:rStyle w:val="Emphasis"/>
        </w:rPr>
        <w:t xml:space="preserve"> scenario</w:t>
      </w:r>
      <w:r w:rsidRPr="00F43C0F">
        <w:rPr>
          <w:sz w:val="14"/>
        </w:rPr>
        <w:t xml:space="preserve">. </w:t>
      </w:r>
      <w:r w:rsidRPr="009220BB">
        <w:rPr>
          <w:highlight w:val="green"/>
          <w:u w:val="single"/>
        </w:rPr>
        <w:t>An</w:t>
      </w:r>
      <w:r w:rsidRPr="004462B9">
        <w:rPr>
          <w:u w:val="single"/>
        </w:rPr>
        <w:t xml:space="preserve"> </w:t>
      </w:r>
      <w:r w:rsidRPr="004462B9">
        <w:rPr>
          <w:rStyle w:val="Emphasis"/>
        </w:rPr>
        <w:t xml:space="preserve">evil </w:t>
      </w:r>
      <w:r w:rsidRPr="009220BB">
        <w:rPr>
          <w:rStyle w:val="Emphasis"/>
          <w:highlight w:val="green"/>
        </w:rPr>
        <w:t>alien</w:t>
      </w:r>
      <w:r w:rsidRPr="004462B9">
        <w:rPr>
          <w:rStyle w:val="Emphasis"/>
        </w:rPr>
        <w:t xml:space="preserve"> intelligence</w:t>
      </w:r>
      <w:r w:rsidRPr="004462B9">
        <w:rPr>
          <w:u w:val="single"/>
        </w:rPr>
        <w:t xml:space="preserve"> </w:t>
      </w:r>
      <w:r w:rsidRPr="009220BB">
        <w:rPr>
          <w:rStyle w:val="Emphasis"/>
          <w:highlight w:val="green"/>
        </w:rPr>
        <w:t>chops up everything</w:t>
      </w:r>
      <w:r w:rsidRPr="009220BB">
        <w:rPr>
          <w:highlight w:val="green"/>
          <w:u w:val="single"/>
        </w:rPr>
        <w:t xml:space="preserve"> in </w:t>
      </w:r>
      <w:r w:rsidRPr="009220BB">
        <w:rPr>
          <w:rStyle w:val="Emphasis"/>
          <w:highlight w:val="green"/>
        </w:rPr>
        <w:t>High LEO</w:t>
      </w:r>
      <w:r w:rsidRPr="00F43C0F">
        <w:rPr>
          <w:sz w:val="14"/>
        </w:rPr>
        <w:t xml:space="preserve">, turning it into 1cm cubes of death orbiting at 1000km, </w:t>
      </w:r>
      <w:r w:rsidRPr="004462B9">
        <w:rPr>
          <w:u w:val="single"/>
        </w:rPr>
        <w:t>spread as evenly across the surface of this sphere as orbital mechanics would allow</w:t>
      </w:r>
      <w:r w:rsidRPr="00F43C0F">
        <w:rPr>
          <w:sz w:val="14"/>
        </w:rPr>
        <w:t xml:space="preserve">. Is humanity cut off from space? I’m guessing </w:t>
      </w:r>
      <w:r w:rsidRPr="004462B9">
        <w:rPr>
          <w:u w:val="single"/>
        </w:rPr>
        <w:t xml:space="preserve">the world has launched about </w:t>
      </w:r>
      <w:r w:rsidRPr="004462B9">
        <w:rPr>
          <w:rStyle w:val="Emphasis"/>
        </w:rPr>
        <w:t>10,000 tons of satellites</w:t>
      </w:r>
      <w:r w:rsidRPr="004462B9">
        <w:rPr>
          <w:u w:val="single"/>
        </w:rPr>
        <w:t xml:space="preserve"> total</w:t>
      </w:r>
      <w:r w:rsidRPr="00F43C0F">
        <w:rPr>
          <w:sz w:val="14"/>
        </w:rPr>
        <w:t xml:space="preserve">. For guessing purposes, </w:t>
      </w:r>
      <w:r w:rsidRPr="009220BB">
        <w:rPr>
          <w:highlight w:val="green"/>
          <w:u w:val="single"/>
        </w:rPr>
        <w:t>I’ll assume 2,500 tons of satellites</w:t>
      </w:r>
      <w:r w:rsidRPr="00F43C0F">
        <w:rPr>
          <w:sz w:val="14"/>
        </w:rPr>
        <w:t xml:space="preserve"> and junk </w:t>
      </w:r>
      <w:r w:rsidRPr="004462B9">
        <w:rPr>
          <w:u w:val="single"/>
        </w:rPr>
        <w:t xml:space="preserve">currently </w:t>
      </w:r>
      <w:r w:rsidRPr="009220BB">
        <w:rPr>
          <w:highlight w:val="green"/>
          <w:u w:val="single"/>
        </w:rPr>
        <w:t>in High LEO</w:t>
      </w:r>
      <w:r w:rsidRPr="00F43C0F">
        <w:rPr>
          <w:sz w:val="14"/>
        </w:rPr>
        <w:t xml:space="preserve">. </w:t>
      </w:r>
      <w:r w:rsidRPr="004462B9">
        <w:rPr>
          <w:u w:val="single"/>
        </w:rPr>
        <w:t>If satellites are made of aluminum</w:t>
      </w:r>
      <w:r w:rsidRPr="00F43C0F">
        <w:rPr>
          <w:sz w:val="14"/>
        </w:rPr>
        <w:t xml:space="preserve">, with a density of 2.70 g/cm3, then </w:t>
      </w:r>
      <w:r w:rsidRPr="004462B9">
        <w:rPr>
          <w:u w:val="single"/>
        </w:rPr>
        <w:t>that’s 839,985,870 1cm cubes</w:t>
      </w:r>
      <w:r w:rsidRPr="00F43C0F">
        <w:rPr>
          <w:sz w:val="14"/>
        </w:rPr>
        <w:t xml:space="preserve">. A sphere for an orbit of 1,000km has a surface area of 682,752,000 square KM. So </w:t>
      </w:r>
      <w:r w:rsidRPr="009220BB">
        <w:rPr>
          <w:highlight w:val="green"/>
          <w:u w:val="single"/>
        </w:rPr>
        <w:t xml:space="preserve">there would be </w:t>
      </w:r>
      <w:r w:rsidRPr="009220BB">
        <w:rPr>
          <w:rStyle w:val="Emphasis"/>
          <w:highlight w:val="green"/>
        </w:rPr>
        <w:t>one cube</w:t>
      </w:r>
      <w:r w:rsidRPr="004462B9">
        <w:rPr>
          <w:u w:val="single"/>
        </w:rPr>
        <w:t xml:space="preserve"> of junk </w:t>
      </w:r>
      <w:r w:rsidRPr="009220BB">
        <w:rPr>
          <w:rStyle w:val="Emphasis"/>
          <w:highlight w:val="green"/>
        </w:rPr>
        <w:t>per .81 square KM</w:t>
      </w:r>
      <w:r w:rsidRPr="00F43C0F">
        <w:rPr>
          <w:sz w:val="14"/>
        </w:rPr>
        <w:t xml:space="preserve">. </w:t>
      </w:r>
      <w:r w:rsidRPr="009220BB">
        <w:rPr>
          <w:highlight w:val="green"/>
          <w:u w:val="single"/>
        </w:rPr>
        <w:t xml:space="preserve">If a </w:t>
      </w:r>
      <w:r w:rsidRPr="009220BB">
        <w:rPr>
          <w:rStyle w:val="Emphasis"/>
          <w:highlight w:val="green"/>
        </w:rPr>
        <w:t>rocket traveled through tha</w:t>
      </w:r>
      <w:r w:rsidRPr="004462B9">
        <w:rPr>
          <w:rStyle w:val="Emphasis"/>
        </w:rPr>
        <w:t>t</w:t>
      </w:r>
      <w:r w:rsidRPr="004462B9">
        <w:rPr>
          <w:u w:val="single"/>
        </w:rPr>
        <w:t xml:space="preserve">, its </w:t>
      </w:r>
      <w:r w:rsidRPr="009220BB">
        <w:rPr>
          <w:rStyle w:val="Emphasis"/>
          <w:highlight w:val="green"/>
        </w:rPr>
        <w:t>odds</w:t>
      </w:r>
      <w:r w:rsidRPr="009220BB">
        <w:rPr>
          <w:highlight w:val="green"/>
          <w:u w:val="single"/>
        </w:rPr>
        <w:t xml:space="preserve"> of </w:t>
      </w:r>
      <w:r w:rsidRPr="009220BB">
        <w:rPr>
          <w:rStyle w:val="Emphasis"/>
          <w:highlight w:val="green"/>
        </w:rPr>
        <w:t>hitting</w:t>
      </w:r>
      <w:r w:rsidRPr="009220BB">
        <w:rPr>
          <w:highlight w:val="green"/>
          <w:u w:val="single"/>
        </w:rPr>
        <w:t xml:space="preserve"> that </w:t>
      </w:r>
      <w:r w:rsidRPr="009220BB">
        <w:rPr>
          <w:rStyle w:val="Emphasis"/>
          <w:highlight w:val="green"/>
        </w:rPr>
        <w:t>cube</w:t>
      </w:r>
      <w:r w:rsidRPr="009220BB">
        <w:rPr>
          <w:highlight w:val="green"/>
          <w:u w:val="single"/>
        </w:rPr>
        <w:t xml:space="preserve"> are</w:t>
      </w:r>
      <w:r w:rsidRPr="004462B9">
        <w:rPr>
          <w:u w:val="single"/>
        </w:rPr>
        <w:t xml:space="preserve"> </w:t>
      </w:r>
      <w:r w:rsidRPr="004462B9">
        <w:rPr>
          <w:rStyle w:val="Emphasis"/>
        </w:rPr>
        <w:t>tiny</w:t>
      </w:r>
      <w:r w:rsidRPr="00F43C0F">
        <w:rPr>
          <w:sz w:val="14"/>
        </w:rPr>
        <w:t xml:space="preserve"> - </w:t>
      </w:r>
      <w:r w:rsidRPr="004462B9">
        <w:rPr>
          <w:rStyle w:val="Emphasis"/>
        </w:rPr>
        <w:t xml:space="preserve">less than </w:t>
      </w:r>
      <w:r w:rsidRPr="009220BB">
        <w:rPr>
          <w:rStyle w:val="Emphasis"/>
          <w:highlight w:val="green"/>
        </w:rPr>
        <w:t>1 in 10,000</w:t>
      </w:r>
      <w:r w:rsidRPr="00F43C0F">
        <w:rPr>
          <w:sz w:val="14"/>
        </w:rPr>
        <w:t xml:space="preserve">. So </w:t>
      </w:r>
      <w:r w:rsidRPr="009220BB">
        <w:rPr>
          <w:rStyle w:val="Emphasis"/>
          <w:highlight w:val="green"/>
        </w:rPr>
        <w:t>even in the worst case</w:t>
      </w:r>
      <w:r w:rsidRPr="009220BB">
        <w:rPr>
          <w:sz w:val="14"/>
          <w:highlight w:val="green"/>
        </w:rPr>
        <w:t xml:space="preserve">, </w:t>
      </w:r>
      <w:r w:rsidRPr="009220BB">
        <w:rPr>
          <w:highlight w:val="green"/>
          <w:u w:val="single"/>
        </w:rPr>
        <w:t xml:space="preserve">we </w:t>
      </w:r>
      <w:r w:rsidRPr="009220BB">
        <w:rPr>
          <w:rStyle w:val="Emphasis"/>
          <w:highlight w:val="green"/>
        </w:rPr>
        <w:t>don’t lose access</w:t>
      </w:r>
      <w:r w:rsidRPr="004462B9">
        <w:rPr>
          <w:u w:val="single"/>
        </w:rPr>
        <w:t xml:space="preserve"> to space</w:t>
      </w:r>
      <w:r w:rsidRPr="00F43C0F">
        <w:rPr>
          <w:sz w:val="14"/>
        </w:rPr>
        <w:t xml:space="preserve">. Now though you can travel through the debris, you couldn’t keep a satellite alive for long in this orbit of death. </w:t>
      </w:r>
      <w:r w:rsidRPr="009220BB">
        <w:rPr>
          <w:rStyle w:val="Emphasis"/>
          <w:highlight w:val="green"/>
        </w:rPr>
        <w:t>Kessler</w:t>
      </w:r>
      <w:r w:rsidRPr="00F43C0F">
        <w:rPr>
          <w:sz w:val="14"/>
        </w:rPr>
        <w:t xml:space="preserve"> Syndrome </w:t>
      </w:r>
      <w:r w:rsidRPr="009220BB">
        <w:rPr>
          <w:rStyle w:val="Emphasis"/>
          <w:highlight w:val="green"/>
        </w:rPr>
        <w:t>at its worst</w:t>
      </w:r>
      <w:r w:rsidRPr="00F43C0F">
        <w:rPr>
          <w:sz w:val="14"/>
        </w:rPr>
        <w:t xml:space="preserve"> </w:t>
      </w:r>
      <w:r w:rsidRPr="004462B9">
        <w:rPr>
          <w:u w:val="single"/>
        </w:rPr>
        <w:t xml:space="preserve">just </w:t>
      </w:r>
      <w:r w:rsidRPr="009220BB">
        <w:rPr>
          <w:highlight w:val="green"/>
          <w:u w:val="single"/>
        </w:rPr>
        <w:t>prevents</w:t>
      </w:r>
      <w:r w:rsidRPr="004462B9">
        <w:rPr>
          <w:u w:val="single"/>
        </w:rPr>
        <w:t xml:space="preserve"> us from </w:t>
      </w:r>
      <w:r w:rsidRPr="009220BB">
        <w:rPr>
          <w:rStyle w:val="Emphasis"/>
          <w:highlight w:val="green"/>
        </w:rPr>
        <w:t>putting satellites</w:t>
      </w:r>
      <w:r w:rsidRPr="009220BB">
        <w:rPr>
          <w:highlight w:val="green"/>
          <w:u w:val="single"/>
        </w:rPr>
        <w:t xml:space="preserve"> in </w:t>
      </w:r>
      <w:r w:rsidRPr="009220BB">
        <w:rPr>
          <w:rStyle w:val="Emphasis"/>
          <w:highlight w:val="green"/>
        </w:rPr>
        <w:t>certain orbits</w:t>
      </w:r>
      <w:r w:rsidRPr="00F43C0F">
        <w:rPr>
          <w:sz w:val="14"/>
        </w:rPr>
        <w:t xml:space="preserve">. </w:t>
      </w:r>
      <w:r w:rsidRPr="009220BB">
        <w:rPr>
          <w:highlight w:val="green"/>
          <w:u w:val="single"/>
        </w:rPr>
        <w:t xml:space="preserve">In </w:t>
      </w:r>
      <w:r w:rsidRPr="009220BB">
        <w:rPr>
          <w:rStyle w:val="Emphasis"/>
          <w:highlight w:val="green"/>
        </w:rPr>
        <w:t>real life</w:t>
      </w:r>
      <w:r w:rsidRPr="00F43C0F">
        <w:rPr>
          <w:sz w:val="14"/>
        </w:rPr>
        <w:t xml:space="preserve">, </w:t>
      </w:r>
      <w:r w:rsidRPr="009220BB">
        <w:rPr>
          <w:highlight w:val="green"/>
          <w:u w:val="single"/>
        </w:rPr>
        <w:t xml:space="preserve">there’s a </w:t>
      </w:r>
      <w:r w:rsidRPr="009220BB">
        <w:rPr>
          <w:rStyle w:val="Emphasis"/>
          <w:highlight w:val="green"/>
        </w:rPr>
        <w:t>lot of factors</w:t>
      </w:r>
      <w:r w:rsidRPr="009220BB">
        <w:rPr>
          <w:highlight w:val="green"/>
          <w:u w:val="single"/>
        </w:rPr>
        <w:t xml:space="preserve"> that make Kessler</w:t>
      </w:r>
      <w:r w:rsidRPr="004462B9">
        <w:rPr>
          <w:u w:val="single"/>
        </w:rPr>
        <w:t xml:space="preserve"> syndrome </w:t>
      </w:r>
      <w:r w:rsidRPr="004462B9">
        <w:rPr>
          <w:rStyle w:val="Emphasis"/>
        </w:rPr>
        <w:t xml:space="preserve">even </w:t>
      </w:r>
      <w:r w:rsidRPr="009220BB">
        <w:rPr>
          <w:rStyle w:val="Emphasis"/>
          <w:highlight w:val="green"/>
        </w:rPr>
        <w:t>less of a problem</w:t>
      </w:r>
      <w:r w:rsidRPr="00F43C0F">
        <w:rPr>
          <w:sz w:val="14"/>
        </w:rPr>
        <w:t xml:space="preserve"> </w:t>
      </w:r>
      <w:r w:rsidRPr="004462B9">
        <w:rPr>
          <w:u w:val="single"/>
        </w:rPr>
        <w:t>than our worst case</w:t>
      </w:r>
      <w:r w:rsidRPr="00F43C0F">
        <w:rPr>
          <w:sz w:val="14"/>
        </w:rPr>
        <w:t xml:space="preserve"> though experiment. </w:t>
      </w:r>
      <w:r w:rsidRPr="009220BB">
        <w:rPr>
          <w:highlight w:val="green"/>
          <w:u w:val="single"/>
        </w:rPr>
        <w:t xml:space="preserve">Debris would be </w:t>
      </w:r>
      <w:r w:rsidRPr="009220BB">
        <w:rPr>
          <w:rStyle w:val="Emphasis"/>
          <w:highlight w:val="green"/>
        </w:rPr>
        <w:t>spread over a volume</w:t>
      </w:r>
      <w:r w:rsidRPr="004462B9">
        <w:rPr>
          <w:u w:val="single"/>
        </w:rPr>
        <w:t xml:space="preserve"> of space, </w:t>
      </w:r>
      <w:r w:rsidRPr="009220BB">
        <w:rPr>
          <w:rStyle w:val="Emphasis"/>
          <w:highlight w:val="green"/>
        </w:rPr>
        <w:t>not</w:t>
      </w:r>
      <w:r w:rsidRPr="009220BB">
        <w:rPr>
          <w:highlight w:val="green"/>
          <w:u w:val="single"/>
        </w:rPr>
        <w:t xml:space="preserve"> a </w:t>
      </w:r>
      <w:r w:rsidRPr="009220BB">
        <w:rPr>
          <w:rStyle w:val="Emphasis"/>
          <w:highlight w:val="green"/>
        </w:rPr>
        <w:t>single</w:t>
      </w:r>
      <w:r w:rsidRPr="004462B9">
        <w:rPr>
          <w:rStyle w:val="Emphasis"/>
        </w:rPr>
        <w:t xml:space="preserve"> orbital</w:t>
      </w:r>
      <w:r w:rsidRPr="004462B9">
        <w:rPr>
          <w:u w:val="single"/>
        </w:rPr>
        <w:t xml:space="preserve"> </w:t>
      </w:r>
      <w:r w:rsidRPr="009220BB">
        <w:rPr>
          <w:highlight w:val="green"/>
          <w:u w:val="single"/>
        </w:rPr>
        <w:t>surface</w:t>
      </w:r>
      <w:r w:rsidRPr="00F43C0F">
        <w:rPr>
          <w:sz w:val="14"/>
        </w:rPr>
        <w:t xml:space="preserve">, </w:t>
      </w:r>
      <w:r w:rsidRPr="009220BB">
        <w:rPr>
          <w:highlight w:val="green"/>
          <w:u w:val="single"/>
        </w:rPr>
        <w:t xml:space="preserve">making </w:t>
      </w:r>
      <w:r w:rsidRPr="009220BB">
        <w:rPr>
          <w:rStyle w:val="Emphasis"/>
          <w:highlight w:val="green"/>
        </w:rPr>
        <w:t>collisions</w:t>
      </w:r>
      <w:r w:rsidRPr="009220BB">
        <w:rPr>
          <w:highlight w:val="green"/>
          <w:u w:val="single"/>
        </w:rPr>
        <w:t xml:space="preserve"> </w:t>
      </w:r>
      <w:r w:rsidRPr="009220BB">
        <w:rPr>
          <w:rStyle w:val="Emphasis"/>
          <w:highlight w:val="green"/>
        </w:rPr>
        <w:t>orders of magnitudes less likely</w:t>
      </w:r>
      <w:r w:rsidRPr="00F43C0F">
        <w:rPr>
          <w:sz w:val="14"/>
        </w:rPr>
        <w:t xml:space="preserve">. </w:t>
      </w:r>
      <w:r w:rsidRPr="004462B9">
        <w:rPr>
          <w:u w:val="single"/>
        </w:rPr>
        <w:t xml:space="preserve">Most impact </w:t>
      </w:r>
      <w:r w:rsidRPr="009220BB">
        <w:rPr>
          <w:highlight w:val="green"/>
          <w:u w:val="single"/>
        </w:rPr>
        <w:t xml:space="preserve">debris will have a </w:t>
      </w:r>
      <w:r w:rsidRPr="009220BB">
        <w:rPr>
          <w:rStyle w:val="Emphasis"/>
          <w:highlight w:val="green"/>
        </w:rPr>
        <w:t>slower</w:t>
      </w:r>
      <w:r w:rsidRPr="004462B9">
        <w:rPr>
          <w:rStyle w:val="Emphasis"/>
        </w:rPr>
        <w:t xml:space="preserve"> orbital </w:t>
      </w:r>
      <w:r w:rsidRPr="009220BB">
        <w:rPr>
          <w:rStyle w:val="Emphasis"/>
          <w:highlight w:val="green"/>
        </w:rPr>
        <w:t>velocity</w:t>
      </w:r>
      <w:r w:rsidRPr="00F43C0F">
        <w:rPr>
          <w:rStyle w:val="Emphasis"/>
          <w:sz w:val="14"/>
        </w:rPr>
        <w:t xml:space="preserve"> </w:t>
      </w:r>
      <w:r w:rsidRPr="004462B9">
        <w:rPr>
          <w:u w:val="single"/>
        </w:rPr>
        <w:t xml:space="preserve">than </w:t>
      </w:r>
      <w:r w:rsidRPr="004462B9">
        <w:rPr>
          <w:rStyle w:val="Emphasis"/>
        </w:rPr>
        <w:t>either</w:t>
      </w:r>
      <w:r w:rsidRPr="004462B9">
        <w:rPr>
          <w:u w:val="single"/>
        </w:rPr>
        <w:t xml:space="preserve"> of its </w:t>
      </w:r>
      <w:r w:rsidRPr="004462B9">
        <w:rPr>
          <w:rStyle w:val="Emphasis"/>
        </w:rPr>
        <w:t>original pieces</w:t>
      </w:r>
      <w:r w:rsidRPr="00F43C0F">
        <w:rPr>
          <w:sz w:val="14"/>
        </w:rPr>
        <w:t xml:space="preserve"> - </w:t>
      </w:r>
      <w:r w:rsidRPr="004462B9">
        <w:rPr>
          <w:u w:val="single"/>
        </w:rPr>
        <w:t>this makes it deorbit much sooner</w:t>
      </w:r>
      <w:r w:rsidRPr="00F43C0F">
        <w:rPr>
          <w:sz w:val="14"/>
        </w:rPr>
        <w:t xml:space="preserve">. </w:t>
      </w:r>
      <w:r w:rsidRPr="004462B9">
        <w:rPr>
          <w:u w:val="single"/>
        </w:rPr>
        <w:t>Any collision will create large and small objects</w:t>
      </w:r>
      <w:r w:rsidRPr="00F43C0F">
        <w:rPr>
          <w:sz w:val="14"/>
        </w:rPr>
        <w:t xml:space="preserve">. </w:t>
      </w:r>
      <w:r w:rsidRPr="009220BB">
        <w:rPr>
          <w:highlight w:val="green"/>
          <w:u w:val="single"/>
        </w:rPr>
        <w:t>Small objects</w:t>
      </w:r>
      <w:r w:rsidRPr="00943EF7">
        <w:rPr>
          <w:u w:val="single"/>
        </w:rPr>
        <w:t xml:space="preserve"> are much more affected by atmospheric drag</w:t>
      </w:r>
      <w:r w:rsidRPr="004462B9">
        <w:rPr>
          <w:u w:val="single"/>
        </w:rPr>
        <w:t xml:space="preserve"> and </w:t>
      </w:r>
      <w:r w:rsidRPr="009220BB">
        <w:rPr>
          <w:highlight w:val="green"/>
          <w:u w:val="single"/>
        </w:rPr>
        <w:t>deorbit faster</w:t>
      </w:r>
      <w:r w:rsidRPr="00F43C0F">
        <w:rPr>
          <w:sz w:val="14"/>
        </w:rPr>
        <w:t xml:space="preserve">, even in a few months from high LEO. </w:t>
      </w:r>
      <w:r w:rsidRPr="009220BB">
        <w:rPr>
          <w:rStyle w:val="Emphasis"/>
          <w:highlight w:val="green"/>
        </w:rPr>
        <w:t>Larger objects</w:t>
      </w:r>
      <w:r w:rsidRPr="009220BB">
        <w:rPr>
          <w:highlight w:val="green"/>
          <w:u w:val="single"/>
        </w:rPr>
        <w:t xml:space="preserve"> can be </w:t>
      </w:r>
      <w:r w:rsidRPr="009220BB">
        <w:rPr>
          <w:rStyle w:val="Emphasis"/>
          <w:highlight w:val="green"/>
        </w:rPr>
        <w:t>tracked</w:t>
      </w:r>
      <w:r w:rsidRPr="00F43C0F">
        <w:rPr>
          <w:sz w:val="14"/>
        </w:rPr>
        <w:t xml:space="preserve"> by earth based radar and avoided. </w:t>
      </w:r>
      <w:r w:rsidRPr="004462B9">
        <w:rPr>
          <w:u w:val="single"/>
        </w:rPr>
        <w:t xml:space="preserve">The </w:t>
      </w:r>
      <w:r w:rsidRPr="009220BB">
        <w:rPr>
          <w:rStyle w:val="Emphasis"/>
          <w:highlight w:val="green"/>
        </w:rPr>
        <w:t>planned</w:t>
      </w:r>
      <w:r w:rsidRPr="004462B9">
        <w:rPr>
          <w:u w:val="single"/>
        </w:rPr>
        <w:t xml:space="preserve"> big new </w:t>
      </w:r>
      <w:r w:rsidRPr="009220BB">
        <w:rPr>
          <w:rStyle w:val="Emphasis"/>
          <w:highlight w:val="green"/>
        </w:rPr>
        <w:t>constellations</w:t>
      </w:r>
      <w:r w:rsidRPr="009220BB">
        <w:rPr>
          <w:highlight w:val="green"/>
          <w:u w:val="single"/>
        </w:rPr>
        <w:t xml:space="preserve"> are not in High LEO</w:t>
      </w:r>
      <w:r w:rsidRPr="004462B9">
        <w:rPr>
          <w:u w:val="single"/>
        </w:rPr>
        <w:t xml:space="preserve">, but in </w:t>
      </w:r>
      <w:r w:rsidRPr="004462B9">
        <w:rPr>
          <w:rStyle w:val="Emphasis"/>
        </w:rPr>
        <w:t>Low LEO</w:t>
      </w:r>
      <w:r w:rsidRPr="00F43C0F">
        <w:rPr>
          <w:sz w:val="14"/>
        </w:rPr>
        <w:t xml:space="preserve"> for faster communications with the earth. </w:t>
      </w:r>
      <w:r w:rsidRPr="009220BB">
        <w:rPr>
          <w:highlight w:val="green"/>
          <w:u w:val="single"/>
        </w:rPr>
        <w:t xml:space="preserve">They </w:t>
      </w:r>
      <w:r w:rsidRPr="009220BB">
        <w:rPr>
          <w:rStyle w:val="Emphasis"/>
          <w:highlight w:val="green"/>
        </w:rPr>
        <w:t>aren’t an issue for Kessler</w:t>
      </w:r>
      <w:r w:rsidRPr="00F43C0F">
        <w:rPr>
          <w:sz w:val="14"/>
        </w:rPr>
        <w:t xml:space="preserve">. </w:t>
      </w:r>
      <w:r w:rsidRPr="004462B9">
        <w:rPr>
          <w:u w:val="single"/>
        </w:rPr>
        <w:t>Most importantly, all new satellite launches</w:t>
      </w:r>
      <w:r w:rsidRPr="00F43C0F">
        <w:rPr>
          <w:sz w:val="14"/>
        </w:rPr>
        <w:t xml:space="preserve"> since the 1990’s </w:t>
      </w:r>
      <w:r w:rsidRPr="004462B9">
        <w:rPr>
          <w:u w:val="single"/>
        </w:rPr>
        <w:t>are required to include a plan to get rid of the satellite</w:t>
      </w:r>
      <w:r w:rsidRPr="00F43C0F">
        <w:rPr>
          <w:sz w:val="14"/>
        </w:rPr>
        <w:t xml:space="preserve"> at the end of its useful life (usually by deorbiting) So </w:t>
      </w:r>
      <w:r w:rsidRPr="009220BB">
        <w:rPr>
          <w:highlight w:val="green"/>
          <w:u w:val="single"/>
        </w:rPr>
        <w:t xml:space="preserve">the </w:t>
      </w:r>
      <w:r w:rsidRPr="009220BB">
        <w:rPr>
          <w:rStyle w:val="Emphasis"/>
          <w:highlight w:val="green"/>
        </w:rPr>
        <w:t>realistic worst case</w:t>
      </w:r>
      <w:r w:rsidRPr="009220BB">
        <w:rPr>
          <w:highlight w:val="green"/>
          <w:u w:val="single"/>
        </w:rPr>
        <w:t xml:space="preserve"> is</w:t>
      </w:r>
      <w:r w:rsidRPr="004462B9">
        <w:rPr>
          <w:u w:val="single"/>
        </w:rPr>
        <w:t xml:space="preserve"> that </w:t>
      </w:r>
      <w:r w:rsidRPr="009220BB">
        <w:rPr>
          <w:rStyle w:val="Emphasis"/>
          <w:highlight w:val="green"/>
        </w:rPr>
        <w:t>insurance premiums</w:t>
      </w:r>
      <w:r w:rsidRPr="009220BB">
        <w:rPr>
          <w:highlight w:val="green"/>
          <w:u w:val="single"/>
        </w:rPr>
        <w:t xml:space="preserve"> on </w:t>
      </w:r>
      <w:r w:rsidRPr="009220BB">
        <w:rPr>
          <w:rStyle w:val="Emphasis"/>
          <w:highlight w:val="green"/>
        </w:rPr>
        <w:t>satellites</w:t>
      </w:r>
      <w:r w:rsidRPr="009220BB">
        <w:rPr>
          <w:highlight w:val="green"/>
          <w:u w:val="single"/>
        </w:rPr>
        <w:t xml:space="preserve"> </w:t>
      </w:r>
      <w:r w:rsidRPr="009220BB">
        <w:rPr>
          <w:rStyle w:val="Emphasis"/>
          <w:highlight w:val="green"/>
        </w:rPr>
        <w:t>go up a bit</w:t>
      </w:r>
      <w:r w:rsidRPr="00F43C0F">
        <w:rPr>
          <w:sz w:val="14"/>
        </w:rPr>
        <w:t xml:space="preserve">. Given the current trend toward much smaller, cheaper micro satellites, this wouldn’t even have a huge effect. </w:t>
      </w:r>
      <w:r w:rsidRPr="004462B9">
        <w:rPr>
          <w:u w:val="single"/>
        </w:rPr>
        <w:t xml:space="preserve">I’m </w:t>
      </w:r>
      <w:r w:rsidRPr="004462B9">
        <w:rPr>
          <w:rStyle w:val="Emphasis"/>
        </w:rPr>
        <w:t>removing Kessler</w:t>
      </w:r>
      <w:r w:rsidRPr="004462B9">
        <w:rPr>
          <w:u w:val="single"/>
        </w:rPr>
        <w:t xml:space="preserve"> Syndrome from my </w:t>
      </w:r>
      <w:r w:rsidRPr="004462B9">
        <w:rPr>
          <w:rStyle w:val="Emphasis"/>
        </w:rPr>
        <w:t>list</w:t>
      </w:r>
      <w:r w:rsidRPr="004462B9">
        <w:rPr>
          <w:u w:val="single"/>
        </w:rPr>
        <w:t xml:space="preserve"> of </w:t>
      </w:r>
      <w:r w:rsidRPr="004462B9">
        <w:rPr>
          <w:rStyle w:val="Emphasis"/>
        </w:rPr>
        <w:t>things to worry about</w:t>
      </w:r>
      <w:r w:rsidRPr="00F43C0F">
        <w:rPr>
          <w:sz w:val="14"/>
        </w:rPr>
        <w:t xml:space="preserve">. </w:t>
      </w:r>
    </w:p>
    <w:p w14:paraId="2238C751" w14:textId="77777777" w:rsidR="000859AC" w:rsidRPr="004F3533" w:rsidRDefault="000859AC" w:rsidP="004F3533">
      <w:pPr>
        <w:spacing w:line="276" w:lineRule="auto"/>
        <w:rPr>
          <w:rFonts w:asciiTheme="minorHAnsi" w:hAnsiTheme="minorHAnsi" w:cstheme="minorHAnsi"/>
          <w:sz w:val="16"/>
        </w:rPr>
      </w:pPr>
    </w:p>
    <w:p w14:paraId="65BB5908" w14:textId="77777777" w:rsidR="000D79FB" w:rsidRPr="004F3533" w:rsidRDefault="000D79FB" w:rsidP="004F3533">
      <w:pPr>
        <w:spacing w:line="276" w:lineRule="auto"/>
        <w:rPr>
          <w:rFonts w:asciiTheme="minorHAnsi" w:hAnsiTheme="minorHAnsi" w:cstheme="minorHAnsi"/>
          <w:b/>
          <w:bCs/>
          <w:u w:val="single"/>
        </w:rPr>
      </w:pPr>
    </w:p>
    <w:sectPr w:rsidR="000D79FB" w:rsidRPr="004F35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31346B"/>
    <w:multiLevelType w:val="hybridMultilevel"/>
    <w:tmpl w:val="1152B9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3B0C3C"/>
    <w:multiLevelType w:val="hybridMultilevel"/>
    <w:tmpl w:val="6BDC6084"/>
    <w:lvl w:ilvl="0" w:tplc="E7F2D712">
      <w:start w:val="12"/>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5211E1"/>
    <w:multiLevelType w:val="hybridMultilevel"/>
    <w:tmpl w:val="8E46B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C10A06"/>
    <w:multiLevelType w:val="hybridMultilevel"/>
    <w:tmpl w:val="0F94F4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8378B"/>
    <w:multiLevelType w:val="hybridMultilevel"/>
    <w:tmpl w:val="0CF47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657FD6"/>
    <w:multiLevelType w:val="hybridMultilevel"/>
    <w:tmpl w:val="BDE6A2A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8" w15:restartNumberingAfterBreak="0">
    <w:nsid w:val="47FE19F0"/>
    <w:multiLevelType w:val="hybridMultilevel"/>
    <w:tmpl w:val="E50EE3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610794"/>
    <w:multiLevelType w:val="hybridMultilevel"/>
    <w:tmpl w:val="5888AF9E"/>
    <w:lvl w:ilvl="0" w:tplc="A942EE08">
      <w:start w:val="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9974E9"/>
    <w:multiLevelType w:val="hybridMultilevel"/>
    <w:tmpl w:val="3EFA518E"/>
    <w:lvl w:ilvl="0" w:tplc="4796C8E2">
      <w:numFmt w:val="bullet"/>
      <w:lvlText w:val=""/>
      <w:lvlJc w:val="left"/>
      <w:pPr>
        <w:ind w:left="410" w:hanging="360"/>
      </w:pPr>
      <w:rPr>
        <w:rFonts w:ascii="Symbol" w:eastAsiaTheme="minorHAnsi" w:hAnsi="Symbol" w:cs="Times New Roman"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1" w15:restartNumberingAfterBreak="0">
    <w:nsid w:val="734D27D0"/>
    <w:multiLevelType w:val="hybridMultilevel"/>
    <w:tmpl w:val="9D6A9C2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0"/>
  </w:num>
  <w:num w:numId="13">
    <w:abstractNumId w:val="19"/>
  </w:num>
  <w:num w:numId="14">
    <w:abstractNumId w:val="16"/>
  </w:num>
  <w:num w:numId="15">
    <w:abstractNumId w:val="11"/>
  </w:num>
  <w:num w:numId="16">
    <w:abstractNumId w:val="14"/>
  </w:num>
  <w:num w:numId="17">
    <w:abstractNumId w:val="20"/>
  </w:num>
  <w:num w:numId="18">
    <w:abstractNumId w:val="15"/>
  </w:num>
  <w:num w:numId="19">
    <w:abstractNumId w:val="12"/>
  </w:num>
  <w:num w:numId="20">
    <w:abstractNumId w:val="18"/>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78430389648"/>
    <w:docVar w:name="VerbatimVersion" w:val="5.1"/>
  </w:docVars>
  <w:rsids>
    <w:rsidRoot w:val="00DE53A9"/>
    <w:rsid w:val="000139A3"/>
    <w:rsid w:val="00080326"/>
    <w:rsid w:val="000859AC"/>
    <w:rsid w:val="000D79FB"/>
    <w:rsid w:val="00100833"/>
    <w:rsid w:val="00104529"/>
    <w:rsid w:val="00105942"/>
    <w:rsid w:val="00107396"/>
    <w:rsid w:val="00144A4C"/>
    <w:rsid w:val="00165DCE"/>
    <w:rsid w:val="00176AB0"/>
    <w:rsid w:val="00177B7D"/>
    <w:rsid w:val="0018322D"/>
    <w:rsid w:val="00197FA5"/>
    <w:rsid w:val="001B5776"/>
    <w:rsid w:val="001D017A"/>
    <w:rsid w:val="001E527A"/>
    <w:rsid w:val="001F78CE"/>
    <w:rsid w:val="00251FC7"/>
    <w:rsid w:val="002855A7"/>
    <w:rsid w:val="002870BF"/>
    <w:rsid w:val="002A6054"/>
    <w:rsid w:val="002B146A"/>
    <w:rsid w:val="002B5E17"/>
    <w:rsid w:val="00315690"/>
    <w:rsid w:val="00316B75"/>
    <w:rsid w:val="00325646"/>
    <w:rsid w:val="003408E7"/>
    <w:rsid w:val="003447D7"/>
    <w:rsid w:val="003460F2"/>
    <w:rsid w:val="003479B6"/>
    <w:rsid w:val="0038158C"/>
    <w:rsid w:val="003902BA"/>
    <w:rsid w:val="003A09E2"/>
    <w:rsid w:val="003D392A"/>
    <w:rsid w:val="003E1A7D"/>
    <w:rsid w:val="00407037"/>
    <w:rsid w:val="004605D6"/>
    <w:rsid w:val="004C60E8"/>
    <w:rsid w:val="004D38E0"/>
    <w:rsid w:val="004E3579"/>
    <w:rsid w:val="004E728B"/>
    <w:rsid w:val="004F3533"/>
    <w:rsid w:val="004F39E0"/>
    <w:rsid w:val="0050665F"/>
    <w:rsid w:val="00537BD5"/>
    <w:rsid w:val="0057268A"/>
    <w:rsid w:val="005D2912"/>
    <w:rsid w:val="006065BD"/>
    <w:rsid w:val="00631005"/>
    <w:rsid w:val="006446BB"/>
    <w:rsid w:val="00645FA9"/>
    <w:rsid w:val="00647866"/>
    <w:rsid w:val="00665003"/>
    <w:rsid w:val="00680220"/>
    <w:rsid w:val="006A2AD0"/>
    <w:rsid w:val="006B7DBB"/>
    <w:rsid w:val="006C2375"/>
    <w:rsid w:val="006D4ECC"/>
    <w:rsid w:val="00722258"/>
    <w:rsid w:val="007243E5"/>
    <w:rsid w:val="00766EA0"/>
    <w:rsid w:val="007A2226"/>
    <w:rsid w:val="007F5B66"/>
    <w:rsid w:val="008230E8"/>
    <w:rsid w:val="00823A1C"/>
    <w:rsid w:val="00845B9D"/>
    <w:rsid w:val="00860984"/>
    <w:rsid w:val="00866502"/>
    <w:rsid w:val="008B3ECB"/>
    <w:rsid w:val="008B4E85"/>
    <w:rsid w:val="008C1B2E"/>
    <w:rsid w:val="00914E12"/>
    <w:rsid w:val="0091627E"/>
    <w:rsid w:val="0097032B"/>
    <w:rsid w:val="009D2EAD"/>
    <w:rsid w:val="009D54B2"/>
    <w:rsid w:val="009E1922"/>
    <w:rsid w:val="009F7ED2"/>
    <w:rsid w:val="00A93661"/>
    <w:rsid w:val="00A95652"/>
    <w:rsid w:val="00AC0AB8"/>
    <w:rsid w:val="00AC68AA"/>
    <w:rsid w:val="00B33C6D"/>
    <w:rsid w:val="00B37A11"/>
    <w:rsid w:val="00B4508F"/>
    <w:rsid w:val="00B55AD5"/>
    <w:rsid w:val="00B8057C"/>
    <w:rsid w:val="00BD6238"/>
    <w:rsid w:val="00BF593B"/>
    <w:rsid w:val="00BF773A"/>
    <w:rsid w:val="00BF7E81"/>
    <w:rsid w:val="00C13773"/>
    <w:rsid w:val="00C17CC8"/>
    <w:rsid w:val="00C400D4"/>
    <w:rsid w:val="00C83417"/>
    <w:rsid w:val="00C9604F"/>
    <w:rsid w:val="00CA19AA"/>
    <w:rsid w:val="00CC5298"/>
    <w:rsid w:val="00CD736E"/>
    <w:rsid w:val="00CD798D"/>
    <w:rsid w:val="00CE161E"/>
    <w:rsid w:val="00CF59A8"/>
    <w:rsid w:val="00D325A9"/>
    <w:rsid w:val="00D36A8A"/>
    <w:rsid w:val="00D42C59"/>
    <w:rsid w:val="00D61409"/>
    <w:rsid w:val="00D6691E"/>
    <w:rsid w:val="00D71170"/>
    <w:rsid w:val="00DA1C92"/>
    <w:rsid w:val="00DA25D4"/>
    <w:rsid w:val="00DA6538"/>
    <w:rsid w:val="00DE53A9"/>
    <w:rsid w:val="00E15E75"/>
    <w:rsid w:val="00E5262C"/>
    <w:rsid w:val="00EA4247"/>
    <w:rsid w:val="00EC7DC4"/>
    <w:rsid w:val="00ED30CF"/>
    <w:rsid w:val="00F176EF"/>
    <w:rsid w:val="00F37F93"/>
    <w:rsid w:val="00F45E10"/>
    <w:rsid w:val="00F6364A"/>
    <w:rsid w:val="00F9113A"/>
    <w:rsid w:val="00FA537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DF99E"/>
  <w15:docId w15:val="{A5645C83-B192-4D42-94EF-1CDE8B856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47D7"/>
    <w:rPr>
      <w:rFonts w:ascii="Calibri" w:hAnsi="Calibri"/>
    </w:rPr>
  </w:style>
  <w:style w:type="paragraph" w:styleId="Heading1">
    <w:name w:val="heading 1"/>
    <w:aliases w:val="Pocket"/>
    <w:basedOn w:val="Normal"/>
    <w:next w:val="Normal"/>
    <w:link w:val="Heading1Char"/>
    <w:qFormat/>
    <w:rsid w:val="003447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47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3447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3447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47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7D7"/>
  </w:style>
  <w:style w:type="character" w:customStyle="1" w:styleId="Heading1Char">
    <w:name w:val="Heading 1 Char"/>
    <w:aliases w:val="Pocket Char"/>
    <w:basedOn w:val="DefaultParagraphFont"/>
    <w:link w:val="Heading1"/>
    <w:rsid w:val="003447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47D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2"/>
    <w:rsid w:val="003447D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3447D7"/>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s"/>
    <w:basedOn w:val="DefaultParagraphFont"/>
    <w:link w:val="textbold"/>
    <w:qFormat/>
    <w:rsid w:val="003447D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47D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3447D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3447D7"/>
    <w:rPr>
      <w:color w:val="auto"/>
      <w:u w:val="none"/>
    </w:rPr>
  </w:style>
  <w:style w:type="character" w:styleId="FollowedHyperlink">
    <w:name w:val="FollowedHyperlink"/>
    <w:basedOn w:val="DefaultParagraphFont"/>
    <w:uiPriority w:val="99"/>
    <w:semiHidden/>
    <w:unhideWhenUsed/>
    <w:rsid w:val="003447D7"/>
    <w:rPr>
      <w:color w:val="auto"/>
      <w:u w:val="none"/>
    </w:rPr>
  </w:style>
  <w:style w:type="paragraph" w:customStyle="1" w:styleId="textbold">
    <w:name w:val="text bold"/>
    <w:basedOn w:val="Normal"/>
    <w:link w:val="Emphasis"/>
    <w:uiPriority w:val="20"/>
    <w:qFormat/>
    <w:rsid w:val="000D79FB"/>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character" w:styleId="UnresolvedMention">
    <w:name w:val="Unresolved Mention"/>
    <w:basedOn w:val="DefaultParagraphFont"/>
    <w:uiPriority w:val="99"/>
    <w:semiHidden/>
    <w:unhideWhenUsed/>
    <w:rsid w:val="00866502"/>
    <w:rPr>
      <w:color w:val="605E5C"/>
      <w:shd w:val="clear" w:color="auto" w:fill="E1DFDD"/>
    </w:rPr>
  </w:style>
  <w:style w:type="character" w:customStyle="1" w:styleId="normaltextrun">
    <w:name w:val="normaltextrun"/>
    <w:basedOn w:val="DefaultParagraphFont"/>
    <w:rsid w:val="006B7DBB"/>
  </w:style>
  <w:style w:type="character" w:customStyle="1" w:styleId="spellingerror">
    <w:name w:val="spellingerror"/>
    <w:basedOn w:val="DefaultParagraphFont"/>
    <w:rsid w:val="006B7DBB"/>
  </w:style>
  <w:style w:type="character" w:customStyle="1" w:styleId="eop">
    <w:name w:val="eop"/>
    <w:basedOn w:val="DefaultParagraphFont"/>
    <w:rsid w:val="006B7DBB"/>
  </w:style>
  <w:style w:type="paragraph" w:styleId="ListParagraph">
    <w:name w:val="List Paragraph"/>
    <w:basedOn w:val="Normal"/>
    <w:uiPriority w:val="99"/>
    <w:qFormat/>
    <w:rsid w:val="003D392A"/>
    <w:pPr>
      <w:ind w:left="720"/>
      <w:contextualSpacing/>
    </w:pPr>
  </w:style>
  <w:style w:type="paragraph" w:styleId="DocumentMap">
    <w:name w:val="Document Map"/>
    <w:basedOn w:val="Normal"/>
    <w:link w:val="DocumentMapChar"/>
    <w:uiPriority w:val="99"/>
    <w:semiHidden/>
    <w:unhideWhenUsed/>
    <w:rsid w:val="000859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59AC"/>
    <w:rPr>
      <w:rFonts w:ascii="Lucida Grande" w:hAnsi="Lucida Grande" w:cs="Lucida Grande"/>
      <w:sz w:val="24"/>
    </w:rPr>
  </w:style>
  <w:style w:type="paragraph" w:customStyle="1" w:styleId="Emphasis1">
    <w:name w:val="Emphasis1"/>
    <w:basedOn w:val="Normal"/>
    <w:autoRedefine/>
    <w:uiPriority w:val="7"/>
    <w:qFormat/>
    <w:rsid w:val="000859AC"/>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underline">
    <w:name w:val="underline"/>
    <w:qFormat/>
    <w:rsid w:val="000859AC"/>
    <w:rPr>
      <w:u w:val="single"/>
    </w:rPr>
  </w:style>
  <w:style w:type="character" w:customStyle="1" w:styleId="apple-converted-space">
    <w:name w:val="apple-converted-space"/>
    <w:rsid w:val="000859AC"/>
  </w:style>
  <w:style w:type="paragraph" w:customStyle="1" w:styleId="cardtext">
    <w:name w:val="card text"/>
    <w:basedOn w:val="Normal"/>
    <w:link w:val="cardtextChar"/>
    <w:qFormat/>
    <w:rsid w:val="000859AC"/>
    <w:pPr>
      <w:ind w:left="288" w:right="288"/>
    </w:pPr>
  </w:style>
  <w:style w:type="character" w:customStyle="1" w:styleId="cardtextChar">
    <w:name w:val="card text Char"/>
    <w:basedOn w:val="DefaultParagraphFont"/>
    <w:link w:val="cardtext"/>
    <w:rsid w:val="000859AC"/>
    <w:rPr>
      <w:rFonts w:ascii="Calibri" w:hAnsi="Calibri"/>
    </w:rPr>
  </w:style>
  <w:style w:type="character" w:customStyle="1" w:styleId="cardChar">
    <w:name w:val="card Char"/>
    <w:basedOn w:val="DefaultParagraphFont"/>
    <w:link w:val="card"/>
    <w:locked/>
    <w:rsid w:val="000859AC"/>
    <w:rPr>
      <w:rFonts w:ascii="Times New Roman" w:eastAsia="Times New Roman" w:hAnsi="Times New Roman" w:cs="Times New Roman"/>
      <w:sz w:val="20"/>
      <w:szCs w:val="20"/>
    </w:rPr>
  </w:style>
  <w:style w:type="paragraph" w:customStyle="1" w:styleId="card">
    <w:name w:val="card"/>
    <w:basedOn w:val="Normal"/>
    <w:link w:val="cardChar"/>
    <w:qFormat/>
    <w:rsid w:val="000859AC"/>
    <w:pPr>
      <w:ind w:left="288" w:right="288"/>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itif.org/publications/2021/08/11/growth-through-innovation-will-help-fight-climate-chang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rtificialintelligence-news.com/2021/09/22/the-new-space-race-breeding-ground-for-great-innovation/" TargetMode="External"/><Relationship Id="rId12" Type="http://schemas.openxmlformats.org/officeDocument/2006/relationships/hyperlink" Target="https://www.usafa.edu/app/uploads/Space_and_Defense_2_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hyperlink" Target="https://ccdcoe.org/uploads/2019/06/Art_12_The-Cyber-ASAT.pdf" TargetMode="External"/><Relationship Id="rId5" Type="http://schemas.openxmlformats.org/officeDocument/2006/relationships/webSettings" Target="webSettings.xml"/><Relationship Id="rId10" Type="http://schemas.openxmlformats.org/officeDocument/2006/relationships/hyperlink" Target="https://www.usafa.edu/app/uploads/Space_and_Defense_2_3.pdf" TargetMode="External"/><Relationship Id="rId4" Type="http://schemas.openxmlformats.org/officeDocument/2006/relationships/settings" Target="settings.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21858</Words>
  <Characters>124592</Characters>
  <Application>Microsoft Office Word</Application>
  <DocSecurity>0</DocSecurity>
  <Lines>1038</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Arush Adabala</dc:creator>
  <cp:keywords>5.1.1</cp:keywords>
  <dc:description/>
  <cp:lastModifiedBy>Row, Christopher</cp:lastModifiedBy>
  <cp:revision>3</cp:revision>
  <dcterms:created xsi:type="dcterms:W3CDTF">2022-01-14T21:44:00Z</dcterms:created>
  <dcterms:modified xsi:type="dcterms:W3CDTF">2022-01-14T22:06:00Z</dcterms:modified>
</cp:coreProperties>
</file>