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6EDF4" w14:textId="77777777" w:rsidR="002751E2" w:rsidRPr="002751E2" w:rsidRDefault="002751E2" w:rsidP="002751E2">
      <w:pPr>
        <w:keepNext/>
        <w:keepLines/>
        <w:spacing w:before="40" w:after="0"/>
        <w:outlineLvl w:val="3"/>
        <w:rPr>
          <w:rFonts w:eastAsiaTheme="majorEastAsia" w:cstheme="majorBidi"/>
          <w:b/>
          <w:iCs/>
          <w:sz w:val="26"/>
        </w:rPr>
      </w:pPr>
      <w:r w:rsidRPr="002751E2">
        <w:rPr>
          <w:rFonts w:eastAsiaTheme="majorEastAsia" w:cstheme="majorBidi"/>
          <w:b/>
          <w:iCs/>
          <w:sz w:val="26"/>
        </w:rPr>
        <w:t>I affirm Resolved: The appropriation of outer space by private entities is unjust.</w:t>
      </w:r>
    </w:p>
    <w:p w14:paraId="62639E27" w14:textId="77777777" w:rsidR="002751E2" w:rsidRPr="002751E2" w:rsidRDefault="002751E2" w:rsidP="002751E2">
      <w:pPr>
        <w:keepNext/>
        <w:keepLines/>
        <w:pageBreakBefore/>
        <w:spacing w:before="40" w:after="0"/>
        <w:jc w:val="center"/>
        <w:outlineLvl w:val="1"/>
        <w:rPr>
          <w:rFonts w:eastAsiaTheme="majorEastAsia" w:cstheme="majorBidi"/>
          <w:b/>
          <w:sz w:val="44"/>
          <w:szCs w:val="26"/>
          <w:u w:val="double"/>
        </w:rPr>
      </w:pPr>
      <w:r w:rsidRPr="002751E2">
        <w:rPr>
          <w:rFonts w:eastAsiaTheme="majorEastAsia" w:cstheme="majorBidi"/>
          <w:b/>
          <w:sz w:val="44"/>
          <w:szCs w:val="26"/>
          <w:u w:val="double"/>
        </w:rPr>
        <w:t xml:space="preserve">Framework </w:t>
      </w:r>
    </w:p>
    <w:p w14:paraId="67B8D886" w14:textId="77777777" w:rsidR="002751E2" w:rsidRPr="002751E2" w:rsidRDefault="002751E2" w:rsidP="002751E2">
      <w:pPr>
        <w:spacing w:before="240" w:after="40" w:line="240" w:lineRule="auto"/>
        <w:rPr>
          <w:rFonts w:ascii="Times New Roman" w:eastAsia="Times New Roman" w:hAnsi="Times New Roman" w:cs="Times New Roman"/>
          <w:b/>
          <w:lang w:val="en"/>
        </w:rPr>
      </w:pPr>
      <w:r w:rsidRPr="002751E2">
        <w:rPr>
          <w:rFonts w:eastAsia="Calibri"/>
          <w:b/>
          <w:sz w:val="26"/>
          <w:szCs w:val="26"/>
          <w:lang w:val="en"/>
        </w:rPr>
        <w:t>The standard is minimizing material and structural violence. Prefer:</w:t>
      </w:r>
    </w:p>
    <w:p w14:paraId="39576D30" w14:textId="77777777" w:rsidR="002751E2" w:rsidRPr="002751E2" w:rsidRDefault="002751E2" w:rsidP="002751E2">
      <w:pPr>
        <w:numPr>
          <w:ilvl w:val="0"/>
          <w:numId w:val="13"/>
        </w:numPr>
        <w:spacing w:before="240" w:after="40" w:line="240" w:lineRule="auto"/>
        <w:contextualSpacing/>
        <w:rPr>
          <w:rFonts w:eastAsia="Calibri"/>
          <w:b/>
          <w:sz w:val="26"/>
          <w:szCs w:val="26"/>
          <w:lang w:val="en"/>
        </w:rPr>
      </w:pPr>
      <w:r w:rsidRPr="002751E2">
        <w:rPr>
          <w:rFonts w:eastAsia="Calibri"/>
          <w:b/>
          <w:sz w:val="26"/>
          <w:szCs w:val="26"/>
          <w:lang w:val="en"/>
        </w:rPr>
        <w:t xml:space="preserve">Addressing structural violence is a pre requisite to addressing other impacts – it is embedded into the framework of society. </w:t>
      </w:r>
    </w:p>
    <w:p w14:paraId="6A04A27A" w14:textId="77777777" w:rsidR="002751E2" w:rsidRPr="002751E2" w:rsidRDefault="002751E2" w:rsidP="002751E2">
      <w:pPr>
        <w:spacing w:line="240" w:lineRule="auto"/>
        <w:rPr>
          <w:rFonts w:ascii="Times New Roman" w:eastAsia="Times New Roman" w:hAnsi="Times New Roman" w:cs="Times New Roman"/>
          <w:lang w:val="en"/>
        </w:rPr>
      </w:pPr>
      <w:r w:rsidRPr="002751E2">
        <w:rPr>
          <w:rFonts w:eastAsia="Calibri"/>
          <w:color w:val="222222"/>
          <w:sz w:val="16"/>
          <w:szCs w:val="16"/>
          <w:lang w:val="en"/>
        </w:rPr>
        <w:t> </w:t>
      </w:r>
    </w:p>
    <w:p w14:paraId="4EDA0C91" w14:textId="77777777" w:rsidR="002751E2" w:rsidRPr="002751E2" w:rsidRDefault="002751E2" w:rsidP="002751E2">
      <w:pPr>
        <w:numPr>
          <w:ilvl w:val="0"/>
          <w:numId w:val="13"/>
        </w:numPr>
        <w:spacing w:line="240" w:lineRule="auto"/>
        <w:contextualSpacing/>
        <w:rPr>
          <w:rFonts w:ascii="Times New Roman" w:eastAsia="Times New Roman" w:hAnsi="Times New Roman" w:cs="Times New Roman"/>
          <w:lang w:val="en"/>
        </w:rPr>
      </w:pPr>
      <w:r w:rsidRPr="002751E2">
        <w:rPr>
          <w:rFonts w:eastAsia="Calibri"/>
          <w:b/>
          <w:sz w:val="26"/>
          <w:szCs w:val="26"/>
          <w:lang w:val="en"/>
        </w:rPr>
        <w:t xml:space="preserve">Structural violence must come first in our impact calculus —there is an </w:t>
      </w:r>
      <w:r w:rsidRPr="002751E2">
        <w:rPr>
          <w:rFonts w:eastAsia="Calibri"/>
          <w:b/>
          <w:sz w:val="26"/>
          <w:szCs w:val="26"/>
          <w:u w:val="single"/>
          <w:lang w:val="en"/>
        </w:rPr>
        <w:t>ethical obligation</w:t>
      </w:r>
      <w:r w:rsidRPr="002751E2">
        <w:rPr>
          <w:rFonts w:eastAsia="Calibri"/>
          <w:b/>
          <w:sz w:val="26"/>
          <w:szCs w:val="26"/>
          <w:lang w:val="en"/>
        </w:rPr>
        <w:t xml:space="preserve"> to address it. </w:t>
      </w:r>
    </w:p>
    <w:p w14:paraId="1E21063F" w14:textId="77777777" w:rsidR="002751E2" w:rsidRPr="002751E2" w:rsidRDefault="002751E2" w:rsidP="002751E2">
      <w:pPr>
        <w:spacing w:line="240" w:lineRule="auto"/>
        <w:rPr>
          <w:rFonts w:ascii="Times New Roman" w:eastAsia="Times New Roman" w:hAnsi="Times New Roman" w:cs="Times New Roman"/>
          <w:lang w:val="en"/>
        </w:rPr>
      </w:pPr>
      <w:r w:rsidRPr="002751E2">
        <w:rPr>
          <w:rFonts w:eastAsia="Calibri"/>
          <w:b/>
          <w:sz w:val="26"/>
          <w:szCs w:val="26"/>
          <w:lang w:val="en"/>
        </w:rPr>
        <w:t>Ansell 17</w:t>
      </w:r>
      <w:r w:rsidRPr="002751E2">
        <w:rPr>
          <w:rFonts w:eastAsia="Calibri"/>
          <w:lang w:val="en"/>
        </w:rPr>
        <w:t xml:space="preserve"> </w:t>
      </w:r>
      <w:r w:rsidRPr="002751E2">
        <w:rPr>
          <w:rFonts w:eastAsia="Calibri"/>
          <w:sz w:val="18"/>
          <w:szCs w:val="18"/>
          <w:lang w:val="en"/>
        </w:rPr>
        <w:t xml:space="preserve">— David A. Ansell, Senior Vice President, Associate Provost for Community Health Equity, and Michael E. Kelly Professor of Medicine at Rush University Medical Center (Chicago), holds an M.D. from the State University of New York Upstate Medical University College of Medicine, 2017 (“American Roulette,” </w:t>
      </w:r>
      <w:r w:rsidRPr="002751E2">
        <w:rPr>
          <w:rFonts w:eastAsia="Calibri"/>
          <w:i/>
          <w:sz w:val="18"/>
          <w:szCs w:val="18"/>
          <w:lang w:val="en"/>
        </w:rPr>
        <w:t>The Death Gap: How Inequality Kills</w:t>
      </w:r>
      <w:r w:rsidRPr="002751E2">
        <w:rPr>
          <w:rFonts w:eastAsia="Calibri"/>
          <w:sz w:val="18"/>
          <w:szCs w:val="18"/>
          <w:lang w:val="en"/>
        </w:rPr>
        <w:t xml:space="preserve">, Published by the University of Chicago Press, ISBN 9780226428291, p. kindle 307-363)//Ak//recut </w:t>
      </w:r>
    </w:p>
    <w:p w14:paraId="73F9641E" w14:textId="77777777" w:rsidR="002751E2" w:rsidRPr="002751E2" w:rsidRDefault="002751E2" w:rsidP="002751E2">
      <w:pPr>
        <w:spacing w:line="240" w:lineRule="auto"/>
        <w:rPr>
          <w:rFonts w:ascii="Times New Roman" w:eastAsia="Times New Roman" w:hAnsi="Times New Roman" w:cs="Times New Roman"/>
          <w:lang w:val="en"/>
        </w:rPr>
      </w:pPr>
      <w:r w:rsidRPr="002751E2">
        <w:rPr>
          <w:rFonts w:eastAsia="Calibri"/>
          <w:u w:val="single"/>
          <w:lang w:val="en"/>
        </w:rPr>
        <w:t>There are many different kinds of violence. Some are obvious: punches, attacks, gunshots, explosions. These are the kinds of interpersonal violence that we tend to hear about in the news. Other kinds of violence are intimate and emotional</w:t>
      </w:r>
      <w:r w:rsidRPr="002751E2">
        <w:rPr>
          <w:rFonts w:eastAsia="Calibri"/>
          <w:sz w:val="12"/>
          <w:szCs w:val="12"/>
          <w:lang w:val="en"/>
        </w:rPr>
        <w:t xml:space="preserve">. </w:t>
      </w:r>
      <w:r w:rsidRPr="002751E2">
        <w:rPr>
          <w:rFonts w:eastAsia="Calibri"/>
          <w:u w:val="single"/>
          <w:lang w:val="en"/>
        </w:rPr>
        <w:t xml:space="preserve">But </w:t>
      </w:r>
      <w:r w:rsidRPr="002751E2">
        <w:rPr>
          <w:rFonts w:eastAsia="Calibri"/>
          <w:highlight w:val="green"/>
          <w:u w:val="single"/>
          <w:lang w:val="en"/>
        </w:rPr>
        <w:t>the</w:t>
      </w:r>
      <w:r w:rsidRPr="002751E2">
        <w:rPr>
          <w:rFonts w:eastAsia="Calibri"/>
          <w:u w:val="single"/>
          <w:lang w:val="en"/>
        </w:rPr>
        <w:t xml:space="preserve"> </w:t>
      </w:r>
      <w:r w:rsidRPr="002751E2">
        <w:rPr>
          <w:rFonts w:eastAsia="Calibri"/>
          <w:b/>
          <w:highlight w:val="green"/>
          <w:u w:val="single"/>
          <w:lang w:val="en"/>
        </w:rPr>
        <w:t>deadliest</w:t>
      </w:r>
      <w:r w:rsidRPr="002751E2">
        <w:rPr>
          <w:rFonts w:eastAsia="Calibri"/>
          <w:highlight w:val="green"/>
          <w:u w:val="single"/>
          <w:lang w:val="en"/>
        </w:rPr>
        <w:t xml:space="preserve"> </w:t>
      </w:r>
      <w:r w:rsidRPr="002751E2">
        <w:rPr>
          <w:rFonts w:eastAsia="Calibri"/>
          <w:u w:val="single"/>
          <w:lang w:val="en"/>
        </w:rPr>
        <w:t xml:space="preserve">and most thoroughgoing kind of </w:t>
      </w:r>
      <w:r w:rsidRPr="002751E2">
        <w:rPr>
          <w:rFonts w:eastAsia="Calibri"/>
          <w:highlight w:val="green"/>
          <w:u w:val="single"/>
          <w:lang w:val="en"/>
        </w:rPr>
        <w:t xml:space="preserve">violence </w:t>
      </w:r>
      <w:r w:rsidRPr="002751E2">
        <w:rPr>
          <w:rFonts w:eastAsia="Calibri"/>
          <w:u w:val="single"/>
          <w:lang w:val="en"/>
        </w:rPr>
        <w:t xml:space="preserve">is woven into the fabric of American society. It </w:t>
      </w:r>
      <w:r w:rsidRPr="002751E2">
        <w:rPr>
          <w:rFonts w:eastAsia="Calibri"/>
          <w:highlight w:val="green"/>
          <w:u w:val="single"/>
          <w:lang w:val="en"/>
        </w:rPr>
        <w:t>exists when some groups have more access to</w:t>
      </w:r>
      <w:r w:rsidRPr="002751E2">
        <w:rPr>
          <w:rFonts w:eastAsia="Calibri"/>
          <w:u w:val="single"/>
          <w:lang w:val="en"/>
        </w:rPr>
        <w:t xml:space="preserve"> goods, resources, and </w:t>
      </w:r>
      <w:r w:rsidRPr="002751E2">
        <w:rPr>
          <w:rFonts w:eastAsia="Calibri"/>
          <w:highlight w:val="green"/>
          <w:u w:val="single"/>
          <w:lang w:val="en"/>
        </w:rPr>
        <w:t xml:space="preserve">opportunities than other groups, </w:t>
      </w:r>
      <w:r w:rsidRPr="002751E2">
        <w:rPr>
          <w:rFonts w:eastAsia="Calibri"/>
          <w:u w:val="single"/>
          <w:lang w:val="en"/>
        </w:rPr>
        <w:t xml:space="preserve">including health and life itself. This violence delivers </w:t>
      </w:r>
      <w:r w:rsidRPr="002751E2">
        <w:rPr>
          <w:rFonts w:eastAsia="Calibri"/>
          <w:b/>
          <w:u w:val="single"/>
          <w:lang w:val="en"/>
        </w:rPr>
        <w:t>specific blows against particular bodies in particular neighborhoods</w:t>
      </w:r>
      <w:r w:rsidRPr="002751E2">
        <w:rPr>
          <w:rFonts w:eastAsia="Calibri"/>
          <w:u w:val="single"/>
          <w:lang w:val="en"/>
        </w:rPr>
        <w:t xml:space="preserve">. This unequal advantage and violence is built into the very rules that govern our society. </w:t>
      </w:r>
      <w:r w:rsidRPr="002751E2">
        <w:rPr>
          <w:rFonts w:eastAsia="Calibri"/>
          <w:highlight w:val="green"/>
          <w:u w:val="single"/>
          <w:lang w:val="en"/>
        </w:rPr>
        <w:t xml:space="preserve">In the absence of </w:t>
      </w:r>
      <w:r w:rsidRPr="002751E2">
        <w:rPr>
          <w:rFonts w:eastAsia="Calibri"/>
          <w:u w:val="single"/>
          <w:lang w:val="en"/>
        </w:rPr>
        <w:t xml:space="preserve">this </w:t>
      </w:r>
      <w:r w:rsidRPr="002751E2">
        <w:rPr>
          <w:rFonts w:eastAsia="Calibri"/>
          <w:highlight w:val="green"/>
          <w:u w:val="single"/>
          <w:lang w:val="en"/>
        </w:rPr>
        <w:t xml:space="preserve">violence, </w:t>
      </w:r>
      <w:r w:rsidRPr="002751E2">
        <w:rPr>
          <w:rFonts w:eastAsia="Calibri"/>
          <w:b/>
          <w:highlight w:val="green"/>
          <w:u w:val="single"/>
          <w:lang w:val="en"/>
        </w:rPr>
        <w:t xml:space="preserve">large numbers </w:t>
      </w:r>
      <w:r w:rsidRPr="002751E2">
        <w:rPr>
          <w:rFonts w:eastAsia="Calibri"/>
          <w:b/>
          <w:u w:val="single"/>
          <w:lang w:val="en"/>
        </w:rPr>
        <w:t xml:space="preserve">of Americans </w:t>
      </w:r>
      <w:r w:rsidRPr="002751E2">
        <w:rPr>
          <w:rFonts w:eastAsia="Calibri"/>
          <w:b/>
          <w:highlight w:val="green"/>
          <w:u w:val="single"/>
          <w:lang w:val="en"/>
        </w:rPr>
        <w:t xml:space="preserve">would </w:t>
      </w:r>
      <w:r w:rsidRPr="002751E2">
        <w:rPr>
          <w:rFonts w:eastAsia="Calibri"/>
          <w:b/>
          <w:u w:val="single"/>
          <w:lang w:val="en"/>
        </w:rPr>
        <w:t xml:space="preserve">be able to </w:t>
      </w:r>
      <w:r w:rsidRPr="002751E2">
        <w:rPr>
          <w:rFonts w:eastAsia="Calibri"/>
          <w:b/>
          <w:highlight w:val="green"/>
          <w:u w:val="single"/>
          <w:lang w:val="en"/>
        </w:rPr>
        <w:t>live fuller and longer lives</w:t>
      </w:r>
      <w:r w:rsidRPr="002751E2">
        <w:rPr>
          <w:rFonts w:eastAsia="Calibri"/>
          <w:sz w:val="12"/>
          <w:szCs w:val="12"/>
          <w:highlight w:val="green"/>
          <w:lang w:val="en"/>
        </w:rPr>
        <w:t xml:space="preserve">. </w:t>
      </w:r>
      <w:r w:rsidRPr="002751E2">
        <w:rPr>
          <w:rFonts w:eastAsia="Calibri"/>
          <w:u w:val="single"/>
          <w:lang w:val="en"/>
        </w:rPr>
        <w:t xml:space="preserve">This kind of violence is called </w:t>
      </w:r>
      <w:r w:rsidRPr="002751E2">
        <w:rPr>
          <w:rFonts w:eastAsia="Calibri"/>
          <w:highlight w:val="green"/>
          <w:u w:val="single"/>
          <w:lang w:val="en"/>
        </w:rPr>
        <w:t>structural violence</w:t>
      </w:r>
      <w:r w:rsidRPr="002751E2">
        <w:rPr>
          <w:rFonts w:eastAsia="Calibri"/>
          <w:u w:val="single"/>
          <w:lang w:val="en"/>
        </w:rPr>
        <w:t>, because it is embedded in the very laws, policies, and rules that govern day-to-day life</w:t>
      </w:r>
      <w:r w:rsidRPr="002751E2">
        <w:rPr>
          <w:rFonts w:eastAsia="Calibri"/>
          <w:sz w:val="12"/>
          <w:szCs w:val="12"/>
          <w:lang w:val="en"/>
        </w:rPr>
        <w:t xml:space="preserve">.8 </w:t>
      </w:r>
      <w:r w:rsidRPr="002751E2">
        <w:rPr>
          <w:rFonts w:eastAsia="Calibri"/>
          <w:u w:val="single"/>
          <w:lang w:val="en"/>
        </w:rPr>
        <w:t xml:space="preserve">It </w:t>
      </w:r>
      <w:r w:rsidRPr="002751E2">
        <w:rPr>
          <w:rFonts w:eastAsia="Calibri"/>
          <w:highlight w:val="green"/>
          <w:u w:val="single"/>
          <w:lang w:val="en"/>
        </w:rPr>
        <w:t xml:space="preserve">is the cumulative impact of </w:t>
      </w:r>
      <w:r w:rsidRPr="002751E2">
        <w:rPr>
          <w:rFonts w:eastAsia="Calibri"/>
          <w:u w:val="single"/>
          <w:lang w:val="en"/>
        </w:rPr>
        <w:t xml:space="preserve">laws and social and economic </w:t>
      </w:r>
      <w:r w:rsidRPr="002751E2">
        <w:rPr>
          <w:rFonts w:eastAsia="Calibri"/>
          <w:highlight w:val="green"/>
          <w:u w:val="single"/>
          <w:lang w:val="en"/>
        </w:rPr>
        <w:t xml:space="preserve">policies </w:t>
      </w:r>
      <w:r w:rsidRPr="002751E2">
        <w:rPr>
          <w:rFonts w:eastAsia="Calibri"/>
          <w:u w:val="single"/>
          <w:lang w:val="en"/>
        </w:rPr>
        <w:t xml:space="preserve">and practices </w:t>
      </w:r>
      <w:r w:rsidRPr="002751E2">
        <w:rPr>
          <w:rFonts w:eastAsia="Calibri"/>
          <w:highlight w:val="green"/>
          <w:u w:val="single"/>
          <w:lang w:val="en"/>
        </w:rPr>
        <w:t xml:space="preserve">that render some </w:t>
      </w:r>
      <w:r w:rsidRPr="002751E2">
        <w:rPr>
          <w:rFonts w:eastAsia="Calibri"/>
          <w:u w:val="single"/>
          <w:lang w:val="en"/>
        </w:rPr>
        <w:t xml:space="preserve">Americans </w:t>
      </w:r>
      <w:r w:rsidRPr="002751E2">
        <w:rPr>
          <w:rFonts w:eastAsia="Calibri"/>
          <w:highlight w:val="green"/>
          <w:u w:val="single"/>
          <w:lang w:val="en"/>
        </w:rPr>
        <w:t xml:space="preserve">less </w:t>
      </w:r>
      <w:r w:rsidRPr="002751E2">
        <w:rPr>
          <w:rFonts w:eastAsia="Calibri"/>
          <w:u w:val="single"/>
          <w:lang w:val="en"/>
        </w:rPr>
        <w:t xml:space="preserve">able to </w:t>
      </w:r>
      <w:r w:rsidRPr="002751E2">
        <w:rPr>
          <w:rFonts w:eastAsia="Calibri"/>
          <w:highlight w:val="green"/>
          <w:u w:val="single"/>
          <w:lang w:val="en"/>
        </w:rPr>
        <w:t xml:space="preserve">access </w:t>
      </w:r>
      <w:r w:rsidRPr="002751E2">
        <w:rPr>
          <w:rFonts w:eastAsia="Calibri"/>
          <w:u w:val="single"/>
          <w:lang w:val="en"/>
        </w:rPr>
        <w:t xml:space="preserve">resources </w:t>
      </w:r>
      <w:r w:rsidRPr="002751E2">
        <w:rPr>
          <w:rFonts w:eastAsia="Calibri"/>
          <w:highlight w:val="green"/>
          <w:u w:val="single"/>
          <w:lang w:val="en"/>
        </w:rPr>
        <w:t>and</w:t>
      </w:r>
      <w:r w:rsidRPr="002751E2">
        <w:rPr>
          <w:rFonts w:eastAsia="Calibri"/>
          <w:u w:val="single"/>
          <w:lang w:val="en"/>
        </w:rPr>
        <w:t xml:space="preserve"> </w:t>
      </w:r>
      <w:r w:rsidRPr="002751E2">
        <w:rPr>
          <w:rFonts w:eastAsia="Calibri"/>
          <w:highlight w:val="green"/>
          <w:u w:val="single"/>
          <w:lang w:val="en"/>
        </w:rPr>
        <w:t>opportunities than others</w:t>
      </w:r>
      <w:r w:rsidRPr="002751E2">
        <w:rPr>
          <w:rFonts w:eastAsia="Calibri"/>
          <w:u w:val="single"/>
          <w:lang w:val="en"/>
        </w:rPr>
        <w:t xml:space="preserve">. This inequity of advantage is not a result of the individual’s personal abilities but is built into the systems that govern society. Often it is a product of </w:t>
      </w:r>
      <w:r w:rsidRPr="002751E2">
        <w:rPr>
          <w:rFonts w:eastAsia="Calibri"/>
          <w:b/>
          <w:u w:val="single"/>
          <w:lang w:val="en"/>
        </w:rPr>
        <w:t>racism</w:t>
      </w:r>
      <w:r w:rsidRPr="002751E2">
        <w:rPr>
          <w:rFonts w:eastAsia="Calibri"/>
          <w:u w:val="single"/>
          <w:lang w:val="en"/>
        </w:rPr>
        <w:t xml:space="preserve">, </w:t>
      </w:r>
      <w:r w:rsidRPr="002751E2">
        <w:rPr>
          <w:rFonts w:eastAsia="Calibri"/>
          <w:b/>
          <w:u w:val="single"/>
          <w:lang w:val="en"/>
        </w:rPr>
        <w:t>gender</w:t>
      </w:r>
      <w:r w:rsidRPr="002751E2">
        <w:rPr>
          <w:rFonts w:eastAsia="Calibri"/>
          <w:u w:val="single"/>
          <w:lang w:val="en"/>
        </w:rPr>
        <w:t xml:space="preserve">, and </w:t>
      </w:r>
      <w:r w:rsidRPr="002751E2">
        <w:rPr>
          <w:rFonts w:eastAsia="Calibri"/>
          <w:b/>
          <w:u w:val="single"/>
          <w:lang w:val="en"/>
        </w:rPr>
        <w:t>income inequality</w:t>
      </w:r>
      <w:r w:rsidRPr="002751E2">
        <w:rPr>
          <w:rFonts w:eastAsia="Calibri"/>
          <w:sz w:val="12"/>
          <w:szCs w:val="12"/>
          <w:lang w:val="en"/>
        </w:rPr>
        <w:t xml:space="preserve">. The diseases and premature mortality that Windora and many of my patients experienced were, in the words of Dr. Paul Farmer, “biological reflections of social fault lines.”9 As a result of these fault lines, </w:t>
      </w:r>
      <w:r w:rsidRPr="002751E2">
        <w:rPr>
          <w:rFonts w:eastAsia="Calibri"/>
          <w:u w:val="single"/>
          <w:lang w:val="en"/>
        </w:rPr>
        <w:t>a disproportional burden of illness, suffering, and premature mortality falls on certain neighborhoods</w:t>
      </w:r>
      <w:r w:rsidRPr="002751E2">
        <w:rPr>
          <w:rFonts w:eastAsia="Calibri"/>
          <w:sz w:val="12"/>
          <w:szCs w:val="12"/>
          <w:lang w:val="en"/>
        </w:rPr>
        <w:t xml:space="preserve">, like Windora’s. </w:t>
      </w:r>
      <w:r w:rsidRPr="002751E2">
        <w:rPr>
          <w:rFonts w:eastAsia="Calibri"/>
          <w:highlight w:val="green"/>
          <w:u w:val="single"/>
          <w:lang w:val="en"/>
        </w:rPr>
        <w:t>Structural violence can overwhelm an individual’s ability to live a free</w:t>
      </w:r>
      <w:r w:rsidRPr="002751E2">
        <w:rPr>
          <w:rFonts w:eastAsia="Calibri"/>
          <w:u w:val="single"/>
          <w:lang w:val="en"/>
        </w:rPr>
        <w:t xml:space="preserve">, unfettered, </w:t>
      </w:r>
      <w:r w:rsidRPr="002751E2">
        <w:rPr>
          <w:rFonts w:eastAsia="Calibri"/>
          <w:highlight w:val="green"/>
          <w:u w:val="single"/>
          <w:lang w:val="en"/>
        </w:rPr>
        <w:t>healthy life</w:t>
      </w:r>
      <w:r w:rsidRPr="002751E2">
        <w:rPr>
          <w:rFonts w:eastAsia="Calibri"/>
          <w:sz w:val="12"/>
          <w:szCs w:val="12"/>
          <w:lang w:val="en"/>
        </w:rPr>
        <w:t xml:space="preserve">. As I ran to evaluate Windora,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That concentration of wealth could not have occurred without laws, policies, and practices that favored some at the expense of others.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Windora and her family. These rules and structures are powerful destructive forces. </w:t>
      </w:r>
      <w:r w:rsidRPr="002751E2">
        <w:rPr>
          <w:rFonts w:eastAsia="Calibri"/>
          <w:u w:val="single"/>
          <w:lang w:val="en"/>
        </w:rPr>
        <w:t xml:space="preserve">The same </w:t>
      </w:r>
      <w:r w:rsidRPr="002751E2">
        <w:rPr>
          <w:rFonts w:eastAsia="Calibri"/>
          <w:highlight w:val="green"/>
          <w:u w:val="single"/>
          <w:lang w:val="en"/>
        </w:rPr>
        <w:t>structures</w:t>
      </w:r>
      <w:r w:rsidRPr="002751E2">
        <w:rPr>
          <w:rFonts w:eastAsia="Calibri"/>
          <w:u w:val="single"/>
          <w:lang w:val="en"/>
        </w:rPr>
        <w:t xml:space="preserve">that render life predictable, secure, comfortable, and pleasant for many </w:t>
      </w:r>
      <w:r w:rsidRPr="002751E2">
        <w:rPr>
          <w:rFonts w:eastAsia="Calibri"/>
          <w:highlight w:val="green"/>
          <w:u w:val="single"/>
          <w:lang w:val="en"/>
        </w:rPr>
        <w:t xml:space="preserve">destroy </w:t>
      </w:r>
      <w:r w:rsidRPr="002751E2">
        <w:rPr>
          <w:rFonts w:eastAsia="Calibri"/>
          <w:u w:val="single"/>
          <w:lang w:val="en"/>
        </w:rPr>
        <w:t xml:space="preserve">the </w:t>
      </w:r>
      <w:r w:rsidRPr="002751E2">
        <w:rPr>
          <w:rFonts w:eastAsia="Calibri"/>
          <w:highlight w:val="green"/>
          <w:u w:val="single"/>
          <w:lang w:val="en"/>
        </w:rPr>
        <w:t xml:space="preserve">lives </w:t>
      </w:r>
      <w:r w:rsidRPr="002751E2">
        <w:rPr>
          <w:rFonts w:eastAsia="Calibri"/>
          <w:u w:val="single"/>
          <w:lang w:val="en"/>
        </w:rPr>
        <w:t>of others</w:t>
      </w:r>
      <w:r w:rsidRPr="002751E2">
        <w:rPr>
          <w:rFonts w:eastAsia="Calibri"/>
          <w:sz w:val="12"/>
          <w:szCs w:val="12"/>
          <w:lang w:val="en"/>
        </w:rPr>
        <w:t xml:space="preserve"> like Windora </w:t>
      </w:r>
      <w:r w:rsidRPr="002751E2">
        <w:rPr>
          <w:rFonts w:eastAsia="Calibri"/>
          <w:highlight w:val="green"/>
          <w:u w:val="single"/>
          <w:lang w:val="en"/>
        </w:rPr>
        <w:t xml:space="preserve">through </w:t>
      </w:r>
      <w:r w:rsidRPr="002751E2">
        <w:rPr>
          <w:rFonts w:eastAsia="Calibri"/>
          <w:b/>
          <w:highlight w:val="green"/>
          <w:u w:val="single"/>
          <w:lang w:val="en"/>
        </w:rPr>
        <w:t>suffering</w:t>
      </w:r>
      <w:r w:rsidRPr="002751E2">
        <w:rPr>
          <w:rFonts w:eastAsia="Calibri"/>
          <w:highlight w:val="green"/>
          <w:u w:val="single"/>
          <w:lang w:val="en"/>
        </w:rPr>
        <w:t xml:space="preserve">, </w:t>
      </w:r>
      <w:r w:rsidRPr="002751E2">
        <w:rPr>
          <w:rFonts w:eastAsia="Calibri"/>
          <w:b/>
          <w:highlight w:val="green"/>
          <w:u w:val="single"/>
          <w:lang w:val="en"/>
        </w:rPr>
        <w:t>poverty</w:t>
      </w:r>
      <w:r w:rsidRPr="002751E2">
        <w:rPr>
          <w:rFonts w:eastAsia="Calibri"/>
          <w:highlight w:val="green"/>
          <w:u w:val="single"/>
          <w:lang w:val="en"/>
        </w:rPr>
        <w:t xml:space="preserve">, </w:t>
      </w:r>
      <w:r w:rsidRPr="002751E2">
        <w:rPr>
          <w:rFonts w:eastAsia="Calibri"/>
          <w:b/>
          <w:highlight w:val="green"/>
          <w:u w:val="single"/>
          <w:lang w:val="en"/>
        </w:rPr>
        <w:t>ill health</w:t>
      </w:r>
      <w:r w:rsidRPr="002751E2">
        <w:rPr>
          <w:rFonts w:eastAsia="Calibri"/>
          <w:highlight w:val="green"/>
          <w:u w:val="single"/>
          <w:lang w:val="en"/>
        </w:rPr>
        <w:t xml:space="preserve">, and </w:t>
      </w:r>
      <w:r w:rsidRPr="002751E2">
        <w:rPr>
          <w:rFonts w:eastAsia="Calibri"/>
          <w:b/>
          <w:highlight w:val="green"/>
          <w:u w:val="single"/>
          <w:lang w:val="en"/>
        </w:rPr>
        <w:t>violence</w:t>
      </w:r>
      <w:r w:rsidRPr="002751E2">
        <w:rPr>
          <w:rFonts w:eastAsia="Calibri"/>
          <w:u w:val="single"/>
          <w:lang w:val="en"/>
        </w:rPr>
        <w:t>. These structures are neither natural nor neutral</w:t>
      </w:r>
      <w:r w:rsidRPr="002751E2">
        <w:rPr>
          <w:rFonts w:eastAsia="Calibri"/>
          <w:sz w:val="12"/>
          <w:szCs w:val="12"/>
          <w:lang w:val="en"/>
        </w:rPr>
        <w:t xml:space="preserve">. The results of structural violence can be very specific. In Windora’s case, stroke precursors like chronic stress, poverty, and uncontrolled hypertension run rampant in neighborhoods like hers. Windora’s illness was caused by neither her cultural traits nor the failure of her will. Her stroke was caused in part by inequity. She is one of the lucky ones, though, because even while structural violence ravages her neighborhood, it also abets the concentration of expensive stroke- intervention services in certain wealthy teaching hospitals like mine. If I can get to her in time, we can still help her. Income Inequality and Life Inequality Of course, Windora is not the only person struggling on account of structural violence. </w:t>
      </w:r>
      <w:r w:rsidRPr="002751E2">
        <w:rPr>
          <w:rFonts w:eastAsia="Calibri"/>
          <w:u w:val="single"/>
          <w:lang w:val="en"/>
        </w:rPr>
        <w:t>Countless neighborhoods nationwide are suffering</w:t>
      </w:r>
      <w:r w:rsidRPr="002751E2">
        <w:rPr>
          <w:rFonts w:eastAsia="Calibri"/>
          <w:sz w:val="12"/>
          <w:szCs w:val="12"/>
          <w:lang w:val="en"/>
        </w:rPr>
        <w:t xml:space="preserve"> from it, </w:t>
      </w:r>
      <w:r w:rsidRPr="002751E2">
        <w:rPr>
          <w:rFonts w:eastAsia="Calibri"/>
          <w:u w:val="single"/>
          <w:lang w:val="en"/>
        </w:rPr>
        <w:t xml:space="preserve">and </w:t>
      </w:r>
      <w:r w:rsidRPr="002751E2">
        <w:rPr>
          <w:rFonts w:eastAsia="Calibri"/>
          <w:highlight w:val="green"/>
          <w:u w:val="single"/>
          <w:lang w:val="en"/>
        </w:rPr>
        <w:t xml:space="preserve">people are dying </w:t>
      </w:r>
      <w:r w:rsidRPr="002751E2">
        <w:rPr>
          <w:rFonts w:eastAsia="Calibri"/>
          <w:b/>
          <w:highlight w:val="green"/>
          <w:u w:val="single"/>
          <w:lang w:val="en"/>
        </w:rPr>
        <w:t>needlessly young</w:t>
      </w:r>
      <w:r w:rsidRPr="002751E2">
        <w:rPr>
          <w:rFonts w:eastAsia="Calibri"/>
          <w:highlight w:val="green"/>
          <w:u w:val="single"/>
          <w:lang w:val="en"/>
        </w:rPr>
        <w:t xml:space="preserve"> </w:t>
      </w:r>
      <w:r w:rsidRPr="002751E2">
        <w:rPr>
          <w:rFonts w:eastAsia="Calibri"/>
          <w:u w:val="single"/>
          <w:lang w:val="en"/>
        </w:rPr>
        <w:t>as a result. The magnitude of this excess mortality is mind-boggling</w:t>
      </w:r>
      <w:r w:rsidRPr="002751E2">
        <w:rPr>
          <w:rFonts w:eastAsia="Calibri"/>
          <w:sz w:val="12"/>
          <w:szCs w:val="12"/>
          <w:lang w:val="en"/>
        </w:rPr>
        <w:t xml:space="preserve">. In 2009 my friend Dr. Steve Whitman asked a simple question, “How many extra black people died in Chicago each year, just because they do not have the same health outcomes as white Chicagoans?” When the Chicago Sun-Times got wind of his results, it ran them on the front page in bold white letters on a black background: “HEALTH CARE GAP KILLS 3200 Black Chicagoans and the Gap is Growing.” The paper styled the headline to look like the declaration of war that it should have been. In fact, </w:t>
      </w:r>
      <w:r w:rsidRPr="002751E2">
        <w:rPr>
          <w:rFonts w:eastAsia="Calibri"/>
          <w:u w:val="single"/>
          <w:lang w:val="en"/>
        </w:rPr>
        <w:t>we did find ourselves at war</w:t>
      </w:r>
      <w:r w:rsidRPr="002751E2">
        <w:rPr>
          <w:rFonts w:eastAsia="Calibri"/>
          <w:sz w:val="12"/>
          <w:szCs w:val="12"/>
          <w:lang w:val="en"/>
        </w:rPr>
        <w:t xml:space="preserve">not long ago, </w:t>
      </w:r>
      <w:r w:rsidRPr="002751E2">
        <w:rPr>
          <w:rFonts w:eastAsia="Calibri"/>
          <w:u w:val="single"/>
          <w:lang w:val="en"/>
        </w:rPr>
        <w:t>when almost 3,000 Americans were killed. That was September 11</w:t>
      </w:r>
      <w:r w:rsidRPr="002751E2">
        <w:rPr>
          <w:rFonts w:eastAsia="Calibri"/>
          <w:sz w:val="12"/>
          <w:szCs w:val="12"/>
          <w:lang w:val="en"/>
        </w:rPr>
        <w:t xml:space="preserve">, 2001. </w:t>
      </w:r>
      <w:r w:rsidRPr="002751E2">
        <w:rPr>
          <w:rFonts w:eastAsia="Calibri"/>
          <w:u w:val="single"/>
          <w:lang w:val="en"/>
        </w:rPr>
        <w:t xml:space="preserve">That tragedy propelled the country to war. Yet when it comes to the premature deaths of urban Americans, no disaster area has been declared. No federal troops have been called up. No acts of Congress have been passed. Yet this disaster is </w:t>
      </w:r>
      <w:r w:rsidRPr="002751E2">
        <w:rPr>
          <w:rFonts w:eastAsia="Calibri"/>
          <w:b/>
          <w:u w:val="single"/>
          <w:lang w:val="en"/>
        </w:rPr>
        <w:t>even worse</w:t>
      </w:r>
      <w:r w:rsidRPr="002751E2">
        <w:rPr>
          <w:rFonts w:eastAsia="Calibri"/>
          <w:sz w:val="12"/>
          <w:szCs w:val="12"/>
          <w:lang w:val="en"/>
        </w:rPr>
        <w:t xml:space="preserve">: those 3,200 black people were in Chicago alone, in just one year. </w:t>
      </w:r>
      <w:r w:rsidRPr="002751E2">
        <w:rPr>
          <w:rFonts w:eastAsia="Calibri"/>
          <w:highlight w:val="green"/>
          <w:u w:val="single"/>
          <w:lang w:val="en"/>
        </w:rPr>
        <w:t xml:space="preserve">Nationwide each year, more than </w:t>
      </w:r>
      <w:r w:rsidRPr="002751E2">
        <w:rPr>
          <w:rFonts w:eastAsia="Calibri"/>
          <w:b/>
          <w:highlight w:val="green"/>
          <w:u w:val="single"/>
          <w:lang w:val="en"/>
        </w:rPr>
        <w:t>60,000</w:t>
      </w:r>
      <w:r w:rsidRPr="002751E2">
        <w:rPr>
          <w:rFonts w:eastAsia="Calibri"/>
          <w:highlight w:val="green"/>
          <w:u w:val="single"/>
          <w:lang w:val="en"/>
        </w:rPr>
        <w:t xml:space="preserve"> black people die </w:t>
      </w:r>
      <w:r w:rsidRPr="002751E2">
        <w:rPr>
          <w:rFonts w:eastAsia="Calibri"/>
          <w:u w:val="single"/>
          <w:lang w:val="en"/>
        </w:rPr>
        <w:t xml:space="preserve">prematurely </w:t>
      </w:r>
      <w:r w:rsidRPr="002751E2">
        <w:rPr>
          <w:rFonts w:eastAsia="Calibri"/>
          <w:highlight w:val="green"/>
          <w:u w:val="single"/>
          <w:lang w:val="en"/>
        </w:rPr>
        <w:t>because of inequality</w:t>
      </w:r>
      <w:r w:rsidRPr="002751E2">
        <w:rPr>
          <w:rFonts w:eastAsia="Calibri"/>
          <w:sz w:val="12"/>
          <w:szCs w:val="12"/>
          <w:lang w:val="en"/>
        </w:rPr>
        <w:t xml:space="preserve">.10 While blacks suffer the most from this, </w:t>
      </w:r>
      <w:r w:rsidRPr="002751E2">
        <w:rPr>
          <w:rFonts w:eastAsia="Calibri"/>
          <w:u w:val="single"/>
          <w:lang w:val="en"/>
        </w:rPr>
        <w:t>it is not just an issue of racism, though racism has been a unique and powerful transmitter of violence in America for over four hundred years</w:t>
      </w:r>
      <w:r w:rsidRPr="002751E2">
        <w:rPr>
          <w:rFonts w:eastAsia="Calibri"/>
          <w:sz w:val="12"/>
          <w:szCs w:val="12"/>
          <w:lang w:val="en"/>
        </w:rPr>
        <w:t xml:space="preserve">.11 </w:t>
      </w:r>
      <w:r w:rsidRPr="002751E2">
        <w:rPr>
          <w:rFonts w:eastAsia="Calibri"/>
          <w:u w:val="single"/>
          <w:lang w:val="en"/>
        </w:rPr>
        <w:t xml:space="preserve">Beyond racism, </w:t>
      </w:r>
      <w:r w:rsidRPr="002751E2">
        <w:rPr>
          <w:rFonts w:eastAsia="Calibri"/>
          <w:highlight w:val="green"/>
          <w:u w:val="single"/>
          <w:lang w:val="en"/>
        </w:rPr>
        <w:t xml:space="preserve">poverty and income inequality </w:t>
      </w:r>
      <w:r w:rsidRPr="002751E2">
        <w:rPr>
          <w:rFonts w:eastAsia="Calibri"/>
          <w:u w:val="single"/>
          <w:lang w:val="en"/>
        </w:rPr>
        <w:t xml:space="preserve">perpetuated by exploitative market capitalism </w:t>
      </w:r>
      <w:r w:rsidRPr="002751E2">
        <w:rPr>
          <w:rFonts w:eastAsia="Calibri"/>
          <w:highlight w:val="green"/>
          <w:u w:val="single"/>
          <w:lang w:val="en"/>
        </w:rPr>
        <w:t xml:space="preserve">are </w:t>
      </w:r>
      <w:r w:rsidRPr="002751E2">
        <w:rPr>
          <w:rFonts w:eastAsia="Calibri"/>
          <w:u w:val="single"/>
          <w:lang w:val="en"/>
        </w:rPr>
        <w:t xml:space="preserve">singular </w:t>
      </w:r>
      <w:r w:rsidRPr="002751E2">
        <w:rPr>
          <w:rFonts w:eastAsia="Calibri"/>
          <w:highlight w:val="green"/>
          <w:u w:val="single"/>
          <w:lang w:val="en"/>
        </w:rPr>
        <w:t xml:space="preserve">agents of transmission of </w:t>
      </w:r>
      <w:r w:rsidRPr="002751E2">
        <w:rPr>
          <w:rFonts w:eastAsia="Calibri"/>
          <w:b/>
          <w:highlight w:val="green"/>
          <w:u w:val="single"/>
          <w:lang w:val="en"/>
        </w:rPr>
        <w:t>disease and early death</w:t>
      </w:r>
      <w:r w:rsidRPr="002751E2">
        <w:rPr>
          <w:rFonts w:eastAsia="Calibri"/>
          <w:sz w:val="12"/>
          <w:szCs w:val="12"/>
          <w:lang w:val="en"/>
        </w:rPr>
        <w:t xml:space="preserve">. As a result, </w:t>
      </w:r>
      <w:r w:rsidRPr="002751E2">
        <w:rPr>
          <w:rFonts w:eastAsia="Calibri"/>
          <w:u w:val="single"/>
          <w:lang w:val="en"/>
        </w:rPr>
        <w:t>there is a new and alarming pattern of declining life expectancy among white Americans as well</w:t>
      </w:r>
      <w:r w:rsidRPr="002751E2">
        <w:rPr>
          <w:rFonts w:eastAsia="Calibri"/>
          <w:sz w:val="12"/>
          <w:szCs w:val="12"/>
          <w:lang w:val="en"/>
        </w:rPr>
        <w:t xml:space="preserve">. Deaths from drug overdoses in young white Americans ages 25 to 34 have exploded to levels not seen since the AIDS epidemic. </w:t>
      </w:r>
      <w:r w:rsidRPr="002751E2">
        <w:rPr>
          <w:rFonts w:eastAsia="Calibri"/>
          <w:u w:val="single"/>
          <w:lang w:val="en"/>
        </w:rPr>
        <w:t>This generation is the first since the Vietnam War era to experience higher death rates than the prior generation</w:t>
      </w:r>
      <w:r w:rsidRPr="002751E2">
        <w:rPr>
          <w:rFonts w:eastAsia="Calibri"/>
          <w:sz w:val="12"/>
          <w:szCs w:val="12"/>
          <w:lang w:val="en"/>
        </w:rPr>
        <w:t xml:space="preserve">.12 White Americans ages 45 to 54 have experienced skyrocketing premature death rates as well, something not seen in any other developed nation.13 White men in some Appalachian towns live on average twenty years less than white men a half-day’s drive away in the suburbs of Washington, DC. Men in McDowell County, West Virginia, can look forward to a life expectancy only slightly better than that of Haitians.14 </w:t>
      </w:r>
      <w:r w:rsidRPr="002751E2">
        <w:rPr>
          <w:rFonts w:eastAsia="Calibri"/>
          <w:u w:val="single"/>
          <w:lang w:val="en"/>
        </w:rPr>
        <w:t xml:space="preserve">But those statistics reflect averages, and every death from structural violence is </w:t>
      </w:r>
      <w:r w:rsidRPr="002751E2">
        <w:rPr>
          <w:rFonts w:eastAsia="Calibri"/>
          <w:b/>
          <w:u w:val="single"/>
          <w:lang w:val="en"/>
        </w:rPr>
        <w:t>a person</w:t>
      </w:r>
      <w:r w:rsidRPr="002751E2">
        <w:rPr>
          <w:rFonts w:eastAsia="Calibri"/>
          <w:u w:val="single"/>
          <w:lang w:val="en"/>
        </w:rPr>
        <w:t>. When these illnesses and deaths are occurring one at a time in neighborhoods that society has decided not to care about—neighborhoods populated by poor, black, or brown people—they seem easy to overlook, especially if you are among the fortunate few who are doing incredibly well. The tide of prosperity in America has lifted some boats while others have swamped</w:t>
      </w:r>
      <w:r w:rsidRPr="002751E2">
        <w:rPr>
          <w:rFonts w:eastAsia="Calibri"/>
          <w:sz w:val="12"/>
          <w:szCs w:val="12"/>
          <w:lang w:val="en"/>
        </w:rPr>
        <w:t xml:space="preserve">. Paul Farmer, the physician-anthropologist who founded Partners in Health, an international human rights agency, reflects on the juxtaposition of “unprecedented bounty and untold penury”: “It stands to reason that </w:t>
      </w:r>
      <w:r w:rsidRPr="002751E2">
        <w:rPr>
          <w:rFonts w:eastAsia="Calibri"/>
          <w:u w:val="single"/>
          <w:lang w:val="en"/>
        </w:rPr>
        <w:t xml:space="preserve">as </w:t>
      </w:r>
      <w:r w:rsidRPr="002751E2">
        <w:rPr>
          <w:rFonts w:eastAsia="Calibri"/>
          <w:highlight w:val="green"/>
          <w:u w:val="single"/>
          <w:lang w:val="en"/>
        </w:rPr>
        <w:t xml:space="preserve">beneficiaries of </w:t>
      </w:r>
      <w:r w:rsidRPr="002751E2">
        <w:rPr>
          <w:rFonts w:eastAsia="Calibri"/>
          <w:u w:val="single"/>
          <w:lang w:val="en"/>
        </w:rPr>
        <w:t xml:space="preserve">growing </w:t>
      </w:r>
      <w:r w:rsidRPr="002751E2">
        <w:rPr>
          <w:rFonts w:eastAsia="Calibri"/>
          <w:highlight w:val="green"/>
          <w:u w:val="single"/>
          <w:lang w:val="en"/>
        </w:rPr>
        <w:t>inequality</w:t>
      </w:r>
      <w:r w:rsidRPr="002751E2">
        <w:rPr>
          <w:rFonts w:eastAsia="Calibri"/>
          <w:u w:val="single"/>
          <w:lang w:val="en"/>
        </w:rPr>
        <w:t xml:space="preserve">, we </w:t>
      </w:r>
      <w:r w:rsidRPr="002751E2">
        <w:rPr>
          <w:rFonts w:eastAsia="Calibri"/>
          <w:highlight w:val="green"/>
          <w:u w:val="single"/>
          <w:lang w:val="en"/>
        </w:rPr>
        <w:t xml:space="preserve">do not like to be reminded of misery </w:t>
      </w:r>
      <w:r w:rsidRPr="002751E2">
        <w:rPr>
          <w:rFonts w:eastAsia="Calibri"/>
          <w:u w:val="single"/>
          <w:lang w:val="en"/>
        </w:rPr>
        <w:t>of squalor and failure. Our popular culture provides us with no shortage of anesthesia</w:t>
      </w:r>
      <w:r w:rsidRPr="002751E2">
        <w:rPr>
          <w:rFonts w:eastAsia="Calibri"/>
          <w:sz w:val="12"/>
          <w:szCs w:val="12"/>
          <w:lang w:val="en"/>
        </w:rPr>
        <w:t xml:space="preserve">.”15 </w:t>
      </w:r>
      <w:r w:rsidRPr="002751E2">
        <w:rPr>
          <w:rFonts w:eastAsia="Calibri"/>
          <w:highlight w:val="green"/>
          <w:u w:val="single"/>
          <w:lang w:val="en"/>
        </w:rPr>
        <w:t xml:space="preserve">That people suffer and die prematurely because of inequality is </w:t>
      </w:r>
      <w:r w:rsidRPr="002751E2">
        <w:rPr>
          <w:rFonts w:eastAsia="Calibri"/>
          <w:b/>
          <w:highlight w:val="green"/>
          <w:u w:val="single"/>
          <w:lang w:val="en"/>
        </w:rPr>
        <w:t>wrong</w:t>
      </w:r>
      <w:r w:rsidRPr="002751E2">
        <w:rPr>
          <w:rFonts w:eastAsia="Calibri"/>
          <w:u w:val="single"/>
          <w:lang w:val="en"/>
        </w:rPr>
        <w:t xml:space="preserve">. It is wrong </w:t>
      </w:r>
      <w:r w:rsidRPr="002751E2">
        <w:rPr>
          <w:rFonts w:eastAsia="Calibri"/>
          <w:highlight w:val="green"/>
          <w:u w:val="single"/>
          <w:lang w:val="en"/>
        </w:rPr>
        <w:t xml:space="preserve">from an </w:t>
      </w:r>
      <w:r w:rsidRPr="002751E2">
        <w:rPr>
          <w:rFonts w:eastAsia="Calibri"/>
          <w:b/>
          <w:highlight w:val="green"/>
          <w:u w:val="single"/>
          <w:lang w:val="en"/>
        </w:rPr>
        <w:t>ethical</w:t>
      </w:r>
      <w:r w:rsidRPr="002751E2">
        <w:rPr>
          <w:rFonts w:eastAsia="Calibri"/>
          <w:highlight w:val="green"/>
          <w:u w:val="single"/>
          <w:lang w:val="en"/>
        </w:rPr>
        <w:t xml:space="preserve"> perspective</w:t>
      </w:r>
      <w:r w:rsidRPr="002751E2">
        <w:rPr>
          <w:rFonts w:eastAsia="Calibri"/>
          <w:u w:val="single"/>
          <w:lang w:val="en"/>
        </w:rPr>
        <w:t xml:space="preserve">. It is wrong from a </w:t>
      </w:r>
      <w:r w:rsidRPr="002751E2">
        <w:rPr>
          <w:rFonts w:eastAsia="Calibri"/>
          <w:b/>
          <w:u w:val="single"/>
          <w:lang w:val="en"/>
        </w:rPr>
        <w:t>fairness</w:t>
      </w:r>
      <w:r w:rsidRPr="002751E2">
        <w:rPr>
          <w:rFonts w:eastAsia="Calibri"/>
          <w:u w:val="single"/>
          <w:lang w:val="en"/>
        </w:rPr>
        <w:t xml:space="preserve"> perspective. And it is wrong </w:t>
      </w:r>
      <w:r w:rsidRPr="002751E2">
        <w:rPr>
          <w:rFonts w:eastAsia="Calibri"/>
          <w:highlight w:val="green"/>
          <w:u w:val="single"/>
          <w:lang w:val="en"/>
        </w:rPr>
        <w:t xml:space="preserve">because </w:t>
      </w:r>
      <w:r w:rsidRPr="002751E2">
        <w:rPr>
          <w:rFonts w:eastAsia="Calibri"/>
          <w:b/>
          <w:highlight w:val="green"/>
          <w:u w:val="single"/>
          <w:lang w:val="en"/>
        </w:rPr>
        <w:t>we have the means to fix it</w:t>
      </w:r>
      <w:r w:rsidRPr="002751E2">
        <w:rPr>
          <w:rFonts w:eastAsia="Calibri"/>
          <w:sz w:val="12"/>
          <w:szCs w:val="12"/>
          <w:highlight w:val="green"/>
          <w:lang w:val="en"/>
        </w:rPr>
        <w:t>. </w:t>
      </w:r>
    </w:p>
    <w:p w14:paraId="4182CCCF" w14:textId="77777777" w:rsidR="002751E2" w:rsidRPr="002751E2" w:rsidRDefault="002751E2" w:rsidP="002751E2">
      <w:pPr>
        <w:keepNext/>
        <w:keepLines/>
        <w:spacing w:before="40" w:after="0"/>
        <w:outlineLvl w:val="3"/>
        <w:rPr>
          <w:rFonts w:eastAsia="Calibri"/>
          <w:b/>
          <w:color w:val="000000"/>
          <w:sz w:val="26"/>
          <w:szCs w:val="26"/>
          <w:lang w:val="en"/>
        </w:rPr>
      </w:pPr>
      <w:r w:rsidRPr="002751E2">
        <w:rPr>
          <w:rFonts w:eastAsia="Calibri"/>
          <w:b/>
          <w:color w:val="000000"/>
          <w:sz w:val="26"/>
          <w:szCs w:val="26"/>
          <w:lang w:val="en"/>
        </w:rPr>
        <w:t xml:space="preserve">3. Attempts to prioritize existential threats in the name of utilitarian calculus distorts our moral reasoning and ensures we will continue to ignore urgent structures of violence – you should over correct to resolve ongoing wrongs and refuse to be ethically blackmailed by the threat of large scale future impacts.. </w:t>
      </w:r>
    </w:p>
    <w:p w14:paraId="51F7E90E" w14:textId="77777777" w:rsidR="002751E2" w:rsidRPr="002751E2" w:rsidRDefault="002751E2" w:rsidP="002751E2">
      <w:pPr>
        <w:rPr>
          <w:rFonts w:eastAsia="Calibri"/>
          <w:lang w:val="en"/>
        </w:rPr>
      </w:pPr>
      <w:r w:rsidRPr="002751E2">
        <w:rPr>
          <w:rFonts w:eastAsia="Calibri"/>
          <w:b/>
          <w:sz w:val="26"/>
          <w:szCs w:val="26"/>
          <w:lang w:val="en"/>
        </w:rPr>
        <w:t>Olson ‘15</w:t>
      </w:r>
      <w:r w:rsidRPr="002751E2">
        <w:rPr>
          <w:rFonts w:eastAsia="Calibri"/>
          <w:lang w:val="en"/>
        </w:rPr>
        <w:t xml:space="preserve"> – prof of geography @ UNC Chapel Hill (Elizabeth, ‘Geography and Ethics I: Waiting and Urgency,’ Progress in Human Geography, vol. 39 no. 4, pp. 517-526)//Ak//recut </w:t>
      </w:r>
    </w:p>
    <w:p w14:paraId="2EB49F58" w14:textId="77777777" w:rsidR="002751E2" w:rsidRPr="002751E2" w:rsidRDefault="002751E2" w:rsidP="002751E2">
      <w:pPr>
        <w:rPr>
          <w:rFonts w:eastAsia="Calibri"/>
          <w:b/>
          <w:u w:val="single"/>
          <w:lang w:val="en"/>
        </w:rPr>
      </w:pPr>
      <w:r w:rsidRPr="002751E2">
        <w:rPr>
          <w:rFonts w:eastAsia="Calibri"/>
          <w:sz w:val="16"/>
          <w:szCs w:val="16"/>
          <w:lang w:val="en"/>
        </w:rPr>
        <w:t xml:space="preserve">III The body and the emergency Though the body is often presumed to be the most basic unit where urgency might be detected, only some dictionaries link urgency and the body through a ‘medical’ reference to the compelling need to defecate or urinate.5 Focusing on the different meanings of urgency runs the risk of obscuring language categories, but pushing together the two definitions – urgency as the need to defecate and urinate, and urgency as overwhelming force – is useful here, because my aim is to illustrate that </w:t>
      </w:r>
      <w:r w:rsidRPr="002751E2">
        <w:rPr>
          <w:rFonts w:eastAsia="Calibri"/>
          <w:u w:val="single"/>
          <w:lang w:val="en"/>
        </w:rPr>
        <w:t>the ethical work of urgency has been hijacked by an hierarchical organization of scales of moral deliberation</w:t>
      </w:r>
      <w:r w:rsidRPr="002751E2">
        <w:rPr>
          <w:rFonts w:eastAsia="Calibri"/>
          <w:sz w:val="16"/>
          <w:szCs w:val="16"/>
          <w:lang w:val="en"/>
        </w:rPr>
        <w:t xml:space="preserve">. Specifically, our research suggests that </w:t>
      </w:r>
      <w:r w:rsidRPr="002751E2">
        <w:rPr>
          <w:rFonts w:eastAsia="Calibri"/>
          <w:u w:val="single"/>
          <w:lang w:val="en"/>
        </w:rPr>
        <w:t>the urgent body is cast as subjective and impulsive, while larger scales, such as the region, state or society, emerge as the scale of a rational ethics</w:t>
      </w:r>
      <w:r w:rsidRPr="002751E2">
        <w:rPr>
          <w:rFonts w:eastAsia="Calibri"/>
          <w:sz w:val="16"/>
          <w:szCs w:val="16"/>
          <w:lang w:val="en"/>
        </w:rPr>
        <w:t xml:space="preserve">. While these are not new arguments about states (Scott, 1998) and their institutions (Foucault, 1995), geographic insights into toileting and securitizations suggest that </w:t>
      </w:r>
      <w:r w:rsidRPr="002751E2">
        <w:rPr>
          <w:rFonts w:eastAsia="Calibri"/>
          <w:b/>
          <w:highlight w:val="green"/>
          <w:u w:val="single"/>
          <w:lang w:val="en"/>
        </w:rPr>
        <w:t xml:space="preserve">technocratic practices </w:t>
      </w:r>
      <w:r w:rsidRPr="002751E2">
        <w:rPr>
          <w:rFonts w:eastAsia="Calibri"/>
          <w:b/>
          <w:u w:val="single"/>
          <w:lang w:val="en"/>
        </w:rPr>
        <w:t xml:space="preserve">both </w:t>
      </w:r>
      <w:r w:rsidRPr="002751E2">
        <w:rPr>
          <w:rFonts w:eastAsia="Calibri"/>
          <w:b/>
          <w:highlight w:val="green"/>
          <w:u w:val="single"/>
          <w:lang w:val="en"/>
        </w:rPr>
        <w:t xml:space="preserve">require </w:t>
      </w:r>
      <w:r w:rsidRPr="002751E2">
        <w:rPr>
          <w:rFonts w:eastAsia="Calibri"/>
          <w:b/>
          <w:u w:val="single"/>
          <w:lang w:val="en"/>
        </w:rPr>
        <w:t xml:space="preserve">and perpetuate </w:t>
      </w:r>
      <w:r w:rsidRPr="002751E2">
        <w:rPr>
          <w:rFonts w:eastAsia="Calibri"/>
          <w:b/>
          <w:highlight w:val="green"/>
          <w:u w:val="single"/>
          <w:lang w:val="en"/>
        </w:rPr>
        <w:t>an ethical distinction between the body and the large-scale future event</w:t>
      </w:r>
      <w:r w:rsidRPr="002751E2">
        <w:rPr>
          <w:rFonts w:eastAsia="Calibri"/>
          <w:sz w:val="16"/>
          <w:szCs w:val="16"/>
          <w:highlight w:val="green"/>
          <w:lang w:val="en"/>
        </w:rPr>
        <w:t xml:space="preserve">, </w:t>
      </w:r>
      <w:r w:rsidRPr="002751E2">
        <w:rPr>
          <w:rFonts w:eastAsia="Calibri"/>
          <w:b/>
          <w:highlight w:val="green"/>
          <w:u w:val="single"/>
          <w:lang w:val="en"/>
        </w:rPr>
        <w:t xml:space="preserve">with the latter emerging as the only legitimate site of urgent claims and </w:t>
      </w:r>
      <w:r w:rsidRPr="002751E2">
        <w:rPr>
          <w:rFonts w:eastAsia="Calibri"/>
          <w:b/>
          <w:u w:val="single"/>
          <w:lang w:val="en"/>
        </w:rPr>
        <w:t>thus the dominant subject of moral reasoning</w:t>
      </w:r>
      <w:r w:rsidRPr="002751E2">
        <w:rPr>
          <w:rFonts w:eastAsia="Calibri"/>
          <w:sz w:val="16"/>
          <w:szCs w:val="16"/>
          <w:lang w:val="en"/>
        </w:rPr>
        <w:t>.</w:t>
      </w:r>
      <w:r w:rsidRPr="002751E2">
        <w:rPr>
          <w:rFonts w:eastAsia="Calibri"/>
          <w:u w:val="single"/>
          <w:lang w:val="en"/>
        </w:rPr>
        <w:t xml:space="preserve">In research related to contemporary global toileting, the defecating body’s status as a legitimate ethical concern is more likely to be acknowledged when </w:t>
      </w:r>
      <w:r w:rsidRPr="002751E2">
        <w:rPr>
          <w:rFonts w:eastAsia="Calibri"/>
          <w:b/>
          <w:u w:val="single"/>
          <w:lang w:val="en"/>
        </w:rPr>
        <w:t>threatening the sanitation aims of cities and states</w:t>
      </w:r>
      <w:r w:rsidRPr="002751E2">
        <w:rPr>
          <w:rFonts w:eastAsia="Calibri"/>
          <w:sz w:val="16"/>
          <w:szCs w:val="16"/>
          <w:lang w:val="en"/>
        </w:rPr>
        <w:t xml:space="preserve">. This is perhaps most evident in large metropolitan areas where uneven access to toilets amplifies social inequalities and human suffering (McFarlane, 2013). Jewitt’s (2011) examination of waste management in India and other countries in the Global South reveals that taboos around feces often justify inequality in two ways; first, by creating conditions of precarity through taboos in discussing personal sanitation and toilet practices, and second, by justifying social exclusion on the basis of inferior sanitation practices. The lack of access to sanitation infrastructure can also provide reasons for excluding informally settled populations from ambitiously modernizing cities. In cities like Kampala, Uganda, planners, development workers, and community organizers frame those who cannot use modern toilet facilities as threatening (Terreni-Brown, 2014a). Terreni-Brown (2014b) describes a group of female migrants selling goods outside of a large, upscale mall in Kampala, and their strategies for balancing the lack of access to a toilet with the danger and humiliation of going in the area behind their street-side location. Their desperate pain, induced by waiting hours until they can finally return to a more private location, contrasts with complaints of city planners and NGO workers who point to moral lethargy in the informal settlements that puts the city at risk. </w:t>
      </w:r>
      <w:r w:rsidRPr="002751E2">
        <w:rPr>
          <w:rFonts w:eastAsia="Calibri"/>
          <w:u w:val="single"/>
          <w:lang w:val="en"/>
        </w:rPr>
        <w:t>The poor, illegal, marginalized body is not a reasonable scale of urgency, nor is it the product of a thoughtful weighing of circumstances; in the face of a morally rational prioritization of a future</w:t>
      </w:r>
      <w:r w:rsidRPr="002751E2">
        <w:rPr>
          <w:rFonts w:eastAsia="Calibri"/>
          <w:sz w:val="16"/>
          <w:szCs w:val="16"/>
          <w:lang w:val="en"/>
        </w:rPr>
        <w:t xml:space="preserve"> Kampala</w:t>
      </w:r>
      <w:r w:rsidRPr="002751E2">
        <w:rPr>
          <w:rFonts w:eastAsia="Calibri"/>
          <w:u w:val="single"/>
          <w:lang w:val="en"/>
        </w:rPr>
        <w:t>, these bodily urgencies literally have no place in the modern city</w:t>
      </w:r>
      <w:r w:rsidRPr="002751E2">
        <w:rPr>
          <w:rFonts w:eastAsia="Calibri"/>
          <w:sz w:val="16"/>
          <w:szCs w:val="16"/>
          <w:lang w:val="en"/>
        </w:rPr>
        <w:t xml:space="preserve">. Though toileting might be thought of as a special case of bodily urgency, geographic research suggests that </w:t>
      </w:r>
      <w:r w:rsidRPr="002751E2">
        <w:rPr>
          <w:rFonts w:eastAsia="Calibri"/>
          <w:u w:val="single"/>
          <w:lang w:val="en"/>
        </w:rPr>
        <w:t>the body is increasingly set at odds with large</w:t>
      </w:r>
      <w:r w:rsidRPr="002751E2">
        <w:rPr>
          <w:rFonts w:eastAsia="Calibri"/>
          <w:sz w:val="16"/>
          <w:szCs w:val="16"/>
          <w:lang w:val="en"/>
        </w:rPr>
        <w:t xml:space="preserve">r </w:t>
      </w:r>
      <w:r w:rsidRPr="002751E2">
        <w:rPr>
          <w:rFonts w:eastAsia="Calibri"/>
          <w:u w:val="single"/>
          <w:lang w:val="en"/>
        </w:rPr>
        <w:t xml:space="preserve">scale ethical concerns, especially </w:t>
      </w:r>
      <w:r w:rsidRPr="002751E2">
        <w:rPr>
          <w:rFonts w:eastAsia="Calibri"/>
          <w:b/>
          <w:u w:val="single"/>
          <w:lang w:val="en"/>
        </w:rPr>
        <w:t>large-scale future events of forecasted suffering</w:t>
      </w:r>
      <w:r w:rsidRPr="002751E2">
        <w:rPr>
          <w:rFonts w:eastAsia="Calibri"/>
          <w:sz w:val="16"/>
          <w:szCs w:val="16"/>
          <w:lang w:val="en"/>
        </w:rPr>
        <w:t xml:space="preserve">. Emergency planning is a particularly good example in which the </w:t>
      </w:r>
      <w:r w:rsidRPr="002751E2">
        <w:rPr>
          <w:rFonts w:eastAsia="Calibri"/>
          <w:highlight w:val="green"/>
          <w:u w:val="single"/>
          <w:lang w:val="en"/>
        </w:rPr>
        <w:t xml:space="preserve">large-scale threats of future suffering can </w:t>
      </w:r>
      <w:r w:rsidRPr="002751E2">
        <w:rPr>
          <w:rFonts w:eastAsia="Calibri"/>
          <w:b/>
          <w:highlight w:val="green"/>
          <w:u w:val="single"/>
          <w:lang w:val="en"/>
        </w:rPr>
        <w:t>distort moral reasoning</w:t>
      </w:r>
      <w:r w:rsidRPr="002751E2">
        <w:rPr>
          <w:rFonts w:eastAsia="Calibri"/>
          <w:sz w:val="16"/>
          <w:szCs w:val="16"/>
          <w:highlight w:val="green"/>
          <w:lang w:val="en"/>
        </w:rPr>
        <w:t xml:space="preserve">. </w:t>
      </w:r>
      <w:r w:rsidRPr="002751E2">
        <w:rPr>
          <w:rFonts w:eastAsia="Calibri"/>
          <w:sz w:val="16"/>
          <w:szCs w:val="16"/>
          <w:lang w:val="en"/>
        </w:rPr>
        <w:t xml:space="preserve">Žižek (2006) lightly develops this point in the context of the war on terror, where in the presence of fictitious and real ticking clocks and warning systems, </w:t>
      </w:r>
      <w:r w:rsidRPr="002751E2">
        <w:rPr>
          <w:rFonts w:eastAsia="Calibri"/>
          <w:highlight w:val="green"/>
          <w:u w:val="single"/>
          <w:lang w:val="en"/>
        </w:rPr>
        <w:t xml:space="preserve">the urgent body must be </w:t>
      </w:r>
      <w:r w:rsidRPr="002751E2">
        <w:rPr>
          <w:rFonts w:eastAsia="Calibri"/>
          <w:b/>
          <w:highlight w:val="green"/>
          <w:u w:val="single"/>
          <w:lang w:val="en"/>
        </w:rPr>
        <w:t>bypassed</w:t>
      </w:r>
      <w:r w:rsidRPr="002751E2">
        <w:rPr>
          <w:rFonts w:eastAsia="Calibri"/>
          <w:highlight w:val="green"/>
          <w:u w:val="single"/>
          <w:lang w:val="en"/>
        </w:rPr>
        <w:t xml:space="preserve"> because there are </w:t>
      </w:r>
      <w:r w:rsidRPr="002751E2">
        <w:rPr>
          <w:rFonts w:eastAsia="Calibri"/>
          <w:b/>
          <w:highlight w:val="green"/>
          <w:u w:val="single"/>
          <w:lang w:val="en"/>
        </w:rPr>
        <w:t>bigger scales to worry about</w:t>
      </w:r>
      <w:r w:rsidRPr="002751E2">
        <w:rPr>
          <w:rFonts w:eastAsia="Calibri"/>
          <w:sz w:val="16"/>
          <w:szCs w:val="16"/>
          <w:lang w:val="en"/>
        </w:rPr>
        <w:t>:</w:t>
      </w:r>
      <w:r w:rsidRPr="002751E2">
        <w:rPr>
          <w:rFonts w:eastAsia="Calibri"/>
          <w:sz w:val="12"/>
          <w:szCs w:val="12"/>
          <w:lang w:val="en"/>
        </w:rPr>
        <w:t>¶</w:t>
      </w:r>
      <w:r w:rsidRPr="002751E2">
        <w:rPr>
          <w:rFonts w:eastAsia="Calibri"/>
          <w:sz w:val="16"/>
          <w:szCs w:val="16"/>
          <w:lang w:val="en"/>
        </w:rPr>
        <w:t xml:space="preserve"> What does this all-pervasive sense of urgency mean ethically? The pressure of events is so overbearing, the stakes are so high, that they necessitate a suspension of ordinary ethical concerns. After all, displaying moral qualms when the lives of millions are at stake plays into the hands of the enemy. (Žižek, 2006)</w:t>
      </w:r>
      <w:r w:rsidRPr="002751E2">
        <w:rPr>
          <w:rFonts w:eastAsia="Calibri"/>
          <w:sz w:val="12"/>
          <w:szCs w:val="12"/>
          <w:lang w:val="en"/>
        </w:rPr>
        <w:t>¶</w:t>
      </w:r>
      <w:r w:rsidRPr="002751E2">
        <w:rPr>
          <w:rFonts w:eastAsia="Calibri"/>
          <w:sz w:val="16"/>
          <w:szCs w:val="16"/>
          <w:lang w:val="en"/>
        </w:rPr>
        <w:t xml:space="preserve"> In the presence of large-scale future emergency, </w:t>
      </w:r>
      <w:r w:rsidRPr="002751E2">
        <w:rPr>
          <w:rFonts w:eastAsia="Calibri"/>
          <w:u w:val="single"/>
          <w:lang w:val="en"/>
        </w:rPr>
        <w:t>the urgency to secure the state, the citizenry, the economy, or the climate creates new scales and new temporal orders of response</w:t>
      </w:r>
      <w:r w:rsidRPr="002751E2">
        <w:rPr>
          <w:rFonts w:eastAsia="Calibri"/>
          <w:sz w:val="16"/>
          <w:szCs w:val="16"/>
          <w:lang w:val="en"/>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2751E2">
        <w:rPr>
          <w:rFonts w:eastAsia="Calibri"/>
          <w:b/>
          <w:highlight w:val="green"/>
          <w:u w:val="single"/>
          <w:lang w:val="en"/>
        </w:rPr>
        <w:t>Bodies</w:t>
      </w:r>
      <w:r w:rsidRPr="002751E2">
        <w:rPr>
          <w:rFonts w:eastAsia="Calibri"/>
          <w:b/>
          <w:u w:val="single"/>
          <w:lang w:val="en"/>
        </w:rPr>
        <w:t xml:space="preserve"> that are </w:t>
      </w:r>
      <w:r w:rsidRPr="002751E2">
        <w:rPr>
          <w:rFonts w:eastAsia="Calibri"/>
          <w:b/>
          <w:highlight w:val="green"/>
          <w:u w:val="single"/>
          <w:lang w:val="en"/>
        </w:rPr>
        <w:t>currently suffering cannot be urgent</w:t>
      </w:r>
      <w:r w:rsidRPr="002751E2">
        <w:rPr>
          <w:rFonts w:eastAsia="Calibri"/>
          <w:highlight w:val="green"/>
          <w:u w:val="single"/>
          <w:lang w:val="en"/>
        </w:rPr>
        <w:t xml:space="preserve">, because they are </w:t>
      </w:r>
      <w:r w:rsidRPr="002751E2">
        <w:rPr>
          <w:rFonts w:eastAsia="Calibri"/>
          <w:b/>
          <w:highlight w:val="green"/>
          <w:u w:val="single"/>
          <w:lang w:val="en"/>
        </w:rPr>
        <w:t>excluded from the potential collectivity</w:t>
      </w:r>
      <w:r w:rsidRPr="002751E2">
        <w:rPr>
          <w:rFonts w:eastAsia="Calibri"/>
          <w:highlight w:val="green"/>
          <w:u w:val="single"/>
          <w:lang w:val="en"/>
        </w:rPr>
        <w:t xml:space="preserve"> that could be </w:t>
      </w:r>
      <w:r w:rsidRPr="002751E2">
        <w:rPr>
          <w:rFonts w:eastAsia="Calibri"/>
          <w:b/>
          <w:highlight w:val="green"/>
          <w:u w:val="single"/>
          <w:lang w:val="en"/>
        </w:rPr>
        <w:t>suffering everywhere in some future time</w:t>
      </w:r>
      <w:r w:rsidRPr="002751E2">
        <w:rPr>
          <w:rFonts w:eastAsia="Calibri"/>
          <w:sz w:val="16"/>
          <w:szCs w:val="16"/>
          <w:lang w:val="en"/>
        </w:rPr>
        <w:t xml:space="preserve">. Similar </w:t>
      </w:r>
      <w:r w:rsidRPr="002751E2">
        <w:rPr>
          <w:rFonts w:eastAsia="Calibri"/>
          <w:u w:val="single"/>
          <w:lang w:val="en"/>
        </w:rPr>
        <w:t xml:space="preserve">bypassing of existing bodily urgency is echoed in writing about </w:t>
      </w:r>
      <w:r w:rsidRPr="002751E2">
        <w:rPr>
          <w:rFonts w:eastAsia="Calibri"/>
          <w:sz w:val="16"/>
          <w:szCs w:val="16"/>
          <w:lang w:val="en"/>
        </w:rPr>
        <w:t xml:space="preserve">violent securitization, such as drone warfare (Shaw and Akhter, 2012), and also in </w:t>
      </w:r>
      <w:r w:rsidRPr="002751E2">
        <w:rPr>
          <w:rFonts w:eastAsia="Calibri"/>
          <w:b/>
          <w:u w:val="single"/>
          <w:lang w:val="en"/>
        </w:rPr>
        <w:t>intimate scales</w:t>
      </w:r>
      <w:r w:rsidRPr="002751E2">
        <w:rPr>
          <w:rFonts w:eastAsia="Calibri"/>
          <w:u w:val="single"/>
          <w:lang w:val="en"/>
        </w:rPr>
        <w:t xml:space="preserve"> like the street and the school, especially in relation to race</w:t>
      </w:r>
      <w:r w:rsidRPr="002751E2">
        <w:rPr>
          <w:rFonts w:eastAsia="Calibri"/>
          <w:sz w:val="16"/>
          <w:szCs w:val="16"/>
          <w:lang w:val="en"/>
        </w:rPr>
        <w:t xml:space="preserve"> (Mitchell, 2009; Young et al., 2014).</w:t>
      </w:r>
      <w:r w:rsidRPr="002751E2">
        <w:rPr>
          <w:rFonts w:eastAsia="Calibri"/>
          <w:sz w:val="12"/>
          <w:szCs w:val="12"/>
          <w:lang w:val="en"/>
        </w:rPr>
        <w:t>¶</w:t>
      </w:r>
      <w:r w:rsidRPr="002751E2">
        <w:rPr>
          <w:rFonts w:eastAsia="Calibri"/>
          <w:sz w:val="16"/>
          <w:szCs w:val="16"/>
          <w:lang w:val="en"/>
        </w:rPr>
        <w:t xml:space="preserve"> </w:t>
      </w:r>
      <w:r w:rsidRPr="002751E2">
        <w:rPr>
          <w:rFonts w:eastAsia="Calibri"/>
          <w:u w:val="single"/>
          <w:lang w:val="en"/>
        </w:rPr>
        <w:t xml:space="preserve">As </w:t>
      </w:r>
      <w:r w:rsidRPr="002751E2">
        <w:rPr>
          <w:rFonts w:eastAsia="Calibri"/>
          <w:b/>
          <w:u w:val="single"/>
          <w:lang w:val="en"/>
        </w:rPr>
        <w:t>large-scale urgent concerns are institutionalized</w:t>
      </w:r>
      <w:r w:rsidRPr="002751E2">
        <w:rPr>
          <w:rFonts w:eastAsia="Calibri"/>
          <w:u w:val="single"/>
          <w:lang w:val="en"/>
        </w:rPr>
        <w:t xml:space="preserve">, the urgent body is increasingly </w:t>
      </w:r>
      <w:r w:rsidRPr="002751E2">
        <w:rPr>
          <w:rFonts w:eastAsia="Calibri"/>
          <w:b/>
          <w:u w:val="single"/>
          <w:lang w:val="en"/>
        </w:rPr>
        <w:t>obscured through technical planning and coordination</w:t>
      </w:r>
      <w:r w:rsidRPr="002751E2">
        <w:rPr>
          <w:rFonts w:eastAsia="Calibri"/>
          <w:sz w:val="16"/>
          <w:szCs w:val="16"/>
          <w:lang w:val="en"/>
        </w:rPr>
        <w:t xml:space="preserve"> (Anderson and Adey, 2012). </w:t>
      </w:r>
      <w:r w:rsidRPr="002751E2">
        <w:rPr>
          <w:rFonts w:eastAsia="Calibri"/>
          <w:u w:val="single"/>
          <w:lang w:val="en"/>
        </w:rPr>
        <w:t>The predominant characteristic of this institutionalization</w:t>
      </w:r>
      <w:r w:rsidRPr="002751E2">
        <w:rPr>
          <w:rFonts w:eastAsia="Calibri"/>
          <w:sz w:val="16"/>
          <w:szCs w:val="16"/>
          <w:lang w:val="en"/>
        </w:rPr>
        <w:t xml:space="preserve"> of large-scale emergency </w:t>
      </w:r>
      <w:r w:rsidRPr="002751E2">
        <w:rPr>
          <w:rFonts w:eastAsia="Calibri"/>
          <w:u w:val="single"/>
          <w:lang w:val="en"/>
        </w:rPr>
        <w:t>is a ‘</w:t>
      </w:r>
      <w:r w:rsidRPr="002751E2">
        <w:rPr>
          <w:rFonts w:eastAsia="Calibri"/>
          <w:b/>
          <w:u w:val="single"/>
          <w:lang w:val="en"/>
        </w:rPr>
        <w:t>built-in bias for action’</w:t>
      </w:r>
      <w:r w:rsidRPr="002751E2">
        <w:rPr>
          <w:rFonts w:eastAsia="Calibri"/>
          <w:sz w:val="16"/>
          <w:szCs w:val="16"/>
          <w:lang w:val="en"/>
        </w:rPr>
        <w:t xml:space="preserve"> (Wuthnow, 2010: 212) </w:t>
      </w:r>
      <w:r w:rsidRPr="002751E2">
        <w:rPr>
          <w:rFonts w:eastAsia="Calibri"/>
          <w:b/>
          <w:u w:val="single"/>
          <w:lang w:val="en"/>
        </w:rPr>
        <w:t>that circumvents contingencies</w:t>
      </w:r>
      <w:r w:rsidRPr="002751E2">
        <w:rPr>
          <w:rFonts w:eastAsia="Calibri"/>
          <w:sz w:val="16"/>
          <w:szCs w:val="16"/>
          <w:lang w:val="en"/>
        </w:rPr>
        <w:t xml:space="preserve">. </w:t>
      </w:r>
      <w:r w:rsidRPr="002751E2">
        <w:rPr>
          <w:rFonts w:eastAsia="Calibri"/>
          <w:u w:val="single"/>
          <w:lang w:val="en"/>
        </w:rPr>
        <w:t>The urgent body is at best an assumed eventuality, one that will</w:t>
      </w:r>
      <w:r w:rsidRPr="002751E2">
        <w:rPr>
          <w:rFonts w:eastAsia="Calibri"/>
          <w:sz w:val="16"/>
          <w:szCs w:val="16"/>
          <w:lang w:val="en"/>
        </w:rPr>
        <w:t xml:space="preserve"> likely </w:t>
      </w:r>
      <w:r w:rsidRPr="002751E2">
        <w:rPr>
          <w:rFonts w:eastAsia="Calibri"/>
          <w:u w:val="single"/>
          <w:lang w:val="en"/>
        </w:rPr>
        <w:t>require</w:t>
      </w:r>
      <w:r w:rsidRPr="002751E2">
        <w:rPr>
          <w:rFonts w:eastAsia="Calibri"/>
          <w:sz w:val="16"/>
          <w:szCs w:val="16"/>
          <w:lang w:val="en"/>
        </w:rPr>
        <w:t xml:space="preserve"> another state of waiting, such as </w:t>
      </w:r>
      <w:r w:rsidRPr="002751E2">
        <w:rPr>
          <w:rFonts w:eastAsia="Calibri"/>
          <w:b/>
          <w:u w:val="single"/>
          <w:lang w:val="en"/>
        </w:rPr>
        <w:t>triage</w:t>
      </w:r>
      <w:r w:rsidRPr="002751E2">
        <w:rPr>
          <w:rFonts w:eastAsia="Calibri"/>
          <w:sz w:val="16"/>
          <w:szCs w:val="16"/>
          <w:lang w:val="en"/>
        </w:rPr>
        <w:t xml:space="preserv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2751E2">
        <w:rPr>
          <w:rFonts w:eastAsia="Calibri"/>
          <w:sz w:val="12"/>
          <w:szCs w:val="12"/>
          <w:lang w:val="en"/>
        </w:rPr>
        <w:t>¶</w:t>
      </w:r>
      <w:r w:rsidRPr="002751E2">
        <w:rPr>
          <w:rFonts w:eastAsia="Calibri"/>
          <w:sz w:val="16"/>
          <w:szCs w:val="16"/>
          <w:lang w:val="en"/>
        </w:rPr>
        <w:t xml:space="preserve"> In short, </w:t>
      </w:r>
      <w:r w:rsidRPr="002751E2">
        <w:rPr>
          <w:rFonts w:eastAsia="Calibri"/>
          <w:u w:val="single"/>
          <w:lang w:val="en"/>
        </w:rPr>
        <w:t>the urgencies of the body provide justifications for social exclusion of the most marginalized based on</w:t>
      </w:r>
      <w:r w:rsidRPr="002751E2">
        <w:rPr>
          <w:rFonts w:eastAsia="Calibri"/>
          <w:sz w:val="16"/>
          <w:szCs w:val="16"/>
          <w:lang w:val="en"/>
        </w:rPr>
        <w:t xml:space="preserve"> impulse and </w:t>
      </w:r>
      <w:r w:rsidRPr="002751E2">
        <w:rPr>
          <w:rFonts w:eastAsia="Calibri"/>
          <w:u w:val="single"/>
          <w:lang w:val="en"/>
        </w:rPr>
        <w:t>perceived threat</w:t>
      </w:r>
      <w:r w:rsidRPr="002751E2">
        <w:rPr>
          <w:rFonts w:eastAsia="Calibri"/>
          <w:sz w:val="16"/>
          <w:szCs w:val="16"/>
          <w:lang w:val="en"/>
        </w:rPr>
        <w:t xml:space="preserve">, while </w:t>
      </w:r>
      <w:r w:rsidRPr="002751E2">
        <w:rPr>
          <w:rFonts w:eastAsia="Calibri"/>
          <w:b/>
          <w:u w:val="single"/>
          <w:lang w:val="en"/>
        </w:rPr>
        <w:t>large-scale future emergencies effectively absorb the deliberative power of urgency into the institutions of preparedness and risk avoidance</w:t>
      </w:r>
      <w:r w:rsidRPr="002751E2">
        <w:rPr>
          <w:rFonts w:eastAsia="Calibri"/>
          <w:sz w:val="16"/>
          <w:szCs w:val="16"/>
          <w:lang w:val="en"/>
        </w:rPr>
        <w:t xml:space="preserve">. </w:t>
      </w:r>
      <w:r w:rsidRPr="002751E2">
        <w:rPr>
          <w:rFonts w:eastAsia="Calibri"/>
          <w:u w:val="single"/>
          <w:lang w:val="en"/>
        </w:rPr>
        <w:t>Žižek references Arendt’s</w:t>
      </w:r>
      <w:r w:rsidRPr="002751E2">
        <w:rPr>
          <w:rFonts w:eastAsia="Calibri"/>
          <w:sz w:val="16"/>
          <w:szCs w:val="16"/>
          <w:lang w:val="en"/>
        </w:rPr>
        <w:t xml:space="preserve"> (2006) </w:t>
      </w:r>
      <w:r w:rsidRPr="002751E2">
        <w:rPr>
          <w:rFonts w:eastAsia="Calibri"/>
          <w:u w:val="single"/>
          <w:lang w:val="en"/>
        </w:rPr>
        <w:t>analysis of the banality of evil to explain</w:t>
      </w:r>
      <w:r w:rsidRPr="002751E2">
        <w:rPr>
          <w:rFonts w:eastAsia="Calibri"/>
          <w:sz w:val="16"/>
          <w:szCs w:val="16"/>
          <w:lang w:val="en"/>
        </w:rPr>
        <w:t xml:space="preserve"> the </w:t>
      </w:r>
      <w:r w:rsidRPr="002751E2">
        <w:rPr>
          <w:rFonts w:eastAsia="Calibri"/>
          <w:u w:val="single"/>
          <w:lang w:val="en"/>
        </w:rPr>
        <w:t>current</w:t>
      </w:r>
      <w:r w:rsidRPr="002751E2">
        <w:rPr>
          <w:rFonts w:eastAsia="Calibri"/>
          <w:sz w:val="16"/>
          <w:szCs w:val="16"/>
          <w:lang w:val="en"/>
        </w:rPr>
        <w:t xml:space="preserve"> state of </w:t>
      </w:r>
      <w:r w:rsidRPr="002751E2">
        <w:rPr>
          <w:rFonts w:eastAsia="Calibri"/>
          <w:u w:val="single"/>
          <w:lang w:val="en"/>
        </w:rPr>
        <w:t>ethical reasoning</w:t>
      </w:r>
      <w:r w:rsidRPr="002751E2">
        <w:rPr>
          <w:rFonts w:eastAsia="Calibri"/>
          <w:sz w:val="16"/>
          <w:szCs w:val="16"/>
          <w:lang w:val="en"/>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urgency. </w:t>
      </w:r>
      <w:r w:rsidRPr="002751E2">
        <w:rPr>
          <w:rFonts w:eastAsia="Calibri"/>
          <w:u w:val="single"/>
          <w:lang w:val="en"/>
        </w:rPr>
        <w:t>In the</w:t>
      </w:r>
      <w:r w:rsidRPr="002751E2">
        <w:rPr>
          <w:rFonts w:eastAsia="Calibri"/>
          <w:sz w:val="16"/>
          <w:szCs w:val="16"/>
          <w:lang w:val="en"/>
        </w:rPr>
        <w:t xml:space="preserve"> context of the </w:t>
      </w:r>
      <w:r w:rsidRPr="002751E2">
        <w:rPr>
          <w:rFonts w:eastAsia="Calibri"/>
          <w:b/>
          <w:u w:val="single"/>
          <w:lang w:val="en"/>
        </w:rPr>
        <w:t>assumed priority of the large-scale future emergency</w:t>
      </w:r>
      <w:r w:rsidRPr="002751E2">
        <w:rPr>
          <w:rFonts w:eastAsia="Calibri"/>
          <w:u w:val="single"/>
          <w:lang w:val="en"/>
        </w:rPr>
        <w:t xml:space="preserve">, the urgent body becomes </w:t>
      </w:r>
      <w:r w:rsidRPr="002751E2">
        <w:rPr>
          <w:rFonts w:eastAsia="Calibri"/>
          <w:b/>
          <w:u w:val="single"/>
          <w:lang w:val="en"/>
        </w:rPr>
        <w:t>literally nonsense, a non sequitur</w:t>
      </w:r>
      <w:r w:rsidRPr="002751E2">
        <w:rPr>
          <w:rFonts w:eastAsia="Calibri"/>
          <w:u w:val="single"/>
          <w:lang w:val="en"/>
        </w:rPr>
        <w:t xml:space="preserve"> within societies, states and worlds that will </w:t>
      </w:r>
      <w:r w:rsidRPr="002751E2">
        <w:rPr>
          <w:rFonts w:eastAsia="Calibri"/>
          <w:b/>
          <w:u w:val="single"/>
          <w:lang w:val="en"/>
        </w:rPr>
        <w:t>always be more urgent</w:t>
      </w:r>
      <w:r w:rsidRPr="002751E2">
        <w:rPr>
          <w:rFonts w:eastAsia="Calibri"/>
          <w:sz w:val="16"/>
          <w:szCs w:val="16"/>
          <w:lang w:val="en"/>
        </w:rPr>
        <w:t>.</w:t>
      </w:r>
      <w:r w:rsidRPr="002751E2">
        <w:rPr>
          <w:rFonts w:eastAsia="Calibri"/>
          <w:sz w:val="12"/>
          <w:szCs w:val="12"/>
          <w:lang w:val="en"/>
        </w:rPr>
        <w:t>¶</w:t>
      </w:r>
      <w:r w:rsidRPr="002751E2">
        <w:rPr>
          <w:rFonts w:eastAsia="Calibri"/>
          <w:sz w:val="16"/>
          <w:szCs w:val="16"/>
          <w:lang w:val="en"/>
        </w:rPr>
        <w:t xml:space="preserve">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t>
      </w:r>
      <w:r w:rsidRPr="002751E2">
        <w:rPr>
          <w:rFonts w:eastAsia="Calibri"/>
          <w:highlight w:val="green"/>
          <w:u w:val="single"/>
          <w:lang w:val="en"/>
        </w:rPr>
        <w:t xml:space="preserve">waiting … produces hierarchies </w:t>
      </w:r>
      <w:r w:rsidRPr="002751E2">
        <w:rPr>
          <w:rFonts w:eastAsia="Calibri"/>
          <w:u w:val="single"/>
          <w:lang w:val="en"/>
        </w:rPr>
        <w:t xml:space="preserve">which segregate people and places </w:t>
      </w:r>
      <w:r w:rsidRPr="002751E2">
        <w:rPr>
          <w:rFonts w:eastAsia="Calibri"/>
          <w:highlight w:val="green"/>
          <w:u w:val="single"/>
          <w:lang w:val="en"/>
        </w:rPr>
        <w:t xml:space="preserve">into those which matter and </w:t>
      </w:r>
      <w:r w:rsidRPr="002751E2">
        <w:rPr>
          <w:rFonts w:eastAsia="Calibri"/>
          <w:u w:val="single"/>
          <w:lang w:val="en"/>
        </w:rPr>
        <w:t xml:space="preserve">those which </w:t>
      </w:r>
      <w:r w:rsidRPr="002751E2">
        <w:rPr>
          <w:rFonts w:eastAsia="Calibri"/>
          <w:highlight w:val="green"/>
          <w:u w:val="single"/>
          <w:lang w:val="en"/>
        </w:rPr>
        <w:t>do not’</w:t>
      </w:r>
      <w:r w:rsidRPr="002751E2">
        <w:rPr>
          <w:rFonts w:eastAsia="Calibri"/>
          <w:sz w:val="16"/>
          <w:szCs w:val="16"/>
          <w:lang w:val="en"/>
        </w:rPr>
        <w:t>. The segregation of waiting might produce effects that counteract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002751E2">
        <w:rPr>
          <w:rFonts w:eastAsia="Calibri"/>
          <w:sz w:val="12"/>
          <w:szCs w:val="12"/>
          <w:lang w:val="en"/>
        </w:rPr>
        <w:t>¶</w:t>
      </w:r>
      <w:r w:rsidRPr="002751E2">
        <w:rPr>
          <w:rFonts w:eastAsia="Calibri"/>
          <w:sz w:val="16"/>
          <w:szCs w:val="16"/>
          <w:lang w:val="en"/>
        </w:rPr>
        <w:t xml:space="preserve"> In other contexts, however, our descriptions of waiting indicate a strong condemnation of its effects upon the subjects of study. </w:t>
      </w:r>
      <w:r w:rsidRPr="002751E2">
        <w:rPr>
          <w:rFonts w:eastAsia="Calibri"/>
          <w:u w:val="single"/>
          <w:lang w:val="en"/>
        </w:rPr>
        <w:t xml:space="preserve">Waiting can demobilize radical reform, </w:t>
      </w:r>
      <w:r w:rsidRPr="002751E2">
        <w:rPr>
          <w:rFonts w:eastAsia="Calibri"/>
          <w:b/>
          <w:u w:val="single"/>
          <w:lang w:val="en"/>
        </w:rPr>
        <w:t>depoliticizing ‘the insurrectionary possibilities of the present by delaying the revolutionary imperative to a future moment that is forever drifting towards infinity’</w:t>
      </w:r>
      <w:r w:rsidRPr="002751E2">
        <w:rPr>
          <w:rFonts w:eastAsia="Calibri"/>
          <w:sz w:val="16"/>
          <w:szCs w:val="16"/>
          <w:lang w:val="en"/>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value. </w:t>
      </w:r>
      <w:r w:rsidRPr="002751E2">
        <w:rPr>
          <w:rFonts w:eastAsia="Calibri"/>
          <w:u w:val="single"/>
          <w:lang w:val="en"/>
        </w:rPr>
        <w:t xml:space="preserve">Waiting, like urgency, can </w:t>
      </w:r>
      <w:r w:rsidRPr="002751E2">
        <w:rPr>
          <w:rFonts w:eastAsia="Calibri"/>
          <w:b/>
          <w:u w:val="single"/>
          <w:lang w:val="en"/>
        </w:rPr>
        <w:t>undermine the possibility of self-care</w:t>
      </w:r>
      <w:r w:rsidRPr="002751E2">
        <w:rPr>
          <w:rFonts w:eastAsia="Calibri"/>
          <w:sz w:val="16"/>
          <w:szCs w:val="16"/>
          <w:lang w:val="en"/>
        </w:rPr>
        <w:t xml:space="preserve"> two-fold, first by making people wait for essential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RPr="002751E2">
        <w:rPr>
          <w:rFonts w:eastAsia="Calibri"/>
          <w:sz w:val="12"/>
          <w:szCs w:val="12"/>
          <w:lang w:val="en"/>
        </w:rPr>
        <w:t>¶</w:t>
      </w:r>
      <w:r w:rsidRPr="002751E2">
        <w:rPr>
          <w:rFonts w:eastAsia="Calibri"/>
          <w:sz w:val="16"/>
          <w:szCs w:val="16"/>
          <w:lang w:val="en"/>
        </w:rPr>
        <w:t xml:space="preserve"> </w:t>
      </w:r>
      <w:r w:rsidRPr="002751E2">
        <w:rPr>
          <w:rFonts w:eastAsia="Calibri"/>
          <w:u w:val="single"/>
          <w:lang w:val="en"/>
        </w:rPr>
        <w:t>Waiting can</w:t>
      </w:r>
      <w:r w:rsidRPr="002751E2">
        <w:rPr>
          <w:rFonts w:eastAsia="Calibri"/>
          <w:sz w:val="16"/>
          <w:szCs w:val="16"/>
          <w:lang w:val="en"/>
        </w:rPr>
        <w:t xml:space="preserve"> therefore </w:t>
      </w:r>
      <w:r w:rsidRPr="002751E2">
        <w:rPr>
          <w:rFonts w:eastAsia="Calibri"/>
          <w:u w:val="single"/>
          <w:lang w:val="en"/>
        </w:rPr>
        <w:t xml:space="preserve">function as a potentially important spatial technology of the elite and powerful, mobilized not only for the purpose of </w:t>
      </w:r>
      <w:r w:rsidRPr="002751E2">
        <w:rPr>
          <w:rFonts w:eastAsia="Calibri"/>
          <w:b/>
          <w:u w:val="single"/>
          <w:lang w:val="en"/>
        </w:rPr>
        <w:t>governing individuals</w:t>
      </w:r>
      <w:r w:rsidRPr="002751E2">
        <w:rPr>
          <w:rFonts w:eastAsia="Calibri"/>
          <w:u w:val="single"/>
          <w:lang w:val="en"/>
        </w:rPr>
        <w:t xml:space="preserve">, but also to </w:t>
      </w:r>
      <w:r w:rsidRPr="002751E2">
        <w:rPr>
          <w:rFonts w:eastAsia="Calibri"/>
          <w:b/>
          <w:u w:val="single"/>
          <w:lang w:val="en"/>
        </w:rPr>
        <w:t>retain claims over moral urgency</w:t>
      </w:r>
      <w:r w:rsidRPr="002751E2">
        <w:rPr>
          <w:rFonts w:eastAsia="Calibri"/>
          <w:sz w:val="16"/>
          <w:szCs w:val="16"/>
          <w:lang w:val="en"/>
        </w:rPr>
        <w:t xml:space="preserve">. </w:t>
      </w:r>
      <w:r w:rsidRPr="002751E2">
        <w:rPr>
          <w:rFonts w:eastAsia="Calibri"/>
          <w:u w:val="single"/>
          <w:lang w:val="en"/>
        </w:rPr>
        <w:t xml:space="preserve">But there is </w:t>
      </w:r>
      <w:r w:rsidRPr="002751E2">
        <w:rPr>
          <w:rFonts w:eastAsia="Calibri"/>
          <w:b/>
          <w:u w:val="single"/>
          <w:lang w:val="en"/>
        </w:rPr>
        <w:t>growing resistance</w:t>
      </w:r>
      <w:r w:rsidRPr="002751E2">
        <w:rPr>
          <w:rFonts w:eastAsia="Calibri"/>
          <w:u w:val="single"/>
          <w:lang w:val="en"/>
        </w:rPr>
        <w:t xml:space="preserve"> to the capture of claims of urgency by the elite</w:t>
      </w:r>
      <w:r w:rsidRPr="002751E2">
        <w:rPr>
          <w:rFonts w:eastAsia="Calibri"/>
          <w:sz w:val="16"/>
          <w:szCs w:val="16"/>
          <w:lang w:val="en"/>
        </w:rPr>
        <w:t xml:space="preserve">, and it is important to note that even in cases where the material conditions of containment are currently impenetrable, </w:t>
      </w:r>
      <w:r w:rsidRPr="002751E2">
        <w:rPr>
          <w:rFonts w:eastAsia="Calibri"/>
          <w:u w:val="single"/>
          <w:lang w:val="en"/>
        </w:rPr>
        <w:t xml:space="preserve">arguments based on human value are at the forefront of </w:t>
      </w:r>
      <w:r w:rsidRPr="002751E2">
        <w:rPr>
          <w:rFonts w:eastAsia="Calibri"/>
          <w:b/>
          <w:u w:val="single"/>
          <w:lang w:val="en"/>
        </w:rPr>
        <w:t>reclaiming urgency for the body</w:t>
      </w:r>
      <w:r w:rsidRPr="002751E2">
        <w:rPr>
          <w:rFonts w:eastAsia="Calibri"/>
          <w:u w:val="single"/>
          <w:lang w:val="en"/>
        </w:rPr>
        <w:t xml:space="preserve">. In </w:t>
      </w:r>
      <w:r w:rsidRPr="002751E2">
        <w:rPr>
          <w:rFonts w:eastAsia="Calibri"/>
          <w:b/>
          <w:u w:val="single"/>
          <w:lang w:val="en"/>
        </w:rPr>
        <w:t>detention centers, clandestine prisons, state borders and refugee camps</w:t>
      </w:r>
      <w:r w:rsidRPr="002751E2">
        <w:rPr>
          <w:rFonts w:eastAsia="Calibri"/>
          <w:u w:val="single"/>
          <w:lang w:val="en"/>
        </w:rPr>
        <w:t>, geographers point to</w:t>
      </w:r>
      <w:r w:rsidRPr="002751E2">
        <w:rPr>
          <w:rFonts w:eastAsia="Calibri"/>
          <w:sz w:val="16"/>
          <w:szCs w:val="16"/>
          <w:lang w:val="en"/>
        </w:rPr>
        <w:t xml:space="preserve"> ongoing struggles against </w:t>
      </w:r>
      <w:r w:rsidRPr="002751E2">
        <w:rPr>
          <w:rFonts w:eastAsia="Calibri"/>
          <w:u w:val="single"/>
          <w:lang w:val="en"/>
        </w:rPr>
        <w:t>the ethical impossibility of bodily urgency</w:t>
      </w:r>
      <w:r w:rsidRPr="002751E2">
        <w:rPr>
          <w:rFonts w:eastAsia="Calibri"/>
          <w:sz w:val="16"/>
          <w:szCs w:val="16"/>
          <w:lang w:val="en"/>
        </w:rPr>
        <w:t xml:space="preserve">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The continued existence of places like Yarl’s Wood and similar institutions in the USA nonetheless points to </w:t>
      </w:r>
      <w:r w:rsidRPr="002751E2">
        <w:rPr>
          <w:rFonts w:eastAsia="Calibri"/>
          <w:u w:val="single"/>
          <w:lang w:val="en"/>
        </w:rPr>
        <w:t xml:space="preserve">the challenge of exposing </w:t>
      </w:r>
      <w:r w:rsidRPr="002751E2">
        <w:rPr>
          <w:rFonts w:eastAsia="Calibri"/>
          <w:highlight w:val="green"/>
          <w:u w:val="single"/>
          <w:lang w:val="en"/>
        </w:rPr>
        <w:t xml:space="preserve">the urgent body </w:t>
      </w:r>
      <w:r w:rsidRPr="002751E2">
        <w:rPr>
          <w:rFonts w:eastAsia="Calibri"/>
          <w:u w:val="single"/>
          <w:lang w:val="en"/>
        </w:rPr>
        <w:t xml:space="preserve">as a moral priority when it </w:t>
      </w:r>
      <w:r w:rsidRPr="002751E2">
        <w:rPr>
          <w:rFonts w:eastAsia="Calibri"/>
          <w:highlight w:val="green"/>
          <w:u w:val="single"/>
          <w:lang w:val="en"/>
        </w:rPr>
        <w:t xml:space="preserve">is </w:t>
      </w:r>
      <w:r w:rsidRPr="002751E2">
        <w:rPr>
          <w:rFonts w:eastAsia="Calibri"/>
          <w:u w:val="single"/>
          <w:lang w:val="en"/>
        </w:rPr>
        <w:t xml:space="preserve">so </w:t>
      </w:r>
      <w:r w:rsidRPr="002751E2">
        <w:rPr>
          <w:rFonts w:eastAsia="Calibri"/>
          <w:highlight w:val="green"/>
          <w:u w:val="single"/>
          <w:lang w:val="en"/>
        </w:rPr>
        <w:t>easily hidden from view</w:t>
      </w:r>
      <w:r w:rsidRPr="002751E2">
        <w:rPr>
          <w:rFonts w:eastAsia="Calibri"/>
          <w:sz w:val="16"/>
          <w:szCs w:val="16"/>
          <w:lang w:val="en"/>
        </w:rPr>
        <w:t>, and also reminds us that our research can help to explain the relationships between normative dimensions and the political and social conditions of struggle.</w:t>
      </w:r>
      <w:r w:rsidRPr="002751E2">
        <w:rPr>
          <w:rFonts w:eastAsia="Calibri"/>
          <w:sz w:val="12"/>
          <w:szCs w:val="12"/>
          <w:lang w:val="en"/>
        </w:rPr>
        <w:t>¶</w:t>
      </w:r>
      <w:r w:rsidRPr="002751E2">
        <w:rPr>
          <w:rFonts w:eastAsia="Calibri"/>
          <w:sz w:val="16"/>
          <w:szCs w:val="16"/>
          <w:lang w:val="en"/>
        </w:rPr>
        <w:t xml:space="preserve"> In closing, geographic depictions of waiting do seem to evocatively describe otherwise obscured suffering (e.g.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2751E2">
        <w:rPr>
          <w:rFonts w:eastAsia="Calibri"/>
          <w:u w:val="single"/>
          <w:lang w:val="en"/>
        </w:rPr>
        <w:t>when the urgent body is rendered as only waiting</w:t>
      </w:r>
      <w:r w:rsidRPr="002751E2">
        <w:rPr>
          <w:rFonts w:eastAsia="Calibri"/>
          <w:sz w:val="16"/>
          <w:szCs w:val="16"/>
          <w:lang w:val="en"/>
        </w:rPr>
        <w:t xml:space="preserve">, both materially and discursively, </w:t>
      </w:r>
      <w:r w:rsidRPr="002751E2">
        <w:rPr>
          <w:rFonts w:eastAsia="Calibri"/>
          <w:u w:val="single"/>
          <w:lang w:val="en"/>
        </w:rPr>
        <w:t>it is just as easily cast as impulsive, disgusting, animalistic</w:t>
      </w:r>
      <w:r w:rsidRPr="002751E2">
        <w:rPr>
          <w:rFonts w:eastAsia="Calibri"/>
          <w:sz w:val="16"/>
          <w:szCs w:val="16"/>
          <w:lang w:val="en"/>
        </w:rPr>
        <w:t xml:space="preserve"> (see also McKittrick, 2006). </w:t>
      </w:r>
      <w:r w:rsidRPr="002751E2">
        <w:rPr>
          <w:rFonts w:eastAsia="Calibri"/>
          <w:u w:val="single"/>
          <w:lang w:val="en"/>
        </w:rPr>
        <w:t xml:space="preserve">Feminist theory insists that the urgent body, whose encounters of violence are ‘usually framed as </w:t>
      </w:r>
      <w:r w:rsidRPr="002751E2">
        <w:rPr>
          <w:rFonts w:eastAsia="Calibri"/>
          <w:b/>
          <w:u w:val="single"/>
          <w:lang w:val="en"/>
        </w:rPr>
        <w:t>private, apolitical and mundane’</w:t>
      </w:r>
      <w:r w:rsidRPr="002751E2">
        <w:rPr>
          <w:rFonts w:eastAsia="Calibri"/>
          <w:sz w:val="16"/>
          <w:szCs w:val="16"/>
          <w:lang w:val="en"/>
        </w:rPr>
        <w:t xml:space="preserve"> (Pain, 2014: 8), </w:t>
      </w:r>
      <w:r w:rsidRPr="002751E2">
        <w:rPr>
          <w:rFonts w:eastAsia="Calibri"/>
          <w:u w:val="single"/>
          <w:lang w:val="en"/>
        </w:rPr>
        <w:t xml:space="preserve">are as deeply </w:t>
      </w:r>
      <w:r w:rsidRPr="002751E2">
        <w:rPr>
          <w:rFonts w:eastAsia="Calibri"/>
          <w:b/>
          <w:u w:val="single"/>
          <w:lang w:val="en"/>
        </w:rPr>
        <w:t>political, public, and exceptional</w:t>
      </w:r>
      <w:r w:rsidRPr="002751E2">
        <w:rPr>
          <w:rFonts w:eastAsia="Calibri"/>
          <w:u w:val="single"/>
          <w:lang w:val="en"/>
        </w:rPr>
        <w:t xml:space="preserve"> as other forms of violence</w:t>
      </w:r>
      <w:r w:rsidRPr="002751E2">
        <w:rPr>
          <w:rFonts w:eastAsia="Calibri"/>
          <w:sz w:val="16"/>
          <w:szCs w:val="16"/>
          <w:lang w:val="en"/>
        </w:rPr>
        <w:t xml:space="preserve"> (Phillips, 2008; Pratt, 2005). </w:t>
      </w:r>
      <w:r w:rsidRPr="002751E2">
        <w:rPr>
          <w:rFonts w:eastAsia="Calibri"/>
          <w:highlight w:val="green"/>
          <w:u w:val="single"/>
          <w:lang w:val="en"/>
        </w:rPr>
        <w:t xml:space="preserve">Insisting that </w:t>
      </w:r>
      <w:r w:rsidRPr="002751E2">
        <w:rPr>
          <w:rFonts w:eastAsia="Calibri"/>
          <w:b/>
          <w:highlight w:val="green"/>
          <w:u w:val="single"/>
          <w:lang w:val="en"/>
        </w:rPr>
        <w:t>a suffering body, now, is that which cannot wait</w:t>
      </w:r>
      <w:r w:rsidRPr="002751E2">
        <w:rPr>
          <w:rFonts w:eastAsia="Calibri"/>
          <w:highlight w:val="green"/>
          <w:u w:val="single"/>
          <w:lang w:val="en"/>
        </w:rPr>
        <w:t xml:space="preserve">, has the </w:t>
      </w:r>
      <w:r w:rsidRPr="002751E2">
        <w:rPr>
          <w:rFonts w:eastAsia="Calibri"/>
          <w:b/>
          <w:highlight w:val="green"/>
          <w:u w:val="single"/>
          <w:lang w:val="en"/>
        </w:rPr>
        <w:t xml:space="preserve">ethical effect of drawing it into consideration alongside the </w:t>
      </w:r>
      <w:r w:rsidRPr="002751E2">
        <w:rPr>
          <w:rFonts w:eastAsia="Calibri"/>
          <w:b/>
          <w:u w:val="single"/>
          <w:lang w:val="en"/>
        </w:rPr>
        <w:t xml:space="preserve">political, public and exceptional </w:t>
      </w:r>
      <w:r w:rsidRPr="002751E2">
        <w:rPr>
          <w:rFonts w:eastAsia="Calibri"/>
          <w:b/>
          <w:highlight w:val="green"/>
          <w:u w:val="single"/>
          <w:lang w:val="en"/>
        </w:rPr>
        <w:t>scope of large-scale futures</w:t>
      </w:r>
      <w:r w:rsidRPr="002751E2">
        <w:rPr>
          <w:rFonts w:eastAsia="Calibri"/>
          <w:sz w:val="16"/>
          <w:szCs w:val="16"/>
          <w:highlight w:val="green"/>
          <w:lang w:val="en"/>
        </w:rPr>
        <w:t xml:space="preserve">. </w:t>
      </w:r>
      <w:r w:rsidRPr="002751E2">
        <w:rPr>
          <w:rFonts w:eastAsia="Calibri"/>
          <w:highlight w:val="green"/>
          <w:u w:val="single"/>
          <w:lang w:val="en"/>
        </w:rPr>
        <w:t>It may help us insist on the body</w:t>
      </w:r>
      <w:r w:rsidRPr="002751E2">
        <w:rPr>
          <w:rFonts w:eastAsia="Calibri"/>
          <w:sz w:val="16"/>
          <w:szCs w:val="16"/>
          <w:lang w:val="en"/>
        </w:rPr>
        <w:t xml:space="preserve">, both as a single unit and a plurality, </w:t>
      </w:r>
      <w:r w:rsidRPr="002751E2">
        <w:rPr>
          <w:rFonts w:eastAsia="Calibri"/>
          <w:u w:val="single"/>
          <w:lang w:val="en"/>
        </w:rPr>
        <w:t>as a legitimate scale of normative priority and social care</w:t>
      </w:r>
      <w:r w:rsidRPr="002751E2">
        <w:rPr>
          <w:rFonts w:eastAsia="Calibri"/>
          <w:sz w:val="16"/>
          <w:szCs w:val="16"/>
          <w:lang w:val="en"/>
        </w:rPr>
        <w:t>.</w:t>
      </w:r>
      <w:r w:rsidRPr="002751E2">
        <w:rPr>
          <w:rFonts w:eastAsia="Calibri"/>
          <w:sz w:val="12"/>
          <w:szCs w:val="12"/>
          <w:lang w:val="en"/>
        </w:rPr>
        <w:t>¶</w:t>
      </w:r>
      <w:r w:rsidRPr="002751E2">
        <w:rPr>
          <w:rFonts w:eastAsia="Calibri"/>
          <w:sz w:val="16"/>
          <w:szCs w:val="16"/>
          <w:lang w:val="en"/>
        </w:rPr>
        <w:t xml:space="preserve"> In this report, I have explored old and new reflections on the ethical work of urgency and waiting. Geographic </w:t>
      </w:r>
      <w:r w:rsidRPr="002751E2">
        <w:rPr>
          <w:rFonts w:eastAsia="Calibri"/>
          <w:u w:val="single"/>
          <w:lang w:val="en"/>
        </w:rPr>
        <w:t>research suggests a contemporary popular bias towards the urgency of large-scale futures, institutionalized in ways that</w:t>
      </w:r>
      <w:r w:rsidRPr="002751E2">
        <w:rPr>
          <w:rFonts w:eastAsia="Calibri"/>
          <w:sz w:val="16"/>
          <w:szCs w:val="16"/>
          <w:lang w:val="en"/>
        </w:rPr>
        <w:t xml:space="preserve"> further </w:t>
      </w:r>
      <w:r w:rsidRPr="002751E2">
        <w:rPr>
          <w:rFonts w:eastAsia="Calibri"/>
          <w:b/>
          <w:u w:val="single"/>
          <w:lang w:val="en"/>
        </w:rPr>
        <w:t>obscure and discredit the urgencies of the body</w:t>
      </w:r>
      <w:r w:rsidRPr="002751E2">
        <w:rPr>
          <w:rFonts w:eastAsia="Calibri"/>
          <w:sz w:val="16"/>
          <w:szCs w:val="16"/>
          <w:lang w:val="en"/>
        </w:rPr>
        <w:t xml:space="preserve">. </w:t>
      </w:r>
      <w:r w:rsidRPr="002751E2">
        <w:rPr>
          <w:rFonts w:eastAsia="Calibri"/>
          <w:u w:val="single"/>
          <w:lang w:val="en"/>
        </w:rPr>
        <w:t>This bias</w:t>
      </w:r>
      <w:r w:rsidRPr="002751E2">
        <w:rPr>
          <w:rFonts w:eastAsia="Calibri"/>
          <w:sz w:val="16"/>
          <w:szCs w:val="16"/>
          <w:lang w:val="en"/>
        </w:rPr>
        <w:t xml:space="preserve"> also </w:t>
      </w:r>
      <w:r w:rsidRPr="002751E2">
        <w:rPr>
          <w:rFonts w:eastAsia="Calibri"/>
          <w:u w:val="single"/>
          <w:lang w:val="en"/>
        </w:rPr>
        <w:t xml:space="preserve">justifies the production of new </w:t>
      </w:r>
      <w:r w:rsidRPr="002751E2">
        <w:rPr>
          <w:rFonts w:eastAsia="Calibri"/>
          <w:b/>
          <w:u w:val="single"/>
          <w:lang w:val="en"/>
        </w:rPr>
        <w:t>waiting places</w:t>
      </w:r>
      <w:r w:rsidRPr="002751E2">
        <w:rPr>
          <w:rFonts w:eastAsia="Calibri"/>
          <w:sz w:val="16"/>
          <w:szCs w:val="16"/>
          <w:lang w:val="en"/>
        </w:rPr>
        <w:t xml:space="preserve"> in our material landscape, </w:t>
      </w:r>
      <w:r w:rsidRPr="002751E2">
        <w:rPr>
          <w:rFonts w:eastAsia="Calibri"/>
          <w:b/>
          <w:u w:val="single"/>
          <w:lang w:val="en"/>
        </w:rPr>
        <w:t>places like the detention center</w:t>
      </w:r>
      <w:r w:rsidRPr="002751E2">
        <w:rPr>
          <w:rFonts w:eastAsia="Calibri"/>
          <w:sz w:val="16"/>
          <w:szCs w:val="16"/>
          <w:lang w:val="en"/>
        </w:rPr>
        <w:t xml:space="preserve">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w:t>
      </w:r>
      <w:r w:rsidRPr="002751E2">
        <w:rPr>
          <w:rFonts w:eastAsia="Calibri"/>
          <w:b/>
          <w:highlight w:val="green"/>
          <w:u w:val="single"/>
          <w:lang w:val="en"/>
        </w:rPr>
        <w:t>moral reasoning is important</w:t>
      </w:r>
      <w:r w:rsidRPr="002751E2">
        <w:rPr>
          <w:rFonts w:eastAsia="Calibri"/>
          <w:highlight w:val="green"/>
          <w:u w:val="single"/>
          <w:lang w:val="en"/>
        </w:rPr>
        <w:t xml:space="preserve"> </w:t>
      </w:r>
      <w:r w:rsidRPr="002751E2">
        <w:rPr>
          <w:rFonts w:eastAsia="Calibri"/>
          <w:u w:val="single"/>
          <w:lang w:val="en"/>
        </w:rPr>
        <w:t xml:space="preserve">both </w:t>
      </w:r>
      <w:r w:rsidRPr="002751E2">
        <w:rPr>
          <w:rFonts w:eastAsia="Calibri"/>
          <w:highlight w:val="green"/>
          <w:u w:val="single"/>
          <w:lang w:val="en"/>
        </w:rPr>
        <w:t xml:space="preserve">because it </w:t>
      </w:r>
      <w:r w:rsidRPr="002751E2">
        <w:rPr>
          <w:rFonts w:eastAsia="Calibri"/>
          <w:b/>
          <w:highlight w:val="green"/>
          <w:u w:val="single"/>
          <w:lang w:val="en"/>
        </w:rPr>
        <w:t>exposes normative biases against subjugated people</w:t>
      </w:r>
      <w:r w:rsidRPr="002751E2">
        <w:rPr>
          <w:rFonts w:eastAsia="Calibri"/>
          <w:highlight w:val="green"/>
          <w:u w:val="single"/>
          <w:lang w:val="en"/>
        </w:rPr>
        <w:t>, and</w:t>
      </w:r>
      <w:r w:rsidRPr="002751E2">
        <w:rPr>
          <w:rFonts w:eastAsia="Calibri"/>
          <w:sz w:val="16"/>
          <w:szCs w:val="16"/>
          <w:highlight w:val="green"/>
          <w:lang w:val="en"/>
        </w:rPr>
        <w:t xml:space="preserve"> </w:t>
      </w:r>
      <w:r w:rsidRPr="002751E2">
        <w:rPr>
          <w:rFonts w:eastAsia="Calibri"/>
          <w:sz w:val="16"/>
          <w:szCs w:val="16"/>
          <w:lang w:val="en"/>
        </w:rPr>
        <w:t xml:space="preserve">because it potentially </w:t>
      </w:r>
      <w:r w:rsidRPr="002751E2">
        <w:rPr>
          <w:rFonts w:eastAsia="Calibri"/>
          <w:b/>
          <w:u w:val="single"/>
          <w:lang w:val="en"/>
        </w:rPr>
        <w:t>provides routes toward struggle where claims to urgency seem to foreclose</w:t>
      </w:r>
      <w:r w:rsidRPr="002751E2">
        <w:rPr>
          <w:rFonts w:eastAsia="Calibri"/>
          <w:sz w:val="16"/>
          <w:szCs w:val="16"/>
          <w:lang w:val="en"/>
        </w:rPr>
        <w:t xml:space="preserve"> the </w:t>
      </w:r>
      <w:r w:rsidRPr="002751E2">
        <w:rPr>
          <w:rFonts w:eastAsia="Calibri"/>
          <w:b/>
          <w:u w:val="single"/>
          <w:lang w:val="en"/>
        </w:rPr>
        <w:t>possibilities</w:t>
      </w:r>
      <w:r w:rsidRPr="002751E2">
        <w:rPr>
          <w:rFonts w:eastAsia="Calibri"/>
          <w:sz w:val="16"/>
          <w:szCs w:val="16"/>
          <w:lang w:val="en"/>
        </w:rPr>
        <w:t xml:space="preserve"> of alleviation of suffering. </w:t>
      </w:r>
      <w:r w:rsidRPr="002751E2">
        <w:rPr>
          <w:rFonts w:eastAsia="Calibri"/>
          <w:b/>
          <w:highlight w:val="green"/>
          <w:u w:val="single"/>
          <w:lang w:val="en"/>
        </w:rPr>
        <w:t xml:space="preserve">Saving the world </w:t>
      </w:r>
      <w:r w:rsidRPr="002751E2">
        <w:rPr>
          <w:rFonts w:eastAsia="Calibri"/>
          <w:b/>
          <w:u w:val="single"/>
          <w:lang w:val="en"/>
        </w:rPr>
        <w:t xml:space="preserve">still </w:t>
      </w:r>
      <w:r w:rsidRPr="002751E2">
        <w:rPr>
          <w:rFonts w:eastAsia="Calibri"/>
          <w:b/>
          <w:highlight w:val="green"/>
          <w:u w:val="single"/>
          <w:lang w:val="en"/>
        </w:rPr>
        <w:t>should require a debate about whose world is being saved, when, and at what cost – and this requires a debate about what really cannot wait</w:t>
      </w:r>
      <w:r w:rsidRPr="002751E2">
        <w:rPr>
          <w:rFonts w:eastAsia="Calibri"/>
          <w:sz w:val="16"/>
          <w:szCs w:val="16"/>
          <w:highlight w:val="green"/>
          <w:lang w:val="en"/>
        </w:rPr>
        <w:t>.</w:t>
      </w:r>
      <w:r w:rsidRPr="002751E2">
        <w:rPr>
          <w:rFonts w:eastAsia="Calibri"/>
          <w:sz w:val="16"/>
          <w:szCs w:val="16"/>
          <w:lang w:val="en"/>
        </w:rPr>
        <w:t xml:space="preserve"> My next report will extend some of these concerns by reviewing how feelings of urgency, as well as hope, fear, and other emotions, have played a role in geography and ethical reasoning.</w:t>
      </w:r>
      <w:r w:rsidRPr="002751E2">
        <w:rPr>
          <w:rFonts w:eastAsia="Calibri"/>
          <w:sz w:val="12"/>
          <w:szCs w:val="12"/>
          <w:lang w:val="en"/>
        </w:rPr>
        <w:t>¶</w:t>
      </w:r>
      <w:r w:rsidRPr="002751E2">
        <w:rPr>
          <w:rFonts w:eastAsia="Calibri"/>
          <w:sz w:val="16"/>
          <w:szCs w:val="16"/>
          <w:lang w:val="en"/>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w:t>
      </w:r>
      <w:r w:rsidRPr="002751E2">
        <w:rPr>
          <w:rFonts w:eastAsia="Calibri"/>
          <w:u w:val="single"/>
          <w:lang w:val="en"/>
        </w:rPr>
        <w:t xml:space="preserve">the </w:t>
      </w:r>
      <w:r w:rsidRPr="002751E2">
        <w:rPr>
          <w:rFonts w:eastAsia="Calibri"/>
          <w:b/>
          <w:u w:val="single"/>
          <w:lang w:val="en"/>
        </w:rPr>
        <w:t>temporal characteristics of contemporary capitalism</w:t>
      </w:r>
      <w:r w:rsidRPr="002751E2">
        <w:rPr>
          <w:rFonts w:eastAsia="Calibri"/>
          <w:u w:val="single"/>
          <w:lang w:val="en"/>
        </w:rPr>
        <w:t xml:space="preserve"> can be interrupted in creative ways</w:t>
      </w:r>
      <w:r w:rsidRPr="002751E2">
        <w:rPr>
          <w:rFonts w:eastAsia="Calibri"/>
          <w:sz w:val="16"/>
          <w:szCs w:val="16"/>
          <w:lang w:val="en"/>
        </w:rPr>
        <w:t xml:space="preserve"> (Sharma, 2014), </w:t>
      </w:r>
      <w:r w:rsidRPr="002751E2">
        <w:rPr>
          <w:rFonts w:eastAsia="Calibri"/>
          <w:u w:val="single"/>
          <w:lang w:val="en"/>
        </w:rPr>
        <w:t>with the possibility of squaring the urgent body with our large-scale future concerns</w:t>
      </w:r>
      <w:r w:rsidRPr="002751E2">
        <w:rPr>
          <w:rFonts w:eastAsia="Calibri"/>
          <w:sz w:val="16"/>
          <w:szCs w:val="16"/>
          <w:lang w:val="en"/>
        </w:rPr>
        <w:t xml:space="preserve">. </w:t>
      </w:r>
      <w:r w:rsidRPr="002751E2">
        <w:rPr>
          <w:rFonts w:eastAsia="Calibri"/>
          <w:b/>
          <w:u w:val="single"/>
          <w:lang w:val="en"/>
        </w:rPr>
        <w:t>Temporal alternatives already exist in ongoing and emerging revolutions</w:t>
      </w:r>
      <w:r w:rsidRPr="002751E2">
        <w:rPr>
          <w:rFonts w:eastAsia="Calibri"/>
          <w:u w:val="single"/>
          <w:lang w:val="en"/>
        </w:rPr>
        <w:t xml:space="preserve"> and the disruption of</w:t>
      </w:r>
      <w:r w:rsidRPr="002751E2">
        <w:rPr>
          <w:rFonts w:eastAsia="Calibri"/>
          <w:sz w:val="16"/>
          <w:szCs w:val="16"/>
          <w:lang w:val="en"/>
        </w:rPr>
        <w:t xml:space="preserve"> claims of cycles and </w:t>
      </w:r>
      <w:r w:rsidRPr="002751E2">
        <w:rPr>
          <w:rFonts w:eastAsia="Calibri"/>
          <w:u w:val="single"/>
          <w:lang w:val="en"/>
        </w:rPr>
        <w:t>circular political processes</w:t>
      </w:r>
      <w:r w:rsidRPr="002751E2">
        <w:rPr>
          <w:rFonts w:eastAsia="Calibri"/>
          <w:sz w:val="16"/>
          <w:szCs w:val="16"/>
          <w:lang w:val="en"/>
        </w:rPr>
        <w:t xml:space="preserve"> (e.g. Lombard, 2013; Reyes, 2012). </w:t>
      </w:r>
      <w:r w:rsidRPr="002751E2">
        <w:rPr>
          <w:rFonts w:eastAsia="Calibri"/>
          <w:u w:val="single"/>
          <w:lang w:val="en"/>
        </w:rPr>
        <w:t xml:space="preserve">Though </w:t>
      </w:r>
      <w:r w:rsidRPr="002751E2">
        <w:rPr>
          <w:rFonts w:eastAsia="Calibri"/>
          <w:b/>
          <w:u w:val="single"/>
          <w:lang w:val="en"/>
        </w:rPr>
        <w:t>calls for urgency will certainly be used to obscure evasion of responsibility</w:t>
      </w:r>
      <w:r w:rsidRPr="002751E2">
        <w:rPr>
          <w:rFonts w:eastAsia="Calibri"/>
          <w:sz w:val="16"/>
          <w:szCs w:val="16"/>
          <w:lang w:val="en"/>
        </w:rPr>
        <w:t xml:space="preserve"> (e.g. Gilmore, 2008: 56, fn 6), </w:t>
      </w:r>
      <w:r w:rsidRPr="002751E2">
        <w:rPr>
          <w:rFonts w:eastAsia="Calibri"/>
          <w:u w:val="single"/>
          <w:lang w:val="en"/>
        </w:rPr>
        <w:t xml:space="preserve">they may </w:t>
      </w:r>
      <w:r w:rsidRPr="002751E2">
        <w:rPr>
          <w:rFonts w:eastAsia="Calibri"/>
          <w:b/>
          <w:u w:val="single"/>
          <w:lang w:val="en"/>
        </w:rPr>
        <w:t>also serve as fertile ground for radical critique</w:t>
      </w:r>
      <w:r w:rsidRPr="002751E2">
        <w:rPr>
          <w:rFonts w:eastAsia="Calibri"/>
          <w:u w:val="single"/>
          <w:lang w:val="en"/>
        </w:rPr>
        <w:t xml:space="preserve">, a truly fierce </w:t>
      </w:r>
      <w:r w:rsidRPr="002751E2">
        <w:rPr>
          <w:rFonts w:eastAsia="Calibri"/>
          <w:b/>
          <w:u w:val="single"/>
          <w:lang w:val="en"/>
        </w:rPr>
        <w:t>urgency for now.</w:t>
      </w:r>
    </w:p>
    <w:p w14:paraId="6251C3F7" w14:textId="1ADF0E6A" w:rsidR="002751E2" w:rsidRPr="002751E2" w:rsidRDefault="002751E2" w:rsidP="002751E2">
      <w:pPr>
        <w:keepNext/>
        <w:keepLines/>
        <w:pageBreakBefore/>
        <w:spacing w:before="40" w:after="0"/>
        <w:jc w:val="center"/>
        <w:outlineLvl w:val="1"/>
        <w:rPr>
          <w:rFonts w:eastAsiaTheme="majorEastAsia" w:cstheme="majorBidi"/>
          <w:b/>
          <w:sz w:val="44"/>
          <w:szCs w:val="26"/>
          <w:u w:val="double"/>
        </w:rPr>
      </w:pPr>
      <w:r w:rsidRPr="002751E2">
        <w:rPr>
          <w:rFonts w:eastAsiaTheme="majorEastAsia" w:cstheme="majorBidi"/>
          <w:b/>
          <w:sz w:val="44"/>
          <w:szCs w:val="26"/>
          <w:u w:val="double"/>
        </w:rPr>
        <w:t xml:space="preserve">C1 – </w:t>
      </w:r>
      <w:r w:rsidR="004B0853">
        <w:rPr>
          <w:rFonts w:eastAsiaTheme="majorEastAsia" w:cstheme="majorBidi"/>
          <w:b/>
          <w:sz w:val="44"/>
          <w:szCs w:val="26"/>
          <w:u w:val="double"/>
        </w:rPr>
        <w:t>Debris</w:t>
      </w:r>
    </w:p>
    <w:p w14:paraId="75D7C221" w14:textId="350AD448" w:rsidR="002751E2" w:rsidRPr="002751E2" w:rsidRDefault="006E578B" w:rsidP="002751E2">
      <w:pPr>
        <w:keepNext/>
        <w:keepLines/>
        <w:spacing w:before="40" w:after="0"/>
        <w:outlineLvl w:val="3"/>
        <w:rPr>
          <w:rFonts w:eastAsiaTheme="majorEastAsia" w:cstheme="majorBidi"/>
          <w:b/>
          <w:iCs/>
          <w:sz w:val="26"/>
        </w:rPr>
      </w:pPr>
      <w:r>
        <w:rPr>
          <w:rFonts w:eastAsiaTheme="majorEastAsia" w:cstheme="majorBidi"/>
          <w:b/>
          <w:iCs/>
          <w:sz w:val="26"/>
        </w:rPr>
        <w:t>P</w:t>
      </w:r>
      <w:r w:rsidR="002751E2" w:rsidRPr="002751E2">
        <w:rPr>
          <w:rFonts w:eastAsiaTheme="majorEastAsia" w:cstheme="majorBidi"/>
          <w:b/>
          <w:iCs/>
          <w:sz w:val="26"/>
        </w:rPr>
        <w:t xml:space="preserve">rofit motives prevent private entities from being interested in the scope of the project that is needed </w:t>
      </w:r>
    </w:p>
    <w:p w14:paraId="713F5F4D" w14:textId="77777777" w:rsidR="002751E2" w:rsidRPr="002751E2" w:rsidRDefault="002751E2" w:rsidP="002751E2">
      <w:r w:rsidRPr="002751E2">
        <w:rPr>
          <w:b/>
          <w:bCs/>
          <w:sz w:val="26"/>
        </w:rPr>
        <w:t xml:space="preserve">Phillips 20 </w:t>
      </w:r>
      <w:r w:rsidRPr="002751E2">
        <w:t>[(Leigh, science writer and EU affairs journalist, and science writer for the Pacific Institute for Climate Solutions at the University of Victoria.) “We Don’t Need Elon Musk to Explore the Solar System,” May 8, 2021, https://jacobinmag.com/2021/05/elon-musk-space-exploration-mars-colonization//Ak /</w:t>
      </w:r>
    </w:p>
    <w:p w14:paraId="2737FBCB" w14:textId="77777777" w:rsidR="002751E2" w:rsidRPr="002751E2" w:rsidRDefault="002751E2" w:rsidP="002751E2">
      <w:pPr>
        <w:rPr>
          <w:u w:val="single"/>
        </w:rPr>
      </w:pPr>
      <w:r w:rsidRPr="002751E2">
        <w:rPr>
          <w:sz w:val="16"/>
        </w:rPr>
        <w:t>He opens the paper with a recognition that, at some point</w:t>
      </w:r>
      <w:r w:rsidRPr="002751E2">
        <w:rPr>
          <w:u w:val="single"/>
        </w:rPr>
        <w:t xml:space="preserve">, if we stay </w:t>
      </w:r>
      <w:r w:rsidRPr="002751E2">
        <w:rPr>
          <w:highlight w:val="green"/>
          <w:u w:val="single"/>
        </w:rPr>
        <w:t>on Earth, we will confront an eventual extinction event</w:t>
      </w:r>
      <w:r w:rsidRPr="002751E2">
        <w:rPr>
          <w:u w:val="single"/>
        </w:rPr>
        <w:t xml:space="preserve">. “The </w:t>
      </w:r>
      <w:r w:rsidRPr="002751E2">
        <w:rPr>
          <w:highlight w:val="green"/>
          <w:u w:val="single"/>
        </w:rPr>
        <w:t xml:space="preserve">alternative is to become a spacefaring civilization </w:t>
      </w:r>
      <w:r w:rsidRPr="002751E2">
        <w:rPr>
          <w:u w:val="single"/>
        </w:rPr>
        <w:t xml:space="preserve">and a multi-planetary species.” </w:t>
      </w:r>
      <w:r w:rsidRPr="002751E2">
        <w:rPr>
          <w:sz w:val="16"/>
        </w:rPr>
        <w:t xml:space="preserve">He alights upon Mars as the obvious first option for establishing a “self-sustaining city — a city that is not merely an outpost, but which can become a planet in its own right.” He rejects Venus due to it being, as he correctly puts it, a super-high-pressure, hot acid bath. He rejects Mercury due to it being too close to the Sun, and the Moon for lack of atmosphere and its twenty-eight-day “day” (a Martian day, or “sol,” for comparison, is an Earthling-friendly 24.5 hours). And he rejects, at least for now, the moons of Jupiter or Saturn, as they are much harder to get to. </w:t>
      </w:r>
      <w:r w:rsidRPr="002751E2">
        <w:rPr>
          <w:u w:val="single"/>
        </w:rPr>
        <w:t>Mars has more than its own share of habitability issues, but Musk does not mention them, other than to say that, while Mars is “a little cold</w:t>
      </w:r>
      <w:r w:rsidRPr="002751E2">
        <w:rPr>
          <w:sz w:val="16"/>
        </w:rPr>
        <w:t xml:space="preserve">” (in reality, -63ºC, or -81ºF, compared to Earth’s balmy 16ºC, or 57ºF), “we can warm it up.” The Martian atmosphere is “very helpful” because it’s primarily CO2, with some nitrogen and argon, meaning that “we can grow plants on Mars just by compressing the atmosphere.” Most cheery of all, Musk says it would be “quite fun” to be on Mars, because the gravity is about 38 percent that of Earth, making it easy to lift heavy things and “bound around.” Mars, as seen from space. (WikiImages via Pixabay) It’s all so simple. “We just need to change the populations because currently we have seven billion people on Earth and none on Mars.” </w:t>
      </w:r>
      <w:r w:rsidRPr="002751E2">
        <w:rPr>
          <w:u w:val="single"/>
        </w:rPr>
        <w:t xml:space="preserve">And so </w:t>
      </w:r>
      <w:r w:rsidRPr="002751E2">
        <w:rPr>
          <w:highlight w:val="green"/>
          <w:u w:val="single"/>
        </w:rPr>
        <w:t>the</w:t>
      </w:r>
      <w:r w:rsidRPr="002751E2">
        <w:rPr>
          <w:u w:val="single"/>
        </w:rPr>
        <w:t xml:space="preserve"> paper is primarily devoted to explaining how to solve that </w:t>
      </w:r>
      <w:r w:rsidRPr="002751E2">
        <w:rPr>
          <w:highlight w:val="green"/>
          <w:u w:val="single"/>
        </w:rPr>
        <w:t>sole problem</w:t>
      </w:r>
      <w:r w:rsidRPr="002751E2">
        <w:rPr>
          <w:u w:val="single"/>
        </w:rPr>
        <w:t xml:space="preserve">: how </w:t>
      </w:r>
      <w:r w:rsidRPr="002751E2">
        <w:rPr>
          <w:highlight w:val="green"/>
          <w:u w:val="single"/>
        </w:rPr>
        <w:t>to lower the cost of a trip to Mars from the current roughly $10 billion per person down to the median cost of a house in the United States</w:t>
      </w:r>
      <w:r w:rsidRPr="002751E2">
        <w:rPr>
          <w:u w:val="single"/>
        </w:rPr>
        <w:t>. By making rockets reusable, refilling in orbit, producing propellant on Mars, choosing the right propellant, and improving system design and performance, Musk reckons he can get the cost of a ticket down to $200,000, perhaps as little as $100,000. And Musk’s SpaceX has done a tremendous job so far of sharply reducing the cost of escaping Earth’s gravity well, primarily via deep vertical integration of the firm.</w:t>
      </w:r>
      <w:r w:rsidRPr="002751E2">
        <w:rPr>
          <w:sz w:val="16"/>
        </w:rPr>
        <w:t xml:space="preserve"> It produces a whopping 70 percent of its components in-house, as opposed to the 1,200 different suppliers in the outsourced supply chain of its main competitor, the Boeing–Lockheed Martin partnership known as the United Space Alliance. Each of these suppliers extracts their own profit margin from every contract in the chain, jacking up the cost per launch to $460 million. SpaceX, by comparison, charges NASA and its other clients just $62 million per launch, and Musk says he has slashed the marginal cost of a reused Falcon 9 booster launch to a mere $15 million. </w:t>
      </w:r>
      <w:r w:rsidRPr="002751E2">
        <w:rPr>
          <w:u w:val="single"/>
        </w:rPr>
        <w:t>Well done, Elon. Or, rather, well done to all the engineers, logistical experts, and other workers who have done most of the labor, allowing SpaceX to revolutionize the business model of getting to space. There is</w:t>
      </w:r>
      <w:r w:rsidRPr="002751E2">
        <w:rPr>
          <w:highlight w:val="green"/>
          <w:u w:val="single"/>
        </w:rPr>
        <w:t xml:space="preserve"> not </w:t>
      </w:r>
      <w:r w:rsidRPr="002751E2">
        <w:rPr>
          <w:u w:val="single"/>
        </w:rPr>
        <w:t xml:space="preserve">really </w:t>
      </w:r>
      <w:r w:rsidRPr="002751E2">
        <w:rPr>
          <w:highlight w:val="green"/>
          <w:u w:val="single"/>
        </w:rPr>
        <w:t xml:space="preserve">any mention of the enormous challenges of the atmosphere’s low pressure and toxic composition, </w:t>
      </w:r>
      <w:r w:rsidRPr="002751E2">
        <w:rPr>
          <w:u w:val="single"/>
        </w:rPr>
        <w:t>the preponderance of deadly perchlorates in the soil, or the lack of magnetosphere to protect against solar and cosmic radiation</w:t>
      </w:r>
      <w:r w:rsidRPr="002751E2">
        <w:rPr>
          <w:sz w:val="16"/>
          <w:highlight w:val="green"/>
        </w:rPr>
        <w:t>.</w:t>
      </w:r>
      <w:r w:rsidRPr="002751E2">
        <w:rPr>
          <w:sz w:val="16"/>
        </w:rPr>
        <w:t xml:space="preserve"> The current atmosphere of Mars is too thin to support most life: its pressure is only about 1 percent that of Earth. Only hypopiezotolerant microbes (those that live in low-pressure environments), such as ones that are lofted by winds into Earth’s stratosphere, would be able to survive. The atmosphere is also 95 percent carbon dioxide — fine for plants (if the pressure were able to be raised) but not for animals. Musk does say that once Mars is warmed up, “we would once again have a thick atmosphere and liquid oceans.” Bioremediation using bacteria to clean up perchlorates already occurs on Earth, but we are talking about an entire planet here. There is no discussion of how any of this might happen, over what time period, and who would pay for it. Same with the construction of an artificial magnetosphere. Dealing with the perchlorates alone would likely be profoundly more challenging and expensive than the relatively straightforward process of decarbonizing Earth’s economy. </w:t>
      </w:r>
      <w:r w:rsidRPr="002751E2">
        <w:rPr>
          <w:u w:val="single"/>
        </w:rPr>
        <w:t xml:space="preserve">A 2018 NASA study found that there is insufficient CO2 and H2O from the Martian soil, polar ice caps, and minerals in the upper crust to get anywhere close to thickening the atmosphere and using it like a blanket to warm up the planet. All these sources combined would still only boost the pressure to about 7 percent of that of Earth. Carbon-bearing minerals deep in the crust might have enough CO2 to achieve the needed pressure, but nothing is known about their extent, and recovering them with current technology would be colossally energy intensive. Another idea is to direct comets or asteroids to crash into Mars and release their greenhouse gases that way. Again, these are fantastical ideas that will be impractical for many, many generations yet to come. </w:t>
      </w:r>
      <w:r w:rsidRPr="002751E2">
        <w:rPr>
          <w:sz w:val="16"/>
        </w:rPr>
        <w:t xml:space="preserve">NASA astronauts in space. (NASA) </w:t>
      </w:r>
      <w:r w:rsidRPr="002751E2">
        <w:rPr>
          <w:u w:val="single"/>
        </w:rPr>
        <w:t>And there is likely no way of ever overcoming Mars’s low gravity</w:t>
      </w:r>
      <w:r w:rsidRPr="002751E2">
        <w:rPr>
          <w:sz w:val="16"/>
        </w:rPr>
        <w:t xml:space="preserve">. If you added all the mass of Venus to that of Mars, smashing the planets together, even then, you would still not quite achieve Earth’s gravity. It is true that we do not know what the physiological effects of 38 percent of Earth’s gravity are, either on humans or other life. We have two data points: Earth gravity, what we call 1G, and the 0G microgravity of the International Space Station (ISS). But from studies of astronauts who have spent extended periods aboard the ISS, we know that 0G is extremely bad for human health. </w:t>
      </w:r>
      <w:r w:rsidRPr="002751E2">
        <w:rPr>
          <w:u w:val="single"/>
        </w:rPr>
        <w:t xml:space="preserve">Muscles atrophy. Tendons and ligaments begin to fail. Facial and finger muscles, which cannot be worked out via onboard gyms or treadmills, weaken. The spine lengthens, with astronauts gaining an inch or two in height and suffering from back pain. Bones demineralize, losing density at a rate of 1 percent per month. </w:t>
      </w:r>
      <w:r w:rsidRPr="002751E2">
        <w:rPr>
          <w:sz w:val="16"/>
        </w:rPr>
        <w:t xml:space="preserve">As Christopher Wanjek, a former NASA science writer and author of 2020 book Spacefarers — which is an optimistic volume on the viability of manned space travel — notes: “To visualize how bad that bone loss is, consider the fact that the major obstacle to fully recycling urine into drinking water on the ISS is that the filters get clogged daily with calcium deposits.” Wanjek writes how the rate of vision loss is such that a crew to Mars would need to pack eyeglasses with various prescriptions for “each phase of their gradual, inevitable, and permanent vision loss.” </w:t>
      </w:r>
      <w:r w:rsidRPr="002751E2">
        <w:rPr>
          <w:u w:val="single"/>
        </w:rPr>
        <w:t xml:space="preserve">Kidneys get confused by blood not being where it’s supposed to be and think there is an excess, so they start to remove what they believe to be excess water. The blood thickens, driving a reduced production of red blood cells, which in turn drives anemia, shortness of breath, lethargy, and greater likelihood of infection. Perhaps worst of all, brain compression resulting from microgravity negatively impacts regions responsible for fine motor movement and executive function — deteriorations that could be permanent. </w:t>
      </w:r>
      <w:r w:rsidRPr="002751E2">
        <w:rPr>
          <w:sz w:val="16"/>
        </w:rPr>
        <w:t xml:space="preserve">A range of interventions, including exercise, drugs, and compression clothing can shave the sharp edges off some of these effects, but ultimately, the solution on a spacecraft is the simulation of gravity via centrifugal force — a spinning ship. This is not something that you can do with a whole planet. </w:t>
      </w:r>
      <w:r w:rsidRPr="002751E2">
        <w:rPr>
          <w:u w:val="single"/>
        </w:rPr>
        <w:t xml:space="preserve">It is for this reason that Venus, with its gravity not too far off that of Earth, may actually be a better terraforming candidate than Mars — one day — despite its currently inhospitable atmosphere. </w:t>
      </w:r>
      <w:r w:rsidRPr="002751E2">
        <w:rPr>
          <w:highlight w:val="green"/>
          <w:u w:val="single"/>
        </w:rPr>
        <w:t xml:space="preserve">The Real Business of SpaceX Isn’t Mars. </w:t>
      </w:r>
      <w:r w:rsidRPr="002751E2">
        <w:rPr>
          <w:u w:val="single"/>
        </w:rPr>
        <w:t xml:space="preserve">One has to suspect that Musk knows all this. We have a hint of this when, at one point in his paper, </w:t>
      </w:r>
      <w:r w:rsidRPr="002751E2">
        <w:rPr>
          <w:highlight w:val="green"/>
          <w:u w:val="single"/>
        </w:rPr>
        <w:t xml:space="preserve">Musk concedes that it will be difficult to fund his vision just by slashing the cost </w:t>
      </w:r>
      <w:r w:rsidRPr="002751E2">
        <w:rPr>
          <w:u w:val="single"/>
        </w:rPr>
        <w:t>of getting to space</w:t>
      </w:r>
      <w:r w:rsidRPr="002751E2">
        <w:rPr>
          <w:highlight w:val="green"/>
          <w:u w:val="single"/>
        </w:rPr>
        <w:t>.</w:t>
      </w:r>
      <w:r w:rsidRPr="002751E2">
        <w:rPr>
          <w:u w:val="single"/>
        </w:rPr>
        <w:t xml:space="preserve"> He admits that SpaceX expects to generate substantial cash flow from launching lots of satellites and servicing the International Space Station for NASA. Additional help for bankrolling the Mars project might come from the emergence of a market for really fast transportation of things or people around the world by rocket: cargo could be transported anywhere on Earth in forty-five minutes, and a trip from New York to Tokyo could take a mere twenty-five minutes (so long as takeoff and landing takes place where the tremendous noise, as he puts it in hip-CEO-speak, “is not a super-big deal”). As a result, one gets the impression by reading between the lines that a self-sustaining Martian city is all just an impressive marketing maneuver taking advantage of most people’s sense of adventure and wonder; of our species’ ancient need to wander and explore. </w:t>
      </w:r>
      <w:r w:rsidRPr="002751E2">
        <w:rPr>
          <w:highlight w:val="green"/>
          <w:u w:val="single"/>
        </w:rPr>
        <w:t xml:space="preserve">The real business of SpaceX was never a Martian colony </w:t>
      </w:r>
      <w:r w:rsidRPr="002751E2">
        <w:rPr>
          <w:u w:val="single"/>
        </w:rPr>
        <w:t xml:space="preserve">but </w:t>
      </w:r>
      <w:r w:rsidRPr="002751E2">
        <w:rPr>
          <w:highlight w:val="green"/>
          <w:u w:val="single"/>
        </w:rPr>
        <w:t xml:space="preserve">rather servicing a mature satellite market, stealing government </w:t>
      </w:r>
      <w:r w:rsidRPr="002751E2">
        <w:rPr>
          <w:u w:val="single"/>
        </w:rPr>
        <w:t xml:space="preserve">space </w:t>
      </w:r>
      <w:r w:rsidRPr="002751E2">
        <w:rPr>
          <w:highlight w:val="green"/>
          <w:u w:val="single"/>
        </w:rPr>
        <w:t xml:space="preserve">contracts </w:t>
      </w:r>
      <w:r w:rsidRPr="002751E2">
        <w:rPr>
          <w:u w:val="single"/>
        </w:rPr>
        <w:t>from the likes of Boeing</w:t>
      </w:r>
      <w:r w:rsidRPr="002751E2">
        <w:rPr>
          <w:highlight w:val="green"/>
          <w:u w:val="single"/>
        </w:rPr>
        <w:t>, and kicking off a terrestrial rocket transport sector</w:t>
      </w:r>
      <w:r w:rsidRPr="002751E2">
        <w:rPr>
          <w:u w:val="single"/>
        </w:rPr>
        <w:t xml:space="preserve">. The dream of Mars is, in this case, not really any different from the adman’s fiction of romance and aspiration that sells a can of Pepsi or a Jeep. </w:t>
      </w:r>
      <w:r w:rsidRPr="002751E2">
        <w:rPr>
          <w:sz w:val="16"/>
        </w:rPr>
        <w:t xml:space="preserve">The dream of Mars is, in this case, not really any different from the adman’s fiction of romance and aspiration that sells a can of Pepsi or a Jeep. None of this is to suggest that establishing an outpost on Mars for the purposes of scientific exploration should not be attempted, even in the next couple of decades. But an outpost, as Musk himself makes clear, does not approach a self-sustaining city, and still less a multi-planetary species. </w:t>
      </w:r>
      <w:r w:rsidRPr="002751E2">
        <w:rPr>
          <w:u w:val="single"/>
        </w:rPr>
        <w:t>Because humans do need to exit Earth at some point in order to maintain the species, if we are to establish genuinely self-sustaining colonies, then terraforming will likely be necessary one day, as well as interstellar generation ships that take us to habitable exoplanets far beyond the solar system. For all of this, we will have to figure out how to take our ecology with us. We are not really the collection of individuals we thought we were, but rather are deeply embedded within our ecosystems</w:t>
      </w:r>
      <w:r w:rsidRPr="002751E2">
        <w:rPr>
          <w:sz w:val="16"/>
        </w:rPr>
        <w:t>. Indeed, each of us is a microbial ecosystem whose edges are vague. Where does the bacterial, fungal, and viral multitude that is “me” stop and my equally microbiological environment begin? This does not mean that Earth will be the only home we ever have, but it does mean that the antiseptic, forestless, riverless Starship Enterprise would leave its inhabitants very sick before too long. How much of our ecology do we need to take with us, though? We just don’t know yet</w:t>
      </w:r>
      <w:r w:rsidRPr="002751E2">
        <w:rPr>
          <w:u w:val="single"/>
        </w:rPr>
        <w:t>. The science of ecology is very much still a young discipline.</w:t>
      </w:r>
      <w:r w:rsidRPr="002751E2">
        <w:rPr>
          <w:sz w:val="16"/>
        </w:rPr>
        <w:t xml:space="preserve"> This is where fantastical science-fiction conceptions of vast ships made from hollowed out asteroids and packed with different biomes fills the gap of what we do not know. Likewise for novels like Becky Chambers’s To be Taught, if Fortunate, in which, instead of terraforming other worlds, adapting them to our needs, we genetically alter our bodies via “somaforming” to adapt ourselves to their conditions. </w:t>
      </w:r>
      <w:r w:rsidRPr="002751E2">
        <w:rPr>
          <w:u w:val="single"/>
        </w:rPr>
        <w:t xml:space="preserve">Plainly, then, there is no rush for any of this, </w:t>
      </w:r>
      <w:r w:rsidRPr="002751E2">
        <w:rPr>
          <w:highlight w:val="green"/>
          <w:u w:val="single"/>
        </w:rPr>
        <w:t>even as there is a moral imperative for us, one day in the distant future, to permanently exit Earth. Our</w:t>
      </w:r>
      <w:r w:rsidRPr="002751E2">
        <w:rPr>
          <w:u w:val="single"/>
        </w:rPr>
        <w:t xml:space="preserve"> </w:t>
      </w:r>
      <w:r w:rsidRPr="002751E2">
        <w:rPr>
          <w:highlight w:val="green"/>
          <w:u w:val="single"/>
        </w:rPr>
        <w:t>colonization of other worlds is</w:t>
      </w:r>
      <w:r w:rsidRPr="002751E2">
        <w:rPr>
          <w:u w:val="single"/>
        </w:rPr>
        <w:t xml:space="preserve"> akin to the building of the grandest cathedral we have ever envisaged: </w:t>
      </w:r>
      <w:r w:rsidRPr="002751E2">
        <w:rPr>
          <w:highlight w:val="green"/>
          <w:u w:val="single"/>
        </w:rPr>
        <w:t xml:space="preserve">a project that will take centuries, or more likely millennia, </w:t>
      </w:r>
      <w:r w:rsidRPr="002751E2">
        <w:rPr>
          <w:u w:val="single"/>
        </w:rPr>
        <w:t xml:space="preserve">many millennia. </w:t>
      </w:r>
      <w:r w:rsidRPr="002751E2">
        <w:rPr>
          <w:highlight w:val="green"/>
          <w:u w:val="single"/>
        </w:rPr>
        <w:t>This is nothing that a private company can deliver. There is no near-term return on investment; indeed, there is no aim of profitability at all</w:t>
      </w:r>
      <w:r w:rsidRPr="002751E2">
        <w:rPr>
          <w:u w:val="single"/>
        </w:rPr>
        <w:t>, but rather of our species’ survival through the eons.</w:t>
      </w:r>
    </w:p>
    <w:p w14:paraId="29C3671A" w14:textId="77777777" w:rsidR="002751E2" w:rsidRPr="002751E2" w:rsidRDefault="002751E2" w:rsidP="002751E2">
      <w:pPr>
        <w:keepNext/>
        <w:keepLines/>
        <w:spacing w:before="40" w:after="0"/>
        <w:outlineLvl w:val="3"/>
        <w:rPr>
          <w:rFonts w:eastAsiaTheme="majorEastAsia" w:cstheme="majorBidi"/>
          <w:b/>
          <w:iCs/>
          <w:sz w:val="26"/>
        </w:rPr>
      </w:pPr>
      <w:r w:rsidRPr="002751E2">
        <w:rPr>
          <w:rFonts w:eastAsiaTheme="majorEastAsia" w:cstheme="majorBidi"/>
          <w:b/>
          <w:iCs/>
          <w:sz w:val="26"/>
        </w:rPr>
        <w:t xml:space="preserve">The legal playing field right now allows private companies to claim resources in space – that is likely to be modeled by other countries and will culminate in systemic exploitation of outer space. </w:t>
      </w:r>
    </w:p>
    <w:p w14:paraId="48570771" w14:textId="77777777" w:rsidR="002751E2" w:rsidRPr="002751E2" w:rsidRDefault="002751E2" w:rsidP="002751E2">
      <w:r w:rsidRPr="002751E2">
        <w:rPr>
          <w:bCs/>
        </w:rPr>
        <w:t>Matt</w:t>
      </w:r>
      <w:r w:rsidRPr="002751E2">
        <w:rPr>
          <w:b/>
          <w:bCs/>
          <w:sz w:val="26"/>
        </w:rPr>
        <w:t xml:space="preserve"> Williams</w:t>
      </w:r>
      <w:r w:rsidRPr="002751E2">
        <w:rPr>
          <w:bCs/>
        </w:rPr>
        <w:t>,(reporter)</w:t>
      </w:r>
      <w:r w:rsidRPr="002751E2">
        <w:rPr>
          <w:b/>
          <w:bCs/>
          <w:sz w:val="26"/>
        </w:rPr>
        <w:t xml:space="preserve"> </w:t>
      </w:r>
      <w:r w:rsidRPr="002751E2">
        <w:rPr>
          <w:bCs/>
        </w:rPr>
        <w:t>12-11-20</w:t>
      </w:r>
      <w:r w:rsidRPr="002751E2">
        <w:rPr>
          <w:b/>
          <w:bCs/>
          <w:sz w:val="26"/>
        </w:rPr>
        <w:t>17</w:t>
      </w:r>
      <w:r w:rsidRPr="002751E2">
        <w:rPr>
          <w:bCs/>
        </w:rPr>
        <w:t>, "Trump signs an executive order allowing mining the moon and asteroids," No Publication, https://phys.org/news/2020-04-trump-moon-asteroids.html//ak//</w:t>
      </w:r>
    </w:p>
    <w:p w14:paraId="4DC56054" w14:textId="77777777" w:rsidR="002751E2" w:rsidRPr="002751E2" w:rsidRDefault="002751E2" w:rsidP="002751E2">
      <w:pPr>
        <w:rPr>
          <w:sz w:val="16"/>
        </w:rPr>
      </w:pPr>
      <w:r w:rsidRPr="002751E2">
        <w:rPr>
          <w:sz w:val="16"/>
        </w:rPr>
        <w:t xml:space="preserve">In 2015, </w:t>
      </w:r>
      <w:r w:rsidRPr="002751E2">
        <w:rPr>
          <w:highlight w:val="green"/>
          <w:u w:val="single"/>
        </w:rPr>
        <w:t>the Obama administration signed the U.S. Commercial Space</w:t>
      </w:r>
      <w:r w:rsidRPr="002751E2">
        <w:rPr>
          <w:sz w:val="16"/>
        </w:rPr>
        <w:t xml:space="preserve"> </w:t>
      </w:r>
      <w:r w:rsidRPr="002751E2">
        <w:rPr>
          <w:highlight w:val="green"/>
          <w:u w:val="single"/>
        </w:rPr>
        <w:t>Launch Competitiveness Act (CSLCA, or H.R. 2262) into law</w:t>
      </w:r>
      <w:r w:rsidRPr="002751E2">
        <w:rPr>
          <w:sz w:val="16"/>
        </w:rPr>
        <w:t>. This bill was intended to "facilitate a pro-growth environment for the developing commercial space industry" by making it legal for American companies and citizens to own and sell resources that they extract from asteroids and off-world locations (like the moon, Mars or beyond).</w:t>
      </w:r>
      <w:r w:rsidRPr="002751E2">
        <w:rPr>
          <w:sz w:val="12"/>
        </w:rPr>
        <w:t>¶</w:t>
      </w:r>
      <w:r w:rsidRPr="002751E2">
        <w:rPr>
          <w:sz w:val="16"/>
        </w:rPr>
        <w:t xml:space="preserve"> On April 6th, </w:t>
      </w:r>
      <w:r w:rsidRPr="002751E2">
        <w:rPr>
          <w:highlight w:val="green"/>
          <w:u w:val="single"/>
        </w:rPr>
        <w:t>the Trump administration took things a step</w:t>
      </w:r>
      <w:r w:rsidRPr="002751E2">
        <w:rPr>
          <w:sz w:val="16"/>
          <w:highlight w:val="green"/>
        </w:rPr>
        <w:t xml:space="preserve"> </w:t>
      </w:r>
      <w:r w:rsidRPr="002751E2">
        <w:rPr>
          <w:highlight w:val="green"/>
          <w:u w:val="single"/>
        </w:rPr>
        <w:t>further by signing an executive order that formally recognizes the rights of private</w:t>
      </w:r>
      <w:r w:rsidRPr="002751E2">
        <w:rPr>
          <w:sz w:val="16"/>
          <w:highlight w:val="green"/>
        </w:rPr>
        <w:t xml:space="preserve"> </w:t>
      </w:r>
      <w:r w:rsidRPr="002751E2">
        <w:rPr>
          <w:highlight w:val="green"/>
          <w:u w:val="single"/>
        </w:rPr>
        <w:t>interests to claim resources in space</w:t>
      </w:r>
      <w:r w:rsidRPr="002751E2">
        <w:rPr>
          <w:sz w:val="16"/>
        </w:rPr>
        <w:t>. This order, titled "Encouraging International Support for the Recovery and Use of Space Resources," effectively ends the decades-long debate that began with the signing of the Outer Space Treaty in 1967.</w:t>
      </w:r>
      <w:r w:rsidRPr="002751E2">
        <w:rPr>
          <w:sz w:val="12"/>
        </w:rPr>
        <w:t>¶</w:t>
      </w:r>
      <w:r w:rsidRPr="002751E2">
        <w:rPr>
          <w:sz w:val="16"/>
        </w:rPr>
        <w:t xml:space="preserve"> This order builds on both the CSLCA and Space Directive-1 (SD-1), which the Trump administration signed into law on December 11th, 2017. </w:t>
      </w:r>
      <w:r w:rsidRPr="002751E2">
        <w:rPr>
          <w:u w:val="single"/>
        </w:rPr>
        <w:t>It establishes that "Americans should have the right to engage in commercial exploration, recovery, and use of resources in outer space, consistent with applicable law," and that the United States does not view space as a "global commons."</w:t>
      </w:r>
      <w:r w:rsidRPr="002751E2">
        <w:rPr>
          <w:sz w:val="12"/>
        </w:rPr>
        <w:t>¶</w:t>
      </w:r>
      <w:r w:rsidRPr="002751E2">
        <w:rPr>
          <w:sz w:val="16"/>
        </w:rPr>
        <w:t xml:space="preserve"> The Outer Space Treaty</w:t>
      </w:r>
      <w:r w:rsidRPr="002751E2">
        <w:rPr>
          <w:sz w:val="12"/>
        </w:rPr>
        <w:t>¶</w:t>
      </w:r>
      <w:r w:rsidRPr="002751E2">
        <w:rPr>
          <w:sz w:val="16"/>
        </w:rPr>
        <w:t xml:space="preserve"> This order puts an end to decades of ambiguity regarding commercial activities in space, which were technically not addressed by the Outer Space or Moon treaties. The former, formally known as "The Treaty on Principles Governing the Activities of States in the Exploration and Use of Outer Space, including the Moon and Other Celestial Bodies", was signed by the U.S., the Soviet Union, and the U.K. in 1967 at the height of the Space Race.</w:t>
      </w:r>
      <w:r w:rsidRPr="002751E2">
        <w:rPr>
          <w:sz w:val="12"/>
        </w:rPr>
        <w:t>¶</w:t>
      </w:r>
      <w:r w:rsidRPr="002751E2">
        <w:rPr>
          <w:sz w:val="16"/>
        </w:rPr>
        <w:t xml:space="preserve"> Apollo 11’s Saturn V rocket prior to the launch July 16, 1969. Screenshot from the 1970 documentary “Moonwalk One.” Credit: NASA/Theo Kamecke/YouTube</w:t>
      </w:r>
      <w:r w:rsidRPr="002751E2">
        <w:rPr>
          <w:sz w:val="12"/>
        </w:rPr>
        <w:t>¶</w:t>
      </w:r>
      <w:r w:rsidRPr="002751E2">
        <w:rPr>
          <w:sz w:val="16"/>
        </w:rPr>
        <w:t xml:space="preserve"> The purpose of it was to provide a common framework governing the activities of all the major powers in space. In addition to banning the placement or testing of nuclear weapons in space, the Outer Space Treaty established that the exploration and use of outer space would be carried out for the benefit "of all mankind."</w:t>
      </w:r>
      <w:r w:rsidRPr="002751E2">
        <w:rPr>
          <w:sz w:val="12"/>
        </w:rPr>
        <w:t>¶</w:t>
      </w:r>
      <w:r w:rsidRPr="002751E2">
        <w:rPr>
          <w:sz w:val="16"/>
        </w:rPr>
        <w:t xml:space="preserve"> As of June 2019, the treaty has been signed by no less than 109 countries, while another 23 have signed it but have not yet completed the ratification process. </w:t>
      </w:r>
      <w:r w:rsidRPr="002751E2">
        <w:rPr>
          <w:u w:val="single"/>
        </w:rPr>
        <w:t>At the same time, there has been an ongoing debate regarding the full meaning and implications of the treaty. Specifically, Article II of the treaty states: "Outer space, including the moon and other celestial bodies, is not subject to national appropriation by claim of sovereignty, by means of use or occupation, or by any other means</w:t>
      </w:r>
      <w:r w:rsidRPr="002751E2">
        <w:rPr>
          <w:sz w:val="16"/>
        </w:rPr>
        <w:t>."</w:t>
      </w:r>
      <w:r w:rsidRPr="002751E2">
        <w:rPr>
          <w:sz w:val="12"/>
        </w:rPr>
        <w:t>¶</w:t>
      </w:r>
      <w:r w:rsidRPr="002751E2">
        <w:rPr>
          <w:sz w:val="16"/>
        </w:rPr>
        <w:t xml:space="preserve"> As the language is specific to national ownership, there has never been a legal consensus on whether or not the treaty's prohibitions apply to private appropriation, as well. </w:t>
      </w:r>
      <w:r w:rsidRPr="002751E2">
        <w:rPr>
          <w:u w:val="single"/>
        </w:rPr>
        <w:t>Because of this, there are those who argue that property rights should be recognized on the basis of jurisdiction rather than territorial sovereign</w:t>
      </w:r>
      <w:r w:rsidRPr="002751E2">
        <w:rPr>
          <w:sz w:val="16"/>
        </w:rPr>
        <w:t>ty.</w:t>
      </w:r>
      <w:r w:rsidRPr="002751E2">
        <w:rPr>
          <w:sz w:val="12"/>
        </w:rPr>
        <w:t>¶</w:t>
      </w:r>
      <w:r w:rsidRPr="002751E2">
        <w:rPr>
          <w:sz w:val="16"/>
        </w:rPr>
        <w:t xml:space="preserve"> The Moon Treaty</w:t>
      </w:r>
      <w:r w:rsidRPr="002751E2">
        <w:rPr>
          <w:sz w:val="12"/>
        </w:rPr>
        <w:t>¶</w:t>
      </w:r>
      <w:r w:rsidRPr="002751E2">
        <w:rPr>
          <w:sz w:val="16"/>
        </w:rPr>
        <w:t xml:space="preserve"> Artist’s illustration of the new spacesuit NASA is designing for Artemis astronauts. It’s called the xEMU,, or Exploration Extravehicular Mobility Unit. Credit: NASA</w:t>
      </w:r>
      <w:r w:rsidRPr="002751E2">
        <w:rPr>
          <w:sz w:val="12"/>
        </w:rPr>
        <w:t>¶</w:t>
      </w:r>
      <w:r w:rsidRPr="002751E2">
        <w:rPr>
          <w:sz w:val="16"/>
        </w:rPr>
        <w:t xml:space="preserve"> Attempts to address this ambiguity led the United Nations to draft the supplemental "Agreement Governing the Activities of States on the Moon and Other Celestial Bodies" aka "The Moon Treaty" or "Moon Agreement." Like the Outer Space Treaty, this agreement stipulated that the moon should be used for the benefit of all humanity and that non-scientific activities should be governed by an international framework.</w:t>
      </w:r>
      <w:r w:rsidRPr="002751E2">
        <w:rPr>
          <w:sz w:val="12"/>
        </w:rPr>
        <w:t>¶</w:t>
      </w:r>
      <w:r w:rsidRPr="002751E2">
        <w:rPr>
          <w:sz w:val="16"/>
        </w:rPr>
        <w:t xml:space="preserve"> However, to date, only 18 countries have ratified the Moon Treaty, which does not include the U.S., Russia, or any other major power in space (save for India). In addition, only 17 of the 95 member states who signed the Outer Space Treaty have become signatories on the Moon Treaty. This latest order, titled "Executive Order on Encouraging International Support for the Recovery and Use of Space Resources," addresses this very issue, stating:</w:t>
      </w:r>
      <w:r w:rsidRPr="002751E2">
        <w:rPr>
          <w:sz w:val="12"/>
        </w:rPr>
        <w:t>¶</w:t>
      </w:r>
      <w:r w:rsidRPr="002751E2">
        <w:rPr>
          <w:sz w:val="16"/>
        </w:rPr>
        <w:t xml:space="preserve"> "</w:t>
      </w:r>
      <w:r w:rsidRPr="002751E2">
        <w:rPr>
          <w:u w:val="single"/>
        </w:rPr>
        <w:t>Uncertainty regarding the right to recover and use space resources, including the extension of the right to commercial recovery and use of lunar resources, however, has discouraged some commercial entities from participating in this enterprise</w:t>
      </w:r>
      <w:r w:rsidRPr="002751E2">
        <w:rPr>
          <w:sz w:val="16"/>
        </w:rPr>
        <w:t>. Questions as to whether the 1979 Agreement Governing the Activities of States on the Moon and Other Celestial Bodies (the "Moon Agreement") establishes the legal framework for nation states concerning the recovery and use of space resources have deepened this uncertainty, particularly because the United States has neither signed nor ratified the Moon Agreement."</w:t>
      </w:r>
      <w:r w:rsidRPr="002751E2">
        <w:rPr>
          <w:sz w:val="12"/>
        </w:rPr>
        <w:t>¶</w:t>
      </w:r>
      <w:r w:rsidRPr="002751E2">
        <w:rPr>
          <w:sz w:val="16"/>
        </w:rPr>
        <w:t xml:space="preserve"> The administration considers this act to be complimentary to SD-1, which emphasizes the importance of commercial partners in Project Artemis and NASA's plan to explore Mars and beyond. "Successful long-term exploration and scientific discovery of the moon, Mars, and other celestial bodies will require partnership with commercial entities to recover and use resources, including water and certain minerals, in outer space," the directive states.</w:t>
      </w:r>
      <w:r w:rsidRPr="002751E2">
        <w:rPr>
          <w:sz w:val="12"/>
        </w:rPr>
        <w:t>¶</w:t>
      </w:r>
      <w:r w:rsidRPr="002751E2">
        <w:rPr>
          <w:sz w:val="16"/>
        </w:rPr>
        <w:t xml:space="preserve"> Return to the moon</w:t>
      </w:r>
      <w:r w:rsidRPr="002751E2">
        <w:rPr>
          <w:sz w:val="12"/>
        </w:rPr>
        <w:t>¶</w:t>
      </w:r>
      <w:r w:rsidRPr="002751E2">
        <w:rPr>
          <w:sz w:val="16"/>
        </w:rPr>
        <w:t xml:space="preserve"> Infographic of the evolution of lunar activities on the surface and in orbit. Credit: NASA</w:t>
      </w:r>
      <w:r w:rsidRPr="002751E2">
        <w:rPr>
          <w:sz w:val="12"/>
        </w:rPr>
        <w:t>¶</w:t>
      </w:r>
      <w:r w:rsidRPr="002751E2">
        <w:rPr>
          <w:sz w:val="16"/>
        </w:rPr>
        <w:t xml:space="preserve"> After Artemis III accomplishes the long-awaited goal of sending the first astronauts to the moon since the end of the Apollo era, NASA's plans will shift toward the long-term aim of creating a "sustainable program" of lunar exploration. This will include the creation of the Lunar Gateway (an orbital habitat) as well as the Lunar Base Camp on the surface of the moon.</w:t>
      </w:r>
      <w:r w:rsidRPr="002751E2">
        <w:rPr>
          <w:sz w:val="12"/>
        </w:rPr>
        <w:t>¶</w:t>
      </w:r>
      <w:r w:rsidRPr="002751E2">
        <w:rPr>
          <w:sz w:val="16"/>
        </w:rPr>
        <w:t xml:space="preserve"> These two habitats and research stations will allow for long-term stays on the moon, a wide array of scientific experiments, and even the ability to conduct on-site refueling. Combined with a reusable lunar lander, lunar rovers and other non-expendable elements, they will also facilitate regular missions to the moon and an overall reduction in costs</w:t>
      </w:r>
      <w:r w:rsidRPr="002751E2">
        <w:rPr>
          <w:u w:val="single"/>
        </w:rPr>
        <w:t>.</w:t>
      </w:r>
      <w:r w:rsidRPr="002751E2">
        <w:rPr>
          <w:sz w:val="12"/>
        </w:rPr>
        <w:t>¶</w:t>
      </w:r>
      <w:r w:rsidRPr="002751E2">
        <w:rPr>
          <w:sz w:val="12"/>
          <w:u w:val="single"/>
        </w:rPr>
        <w:t xml:space="preserve"> </w:t>
      </w:r>
      <w:r w:rsidRPr="002751E2">
        <w:rPr>
          <w:highlight w:val="green"/>
          <w:u w:val="single"/>
        </w:rPr>
        <w:t xml:space="preserve">For years, prospectors and space mining companies like Planetary Resources and Deep Space Industries have been advocating for reforms that </w:t>
      </w:r>
      <w:r w:rsidRPr="002751E2">
        <w:rPr>
          <w:u w:val="single"/>
        </w:rPr>
        <w:t xml:space="preserve">would </w:t>
      </w:r>
      <w:r w:rsidRPr="002751E2">
        <w:rPr>
          <w:highlight w:val="green"/>
          <w:u w:val="single"/>
        </w:rPr>
        <w:t xml:space="preserve">allow for the </w:t>
      </w:r>
      <w:r w:rsidRPr="002751E2">
        <w:rPr>
          <w:u w:val="single"/>
        </w:rPr>
        <w:t xml:space="preserve">commercial </w:t>
      </w:r>
      <w:r w:rsidRPr="002751E2">
        <w:rPr>
          <w:highlight w:val="green"/>
          <w:u w:val="single"/>
        </w:rPr>
        <w:t>exploitation of space</w:t>
      </w:r>
      <w:r w:rsidRPr="002751E2">
        <w:rPr>
          <w:u w:val="single"/>
        </w:rPr>
        <w:t>.</w:t>
      </w:r>
      <w:r w:rsidRPr="002751E2">
        <w:rPr>
          <w:sz w:val="16"/>
        </w:rPr>
        <w:t xml:space="preserve"> Similarly, people like Peter Diamandis (founder of X Prize and HeroX) and science communicator Neil DeGrasse Tyson have been saying for years that the first trillionaires will make their fortunes from asteroid mining.</w:t>
      </w:r>
      <w:r w:rsidRPr="002751E2">
        <w:rPr>
          <w:sz w:val="12"/>
        </w:rPr>
        <w:t>¶</w:t>
      </w:r>
      <w:r w:rsidRPr="002751E2">
        <w:rPr>
          <w:sz w:val="16"/>
        </w:rPr>
        <w:t xml:space="preserve"> Incidentally, NASA and HeroX recently launched the "Honey, I Shrunk the NASA Payload" challenge, which is offering $160,000 to the team that can come up with a solution to miniaturize payloads to the point where they are "similar in size to a new bar of soap"—100 x 100 x 50 mm (3.9 x 3.9 x 1.9 inches) and weighing no more than 0.4 kg (0.8 lbs).</w:t>
      </w:r>
      <w:r w:rsidRPr="002751E2">
        <w:rPr>
          <w:sz w:val="12"/>
        </w:rPr>
        <w:t>¶</w:t>
      </w:r>
      <w:r w:rsidRPr="002751E2">
        <w:rPr>
          <w:sz w:val="16"/>
        </w:rPr>
        <w:t xml:space="preserve"> The purpose of this challenge is to significantly reduce the cost of sending payloads to the moon in support of future lunar missions. However, it could also enable a new generation of mini-rovers that would explore the lunar surface for resources. As the hosts indicate on the challenge site:</w:t>
      </w:r>
      <w:r w:rsidRPr="002751E2">
        <w:rPr>
          <w:sz w:val="12"/>
        </w:rPr>
        <w:t>¶</w:t>
      </w:r>
      <w:r w:rsidRPr="002751E2">
        <w:rPr>
          <w:sz w:val="16"/>
        </w:rPr>
        <w:t xml:space="preserve"> The JPL-led challenge is seeking tiny payloads no larger than a bar of soap for a miniaturized Moon rover. Credit: NASA</w:t>
      </w:r>
      <w:r w:rsidRPr="002751E2">
        <w:rPr>
          <w:sz w:val="12"/>
        </w:rPr>
        <w:t>¶</w:t>
      </w:r>
      <w:r w:rsidRPr="002751E2">
        <w:rPr>
          <w:sz w:val="16"/>
        </w:rPr>
        <w:t xml:space="preserve"> "We need to develop practical and affordable ways to identify and use lunar resources so that our astronaut crews can become more independent of Earth… Imagine a rover the size of your Roomba crawling the moon's surface. These small rovers developed by NASA and commercial partners provide greater mission flexibility and allow NASA to collect key information about the lunar surface."</w:t>
      </w:r>
      <w:r w:rsidRPr="002751E2">
        <w:rPr>
          <w:sz w:val="12"/>
        </w:rPr>
        <w:t>¶</w:t>
      </w:r>
      <w:r w:rsidRPr="002751E2">
        <w:rPr>
          <w:sz w:val="16"/>
        </w:rPr>
        <w:t xml:space="preserve"> It is not hard to imagine at all that miniature rover's would also enable commercial entities the ability to explore asteroids and the lunar surface for resources that could be harvested and processed for export back to Earth. However, not everyone is so excited by this recent move or the prospects that it entails.</w:t>
      </w:r>
      <w:r w:rsidRPr="002751E2">
        <w:rPr>
          <w:sz w:val="12"/>
        </w:rPr>
        <w:t>¶</w:t>
      </w:r>
      <w:r w:rsidRPr="002751E2">
        <w:rPr>
          <w:sz w:val="16"/>
        </w:rPr>
        <w:t xml:space="preserve"> Dissenting Views</w:t>
      </w:r>
      <w:r w:rsidRPr="002751E2">
        <w:rPr>
          <w:sz w:val="12"/>
        </w:rPr>
        <w:t>¶</w:t>
      </w:r>
      <w:r w:rsidRPr="002751E2">
        <w:rPr>
          <w:sz w:val="16"/>
        </w:rPr>
        <w:t xml:space="preserve"> In fact, Russia's space agency (Roscosmos) officially condemned the executive order and likened it to colonialism. These sentiments were summed up in a statement issued by Sergey Saveliev, Roscosmos' deputy director-general on international cooperation:</w:t>
      </w:r>
      <w:r w:rsidRPr="002751E2">
        <w:rPr>
          <w:sz w:val="12"/>
        </w:rPr>
        <w:t>¶</w:t>
      </w:r>
      <w:r w:rsidRPr="002751E2">
        <w:rPr>
          <w:sz w:val="16"/>
        </w:rPr>
        <w:t xml:space="preserve"> "Attempts to expropriate outer space and aggressive plans to actually seize territories of other planets hardly set the countries (on course for) fruitful cooperation. There have already been examples in history when one country decided to start seizing territories in its interest—everyone remembers what came of it."</w:t>
      </w:r>
      <w:r w:rsidRPr="002751E2">
        <w:rPr>
          <w:sz w:val="12"/>
        </w:rPr>
        <w:t>¶</w:t>
      </w:r>
      <w:r w:rsidRPr="002751E2">
        <w:rPr>
          <w:sz w:val="16"/>
        </w:rPr>
        <w:t xml:space="preserve"> Artist’s impression of a lunar base. Credit: Newspace2060</w:t>
      </w:r>
      <w:r w:rsidRPr="002751E2">
        <w:rPr>
          <w:sz w:val="12"/>
        </w:rPr>
        <w:t>¶</w:t>
      </w:r>
      <w:r w:rsidRPr="002751E2">
        <w:rPr>
          <w:sz w:val="16"/>
        </w:rPr>
        <w:t xml:space="preserve"> Saveliev is hardly alone in drawing parallels between the NewSpace industry (or Space Race 2.0) and the age of imperialism (ca. 18th to 20th century). Last year, Dr. Victor Shammas of the Work Research Institute at Oslo Metropolitan University and independent scholar Tomas Holen produced a study that appeared in Palgrave Communications (a publication maintained by the journal Nature).</w:t>
      </w:r>
      <w:r w:rsidRPr="002751E2">
        <w:rPr>
          <w:sz w:val="12"/>
        </w:rPr>
        <w:t>¶</w:t>
      </w:r>
      <w:r w:rsidRPr="002751E2">
        <w:rPr>
          <w:sz w:val="16"/>
        </w:rPr>
        <w:t xml:space="preserve"> Titled, "One giant leap for capitalist kind: private enterprise in outer space," Shammas and Holen assert that the commercial exploitation of space will benefit human beings disproportionately. At the heart of this effort are Elon Musk, Jeff Bezos, and other Silicon Valley-billionaires that—contrary to their humanist pretenses—are looking to expand their wealth while taking advantage of the fact that there is little to no oversight in this area.</w:t>
      </w:r>
      <w:r w:rsidRPr="002751E2">
        <w:rPr>
          <w:sz w:val="12"/>
        </w:rPr>
        <w:t>¶</w:t>
      </w:r>
      <w:r w:rsidRPr="002751E2">
        <w:rPr>
          <w:sz w:val="16"/>
        </w:rPr>
        <w:t xml:space="preserve"> "In this regard," they wrote, "SpaceX and related ventures are not so very different from maritime colonialists and the trader-exploiters of the British East India Company." For the record, the East India Company operated with impunity in India while it was under British rule, effectively making them the real governing authority over the nation and its people.</w:t>
      </w:r>
      <w:r w:rsidRPr="002751E2">
        <w:rPr>
          <w:sz w:val="12"/>
        </w:rPr>
        <w:t>¶</w:t>
      </w:r>
      <w:r w:rsidRPr="002751E2">
        <w:rPr>
          <w:sz w:val="16"/>
        </w:rPr>
        <w:t xml:space="preserve"> Credit: NASA/JPL/911Metallurgist/NeoMam Studios</w:t>
      </w:r>
      <w:r w:rsidRPr="002751E2">
        <w:rPr>
          <w:sz w:val="12"/>
        </w:rPr>
        <w:t>¶</w:t>
      </w:r>
      <w:r w:rsidRPr="002751E2">
        <w:rPr>
          <w:sz w:val="16"/>
        </w:rPr>
        <w:t xml:space="preserve"> Could asteroid mining, lunar mining, and other off-world concerns become the new colonialism? Could various companies staking claims to bodies, planets, and moons set off a period of conflict and cutthroat politics similar to what existed during the 18th to early 20th centuries? Or could this be the beginning of "post-scarcity" for humanity and an economic revolution?</w:t>
      </w:r>
      <w:r w:rsidRPr="002751E2">
        <w:rPr>
          <w:sz w:val="12"/>
        </w:rPr>
        <w:t>¶</w:t>
      </w:r>
      <w:r w:rsidRPr="002751E2">
        <w:rPr>
          <w:sz w:val="16"/>
        </w:rPr>
        <w:t xml:space="preserve"> And is this condemnation by Russian authorities merely an expression of lament because they don't feel well-positioned to take advantage and will that change if the Russian equivalent of a Musk or Bezos emerges? And what might we expect from countries like China and India that have been making significant strides in space for years?</w:t>
      </w:r>
      <w:r w:rsidRPr="002751E2">
        <w:rPr>
          <w:sz w:val="12"/>
        </w:rPr>
        <w:t>¶</w:t>
      </w:r>
      <w:r w:rsidRPr="002751E2">
        <w:rPr>
          <w:sz w:val="16"/>
        </w:rPr>
        <w:t xml:space="preserve"> All valid questions, and one which will have to be explored with greater energy and commitment now that the U.S. has officially declared that the moon and space are "open for business." It also wouldn't be surprising if certain charlatans try to push the whole "buy land on the moon" scam with greater vigor, too.</w:t>
      </w:r>
    </w:p>
    <w:p w14:paraId="280D4E09" w14:textId="50DB4877" w:rsidR="002751E2" w:rsidRPr="002751E2" w:rsidRDefault="00512A8C" w:rsidP="002751E2">
      <w:pPr>
        <w:keepNext/>
        <w:keepLines/>
        <w:spacing w:before="40" w:after="0"/>
        <w:outlineLvl w:val="3"/>
        <w:rPr>
          <w:rFonts w:eastAsiaTheme="majorEastAsia" w:cs="Arial"/>
          <w:b/>
          <w:iCs/>
          <w:sz w:val="26"/>
        </w:rPr>
      </w:pPr>
      <w:r>
        <w:rPr>
          <w:rFonts w:eastAsiaTheme="majorEastAsia" w:cs="Arial"/>
          <w:b/>
          <w:iCs/>
          <w:sz w:val="26"/>
        </w:rPr>
        <w:t>I</w:t>
      </w:r>
      <w:r w:rsidR="002751E2" w:rsidRPr="002751E2">
        <w:rPr>
          <w:rFonts w:eastAsiaTheme="majorEastAsia" w:cs="Arial"/>
          <w:b/>
          <w:iCs/>
          <w:sz w:val="26"/>
        </w:rPr>
        <w:t xml:space="preserve">ncreasing the number of satellites from private companies like SpaceX would massively increase the risk of dangerous space debris. </w:t>
      </w:r>
    </w:p>
    <w:p w14:paraId="217768BE" w14:textId="77777777" w:rsidR="002751E2" w:rsidRPr="002751E2" w:rsidRDefault="002751E2" w:rsidP="002751E2">
      <w:bookmarkStart w:id="0" w:name="_Hlk92457910"/>
      <w:r w:rsidRPr="002751E2">
        <w:rPr>
          <w:rFonts w:eastAsiaTheme="majorEastAsia"/>
          <w:b/>
          <w:iCs/>
          <w:sz w:val="26"/>
        </w:rPr>
        <w:t xml:space="preserve">Scheer and Moss </w:t>
      </w:r>
      <w:bookmarkEnd w:id="0"/>
      <w:r w:rsidRPr="002751E2">
        <w:rPr>
          <w:rFonts w:eastAsiaTheme="majorEastAsia"/>
          <w:b/>
          <w:iCs/>
          <w:sz w:val="26"/>
        </w:rPr>
        <w:t xml:space="preserve">20 </w:t>
      </w:r>
      <w:r w:rsidRPr="002751E2">
        <w:t>[(Roddy Scheer and Doug Moss, ) “The Good, The Bad &amp;amp; The Ugly: Satellites &amp;amp; The Environment,” Emagazine https://www.newsbreak.com/news/2178042533743/the-good-the-bad-the-ugly-satellites-the-environment, 8-13-2020//Ak//</w:t>
      </w:r>
    </w:p>
    <w:p w14:paraId="7CFA00B6" w14:textId="77777777" w:rsidR="002751E2" w:rsidRPr="002751E2" w:rsidRDefault="002751E2" w:rsidP="002751E2">
      <w:pPr>
        <w:rPr>
          <w:sz w:val="16"/>
        </w:rPr>
      </w:pPr>
      <w:r w:rsidRPr="002751E2">
        <w:rPr>
          <w:sz w:val="16"/>
        </w:rPr>
        <w:t xml:space="preserve">Putting satellites up into the ionosphere—the layer of our atmosphere extending from 50-600 miles above the surface where a high concentration of ions and free electrons facilitate the reflection of radio waves—isn’t anything new. </w:t>
      </w:r>
      <w:r w:rsidRPr="002751E2">
        <w:rPr>
          <w:u w:val="single"/>
        </w:rPr>
        <w:t xml:space="preserve">The Soviets beat us to the punch when they launched the first satellite, Sputnik, in 1957, but these days </w:t>
      </w:r>
      <w:r w:rsidRPr="002751E2">
        <w:rPr>
          <w:highlight w:val="green"/>
          <w:u w:val="single"/>
        </w:rPr>
        <w:t>there are over 9,000 satellites overhead</w:t>
      </w:r>
      <w:r w:rsidRPr="002751E2">
        <w:rPr>
          <w:u w:val="single"/>
        </w:rPr>
        <w:t xml:space="preserve">, the majority from U.S. companies and government agencies. But with Elon Musk’s </w:t>
      </w:r>
      <w:r w:rsidRPr="002751E2">
        <w:rPr>
          <w:highlight w:val="green"/>
          <w:u w:val="single"/>
        </w:rPr>
        <w:t>SpaceX poised to launch tens of thousands of new ones in the next few years, many people wonder whether putting all this technology overhead is such a good idea</w:t>
      </w:r>
      <w:r w:rsidRPr="002751E2">
        <w:rPr>
          <w:u w:val="single"/>
        </w:rPr>
        <w:t>.</w:t>
      </w:r>
      <w:r w:rsidRPr="002751E2">
        <w:rPr>
          <w:sz w:val="16"/>
        </w:rPr>
        <w:t xml:space="preserve"> </w:t>
      </w:r>
      <w:r w:rsidRPr="002751E2">
        <w:rPr>
          <w:u w:val="single"/>
        </w:rPr>
        <w:t xml:space="preserve">One concern is that </w:t>
      </w:r>
      <w:r w:rsidRPr="002751E2">
        <w:rPr>
          <w:highlight w:val="green"/>
          <w:u w:val="single"/>
        </w:rPr>
        <w:t>all this hardware eventually breaks down and shed parts</w:t>
      </w:r>
      <w:r w:rsidRPr="002751E2">
        <w:rPr>
          <w:u w:val="single"/>
        </w:rPr>
        <w:t xml:space="preserve">. Peter Greenstreet of the Institute of Physics reports that </w:t>
      </w:r>
      <w:r w:rsidRPr="002751E2">
        <w:rPr>
          <w:highlight w:val="green"/>
          <w:u w:val="single"/>
        </w:rPr>
        <w:t>this so-called “space junk” orbits at</w:t>
      </w:r>
      <w:r w:rsidRPr="002751E2">
        <w:rPr>
          <w:u w:val="single"/>
        </w:rPr>
        <w:t xml:space="preserve"> some </w:t>
      </w:r>
      <w:r w:rsidRPr="002751E2">
        <w:rPr>
          <w:highlight w:val="green"/>
          <w:u w:val="single"/>
        </w:rPr>
        <w:t>7.5 kilometers per second</w:t>
      </w:r>
      <w:r w:rsidRPr="002751E2">
        <w:rPr>
          <w:u w:val="single"/>
        </w:rPr>
        <w:t>—</w:t>
      </w:r>
      <w:r w:rsidRPr="002751E2">
        <w:rPr>
          <w:highlight w:val="green"/>
          <w:u w:val="single"/>
        </w:rPr>
        <w:t>so fast that even the tiniest pieces create a</w:t>
      </w:r>
      <w:r w:rsidRPr="002751E2">
        <w:rPr>
          <w:u w:val="single"/>
        </w:rPr>
        <w:t xml:space="preserve"> potential </w:t>
      </w:r>
      <w:r w:rsidRPr="002751E2">
        <w:rPr>
          <w:highlight w:val="green"/>
          <w:u w:val="single"/>
        </w:rPr>
        <w:t>hazard for space stations and other man-made or natural objects</w:t>
      </w:r>
      <w:r w:rsidRPr="002751E2">
        <w:rPr>
          <w:u w:val="single"/>
        </w:rPr>
        <w:t xml:space="preserve"> making the same rounds.</w:t>
      </w:r>
      <w:r w:rsidRPr="002751E2">
        <w:rPr>
          <w:sz w:val="16"/>
        </w:rPr>
        <w:t xml:space="preserve"> </w:t>
      </w:r>
    </w:p>
    <w:p w14:paraId="1DFA2F18" w14:textId="77777777" w:rsidR="002751E2" w:rsidRPr="002751E2" w:rsidRDefault="002751E2" w:rsidP="002751E2">
      <w:pPr>
        <w:rPr>
          <w:sz w:val="16"/>
        </w:rPr>
      </w:pPr>
    </w:p>
    <w:p w14:paraId="21ED71A1" w14:textId="0777E024" w:rsidR="002751E2" w:rsidRPr="002751E2" w:rsidRDefault="002751E2" w:rsidP="002751E2">
      <w:pPr>
        <w:rPr>
          <w:rFonts w:eastAsiaTheme="majorEastAsia" w:cstheme="majorBidi"/>
          <w:b/>
          <w:iCs/>
          <w:sz w:val="26"/>
        </w:rPr>
      </w:pPr>
      <w:r w:rsidRPr="002751E2">
        <w:rPr>
          <w:rFonts w:eastAsiaTheme="majorEastAsia" w:cstheme="majorBidi"/>
          <w:b/>
          <w:iCs/>
          <w:sz w:val="26"/>
        </w:rPr>
        <w:t xml:space="preserve">That debris risks a nightmare scenario known as the Kessler syndrome – debris from private space flight ensures massive satellite destruction. </w:t>
      </w:r>
    </w:p>
    <w:p w14:paraId="2D2CF306" w14:textId="77777777" w:rsidR="002751E2" w:rsidRPr="002751E2" w:rsidRDefault="002751E2" w:rsidP="002751E2">
      <w:bookmarkStart w:id="1" w:name="_Hlk92457919"/>
      <w:r w:rsidRPr="002751E2">
        <w:rPr>
          <w:b/>
          <w:bCs/>
          <w:sz w:val="26"/>
        </w:rPr>
        <w:t>Thompson</w:t>
      </w:r>
      <w:bookmarkEnd w:id="1"/>
      <w:r w:rsidRPr="002751E2">
        <w:rPr>
          <w:b/>
          <w:bCs/>
          <w:sz w:val="26"/>
        </w:rPr>
        <w:t xml:space="preserve"> 20 </w:t>
      </w:r>
      <w:r w:rsidRPr="002751E2">
        <w:t xml:space="preserve">[(Clive, author of Coders: The Making of a New Tribe and the Remaking of the World, a columnist for Wired magazine, and a contributing writer to The New York Times Magazine) “Monetizing the Final Frontier The strange new push for space privatization,” December 3, 2020 </w:t>
      </w:r>
      <w:hyperlink r:id="rId6" w:history="1">
        <w:r w:rsidRPr="002751E2">
          <w:t>https://newrepublic.com/article/160303/monetizing-final-frontier</w:t>
        </w:r>
      </w:hyperlink>
      <w:r w:rsidRPr="002751E2">
        <w:t>//ak //</w:t>
      </w:r>
    </w:p>
    <w:p w14:paraId="3073F63C" w14:textId="77777777" w:rsidR="002751E2" w:rsidRPr="002751E2" w:rsidRDefault="002751E2" w:rsidP="002751E2">
      <w:pPr>
        <w:rPr>
          <w:sz w:val="16"/>
        </w:rPr>
      </w:pPr>
      <w:r w:rsidRPr="002751E2">
        <w:rPr>
          <w:u w:val="single"/>
        </w:rPr>
        <w:t>“Physics tells us that two things can’t occupy the same space at the same time or else bad things happen,”</w:t>
      </w:r>
      <w:r w:rsidRPr="002751E2">
        <w:rPr>
          <w:sz w:val="16"/>
        </w:rPr>
        <w:t xml:space="preserve"> Jah said dryly. Indeed, </w:t>
      </w:r>
      <w:r w:rsidRPr="002751E2">
        <w:rPr>
          <w:u w:val="single"/>
        </w:rPr>
        <w:t xml:space="preserve">there’s already been one collision that produced sprawling orbital pollution. </w:t>
      </w:r>
      <w:r w:rsidRPr="002751E2">
        <w:rPr>
          <w:sz w:val="16"/>
        </w:rPr>
        <w:t xml:space="preserve">In 2009, a satellite owned by the U.S. firm Iridium slammed into a decommissioned Russian government satellite at more than 26,000 mph. The crash produced 2,300 pieces of debris, spraying off in all directions. And debris is a particularly gnarly problem in space, because when it’s traveling at thousands of miles an hour, even a marble-size chunk is like a bullet, capable of rendering a damaged satellite inoperable and unsteerable—the owner can no longer fire its boosters to guide it into a higher or lower orbit. There are currently an estimated 500,000 marble-size chunks up there. Decades of space travel by governments left plenty of refuse, ranging from parts of rocket boosters to stray bits of scientific experiments. </w:t>
      </w:r>
      <w:r w:rsidRPr="002751E2">
        <w:rPr>
          <w:highlight w:val="green"/>
          <w:u w:val="single"/>
        </w:rPr>
        <w:t>One</w:t>
      </w:r>
      <w:r w:rsidRPr="002751E2">
        <w:rPr>
          <w:u w:val="single"/>
        </w:rPr>
        <w:t xml:space="preserve"> particularly </w:t>
      </w:r>
      <w:r w:rsidRPr="002751E2">
        <w:rPr>
          <w:highlight w:val="green"/>
          <w:u w:val="single"/>
        </w:rPr>
        <w:t xml:space="preserve">grim </w:t>
      </w:r>
      <w:r w:rsidRPr="002751E2">
        <w:rPr>
          <w:u w:val="single"/>
        </w:rPr>
        <w:t xml:space="preserve">vision of the </w:t>
      </w:r>
      <w:r w:rsidRPr="002751E2">
        <w:rPr>
          <w:highlight w:val="green"/>
          <w:u w:val="single"/>
        </w:rPr>
        <w:t>future that haunts astronomers is the “Kessler syndrome</w:t>
      </w:r>
      <w:r w:rsidRPr="002751E2">
        <w:rPr>
          <w:u w:val="single"/>
        </w:rPr>
        <w:t xml:space="preserve">,” proposed by the astrophysicist Donald Kessler in 1978. </w:t>
      </w:r>
      <w:r w:rsidRPr="002751E2">
        <w:rPr>
          <w:highlight w:val="green"/>
          <w:u w:val="single"/>
        </w:rPr>
        <w:t xml:space="preserve">Kessler hypothesized </w:t>
      </w:r>
      <w:r w:rsidRPr="002751E2">
        <w:rPr>
          <w:u w:val="single"/>
        </w:rPr>
        <w:t xml:space="preserve">that </w:t>
      </w:r>
      <w:r w:rsidRPr="002751E2">
        <w:rPr>
          <w:highlight w:val="green"/>
          <w:u w:val="single"/>
        </w:rPr>
        <w:t>space clutter could reach a tipping point</w:t>
      </w:r>
      <w:r w:rsidRPr="002751E2">
        <w:rPr>
          <w:u w:val="single"/>
        </w:rPr>
        <w:t xml:space="preserve">: </w:t>
      </w:r>
      <w:r w:rsidRPr="002751E2">
        <w:rPr>
          <w:highlight w:val="green"/>
          <w:u w:val="single"/>
        </w:rPr>
        <w:t>One</w:t>
      </w:r>
      <w:r w:rsidRPr="002751E2">
        <w:rPr>
          <w:u w:val="single"/>
        </w:rPr>
        <w:t xml:space="preserve"> really bad </w:t>
      </w:r>
      <w:r w:rsidRPr="002751E2">
        <w:rPr>
          <w:highlight w:val="green"/>
          <w:u w:val="single"/>
        </w:rPr>
        <w:t>collision could produce so much junk that it would trigger a chain reaction of collisions</w:t>
      </w:r>
      <w:r w:rsidRPr="002751E2">
        <w:rPr>
          <w:u w:val="single"/>
        </w:rPr>
        <w:t xml:space="preserve">. This </w:t>
      </w:r>
      <w:r w:rsidRPr="002751E2">
        <w:rPr>
          <w:highlight w:val="green"/>
          <w:u w:val="single"/>
        </w:rPr>
        <w:t xml:space="preserve">disaster scenario would leave hundreds of satellites </w:t>
      </w:r>
      <w:r w:rsidRPr="002751E2">
        <w:rPr>
          <w:u w:val="single"/>
        </w:rPr>
        <w:t xml:space="preserve">eventually </w:t>
      </w:r>
      <w:r w:rsidRPr="002751E2">
        <w:rPr>
          <w:highlight w:val="green"/>
          <w:u w:val="single"/>
        </w:rPr>
        <w:t>destroyed, and create a ring of debris that would make launching any new satellites impossible, forever</w:t>
      </w:r>
      <w:r w:rsidRPr="002751E2">
        <w:rPr>
          <w:u w:val="single"/>
        </w:rPr>
        <w:t>.</w:t>
      </w:r>
      <w:r w:rsidRPr="002751E2">
        <w:rPr>
          <w:sz w:val="16"/>
        </w:rPr>
        <w:t xml:space="preserve"> </w:t>
      </w:r>
      <w:r w:rsidRPr="002751E2">
        <w:rPr>
          <w:u w:val="single"/>
        </w:rPr>
        <w:t>“Near space is finite—it’s a finite resource</w:t>
      </w:r>
      <w:r w:rsidRPr="002751E2">
        <w:rPr>
          <w:sz w:val="16"/>
        </w:rPr>
        <w:t xml:space="preserve">,” Jah said. “So now you have this growing trash problem that isn’t being remediated.... And </w:t>
      </w:r>
      <w:r w:rsidRPr="002751E2">
        <w:rPr>
          <w:highlight w:val="green"/>
          <w:u w:val="single"/>
        </w:rPr>
        <w:t>if we exceed the capacity of the environment to carry all this traffic safely, then it becomes unusable</w:t>
      </w:r>
      <w:r w:rsidRPr="002751E2">
        <w:rPr>
          <w:sz w:val="16"/>
        </w:rPr>
        <w:t xml:space="preserve">.” That’s why a growing chorus of critics are already making the case that space is the next major environmental area to protect, after the oceans and land on Earth. “People seem to really treat resources in space as being infinite,” said Erika Nesvold, an astrophysicist who’s the cofounder of The JustSpace Alliance. “As we’ve seen, people don’t really intuitively understand exponential growth.” That’s the dilemma in a nutshell: </w:t>
      </w:r>
      <w:r w:rsidRPr="002751E2">
        <w:rPr>
          <w:u w:val="single"/>
        </w:rPr>
        <w:t xml:space="preserve">The available </w:t>
      </w:r>
      <w:r w:rsidRPr="002751E2">
        <w:rPr>
          <w:highlight w:val="green"/>
          <w:u w:val="single"/>
        </w:rPr>
        <w:t>room in the sky is limited, but the plans for growth are exponential. SpaceX isn’t the only New Space firm looking to toss up satellites. Satellite and rocket start-ups are now lining up en masse, atop new waves of investmen</w:t>
      </w:r>
      <w:r w:rsidRPr="002751E2">
        <w:rPr>
          <w:u w:val="single"/>
        </w:rPr>
        <w:t>t</w:t>
      </w:r>
      <w:r w:rsidRPr="002751E2">
        <w:rPr>
          <w:sz w:val="16"/>
        </w:rPr>
        <w:t>. There are satellites geared up to connect to “the internet of things” so companies can communicate among proprietary networks of household devices. There are floating cameras pointing down—so as to gather “geospatial intelligence,” which is to say data streamed from “the vantage point you get from satellites looking down on Earth and giving us information about our planet,” as the venture capitalist Anderson told me</w:t>
      </w:r>
      <w:r w:rsidRPr="002751E2">
        <w:rPr>
          <w:u w:val="single"/>
        </w:rPr>
        <w:t>. And new forms of satellite vision are emerging all the time, such as cameras that can see at night, or are specially designed to see agriculture.</w:t>
      </w:r>
      <w:r w:rsidRPr="002751E2">
        <w:rPr>
          <w:sz w:val="16"/>
        </w:rPr>
        <w:t xml:space="preserve"> Experiments abound, and so satellite launches will inevitably multiply in their wake. Part of what makes near-Earth orbit so chaotic is that it is, at the moment, remarkably unregulated—not unlike the internet of the early ’90s. An American firm has to get permission from the Federal Communications Commission to launch a satellite, but once it’s in orbit, there’s no federal agency that can compel it to move out of the path of a collision. Satellite owners generally don’t like to move if they can avoid it, because their satellites have a limited amount of fuel; any movement decreases their usable lifespan. On top of that, there are dozens of nations shooting satellites into low-Earth orbit—but no international body coordinating their flight paths. </w:t>
      </w:r>
      <w:r w:rsidRPr="002751E2">
        <w:rPr>
          <w:u w:val="single"/>
        </w:rPr>
        <w:t>Last fall, the European Space Agency realized one of SpaceX’s new Starlink satellites was on a dangerously close path to an ESA satellite</w:t>
      </w:r>
      <w:r w:rsidRPr="002751E2">
        <w:rPr>
          <w:sz w:val="16"/>
        </w:rPr>
        <w:t xml:space="preserve">. </w:t>
      </w:r>
      <w:r w:rsidRPr="002751E2">
        <w:rPr>
          <w:u w:val="single"/>
        </w:rPr>
        <w:t>SpaceX said it had no plans to move the satellite</w:t>
      </w:r>
      <w:r w:rsidRPr="002751E2">
        <w:rPr>
          <w:sz w:val="16"/>
        </w:rPr>
        <w:t xml:space="preserve">; so the ESA decided to fire its thrusters and get clear. This high-stakes negotiation was conducted via email. What’s more, </w:t>
      </w:r>
      <w:r w:rsidRPr="002751E2">
        <w:rPr>
          <w:highlight w:val="green"/>
          <w:u w:val="single"/>
        </w:rPr>
        <w:t>space debris is extremely hard to source</w:t>
      </w:r>
      <w:r w:rsidRPr="002751E2">
        <w:rPr>
          <w:sz w:val="16"/>
        </w:rPr>
        <w:t xml:space="preserve">. If a British satellite slams into yours, you can probably figure out who hit you. But </w:t>
      </w:r>
      <w:r w:rsidRPr="002751E2">
        <w:rPr>
          <w:highlight w:val="green"/>
          <w:u w:val="single"/>
        </w:rPr>
        <w:t>if your satellite is wrecked by a random piece of junk, nobody has any clue where that debris came from</w:t>
      </w:r>
      <w:r w:rsidRPr="002751E2">
        <w:rPr>
          <w:sz w:val="16"/>
        </w:rPr>
        <w:t xml:space="preserve">. It is, in this way, a neat parallel to the problem of C02, where a ceaseless barrage of tiny commercial decisions creates a sprawling problem—one that’s all but designed to ensure that everyone who caused it can deny responsibility. And </w:t>
      </w:r>
      <w:r w:rsidRPr="002751E2">
        <w:rPr>
          <w:u w:val="single"/>
        </w:rPr>
        <w:t xml:space="preserve">damage is asymmetric: A company with a small $60,000 satellite could smash into a wildly expensive one paid for by U.S. taxpayers. </w:t>
      </w:r>
      <w:r w:rsidRPr="002751E2">
        <w:rPr>
          <w:sz w:val="16"/>
        </w:rPr>
        <w:t>“</w:t>
      </w:r>
      <w:r w:rsidRPr="002751E2">
        <w:rPr>
          <w:u w:val="single"/>
        </w:rPr>
        <w:t>A National Reconnaissance Office satellite is at least a billion dollars, if not more, so they have a lot more to lose if something hits a satellite</w:t>
      </w:r>
      <w:r w:rsidRPr="002751E2">
        <w:rPr>
          <w:sz w:val="16"/>
        </w:rPr>
        <w:t xml:space="preserve">,” Bhavya Lal, a researcher at the IDA Science and Technology Policy Institute, noted. “As more private activity starts to happen, there’s more chances of that loss of control, too.” One might dismiss all this anxiety as a sort of sci-fi version of hippie environmentalism—except that </w:t>
      </w:r>
      <w:r w:rsidRPr="002751E2">
        <w:rPr>
          <w:highlight w:val="green"/>
          <w:u w:val="single"/>
        </w:rPr>
        <w:t>even the administrator of NASA is deeply worried about the chaos and destruction likely to be sown by commercial activity in near-Earth orbit.</w:t>
      </w:r>
      <w:r w:rsidRPr="002751E2">
        <w:rPr>
          <w:sz w:val="16"/>
        </w:rPr>
        <w:t xml:space="preserve"> </w:t>
      </w:r>
      <w:r w:rsidRPr="002751E2">
        <w:rPr>
          <w:u w:val="single"/>
        </w:rPr>
        <w:t xml:space="preserve">Jim </w:t>
      </w:r>
      <w:r w:rsidRPr="002751E2">
        <w:rPr>
          <w:highlight w:val="green"/>
          <w:u w:val="single"/>
        </w:rPr>
        <w:t>Bridenstine</w:t>
      </w:r>
      <w:r w:rsidRPr="002751E2">
        <w:rPr>
          <w:u w:val="single"/>
        </w:rPr>
        <w:t xml:space="preserve">, </w:t>
      </w:r>
      <w:r w:rsidRPr="002751E2">
        <w:rPr>
          <w:highlight w:val="green"/>
          <w:u w:val="single"/>
        </w:rPr>
        <w:t xml:space="preserve">the </w:t>
      </w:r>
      <w:r w:rsidRPr="002751E2">
        <w:rPr>
          <w:u w:val="single"/>
        </w:rPr>
        <w:t>Trump-</w:t>
      </w:r>
      <w:r w:rsidRPr="002751E2">
        <w:rPr>
          <w:highlight w:val="green"/>
          <w:u w:val="single"/>
        </w:rPr>
        <w:t>appointed head of NASA</w:t>
      </w:r>
      <w:r w:rsidRPr="002751E2">
        <w:rPr>
          <w:u w:val="single"/>
        </w:rPr>
        <w:t>, is as pro-market as one can be.</w:t>
      </w:r>
      <w:r w:rsidRPr="002751E2">
        <w:rPr>
          <w:sz w:val="16"/>
        </w:rPr>
        <w:t xml:space="preserve"> </w:t>
      </w:r>
      <w:r w:rsidRPr="002751E2">
        <w:rPr>
          <w:u w:val="single"/>
        </w:rPr>
        <w:t xml:space="preserve">He </w:t>
      </w:r>
      <w:r w:rsidRPr="002751E2">
        <w:rPr>
          <w:highlight w:val="green"/>
          <w:u w:val="single"/>
        </w:rPr>
        <w:t>praises</w:t>
      </w:r>
      <w:r w:rsidRPr="002751E2">
        <w:rPr>
          <w:u w:val="single"/>
        </w:rPr>
        <w:t xml:space="preserve"> </w:t>
      </w:r>
      <w:r w:rsidRPr="002751E2">
        <w:rPr>
          <w:highlight w:val="green"/>
          <w:u w:val="single"/>
        </w:rPr>
        <w:t>SpaceX</w:t>
      </w:r>
      <w:r w:rsidRPr="002751E2">
        <w:rPr>
          <w:u w:val="single"/>
        </w:rPr>
        <w:t xml:space="preserve"> </w:t>
      </w:r>
      <w:r w:rsidRPr="002751E2">
        <w:rPr>
          <w:highlight w:val="green"/>
          <w:u w:val="single"/>
        </w:rPr>
        <w:t xml:space="preserve">every chance he gets; </w:t>
      </w:r>
      <w:r w:rsidRPr="002751E2">
        <w:rPr>
          <w:u w:val="single"/>
        </w:rPr>
        <w:t xml:space="preserve">he talks about privatizing the space station. </w:t>
      </w:r>
      <w:r w:rsidRPr="002751E2">
        <w:rPr>
          <w:highlight w:val="green"/>
          <w:u w:val="single"/>
        </w:rPr>
        <w:t xml:space="preserve">But when I asked </w:t>
      </w:r>
      <w:r w:rsidRPr="002751E2">
        <w:rPr>
          <w:u w:val="single"/>
        </w:rPr>
        <w:t xml:space="preserve">him </w:t>
      </w:r>
      <w:r w:rsidRPr="002751E2">
        <w:rPr>
          <w:highlight w:val="green"/>
          <w:u w:val="single"/>
        </w:rPr>
        <w:t>about the looming danger of space debris, during a press-conference call, he conceded that it’s a huge, unresolved issue</w:t>
      </w:r>
      <w:r w:rsidRPr="002751E2">
        <w:rPr>
          <w:sz w:val="16"/>
          <w:highlight w:val="green"/>
        </w:rPr>
        <w:t>.</w:t>
      </w:r>
    </w:p>
    <w:p w14:paraId="6BBA3974" w14:textId="77777777" w:rsidR="002751E2" w:rsidRPr="002751E2" w:rsidRDefault="002751E2" w:rsidP="002751E2">
      <w:pPr>
        <w:spacing w:after="0"/>
        <w:rPr>
          <w:rFonts w:eastAsia="MS Gothic"/>
          <w:b/>
          <w:iCs/>
          <w:sz w:val="12"/>
        </w:rPr>
      </w:pPr>
      <w:r w:rsidRPr="002751E2">
        <w:rPr>
          <w:rFonts w:eastAsia="MS Gothic"/>
          <w:b/>
          <w:iCs/>
          <w:sz w:val="26"/>
        </w:rPr>
        <w:t>In particular, climate oriented satellites that are currently in orbit are key to adapting to and preventing global warming, especially in developing countries. These measures become impossible with so much private sector debris.</w:t>
      </w:r>
    </w:p>
    <w:p w14:paraId="623B194A" w14:textId="77777777" w:rsidR="002751E2" w:rsidRPr="002751E2" w:rsidRDefault="002751E2" w:rsidP="002751E2">
      <w:pPr>
        <w:spacing w:after="0"/>
        <w:rPr>
          <w:rFonts w:eastAsia="Cambria"/>
        </w:rPr>
      </w:pPr>
      <w:r w:rsidRPr="002751E2">
        <w:rPr>
          <w:rFonts w:eastAsiaTheme="majorEastAsia" w:cstheme="majorBidi"/>
          <w:b/>
          <w:iCs/>
          <w:sz w:val="12"/>
        </w:rPr>
        <w:t xml:space="preserve"> </w:t>
      </w:r>
      <w:r w:rsidRPr="002751E2">
        <w:rPr>
          <w:rFonts w:eastAsiaTheme="majorEastAsia" w:cstheme="majorBidi"/>
          <w:b/>
          <w:iCs/>
          <w:sz w:val="26"/>
        </w:rPr>
        <w:t>Alonso 18</w:t>
      </w:r>
      <w:r w:rsidRPr="002751E2">
        <w:rPr>
          <w:rFonts w:eastAsia="Cambria"/>
        </w:rPr>
        <w:t xml:space="preserve"> [(Elisa Jiménez Alonso, communications consultant with Acclimatise, climate resilience organization) “Earth Observation of Increasing Importance for Climate Change Adaptation,” Acclimatise, May 2, 2018, </w:t>
      </w:r>
      <w:hyperlink r:id="rId7" w:history="1">
        <w:r w:rsidRPr="002751E2">
          <w:rPr>
            <w:rFonts w:eastAsia="Cambria"/>
          </w:rPr>
          <w:t>https://www.acclimatise.uk.com/2018/05/02/earth-observation-of-increasing-importance-for-climate-change-adaptation/ak//</w:t>
        </w:r>
      </w:hyperlink>
    </w:p>
    <w:p w14:paraId="1046195B" w14:textId="77777777" w:rsidR="002751E2" w:rsidRPr="002751E2" w:rsidRDefault="002751E2" w:rsidP="002751E2">
      <w:pPr>
        <w:spacing w:after="0"/>
        <w:rPr>
          <w:rFonts w:eastAsia="MS Gothic"/>
          <w:b/>
          <w:iCs/>
          <w:sz w:val="12"/>
        </w:rPr>
      </w:pPr>
    </w:p>
    <w:p w14:paraId="6C4779FE" w14:textId="77777777" w:rsidR="002751E2" w:rsidRPr="002751E2" w:rsidRDefault="002751E2" w:rsidP="002751E2">
      <w:pPr>
        <w:rPr>
          <w:rFonts w:eastAsia="Cambria"/>
          <w:u w:val="single"/>
        </w:rPr>
      </w:pPr>
      <w:r w:rsidRPr="002751E2">
        <w:rPr>
          <w:rFonts w:eastAsia="Cambria"/>
          <w:highlight w:val="green"/>
          <w:u w:val="single"/>
        </w:rPr>
        <w:t>Earth observation (EO) satellites are playing an increasingly important role in assessing climate change</w:t>
      </w:r>
      <w:r w:rsidRPr="002751E2">
        <w:rPr>
          <w:rFonts w:eastAsia="Cambria"/>
          <w:sz w:val="16"/>
        </w:rPr>
        <w:t xml:space="preserve">. By providing a </w:t>
      </w:r>
      <w:r w:rsidRPr="002751E2">
        <w:rPr>
          <w:rFonts w:eastAsia="Cambria"/>
          <w:u w:val="single"/>
        </w:rPr>
        <w:t>constant and consistent stream of data about the state of the climate</w:t>
      </w:r>
      <w:r w:rsidRPr="002751E2">
        <w:rPr>
          <w:rFonts w:eastAsia="Cambria"/>
          <w:sz w:val="16"/>
        </w:rPr>
        <w:t xml:space="preserve">, EO is </w:t>
      </w:r>
      <w:r w:rsidRPr="002751E2">
        <w:rPr>
          <w:rFonts w:eastAsia="Cambria"/>
          <w:u w:val="single"/>
        </w:rPr>
        <w:t>not just improving scientific outcomes but can also inform climate policy</w:t>
      </w:r>
      <w:r w:rsidRPr="002751E2">
        <w:rPr>
          <w:rFonts w:eastAsia="Cambria"/>
          <w:sz w:val="16"/>
        </w:rPr>
        <w:t>.</w:t>
      </w:r>
      <w:r w:rsidRPr="002751E2">
        <w:rPr>
          <w:rFonts w:eastAsia="Cambria"/>
          <w:sz w:val="12"/>
        </w:rPr>
        <w:t>¶</w:t>
      </w:r>
      <w:r w:rsidRPr="002751E2">
        <w:rPr>
          <w:rFonts w:eastAsia="Cambria"/>
          <w:sz w:val="16"/>
        </w:rPr>
        <w:t xml:space="preserve"> </w:t>
      </w:r>
      <w:r w:rsidRPr="002751E2">
        <w:rPr>
          <w:rFonts w:eastAsia="Cambria"/>
          <w:highlight w:val="green"/>
          <w:u w:val="single"/>
        </w:rPr>
        <w:t>Managing climate-related risks effectively requires accurate, robust, sustained, and wide-ranging climate information.</w:t>
      </w:r>
      <w:r w:rsidRPr="002751E2">
        <w:rPr>
          <w:rFonts w:eastAsia="Cambria"/>
          <w:u w:val="single"/>
        </w:rPr>
        <w:t xml:space="preserve"> Reliable observational climate data can help scientists test the accuracy of their models and improve the science of attributing certain events to climate change. Information based on projections from models and historic data can help decision makers plan and implement adaptation actions.</w:t>
      </w:r>
      <w:r w:rsidRPr="002751E2">
        <w:rPr>
          <w:rFonts w:eastAsia="Cambria"/>
          <w:sz w:val="12"/>
        </w:rPr>
        <w:t>¶</w:t>
      </w:r>
      <w:r w:rsidRPr="002751E2">
        <w:rPr>
          <w:rFonts w:eastAsia="Cambria"/>
          <w:sz w:val="12"/>
          <w:u w:val="single"/>
        </w:rPr>
        <w:t xml:space="preserve"> </w:t>
      </w:r>
      <w:r w:rsidRPr="002751E2">
        <w:rPr>
          <w:rFonts w:eastAsia="Cambria"/>
          <w:sz w:val="16"/>
        </w:rPr>
        <w:t>Providing information in data-sparse regions</w:t>
      </w:r>
      <w:r w:rsidRPr="002751E2">
        <w:rPr>
          <w:rFonts w:eastAsia="Cambria"/>
          <w:sz w:val="12"/>
        </w:rPr>
        <w:t>¶</w:t>
      </w:r>
      <w:r w:rsidRPr="002751E2">
        <w:rPr>
          <w:rFonts w:eastAsia="Cambria"/>
          <w:sz w:val="16"/>
        </w:rPr>
        <w:t xml:space="preserve"> </w:t>
      </w:r>
      <w:r w:rsidRPr="002751E2">
        <w:rPr>
          <w:rFonts w:eastAsia="Cambria"/>
          <w:highlight w:val="green"/>
          <w:u w:val="single"/>
        </w:rPr>
        <w:t>Ground-based weather and climate monitoring systems only cover about 30% of the Earth’s surface</w:t>
      </w:r>
      <w:r w:rsidRPr="002751E2">
        <w:rPr>
          <w:rFonts w:eastAsia="Cambria"/>
          <w:sz w:val="16"/>
          <w:highlight w:val="green"/>
        </w:rPr>
        <w:t xml:space="preserve">. In many parts of the world such </w:t>
      </w:r>
      <w:r w:rsidRPr="002751E2">
        <w:rPr>
          <w:rFonts w:eastAsia="Cambria"/>
          <w:highlight w:val="green"/>
          <w:u w:val="single"/>
        </w:rPr>
        <w:t>data is incomplete and patchy due to poorly maintained weather stations and a general lack of such facilities.</w:t>
      </w:r>
      <w:r w:rsidRPr="002751E2">
        <w:rPr>
          <w:rFonts w:eastAsia="Cambria"/>
          <w:sz w:val="12"/>
        </w:rPr>
        <w:t>¶</w:t>
      </w:r>
      <w:r w:rsidRPr="002751E2">
        <w:rPr>
          <w:rFonts w:eastAsia="Cambria"/>
          <w:sz w:val="12"/>
          <w:u w:val="single"/>
        </w:rPr>
        <w:t xml:space="preserve"> </w:t>
      </w:r>
      <w:r w:rsidRPr="002751E2">
        <w:rPr>
          <w:rFonts w:eastAsia="Cambria"/>
          <w:u w:val="single"/>
        </w:rPr>
        <w:t>EO satellites</w:t>
      </w:r>
      <w:r w:rsidRPr="002751E2">
        <w:rPr>
          <w:rFonts w:eastAsia="Cambria"/>
          <w:sz w:val="16"/>
        </w:rPr>
        <w:t xml:space="preserve"> and rapidly improving satellite technology, especially data from open access programmes, </w:t>
      </w:r>
      <w:r w:rsidRPr="002751E2">
        <w:rPr>
          <w:rFonts w:eastAsia="Cambria"/>
          <w:u w:val="single"/>
        </w:rPr>
        <w:t xml:space="preserve">offer a valuable source information for such </w:t>
      </w:r>
      <w:r w:rsidRPr="002751E2">
        <w:rPr>
          <w:rFonts w:eastAsia="Cambria"/>
          <w:b/>
          <w:iCs/>
          <w:u w:val="single"/>
        </w:rPr>
        <w:t>data-sparse regions</w:t>
      </w:r>
      <w:r w:rsidRPr="002751E2">
        <w:rPr>
          <w:rFonts w:eastAsia="Cambria"/>
          <w:u w:val="single"/>
        </w:rPr>
        <w:t xml:space="preserve">. This is especially important since </w:t>
      </w:r>
      <w:r w:rsidRPr="002751E2">
        <w:rPr>
          <w:rFonts w:eastAsia="Cambria"/>
          <w:highlight w:val="green"/>
          <w:u w:val="single"/>
        </w:rPr>
        <w:t>countries and regions with a lack of climate data are often particularly vulnerable to climate change impacts</w:t>
      </w:r>
      <w:r w:rsidRPr="002751E2">
        <w:rPr>
          <w:rFonts w:eastAsia="Cambria"/>
          <w:u w:val="single"/>
        </w:rPr>
        <w:t>.</w:t>
      </w:r>
      <w:r w:rsidRPr="002751E2">
        <w:rPr>
          <w:rFonts w:eastAsia="Cambria"/>
          <w:sz w:val="12"/>
        </w:rPr>
        <w:t>¶</w:t>
      </w:r>
      <w:r w:rsidRPr="002751E2">
        <w:rPr>
          <w:rFonts w:eastAsia="Cambria"/>
          <w:sz w:val="12"/>
          <w:u w:val="single"/>
        </w:rPr>
        <w:t xml:space="preserve"> </w:t>
      </w:r>
      <w:r w:rsidRPr="002751E2">
        <w:rPr>
          <w:rFonts w:eastAsia="Cambria"/>
          <w:sz w:val="16"/>
        </w:rPr>
        <w:t>International efforts for systematic observation</w:t>
      </w:r>
      <w:r w:rsidRPr="002751E2">
        <w:rPr>
          <w:rFonts w:eastAsia="Cambria"/>
          <w:sz w:val="12"/>
        </w:rPr>
        <w:t>¶</w:t>
      </w:r>
      <w:r w:rsidRPr="002751E2">
        <w:rPr>
          <w:rFonts w:eastAsia="Cambria"/>
          <w:sz w:val="16"/>
        </w:rPr>
        <w:t xml:space="preserve"> 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w:t>
      </w:r>
      <w:r w:rsidRPr="002751E2">
        <w:rPr>
          <w:rFonts w:eastAsia="Cambria"/>
          <w:u w:val="single"/>
        </w:rPr>
        <w:t xml:space="preserve">This implies that </w:t>
      </w:r>
      <w:r w:rsidRPr="002751E2">
        <w:rPr>
          <w:rFonts w:eastAsia="Cambria"/>
          <w:highlight w:val="green"/>
          <w:u w:val="single"/>
        </w:rPr>
        <w:t>climate knowledge needs to be strengthened, which includes continuously improving systematic observations of the Earth’s climate</w:t>
      </w:r>
      <w:r w:rsidRPr="002751E2">
        <w:rPr>
          <w:rFonts w:eastAsia="Cambria"/>
          <w:sz w:val="16"/>
        </w:rPr>
        <w:t>.</w:t>
      </w:r>
      <w:r w:rsidRPr="002751E2">
        <w:rPr>
          <w:rFonts w:eastAsia="Cambria"/>
          <w:sz w:val="12"/>
        </w:rPr>
        <w:t>¶</w:t>
      </w:r>
      <w:r w:rsidRPr="002751E2">
        <w:rPr>
          <w:rFonts w:eastAsia="Cambria"/>
          <w:sz w:val="16"/>
        </w:rPr>
        <w:t xml:space="preserv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r w:rsidRPr="002751E2">
        <w:rPr>
          <w:rFonts w:eastAsia="Cambria"/>
          <w:sz w:val="12"/>
        </w:rPr>
        <w:t>¶</w:t>
      </w:r>
      <w:r w:rsidRPr="002751E2">
        <w:rPr>
          <w:rFonts w:eastAsia="Cambria"/>
          <w:sz w:val="16"/>
        </w:rPr>
        <w:t xml:space="preserve"> The 50 Essential Climate Variables as defined by GCOS.</w:t>
      </w:r>
      <w:r w:rsidRPr="002751E2">
        <w:rPr>
          <w:rFonts w:eastAsia="Cambria"/>
          <w:sz w:val="12"/>
        </w:rPr>
        <w:t>¶</w:t>
      </w:r>
      <w:r w:rsidRPr="002751E2">
        <w:rPr>
          <w:rFonts w:eastAsia="Cambria"/>
          <w:sz w:val="16"/>
        </w:rPr>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r w:rsidRPr="002751E2">
        <w:rPr>
          <w:rFonts w:eastAsia="Cambria"/>
          <w:sz w:val="12"/>
        </w:rPr>
        <w:t>¶</w:t>
      </w:r>
      <w:r w:rsidRPr="002751E2">
        <w:rPr>
          <w:rFonts w:eastAsia="Cambria"/>
          <w:sz w:val="16"/>
        </w:rPr>
        <w:t xml:space="preserve"> Robust evidence supporting climate risk management</w:t>
      </w:r>
      <w:r w:rsidRPr="002751E2">
        <w:rPr>
          <w:rFonts w:eastAsia="Cambria"/>
          <w:sz w:val="12"/>
        </w:rPr>
        <w:t>¶</w:t>
      </w:r>
      <w:r w:rsidRPr="002751E2">
        <w:rPr>
          <w:rFonts w:eastAsia="Cambria"/>
          <w:sz w:val="16"/>
        </w:rPr>
        <w:t xml:space="preserve"> 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r w:rsidRPr="002751E2">
        <w:rPr>
          <w:rFonts w:eastAsia="Cambria"/>
          <w:sz w:val="12"/>
        </w:rPr>
        <w:t>¶</w:t>
      </w:r>
      <w:r w:rsidRPr="002751E2">
        <w:rPr>
          <w:rFonts w:eastAsia="Cambria"/>
          <w:sz w:val="16"/>
        </w:rPr>
        <w:t xml:space="preserve"> </w:t>
      </w:r>
      <w:r w:rsidRPr="002751E2">
        <w:rPr>
          <w:rFonts w:eastAsia="Cambria"/>
          <w:highlight w:val="green"/>
          <w:u w:val="single"/>
        </w:rPr>
        <w:t xml:space="preserve">Without insights offered by EO satellites there would not be enough evidence for decision makers to base their climate policies on, increasing the risk of </w:t>
      </w:r>
      <w:r w:rsidRPr="002751E2">
        <w:rPr>
          <w:rFonts w:eastAsia="Cambria"/>
          <w:b/>
          <w:iCs/>
          <w:highlight w:val="green"/>
          <w:u w:val="single"/>
        </w:rPr>
        <w:t>maladaptation</w:t>
      </w:r>
      <w:r w:rsidRPr="002751E2">
        <w:rPr>
          <w:rFonts w:eastAsia="Cambria"/>
          <w:u w:val="single"/>
        </w:rPr>
        <w:t>. Robust EO data is an invaluable resource for collecting climate information that can inform climate risk management and make it more effective.</w:t>
      </w:r>
    </w:p>
    <w:p w14:paraId="0D1FFF7C" w14:textId="77777777" w:rsidR="002751E2" w:rsidRPr="002751E2" w:rsidRDefault="002751E2" w:rsidP="002751E2">
      <w:pPr>
        <w:keepNext/>
        <w:keepLines/>
        <w:spacing w:before="40" w:after="0"/>
        <w:outlineLvl w:val="3"/>
        <w:rPr>
          <w:rFonts w:eastAsiaTheme="majorEastAsia" w:cstheme="majorBidi"/>
          <w:b/>
          <w:iCs/>
          <w:sz w:val="26"/>
        </w:rPr>
      </w:pPr>
      <w:r w:rsidRPr="002751E2">
        <w:rPr>
          <w:rFonts w:eastAsiaTheme="majorEastAsia" w:cstheme="majorBidi"/>
          <w:b/>
          <w:iCs/>
          <w:sz w:val="26"/>
        </w:rPr>
        <w:t xml:space="preserve">Space debris disproportionally affects developing countries – climate change and falling debris ravages countries who played no role in creating this crisis. </w:t>
      </w:r>
    </w:p>
    <w:p w14:paraId="1F98F56A" w14:textId="77777777" w:rsidR="002751E2" w:rsidRPr="002751E2" w:rsidRDefault="002751E2" w:rsidP="002751E2">
      <w:pPr>
        <w:rPr>
          <w:sz w:val="20"/>
          <w:szCs w:val="20"/>
        </w:rPr>
      </w:pPr>
      <w:r w:rsidRPr="002751E2">
        <w:rPr>
          <w:sz w:val="20"/>
          <w:szCs w:val="20"/>
        </w:rPr>
        <w:t xml:space="preserve">Anél </w:t>
      </w:r>
      <w:bookmarkStart w:id="2" w:name="_Hlk92464076"/>
      <w:r w:rsidRPr="002751E2">
        <w:rPr>
          <w:rFonts w:eastAsiaTheme="majorEastAsia" w:cstheme="majorBidi"/>
          <w:b/>
          <w:iCs/>
          <w:sz w:val="26"/>
          <w:szCs w:val="26"/>
        </w:rPr>
        <w:t>Ferreira-Snyman</w:t>
      </w:r>
      <w:bookmarkEnd w:id="2"/>
      <w:r w:rsidRPr="002751E2">
        <w:rPr>
          <w:sz w:val="20"/>
          <w:szCs w:val="20"/>
        </w:rPr>
        <w:t>, March 20</w:t>
      </w:r>
      <w:r w:rsidRPr="002751E2">
        <w:rPr>
          <w:rFonts w:eastAsiaTheme="majorEastAsia" w:cstheme="majorBidi"/>
          <w:b/>
          <w:iCs/>
          <w:sz w:val="26"/>
          <w:szCs w:val="26"/>
        </w:rPr>
        <w:t>13</w:t>
      </w:r>
      <w:r w:rsidRPr="002751E2">
        <w:rPr>
          <w:sz w:val="20"/>
          <w:szCs w:val="20"/>
        </w:rPr>
        <w:t>, [</w:t>
      </w:r>
      <w:r w:rsidRPr="002751E2">
        <w:rPr>
          <w:color w:val="222222"/>
          <w:sz w:val="20"/>
          <w:szCs w:val="20"/>
          <w:shd w:val="clear" w:color="auto" w:fill="FFFFFF"/>
        </w:rPr>
        <w:t>Professor of Law, </w:t>
      </w:r>
      <w:hyperlink r:id="rId8" w:history="1">
        <w:r w:rsidRPr="002751E2">
          <w:rPr>
            <w:color w:val="222222"/>
            <w:sz w:val="20"/>
            <w:szCs w:val="20"/>
            <w:shd w:val="clear" w:color="auto" w:fill="FFFFFF"/>
          </w:rPr>
          <w:t>University of South Africa</w:t>
        </w:r>
      </w:hyperlink>
      <w:r w:rsidRPr="002751E2">
        <w:rPr>
          <w:sz w:val="20"/>
          <w:szCs w:val="20"/>
        </w:rPr>
        <w:t>],Institute of Foreign and Comparative Law, https://www.jstor.org/stable/pdf/23644687.pdf?refreqid=excelsior%3Aa1967e39b015b325681ae4df0973545c//Ak//</w:t>
      </w:r>
    </w:p>
    <w:p w14:paraId="4A0BB448" w14:textId="77777777" w:rsidR="002751E2" w:rsidRPr="002751E2" w:rsidRDefault="002751E2" w:rsidP="002751E2">
      <w:pPr>
        <w:rPr>
          <w:sz w:val="16"/>
        </w:rPr>
      </w:pPr>
      <w:r w:rsidRPr="002751E2">
        <w:rPr>
          <w:highlight w:val="green"/>
          <w:u w:val="single"/>
        </w:rPr>
        <w:t xml:space="preserve">As African states realise the </w:t>
      </w:r>
      <w:r w:rsidRPr="002751E2">
        <w:rPr>
          <w:u w:val="single"/>
        </w:rPr>
        <w:t xml:space="preserve">socio-economic and human security </w:t>
      </w:r>
      <w:r w:rsidRPr="002751E2">
        <w:rPr>
          <w:highlight w:val="green"/>
          <w:u w:val="single"/>
        </w:rPr>
        <w:t xml:space="preserve">benefits of space applications and </w:t>
      </w:r>
      <w:r w:rsidRPr="002751E2">
        <w:rPr>
          <w:u w:val="single"/>
        </w:rPr>
        <w:t xml:space="preserve">thus </w:t>
      </w:r>
      <w:r w:rsidRPr="002751E2">
        <w:rPr>
          <w:highlight w:val="green"/>
          <w:u w:val="single"/>
        </w:rPr>
        <w:t>become increasingly involved in space activities</w:t>
      </w:r>
      <w:r w:rsidRPr="002751E2">
        <w:rPr>
          <w:sz w:val="16"/>
        </w:rPr>
        <w:t xml:space="preserve">, </w:t>
      </w:r>
      <w:r w:rsidRPr="002751E2">
        <w:rPr>
          <w:u w:val="single"/>
        </w:rPr>
        <w:t xml:space="preserve">the </w:t>
      </w:r>
      <w:r w:rsidRPr="002751E2">
        <w:rPr>
          <w:highlight w:val="green"/>
          <w:u w:val="single"/>
        </w:rPr>
        <w:t xml:space="preserve">issue of space debris will </w:t>
      </w:r>
      <w:r w:rsidRPr="002751E2">
        <w:rPr>
          <w:u w:val="single"/>
        </w:rPr>
        <w:t xml:space="preserve">inevitably also </w:t>
      </w:r>
      <w:r w:rsidRPr="002751E2">
        <w:rPr>
          <w:highlight w:val="green"/>
          <w:u w:val="single"/>
        </w:rPr>
        <w:t>become</w:t>
      </w:r>
      <w:r w:rsidRPr="002751E2">
        <w:rPr>
          <w:u w:val="single"/>
        </w:rPr>
        <w:t xml:space="preserve"> </w:t>
      </w:r>
      <w:r w:rsidRPr="002751E2">
        <w:rPr>
          <w:highlight w:val="green"/>
          <w:u w:val="single"/>
        </w:rPr>
        <w:t xml:space="preserve">a </w:t>
      </w:r>
      <w:r w:rsidRPr="002751E2">
        <w:rPr>
          <w:u w:val="single"/>
        </w:rPr>
        <w:t xml:space="preserve">greater </w:t>
      </w:r>
      <w:r w:rsidRPr="002751E2">
        <w:rPr>
          <w:highlight w:val="green"/>
          <w:u w:val="single"/>
        </w:rPr>
        <w:t>concern</w:t>
      </w:r>
      <w:r w:rsidRPr="002751E2">
        <w:rPr>
          <w:u w:val="single"/>
        </w:rPr>
        <w:t xml:space="preserve"> for these states</w:t>
      </w:r>
      <w:r w:rsidRPr="002751E2">
        <w:rPr>
          <w:sz w:val="16"/>
        </w:rPr>
        <w:t xml:space="preserve">. The </w:t>
      </w:r>
      <w:r w:rsidRPr="002751E2">
        <w:rPr>
          <w:highlight w:val="green"/>
          <w:u w:val="single"/>
        </w:rPr>
        <w:t>consequences of damage</w:t>
      </w:r>
      <w:r w:rsidRPr="002751E2">
        <w:rPr>
          <w:sz w:val="16"/>
          <w:highlight w:val="green"/>
        </w:rPr>
        <w:t xml:space="preserve"> </w:t>
      </w:r>
      <w:r w:rsidRPr="002751E2">
        <w:rPr>
          <w:highlight w:val="green"/>
          <w:u w:val="single"/>
        </w:rPr>
        <w:t>as a result of satellites being involved in accidents with space debris will</w:t>
      </w:r>
      <w:r w:rsidRPr="002751E2">
        <w:rPr>
          <w:sz w:val="16"/>
          <w:highlight w:val="green"/>
        </w:rPr>
        <w:t xml:space="preserve"> </w:t>
      </w:r>
      <w:r w:rsidRPr="002751E2">
        <w:rPr>
          <w:highlight w:val="green"/>
          <w:u w:val="single"/>
        </w:rPr>
        <w:t>be especially serious for the developing states which have limited resources</w:t>
      </w:r>
      <w:r w:rsidRPr="002751E2">
        <w:rPr>
          <w:sz w:val="16"/>
        </w:rPr>
        <w:t xml:space="preserve">.175 There is </w:t>
      </w:r>
      <w:r w:rsidRPr="002751E2">
        <w:rPr>
          <w:highlight w:val="green"/>
          <w:u w:val="single"/>
        </w:rPr>
        <w:t>also</w:t>
      </w:r>
      <w:r w:rsidRPr="002751E2">
        <w:rPr>
          <w:sz w:val="16"/>
        </w:rPr>
        <w:t xml:space="preserve"> a </w:t>
      </w:r>
      <w:r w:rsidRPr="002751E2">
        <w:rPr>
          <w:highlight w:val="green"/>
          <w:u w:val="single"/>
        </w:rPr>
        <w:t>possibility of environmental damage on the territories of the developing states as a result of falling space debris</w:t>
      </w:r>
      <w:r w:rsidRPr="002751E2">
        <w:rPr>
          <w:sz w:val="16"/>
        </w:rPr>
        <w:t xml:space="preserve">. It is, therefore, imperative that more African states (including states not involved in space activities) become parties to and comply with the space treaties. They should further increase their representation in the UNCOPUOS in order to have stronger bargaining power and influence in this Committee, by presenting a united African position on space issues.17 </w:t>
      </w:r>
      <w:r w:rsidRPr="002751E2">
        <w:rPr>
          <w:u w:val="single"/>
        </w:rPr>
        <w:t>which is based on the idea of international equity, environmental degradation has its origin mainly in industrialised countries and they should, therefore, be primarily responsible for eradicating environmental pollution. These countries usually also have greater capacity to respond to environmental problems and they should, therefore, assist developing countries in accessing relevant resources and technologies to achieve sustainable development</w:t>
      </w:r>
      <w:r w:rsidRPr="002751E2">
        <w:rPr>
          <w:sz w:val="16"/>
        </w:rPr>
        <w:t>.179 As a result of the difference in the social, economic, and ecological circumstances of states, the environmental standards applied to industrialised and developing countries cannot be the same, hence the need for a differentiated approach.180 In the context of outer space, non-space-faring nations insist that the space faring nations (thus mainly industrialised countries) that have caused (and continue to cause) the current levels of space pollution, should bear the main responsibility to improve the situation, so as to guarantee the possibility of future space activity (including that of developing states). Space-faring nations are obviously in a better position to take the necessary action in this regard.181 Although the principle of 'common but differentiated responsibilities' is not included in any of the outer space treaties, Viikari submits that the space sector might be more receptive to the principle in future in view of the general movement towards creating multilateral accountability.182 She suggests the creation of a space fund as an expression of the ideals of common but differentiated responsibilities. The fund can be used for the benefit of future generations. Such a fund is in conformity with the notion, referred to earlier, that states are the trustees of mankind's common</w:t>
      </w:r>
      <w:r w:rsidRPr="002751E2">
        <w:rPr>
          <w:sz w:val="12"/>
        </w:rPr>
        <w:t xml:space="preserve">¶ </w:t>
      </w:r>
      <w:r w:rsidRPr="002751E2">
        <w:rPr>
          <w:sz w:val="16"/>
        </w:rPr>
        <w:t>resources</w:t>
      </w:r>
    </w:p>
    <w:p w14:paraId="3E1000A7" w14:textId="77777777" w:rsidR="002751E2" w:rsidRPr="002751E2" w:rsidRDefault="002751E2" w:rsidP="002751E2">
      <w:pPr>
        <w:keepNext/>
        <w:keepLines/>
        <w:spacing w:before="40" w:after="0"/>
        <w:jc w:val="both"/>
        <w:outlineLvl w:val="3"/>
        <w:rPr>
          <w:rFonts w:eastAsiaTheme="majorEastAsia" w:cstheme="majorBidi"/>
          <w:b/>
          <w:iCs/>
          <w:sz w:val="26"/>
        </w:rPr>
      </w:pPr>
      <w:r w:rsidRPr="002751E2">
        <w:rPr>
          <w:rFonts w:eastAsiaTheme="majorEastAsia" w:cstheme="majorBidi"/>
          <w:b/>
          <w:iCs/>
          <w:sz w:val="26"/>
        </w:rPr>
        <w:t>Climate change is responsible for devastating consequences that disproportionately target marginalized populations in developing countries – it is the largest structural violence impact.</w:t>
      </w:r>
    </w:p>
    <w:p w14:paraId="06F5DFFC" w14:textId="77777777" w:rsidR="002751E2" w:rsidRPr="002751E2" w:rsidRDefault="002751E2" w:rsidP="002751E2">
      <w:r w:rsidRPr="002751E2">
        <w:t xml:space="preserve">(Abrahm </w:t>
      </w:r>
      <w:r w:rsidRPr="002751E2">
        <w:rPr>
          <w:rFonts w:eastAsiaTheme="majorEastAsia" w:cstheme="majorBidi"/>
          <w:b/>
          <w:iCs/>
          <w:sz w:val="26"/>
        </w:rPr>
        <w:t>Lustgarten, 2020</w:t>
      </w:r>
      <w:r w:rsidRPr="002751E2">
        <w:t>- senior environmental reporter at ProPublica, “HOW CLIMATE MIGRATION WILL RESHAPE AMERICA,” 15 September 2020, New York Times, https://www.nytimes.com/interactive/2020/09/15/magazine/climate-crisis-migration-america.html)//ak//</w:t>
      </w:r>
    </w:p>
    <w:p w14:paraId="219E8DCE" w14:textId="77777777" w:rsidR="002751E2" w:rsidRPr="002751E2" w:rsidRDefault="002751E2" w:rsidP="002751E2">
      <w:pPr>
        <w:rPr>
          <w:sz w:val="16"/>
        </w:rPr>
      </w:pPr>
      <w:r w:rsidRPr="002751E2">
        <w:rPr>
          <w:sz w:val="16"/>
        </w:rPr>
        <w:t xml:space="preserve">August besieged </w:t>
      </w:r>
      <w:r w:rsidRPr="002751E2">
        <w:rPr>
          <w:b/>
          <w:iCs/>
          <w:u w:val="single"/>
        </w:rPr>
        <w:t>California</w:t>
      </w:r>
      <w:r w:rsidRPr="002751E2">
        <w:rPr>
          <w:sz w:val="16"/>
        </w:rPr>
        <w:t xml:space="preserve"> with a heat unseen in generations. A surge in air-conditioning broke the state’s electrical grid, leaving a population already ravaged by the coronavirus to work remotely by the dim light of their cellphones. By midmonth, the state had </w:t>
      </w:r>
      <w:r w:rsidRPr="002751E2">
        <w:rPr>
          <w:b/>
          <w:iCs/>
          <w:u w:val="single"/>
        </w:rPr>
        <w:t>recorded</w:t>
      </w:r>
      <w:r w:rsidRPr="002751E2">
        <w:rPr>
          <w:sz w:val="16"/>
        </w:rPr>
        <w:t xml:space="preserve"> possibly </w:t>
      </w:r>
      <w:r w:rsidRPr="002751E2">
        <w:rPr>
          <w:b/>
          <w:iCs/>
          <w:u w:val="single"/>
        </w:rPr>
        <w:t>the hottest temperature ever measured on earth — 130 degrees in Death Valley</w:t>
      </w:r>
      <w:r w:rsidRPr="002751E2">
        <w:rPr>
          <w:sz w:val="16"/>
        </w:rPr>
        <w:t xml:space="preserve"> — and an otherworldly storm of lightning had cracked open the sky. From Santa Cruz to Lake Tahoe, thousands of bolts of electricity exploded down onto withered grasslands and forests, some of them already hollowed out by climate-driven infestations of beetles and kiln-dried by the worst five-year drought on record. Soon, </w:t>
      </w:r>
      <w:r w:rsidRPr="002751E2">
        <w:rPr>
          <w:b/>
          <w:iCs/>
          <w:u w:val="single"/>
        </w:rPr>
        <w:t xml:space="preserve">California was on fire. </w:t>
      </w:r>
      <w:r w:rsidRPr="002751E2">
        <w:rPr>
          <w:sz w:val="12"/>
          <w:szCs w:val="18"/>
        </w:rPr>
        <w:t xml:space="preserve">Over the next two weeks, 900 blazes incinerated six times as much land as all the state’s 2019 wildfires combined, forcing 100,000 people from their homes. Three of the largest fires in history burned simultaneously in a ring around the San Francisco Bay Area. Another fire burned just 12 miles from my home in Marin County. I watched as towering plumes of smoke billowed from distant hills in all directions and air tankers crisscrossed the skies. Like many Californians, I spent those weeks worrying about what might happen next, wondering how long it would be before an inferno of 60-foot flames swept up the steep, grassy hillside on its way toward my own house, rehearsing in my mind what my family would do to escape. But I also had a longer-term question, about what would happen once this unprecedented fire season ended. Was it finally time to leave for good? I had an unusual perspective on the matter. For two years, I have been studying how climate change will influence global migration. </w:t>
      </w:r>
      <w:r w:rsidRPr="002751E2">
        <w:rPr>
          <w:sz w:val="16"/>
        </w:rPr>
        <w:t xml:space="preserve">My sense was that </w:t>
      </w:r>
      <w:r w:rsidRPr="002751E2">
        <w:rPr>
          <w:b/>
          <w:iCs/>
          <w:highlight w:val="green"/>
          <w:u w:val="single"/>
        </w:rPr>
        <w:t xml:space="preserve">of </w:t>
      </w:r>
      <w:r w:rsidRPr="002751E2">
        <w:rPr>
          <w:b/>
          <w:iCs/>
          <w:u w:val="single"/>
        </w:rPr>
        <w:t xml:space="preserve">all </w:t>
      </w:r>
      <w:r w:rsidRPr="002751E2">
        <w:rPr>
          <w:b/>
          <w:iCs/>
          <w:highlight w:val="green"/>
          <w:u w:val="single"/>
        </w:rPr>
        <w:t>the devastating</w:t>
      </w:r>
      <w:r w:rsidRPr="002751E2">
        <w:rPr>
          <w:b/>
          <w:iCs/>
          <w:u w:val="single"/>
        </w:rPr>
        <w:t xml:space="preserve"> </w:t>
      </w:r>
      <w:r w:rsidRPr="002751E2">
        <w:rPr>
          <w:b/>
          <w:iCs/>
          <w:highlight w:val="green"/>
          <w:u w:val="single"/>
        </w:rPr>
        <w:t>consequences of a warming planet</w:t>
      </w:r>
      <w:r w:rsidRPr="002751E2">
        <w:rPr>
          <w:sz w:val="16"/>
          <w:highlight w:val="green"/>
        </w:rPr>
        <w:t xml:space="preserve"> </w:t>
      </w:r>
      <w:r w:rsidRPr="002751E2">
        <w:rPr>
          <w:szCs w:val="32"/>
          <w:u w:val="single"/>
        </w:rPr>
        <w:t>— changing landscapes, pandemics, mass extinctions</w:t>
      </w:r>
      <w:r w:rsidRPr="002751E2">
        <w:rPr>
          <w:szCs w:val="32"/>
        </w:rPr>
        <w:t xml:space="preserve"> </w:t>
      </w:r>
      <w:r w:rsidRPr="002751E2">
        <w:rPr>
          <w:sz w:val="16"/>
          <w:highlight w:val="green"/>
        </w:rPr>
        <w:t xml:space="preserve">— </w:t>
      </w:r>
      <w:hyperlink r:id="rId9" w:history="1">
        <w:r w:rsidRPr="002751E2">
          <w:rPr>
            <w:b/>
            <w:iCs/>
            <w:highlight w:val="green"/>
            <w:u w:val="single"/>
          </w:rPr>
          <w:t>the potential movement of hundreds of millions of climate refugees across the planet</w:t>
        </w:r>
      </w:hyperlink>
      <w:r w:rsidRPr="002751E2">
        <w:rPr>
          <w:b/>
          <w:iCs/>
          <w:u w:val="single"/>
        </w:rPr>
        <w:t xml:space="preserve"> </w:t>
      </w:r>
      <w:r w:rsidRPr="002751E2">
        <w:rPr>
          <w:b/>
          <w:iCs/>
          <w:highlight w:val="green"/>
          <w:u w:val="single"/>
        </w:rPr>
        <w:t>stands to be among the most important</w:t>
      </w:r>
      <w:r w:rsidRPr="002751E2">
        <w:rPr>
          <w:sz w:val="16"/>
        </w:rPr>
        <w:t xml:space="preserve">. </w:t>
      </w:r>
      <w:r w:rsidRPr="002751E2">
        <w:rPr>
          <w:sz w:val="12"/>
          <w:szCs w:val="18"/>
        </w:rPr>
        <w:t>I traveled across four countries to witness how rising temperatures were driving climate refugees away from some of the poorest and hottest parts of the world. I had also helped create an enormous computer simulation to analyze how global demographics might shift, and now I was working on a data-mapping project about migration here in the United States. So it was with some sense of recognition that I faced the fires these last few weeks. In recent years, summer has brought a season of fear to California, with ever-worsening wildfires closing in. But this year felt different. The hopelessness of the pattern was now clear, and the pandemic had already uprooted so many Americans. Relocation no longer seemed like such a distant prospect. Like the subjects of my reporting, climate change had found me, its indiscriminate forces erasing all semblance of normalcy. Suddenly I had to ask myself the very question I’d been asking others: Was it time to move? I am far from the only American facing such questions</w:t>
      </w:r>
      <w:r w:rsidRPr="002751E2">
        <w:rPr>
          <w:b/>
          <w:iCs/>
          <w:u w:val="single"/>
        </w:rPr>
        <w:t>. This summer has seen more fires, more heat, more storms — all of it making life increasingly untenable</w:t>
      </w:r>
      <w:r w:rsidRPr="002751E2">
        <w:rPr>
          <w:sz w:val="16"/>
        </w:rPr>
        <w:t xml:space="preserve"> in larger areas of the nation. Already, </w:t>
      </w:r>
      <w:r w:rsidRPr="002751E2">
        <w:rPr>
          <w:b/>
          <w:iCs/>
          <w:highlight w:val="green"/>
          <w:u w:val="single"/>
        </w:rPr>
        <w:t>drought</w:t>
      </w:r>
      <w:r w:rsidRPr="002751E2">
        <w:rPr>
          <w:b/>
          <w:iCs/>
          <w:u w:val="single"/>
        </w:rPr>
        <w:t>s</w:t>
      </w:r>
      <w:r w:rsidRPr="002751E2">
        <w:rPr>
          <w:sz w:val="16"/>
        </w:rPr>
        <w:t xml:space="preserve"> regularly </w:t>
      </w:r>
      <w:r w:rsidRPr="002751E2">
        <w:rPr>
          <w:b/>
          <w:iCs/>
          <w:highlight w:val="green"/>
          <w:u w:val="single"/>
        </w:rPr>
        <w:t>threaten</w:t>
      </w:r>
      <w:r w:rsidRPr="002751E2">
        <w:rPr>
          <w:sz w:val="16"/>
        </w:rPr>
        <w:t xml:space="preserve"> food </w:t>
      </w:r>
      <w:r w:rsidRPr="002751E2">
        <w:rPr>
          <w:sz w:val="16"/>
          <w:highlight w:val="green"/>
        </w:rPr>
        <w:t>c</w:t>
      </w:r>
      <w:r w:rsidRPr="002751E2">
        <w:rPr>
          <w:b/>
          <w:iCs/>
          <w:highlight w:val="green"/>
          <w:u w:val="single"/>
        </w:rPr>
        <w:t xml:space="preserve">rops </w:t>
      </w:r>
      <w:r w:rsidRPr="002751E2">
        <w:rPr>
          <w:b/>
          <w:iCs/>
          <w:u w:val="single"/>
        </w:rPr>
        <w:t xml:space="preserve">across the West, </w:t>
      </w:r>
      <w:r w:rsidRPr="002751E2">
        <w:rPr>
          <w:b/>
          <w:iCs/>
          <w:highlight w:val="green"/>
          <w:u w:val="single"/>
        </w:rPr>
        <w:t xml:space="preserve">while </w:t>
      </w:r>
      <w:r w:rsidRPr="002751E2">
        <w:rPr>
          <w:b/>
          <w:iCs/>
          <w:u w:val="single"/>
        </w:rPr>
        <w:t xml:space="preserve">destructive </w:t>
      </w:r>
      <w:r w:rsidRPr="002751E2">
        <w:rPr>
          <w:b/>
          <w:iCs/>
          <w:highlight w:val="green"/>
          <w:u w:val="single"/>
        </w:rPr>
        <w:t xml:space="preserve">floods inundate towns and fields </w:t>
      </w:r>
      <w:r w:rsidRPr="002751E2">
        <w:rPr>
          <w:b/>
          <w:iCs/>
          <w:u w:val="single"/>
        </w:rPr>
        <w:t>from the Dakotas to Maryland,</w:t>
      </w:r>
      <w:r w:rsidRPr="002751E2">
        <w:rPr>
          <w:sz w:val="16"/>
        </w:rPr>
        <w:t xml:space="preserve"> </w:t>
      </w:r>
      <w:hyperlink r:id="rId10" w:history="1">
        <w:r w:rsidRPr="002751E2">
          <w:rPr>
            <w:sz w:val="16"/>
          </w:rPr>
          <w:t>collapsing dams in Michigan</w:t>
        </w:r>
      </w:hyperlink>
      <w:r w:rsidRPr="002751E2">
        <w:rPr>
          <w:sz w:val="16"/>
        </w:rPr>
        <w:t xml:space="preserve"> and </w:t>
      </w:r>
      <w:hyperlink r:id="rId11" w:anchor=":~:text=Though%20water%20levels%20have%20always,warmer%20temperatures%20and%20increased%20evaporation.&amp;text=MICH.,-CANADA" w:history="1">
        <w:r w:rsidRPr="002751E2">
          <w:rPr>
            <w:sz w:val="16"/>
          </w:rPr>
          <w:t>raising the shorelines of the Great Lakes</w:t>
        </w:r>
      </w:hyperlink>
      <w:r w:rsidRPr="002751E2">
        <w:rPr>
          <w:sz w:val="16"/>
        </w:rPr>
        <w:t xml:space="preserve">. </w:t>
      </w:r>
      <w:r w:rsidRPr="002751E2">
        <w:rPr>
          <w:b/>
          <w:iCs/>
          <w:highlight w:val="green"/>
          <w:u w:val="single"/>
        </w:rPr>
        <w:t xml:space="preserve">Rising seas and </w:t>
      </w:r>
      <w:r w:rsidRPr="002751E2">
        <w:rPr>
          <w:b/>
          <w:iCs/>
          <w:u w:val="single"/>
        </w:rPr>
        <w:t xml:space="preserve">increasingly violent </w:t>
      </w:r>
      <w:r w:rsidRPr="002751E2">
        <w:rPr>
          <w:b/>
          <w:iCs/>
          <w:highlight w:val="green"/>
          <w:u w:val="single"/>
        </w:rPr>
        <w:t xml:space="preserve">hurricanes </w:t>
      </w:r>
      <w:r w:rsidRPr="002751E2">
        <w:rPr>
          <w:b/>
          <w:iCs/>
          <w:u w:val="single"/>
        </w:rPr>
        <w:t xml:space="preserve">are </w:t>
      </w:r>
      <w:r w:rsidRPr="002751E2">
        <w:rPr>
          <w:b/>
          <w:iCs/>
          <w:highlight w:val="green"/>
          <w:u w:val="single"/>
        </w:rPr>
        <w:t xml:space="preserve">making thousands of miles of </w:t>
      </w:r>
      <w:r w:rsidRPr="002751E2">
        <w:rPr>
          <w:b/>
          <w:iCs/>
          <w:u w:val="single"/>
        </w:rPr>
        <w:t xml:space="preserve">American </w:t>
      </w:r>
      <w:r w:rsidRPr="002751E2">
        <w:rPr>
          <w:b/>
          <w:iCs/>
          <w:highlight w:val="green"/>
          <w:u w:val="single"/>
        </w:rPr>
        <w:t xml:space="preserve">shoreline </w:t>
      </w:r>
      <w:r w:rsidRPr="002751E2">
        <w:rPr>
          <w:b/>
          <w:iCs/>
          <w:u w:val="single"/>
        </w:rPr>
        <w:t xml:space="preserve">nearly </w:t>
      </w:r>
      <w:r w:rsidRPr="002751E2">
        <w:rPr>
          <w:b/>
          <w:iCs/>
          <w:highlight w:val="green"/>
          <w:u w:val="single"/>
        </w:rPr>
        <w:t>uninhabitable</w:t>
      </w:r>
      <w:r w:rsidRPr="002751E2">
        <w:rPr>
          <w:sz w:val="16"/>
        </w:rPr>
        <w:t xml:space="preserve">. </w:t>
      </w:r>
      <w:r w:rsidRPr="002751E2">
        <w:rPr>
          <w:sz w:val="12"/>
          <w:szCs w:val="18"/>
        </w:rPr>
        <w:t xml:space="preserve">As California burned, Hurricane Laura pounded the Louisiana coast with 150-mile-an-hour winds, killing at least 25 people; it was the 12th named storm to form by that point in 2020, another record. Phoenix, meanwhile, endured 53 days of 110-degree heat — 20 more days than the previous record. For years, Americans have avoided confronting these changes in their own backyards. The decisions we make about where to live are distorted not just by politics that play down climate risks, but also by expensive subsidies and incentives aimed at defying nature. In much of the developing world, vulnerable people will attempt to flee the emerging perils of global warming, seeking cooler temperatures, more fresh water and </w:t>
      </w:r>
      <w:r w:rsidRPr="002751E2">
        <w:rPr>
          <w:sz w:val="16"/>
        </w:rPr>
        <w:t xml:space="preserve">safety. But here </w:t>
      </w:r>
      <w:r w:rsidRPr="002751E2">
        <w:rPr>
          <w:b/>
          <w:iCs/>
          <w:u w:val="single"/>
        </w:rPr>
        <w:t>in the United States, people have largely gravitated toward environmental danger, building along coastlines</w:t>
      </w:r>
      <w:r w:rsidRPr="002751E2">
        <w:rPr>
          <w:sz w:val="16"/>
        </w:rPr>
        <w:t xml:space="preserve"> from New Jersey to Florida and settling across the cloudless deserts of the Southwest. I wanted to know if this was beginning to change. Might Americans finally be waking up to how climate is about to transform their lives? And if so — if a great domestic relocation might be in the offing — was it possible to project where we might go? To answer these questions</w:t>
      </w:r>
      <w:r w:rsidRPr="002751E2">
        <w:rPr>
          <w:b/>
          <w:iCs/>
          <w:u w:val="single"/>
        </w:rPr>
        <w:t xml:space="preserve">, I interviewed more than four dozen experts: economists and demographers, climate scientists and insurance executives, architects and urban planners, and I mapped out the danger zones that will close in on Americans over </w:t>
      </w:r>
      <w:r w:rsidRPr="002751E2">
        <w:rPr>
          <w:b/>
          <w:iCs/>
          <w:highlight w:val="green"/>
          <w:u w:val="single"/>
        </w:rPr>
        <w:t>the next 30 years</w:t>
      </w:r>
      <w:r w:rsidRPr="002751E2">
        <w:rPr>
          <w:b/>
          <w:iCs/>
          <w:u w:val="single"/>
        </w:rPr>
        <w:t>.</w:t>
      </w:r>
      <w:r w:rsidRPr="002751E2">
        <w:rPr>
          <w:sz w:val="16"/>
        </w:rPr>
        <w:t xml:space="preserve"> The maps for the first time combined exclusive climate data from the Rhodium Group, an independent data-analytics firm; wildfire projections modeled by United States Forest Service researchers and others; and data about America’s shifting climate niches, an evolution of work first published by The Proceedings of the National Academy of Sciences last spring. (See a detailed analysis of the maps.) What I found was a nation on the cusp of a great transformation. Across the United States, some </w:t>
      </w:r>
      <w:r w:rsidRPr="002751E2">
        <w:rPr>
          <w:b/>
          <w:iCs/>
          <w:highlight w:val="green"/>
          <w:u w:val="single"/>
        </w:rPr>
        <w:t>162 million people</w:t>
      </w:r>
      <w:r w:rsidRPr="002751E2">
        <w:rPr>
          <w:sz w:val="16"/>
          <w:highlight w:val="green"/>
        </w:rPr>
        <w:t xml:space="preserve"> </w:t>
      </w:r>
      <w:r w:rsidRPr="002751E2">
        <w:rPr>
          <w:sz w:val="16"/>
        </w:rPr>
        <w:t xml:space="preserve">— nearly one in two — </w:t>
      </w:r>
      <w:r w:rsidRPr="002751E2">
        <w:rPr>
          <w:b/>
          <w:iCs/>
          <w:highlight w:val="green"/>
          <w:u w:val="single"/>
        </w:rPr>
        <w:t>will</w:t>
      </w:r>
      <w:r w:rsidRPr="002751E2">
        <w:rPr>
          <w:sz w:val="16"/>
          <w:highlight w:val="green"/>
        </w:rPr>
        <w:t xml:space="preserve"> </w:t>
      </w:r>
      <w:r w:rsidRPr="002751E2">
        <w:rPr>
          <w:sz w:val="16"/>
        </w:rPr>
        <w:t xml:space="preserve">most likely </w:t>
      </w:r>
      <w:r w:rsidRPr="002751E2">
        <w:rPr>
          <w:b/>
          <w:iCs/>
          <w:highlight w:val="green"/>
          <w:u w:val="single"/>
        </w:rPr>
        <w:t xml:space="preserve">experience a decline in </w:t>
      </w:r>
      <w:r w:rsidRPr="002751E2">
        <w:rPr>
          <w:b/>
          <w:iCs/>
          <w:u w:val="single"/>
        </w:rPr>
        <w:t xml:space="preserve">the quality of </w:t>
      </w:r>
      <w:r w:rsidRPr="002751E2">
        <w:rPr>
          <w:b/>
          <w:iCs/>
          <w:highlight w:val="green"/>
          <w:u w:val="single"/>
        </w:rPr>
        <w:t>their environment, namely more heat and less water</w:t>
      </w:r>
      <w:r w:rsidRPr="002751E2">
        <w:rPr>
          <w:sz w:val="16"/>
        </w:rPr>
        <w:t xml:space="preserve">. For 93 million of them, the changes could be particularly severe, and by 2070, our analysis suggests, if carbon emissions rise at extreme levels, at least four million Americans could find themselves living at the fringe, in places decidedly outside the ideal niche for human life. </w:t>
      </w:r>
      <w:r w:rsidRPr="002751E2">
        <w:rPr>
          <w:b/>
          <w:iCs/>
          <w:u w:val="single"/>
        </w:rPr>
        <w:t>The cost of resisting the new climate reality is mounting.</w:t>
      </w:r>
      <w:r w:rsidRPr="002751E2">
        <w:rPr>
          <w:sz w:val="16"/>
        </w:rPr>
        <w:t xml:space="preserve"> Florida officials have already acknowledged that defending some roadways against the sea will be unaffordable. And the nation’s federal flood-insurance program is for the first time requiring that some of its payouts be used to retreat from climate threats across the country. It will soon prove too expensive to maintain the status quo. By 2070, some 28 million people across the country could face Manhattan-size megafires. In Northern California, they could become an annual event. Then what? One influential 2018 study, published in The Journal of the Association of Environmental and Resource Economists, suggests </w:t>
      </w:r>
      <w:r w:rsidRPr="002751E2">
        <w:rPr>
          <w:b/>
          <w:iCs/>
          <w:u w:val="single"/>
        </w:rPr>
        <w:t xml:space="preserve">that </w:t>
      </w:r>
      <w:r w:rsidRPr="002751E2">
        <w:rPr>
          <w:b/>
          <w:iCs/>
          <w:highlight w:val="green"/>
          <w:u w:val="single"/>
        </w:rPr>
        <w:t xml:space="preserve">one in 12 Americans </w:t>
      </w:r>
      <w:r w:rsidRPr="002751E2">
        <w:rPr>
          <w:b/>
          <w:iCs/>
          <w:u w:val="single"/>
        </w:rPr>
        <w:t xml:space="preserve">in the Southern half of the country </w:t>
      </w:r>
      <w:r w:rsidRPr="002751E2">
        <w:rPr>
          <w:b/>
          <w:iCs/>
          <w:highlight w:val="green"/>
          <w:u w:val="single"/>
        </w:rPr>
        <w:t xml:space="preserve">will move </w:t>
      </w:r>
      <w:r w:rsidRPr="002751E2">
        <w:rPr>
          <w:b/>
          <w:iCs/>
          <w:u w:val="single"/>
        </w:rPr>
        <w:t>toward California, the Mountain West or the Northwest</w:t>
      </w:r>
      <w:r w:rsidRPr="002751E2">
        <w:rPr>
          <w:sz w:val="16"/>
        </w:rPr>
        <w:t xml:space="preserve"> over the next 45 years because of climate influences alone. </w:t>
      </w:r>
      <w:r w:rsidRPr="002751E2">
        <w:rPr>
          <w:b/>
          <w:iCs/>
          <w:highlight w:val="green"/>
          <w:u w:val="single"/>
        </w:rPr>
        <w:t xml:space="preserve">Such </w:t>
      </w:r>
      <w:r w:rsidRPr="002751E2">
        <w:rPr>
          <w:b/>
          <w:iCs/>
          <w:u w:val="single"/>
        </w:rPr>
        <w:t>a shift</w:t>
      </w:r>
      <w:r w:rsidRPr="002751E2">
        <w:rPr>
          <w:sz w:val="16"/>
        </w:rPr>
        <w:t xml:space="preserve"> in population </w:t>
      </w:r>
      <w:r w:rsidRPr="002751E2">
        <w:rPr>
          <w:b/>
          <w:iCs/>
          <w:highlight w:val="green"/>
          <w:u w:val="single"/>
        </w:rPr>
        <w:t>is likely to increase poverty and widen the gulf between the rich and the poor</w:t>
      </w:r>
      <w:r w:rsidRPr="002751E2">
        <w:rPr>
          <w:b/>
          <w:iCs/>
          <w:u w:val="single"/>
        </w:rPr>
        <w:t>. It will accelerate rapid</w:t>
      </w:r>
      <w:r w:rsidRPr="002751E2">
        <w:rPr>
          <w:sz w:val="16"/>
        </w:rPr>
        <w:t xml:space="preserve">, perhaps chaotic, </w:t>
      </w:r>
      <w:r w:rsidRPr="002751E2">
        <w:rPr>
          <w:b/>
          <w:iCs/>
          <w:u w:val="single"/>
        </w:rPr>
        <w:t>urbanization of cities ill-equipped for the burden, testing their capacity to provide basic services</w:t>
      </w:r>
      <w:r w:rsidRPr="002751E2">
        <w:rPr>
          <w:sz w:val="16"/>
        </w:rPr>
        <w:t xml:space="preserve"> and amplifying existing inequities. </w:t>
      </w:r>
      <w:r w:rsidRPr="002751E2">
        <w:rPr>
          <w:b/>
          <w:iCs/>
          <w:u w:val="single"/>
        </w:rPr>
        <w:t>It will</w:t>
      </w:r>
      <w:r w:rsidRPr="002751E2">
        <w:rPr>
          <w:sz w:val="16"/>
        </w:rPr>
        <w:t xml:space="preserve"> eat away at prosperity, </w:t>
      </w:r>
      <w:r w:rsidRPr="002751E2">
        <w:rPr>
          <w:b/>
          <w:iCs/>
          <w:u w:val="single"/>
        </w:rPr>
        <w:t>deal</w:t>
      </w:r>
      <w:r w:rsidRPr="002751E2">
        <w:rPr>
          <w:sz w:val="16"/>
        </w:rPr>
        <w:t xml:space="preserve">ing </w:t>
      </w:r>
      <w:r w:rsidRPr="002751E2">
        <w:rPr>
          <w:b/>
          <w:iCs/>
          <w:u w:val="single"/>
        </w:rPr>
        <w:t>repeated economic blows to coastal</w:t>
      </w:r>
      <w:r w:rsidRPr="002751E2">
        <w:rPr>
          <w:sz w:val="16"/>
        </w:rPr>
        <w:t xml:space="preserve">, rural and Southern </w:t>
      </w:r>
      <w:r w:rsidRPr="002751E2">
        <w:rPr>
          <w:b/>
          <w:iCs/>
          <w:u w:val="single"/>
        </w:rPr>
        <w:t>regions</w:t>
      </w:r>
      <w:r w:rsidRPr="002751E2">
        <w:rPr>
          <w:sz w:val="16"/>
        </w:rPr>
        <w:t xml:space="preserve">, </w:t>
      </w:r>
      <w:r w:rsidRPr="002751E2">
        <w:rPr>
          <w:b/>
          <w:iCs/>
          <w:u w:val="single"/>
        </w:rPr>
        <w:t xml:space="preserve">which could in turn push entire communities to the brink of collapse. This </w:t>
      </w:r>
      <w:r w:rsidRPr="002751E2">
        <w:rPr>
          <w:sz w:val="16"/>
        </w:rPr>
        <w:t xml:space="preserve">process </w:t>
      </w:r>
      <w:r w:rsidRPr="002751E2">
        <w:rPr>
          <w:b/>
          <w:iCs/>
          <w:u w:val="single"/>
        </w:rPr>
        <w:t>has already begun in</w:t>
      </w:r>
      <w:r w:rsidRPr="002751E2">
        <w:rPr>
          <w:sz w:val="16"/>
        </w:rPr>
        <w:t xml:space="preserve"> rural </w:t>
      </w:r>
      <w:r w:rsidRPr="002751E2">
        <w:rPr>
          <w:b/>
          <w:iCs/>
          <w:u w:val="single"/>
        </w:rPr>
        <w:t>Louisiana and</w:t>
      </w:r>
      <w:r w:rsidRPr="002751E2">
        <w:rPr>
          <w:sz w:val="16"/>
        </w:rPr>
        <w:t xml:space="preserve"> coastal </w:t>
      </w:r>
      <w:r w:rsidRPr="002751E2">
        <w:rPr>
          <w:b/>
          <w:iCs/>
          <w:u w:val="single"/>
        </w:rPr>
        <w:t xml:space="preserve">Georgia, where </w:t>
      </w:r>
      <w:r w:rsidRPr="002751E2">
        <w:rPr>
          <w:b/>
          <w:iCs/>
          <w:highlight w:val="green"/>
          <w:u w:val="single"/>
        </w:rPr>
        <w:t xml:space="preserve">low-income </w:t>
      </w:r>
      <w:r w:rsidRPr="002751E2">
        <w:rPr>
          <w:b/>
          <w:iCs/>
          <w:u w:val="single"/>
        </w:rPr>
        <w:t xml:space="preserve">and </w:t>
      </w:r>
      <w:r w:rsidRPr="002751E2">
        <w:rPr>
          <w:b/>
          <w:iCs/>
          <w:highlight w:val="green"/>
          <w:u w:val="single"/>
        </w:rPr>
        <w:t>Black and Indigenous communities face environmental change on top of poor health and extreme poverty</w:t>
      </w:r>
      <w:r w:rsidRPr="002751E2">
        <w:rPr>
          <w:sz w:val="16"/>
        </w:rPr>
        <w:t xml:space="preserve">. Mobility itself, global-migration experts point out, is often a reflection of relative wealth, and as some move, </w:t>
      </w:r>
      <w:r w:rsidRPr="002751E2">
        <w:rPr>
          <w:b/>
          <w:iCs/>
          <w:highlight w:val="green"/>
          <w:u w:val="single"/>
        </w:rPr>
        <w:t>many</w:t>
      </w:r>
      <w:r w:rsidRPr="002751E2">
        <w:rPr>
          <w:sz w:val="16"/>
          <w:highlight w:val="green"/>
        </w:rPr>
        <w:t xml:space="preserve"> </w:t>
      </w:r>
      <w:r w:rsidRPr="002751E2">
        <w:rPr>
          <w:sz w:val="16"/>
        </w:rPr>
        <w:t xml:space="preserve">others </w:t>
      </w:r>
      <w:r w:rsidRPr="002751E2">
        <w:rPr>
          <w:b/>
          <w:iCs/>
          <w:highlight w:val="green"/>
          <w:u w:val="single"/>
        </w:rPr>
        <w:t>will be left behind</w:t>
      </w:r>
      <w:r w:rsidRPr="002751E2">
        <w:rPr>
          <w:b/>
          <w:iCs/>
          <w:u w:val="single"/>
        </w:rPr>
        <w:t xml:space="preserve">. </w:t>
      </w:r>
      <w:r w:rsidRPr="002751E2">
        <w:rPr>
          <w:sz w:val="16"/>
        </w:rPr>
        <w:t xml:space="preserve">Those who stay risk becoming trapped as the land and the society around them ceases to offer any more support. There are signs that the message is breaking through. Half of Americans now rank climate as a top political priority, up from roughly one-third in 2016, and three out of four now describe climate change as either “a crisis” or “a major problem.” This year, Democratic caucusgoers in Iowa, where tens of thousands of acres of farmland flooded in 2019, ranked climate second only to health care as an issue. A poll by researchers at Yale and George Mason Universities found that even Republicans’ views are shifting: One in three now think climate change should be declared a national emergency. </w:t>
      </w:r>
      <w:r w:rsidRPr="002751E2">
        <w:rPr>
          <w:b/>
          <w:iCs/>
          <w:u w:val="single"/>
        </w:rPr>
        <w:t>Policymakers</w:t>
      </w:r>
      <w:r w:rsidRPr="002751E2">
        <w:rPr>
          <w:sz w:val="16"/>
        </w:rPr>
        <w:t xml:space="preserve">, having left America unprepared for what’s next, now </w:t>
      </w:r>
      <w:r w:rsidRPr="002751E2">
        <w:rPr>
          <w:b/>
          <w:iCs/>
          <w:u w:val="single"/>
        </w:rPr>
        <w:t>face brutal choices about which communities to save</w:t>
      </w:r>
      <w:r w:rsidRPr="002751E2">
        <w:rPr>
          <w:sz w:val="16"/>
        </w:rPr>
        <w:t xml:space="preserve"> — often at exorbitant costs — </w:t>
      </w:r>
      <w:r w:rsidRPr="002751E2">
        <w:rPr>
          <w:b/>
          <w:iCs/>
          <w:u w:val="single"/>
        </w:rPr>
        <w:t>and which to sacrifice. Their decisions will</w:t>
      </w:r>
      <w:r w:rsidRPr="002751E2">
        <w:rPr>
          <w:sz w:val="16"/>
        </w:rPr>
        <w:t xml:space="preserve"> almost inevitably make the nation more </w:t>
      </w:r>
      <w:r w:rsidRPr="002751E2">
        <w:rPr>
          <w:b/>
          <w:iCs/>
          <w:u w:val="single"/>
        </w:rPr>
        <w:t>divide</w:t>
      </w:r>
      <w:r w:rsidRPr="002751E2">
        <w:rPr>
          <w:sz w:val="16"/>
        </w:rPr>
        <w:t xml:space="preserve">d, </w:t>
      </w:r>
      <w:r w:rsidRPr="002751E2">
        <w:rPr>
          <w:b/>
          <w:iCs/>
          <w:u w:val="single"/>
        </w:rPr>
        <w:t>with those worst off relegated to a nightmare future</w:t>
      </w:r>
      <w:r w:rsidRPr="002751E2">
        <w:rPr>
          <w:sz w:val="16"/>
        </w:rPr>
        <w:t xml:space="preserve"> in which they are left to fend for themselves. Nor will these disruptions wait for the worst environmental changes to occur. </w:t>
      </w:r>
      <w:r w:rsidRPr="002751E2">
        <w:rPr>
          <w:b/>
          <w:iCs/>
          <w:u w:val="single"/>
        </w:rPr>
        <w:t>The wave begins when individual perception of risk starts to shift</w:t>
      </w:r>
      <w:r w:rsidRPr="002751E2">
        <w:rPr>
          <w:sz w:val="16"/>
        </w:rPr>
        <w:t xml:space="preserve">, when the environmental threat reaches past the least fortunate and rattles the physical and financial security of broader, wealthier parts of the population. It begins when even places like California’s suburbs are no longer safe. </w:t>
      </w:r>
      <w:r w:rsidRPr="002751E2">
        <w:rPr>
          <w:b/>
          <w:iCs/>
          <w:u w:val="single"/>
        </w:rPr>
        <w:t>It has already begun</w:t>
      </w:r>
      <w:r w:rsidRPr="002751E2">
        <w:rPr>
          <w:sz w:val="16"/>
        </w:rPr>
        <w:t>. Let’s start with some basics. Across the country, it’s going to get hot. Buffalo may feel in a few decades like Tempe, Ariz., does today, and Tempe itself will sustain 100-degree average summer temperatures by the end of the century</w:t>
      </w:r>
      <w:r w:rsidRPr="002751E2">
        <w:rPr>
          <w:b/>
          <w:iCs/>
          <w:u w:val="single"/>
        </w:rPr>
        <w:t xml:space="preserve">. </w:t>
      </w:r>
      <w:r w:rsidRPr="002751E2">
        <w:rPr>
          <w:b/>
          <w:iCs/>
          <w:highlight w:val="green"/>
          <w:u w:val="single"/>
        </w:rPr>
        <w:t>Extreme humidity</w:t>
      </w:r>
      <w:r w:rsidRPr="002751E2">
        <w:rPr>
          <w:b/>
          <w:iCs/>
          <w:u w:val="single"/>
        </w:rPr>
        <w:t xml:space="preserve"> </w:t>
      </w:r>
      <w:r w:rsidRPr="002751E2">
        <w:rPr>
          <w:sz w:val="16"/>
        </w:rPr>
        <w:t xml:space="preserve">from New Orleans to northern Wisconsin </w:t>
      </w:r>
      <w:r w:rsidRPr="002751E2">
        <w:rPr>
          <w:b/>
          <w:iCs/>
          <w:highlight w:val="green"/>
          <w:u w:val="single"/>
        </w:rPr>
        <w:t>will</w:t>
      </w:r>
      <w:r w:rsidRPr="002751E2">
        <w:rPr>
          <w:sz w:val="16"/>
        </w:rPr>
        <w:t xml:space="preserve"> make summers increasingly unbearable, </w:t>
      </w:r>
      <w:r w:rsidRPr="002751E2">
        <w:rPr>
          <w:b/>
          <w:iCs/>
          <w:highlight w:val="green"/>
          <w:u w:val="single"/>
        </w:rPr>
        <w:t>turn</w:t>
      </w:r>
      <w:r w:rsidRPr="002751E2">
        <w:rPr>
          <w:sz w:val="16"/>
          <w:highlight w:val="green"/>
        </w:rPr>
        <w:t>ing</w:t>
      </w:r>
      <w:r w:rsidRPr="002751E2">
        <w:rPr>
          <w:sz w:val="16"/>
        </w:rPr>
        <w:t xml:space="preserve"> otherwise seemingly survivable </w:t>
      </w:r>
      <w:r w:rsidRPr="002751E2">
        <w:rPr>
          <w:b/>
          <w:iCs/>
          <w:highlight w:val="green"/>
          <w:u w:val="single"/>
        </w:rPr>
        <w:t>heat waves into</w:t>
      </w:r>
      <w:r w:rsidRPr="002751E2">
        <w:rPr>
          <w:b/>
          <w:iCs/>
          <w:u w:val="single"/>
        </w:rPr>
        <w:t xml:space="preserve"> debilitating </w:t>
      </w:r>
      <w:r w:rsidRPr="002751E2">
        <w:rPr>
          <w:b/>
          <w:iCs/>
          <w:highlight w:val="green"/>
          <w:u w:val="single"/>
        </w:rPr>
        <w:t>health threats</w:t>
      </w:r>
      <w:r w:rsidRPr="002751E2">
        <w:rPr>
          <w:b/>
          <w:iCs/>
          <w:u w:val="single"/>
        </w:rPr>
        <w:t>.</w:t>
      </w:r>
      <w:r w:rsidRPr="002751E2">
        <w:rPr>
          <w:sz w:val="16"/>
        </w:rPr>
        <w:t xml:space="preserve"> </w:t>
      </w:r>
      <w:r w:rsidRPr="002751E2">
        <w:rPr>
          <w:b/>
          <w:iCs/>
          <w:u w:val="single"/>
        </w:rPr>
        <w:t>Fresh water will</w:t>
      </w:r>
      <w:r w:rsidRPr="002751E2">
        <w:rPr>
          <w:sz w:val="16"/>
        </w:rPr>
        <w:t xml:space="preserve"> also </w:t>
      </w:r>
      <w:r w:rsidRPr="002751E2">
        <w:rPr>
          <w:b/>
          <w:iCs/>
          <w:u w:val="single"/>
        </w:rPr>
        <w:t>be in short supply</w:t>
      </w:r>
      <w:r w:rsidRPr="002751E2">
        <w:rPr>
          <w:sz w:val="16"/>
        </w:rPr>
        <w:t xml:space="preserve">, not only in the West but also in places like Florida, Georgia and Alabama, where droughts now regularly wither cotton fields. </w:t>
      </w:r>
      <w:r w:rsidRPr="002751E2">
        <w:rPr>
          <w:b/>
          <w:iCs/>
          <w:u w:val="single"/>
        </w:rPr>
        <w:t xml:space="preserve">By </w:t>
      </w:r>
      <w:r w:rsidRPr="002751E2">
        <w:rPr>
          <w:b/>
          <w:iCs/>
          <w:highlight w:val="green"/>
          <w:u w:val="single"/>
        </w:rPr>
        <w:t>2040</w:t>
      </w:r>
      <w:r w:rsidRPr="002751E2">
        <w:rPr>
          <w:sz w:val="16"/>
        </w:rPr>
        <w:t xml:space="preserve">, according to federal government projections, </w:t>
      </w:r>
      <w:r w:rsidRPr="002751E2">
        <w:rPr>
          <w:b/>
          <w:iCs/>
          <w:highlight w:val="green"/>
          <w:u w:val="single"/>
        </w:rPr>
        <w:t>extreme water shortages will be</w:t>
      </w:r>
      <w:r w:rsidRPr="002751E2">
        <w:rPr>
          <w:sz w:val="16"/>
        </w:rPr>
        <w:t xml:space="preserve"> nearly </w:t>
      </w:r>
      <w:r w:rsidRPr="002751E2">
        <w:rPr>
          <w:b/>
          <w:iCs/>
          <w:highlight w:val="green"/>
          <w:u w:val="single"/>
        </w:rPr>
        <w:t>ubiquitous</w:t>
      </w:r>
      <w:r w:rsidRPr="002751E2">
        <w:rPr>
          <w:sz w:val="16"/>
        </w:rPr>
        <w:t xml:space="preserve"> west of Missouri. The Memphis Sands Aquifer, a crucial water supply for Mississippi, Tennessee, Arkansas and Louisiana, is already overdrawn by hundreds of millions of gallons a day. Much of the Ogallala Aquifer — which supplies nearly a third of the nation’s irrigation groundwater — could be gone by the end of the century. </w:t>
      </w:r>
      <w:r w:rsidRPr="002751E2">
        <w:rPr>
          <w:b/>
          <w:iCs/>
          <w:u w:val="single"/>
        </w:rPr>
        <w:t xml:space="preserve">It can be difficult to see the challenges clearly because </w:t>
      </w:r>
      <w:r w:rsidRPr="002751E2">
        <w:rPr>
          <w:b/>
          <w:iCs/>
          <w:sz w:val="28"/>
          <w:szCs w:val="28"/>
          <w:u w:val="single"/>
        </w:rPr>
        <w:t>so many factors are in play</w:t>
      </w:r>
      <w:r w:rsidRPr="002751E2">
        <w:rPr>
          <w:sz w:val="16"/>
        </w:rPr>
        <w:t xml:space="preserve">. At least </w:t>
      </w:r>
      <w:r w:rsidRPr="002751E2">
        <w:rPr>
          <w:b/>
          <w:iCs/>
          <w:highlight w:val="green"/>
          <w:u w:val="single"/>
        </w:rPr>
        <w:t xml:space="preserve">28 million </w:t>
      </w:r>
      <w:r w:rsidRPr="002751E2">
        <w:rPr>
          <w:b/>
          <w:iCs/>
          <w:u w:val="single"/>
        </w:rPr>
        <w:t xml:space="preserve">Americans </w:t>
      </w:r>
      <w:r w:rsidRPr="002751E2">
        <w:rPr>
          <w:b/>
          <w:iCs/>
          <w:highlight w:val="green"/>
          <w:u w:val="single"/>
        </w:rPr>
        <w:t>are likely to face megafires</w:t>
      </w:r>
      <w:r w:rsidRPr="002751E2">
        <w:rPr>
          <w:sz w:val="16"/>
        </w:rPr>
        <w:t xml:space="preserve"> like the ones we are now seeing in California, in places like Texas and Florida and Georgia. At the same time, </w:t>
      </w:r>
      <w:r w:rsidRPr="002751E2">
        <w:rPr>
          <w:b/>
          <w:iCs/>
          <w:u w:val="single"/>
        </w:rPr>
        <w:t>100 million Americans</w:t>
      </w:r>
      <w:r w:rsidRPr="002751E2">
        <w:rPr>
          <w:sz w:val="16"/>
        </w:rPr>
        <w:t xml:space="preserve"> — largely in the Mississippi River Basin from Louisiana to Wisconsin — </w:t>
      </w:r>
      <w:r w:rsidRPr="002751E2">
        <w:rPr>
          <w:b/>
          <w:iCs/>
          <w:u w:val="single"/>
        </w:rPr>
        <w:t>will increasingly face humidity so extreme that working outside</w:t>
      </w:r>
      <w:r w:rsidRPr="002751E2">
        <w:rPr>
          <w:sz w:val="16"/>
        </w:rPr>
        <w:t xml:space="preserve"> or playing school sports </w:t>
      </w:r>
      <w:r w:rsidRPr="002751E2">
        <w:rPr>
          <w:b/>
          <w:iCs/>
          <w:u w:val="single"/>
        </w:rPr>
        <w:t>could cause heatstroke. Crop yields will be decimated</w:t>
      </w:r>
      <w:r w:rsidRPr="002751E2">
        <w:rPr>
          <w:sz w:val="16"/>
        </w:rPr>
        <w:t xml:space="preserve"> from Texas to Alabama and all the way north through Oklahoma and Kansas and into Nebraska. </w:t>
      </w:r>
      <w:r w:rsidRPr="002751E2">
        <w:rPr>
          <w:b/>
          <w:iCs/>
          <w:sz w:val="28"/>
          <w:szCs w:val="28"/>
          <w:highlight w:val="green"/>
          <w:u w:val="single"/>
        </w:rPr>
        <w:t>The challenges are so</w:t>
      </w:r>
      <w:r w:rsidRPr="002751E2">
        <w:rPr>
          <w:b/>
          <w:iCs/>
          <w:sz w:val="28"/>
          <w:szCs w:val="28"/>
          <w:u w:val="single"/>
        </w:rPr>
        <w:t xml:space="preserve"> widespread and so </w:t>
      </w:r>
      <w:r w:rsidRPr="002751E2">
        <w:rPr>
          <w:b/>
          <w:iCs/>
          <w:sz w:val="28"/>
          <w:szCs w:val="28"/>
          <w:highlight w:val="green"/>
          <w:u w:val="single"/>
        </w:rPr>
        <w:t>interrelated</w:t>
      </w:r>
      <w:r w:rsidRPr="002751E2">
        <w:rPr>
          <w:b/>
          <w:iCs/>
          <w:sz w:val="28"/>
          <w:szCs w:val="28"/>
          <w:u w:val="single"/>
        </w:rPr>
        <w:t xml:space="preserve"> that </w:t>
      </w:r>
      <w:r w:rsidRPr="002751E2">
        <w:rPr>
          <w:b/>
          <w:iCs/>
          <w:sz w:val="28"/>
          <w:szCs w:val="28"/>
          <w:highlight w:val="green"/>
          <w:u w:val="single"/>
        </w:rPr>
        <w:t xml:space="preserve">Americans seeking to flee one could </w:t>
      </w:r>
      <w:r w:rsidRPr="002751E2">
        <w:rPr>
          <w:b/>
          <w:iCs/>
          <w:sz w:val="28"/>
          <w:szCs w:val="28"/>
          <w:u w:val="single"/>
        </w:rPr>
        <w:t xml:space="preserve">well </w:t>
      </w:r>
      <w:r w:rsidRPr="002751E2">
        <w:rPr>
          <w:b/>
          <w:iCs/>
          <w:sz w:val="28"/>
          <w:szCs w:val="28"/>
          <w:highlight w:val="green"/>
          <w:u w:val="single"/>
        </w:rPr>
        <w:t>run into another</w:t>
      </w:r>
      <w:r w:rsidRPr="002751E2">
        <w:rPr>
          <w:b/>
          <w:iCs/>
          <w:sz w:val="28"/>
          <w:szCs w:val="28"/>
          <w:u w:val="single"/>
        </w:rPr>
        <w:t>.</w:t>
      </w:r>
      <w:r w:rsidRPr="002751E2">
        <w:rPr>
          <w:sz w:val="16"/>
        </w:rPr>
        <w:t xml:space="preserve"> I live on a hilltop, 400 feet above sea level, and my home will never be touched by rising waters. But by the end of this century, if the more extreme projections of eight to 10 feet of sea-level rise come to fruition, the shoreline of San Francisco Bay will move three miles closer to my house, as it subsumes some 166 square miles of land, including a high school, a new county hospital and the store where I buy groceries. The freeway to San Francisco will need to be raised, and to the east, a new bridge will be required to connect the community of Point Richmond to the city of Berkeley. The </w:t>
      </w:r>
      <w:r w:rsidRPr="002751E2">
        <w:rPr>
          <w:b/>
          <w:iCs/>
          <w:highlight w:val="green"/>
          <w:u w:val="single"/>
        </w:rPr>
        <w:t>Latino, Asian and Black communities</w:t>
      </w:r>
      <w:r w:rsidRPr="002751E2">
        <w:rPr>
          <w:b/>
          <w:iCs/>
          <w:u w:val="single"/>
        </w:rPr>
        <w:t xml:space="preserve"> who live in the most-vulnerable low-lying districts </w:t>
      </w:r>
      <w:r w:rsidRPr="002751E2">
        <w:rPr>
          <w:b/>
          <w:iCs/>
          <w:highlight w:val="green"/>
          <w:u w:val="single"/>
        </w:rPr>
        <w:t>will be displaced first</w:t>
      </w:r>
      <w:r w:rsidRPr="002751E2">
        <w:rPr>
          <w:sz w:val="16"/>
        </w:rPr>
        <w:t xml:space="preserve">, but research from Mathew Hauer, a sociologist at Florida State University who published some of the first modeling of American climate migration in the journal Nature Climate Change in 2017, suggests that the toll will eventually be far more widespread: Nearly one in three people here in Marin County will leave, part of the roughly 700,000 who his models suggest may abandon the broader Bay Area as a result of sea-level rise alone. From Maine to North Carolina to Texas, </w:t>
      </w:r>
      <w:r w:rsidRPr="002751E2">
        <w:rPr>
          <w:b/>
          <w:iCs/>
          <w:u w:val="single"/>
        </w:rPr>
        <w:t>rising sea levels are not just chewing up shorelines but</w:t>
      </w:r>
      <w:r w:rsidRPr="002751E2">
        <w:rPr>
          <w:sz w:val="16"/>
        </w:rPr>
        <w:t xml:space="preserve"> also </w:t>
      </w:r>
      <w:r w:rsidRPr="002751E2">
        <w:rPr>
          <w:b/>
          <w:iCs/>
          <w:u w:val="single"/>
        </w:rPr>
        <w:t>raising rivers and swamping</w:t>
      </w:r>
      <w:r w:rsidRPr="002751E2">
        <w:rPr>
          <w:sz w:val="16"/>
        </w:rPr>
        <w:t xml:space="preserve"> the subterranean </w:t>
      </w:r>
      <w:r w:rsidRPr="002751E2">
        <w:rPr>
          <w:b/>
          <w:iCs/>
          <w:u w:val="single"/>
        </w:rPr>
        <w:t>infrastructure</w:t>
      </w:r>
      <w:r w:rsidRPr="002751E2">
        <w:rPr>
          <w:sz w:val="16"/>
        </w:rPr>
        <w:t xml:space="preserve"> of coastal communities, making a stable life there all but impossible. </w:t>
      </w:r>
      <w:r w:rsidRPr="002751E2">
        <w:rPr>
          <w:sz w:val="12"/>
          <w:szCs w:val="18"/>
        </w:rPr>
        <w:t>Coastal high points will be cut off from roadways, amenities and escape routes, and even far inland, saltwater will seep into underground drinking-water supplies. Eight of the nation’s 20 largest metropolitan areas — Miami, New York and Boston among them — will be profoundly altered, indirectly affecting some 50 million people. Imagine large concrete walls separating Fort Lauderdale condominiums from a beachless waterfront, or dozens of new bridges connecting the islands of Philadelphia. Not every city can spend $100 billion on a sea wall, as New York most likely will. Barrier islands? Rural areas along the coast without a strong tax base? They are likely, in the long term, unsalvageable. In all, Hauer projects that 13 million Americans will be forced to move away from submerged coastlines. Add to that the people contending with wildfires and other risks, and the number of Americans who might move — though difficult to predict precisely — could easily be tens of millions larger. Even 13 million climate migrants, though, would rank as the largest migration in North American history. The Great Migration — of six million Black Americans out of the South from 1916 to 1970 — transformed almost everything we know about America, from the fate of its labor movement to the shape of its cities to the sound of its music. What would it look like when twice that many people moved? What might change? Americans have been conditioned not to respond to geographical climate threats as people in the rest of the world do. It is natural that rural Guatemalans or subsistence farmers in Kenya, facing drought or scorching heat, would seek out someplace more stable and resilient. Even a subtle environmental change — a dry well, say — can mean life or death, and without money to address the problem, migration is often simply a question of survival</w:t>
      </w:r>
      <w:r w:rsidRPr="002751E2">
        <w:rPr>
          <w:sz w:val="16"/>
        </w:rPr>
        <w:t xml:space="preserve">. By comparison, </w:t>
      </w:r>
      <w:r w:rsidRPr="002751E2">
        <w:rPr>
          <w:b/>
          <w:iCs/>
          <w:u w:val="single"/>
        </w:rPr>
        <w:t>Americans</w:t>
      </w:r>
      <w:r w:rsidRPr="002751E2">
        <w:rPr>
          <w:sz w:val="16"/>
        </w:rPr>
        <w:t xml:space="preserve"> are richer, often much richer, and more insulated from the shocks of climate change. They </w:t>
      </w:r>
      <w:r w:rsidRPr="002751E2">
        <w:rPr>
          <w:b/>
          <w:iCs/>
          <w:u w:val="single"/>
        </w:rPr>
        <w:t xml:space="preserve">are distanced from the food and water sources they depend on, and they are part of a culture that sees every problem as capable of being solved by money. So even as the average flow of the Colorado River — the water supply for 40 million Western Americans and the backbone of the nation’s vegetable and cattle farming </w:t>
      </w:r>
      <w:r w:rsidRPr="002751E2">
        <w:rPr>
          <w:sz w:val="16"/>
        </w:rPr>
        <w:t xml:space="preserve">— has declined for most of the last 33 years, the population of Nevada has doubled. At the same time, </w:t>
      </w:r>
      <w:r w:rsidRPr="002751E2">
        <w:rPr>
          <w:b/>
          <w:iCs/>
          <w:u w:val="single"/>
        </w:rPr>
        <w:t>more than 1.5 million people have moved to the Phoenix metro area, despite its dependence on that same river</w:t>
      </w:r>
      <w:r w:rsidRPr="002751E2">
        <w:rPr>
          <w:sz w:val="16"/>
        </w:rPr>
        <w:t xml:space="preserve"> (and the fact that temperatures there now regularly hit 115 degrees). </w:t>
      </w:r>
      <w:r w:rsidRPr="002751E2">
        <w:rPr>
          <w:sz w:val="12"/>
          <w:szCs w:val="18"/>
        </w:rPr>
        <w:t xml:space="preserve">Since Hurricane Andrew devastated Florida in 1992 — and even as that state has become a global example of the threat of sea-level rise — more than five million people have moved to Florida’s shorelines, driving a historic boom in building and real estate. The sense that money and technology can overcome nature has emboldened Americans. Where money and technology fail, though, it inevitably falls to government policies — and government subsidies — to pick up the slack. Thanks to federally subsidized canals, for example, water in part of the Desert Southwest costs less than it does in Philadelphia. The federal National Flood Insurance Program has paid to rebuild houses that have flooded six times over in the same spot. And federal agriculture aid withholds subsidies from farmers who switch to drought-resistant crops, while paying growers to replant the same ones that failed. Farmers, seed manufacturers, real estate developers and a few homeowners benefit, at least momentarily, but the gap between what the climate can destroy and what money can replace is growing. Perhaps no market force has proved more influential — and more misguided — than the nation’s property-insurance system. From state to state, readily available and affordable policies have made it attractive to buy or replace homes even where they are at high risk of disasters, systematically obscuring the reality of the climate threat and fooling many Americans into thinking that their decisions are safer than they actually are. Part of the problem is that most policies look only 12 months into the future, ignoring long-term trends even as insurance availability influences development and drives people’s long-term decision-making. Even where insurers have tried to withdraw policies or raise rates to reduce climate-related liabilities, state regulators have forced them to provide affordable coverage anyway, simply subsidizing the cost of underwriting such a risky policy or, in some cases, offering it themselves. The regulations — called Fair Access to Insurance Requirements — are justified by developers and local politicians alike as economic lifeboats “of last resort” in regions where climate change threatens to interrupt economic growth. While they do protect some entrenched and vulnerable communities, the laws also satisfy the demand of wealthier homeowners who still want to be able to buy insurance. At least 30 states, including Louisiana, Massachusetts, North Carolina and Texas, have developed so-called FAIR plans, and today they serve as a market backstop in the places facing the highest risks of climate-driven disasters, including coastal flooding, hurricanes and wildfires. In an era of climate change, though, such policies amount to a sort of shell game, meant to keep growth going even when other obvious signs and scientific research suggest that it should stop. That’s what happened in Florida. Hurricane Andrew reduced parts of cities to landfill and cost insurers nearly $16 billion in payouts. Many insurance companies, recognizing the likelihood that it would happen again, declined to renew policies and left the state. So the Florida Legislature created a state-run company to insure properties itself, preventing both an exodus and an economic collapse by essentially pretending that the climate vulnerabilities didn’t exist. As a result, Florida’s taxpayers by 2012 had assumed liabilities worth some $511 billion — more than seven times the state’s total budget — as the value of coastal property topped $2.8 trillion. Another direct hurricane risked bankrupting the state. Florida, concerned that it had taken on too much risk, has since scaled back its self-insurance plan. But the development that resulted is still in place. On a sweltering afternoon last October, with the skies above me full of wildfire smoke, I called Jesse Keenan, an urban-planning and climate-change specialist then at Harvard’s Graduate School of Design, who advises the federal Commodity Futures Trading Commission on market hazards from climate change. Keenan, who is now an associate professor of real estate at Tulane University’s School of Architecture, had been in the news last year for projecting where people might move to — suggesting that Duluth, Minn., for instance, should brace for a coming real estate boom as climate migrants move north. But like other scientists I’d spoken with, Keenan had been reluctant to draw conclusions about where these migrants would be driven from. Last fall, though, as the previous round of fires ravaged California, his phone began to ring, with private-equity investors and bankers all looking for his read on the state’s future. Their interest suggested a growing investor-grade nervousness about swiftly mounting environmental risk in the hottest real estate markets in the country. It’s an early sign, he told me, that the momentum is about to switch directions. </w:t>
      </w:r>
      <w:r w:rsidRPr="002751E2">
        <w:rPr>
          <w:sz w:val="16"/>
        </w:rPr>
        <w:t xml:space="preserve">“And </w:t>
      </w:r>
      <w:r w:rsidRPr="002751E2">
        <w:rPr>
          <w:b/>
          <w:iCs/>
          <w:u w:val="single"/>
        </w:rPr>
        <w:t>once this flips</w:t>
      </w:r>
      <w:r w:rsidRPr="002751E2">
        <w:rPr>
          <w:sz w:val="16"/>
        </w:rPr>
        <w:t>,” he added, “</w:t>
      </w:r>
      <w:r w:rsidRPr="002751E2">
        <w:rPr>
          <w:b/>
          <w:iCs/>
          <w:u w:val="single"/>
        </w:rPr>
        <w:t xml:space="preserve">it’s likely to flip very quickly.” </w:t>
      </w:r>
      <w:r w:rsidRPr="002751E2">
        <w:rPr>
          <w:sz w:val="12"/>
          <w:szCs w:val="18"/>
        </w:rPr>
        <w:t xml:space="preserve">In fact, the correction — a newfound respect for the destructive power of nature, coupled with a sudden disavowal of Americans’ appetite for reckless development — had begun two years earlier, when a frightening surge in disasters offered a jolting preview of how the climate crisis was changing the rules. On October 9, 2017, a wildfire blazed through the suburban blue-collar neighborhood of Coffey Park in Santa Rosa, Calif., virtually in my own backyard. I awoke to learn that more than 1,800 buildings were reduced to ashes, less than 35 miles from where I slept. Inchlong cinders had piled on my windowsills like falling snow. The Tubbs Fire, as it was called, shouldn’t have been possible. Coffey Park is surrounded not by vegetation but by concrete and malls and freeways. So insurers had rated it as “basically zero risk,” according to Kevin Van Leer, then a risk modeler from the global insurance liability firm Risk Management Solutions. (He now does similar work for Cape Analytics.) But Van Leer, who had spent seven years picking through the debris left by disasters to understand how insurers could anticipate — and price — the risk of their happening again, had begun to see other “impossible” fires. After a 2016 fire tornado ripped through northern Canada and a firestorm consumed Gatlinburg, Tenn., he said, “alarm bells started going off” for the insurance industry. What Van Leer saw when he walked through Coffey Park a week after the Tubbs Fire changed the way he would model and project fire risk forever. Typically, fire would spread along the ground, burning maybe 50 percent of structures. In Santa Rosa, more than 90 percent had been leveled. “The destruction was complete,” he told me. </w:t>
      </w:r>
      <w:r w:rsidRPr="002751E2">
        <w:rPr>
          <w:sz w:val="16"/>
        </w:rPr>
        <w:t xml:space="preserve">Van Leer determined that </w:t>
      </w:r>
      <w:r w:rsidRPr="002751E2">
        <w:rPr>
          <w:b/>
          <w:iCs/>
          <w:u w:val="single"/>
        </w:rPr>
        <w:t>the fire had jumped through the forest canopy, spawning 70-mile-per-hour winds that kicked a storm of embers into the modest homes of Coffey Park, which burned at an acre a second as homes ignited spontaneously from the radiant heat. It was the kind of thing that might never have been possible if California’s autumn winds weren’t getting fiercer and drier every year, colliding with intensifying, climate-driven heat and ever-expanding development. “It’s hard to forecast something you’ve never seen before,</w:t>
      </w:r>
      <w:r w:rsidRPr="002751E2">
        <w:rPr>
          <w:sz w:val="16"/>
        </w:rPr>
        <w:t xml:space="preserve">” he said. For me, </w:t>
      </w:r>
      <w:r w:rsidRPr="002751E2">
        <w:rPr>
          <w:b/>
          <w:iCs/>
          <w:highlight w:val="green"/>
          <w:u w:val="single"/>
        </w:rPr>
        <w:t>the</w:t>
      </w:r>
      <w:r w:rsidRPr="002751E2">
        <w:rPr>
          <w:b/>
          <w:iCs/>
          <w:u w:val="single"/>
        </w:rPr>
        <w:t xml:space="preserve"> awakening to </w:t>
      </w:r>
      <w:r w:rsidRPr="002751E2">
        <w:rPr>
          <w:b/>
          <w:iCs/>
          <w:highlight w:val="green"/>
          <w:u w:val="single"/>
        </w:rPr>
        <w:t>imminent climate risk</w:t>
      </w:r>
      <w:r w:rsidRPr="002751E2">
        <w:rPr>
          <w:sz w:val="16"/>
        </w:rPr>
        <w:t xml:space="preserve"> came with California’s rolling power blackouts last fall — an effort to pre-emptively avoid the risk of a live wire sparking a fire — which </w:t>
      </w:r>
      <w:r w:rsidRPr="002751E2">
        <w:rPr>
          <w:b/>
          <w:iCs/>
          <w:highlight w:val="green"/>
          <w:u w:val="single"/>
        </w:rPr>
        <w:t>show</w:t>
      </w:r>
      <w:r w:rsidRPr="002751E2">
        <w:rPr>
          <w:sz w:val="16"/>
          <w:highlight w:val="green"/>
        </w:rPr>
        <w:t>ed</w:t>
      </w:r>
      <w:r w:rsidRPr="002751E2">
        <w:rPr>
          <w:sz w:val="16"/>
        </w:rPr>
        <w:t xml:space="preserve"> me that all my notional perspective about </w:t>
      </w:r>
      <w:r w:rsidRPr="002751E2">
        <w:rPr>
          <w:b/>
          <w:iCs/>
          <w:highlight w:val="green"/>
          <w:u w:val="single"/>
        </w:rPr>
        <w:t>climate</w:t>
      </w:r>
      <w:r w:rsidRPr="002751E2">
        <w:rPr>
          <w:b/>
          <w:iCs/>
          <w:u w:val="single"/>
        </w:rPr>
        <w:t xml:space="preserve"> risk </w:t>
      </w:r>
      <w:r w:rsidRPr="002751E2">
        <w:rPr>
          <w:b/>
          <w:iCs/>
          <w:highlight w:val="green"/>
          <w:u w:val="single"/>
        </w:rPr>
        <w:t>and</w:t>
      </w:r>
      <w:r w:rsidRPr="002751E2">
        <w:rPr>
          <w:sz w:val="16"/>
        </w:rPr>
        <w:t xml:space="preserve"> my own </w:t>
      </w:r>
      <w:r w:rsidRPr="002751E2">
        <w:rPr>
          <w:b/>
          <w:iCs/>
          <w:highlight w:val="green"/>
          <w:u w:val="single"/>
        </w:rPr>
        <w:t>life choices</w:t>
      </w:r>
      <w:r w:rsidRPr="002751E2">
        <w:rPr>
          <w:sz w:val="16"/>
        </w:rPr>
        <w:t xml:space="preserve"> were </w:t>
      </w:r>
      <w:r w:rsidRPr="002751E2">
        <w:rPr>
          <w:b/>
          <w:iCs/>
          <w:highlight w:val="green"/>
          <w:u w:val="single"/>
        </w:rPr>
        <w:t>on a collision course</w:t>
      </w:r>
      <w:r w:rsidRPr="002751E2">
        <w:rPr>
          <w:sz w:val="16"/>
        </w:rPr>
        <w:t xml:space="preserve">. After the first one, all the food in our refrigerator was lost. When power was interrupted six more times in three weeks, we stopped trying to keep it stocked. All around us, small fires burned. Thick smoke produced fits of coughing. Then, as now, I packed an ax and a go-bag in my car, ready to evacuate. As former Gov. Jerry Brown said, it was beginning to feel like the “new abnormal.” It was no surprise, then, that California’s property insurers — having watched 26 years’ worth of profits dissolve over 24 months — began dropping policies, or that California’s insurance commissioner, trying to slow the slide, placed a moratorium on insurance cancellations for parts of the state in 2020. In February, the Legislature introduced a bill compelling California to, in the words of one consumer advocacy group, “follow the lead of Florida” by mandating that insurance remain available, in this case with a requirement that homeowners first harden their properties against fire. At the same time, participation in California’s FAIR plan for catastrophic fires has grown by at least 180 percent since 2015, and in Santa Rosa, houses are being rebuilt in the very same wildfire-vulnerable zones that proved so deadly in 2017. Given </w:t>
      </w:r>
      <w:r w:rsidRPr="002751E2">
        <w:rPr>
          <w:b/>
          <w:iCs/>
          <w:u w:val="single"/>
        </w:rPr>
        <w:t>that a new study projects a 20 percent increase in extreme-fire-weather days by 2035</w:t>
      </w:r>
      <w:r w:rsidRPr="002751E2">
        <w:rPr>
          <w:sz w:val="16"/>
        </w:rPr>
        <w:t xml:space="preserve">, such practices suggest a special form of climate negligence. It’s only a matter of time before homeowners begin to recognize the unsustainability of this approach. Market shock, when driven by the sort of cultural awakening to risk that Keenan observes, can strike a neighborhood like an infectious disease, with fear spreading doubt — and devaluation — from door to door. It happened that way in the foreclosure crisis. By 2060 in Florida and elsewhere, the costs of sea-level rise and hurricanes will be compounded by knock-on economic challenges, from growing crime to falling productivity. Keenan calls the practice of drawing arbitrary lending boundaries around areas of perceived environmental risk “bluelining,” and indeed many of the neighborhoods that banks are bluelining are the same as the ones that were hit by the racist redlining practice in days past. This summer, climate-data analysts at the First Street Foundation released maps showing that </w:t>
      </w:r>
      <w:r w:rsidRPr="002751E2">
        <w:rPr>
          <w:b/>
          <w:iCs/>
          <w:u w:val="single"/>
        </w:rPr>
        <w:t>70 percent more buildings in the United States were vulnerable to flood risk than previously thought; most of the underestimated risk was in low-income neighborhoods</w:t>
      </w:r>
      <w:r w:rsidRPr="002751E2">
        <w:rPr>
          <w:sz w:val="16"/>
        </w:rPr>
        <w:t>. Such neighborhoods see little in the way of flood-prevention investment. My Bay Area neighborhood, on the other hand, has benefited from consistent investment in efforts to defend it against the ravages of climate change. That questions of livability had reached me, here, were testament to Keenan’s belief that the bluelining phenomenon will eventually affect large majorities of equity-holding middle-class Americans too, with broad implications for the overall economy, starting in the nation’s largest state. Under the radar</w:t>
      </w:r>
      <w:r w:rsidRPr="002751E2">
        <w:rPr>
          <w:b/>
          <w:iCs/>
          <w:u w:val="single"/>
        </w:rPr>
        <w:t>, a new class of dangerous debt — climate-distressed mortgage loans — might already be threatening the financial system</w:t>
      </w:r>
      <w:r w:rsidRPr="002751E2">
        <w:rPr>
          <w:b/>
          <w:iCs/>
          <w:highlight w:val="green"/>
          <w:u w:val="single"/>
        </w:rPr>
        <w:t>.</w:t>
      </w:r>
      <w:r w:rsidRPr="002751E2">
        <w:rPr>
          <w:sz w:val="16"/>
        </w:rPr>
        <w:t xml:space="preserve"> Lending data analyzed by Keenan and his co-author, Jacob Bradt, for a study published in the journal Climatic Change in June shows that small </w:t>
      </w:r>
      <w:r w:rsidRPr="002751E2">
        <w:rPr>
          <w:b/>
          <w:iCs/>
          <w:u w:val="single"/>
        </w:rPr>
        <w:t>banks are liberally making loans on environmentally threatened homes, but then quickly passing them along to federal mortgage backers</w:t>
      </w:r>
      <w:r w:rsidRPr="002751E2">
        <w:rPr>
          <w:sz w:val="16"/>
        </w:rPr>
        <w:t>. At the same time, they have all but stopped lending money for the higher-end properties worth too much for the government to accept, suggesting that the banks are knowingly passing climate liabilities along to taxpayers as stranded assets. Once home values begin a one-way plummet, it’s easy for economists to see how entire communities spin out of control. The tax base declines and the school system and civic services falter, creating a negative feedback loop that pushes more people to leave. Rising insurance costs and the perception of risk force credit-rating agencies to downgrade towns, making it more difficult for them to issue bonds and plug the springing financial leaks. Local banks, meanwhile, keep securitizing their mortgage debt, sloughing off their own liabilities. Keenan, though, had a bigger point: All the structural disincentives that had built Americans’ irrational response to the climate risk were now reaching their logical endpoint</w:t>
      </w:r>
      <w:r w:rsidRPr="002751E2">
        <w:rPr>
          <w:b/>
          <w:iCs/>
          <w:u w:val="single"/>
        </w:rPr>
        <w:t xml:space="preserve">. A </w:t>
      </w:r>
      <w:r w:rsidRPr="002751E2">
        <w:rPr>
          <w:b/>
          <w:iCs/>
          <w:highlight w:val="green"/>
          <w:u w:val="single"/>
        </w:rPr>
        <w:t>pandemic</w:t>
      </w:r>
      <w:r w:rsidRPr="002751E2">
        <w:rPr>
          <w:b/>
          <w:iCs/>
          <w:u w:val="single"/>
        </w:rPr>
        <w:t xml:space="preserve">-induced economic collapse </w:t>
      </w:r>
      <w:r w:rsidRPr="002751E2">
        <w:rPr>
          <w:b/>
          <w:iCs/>
          <w:highlight w:val="green"/>
          <w:u w:val="single"/>
        </w:rPr>
        <w:t>will</w:t>
      </w:r>
      <w:r w:rsidRPr="002751E2">
        <w:rPr>
          <w:sz w:val="16"/>
        </w:rPr>
        <w:t xml:space="preserve"> only </w:t>
      </w:r>
      <w:r w:rsidRPr="002751E2">
        <w:rPr>
          <w:b/>
          <w:iCs/>
          <w:u w:val="single"/>
        </w:rPr>
        <w:t>heighten</w:t>
      </w:r>
      <w:r w:rsidRPr="002751E2">
        <w:rPr>
          <w:sz w:val="16"/>
        </w:rPr>
        <w:t xml:space="preserve"> the vulnerabilities </w:t>
      </w:r>
      <w:r w:rsidRPr="002751E2">
        <w:rPr>
          <w:b/>
          <w:iCs/>
          <w:u w:val="single"/>
        </w:rPr>
        <w:t xml:space="preserve">and </w:t>
      </w:r>
      <w:r w:rsidRPr="002751E2">
        <w:rPr>
          <w:b/>
          <w:iCs/>
          <w:highlight w:val="green"/>
          <w:u w:val="single"/>
        </w:rPr>
        <w:t>speed the transition</w:t>
      </w:r>
      <w:r w:rsidRPr="002751E2">
        <w:rPr>
          <w:sz w:val="16"/>
        </w:rPr>
        <w:t xml:space="preserve">, reducing to nothing whatever thin margin of financial protection has kept people in place. Until now, the market mechanisms had essentially socialized the consequences of high-risk development. But as the costs rise — and the insurers quit, and the bankers divest, and the farm subsidies prove too wasteful, and so on </w:t>
      </w:r>
      <w:r w:rsidRPr="002751E2">
        <w:rPr>
          <w:b/>
          <w:iCs/>
          <w:u w:val="single"/>
        </w:rPr>
        <w:t>— the full weight of responsibility will fall on individual people</w:t>
      </w:r>
      <w:r w:rsidRPr="002751E2">
        <w:rPr>
          <w:sz w:val="16"/>
        </w:rPr>
        <w:t xml:space="preserve">. And that’s when the real migration might begin. As I spoke with Keenan last year, I looked out my own kitchen window onto hillsides of parkland, singed brown by months of dry summer heat. This was precisely the land that my utility, Pacific Gas &amp; Electric, had three times identified as such an imperiled tinderbox that it had to shut off power to avoid fire. It was precisely the kind of wildland-urban interface that all the studies I read blamed for heightening Californians’ exposure to climate risks. I mentioned this on the phone and then asked Keenan, “Should I be selling my house and getting — ” He cut me off: “Yes.” Americans have dealt with climate disaster before. The Dust Bowl started after the federal government expanded the Homestead Act to offer more land to settlers willing to work the marginal soil of the Great Plains. Millions took up the invitation, replacing hardy prairie grass with thirsty crops like corn, wheat and cotton. Then, entirely predictably, came the drought. From 1929 to 1934, crop yields across Texas, Oklahoma, Kansas and Missouri plunged by 60 percent, leaving farmers destitute and exposing the now-barren topsoil to dry winds and soaring temperatures. The resulting dust storms, some of them taller than skyscrapers, buried homes whole and blew as far east as Washington. The disaster propelled an exodus of some 2.5 million people, mostly to the West, where newcomers — “Okies” not just from Oklahoma but also Texas, Arkansas and Missouri — unsettled communities and competed for jobs. Colorado tried to seal its border from the climate refugees; in California, they were funneled into squalid shanty towns. Only after the migrants settled and had years to claw back a decent life did some towns bounce back stronger. The places migrants left behind never fully recovered. Eighty years later, Dust Bowl towns still have slower economic growth and lower per capita income than the rest of the country. </w:t>
      </w:r>
      <w:r w:rsidRPr="002751E2">
        <w:rPr>
          <w:b/>
          <w:iCs/>
          <w:u w:val="single"/>
        </w:rPr>
        <w:t>Dust Bowl survivors and their children are less likely to go to college and more likely to live in poverty. Climatic change made them poor, and it has kept them poor ever since. A Dust Bowl event will most likely happen again</w:t>
      </w:r>
      <w:r w:rsidRPr="002751E2">
        <w:rPr>
          <w:sz w:val="16"/>
        </w:rPr>
        <w:t>. The Great Plains states today provide nearly half of the nation’s wheat, sorghum and cattle and much of its corn; the farmers and ranchers there export that food to Africa, South America and Asia</w:t>
      </w:r>
      <w:r w:rsidRPr="002751E2">
        <w:rPr>
          <w:b/>
          <w:iCs/>
          <w:u w:val="single"/>
        </w:rPr>
        <w:t>. Crop yields</w:t>
      </w:r>
      <w:r w:rsidRPr="002751E2">
        <w:rPr>
          <w:sz w:val="16"/>
        </w:rPr>
        <w:t xml:space="preserve">, though, </w:t>
      </w:r>
      <w:r w:rsidRPr="002751E2">
        <w:rPr>
          <w:b/>
          <w:iCs/>
          <w:u w:val="single"/>
        </w:rPr>
        <w:t>will drop sharply with every degree of warming. By 2050,</w:t>
      </w:r>
      <w:r w:rsidRPr="002751E2">
        <w:rPr>
          <w:sz w:val="16"/>
        </w:rPr>
        <w:t xml:space="preserve"> researchers at the University of Chicago and the NASA Goddard Institute for Space Studies found</w:t>
      </w:r>
      <w:r w:rsidRPr="002751E2">
        <w:rPr>
          <w:b/>
          <w:iCs/>
          <w:u w:val="single"/>
        </w:rPr>
        <w:t>, Dust Bowl-era yields will be the norm</w:t>
      </w:r>
      <w:r w:rsidRPr="002751E2">
        <w:rPr>
          <w:sz w:val="16"/>
        </w:rPr>
        <w:t xml:space="preserve">, even as demand for scarce water jumps by as much as 20 percent. </w:t>
      </w:r>
      <w:r w:rsidRPr="002751E2">
        <w:rPr>
          <w:b/>
          <w:iCs/>
          <w:u w:val="single"/>
        </w:rPr>
        <w:t>Another extreme drought would drive near-total crop losses worse than the Dust Bowl, kneecapping the broader economy</w:t>
      </w:r>
      <w:r w:rsidRPr="002751E2">
        <w:rPr>
          <w:sz w:val="16"/>
        </w:rPr>
        <w:t xml:space="preserve">. At that point, the authors write, “abandonment is one option.” Corn and soy production will decrease with every degree of warming. By 2060, parts of Texas may experience a drop in yields of more than 92 percent. Projections are inherently imprecise, but the gradual changes to America’s cropland — plus the steady baking and burning and flooding — suggest that we are already witnessing a slower-forming but much larger replay of the Dust Bowl that will destroy more than just crops. In 2017, Solomon Hsiang, a climate economist at the University of California, Berkeley, led an analysis of the economic impact of climate-driven changes like rising mortality and rising energy costs, finding that </w:t>
      </w:r>
      <w:r w:rsidRPr="002751E2">
        <w:rPr>
          <w:b/>
          <w:iCs/>
          <w:highlight w:val="green"/>
          <w:u w:val="single"/>
        </w:rPr>
        <w:t xml:space="preserve">the poorest </w:t>
      </w:r>
      <w:r w:rsidRPr="002751E2">
        <w:rPr>
          <w:b/>
          <w:iCs/>
          <w:u w:val="single"/>
        </w:rPr>
        <w:t>counties</w:t>
      </w:r>
      <w:r w:rsidRPr="002751E2">
        <w:rPr>
          <w:sz w:val="16"/>
        </w:rPr>
        <w:t xml:space="preserve"> in the United States — mostly across the South and the Southwest — </w:t>
      </w:r>
      <w:r w:rsidRPr="002751E2">
        <w:rPr>
          <w:b/>
          <w:iCs/>
          <w:highlight w:val="green"/>
          <w:u w:val="single"/>
        </w:rPr>
        <w:t>will</w:t>
      </w:r>
      <w:r w:rsidRPr="002751E2">
        <w:rPr>
          <w:sz w:val="16"/>
          <w:highlight w:val="green"/>
        </w:rPr>
        <w:t xml:space="preserve"> </w:t>
      </w:r>
      <w:r w:rsidRPr="002751E2">
        <w:rPr>
          <w:sz w:val="16"/>
        </w:rPr>
        <w:t xml:space="preserve">in some extreme cases </w:t>
      </w:r>
      <w:r w:rsidRPr="002751E2">
        <w:rPr>
          <w:b/>
          <w:iCs/>
          <w:highlight w:val="green"/>
          <w:u w:val="single"/>
        </w:rPr>
        <w:t>face damages</w:t>
      </w:r>
      <w:r w:rsidRPr="002751E2">
        <w:rPr>
          <w:sz w:val="16"/>
          <w:highlight w:val="green"/>
        </w:rPr>
        <w:t xml:space="preserve"> </w:t>
      </w:r>
      <w:r w:rsidRPr="002751E2">
        <w:rPr>
          <w:sz w:val="16"/>
        </w:rPr>
        <w:t xml:space="preserve">equal </w:t>
      </w:r>
      <w:r w:rsidRPr="002751E2">
        <w:rPr>
          <w:sz w:val="16"/>
          <w:highlight w:val="green"/>
        </w:rPr>
        <w:t xml:space="preserve">to </w:t>
      </w:r>
      <w:r w:rsidRPr="002751E2">
        <w:rPr>
          <w:b/>
          <w:iCs/>
          <w:highlight w:val="green"/>
          <w:u w:val="single"/>
        </w:rPr>
        <w:t>more than a third of their gross domestic products</w:t>
      </w:r>
      <w:r w:rsidRPr="002751E2">
        <w:rPr>
          <w:sz w:val="16"/>
        </w:rPr>
        <w:t xml:space="preserve">. The 2018 National Climate Assessment also warns that the U.S. economy over all could contract by 10 percent. That kind of loss typically drives people toward cities, and researchers expect that trend to continue after the Covid-19 pandemic ends. In 1950, less than 65 percent of Americans lived in cities. By 2050, only 10 percent will live outside them, in part because of climatic change. By 2100, Hauer estimates, Atlanta, Orlando, Houston and Austin could each receive more than a quarter million new residents as a result of sea-level displacement alone, meaning it may be those cities — not the places that empty out — that wind up bearing the brunt of America’s reshuffling. The World Bank warns that </w:t>
      </w:r>
      <w:r w:rsidRPr="002751E2">
        <w:rPr>
          <w:b/>
          <w:iCs/>
          <w:highlight w:val="green"/>
          <w:u w:val="single"/>
        </w:rPr>
        <w:t>fast-moving climate urbanization leads to rising unemployment, competition for services and deepening poverty</w:t>
      </w:r>
      <w:r w:rsidRPr="002751E2">
        <w:rPr>
          <w:sz w:val="16"/>
        </w:rPr>
        <w:t>. So what will happen to Atlanta — a metro area of 5.8 million people that may lose its water supply to drought and that our data also shows will face an increase in heat-driven wildfires? Hauer estimates that hundreds of thousands of climate refugees will move into the city by 2100, swelling its population and stressing its infrastructure. Atlanta — where poor transportation and water systems contributed to the state’s C+ infrastructure grade last year — already suffers greater income inequality than any other large American city</w:t>
      </w:r>
      <w:r w:rsidRPr="002751E2">
        <w:rPr>
          <w:b/>
          <w:iCs/>
          <w:u w:val="single"/>
        </w:rPr>
        <w:t xml:space="preserve">, </w:t>
      </w:r>
      <w:r w:rsidRPr="002751E2">
        <w:rPr>
          <w:b/>
          <w:iCs/>
          <w:highlight w:val="green"/>
          <w:u w:val="single"/>
        </w:rPr>
        <w:t>making</w:t>
      </w:r>
      <w:r w:rsidRPr="002751E2">
        <w:rPr>
          <w:b/>
          <w:iCs/>
          <w:u w:val="single"/>
        </w:rPr>
        <w:t xml:space="preserve"> it </w:t>
      </w:r>
      <w:r w:rsidRPr="002751E2">
        <w:rPr>
          <w:b/>
          <w:iCs/>
          <w:highlight w:val="green"/>
          <w:u w:val="single"/>
        </w:rPr>
        <w:t>a</w:t>
      </w:r>
      <w:r w:rsidRPr="002751E2">
        <w:rPr>
          <w:b/>
          <w:iCs/>
          <w:u w:val="single"/>
        </w:rPr>
        <w:t xml:space="preserve"> virtual </w:t>
      </w:r>
      <w:r w:rsidRPr="002751E2">
        <w:rPr>
          <w:b/>
          <w:iCs/>
          <w:highlight w:val="green"/>
          <w:u w:val="single"/>
        </w:rPr>
        <w:t xml:space="preserve">tinderbox </w:t>
      </w:r>
      <w:r w:rsidRPr="002751E2">
        <w:rPr>
          <w:b/>
          <w:iCs/>
          <w:u w:val="single"/>
        </w:rPr>
        <w:t xml:space="preserve">for social </w:t>
      </w:r>
      <w:r w:rsidRPr="002751E2">
        <w:rPr>
          <w:b/>
          <w:iCs/>
          <w:highlight w:val="green"/>
          <w:u w:val="single"/>
        </w:rPr>
        <w:t>conflict</w:t>
      </w:r>
      <w:r w:rsidRPr="002751E2">
        <w:rPr>
          <w:b/>
          <w:iCs/>
          <w:u w:val="single"/>
        </w:rPr>
        <w:t>.</w:t>
      </w:r>
      <w:r w:rsidRPr="002751E2">
        <w:rPr>
          <w:sz w:val="16"/>
        </w:rPr>
        <w:t xml:space="preserve"> One in 10 households earns less than $10,000 a year, and rings of extreme poverty are growing on its outskirts even as the city center grows wealthier. Atlanta has started bolstering its defenses against climate change, but in some cases this has only exacerbated divisions. When the city converted an old Westside rock quarry into a reservoir, part of a larger greenbelt to expand parkland, clean the air and protect against drought, the project also fueled rapid upscale growth, driving the poorest Black communities further into impoverished suburbs. That Atlanta hasn’t “fully grappled with” such challenges now, says Na’Taki Osborne Jelks, chair of the West Atlanta Watershed Alliance, means that with more people and higher temperatures, “the city might be pushed to what’s manageable.” So might Philadelphia, Chicago, Washington, Boston and other cities with long-neglected systems suddenly pressed to expand under increasingly adverse conditions.  Once you accept that climate change is fast making large parts of the United States nearly uninhabitable, the future looks like this: With time, </w:t>
      </w:r>
      <w:r w:rsidRPr="002751E2">
        <w:rPr>
          <w:b/>
          <w:iCs/>
          <w:u w:val="single"/>
        </w:rPr>
        <w:t xml:space="preserve">the bottom half of the country grows inhospitable, dangerous and hot. </w:t>
      </w:r>
      <w:r w:rsidRPr="002751E2">
        <w:rPr>
          <w:sz w:val="16"/>
        </w:rPr>
        <w:t xml:space="preserve">Something like </w:t>
      </w:r>
      <w:r w:rsidRPr="002751E2">
        <w:rPr>
          <w:b/>
          <w:iCs/>
          <w:u w:val="single"/>
        </w:rPr>
        <w:t>a tenth of the people who live in the South</w:t>
      </w:r>
      <w:r w:rsidRPr="002751E2">
        <w:rPr>
          <w:sz w:val="16"/>
        </w:rPr>
        <w:t xml:space="preserve"> and the Southwest — from South Carolina to Alabama to Texas to Southern California — decide to </w:t>
      </w:r>
      <w:r w:rsidRPr="002751E2">
        <w:rPr>
          <w:b/>
          <w:iCs/>
          <w:u w:val="single"/>
        </w:rPr>
        <w:t>move north</w:t>
      </w:r>
      <w:r w:rsidRPr="002751E2">
        <w:rPr>
          <w:sz w:val="16"/>
        </w:rPr>
        <w:t xml:space="preserve"> in search of a better economy and a more temperate environment. </w:t>
      </w:r>
      <w:r w:rsidRPr="002751E2">
        <w:rPr>
          <w:b/>
          <w:iCs/>
          <w:highlight w:val="green"/>
          <w:u w:val="single"/>
        </w:rPr>
        <w:t>Those who stay behind are disproportionately poor and elderly</w:t>
      </w:r>
      <w:r w:rsidRPr="002751E2">
        <w:rPr>
          <w:sz w:val="16"/>
        </w:rPr>
        <w:t>. In these places</w:t>
      </w:r>
      <w:r w:rsidRPr="002751E2">
        <w:rPr>
          <w:b/>
          <w:iCs/>
          <w:u w:val="single"/>
        </w:rPr>
        <w:t>, heat alone will cause</w:t>
      </w:r>
      <w:r w:rsidRPr="002751E2">
        <w:rPr>
          <w:sz w:val="16"/>
        </w:rPr>
        <w:t xml:space="preserve"> as many as </w:t>
      </w:r>
      <w:r w:rsidRPr="002751E2">
        <w:rPr>
          <w:b/>
          <w:iCs/>
          <w:u w:val="single"/>
        </w:rPr>
        <w:t>80</w:t>
      </w:r>
      <w:r w:rsidRPr="002751E2">
        <w:rPr>
          <w:sz w:val="16"/>
        </w:rPr>
        <w:t xml:space="preserve"> additional </w:t>
      </w:r>
      <w:r w:rsidRPr="002751E2">
        <w:rPr>
          <w:b/>
          <w:iCs/>
          <w:u w:val="single"/>
        </w:rPr>
        <w:t>deaths per 100,000 people</w:t>
      </w:r>
      <w:r w:rsidRPr="002751E2">
        <w:rPr>
          <w:sz w:val="16"/>
        </w:rPr>
        <w:t xml:space="preserve"> — the nation’s opioid crisis, by comparison, produces 15 additional deaths per 100,000. </w:t>
      </w:r>
      <w:r w:rsidRPr="002751E2">
        <w:rPr>
          <w:b/>
          <w:iCs/>
          <w:u w:val="single"/>
        </w:rPr>
        <w:t>The most affected people, meanwhile, will pay 20 percent more for energy, and their crops will yield half as much food or in some cases virtually none at all</w:t>
      </w:r>
      <w:r w:rsidRPr="002751E2">
        <w:rPr>
          <w:sz w:val="16"/>
        </w:rPr>
        <w:t>. That collective burden will drag down regional incomes by roughly 10 percent, amounting to one of the largest transfers of wealth in American history, as people who live farther north will benefit from that change and see their fortunes rise. The millions of people moving north will mostly head to the cities of the Northeast and Northwest, which will see their populations grow by roughly 10 percent, according to one model. Once-chilly places like Minnesota and Michigan and Vermont will become more temperate, verdant and inviting. Vast regions will prosper; just as Hsiang’s research forecast that Southern counties could see a tenth of their economy dry up, he projects that others as far as North Dakota and Minnesota will enjoy a corresponding expansion. Cities like Detroit, Rochester, Buffalo and Milwaukee will see a renaissance, with their excess capacity in infrastructure, water supplies and highways once again put to good use. One day, it’s possible that a high-speed rail line could race across the Dakotas, through Idaho’s up-and-coming wine country and the country’s new breadbasket along the Canadian border, to the megalopolis of Seattle, which by then has nearly merged with Vancouver to its north. Sitting in my own backyard one afternoon this summer, my wife and I talked through the implications of this looming American future. The facts were clear and increasingly foreboding. Yet there were so many intangibles — a love of nature, the busy pace of life, the high cost of moving — that conspired to keep us from leaving. Nobody wants to migrate away from home, even when an inexorable danger is inching ever closer. They do it when there is no longer any other choice.</w:t>
      </w:r>
    </w:p>
    <w:p w14:paraId="5AB2E7B5" w14:textId="77777777" w:rsidR="002751E2" w:rsidRPr="002751E2" w:rsidRDefault="002751E2" w:rsidP="002751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2751E2">
        <w:rPr>
          <w:rFonts w:eastAsiaTheme="majorEastAsia" w:cstheme="majorBidi"/>
          <w:b/>
          <w:sz w:val="52"/>
          <w:szCs w:val="32"/>
        </w:rPr>
        <w:t>C2 - Tourism</w:t>
      </w:r>
    </w:p>
    <w:p w14:paraId="1C6FFCB9" w14:textId="77777777" w:rsidR="002751E2" w:rsidRPr="002751E2" w:rsidRDefault="002751E2" w:rsidP="002751E2">
      <w:pPr>
        <w:keepNext/>
        <w:keepLines/>
        <w:spacing w:before="40" w:after="0"/>
        <w:outlineLvl w:val="3"/>
        <w:rPr>
          <w:rFonts w:eastAsiaTheme="majorEastAsia" w:cstheme="majorBidi"/>
          <w:b/>
          <w:iCs/>
          <w:sz w:val="26"/>
        </w:rPr>
      </w:pPr>
      <w:r w:rsidRPr="002751E2">
        <w:rPr>
          <w:rFonts w:eastAsiaTheme="majorEastAsia" w:cstheme="majorBidi"/>
          <w:b/>
          <w:iCs/>
          <w:sz w:val="26"/>
        </w:rPr>
        <w:t xml:space="preserve">Space tourism is skyrocketing, and it fills the orbit with debris </w:t>
      </w:r>
    </w:p>
    <w:p w14:paraId="0F3F0340" w14:textId="77777777" w:rsidR="002751E2" w:rsidRPr="002751E2" w:rsidRDefault="002751E2" w:rsidP="002751E2">
      <w:pPr>
        <w:rPr>
          <w:sz w:val="16"/>
          <w:szCs w:val="16"/>
        </w:rPr>
      </w:pPr>
      <w:r w:rsidRPr="002751E2">
        <w:rPr>
          <w:b/>
          <w:bCs/>
          <w:sz w:val="26"/>
          <w:szCs w:val="26"/>
        </w:rPr>
        <w:t>Moore 21</w:t>
      </w:r>
      <w:r w:rsidRPr="002751E2">
        <w:rPr>
          <w:sz w:val="16"/>
          <w:szCs w:val="16"/>
        </w:rPr>
        <w:t xml:space="preserve"> (Mr. Moore earned a Ph.D. in Economics from the University of California, Irvine. He holds a Master's in Economics from the University of California, Irvine and a Master's in History from California State University, Chico.) Education 21, 10-13-2021, "Adrian Moore, Author at Reason Foundation," Reason Foundation, </w:t>
      </w:r>
      <w:hyperlink r:id="rId12" w:history="1">
        <w:r w:rsidRPr="002751E2">
          <w:rPr>
            <w:sz w:val="16"/>
            <w:szCs w:val="16"/>
          </w:rPr>
          <w:t>https://reason.org/author/adrian-moore/</w:t>
        </w:r>
      </w:hyperlink>
      <w:r w:rsidRPr="002751E2">
        <w:rPr>
          <w:sz w:val="16"/>
          <w:szCs w:val="16"/>
        </w:rPr>
        <w:t xml:space="preserve"> //GHS CR</w:t>
      </w:r>
    </w:p>
    <w:p w14:paraId="7F6C7102" w14:textId="77777777" w:rsidR="002751E2" w:rsidRPr="002751E2" w:rsidRDefault="002751E2" w:rsidP="002751E2">
      <w:pPr>
        <w:rPr>
          <w:sz w:val="14"/>
        </w:rPr>
      </w:pPr>
      <w:r w:rsidRPr="002751E2">
        <w:rPr>
          <w:sz w:val="14"/>
        </w:rPr>
        <w:t xml:space="preserve">With </w:t>
      </w:r>
      <w:hyperlink r:id="rId13" w:history="1">
        <w:r w:rsidRPr="002751E2">
          <w:rPr>
            <w:sz w:val="14"/>
          </w:rPr>
          <w:t>Richard Branson</w:t>
        </w:r>
      </w:hyperlink>
      <w:r w:rsidRPr="002751E2">
        <w:rPr>
          <w:sz w:val="14"/>
        </w:rPr>
        <w:t xml:space="preserve"> and </w:t>
      </w:r>
      <w:hyperlink r:id="rId14" w:history="1">
        <w:r w:rsidRPr="002751E2">
          <w:rPr>
            <w:sz w:val="14"/>
          </w:rPr>
          <w:t>Jeff Bezos</w:t>
        </w:r>
      </w:hyperlink>
      <w:r w:rsidRPr="002751E2">
        <w:rPr>
          <w:sz w:val="14"/>
        </w:rPr>
        <w:t xml:space="preserve"> soaring into suborbital space, three U.S. flights to the International Space Station (ISS) in July, and SpaceX </w:t>
      </w:r>
      <w:hyperlink r:id="rId15" w:tgtFrame="_blank" w:history="1">
        <w:r w:rsidRPr="002751E2">
          <w:rPr>
            <w:sz w:val="14"/>
          </w:rPr>
          <w:t>delivering 88 satellites to orbit in the last six weeks</w:t>
        </w:r>
      </w:hyperlink>
      <w:r w:rsidRPr="002751E2">
        <w:rPr>
          <w:sz w:val="14"/>
        </w:rPr>
        <w:t xml:space="preserve">, </w:t>
      </w:r>
      <w:r w:rsidRPr="002751E2">
        <w:rPr>
          <w:highlight w:val="green"/>
          <w:u w:val="single"/>
        </w:rPr>
        <w:t>space traffic is surging</w:t>
      </w:r>
      <w:r w:rsidRPr="002751E2">
        <w:rPr>
          <w:u w:val="single"/>
        </w:rPr>
        <w:t xml:space="preserve">. And </w:t>
      </w:r>
      <w:r w:rsidRPr="002751E2">
        <w:rPr>
          <w:highlight w:val="green"/>
          <w:u w:val="single"/>
        </w:rPr>
        <w:t>this is just the beginning of increased commercial</w:t>
      </w:r>
      <w:r w:rsidRPr="002751E2">
        <w:rPr>
          <w:u w:val="single"/>
        </w:rPr>
        <w:t xml:space="preserve"> and governmental </w:t>
      </w:r>
      <w:r w:rsidRPr="002751E2">
        <w:rPr>
          <w:highlight w:val="green"/>
          <w:u w:val="single"/>
        </w:rPr>
        <w:t>activity in space</w:t>
      </w:r>
      <w:r w:rsidRPr="002751E2">
        <w:rPr>
          <w:u w:val="single"/>
        </w:rPr>
        <w:t>. August will see several more trips to the ISS and more launches of satellites</w:t>
      </w:r>
      <w:r w:rsidRPr="002751E2">
        <w:rPr>
          <w:sz w:val="14"/>
        </w:rPr>
        <w:t xml:space="preserve">. Additionally, the Biden administration signed an </w:t>
      </w:r>
      <w:hyperlink r:id="rId16" w:tgtFrame="_blank" w:history="1">
        <w:r w:rsidRPr="002751E2">
          <w:rPr>
            <w:sz w:val="14"/>
          </w:rPr>
          <w:t>agreement</w:t>
        </w:r>
      </w:hyperlink>
      <w:r w:rsidRPr="002751E2">
        <w:rPr>
          <w:sz w:val="14"/>
        </w:rPr>
        <w:t xml:space="preserve"> with the European Space Agency to use more satellites to address climate change through earth science research. This increased space traffic serves a wide array of purposes and </w:t>
      </w:r>
      <w:r w:rsidRPr="002751E2">
        <w:rPr>
          <w:u w:val="single"/>
        </w:rPr>
        <w:t xml:space="preserve">represents </w:t>
      </w:r>
      <w:r w:rsidRPr="002751E2">
        <w:rPr>
          <w:highlight w:val="green"/>
          <w:u w:val="single"/>
        </w:rPr>
        <w:t xml:space="preserve">vast investments by the </w:t>
      </w:r>
      <w:r w:rsidRPr="002751E2">
        <w:rPr>
          <w:u w:val="single"/>
        </w:rPr>
        <w:t xml:space="preserve">private </w:t>
      </w:r>
      <w:r w:rsidRPr="002751E2">
        <w:rPr>
          <w:highlight w:val="green"/>
          <w:u w:val="single"/>
        </w:rPr>
        <w:t>space industry</w:t>
      </w:r>
      <w:r w:rsidRPr="002751E2">
        <w:rPr>
          <w:u w:val="single"/>
        </w:rPr>
        <w:t xml:space="preserve"> </w:t>
      </w:r>
      <w:r w:rsidRPr="002751E2">
        <w:rPr>
          <w:highlight w:val="green"/>
          <w:u w:val="single"/>
        </w:rPr>
        <w:t>and</w:t>
      </w:r>
      <w:r w:rsidRPr="002751E2">
        <w:rPr>
          <w:u w:val="single"/>
        </w:rPr>
        <w:t xml:space="preserve"> </w:t>
      </w:r>
      <w:r w:rsidRPr="002751E2">
        <w:rPr>
          <w:highlight w:val="green"/>
          <w:u w:val="single"/>
        </w:rPr>
        <w:t>government</w:t>
      </w:r>
      <w:r w:rsidRPr="002751E2">
        <w:rPr>
          <w:sz w:val="14"/>
        </w:rPr>
        <w:t xml:space="preserve">. But </w:t>
      </w:r>
      <w:r w:rsidRPr="002751E2">
        <w:rPr>
          <w:u w:val="single"/>
        </w:rPr>
        <w:t xml:space="preserve">these investments </w:t>
      </w:r>
      <w:r w:rsidRPr="002751E2">
        <w:rPr>
          <w:highlight w:val="green"/>
          <w:u w:val="single"/>
        </w:rPr>
        <w:t>are going to</w:t>
      </w:r>
      <w:r w:rsidRPr="002751E2">
        <w:rPr>
          <w:u w:val="single"/>
        </w:rPr>
        <w:t xml:space="preserve"> increasingly </w:t>
      </w:r>
      <w:r w:rsidRPr="002751E2">
        <w:rPr>
          <w:highlight w:val="green"/>
          <w:u w:val="single"/>
        </w:rPr>
        <w:t>be</w:t>
      </w:r>
      <w:r w:rsidRPr="002751E2">
        <w:rPr>
          <w:u w:val="single"/>
        </w:rPr>
        <w:t xml:space="preserve"> </w:t>
      </w:r>
      <w:r w:rsidRPr="002751E2">
        <w:rPr>
          <w:highlight w:val="green"/>
          <w:u w:val="single"/>
        </w:rPr>
        <w:t>jeopardized by</w:t>
      </w:r>
      <w:r w:rsidRPr="002751E2">
        <w:rPr>
          <w:u w:val="single"/>
        </w:rPr>
        <w:t xml:space="preserve"> the massive amount of </w:t>
      </w:r>
      <w:r w:rsidRPr="002751E2">
        <w:rPr>
          <w:highlight w:val="green"/>
          <w:u w:val="single"/>
        </w:rPr>
        <w:t>space</w:t>
      </w:r>
      <w:r w:rsidRPr="002751E2">
        <w:rPr>
          <w:u w:val="single"/>
        </w:rPr>
        <w:t xml:space="preserve"> </w:t>
      </w:r>
      <w:r w:rsidRPr="002751E2">
        <w:rPr>
          <w:highlight w:val="green"/>
          <w:u w:val="single"/>
        </w:rPr>
        <w:t>junk</w:t>
      </w:r>
      <w:r w:rsidRPr="002751E2">
        <w:rPr>
          <w:u w:val="single"/>
        </w:rPr>
        <w:t xml:space="preserve"> already </w:t>
      </w:r>
      <w:r w:rsidRPr="002751E2">
        <w:rPr>
          <w:highlight w:val="green"/>
          <w:u w:val="single"/>
        </w:rPr>
        <w:t>circling</w:t>
      </w:r>
      <w:r w:rsidRPr="002751E2">
        <w:rPr>
          <w:u w:val="single"/>
        </w:rPr>
        <w:t xml:space="preserve"> </w:t>
      </w:r>
      <w:r w:rsidRPr="002751E2">
        <w:rPr>
          <w:highlight w:val="green"/>
          <w:u w:val="single"/>
        </w:rPr>
        <w:t>Earth</w:t>
      </w:r>
      <w:r w:rsidRPr="002751E2">
        <w:rPr>
          <w:u w:val="single"/>
        </w:rPr>
        <w:t xml:space="preserve">. There’s plenty of room to fly up there, but, believe it or not, NASA estimates </w:t>
      </w:r>
      <w:r w:rsidRPr="002751E2">
        <w:rPr>
          <w:highlight w:val="green"/>
          <w:u w:val="single"/>
        </w:rPr>
        <w:t xml:space="preserve">there are already </w:t>
      </w:r>
      <w:hyperlink r:id="rId17" w:tgtFrame="_blank" w:history="1">
        <w:r w:rsidRPr="002751E2">
          <w:rPr>
            <w:highlight w:val="green"/>
            <w:u w:val="single"/>
          </w:rPr>
          <w:t xml:space="preserve">23,000 pieces </w:t>
        </w:r>
        <w:r w:rsidRPr="002751E2">
          <w:rPr>
            <w:u w:val="single"/>
          </w:rPr>
          <w:t xml:space="preserve">of debris </w:t>
        </w:r>
        <w:r w:rsidRPr="002751E2">
          <w:rPr>
            <w:highlight w:val="green"/>
            <w:u w:val="single"/>
          </w:rPr>
          <w:t xml:space="preserve">larger than 10 centimeters and </w:t>
        </w:r>
        <w:r w:rsidRPr="002751E2">
          <w:rPr>
            <w:u w:val="single"/>
          </w:rPr>
          <w:t xml:space="preserve">over </w:t>
        </w:r>
        <w:r w:rsidRPr="002751E2">
          <w:rPr>
            <w:highlight w:val="green"/>
            <w:u w:val="single"/>
          </w:rPr>
          <w:t>500,000 pieces of smaller junk in orbit.</w:t>
        </w:r>
      </w:hyperlink>
      <w:r w:rsidRPr="002751E2">
        <w:rPr>
          <w:sz w:val="14"/>
        </w:rPr>
        <w:t xml:space="preserve"> This space junk, or orbital debris, </w:t>
      </w:r>
      <w:r w:rsidRPr="002751E2">
        <w:rPr>
          <w:u w:val="single"/>
        </w:rPr>
        <w:t xml:space="preserve">travels at high speeds and </w:t>
      </w:r>
      <w:r w:rsidRPr="002751E2">
        <w:rPr>
          <w:highlight w:val="green"/>
          <w:u w:val="single"/>
        </w:rPr>
        <w:t>even a small piece can cause</w:t>
      </w:r>
      <w:r w:rsidRPr="002751E2">
        <w:rPr>
          <w:u w:val="single"/>
        </w:rPr>
        <w:t xml:space="preserve"> serious damage or </w:t>
      </w:r>
      <w:r w:rsidRPr="002751E2">
        <w:rPr>
          <w:highlight w:val="green"/>
          <w:u w:val="single"/>
        </w:rPr>
        <w:t>destruction</w:t>
      </w:r>
      <w:r w:rsidRPr="002751E2">
        <w:rPr>
          <w:u w:val="single"/>
        </w:rPr>
        <w:t xml:space="preserve"> i</w:t>
      </w:r>
      <w:r w:rsidRPr="002751E2">
        <w:rPr>
          <w:highlight w:val="green"/>
          <w:u w:val="single"/>
        </w:rPr>
        <w:t>f it hits a</w:t>
      </w:r>
      <w:r w:rsidRPr="002751E2">
        <w:rPr>
          <w:u w:val="single"/>
        </w:rPr>
        <w:t xml:space="preserve"> </w:t>
      </w:r>
      <w:r w:rsidRPr="002751E2">
        <w:rPr>
          <w:highlight w:val="green"/>
          <w:u w:val="single"/>
        </w:rPr>
        <w:t>spacecraft</w:t>
      </w:r>
      <w:r w:rsidRPr="002751E2">
        <w:rPr>
          <w:u w:val="single"/>
        </w:rPr>
        <w:t xml:space="preserve"> or satellite</w:t>
      </w:r>
      <w:r w:rsidRPr="002751E2">
        <w:rPr>
          <w:sz w:val="14"/>
        </w:rPr>
        <w:t xml:space="preserve">. The space </w:t>
      </w:r>
      <w:r w:rsidRPr="002751E2">
        <w:rPr>
          <w:u w:val="single"/>
        </w:rPr>
        <w:t>debris includes thousands of dead and retired satellites, parts of spacecraft from decades of missions, items exploded in warfare testing, and more.</w:t>
      </w:r>
      <w:r w:rsidRPr="002751E2">
        <w:rPr>
          <w:sz w:val="14"/>
        </w:rPr>
        <w:t xml:space="preserve"> Dodging space junk is a regular requirement for spacecraft in orbit. </w:t>
      </w:r>
      <w:r w:rsidRPr="002751E2">
        <w:rPr>
          <w:highlight w:val="green"/>
          <w:u w:val="single"/>
        </w:rPr>
        <w:t>The</w:t>
      </w:r>
      <w:r w:rsidRPr="002751E2">
        <w:rPr>
          <w:u w:val="single"/>
        </w:rPr>
        <w:t xml:space="preserve"> </w:t>
      </w:r>
      <w:r w:rsidRPr="002751E2">
        <w:rPr>
          <w:highlight w:val="green"/>
          <w:u w:val="single"/>
        </w:rPr>
        <w:t>I</w:t>
      </w:r>
      <w:r w:rsidRPr="002751E2">
        <w:rPr>
          <w:u w:val="single"/>
        </w:rPr>
        <w:t xml:space="preserve">nternational </w:t>
      </w:r>
      <w:r w:rsidRPr="002751E2">
        <w:rPr>
          <w:highlight w:val="green"/>
          <w:u w:val="single"/>
        </w:rPr>
        <w:t>S</w:t>
      </w:r>
      <w:r w:rsidRPr="002751E2">
        <w:rPr>
          <w:u w:val="single"/>
        </w:rPr>
        <w:t xml:space="preserve">pace </w:t>
      </w:r>
      <w:r w:rsidRPr="002751E2">
        <w:rPr>
          <w:highlight w:val="green"/>
          <w:u w:val="single"/>
        </w:rPr>
        <w:t>S</w:t>
      </w:r>
      <w:r w:rsidRPr="002751E2">
        <w:rPr>
          <w:u w:val="single"/>
        </w:rPr>
        <w:t xml:space="preserve">tation </w:t>
      </w:r>
      <w:r w:rsidRPr="002751E2">
        <w:rPr>
          <w:highlight w:val="green"/>
          <w:u w:val="single"/>
        </w:rPr>
        <w:t>had to</w:t>
      </w:r>
      <w:r w:rsidRPr="002751E2">
        <w:rPr>
          <w:u w:val="single"/>
        </w:rPr>
        <w:t xml:space="preserve"> maneuver </w:t>
      </w:r>
      <w:hyperlink r:id="rId18" w:tgtFrame="_blank" w:history="1">
        <w:r w:rsidRPr="002751E2">
          <w:rPr>
            <w:u w:val="single"/>
          </w:rPr>
          <w:t>25 times between 1999 and 2018</w:t>
        </w:r>
      </w:hyperlink>
      <w:r w:rsidRPr="002751E2">
        <w:rPr>
          <w:u w:val="single"/>
        </w:rPr>
        <w:t xml:space="preserve"> to avoid collisions</w:t>
      </w:r>
      <w:r w:rsidRPr="002751E2">
        <w:rPr>
          <w:sz w:val="14"/>
        </w:rPr>
        <w:t>,</w:t>
      </w:r>
      <w:r w:rsidRPr="002751E2">
        <w:rPr>
          <w:u w:val="single"/>
        </w:rPr>
        <w:t xml:space="preserve"> and</w:t>
      </w:r>
      <w:r w:rsidRPr="002751E2">
        <w:rPr>
          <w:sz w:val="14"/>
        </w:rPr>
        <w:t xml:space="preserve"> </w:t>
      </w:r>
      <w:r w:rsidRPr="002751E2">
        <w:rPr>
          <w:u w:val="single"/>
        </w:rPr>
        <w:t xml:space="preserve">it had to </w:t>
      </w:r>
      <w:r w:rsidRPr="002751E2">
        <w:rPr>
          <w:highlight w:val="green"/>
          <w:u w:val="single"/>
        </w:rPr>
        <w:t xml:space="preserve">dodge debris </w:t>
      </w:r>
      <w:hyperlink r:id="rId19" w:tgtFrame="_blank" w:history="1">
        <w:r w:rsidRPr="002751E2">
          <w:rPr>
            <w:highlight w:val="green"/>
            <w:u w:val="single"/>
          </w:rPr>
          <w:t>three times in 2020</w:t>
        </w:r>
      </w:hyperlink>
      <w:r w:rsidRPr="002751E2">
        <w:rPr>
          <w:sz w:val="14"/>
        </w:rPr>
        <w:t xml:space="preserve">. </w:t>
      </w:r>
      <w:r w:rsidRPr="002751E2">
        <w:rPr>
          <w:u w:val="single"/>
        </w:rPr>
        <w:t xml:space="preserve">Monitoring </w:t>
      </w:r>
      <w:r w:rsidRPr="002751E2">
        <w:rPr>
          <w:highlight w:val="green"/>
          <w:u w:val="single"/>
        </w:rPr>
        <w:t>this debris is going to be a major issue as private space travel</w:t>
      </w:r>
      <w:r w:rsidRPr="002751E2">
        <w:rPr>
          <w:u w:val="single"/>
        </w:rPr>
        <w:t xml:space="preserve"> and the space economy </w:t>
      </w:r>
      <w:r w:rsidRPr="002751E2">
        <w:rPr>
          <w:highlight w:val="green"/>
          <w:u w:val="single"/>
        </w:rPr>
        <w:t>grow</w:t>
      </w:r>
      <w:r w:rsidRPr="002751E2">
        <w:rPr>
          <w:sz w:val="14"/>
        </w:rPr>
        <w:t xml:space="preserve">. In 2019, the </w:t>
      </w:r>
      <w:hyperlink r:id="rId20" w:tgtFrame="_blank" w:history="1">
        <w:r w:rsidRPr="002751E2">
          <w:rPr>
            <w:sz w:val="14"/>
          </w:rPr>
          <w:t>global space economy amounted to about $366 billion</w:t>
        </w:r>
      </w:hyperlink>
      <w:r w:rsidRPr="002751E2">
        <w:rPr>
          <w:sz w:val="14"/>
        </w:rPr>
        <w:t xml:space="preserve">. Of this, $271 billion was in the satellite industry and $123 billion was directly in satellite services. As the world increasingly becoming reliant on satellites U.S. and global satellite businesses bear the brunt of the failure to track and remove orbital debris. As Sen. </w:t>
      </w:r>
      <w:hyperlink r:id="rId21" w:history="1">
        <w:r w:rsidRPr="002751E2">
          <w:rPr>
            <w:sz w:val="14"/>
          </w:rPr>
          <w:t>John Hickenlooper</w:t>
        </w:r>
      </w:hyperlink>
      <w:r w:rsidRPr="002751E2">
        <w:rPr>
          <w:sz w:val="14"/>
        </w:rPr>
        <w:t xml:space="preserve"> (D-Colo.), chair of the Senate Commerce Committee’s Subcommittee on Science and Space, said recently, we need to be proactive on space debris “</w:t>
      </w:r>
      <w:hyperlink r:id="rId22" w:tgtFrame="_blank" w:history="1">
        <w:r w:rsidRPr="002751E2">
          <w:rPr>
            <w:sz w:val="14"/>
          </w:rPr>
          <w:t>rather than learning by a terrible accident … but we don’t quite have the sense of urgency we need</w:t>
        </w:r>
      </w:hyperlink>
      <w:r w:rsidRPr="002751E2">
        <w:rPr>
          <w:sz w:val="14"/>
        </w:rPr>
        <w:t xml:space="preserve">.” Urgency means committing to better space traffic management, and tracking and removing orbital debris. Orbital debris management is not well organized within the government. Right now, the Department of Defense (DOD) does most tracking of space debris for the U.S. out of the need to protect military satellites and national security interests. NASA has its own less advanced systems for tracking debris. However, </w:t>
      </w:r>
      <w:r w:rsidRPr="002751E2">
        <w:rPr>
          <w:u w:val="single"/>
        </w:rPr>
        <w:t>orbital debris management is not just about tracking debris anymore. It is also about forming collision warning systems and safely managing traffic in space.</w:t>
      </w:r>
      <w:r w:rsidRPr="002751E2">
        <w:rPr>
          <w:sz w:val="14"/>
        </w:rPr>
        <w:t xml:space="preserve"> To do this efficiently, we need a civil repository for all orbital debris components, </w:t>
      </w:r>
      <w:hyperlink r:id="rId23" w:tgtFrame="_blank" w:history="1">
        <w:r w:rsidRPr="002751E2">
          <w:rPr>
            <w:sz w:val="14"/>
          </w:rPr>
          <w:t>something that many commercial space companies have already created on their own</w:t>
        </w:r>
      </w:hyperlink>
      <w:r w:rsidRPr="002751E2">
        <w:rPr>
          <w:sz w:val="14"/>
        </w:rPr>
        <w:t xml:space="preserve"> to stay aware of orbital debris and help protect their satellites in space. </w:t>
      </w:r>
      <w:r w:rsidRPr="002751E2">
        <w:rPr>
          <w:u w:val="single"/>
        </w:rPr>
        <w:t>Tracking debris may be a national security priority, but providing space traffic control is not really in the Defense Department’s mission.</w:t>
      </w:r>
      <w:r w:rsidRPr="002751E2">
        <w:rPr>
          <w:sz w:val="14"/>
        </w:rPr>
        <w:t xml:space="preserve"> We should be utilizing the private sector’s expertise and advancements in this area. For example, Astroscale has contracts with both the Japanese and European space agencies to develop orbital debris removal capability. And responsibility for developing collision warnings and space traffic management </w:t>
      </w:r>
      <w:hyperlink r:id="rId24" w:tgtFrame="_blank" w:history="1">
        <w:r w:rsidRPr="002751E2">
          <w:rPr>
            <w:sz w:val="14"/>
          </w:rPr>
          <w:t>would be best suited for the Office of Space Commerce</w:t>
        </w:r>
      </w:hyperlink>
      <w:r w:rsidRPr="002751E2">
        <w:rPr>
          <w:sz w:val="14"/>
        </w:rPr>
        <w:t xml:space="preserve">, an office with existing connections to the commercial space industry, NASA and DOD. Partnering with the debris tracking and removal systems private companies are developing while freeing up DOD to focus on military awareness and NASA to focus on research and development would be the most efficient way forward. If the government works with private industry through strategic public-private partnerships, the U.S. can best address the threats posed by orbital debris and create sustainable policies for safe space exploration. </w:t>
      </w:r>
    </w:p>
    <w:p w14:paraId="7E3853DB" w14:textId="77777777" w:rsidR="002751E2" w:rsidRPr="002751E2" w:rsidRDefault="002751E2" w:rsidP="002751E2">
      <w:pPr>
        <w:keepNext/>
        <w:keepLines/>
        <w:spacing w:before="40" w:after="0"/>
        <w:outlineLvl w:val="3"/>
        <w:rPr>
          <w:rFonts w:eastAsiaTheme="majorEastAsia" w:cstheme="majorBidi"/>
          <w:b/>
          <w:iCs/>
          <w:sz w:val="26"/>
        </w:rPr>
      </w:pPr>
      <w:r w:rsidRPr="002751E2">
        <w:rPr>
          <w:rFonts w:eastAsiaTheme="majorEastAsia" w:cstheme="majorBidi"/>
          <w:b/>
          <w:iCs/>
          <w:sz w:val="26"/>
        </w:rPr>
        <w:t>In particular, debris is systematically destroying the upper atmosphere and ozone layer – key causes of pollution and climate change.</w:t>
      </w:r>
    </w:p>
    <w:p w14:paraId="51F5FBC2" w14:textId="77777777" w:rsidR="002751E2" w:rsidRPr="002751E2" w:rsidRDefault="002751E2" w:rsidP="002751E2">
      <w:pPr>
        <w:rPr>
          <w:b/>
          <w:bCs/>
          <w:sz w:val="26"/>
          <w:szCs w:val="26"/>
        </w:rPr>
      </w:pPr>
      <w:r w:rsidRPr="002751E2">
        <w:rPr>
          <w:b/>
          <w:bCs/>
          <w:sz w:val="26"/>
          <w:szCs w:val="26"/>
        </w:rPr>
        <w:t>Pultarova 21</w:t>
      </w:r>
    </w:p>
    <w:p w14:paraId="64C81D69" w14:textId="77777777" w:rsidR="002751E2" w:rsidRPr="002751E2" w:rsidRDefault="002751E2" w:rsidP="002751E2">
      <w:pPr>
        <w:rPr>
          <w:b/>
          <w:bCs/>
          <w:sz w:val="26"/>
          <w:szCs w:val="26"/>
        </w:rPr>
      </w:pPr>
      <w:r w:rsidRPr="002751E2">
        <w:rPr>
          <w:sz w:val="16"/>
          <w:szCs w:val="16"/>
        </w:rPr>
        <w:t>(Tereza is a London-based science and technology journalist, aspiring fiction writer and amateur gymnast. Originally from Prague, the Czech Republic, she spent the first seven years of her career working as a reporter, script-writer and presenter for various TV programmes of the Czech Public Service Television. She later took a career break to pursue further education and added 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Tereza Pultarova 21, 7-26-2021, "The rise of space tourism could affect Earth's climate in unforeseen ways, scientists worry," Space, https://www.space.com/environmental-impact-space-tourism-flights //GHS CR</w:t>
      </w:r>
    </w:p>
    <w:p w14:paraId="6C1D4079" w14:textId="77777777" w:rsidR="002751E2" w:rsidRPr="002751E2" w:rsidRDefault="002751E2" w:rsidP="002751E2">
      <w:pPr>
        <w:rPr>
          <w:sz w:val="14"/>
        </w:rPr>
      </w:pPr>
      <w:r w:rsidRPr="002751E2">
        <w:rPr>
          <w:sz w:val="14"/>
        </w:rPr>
        <w:t xml:space="preserve">According to Dallas Kasaboski, principal analyst at the space consultancy Northern Sky Research, </w:t>
      </w:r>
      <w:r w:rsidRPr="002751E2">
        <w:rPr>
          <w:highlight w:val="green"/>
          <w:u w:val="single"/>
        </w:rPr>
        <w:t>a single</w:t>
      </w:r>
      <w:r w:rsidRPr="002751E2">
        <w:rPr>
          <w:u w:val="single"/>
        </w:rPr>
        <w:t xml:space="preserve"> Virgin Galactic suborbital </w:t>
      </w:r>
      <w:r w:rsidRPr="002751E2">
        <w:rPr>
          <w:highlight w:val="green"/>
          <w:u w:val="single"/>
        </w:rPr>
        <w:t>space tourism flight,</w:t>
      </w:r>
      <w:r w:rsidRPr="002751E2">
        <w:rPr>
          <w:u w:val="single"/>
        </w:rPr>
        <w:t xml:space="preserve"> lasting about an hour and a half, </w:t>
      </w:r>
      <w:r w:rsidRPr="002751E2">
        <w:rPr>
          <w:highlight w:val="green"/>
          <w:u w:val="single"/>
        </w:rPr>
        <w:t>can generate as much pollution as a</w:t>
      </w:r>
      <w:r w:rsidRPr="002751E2">
        <w:rPr>
          <w:u w:val="single"/>
        </w:rPr>
        <w:t xml:space="preserve"> 10-hour </w:t>
      </w:r>
      <w:r w:rsidRPr="002751E2">
        <w:rPr>
          <w:highlight w:val="green"/>
          <w:u w:val="single"/>
        </w:rPr>
        <w:t>trans-Atlantic flight.</w:t>
      </w:r>
      <w:r w:rsidRPr="002751E2">
        <w:rPr>
          <w:u w:val="single"/>
        </w:rPr>
        <w:t xml:space="preserve"> Some scientists consider that disconcerting, in light of Virgin Galactic’s ambitions to fly paying tourists to the edge of space several times a day</w:t>
      </w:r>
      <w:r w:rsidRPr="002751E2">
        <w:rPr>
          <w:sz w:val="14"/>
        </w:rPr>
        <w:t xml:space="preserve">. "Even if the suborbital tourism market is launching at a fraction of the number of launches compared to the rest of the [tourism] industry, </w:t>
      </w:r>
      <w:r w:rsidRPr="002751E2">
        <w:rPr>
          <w:highlight w:val="green"/>
          <w:u w:val="single"/>
        </w:rPr>
        <w:t>each of their flights has a much higher contribution</w:t>
      </w:r>
      <w:r w:rsidRPr="002751E2">
        <w:rPr>
          <w:u w:val="single"/>
        </w:rPr>
        <w:t>, and that could be a problem</w:t>
      </w:r>
      <w:r w:rsidRPr="002751E2">
        <w:rPr>
          <w:sz w:val="14"/>
        </w:rPr>
        <w:t xml:space="preserve">," Kasaboski told Space.com. Virgin Galactic's rockets are, of course, not the only culprits. </w:t>
      </w:r>
      <w:r w:rsidRPr="002751E2">
        <w:rPr>
          <w:highlight w:val="green"/>
          <w:u w:val="single"/>
        </w:rPr>
        <w:t>All</w:t>
      </w:r>
      <w:r w:rsidRPr="002751E2">
        <w:rPr>
          <w:u w:val="single"/>
        </w:rPr>
        <w:t xml:space="preserve"> </w:t>
      </w:r>
      <w:r w:rsidRPr="002751E2">
        <w:rPr>
          <w:highlight w:val="green"/>
          <w:u w:val="single"/>
        </w:rPr>
        <w:t>rocket</w:t>
      </w:r>
      <w:r w:rsidRPr="002751E2">
        <w:rPr>
          <w:u w:val="single"/>
        </w:rPr>
        <w:t xml:space="preserve"> </w:t>
      </w:r>
      <w:r w:rsidRPr="002751E2">
        <w:rPr>
          <w:highlight w:val="green"/>
          <w:u w:val="single"/>
        </w:rPr>
        <w:t>motors</w:t>
      </w:r>
      <w:r w:rsidRPr="002751E2">
        <w:rPr>
          <w:u w:val="single"/>
        </w:rPr>
        <w:t xml:space="preserve"> burning hydrocarbon fuels </w:t>
      </w:r>
      <w:r w:rsidRPr="002751E2">
        <w:rPr>
          <w:highlight w:val="green"/>
          <w:u w:val="single"/>
        </w:rPr>
        <w:t>generate</w:t>
      </w:r>
      <w:r w:rsidRPr="002751E2">
        <w:rPr>
          <w:u w:val="single"/>
        </w:rPr>
        <w:t xml:space="preserve"> </w:t>
      </w:r>
      <w:r w:rsidRPr="002751E2">
        <w:rPr>
          <w:highlight w:val="green"/>
          <w:u w:val="single"/>
        </w:rPr>
        <w:t>soot</w:t>
      </w:r>
      <w:r w:rsidRPr="002751E2">
        <w:rPr>
          <w:u w:val="single"/>
        </w:rPr>
        <w:t xml:space="preserve">, Maggi said. Solid rocket engines, such as those used in the past in the boosters of NASA's </w:t>
      </w:r>
      <w:hyperlink r:id="rId25" w:history="1">
        <w:r w:rsidRPr="002751E2">
          <w:rPr>
            <w:u w:val="single"/>
          </w:rPr>
          <w:t>space shuttle</w:t>
        </w:r>
      </w:hyperlink>
      <w:r w:rsidRPr="002751E2">
        <w:rPr>
          <w:u w:val="single"/>
        </w:rPr>
        <w:t xml:space="preserve">, burn metallic compounds </w:t>
      </w:r>
      <w:r w:rsidRPr="002751E2">
        <w:rPr>
          <w:highlight w:val="green"/>
          <w:u w:val="single"/>
        </w:rPr>
        <w:t>and</w:t>
      </w:r>
      <w:r w:rsidRPr="002751E2">
        <w:rPr>
          <w:u w:val="single"/>
        </w:rPr>
        <w:t xml:space="preserve"> emit aluminum oxide particles together with hydrochloric acid, both of which have a damaging effect on the atmosphere. </w:t>
      </w:r>
      <w:r w:rsidRPr="002751E2">
        <w:rPr>
          <w:sz w:val="14"/>
        </w:rPr>
        <w:t xml:space="preserve">The BE-3 engine that powers Blue Origin's New Shepard suborbital vehicle, on the other hand, combines liquid hydrogen and liquid oxygen to create thrust. The BE-3 is not a big polluter compared to other rocket engines, emitting mainly water along with some minor combustion products, </w:t>
      </w:r>
      <w:hyperlink r:id="rId26" w:history="1">
        <w:r w:rsidRPr="002751E2">
          <w:rPr>
            <w:sz w:val="14"/>
          </w:rPr>
          <w:t>experts say</w:t>
        </w:r>
      </w:hyperlink>
      <w:r w:rsidRPr="002751E2">
        <w:rPr>
          <w:sz w:val="14"/>
        </w:rPr>
        <w:t xml:space="preserve">. </w:t>
      </w:r>
      <w:r w:rsidRPr="002751E2">
        <w:rPr>
          <w:noProof/>
          <w:sz w:val="14"/>
        </w:rPr>
        <mc:AlternateContent>
          <mc:Choice Requires="wps">
            <w:drawing>
              <wp:inline distT="0" distB="0" distL="0" distR="0" wp14:anchorId="69E26277" wp14:editId="2CE8580E">
                <wp:extent cx="306705" cy="306705"/>
                <wp:effectExtent l="0" t="0" r="0" b="0"/>
                <wp:docPr id="3" name="Rectangle 3" descr="This spectacular image of sunset on the Indian Ocean was taken by astronauts aboard the International Space Station (ISS). The image presents an edge-on, or limb view, of the Earth’s atmosphere as seen from orbi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F55BDD" id="Rectangle 3" o:spid="_x0000_s1026" alt="This spectacular image of sunset on the Indian Ocean was taken by astronauts aboard the International Space Station (ISS). The image presents an edge-on, or limb view, of the Earth’s atmosphere as seen from orbit."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" filled="f" stroked="f">
                <o:lock v:ext="edit" aspectratio="t"/>
                <w10:anchorlock/>
              </v:rect>
            </w:pict>
          </mc:Fallback>
        </mc:AlternateContent>
      </w:r>
      <w:r w:rsidRPr="002751E2">
        <w:rPr>
          <w:sz w:val="14"/>
        </w:rPr>
        <w:t xml:space="preserve"> </w:t>
      </w:r>
      <w:r w:rsidRPr="002751E2">
        <w:rPr>
          <w:u w:val="single"/>
        </w:rPr>
        <w:t xml:space="preserve">Rockets </w:t>
      </w:r>
      <w:r w:rsidRPr="002751E2">
        <w:rPr>
          <w:highlight w:val="green"/>
          <w:u w:val="single"/>
        </w:rPr>
        <w:t>pollute</w:t>
      </w:r>
      <w:r w:rsidRPr="002751E2">
        <w:rPr>
          <w:u w:val="single"/>
        </w:rPr>
        <w:t xml:space="preserve"> </w:t>
      </w:r>
      <w:r w:rsidRPr="002751E2">
        <w:rPr>
          <w:highlight w:val="green"/>
          <w:u w:val="single"/>
        </w:rPr>
        <w:t>the</w:t>
      </w:r>
      <w:r w:rsidRPr="002751E2">
        <w:rPr>
          <w:u w:val="single"/>
        </w:rPr>
        <w:t xml:space="preserve"> otherwise </w:t>
      </w:r>
      <w:r w:rsidRPr="002751E2">
        <w:rPr>
          <w:highlight w:val="green"/>
          <w:u w:val="single"/>
        </w:rPr>
        <w:t>pristine upper</w:t>
      </w:r>
      <w:r w:rsidRPr="002751E2">
        <w:rPr>
          <w:u w:val="single"/>
        </w:rPr>
        <w:t xml:space="preserve"> layers of the </w:t>
      </w:r>
      <w:r w:rsidRPr="002751E2">
        <w:rPr>
          <w:highlight w:val="green"/>
          <w:u w:val="single"/>
        </w:rPr>
        <w:t>atmosphere</w:t>
      </w:r>
      <w:r w:rsidRPr="002751E2">
        <w:rPr>
          <w:sz w:val="14"/>
        </w:rPr>
        <w:t>. (Image credit: NASA) Too little is known For Karen Rosenlof, senior scientist at the Chemical Sciences Laboratory at the U.S. National Oceanic and Atmospheric Administration (NOAA),</w:t>
      </w:r>
      <w:r w:rsidRPr="002751E2">
        <w:rPr>
          <w:u w:val="single"/>
        </w:rPr>
        <w:t xml:space="preserve"> the biggest problem is that rockets pollute the higher layers of the atmosphere — the stratosphere, which starts at an altitude of about 6.2 miles (10 kilometers), and the mesosphere, which goes upward from 31 miles (50 km). "You are emitting pollutants in places where you don't normally emit it," </w:t>
      </w:r>
      <w:r w:rsidRPr="002751E2">
        <w:rPr>
          <w:sz w:val="14"/>
        </w:rPr>
        <w:t xml:space="preserve">Rosenlof told Space.com. "We really need to understand. If we increase these things, what is the potential damage?" So far, the impact of rocket launches on the atmosphere has been negligible, according to Martin Ross, an atmospheric scientist at the Aerospace Corporation who often works with Rosenlof. But that's simply because there have not been that many launches. "The amount of fuel currently burned by the space industry is less than 1% of the fuel burned by aviation," Ross told Space.com. "So there has not been a lot of research, and that makes sense. But things are changing in a way that suggests that we should learn about this in more detail." Northern Sky Research predicts that the </w:t>
      </w:r>
      <w:r w:rsidRPr="002751E2">
        <w:rPr>
          <w:u w:val="single"/>
        </w:rPr>
        <w:t xml:space="preserve">number of </w:t>
      </w:r>
      <w:r w:rsidRPr="002751E2">
        <w:rPr>
          <w:highlight w:val="green"/>
          <w:u w:val="single"/>
        </w:rPr>
        <w:t>space tourism flights will skyrocket over the next decade</w:t>
      </w:r>
      <w:r w:rsidRPr="002751E2">
        <w:rPr>
          <w:sz w:val="14"/>
        </w:rPr>
        <w:t xml:space="preserve">, from maybe 10 a year in the near future to 360 a year by 2030, Kasaboski said. This estimate is still far below the growth rate that space tourism companies like Virgin Galactic and </w:t>
      </w:r>
      <w:hyperlink r:id="rId27" w:history="1">
        <w:r w:rsidRPr="002751E2">
          <w:rPr>
            <w:sz w:val="14"/>
          </w:rPr>
          <w:t>Blue Origin</w:t>
        </w:r>
      </w:hyperlink>
      <w:r w:rsidRPr="002751E2">
        <w:rPr>
          <w:sz w:val="14"/>
        </w:rPr>
        <w:t xml:space="preserve"> envision for themselves. "Demand for suborbital tourism is extremely high," Kasaboski said. "These companies virtually have customers waiting in a line, and therefore they want to scale up. Ultimately, they would want to fly multiple times a day, just like short-haul aircraft do." The rate of rocket launches delivering satellites into orbit is expected to grow as well. But Kasaboski sees bigger potential for growth in space tourism. "It's like the difference between a cargo flight and a passenger flight," Kasaboski said. "There's a lot more passengers that are looking to fly." The problem is, according to Ross, that the scientific community has no idea and not enough data to tell at what point rocket </w:t>
      </w:r>
      <w:r w:rsidRPr="002751E2">
        <w:rPr>
          <w:highlight w:val="green"/>
          <w:u w:val="single"/>
        </w:rPr>
        <w:t>launches</w:t>
      </w:r>
      <w:r w:rsidRPr="002751E2">
        <w:rPr>
          <w:u w:val="single"/>
        </w:rPr>
        <w:t xml:space="preserve"> </w:t>
      </w:r>
      <w:r w:rsidRPr="002751E2">
        <w:rPr>
          <w:highlight w:val="green"/>
          <w:u w:val="single"/>
        </w:rPr>
        <w:t>will</w:t>
      </w:r>
      <w:r w:rsidRPr="002751E2">
        <w:rPr>
          <w:u w:val="single"/>
        </w:rPr>
        <w:t xml:space="preserve"> start </w:t>
      </w:r>
      <w:r w:rsidRPr="002751E2">
        <w:rPr>
          <w:highlight w:val="green"/>
          <w:u w:val="single"/>
        </w:rPr>
        <w:t>hav</w:t>
      </w:r>
      <w:r w:rsidRPr="002751E2">
        <w:rPr>
          <w:u w:val="single"/>
        </w:rPr>
        <w:t xml:space="preserve">ing </w:t>
      </w:r>
      <w:r w:rsidRPr="002751E2">
        <w:rPr>
          <w:highlight w:val="green"/>
          <w:u w:val="single"/>
        </w:rPr>
        <w:t xml:space="preserve">a measurable effect on </w:t>
      </w:r>
      <w:r w:rsidRPr="002751E2">
        <w:rPr>
          <w:u w:val="single"/>
        </w:rPr>
        <w:t xml:space="preserve">the planet's </w:t>
      </w:r>
      <w:r w:rsidRPr="002751E2">
        <w:rPr>
          <w:highlight w:val="green"/>
          <w:u w:val="single"/>
        </w:rPr>
        <w:t>climate</w:t>
      </w:r>
      <w:r w:rsidRPr="002751E2">
        <w:rPr>
          <w:sz w:val="14"/>
        </w:rPr>
        <w:t xml:space="preserve">. At the same time, </w:t>
      </w:r>
      <w:r w:rsidRPr="002751E2">
        <w:rPr>
          <w:u w:val="single"/>
        </w:rPr>
        <w:t>t</w:t>
      </w:r>
      <w:r w:rsidRPr="002751E2">
        <w:rPr>
          <w:highlight w:val="green"/>
          <w:u w:val="single"/>
        </w:rPr>
        <w:t>he stratosphere is already changing</w:t>
      </w:r>
      <w:r w:rsidRPr="002751E2">
        <w:rPr>
          <w:u w:val="single"/>
        </w:rPr>
        <w:t xml:space="preserve"> as the number of rocket launches sneakily grows</w:t>
      </w:r>
      <w:r w:rsidRPr="002751E2">
        <w:rPr>
          <w:sz w:val="14"/>
        </w:rPr>
        <w:t xml:space="preserve">. "The impacts of these [rocket-generated] particles are not well understood even to an order of magnitude, the factor of 10," Ross said. "The uncertainty is large, and we need to narrow that down and predict how space might be impacting the atmosphere." </w:t>
      </w:r>
      <w:r w:rsidRPr="002751E2">
        <w:rPr>
          <w:noProof/>
          <w:sz w:val="14"/>
        </w:rPr>
        <mc:AlternateContent>
          <mc:Choice Requires="wps">
            <w:drawing>
              <wp:inline distT="0" distB="0" distL="0" distR="0" wp14:anchorId="6886EF58" wp14:editId="1B98F024">
                <wp:extent cx="306705" cy="306705"/>
                <wp:effectExtent l="0" t="0" r="0" b="0"/>
                <wp:docPr id="2" name="Rectangle 2" descr="NASA's space shuttle Atlantis launches on July 8, 2011, kicking off STS-135, the final mission of the shuttle progra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603974" id="Rectangle 2" o:spid="_x0000_s1026" alt="NASA's space shuttle Atlantis launches on July 8, 2011, kicking off STS-135, the final mission of the shuttle program."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" filled="f" stroked="f">
                <o:lock v:ext="edit" aspectratio="t"/>
                <w10:anchorlock/>
              </v:rect>
            </w:pict>
          </mc:Fallback>
        </mc:AlternateContent>
      </w:r>
      <w:r w:rsidRPr="002751E2">
        <w:rPr>
          <w:sz w:val="14"/>
        </w:rPr>
        <w:t xml:space="preserve"> </w:t>
      </w:r>
      <w:r w:rsidRPr="002751E2">
        <w:rPr>
          <w:u w:val="single"/>
        </w:rPr>
        <w:t xml:space="preserve">Solid </w:t>
      </w:r>
      <w:r w:rsidRPr="002751E2">
        <w:rPr>
          <w:highlight w:val="green"/>
          <w:u w:val="single"/>
        </w:rPr>
        <w:t>rocket</w:t>
      </w:r>
      <w:r w:rsidRPr="002751E2">
        <w:rPr>
          <w:u w:val="single"/>
        </w:rPr>
        <w:t xml:space="preserve"> booster</w:t>
      </w:r>
      <w:r w:rsidRPr="002751E2">
        <w:rPr>
          <w:highlight w:val="green"/>
          <w:u w:val="single"/>
        </w:rPr>
        <w:t>s</w:t>
      </w:r>
      <w:r w:rsidRPr="002751E2">
        <w:rPr>
          <w:u w:val="single"/>
        </w:rPr>
        <w:t xml:space="preserve">, such as those used in the past to launch NASA's space shuttle, </w:t>
      </w:r>
      <w:r w:rsidRPr="002751E2">
        <w:rPr>
          <w:highlight w:val="green"/>
          <w:u w:val="single"/>
        </w:rPr>
        <w:t>generate</w:t>
      </w:r>
      <w:r w:rsidRPr="002751E2">
        <w:rPr>
          <w:u w:val="single"/>
        </w:rPr>
        <w:t xml:space="preserve"> </w:t>
      </w:r>
      <w:r w:rsidRPr="002751E2">
        <w:rPr>
          <w:highlight w:val="green"/>
          <w:u w:val="single"/>
        </w:rPr>
        <w:t>ozone-damaging substances</w:t>
      </w:r>
      <w:r w:rsidRPr="002751E2">
        <w:rPr>
          <w:u w:val="single"/>
        </w:rPr>
        <w:t>.</w:t>
      </w:r>
      <w:r w:rsidRPr="002751E2">
        <w:rPr>
          <w:sz w:val="14"/>
        </w:rPr>
        <w:t xml:space="preserve"> (Image credit: NASA/Bill Ingalls) Space shuttle's ozone holes So far, the only direct measurements of the effects of rocket launches on chemical processes in the atmosphere come from the space shuttle era. In the 1990s, as the world was coming together to salvage the </w:t>
      </w:r>
      <w:hyperlink r:id="rId28" w:history="1">
        <w:r w:rsidRPr="002751E2">
          <w:rPr>
            <w:sz w:val="14"/>
          </w:rPr>
          <w:t>damaged ozone layer</w:t>
        </w:r>
      </w:hyperlink>
      <w:r w:rsidRPr="002751E2">
        <w:rPr>
          <w:sz w:val="14"/>
        </w:rPr>
        <w:t xml:space="preserve">, NASA, NOAA and the U.S. Air Force put together a campaign that looked at the effects of the emissions from the space shuttle's solid fuel boosters on ozone in the stratosphere. "In the 1990s, there were significant concerns about chlorine from solid rocket motors," Ross said. "Chlorine is the bad guy to ozone in the stratosphere, and there were some models which suggested that ozone depletion from solid rocket motors would be very significant." The scientists used NASA's </w:t>
      </w:r>
      <w:hyperlink r:id="rId29" w:history="1">
        <w:r w:rsidRPr="002751E2">
          <w:rPr>
            <w:sz w:val="14"/>
          </w:rPr>
          <w:t>WB 57</w:t>
        </w:r>
      </w:hyperlink>
      <w:r w:rsidRPr="002751E2">
        <w:rPr>
          <w:sz w:val="14"/>
        </w:rPr>
        <w:t xml:space="preserve"> high-altitude aircraft to fly through the plumes generated by the space shuttle rockets in Florida. Reaching altitudes of up to 60,000 feet (19 km), they were able to measure the chemical reactions in the lower stratosphere just after the rockets' passage. "One of the fundamental questions was how much chlorine is being made in these solid rocket motors and in what form," David Fahey, the director of the Chemical Sciences Laboratory at NOAA, who led the study, told Space.com. "We measured it several times and then analyzed the results. At that time, there were not enough space shuttle launches to make a difference globally, but locally one could </w:t>
      </w:r>
      <w:r w:rsidRPr="002751E2">
        <w:rPr>
          <w:u w:val="single"/>
        </w:rPr>
        <w:t>deplete the ozone layer due to this diffuse plume [left behind by the rocket]." The space shuttle retired 10 years ago, but rockets generating ozone-damaging substances continue launching humans and satellites to space today</w:t>
      </w:r>
      <w:r w:rsidRPr="002751E2">
        <w:rPr>
          <w:sz w:val="14"/>
        </w:rPr>
        <w:t xml:space="preserve">. In fact, in 2018, in its latest </w:t>
      </w:r>
      <w:hyperlink r:id="rId30" w:history="1">
        <w:r w:rsidRPr="002751E2">
          <w:rPr>
            <w:u w:val="single"/>
          </w:rPr>
          <w:t>Scientific Assessment of Ozone Depletion</w:t>
        </w:r>
      </w:hyperlink>
      <w:r w:rsidRPr="002751E2">
        <w:rPr>
          <w:u w:val="single"/>
        </w:rPr>
        <w:t xml:space="preserve">, which comes out every four years, </w:t>
      </w:r>
      <w:r w:rsidRPr="002751E2">
        <w:rPr>
          <w:highlight w:val="green"/>
          <w:u w:val="single"/>
        </w:rPr>
        <w:t>the</w:t>
      </w:r>
      <w:r w:rsidRPr="002751E2">
        <w:rPr>
          <w:u w:val="single"/>
        </w:rPr>
        <w:t xml:space="preserve"> </w:t>
      </w:r>
      <w:r w:rsidRPr="002751E2">
        <w:rPr>
          <w:highlight w:val="green"/>
          <w:u w:val="single"/>
        </w:rPr>
        <w:t>W</w:t>
      </w:r>
      <w:r w:rsidRPr="002751E2">
        <w:rPr>
          <w:u w:val="single"/>
        </w:rPr>
        <w:t xml:space="preserve">orld </w:t>
      </w:r>
      <w:r w:rsidRPr="002751E2">
        <w:rPr>
          <w:highlight w:val="green"/>
          <w:u w:val="single"/>
        </w:rPr>
        <w:t>M</w:t>
      </w:r>
      <w:r w:rsidRPr="002751E2">
        <w:rPr>
          <w:u w:val="single"/>
        </w:rPr>
        <w:t xml:space="preserve">eteorological </w:t>
      </w:r>
      <w:r w:rsidRPr="002751E2">
        <w:rPr>
          <w:highlight w:val="green"/>
          <w:u w:val="single"/>
        </w:rPr>
        <w:t>O</w:t>
      </w:r>
      <w:r w:rsidRPr="002751E2">
        <w:rPr>
          <w:u w:val="single"/>
        </w:rPr>
        <w:t xml:space="preserve">rganization </w:t>
      </w:r>
      <w:r w:rsidRPr="002751E2">
        <w:rPr>
          <w:highlight w:val="green"/>
          <w:u w:val="single"/>
        </w:rPr>
        <w:t>included</w:t>
      </w:r>
      <w:r w:rsidRPr="002751E2">
        <w:rPr>
          <w:u w:val="single"/>
        </w:rPr>
        <w:t xml:space="preserve"> </w:t>
      </w:r>
      <w:r w:rsidRPr="002751E2">
        <w:rPr>
          <w:highlight w:val="green"/>
          <w:u w:val="single"/>
        </w:rPr>
        <w:t>rockets</w:t>
      </w:r>
      <w:r w:rsidRPr="002751E2">
        <w:rPr>
          <w:u w:val="single"/>
        </w:rPr>
        <w:t xml:space="preserve"> </w:t>
      </w:r>
      <w:r w:rsidRPr="002751E2">
        <w:rPr>
          <w:highlight w:val="green"/>
          <w:u w:val="single"/>
        </w:rPr>
        <w:t>as</w:t>
      </w:r>
      <w:r w:rsidRPr="002751E2">
        <w:rPr>
          <w:u w:val="single"/>
        </w:rPr>
        <w:t xml:space="preserve"> </w:t>
      </w:r>
      <w:r w:rsidRPr="002751E2">
        <w:rPr>
          <w:highlight w:val="green"/>
          <w:u w:val="single"/>
        </w:rPr>
        <w:t>a</w:t>
      </w:r>
      <w:r w:rsidRPr="002751E2">
        <w:rPr>
          <w:u w:val="single"/>
        </w:rPr>
        <w:t xml:space="preserve"> potential future </w:t>
      </w:r>
      <w:r w:rsidRPr="002751E2">
        <w:rPr>
          <w:highlight w:val="green"/>
          <w:u w:val="single"/>
        </w:rPr>
        <w:t>concern</w:t>
      </w:r>
      <w:r w:rsidRPr="002751E2">
        <w:rPr>
          <w:u w:val="single"/>
        </w:rPr>
        <w:t>.</w:t>
      </w:r>
      <w:r w:rsidRPr="002751E2">
        <w:rPr>
          <w:sz w:val="14"/>
        </w:rPr>
        <w:t xml:space="preserve"> The organization called for more research to be done as the number of launches is expected to increase. </w:t>
      </w:r>
      <w:r w:rsidRPr="002751E2">
        <w:rPr>
          <w:noProof/>
          <w:sz w:val="14"/>
        </w:rPr>
        <mc:AlternateContent>
          <mc:Choice Requires="wps">
            <w:drawing>
              <wp:inline distT="0" distB="0" distL="0" distR="0" wp14:anchorId="55416181" wp14:editId="48467631">
                <wp:extent cx="306705" cy="306705"/>
                <wp:effectExtent l="0" t="0" r="0" b="0"/>
                <wp:docPr id="1" name="Rectangle 1" descr="VSS Unity powers its way to suborbital space on July 11, 20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8565DE" id="Rectangle 1" o:spid="_x0000_s1026" alt="VSS Unity powers its way to suborbital space on July 11, 2021."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" filled="f" stroked="f">
                <o:lock v:ext="edit" aspectratio="t"/>
                <w10:anchorlock/>
              </v:rect>
            </w:pict>
          </mc:Fallback>
        </mc:AlternateContent>
      </w:r>
      <w:r w:rsidRPr="002751E2">
        <w:rPr>
          <w:sz w:val="14"/>
        </w:rPr>
        <w:t xml:space="preserve"> Rocket planes inject pollutants into very high altitudes. (Image credit: Virgin Galactic) Worse than geoengineering Rosenlof's team studies the broader effects of human-made substances in the higher layers of the atmosphere using powerful NOAA supercomputers. The work is akin to predicting the proverbial butterfly effect, the </w:t>
      </w:r>
      <w:r w:rsidRPr="002751E2">
        <w:rPr>
          <w:u w:val="single"/>
        </w:rPr>
        <w:t>influence of minuscule changes in the chemistry of the air tens of miles above Earth on climate and weather patterns on the ground.</w:t>
      </w:r>
      <w:r w:rsidRPr="002751E2">
        <w:rPr>
          <w:sz w:val="14"/>
        </w:rPr>
        <w:t xml:space="preserve"> For her,</w:t>
      </w:r>
      <w:r w:rsidRPr="002751E2">
        <w:rPr>
          <w:u w:val="single"/>
        </w:rPr>
        <w:t xml:space="preserve"> black carbon, or </w:t>
      </w:r>
      <w:r w:rsidRPr="002751E2">
        <w:rPr>
          <w:highlight w:val="green"/>
          <w:u w:val="single"/>
        </w:rPr>
        <w:t>soot</w:t>
      </w:r>
      <w:r w:rsidRPr="002751E2">
        <w:rPr>
          <w:u w:val="single"/>
        </w:rPr>
        <w:t xml:space="preserve">, </w:t>
      </w:r>
      <w:r w:rsidRPr="002751E2">
        <w:rPr>
          <w:highlight w:val="green"/>
          <w:u w:val="single"/>
        </w:rPr>
        <w:t>emitted</w:t>
      </w:r>
      <w:r w:rsidRPr="002751E2">
        <w:rPr>
          <w:u w:val="single"/>
        </w:rPr>
        <w:t xml:space="preserve"> </w:t>
      </w:r>
      <w:r w:rsidRPr="002751E2">
        <w:rPr>
          <w:highlight w:val="green"/>
          <w:u w:val="single"/>
        </w:rPr>
        <w:t>by</w:t>
      </w:r>
      <w:r w:rsidRPr="002751E2">
        <w:rPr>
          <w:u w:val="single"/>
        </w:rPr>
        <w:t xml:space="preserve"> </w:t>
      </w:r>
      <w:r w:rsidRPr="002751E2">
        <w:rPr>
          <w:highlight w:val="green"/>
          <w:u w:val="single"/>
        </w:rPr>
        <w:t>rockets</w:t>
      </w:r>
      <w:r w:rsidRPr="002751E2">
        <w:rPr>
          <w:u w:val="single"/>
        </w:rPr>
        <w:t xml:space="preserve"> burning hydrocarbon fuels, is of particular concern</w:t>
      </w:r>
      <w:r w:rsidRPr="002751E2">
        <w:rPr>
          <w:sz w:val="14"/>
        </w:rPr>
        <w:t xml:space="preserve">. "The problem with soot is that </w:t>
      </w:r>
      <w:r w:rsidRPr="002751E2">
        <w:rPr>
          <w:u w:val="single"/>
        </w:rPr>
        <w:t xml:space="preserve">it </w:t>
      </w:r>
      <w:r w:rsidRPr="002751E2">
        <w:rPr>
          <w:highlight w:val="green"/>
          <w:u w:val="single"/>
        </w:rPr>
        <w:t>absorbs</w:t>
      </w:r>
      <w:r w:rsidRPr="002751E2">
        <w:rPr>
          <w:u w:val="single"/>
        </w:rPr>
        <w:t xml:space="preserve"> </w:t>
      </w:r>
      <w:r w:rsidRPr="002751E2">
        <w:rPr>
          <w:highlight w:val="green"/>
          <w:u w:val="single"/>
        </w:rPr>
        <w:t>u</w:t>
      </w:r>
      <w:r w:rsidRPr="002751E2">
        <w:rPr>
          <w:u w:val="single"/>
        </w:rPr>
        <w:t>ltra</w:t>
      </w:r>
      <w:r w:rsidRPr="002751E2">
        <w:rPr>
          <w:highlight w:val="green"/>
          <w:u w:val="single"/>
        </w:rPr>
        <w:t>v</w:t>
      </w:r>
      <w:r w:rsidRPr="002751E2">
        <w:rPr>
          <w:u w:val="single"/>
        </w:rPr>
        <w:t xml:space="preserve">iolet </w:t>
      </w:r>
      <w:r w:rsidRPr="002751E2">
        <w:rPr>
          <w:highlight w:val="green"/>
          <w:u w:val="single"/>
        </w:rPr>
        <w:t>light</w:t>
      </w:r>
      <w:r w:rsidRPr="002751E2">
        <w:rPr>
          <w:u w:val="single"/>
        </w:rPr>
        <w:t xml:space="preserve">, </w:t>
      </w:r>
      <w:r w:rsidRPr="002751E2">
        <w:rPr>
          <w:highlight w:val="green"/>
          <w:u w:val="single"/>
        </w:rPr>
        <w:t>and</w:t>
      </w:r>
      <w:r w:rsidRPr="002751E2">
        <w:rPr>
          <w:u w:val="single"/>
        </w:rPr>
        <w:t xml:space="preserve"> that means that it could </w:t>
      </w:r>
      <w:r w:rsidRPr="002751E2">
        <w:rPr>
          <w:highlight w:val="green"/>
          <w:u w:val="single"/>
        </w:rPr>
        <w:t>heat the stratosphere</w:t>
      </w:r>
      <w:r w:rsidRPr="002751E2">
        <w:rPr>
          <w:u w:val="single"/>
        </w:rPr>
        <w:t>,</w:t>
      </w:r>
      <w:r w:rsidRPr="002751E2">
        <w:rPr>
          <w:sz w:val="14"/>
        </w:rPr>
        <w:t>" Rosenlof said. "</w:t>
      </w:r>
      <w:r w:rsidRPr="002751E2">
        <w:rPr>
          <w:u w:val="single"/>
        </w:rPr>
        <w:t>When you start heating the stratosphere,</w:t>
      </w:r>
      <w:r w:rsidRPr="002751E2">
        <w:rPr>
          <w:sz w:val="14"/>
        </w:rPr>
        <w:t xml:space="preserve"> the layer above the troposphere [closest to the ground],</w:t>
      </w:r>
      <w:r w:rsidRPr="002751E2">
        <w:rPr>
          <w:u w:val="single"/>
        </w:rPr>
        <w:t xml:space="preserve"> you start </w:t>
      </w:r>
      <w:r w:rsidRPr="002751E2">
        <w:rPr>
          <w:highlight w:val="green"/>
          <w:u w:val="single"/>
        </w:rPr>
        <w:t>changing</w:t>
      </w:r>
      <w:r w:rsidRPr="002751E2">
        <w:rPr>
          <w:u w:val="single"/>
        </w:rPr>
        <w:t xml:space="preserve"> the motion in the stratosphere. You are changing the energy transfer, and that could actually affect </w:t>
      </w:r>
      <w:r w:rsidRPr="002751E2">
        <w:rPr>
          <w:highlight w:val="green"/>
          <w:u w:val="single"/>
        </w:rPr>
        <w:t>what is happening on the ground</w:t>
      </w:r>
      <w:r w:rsidRPr="002751E2">
        <w:rPr>
          <w:u w:val="single"/>
        </w:rPr>
        <w:t>."</w:t>
      </w:r>
      <w:r w:rsidRPr="002751E2">
        <w:rPr>
          <w:sz w:val="14"/>
        </w:rPr>
        <w:t xml:space="preserve"> Rosenlof points out that many of the particles generated by some rockets have been of interest to scientists due to the possible effects they could have on the global climate in a different context — that of </w:t>
      </w:r>
      <w:hyperlink r:id="rId31" w:history="1">
        <w:r w:rsidRPr="002751E2">
          <w:rPr>
            <w:sz w:val="14"/>
          </w:rPr>
          <w:t>geoengineering</w:t>
        </w:r>
      </w:hyperlink>
      <w:r w:rsidRPr="002751E2">
        <w:rPr>
          <w:sz w:val="14"/>
        </w:rPr>
        <w:t>, the deliberate tampering with the atmosphere with the aim of stopping or mitigating global warming. Rosenlof</w:t>
      </w:r>
      <w:hyperlink r:id="rId32" w:history="1">
        <w:r w:rsidRPr="002751E2">
          <w:rPr>
            <w:sz w:val="14"/>
          </w:rPr>
          <w:t xml:space="preserve"> recently co-authored a paper</w:t>
        </w:r>
      </w:hyperlink>
      <w:r w:rsidRPr="002751E2">
        <w:rPr>
          <w:sz w:val="14"/>
        </w:rPr>
        <w:t xml:space="preserve"> that used the same powerful NOAA supercomputers to model what the scientists call a climate intervention. The team was interested in the climate effects of dispersing sulfur dioxide particles, which are known to reflect light away from Earth, in combination with soot (which is also part of rocket emissions) in the lower stratosphere. </w:t>
      </w:r>
      <w:r w:rsidRPr="002751E2">
        <w:rPr>
          <w:u w:val="single"/>
        </w:rPr>
        <w:t>Soot absorbs energy from sunlight and pushes the sulfur dioxide aerosol particles to a higher altitude by warming up the surrounding air. At that higher altitude, the sulfur dioxide can start its climate-cooling work. The experiment modeled what would happen when 1.1 million tons of sunlight-reflecting sulfur dioxide mixed with 11,000 tons of black carbon were released in the upper troposphere by aircraft over a 10-day period</w:t>
      </w:r>
      <w:r w:rsidRPr="002751E2">
        <w:rPr>
          <w:sz w:val="14"/>
        </w:rPr>
        <w:t xml:space="preserve">. The study didn't find any significant negative effects on weather on Earth. Yet, those results do not dispel Rosenlof's concerns about the possible risks associated with the growing number of rocket launches. Altering the jet stream "Black carbon in the geoengineering experiment that we did isn't as high as the stuff from these rockets," she said. "The problem is that </w:t>
      </w:r>
      <w:r w:rsidRPr="002751E2">
        <w:rPr>
          <w:u w:val="single"/>
        </w:rPr>
        <w:t>the higher you go, the longer something lasts.</w:t>
      </w:r>
      <w:r w:rsidRPr="002751E2">
        <w:rPr>
          <w:sz w:val="14"/>
        </w:rPr>
        <w:t xml:space="preserve"> Neither of them is ideal, because either of them would produce heating in places where we don't have heating right now." According to Maggi, the soot particles generated by hybrid rocket engines are extremely small and light-weight. In fact, when he and his colleagues tried to measure the soot output of hybrid rocket engines in a laboratory, they couldn't reliably do it with precision because of the particles' minuscule size. "We were able to measure the particle output from solid rocket motors," Maggi said. "These are about a micron in size, and there [are] a lot of them. But because they are large, they fall to the ground more quickly. In hybrid rocket engines, we were not able to collect the soot from the plume because it's extremely fine, a few nanometres in size." Maggi fears these particles could, in fact, stay in the stratosphere forever. "They have the same size as the carbon emitted by aircrafts," Maggi said. "And we know that there is a layer of carbon in the atmosphere at the flight level of aircrafts which is staying there. It's very likely that particles coming from rocket motors will do the same." The accumulation of these particles over years and decades is what worries the scientists. Just as the current climate crisis started relatively slowly as the amount of carbon released into the atmosphere grew, the pollution in the stratosphere may only start causing harm some years down the road. Rosenlof added that in the long term,</w:t>
      </w:r>
      <w:r w:rsidRPr="002751E2">
        <w:rPr>
          <w:u w:val="single"/>
        </w:rPr>
        <w:t xml:space="preserve"> injecting pollutants into the stratosphere could alter the polar jet stream, change winter storm patterns or affect average </w:t>
      </w:r>
      <w:r w:rsidRPr="002751E2">
        <w:rPr>
          <w:highlight w:val="green"/>
          <w:u w:val="single"/>
        </w:rPr>
        <w:t>rainfall</w:t>
      </w:r>
      <w:r w:rsidRPr="002751E2">
        <w:rPr>
          <w:u w:val="single"/>
        </w:rPr>
        <w:t xml:space="preserve">. "You </w:t>
      </w:r>
      <w:r w:rsidRPr="002751E2">
        <w:rPr>
          <w:highlight w:val="green"/>
          <w:u w:val="single"/>
        </w:rPr>
        <w:t>might</w:t>
      </w:r>
      <w:r w:rsidRPr="002751E2">
        <w:rPr>
          <w:u w:val="single"/>
        </w:rPr>
        <w:t xml:space="preserve"> </w:t>
      </w:r>
      <w:r w:rsidRPr="002751E2">
        <w:rPr>
          <w:highlight w:val="green"/>
          <w:u w:val="single"/>
        </w:rPr>
        <w:t>go</w:t>
      </w:r>
      <w:r w:rsidRPr="002751E2">
        <w:rPr>
          <w:u w:val="single"/>
        </w:rPr>
        <w:t xml:space="preserve"> </w:t>
      </w:r>
      <w:r w:rsidRPr="002751E2">
        <w:rPr>
          <w:highlight w:val="green"/>
          <w:u w:val="single"/>
        </w:rPr>
        <w:t>from</w:t>
      </w:r>
      <w:r w:rsidRPr="002751E2">
        <w:rPr>
          <w:u w:val="single"/>
        </w:rPr>
        <w:t xml:space="preserve"> </w:t>
      </w:r>
      <w:r w:rsidRPr="002751E2">
        <w:rPr>
          <w:highlight w:val="green"/>
          <w:u w:val="single"/>
        </w:rPr>
        <w:t>25</w:t>
      </w:r>
      <w:r w:rsidRPr="002751E2">
        <w:rPr>
          <w:u w:val="single"/>
        </w:rPr>
        <w:t xml:space="preserve"> inches [64 centimeters] a year </w:t>
      </w:r>
      <w:r w:rsidRPr="002751E2">
        <w:rPr>
          <w:highlight w:val="green"/>
          <w:u w:val="single"/>
        </w:rPr>
        <w:t>to</w:t>
      </w:r>
      <w:r w:rsidRPr="002751E2">
        <w:rPr>
          <w:u w:val="single"/>
        </w:rPr>
        <w:t xml:space="preserve"> </w:t>
      </w:r>
      <w:r w:rsidRPr="002751E2">
        <w:rPr>
          <w:highlight w:val="green"/>
          <w:u w:val="single"/>
        </w:rPr>
        <w:t>20</w:t>
      </w:r>
      <w:r w:rsidRPr="002751E2">
        <w:rPr>
          <w:u w:val="single"/>
        </w:rPr>
        <w:t xml:space="preserve"> </w:t>
      </w:r>
      <w:r w:rsidRPr="002751E2">
        <w:rPr>
          <w:highlight w:val="green"/>
          <w:u w:val="single"/>
        </w:rPr>
        <w:t>inches</w:t>
      </w:r>
      <w:r w:rsidRPr="002751E2">
        <w:rPr>
          <w:u w:val="single"/>
        </w:rPr>
        <w:t xml:space="preserve"> [51 cm] </w:t>
      </w:r>
      <w:r w:rsidRPr="002751E2">
        <w:rPr>
          <w:highlight w:val="green"/>
          <w:u w:val="single"/>
        </w:rPr>
        <w:t>a</w:t>
      </w:r>
      <w:r w:rsidRPr="002751E2">
        <w:rPr>
          <w:u w:val="single"/>
        </w:rPr>
        <w:t xml:space="preserve"> </w:t>
      </w:r>
      <w:r w:rsidRPr="002751E2">
        <w:rPr>
          <w:highlight w:val="green"/>
          <w:u w:val="single"/>
        </w:rPr>
        <w:t>year</w:t>
      </w:r>
      <w:r w:rsidRPr="002751E2">
        <w:rPr>
          <w:u w:val="single"/>
        </w:rPr>
        <w:t xml:space="preserve"> in some places, </w:t>
      </w:r>
      <w:r w:rsidRPr="002751E2">
        <w:rPr>
          <w:sz w:val="14"/>
        </w:rPr>
        <w:t xml:space="preserve">which maybe doesn't sound like that big of a deal unless you are a farmer trying to grow your wheat right there," Rosenlof said. "Then a subtle change in rainfall can impact your crop yields." Work to be done For this reason, Fahey says, it is critical that scientific work starts now to evaluate the future risks. "There is this fundamental gap where we just don't have the numbers, and that means that the science is limited because we have this lack of information," he said. "We feel it is part of our responsibility [at NOAA] to assess the impact of human activity on the stratosphere. Rockets are a principal and unique source [of stratospheric pollution], the launch frequencies are increasing and the effects are accumulating." Fahey envisions a wider research program that would analyze the emissions and impacts of individual types of rocket engines and fuels on the stratosphere. The data could be used in Rosenlof's models to better predict the effects in accordance with the expected growth of the number of launches. Fahey, however, says that a political decision would have to come first to provide NOAA and its partners with funding that would enable them to take the high-altitude aircraft to the sky again and gather the data. The good news is, he added, that the U.S. Congress seems to be aware of the problem and things might soon start to move. "We would like to see a national program run by NOAA or the Air Force that would develop a database with basic emission characteristics of modern propulsion systems based on observations," he said. "We could gather some data in ground tests but also in the same way that we did with the space shuttle — by flying through the plumes just after launch." </w:t>
      </w:r>
    </w:p>
    <w:p w14:paraId="393F6169" w14:textId="77777777" w:rsidR="002751E2" w:rsidRPr="002751E2" w:rsidRDefault="002751E2" w:rsidP="002751E2">
      <w:pPr>
        <w:keepNext/>
        <w:keepLines/>
        <w:spacing w:before="40" w:after="0"/>
        <w:outlineLvl w:val="3"/>
        <w:rPr>
          <w:rFonts w:eastAsiaTheme="majorEastAsia" w:cstheme="majorBidi"/>
          <w:b/>
          <w:iCs/>
          <w:sz w:val="26"/>
        </w:rPr>
      </w:pPr>
      <w:r w:rsidRPr="002751E2">
        <w:rPr>
          <w:rFonts w:eastAsiaTheme="majorEastAsia" w:cstheme="majorBidi"/>
          <w:b/>
          <w:iCs/>
          <w:sz w:val="26"/>
        </w:rPr>
        <w:t>This pollution is unique – it can’t be fixed and is hugely impactful on the ozone layer.</w:t>
      </w:r>
    </w:p>
    <w:p w14:paraId="4F88D1EF" w14:textId="77777777" w:rsidR="002751E2" w:rsidRPr="002751E2" w:rsidRDefault="002751E2" w:rsidP="002751E2">
      <w:pPr>
        <w:rPr>
          <w:b/>
          <w:bCs/>
          <w:sz w:val="26"/>
          <w:szCs w:val="26"/>
        </w:rPr>
      </w:pPr>
      <w:r w:rsidRPr="002751E2">
        <w:rPr>
          <w:b/>
          <w:bCs/>
          <w:sz w:val="26"/>
          <w:szCs w:val="26"/>
        </w:rPr>
        <w:t>Prinn et al. 05</w:t>
      </w:r>
    </w:p>
    <w:p w14:paraId="4EEAA107" w14:textId="77777777" w:rsidR="002751E2" w:rsidRPr="002751E2" w:rsidRDefault="002751E2" w:rsidP="002751E2">
      <w:pPr>
        <w:rPr>
          <w:b/>
          <w:bCs/>
          <w:sz w:val="16"/>
          <w:szCs w:val="16"/>
        </w:rPr>
      </w:pPr>
      <w:r w:rsidRPr="002751E2">
        <w:rPr>
          <w:color w:val="000000"/>
          <w:sz w:val="16"/>
          <w:szCs w:val="16"/>
          <w:shd w:val="clear" w:color="auto" w:fill="FFFFFF"/>
        </w:rPr>
        <w:t>(He served as one of the Lead Authors in the Fourth Assessment of the Intergovernmental Panel on Climate Change (IPCC) published in 2007. He has served as Chairman for Atmospheric and Hydrospheric Sciences of the American Association for the Advancement of Science (AAAS), and has chaired the Steering Committees for the IGBP/IAMAP International Global Atmospheric Chemistry Project, the U.S. National Research Council (NRC) Committee on Earth Sciences, and the U.S. Global Tropospheric Chemistry Program. He has been a member of the Steering Committees of the International Geosphere-Biosphere Program (IGBP), and the NASA Network for Detection of Atmospheric Composition Change, and a member of the IAMAP International Commission on Atmospheric Chemistry and Global Pollution, the NRC Space Science Board, the NRC Committee for the International Geosphere-Biosphere Program, the NASA Space Science and Applications Advisory Committee, and the NASA Earth System Sciences Committee. He has twice testified to the United States Congress on climate change science and its implications for policy. He is a Fellow of the American Geophysical Union (AGU), a recipient of AGU's Macelwane Medal, and a Fellow of the AAAS. He has published more than 250 peer-reviewed scientific papers, co-authored </w:t>
      </w:r>
      <w:r w:rsidRPr="002751E2">
        <w:rPr>
          <w:i/>
          <w:iCs/>
          <w:color w:val="000000"/>
          <w:sz w:val="16"/>
          <w:szCs w:val="16"/>
          <w:shd w:val="clear" w:color="auto" w:fill="FFFFFF"/>
        </w:rPr>
        <w:t>Planets and their Atmospheres: Origin and Evolution</w:t>
      </w:r>
      <w:r w:rsidRPr="002751E2">
        <w:rPr>
          <w:color w:val="000000"/>
          <w:sz w:val="16"/>
          <w:szCs w:val="16"/>
          <w:shd w:val="clear" w:color="auto" w:fill="FFFFFF"/>
        </w:rPr>
        <w:t> (Academic Press), and edited or co-edited </w:t>
      </w:r>
      <w:r w:rsidRPr="002751E2">
        <w:rPr>
          <w:i/>
          <w:iCs/>
          <w:color w:val="000000"/>
          <w:sz w:val="16"/>
          <w:szCs w:val="16"/>
          <w:shd w:val="clear" w:color="auto" w:fill="FFFFFF"/>
        </w:rPr>
        <w:t>Global Atmospheric-Biospheric Chemistry</w:t>
      </w:r>
      <w:r w:rsidRPr="002751E2">
        <w:rPr>
          <w:color w:val="000000"/>
          <w:sz w:val="16"/>
          <w:szCs w:val="16"/>
          <w:shd w:val="clear" w:color="auto" w:fill="FFFFFF"/>
        </w:rPr>
        <w:t> (Plenum), </w:t>
      </w:r>
      <w:r w:rsidRPr="002751E2">
        <w:rPr>
          <w:i/>
          <w:iCs/>
          <w:color w:val="000000"/>
          <w:sz w:val="16"/>
          <w:szCs w:val="16"/>
          <w:shd w:val="clear" w:color="auto" w:fill="FFFFFF"/>
        </w:rPr>
        <w:t>Atmospheric Chemistry in a Changing World</w:t>
      </w:r>
      <w:r w:rsidRPr="002751E2">
        <w:rPr>
          <w:color w:val="000000"/>
          <w:sz w:val="16"/>
          <w:szCs w:val="16"/>
          <w:shd w:val="clear" w:color="auto" w:fill="FFFFFF"/>
        </w:rPr>
        <w:t> (Springer), and </w:t>
      </w:r>
      <w:r w:rsidRPr="002751E2">
        <w:rPr>
          <w:i/>
          <w:iCs/>
          <w:color w:val="000000"/>
          <w:sz w:val="16"/>
          <w:szCs w:val="16"/>
          <w:shd w:val="clear" w:color="auto" w:fill="FFFFFF"/>
        </w:rPr>
        <w:t>Inverse Methods in Global Biogeochemical Cycles</w:t>
      </w:r>
      <w:r w:rsidRPr="002751E2">
        <w:rPr>
          <w:color w:val="000000"/>
          <w:sz w:val="16"/>
          <w:szCs w:val="16"/>
          <w:shd w:val="clear" w:color="auto" w:fill="FFFFFF"/>
        </w:rPr>
        <w:t> (AGU).</w:t>
      </w:r>
      <w:r w:rsidRPr="002751E2">
        <w:rPr>
          <w:color w:val="000000"/>
          <w:sz w:val="16"/>
          <w:szCs w:val="16"/>
        </w:rPr>
        <w:t xml:space="preserve"> </w:t>
      </w:r>
      <w:r w:rsidRPr="002751E2">
        <w:rPr>
          <w:color w:val="000000"/>
          <w:sz w:val="16"/>
          <w:szCs w:val="16"/>
          <w:shd w:val="clear" w:color="auto" w:fill="FFFFFF"/>
        </w:rPr>
        <w:t xml:space="preserve">Education: Sc.D., 1971, MIT; M.S., 1968, B.S., 1967, University of Auckland, New Zealand.) </w:t>
      </w:r>
      <w:hyperlink r:id="rId33" w:history="1">
        <w:r w:rsidRPr="002751E2">
          <w:rPr>
            <w:sz w:val="16"/>
            <w:szCs w:val="16"/>
          </w:rPr>
          <w:t>https://globalchange.mit.edu/sites/default/files/MITJPSPGC_Rpt118.pdf. Accessed 1 June 2022</w:t>
        </w:r>
      </w:hyperlink>
      <w:r w:rsidRPr="002751E2">
        <w:rPr>
          <w:sz w:val="16"/>
          <w:szCs w:val="16"/>
        </w:rPr>
        <w:t>. //GHS CR</w:t>
      </w:r>
    </w:p>
    <w:p w14:paraId="1A307644" w14:textId="77777777" w:rsidR="002751E2" w:rsidRPr="002751E2" w:rsidRDefault="002751E2" w:rsidP="002751E2">
      <w:pPr>
        <w:rPr>
          <w:u w:val="single"/>
        </w:rPr>
      </w:pPr>
      <w:r w:rsidRPr="002751E2">
        <w:rPr>
          <w:highlight w:val="green"/>
          <w:u w:val="single"/>
        </w:rPr>
        <w:t>The ability of the lower atmosphere</w:t>
      </w:r>
      <w:r w:rsidRPr="002751E2">
        <w:rPr>
          <w:sz w:val="16"/>
        </w:rPr>
        <w:t xml:space="preserve"> (troposphere) </w:t>
      </w:r>
      <w:r w:rsidRPr="002751E2">
        <w:rPr>
          <w:highlight w:val="green"/>
          <w:u w:val="single"/>
        </w:rPr>
        <w:t>to remove most air pollutants depends on</w:t>
      </w:r>
      <w:r w:rsidRPr="002751E2">
        <w:rPr>
          <w:u w:val="single"/>
        </w:rPr>
        <w:t xml:space="preserve"> complex chemistry driven by </w:t>
      </w:r>
      <w:r w:rsidRPr="002751E2">
        <w:rPr>
          <w:highlight w:val="green"/>
          <w:u w:val="single"/>
        </w:rPr>
        <w:t>the</w:t>
      </w:r>
      <w:r w:rsidRPr="002751E2">
        <w:rPr>
          <w:u w:val="single"/>
        </w:rPr>
        <w:t xml:space="preserve"> relatively small amount of the sun’s ultraviolet light that penetrates through the </w:t>
      </w:r>
      <w:r w:rsidRPr="002751E2">
        <w:rPr>
          <w:highlight w:val="green"/>
          <w:u w:val="single"/>
        </w:rPr>
        <w:t>upper atmospheric</w:t>
      </w:r>
      <w:r w:rsidRPr="002751E2">
        <w:rPr>
          <w:u w:val="single"/>
        </w:rPr>
        <w:t xml:space="preserve"> (stratospheric) </w:t>
      </w:r>
      <w:r w:rsidRPr="002751E2">
        <w:rPr>
          <w:highlight w:val="green"/>
          <w:u w:val="single"/>
        </w:rPr>
        <w:t>ozone layer</w:t>
      </w:r>
      <w:r w:rsidRPr="002751E2">
        <w:rPr>
          <w:u w:val="single"/>
        </w:rPr>
        <w:t xml:space="preserve"> </w:t>
      </w:r>
      <w:r w:rsidRPr="002751E2">
        <w:rPr>
          <w:sz w:val="16"/>
        </w:rPr>
        <w:t>(see: Ehhalt, 1999; Prinn, 2003). This chemistry is also driven by emissions of NOx, CO, CH4 and VOCs and leads to the production of O3 and OH. Figure 1 reviews, with much simplification, the chemical reactions involved (Prinn, 1994). T</w:t>
      </w:r>
      <w:r w:rsidRPr="002751E2">
        <w:rPr>
          <w:u w:val="single"/>
        </w:rPr>
        <w:t xml:space="preserve">he importance of </w:t>
      </w:r>
      <w:r w:rsidRPr="002751E2">
        <w:rPr>
          <w:highlight w:val="green"/>
          <w:u w:val="single"/>
        </w:rPr>
        <w:t>this chemistry</w:t>
      </w:r>
      <w:r w:rsidRPr="002751E2">
        <w:rPr>
          <w:u w:val="single"/>
        </w:rPr>
        <w:t xml:space="preserve"> to </w:t>
      </w:r>
      <w:r w:rsidRPr="002751E2">
        <w:rPr>
          <w:highlight w:val="green"/>
          <w:u w:val="single"/>
        </w:rPr>
        <w:t>climate change</w:t>
      </w:r>
      <w:r w:rsidRPr="002751E2">
        <w:rPr>
          <w:u w:val="single"/>
        </w:rPr>
        <w:t xml:space="preserve"> occurs because it </w:t>
      </w:r>
      <w:r w:rsidRPr="002751E2">
        <w:rPr>
          <w:highlight w:val="green"/>
          <w:u w:val="single"/>
        </w:rPr>
        <w:t>involves both</w:t>
      </w:r>
      <w:r w:rsidRPr="002751E2">
        <w:rPr>
          <w:u w:val="single"/>
        </w:rPr>
        <w:t xml:space="preserve"> climate-forcing </w:t>
      </w:r>
      <w:r w:rsidRPr="002751E2">
        <w:rPr>
          <w:highlight w:val="green"/>
          <w:u w:val="single"/>
        </w:rPr>
        <w:t>greenhouse gases</w:t>
      </w:r>
      <w:r w:rsidRPr="002751E2">
        <w:rPr>
          <w:sz w:val="16"/>
        </w:rPr>
        <w:t xml:space="preserve"> (H2O, CH4, O3)</w:t>
      </w:r>
      <w:r w:rsidRPr="002751E2">
        <w:rPr>
          <w:u w:val="single"/>
        </w:rPr>
        <w:t xml:space="preserve"> </w:t>
      </w:r>
      <w:r w:rsidRPr="002751E2">
        <w:rPr>
          <w:highlight w:val="green"/>
          <w:u w:val="single"/>
        </w:rPr>
        <w:t>and air pollutants</w:t>
      </w:r>
      <w:r w:rsidRPr="002751E2">
        <w:rPr>
          <w:sz w:val="16"/>
        </w:rPr>
        <w:t xml:space="preserve"> (CO, NO, NO2). It also involves aerosols (H2SO4, HNO3, BC)</w:t>
      </w:r>
      <w:r w:rsidRPr="002751E2">
        <w:rPr>
          <w:u w:val="single"/>
        </w:rPr>
        <w:t xml:space="preserve"> that </w:t>
      </w:r>
      <w:r w:rsidRPr="002751E2">
        <w:rPr>
          <w:highlight w:val="green"/>
          <w:u w:val="single"/>
        </w:rPr>
        <w:t>influence climate</w:t>
      </w:r>
      <w:r w:rsidRPr="002751E2">
        <w:rPr>
          <w:u w:val="single"/>
        </w:rPr>
        <w:t xml:space="preserve"> (through reflecting or absorbing sunlight), </w:t>
      </w:r>
      <w:r w:rsidRPr="002751E2">
        <w:rPr>
          <w:highlight w:val="green"/>
          <w:u w:val="single"/>
        </w:rPr>
        <w:t>productivity of ecosystems</w:t>
      </w:r>
      <w:r w:rsidRPr="002751E2">
        <w:rPr>
          <w:u w:val="single"/>
        </w:rPr>
        <w:t xml:space="preserve"> (through their exposure to O3, and to H2SO4 and HNO3 in acid rain), </w:t>
      </w:r>
      <w:r w:rsidRPr="002751E2">
        <w:rPr>
          <w:highlight w:val="green"/>
          <w:u w:val="single"/>
        </w:rPr>
        <w:t>and human health</w:t>
      </w:r>
      <w:r w:rsidRPr="002751E2">
        <w:rPr>
          <w:u w:val="single"/>
        </w:rPr>
        <w:t xml:space="preserve"> (through inhalation).</w:t>
      </w:r>
      <w:r w:rsidRPr="002751E2">
        <w:rPr>
          <w:sz w:val="16"/>
        </w:rPr>
        <w:t xml:space="preserve"> Also important are free radicals and atoms in two forms: very reactive species like O(1 D) and OH, and less reactive ones like HO2, O(3 P), NO and NO2. 3 UV N2O Lightning CFCs O( 1D) Hydrosphere Biosphere &amp; Human Activity HNO3 Greenhouse Gases Primary Pollutants Absorbing Aerosols (BC) Reactive Free Radical/Atom Less Reactive Radicals Reflective Aerosols O3 H2SO4 BC Stratosphere Figure 1. Summary of </w:t>
      </w:r>
      <w:r w:rsidRPr="002751E2">
        <w:rPr>
          <w:u w:val="single"/>
        </w:rPr>
        <w:t>the chemistry in the troposphere important in the linkage between urban air pollution and climate</w:t>
      </w:r>
      <w:r w:rsidRPr="002751E2">
        <w:rPr>
          <w:sz w:val="16"/>
        </w:rPr>
        <w:t xml:space="preserve"> (after Prinn, 1994, 2003). VOCs (not shown) are similar to CH4 in their reactions with OH, but they form acids, aldehydes and ketones in addition to CO. Referring to Figure 1, when OH reacts with CH4 the CH4 is converted mostly to CO in steps that consume OH and also produce HO2. The OH in turn converts CO to CO2, NO2 to HNO3, and SO2 to H2SO4. The primary OH production pathway occurs when H2O reacts with the O(1 D) atoms that come from dissociation of O3 by ultraviolet (UV) light. Within about a second of its formation, on average, OH reacts with other gases, either by donating its O atom (e.g., to CO to form CO2 and H) or by removing H (e.g., from CH4 to form CH3 and H2O). The H and CH3 formed in these ways attach rapidly to O2 to form hydroperoxy (HO2) or methylperoxy (CH3O2) free radicals which are relatively unreactive. If there is no way to rapidly recycle HO2 back to OH, then levels of OH are kept relatively low. The addition of NOx emissions into the mix significantly changes the chemistry. Specifically, a second pathway is created in which NO reacts with HO2 to form NO2 and to reform OH. Ultraviolet light then decomposes NO2 to produce O atoms (which attach to O2 to form O3) and reform NO. Hence NOx (the sum of NO and NO2) is a catalyst which is not consumed in these reactions. </w:t>
      </w:r>
      <w:r w:rsidRPr="002751E2">
        <w:rPr>
          <w:highlight w:val="green"/>
          <w:u w:val="single"/>
        </w:rPr>
        <w:t>The production rate of OH by</w:t>
      </w:r>
      <w:r w:rsidRPr="002751E2">
        <w:rPr>
          <w:u w:val="single"/>
        </w:rPr>
        <w:t xml:space="preserve"> this secondary path in </w:t>
      </w:r>
      <w:r w:rsidRPr="002751E2">
        <w:rPr>
          <w:highlight w:val="green"/>
          <w:u w:val="single"/>
        </w:rPr>
        <w:t>polluted air is</w:t>
      </w:r>
      <w:r w:rsidRPr="002751E2">
        <w:rPr>
          <w:u w:val="single"/>
        </w:rPr>
        <w:t xml:space="preserve"> about </w:t>
      </w:r>
      <w:r w:rsidRPr="002751E2">
        <w:rPr>
          <w:highlight w:val="green"/>
          <w:u w:val="single"/>
        </w:rPr>
        <w:t>five times faster</w:t>
      </w:r>
      <w:r w:rsidRPr="002751E2">
        <w:rPr>
          <w:u w:val="single"/>
        </w:rPr>
        <w:t xml:space="preserve"> than the above primary pathway involving O(1 D) and H2O (Ehhalt, 1999). </w:t>
      </w:r>
      <w:r w:rsidRPr="002751E2">
        <w:rPr>
          <w:sz w:val="16"/>
        </w:rPr>
        <w:t xml:space="preserve">The reaction of NO with HO2 does not act as a sink for HOx (the sum of OH and HO2) but instead determines the ratio of OH to HO2. Calculations for 4 polluted air suggest that HO2 concentrations are about 40 times greater than OH (Ehhalt, 1999). This is due mainly to the much greater reactivity of OH compared to HO2. If </w:t>
      </w:r>
      <w:r w:rsidRPr="002751E2">
        <w:rPr>
          <w:highlight w:val="green"/>
          <w:u w:val="single"/>
        </w:rPr>
        <w:t>emissions of air pollutants that react with OH</w:t>
      </w:r>
      <w:r w:rsidRPr="002751E2">
        <w:rPr>
          <w:u w:val="single"/>
        </w:rPr>
        <w:t xml:space="preserve">, such as CO, VOCs, CH4, and SO2, </w:t>
      </w:r>
      <w:r w:rsidRPr="002751E2">
        <w:rPr>
          <w:highlight w:val="green"/>
          <w:u w:val="single"/>
        </w:rPr>
        <w:t>are increasing</w:t>
      </w:r>
      <w:r w:rsidRPr="002751E2">
        <w:rPr>
          <w:sz w:val="16"/>
        </w:rPr>
        <w:t>, then keeping all else constant, OH levels should decrease. This would increase the lifetime and hence concentrations of CH4. However, increasing NOx emissions should increase tropospheric O3 (and hence the primary source of OH), as well as increase the recycling rate of HO2 to OH (the second source of OH). This OH increase should lower CH4 concentrations. Thus</w:t>
      </w:r>
      <w:r w:rsidRPr="002751E2">
        <w:rPr>
          <w:u w:val="single"/>
        </w:rPr>
        <w:t xml:space="preserve"> changing </w:t>
      </w:r>
      <w:r w:rsidRPr="002751E2">
        <w:rPr>
          <w:highlight w:val="green"/>
          <w:u w:val="single"/>
        </w:rPr>
        <w:t>the level of OH causes greenhouse gas, and</w:t>
      </w:r>
      <w:r w:rsidRPr="002751E2">
        <w:rPr>
          <w:u w:val="single"/>
        </w:rPr>
        <w:t xml:space="preserve"> thus </w:t>
      </w:r>
      <w:r w:rsidRPr="002751E2">
        <w:rPr>
          <w:highlight w:val="green"/>
          <w:u w:val="single"/>
        </w:rPr>
        <w:t>climate, change</w:t>
      </w:r>
      <w:r w:rsidRPr="002751E2">
        <w:rPr>
          <w:u w:val="single"/>
        </w:rPr>
        <w:t xml:space="preserve">s. Climate change will also influence OH. </w:t>
      </w:r>
      <w:r w:rsidRPr="002751E2">
        <w:rPr>
          <w:highlight w:val="green"/>
          <w:u w:val="single"/>
        </w:rPr>
        <w:t>Higher ocean temperatures</w:t>
      </w:r>
      <w:r w:rsidRPr="002751E2">
        <w:rPr>
          <w:u w:val="single"/>
        </w:rPr>
        <w:t xml:space="preserve"> should </w:t>
      </w:r>
      <w:r w:rsidRPr="002751E2">
        <w:rPr>
          <w:highlight w:val="green"/>
          <w:u w:val="single"/>
        </w:rPr>
        <w:t>increase</w:t>
      </w:r>
      <w:r w:rsidRPr="002751E2">
        <w:rPr>
          <w:u w:val="single"/>
        </w:rPr>
        <w:t xml:space="preserve"> </w:t>
      </w:r>
      <w:r w:rsidRPr="002751E2">
        <w:rPr>
          <w:highlight w:val="green"/>
          <w:u w:val="single"/>
        </w:rPr>
        <w:t>H2O</w:t>
      </w:r>
      <w:r w:rsidRPr="002751E2">
        <w:rPr>
          <w:u w:val="single"/>
        </w:rPr>
        <w:t xml:space="preserve"> </w:t>
      </w:r>
      <w:r w:rsidRPr="002751E2">
        <w:rPr>
          <w:highlight w:val="green"/>
          <w:u w:val="single"/>
        </w:rPr>
        <w:t>in</w:t>
      </w:r>
      <w:r w:rsidRPr="002751E2">
        <w:rPr>
          <w:u w:val="single"/>
        </w:rPr>
        <w:t xml:space="preserve"> </w:t>
      </w:r>
      <w:r w:rsidRPr="002751E2">
        <w:rPr>
          <w:highlight w:val="green"/>
          <w:u w:val="single"/>
        </w:rPr>
        <w:t>the</w:t>
      </w:r>
      <w:r w:rsidRPr="002751E2">
        <w:rPr>
          <w:u w:val="single"/>
        </w:rPr>
        <w:t xml:space="preserve"> lower </w:t>
      </w:r>
      <w:r w:rsidRPr="002751E2">
        <w:rPr>
          <w:highlight w:val="green"/>
          <w:u w:val="single"/>
        </w:rPr>
        <w:t>troposphere</w:t>
      </w:r>
      <w:r w:rsidRPr="002751E2">
        <w:rPr>
          <w:sz w:val="16"/>
        </w:rPr>
        <w:t xml:space="preserve"> and thus increase OH production through its primary pathway. Higher atmospheric temperatures also increase the rate of reaction of OH with CH4, decreasing the concentrations of both. </w:t>
      </w:r>
      <w:r w:rsidRPr="002751E2">
        <w:rPr>
          <w:highlight w:val="green"/>
          <w:u w:val="single"/>
        </w:rPr>
        <w:t>Greater cloud cover will reflect more</w:t>
      </w:r>
      <w:r w:rsidRPr="002751E2">
        <w:rPr>
          <w:u w:val="single"/>
        </w:rPr>
        <w:t xml:space="preserve"> solar </w:t>
      </w:r>
      <w:r w:rsidRPr="002751E2">
        <w:rPr>
          <w:highlight w:val="green"/>
          <w:u w:val="single"/>
        </w:rPr>
        <w:t>u</w:t>
      </w:r>
      <w:r w:rsidRPr="002751E2">
        <w:rPr>
          <w:u w:val="single"/>
        </w:rPr>
        <w:t>ltra</w:t>
      </w:r>
      <w:r w:rsidRPr="002751E2">
        <w:rPr>
          <w:highlight w:val="green"/>
          <w:u w:val="single"/>
        </w:rPr>
        <w:t>v</w:t>
      </w:r>
      <w:r w:rsidRPr="002751E2">
        <w:rPr>
          <w:u w:val="single"/>
        </w:rPr>
        <w:t xml:space="preserve">iolet </w:t>
      </w:r>
      <w:r w:rsidRPr="002751E2">
        <w:rPr>
          <w:highlight w:val="green"/>
          <w:u w:val="single"/>
        </w:rPr>
        <w:t>light</w:t>
      </w:r>
      <w:r w:rsidRPr="002751E2">
        <w:rPr>
          <w:sz w:val="16"/>
        </w:rPr>
        <w:t>, thus decreasing OH, and vice versa. Added to these interactions involving gases, are those involving aerosols. For example, increasing SO2 emissions and/or OH concentrations should lead to greater concentrations of sulfate aerosols which are a cooling influence. Accounting for all of these interactions, and other related ones (see e.g., Prinn, 2003),</w:t>
      </w:r>
      <w:r w:rsidRPr="002751E2">
        <w:rPr>
          <w:u w:val="single"/>
        </w:rPr>
        <w:t xml:space="preserve"> requires </w:t>
      </w:r>
      <w:r w:rsidRPr="002751E2">
        <w:rPr>
          <w:highlight w:val="green"/>
          <w:u w:val="single"/>
        </w:rPr>
        <w:t>that</w:t>
      </w:r>
      <w:r w:rsidRPr="002751E2">
        <w:rPr>
          <w:u w:val="single"/>
        </w:rPr>
        <w:t xml:space="preserve"> a detailed interactive atmospheric chemistry and climate model be used to assess the </w:t>
      </w:r>
      <w:r w:rsidRPr="002751E2">
        <w:rPr>
          <w:highlight w:val="green"/>
          <w:u w:val="single"/>
        </w:rPr>
        <w:t>effects</w:t>
      </w:r>
      <w:r w:rsidRPr="002751E2">
        <w:rPr>
          <w:u w:val="single"/>
        </w:rPr>
        <w:t xml:space="preserve"> of air pollution reductions on </w:t>
      </w:r>
      <w:r w:rsidRPr="002751E2">
        <w:rPr>
          <w:highlight w:val="green"/>
          <w:u w:val="single"/>
        </w:rPr>
        <w:t>climate</w:t>
      </w:r>
      <w:r w:rsidRPr="002751E2">
        <w:rPr>
          <w:u w:val="single"/>
        </w:rPr>
        <w:t>.</w:t>
      </w:r>
    </w:p>
    <w:p w14:paraId="67A8AF9C" w14:textId="3B574F59" w:rsidR="002751E2" w:rsidRPr="002751E2" w:rsidRDefault="002751E2" w:rsidP="002751E2">
      <w:pPr>
        <w:rPr>
          <w:sz w:val="16"/>
        </w:rPr>
      </w:pPr>
      <w:r w:rsidRPr="002751E2">
        <w:rPr>
          <w:sz w:val="16"/>
        </w:rPr>
        <w:t>mini-satellites, or forcing the junk to burn up in the atmosphere.</w:t>
      </w:r>
    </w:p>
    <w:p w14:paraId="4D65E0B1" w14:textId="77777777" w:rsidR="002751E2" w:rsidRPr="002751E2" w:rsidRDefault="002751E2" w:rsidP="002751E2">
      <w:pPr>
        <w:keepNext/>
        <w:keepLines/>
        <w:spacing w:before="40" w:after="0"/>
        <w:outlineLvl w:val="3"/>
        <w:rPr>
          <w:rFonts w:eastAsiaTheme="majorEastAsia"/>
          <w:b/>
          <w:iCs/>
          <w:color w:val="000000" w:themeColor="text1"/>
          <w:sz w:val="26"/>
        </w:rPr>
      </w:pPr>
      <w:r w:rsidRPr="002751E2">
        <w:rPr>
          <w:rFonts w:eastAsiaTheme="majorEastAsia"/>
          <w:b/>
          <w:iCs/>
          <w:color w:val="000000" w:themeColor="text1"/>
          <w:sz w:val="26"/>
        </w:rPr>
        <w:t xml:space="preserve">Solving warming is </w:t>
      </w:r>
      <w:r w:rsidRPr="002751E2">
        <w:rPr>
          <w:rFonts w:eastAsiaTheme="majorEastAsia"/>
          <w:b/>
          <w:iCs/>
          <w:color w:val="000000" w:themeColor="text1"/>
          <w:sz w:val="26"/>
          <w:u w:val="single"/>
        </w:rPr>
        <w:t>not all-or-nothing</w:t>
      </w:r>
      <w:r w:rsidRPr="002751E2">
        <w:rPr>
          <w:rFonts w:eastAsiaTheme="majorEastAsia"/>
          <w:b/>
          <w:iCs/>
          <w:color w:val="000000" w:themeColor="text1"/>
          <w:sz w:val="26"/>
        </w:rPr>
        <w:t xml:space="preserve"> – every additional fraction of a degree is </w:t>
      </w:r>
      <w:r w:rsidRPr="002751E2">
        <w:rPr>
          <w:rFonts w:eastAsiaTheme="majorEastAsia"/>
          <w:b/>
          <w:iCs/>
          <w:color w:val="000000" w:themeColor="text1"/>
          <w:sz w:val="26"/>
          <w:u w:val="single"/>
        </w:rPr>
        <w:t>irreversible</w:t>
      </w:r>
      <w:r w:rsidRPr="002751E2">
        <w:rPr>
          <w:rFonts w:eastAsiaTheme="majorEastAsia"/>
          <w:b/>
          <w:iCs/>
          <w:color w:val="000000" w:themeColor="text1"/>
          <w:sz w:val="26"/>
        </w:rPr>
        <w:t xml:space="preserve"> and costs </w:t>
      </w:r>
      <w:r w:rsidRPr="002751E2">
        <w:rPr>
          <w:rFonts w:eastAsiaTheme="majorEastAsia"/>
          <w:b/>
          <w:iCs/>
          <w:color w:val="000000" w:themeColor="text1"/>
          <w:sz w:val="26"/>
          <w:u w:val="single"/>
        </w:rPr>
        <w:t>millions of lives</w:t>
      </w:r>
      <w:r w:rsidRPr="002751E2">
        <w:rPr>
          <w:rFonts w:eastAsiaTheme="majorEastAsia"/>
          <w:b/>
          <w:iCs/>
          <w:color w:val="000000" w:themeColor="text1"/>
          <w:sz w:val="26"/>
        </w:rPr>
        <w:t>—prefer IPCC assessments that are the gold standard for warming consensus</w:t>
      </w:r>
    </w:p>
    <w:p w14:paraId="5869CB27" w14:textId="77777777" w:rsidR="002751E2" w:rsidRPr="002751E2" w:rsidRDefault="002751E2" w:rsidP="002751E2">
      <w:pPr>
        <w:rPr>
          <w:color w:val="000000" w:themeColor="text1"/>
          <w:sz w:val="16"/>
        </w:rPr>
      </w:pPr>
      <w:r w:rsidRPr="002751E2">
        <w:rPr>
          <w:color w:val="000000" w:themeColor="text1"/>
          <w:sz w:val="16"/>
        </w:rPr>
        <w:t xml:space="preserve">David </w:t>
      </w:r>
      <w:r w:rsidRPr="002751E2">
        <w:rPr>
          <w:color w:val="000000" w:themeColor="text1"/>
          <w:u w:val="single"/>
        </w:rPr>
        <w:t>Wallace-Wells 19</w:t>
      </w:r>
      <w:r w:rsidRPr="002751E2">
        <w:rPr>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2751E2">
        <w:rPr>
          <w:i/>
          <w:iCs/>
          <w:color w:val="000000" w:themeColor="text1"/>
          <w:sz w:val="16"/>
        </w:rPr>
        <w:t>The Uninhabitable Earth: A Story of the Future</w:t>
      </w:r>
      <w:r w:rsidRPr="002751E2">
        <w:rPr>
          <w:color w:val="000000" w:themeColor="text1"/>
          <w:sz w:val="16"/>
        </w:rPr>
        <w:t xml:space="preserve"> (Kindle Edition: Allen Lane, 2019), pg. 8-30, beckert</w:t>
      </w:r>
    </w:p>
    <w:p w14:paraId="6DA383BD" w14:textId="77777777" w:rsidR="002751E2" w:rsidRPr="002751E2" w:rsidRDefault="002751E2" w:rsidP="002751E2">
      <w:pPr>
        <w:numPr>
          <w:ilvl w:val="0"/>
          <w:numId w:val="12"/>
        </w:numPr>
        <w:contextualSpacing/>
        <w:rPr>
          <w:color w:val="000000" w:themeColor="text1"/>
          <w:sz w:val="16"/>
        </w:rPr>
      </w:pPr>
      <w:r w:rsidRPr="002751E2">
        <w:rPr>
          <w:color w:val="000000" w:themeColor="text1"/>
          <w:sz w:val="16"/>
        </w:rPr>
        <w:t xml:space="preserve">Every degree key – each bit </w:t>
      </w:r>
      <w:r w:rsidRPr="002751E2">
        <w:rPr>
          <w:color w:val="000000" w:themeColor="text1"/>
          <w:sz w:val="16"/>
        </w:rPr>
        <w:sym w:font="Wingdings" w:char="F0E0"/>
      </w:r>
      <w:r w:rsidRPr="002751E2">
        <w:rPr>
          <w:color w:val="000000" w:themeColor="text1"/>
          <w:sz w:val="16"/>
        </w:rPr>
        <w:t xml:space="preserve"> hundreds of millions of lives</w:t>
      </w:r>
    </w:p>
    <w:p w14:paraId="3501CB11" w14:textId="77777777" w:rsidR="002751E2" w:rsidRPr="002751E2" w:rsidRDefault="002751E2" w:rsidP="002751E2">
      <w:pPr>
        <w:numPr>
          <w:ilvl w:val="0"/>
          <w:numId w:val="12"/>
        </w:numPr>
        <w:contextualSpacing/>
        <w:rPr>
          <w:color w:val="000000" w:themeColor="text1"/>
          <w:sz w:val="16"/>
        </w:rPr>
      </w:pPr>
      <w:r w:rsidRPr="002751E2">
        <w:rPr>
          <w:color w:val="000000" w:themeColor="text1"/>
          <w:sz w:val="16"/>
        </w:rPr>
        <w:t>IPCC</w:t>
      </w:r>
      <w:r w:rsidRPr="002751E2">
        <w:rPr>
          <w:color w:val="000000" w:themeColor="text1"/>
          <w:sz w:val="16"/>
        </w:rPr>
        <w:sym w:font="Wingdings" w:char="F0E0"/>
      </w:r>
      <w:r w:rsidRPr="002751E2">
        <w:rPr>
          <w:color w:val="000000" w:themeColor="text1"/>
          <w:sz w:val="16"/>
        </w:rPr>
        <w:t>best ev b/c conservative estimate + still really big impact</w:t>
      </w:r>
    </w:p>
    <w:p w14:paraId="20D82A1D" w14:textId="77777777" w:rsidR="002751E2" w:rsidRPr="002751E2" w:rsidRDefault="002751E2" w:rsidP="002751E2">
      <w:pPr>
        <w:numPr>
          <w:ilvl w:val="0"/>
          <w:numId w:val="12"/>
        </w:numPr>
        <w:contextualSpacing/>
        <w:rPr>
          <w:color w:val="000000" w:themeColor="text1"/>
          <w:sz w:val="16"/>
        </w:rPr>
      </w:pPr>
      <w:r w:rsidRPr="002751E2">
        <w:rPr>
          <w:color w:val="000000" w:themeColor="text1"/>
          <w:sz w:val="16"/>
        </w:rPr>
        <w:t xml:space="preserve">Now key – not reversible, feedback loops </w:t>
      </w:r>
      <w:r w:rsidRPr="002751E2">
        <w:rPr>
          <w:color w:val="000000" w:themeColor="text1"/>
          <w:sz w:val="16"/>
        </w:rPr>
        <w:sym w:font="Wingdings" w:char="F0E0"/>
      </w:r>
      <w:r w:rsidRPr="002751E2">
        <w:rPr>
          <w:color w:val="000000" w:themeColor="text1"/>
          <w:sz w:val="16"/>
        </w:rPr>
        <w:t xml:space="preserve"> speeds up later</w:t>
      </w:r>
    </w:p>
    <w:p w14:paraId="1FD45355" w14:textId="5249E3EE" w:rsidR="002751E2" w:rsidRDefault="002751E2" w:rsidP="002751E2">
      <w:pPr>
        <w:rPr>
          <w:color w:val="000000" w:themeColor="text1"/>
          <w:sz w:val="14"/>
        </w:rPr>
      </w:pPr>
      <w:r w:rsidRPr="002751E2">
        <w:rPr>
          <w:color w:val="000000" w:themeColor="text1"/>
          <w:sz w:val="14"/>
        </w:rPr>
        <w:t xml:space="preserve">There is almost no chance we will avoid that scenario. The Kyoto Protocol achieved, practically, nothing; in the twenty years since, despite all of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2751E2">
        <w:rPr>
          <w:color w:val="000000" w:themeColor="text1"/>
          <w:u w:val="single"/>
        </w:rPr>
        <w:t xml:space="preserve">two degrees looks more like a </w:t>
      </w:r>
      <w:r w:rsidRPr="002751E2">
        <w:rPr>
          <w:b/>
          <w:iCs/>
          <w:color w:val="000000" w:themeColor="text1"/>
          <w:u w:val="single"/>
        </w:rPr>
        <w:t>best-case outcome</w:t>
      </w:r>
      <w:r w:rsidRPr="002751E2">
        <w:rPr>
          <w:color w:val="000000" w:themeColor="text1"/>
          <w:u w:val="single"/>
        </w:rPr>
        <w:t>, at present hard to credit, with an entire bell curve of more horrific possibilities extending beyond it and yet shrouded, delicately, from public view</w:t>
      </w:r>
      <w:r w:rsidRPr="002751E2">
        <w:rPr>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2751E2">
        <w:rPr>
          <w:color w:val="000000" w:themeColor="text1"/>
          <w:u w:val="single"/>
        </w:rPr>
        <w:t>We chose not to discuss a world warmed beyond two degrees out of decency, perhaps; or simple fear; or fear of fearmongering; or technocratic faith, which is really market faith; or deference to partisan debates or even partisan priorities</w:t>
      </w:r>
      <w:r w:rsidRPr="002751E2">
        <w:rPr>
          <w:color w:val="000000" w:themeColor="text1"/>
          <w:sz w:val="14"/>
        </w:rPr>
        <w:t>;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sociopathically good at collating bad news into a sickening evolving sense of what constituted “normal,” or because we looked outside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ourselves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2751E2">
        <w:rPr>
          <w:color w:val="000000" w:themeColor="text1"/>
          <w:u w:val="single"/>
        </w:rPr>
        <w:t>there are so many aspects to the climate kaleidoscope that transforms our intuitions about environmental devastation into an uncanny complacency that it can be hard to pull the whole picture of climate distortion into focus.</w:t>
      </w:r>
      <w:r w:rsidRPr="002751E2">
        <w:rPr>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2751E2">
        <w:rPr>
          <w:color w:val="000000" w:themeColor="text1"/>
          <w:u w:val="single"/>
        </w:rPr>
        <w:t xml:space="preserve"> (</w:t>
      </w:r>
      <w:r w:rsidRPr="002751E2">
        <w:rPr>
          <w:color w:val="000000" w:themeColor="text1"/>
          <w:highlight w:val="green"/>
          <w:u w:val="single"/>
        </w:rPr>
        <w:t>IPCC) offers</w:t>
      </w:r>
      <w:r w:rsidRPr="002751E2">
        <w:rPr>
          <w:color w:val="000000" w:themeColor="text1"/>
          <w:u w:val="single"/>
        </w:rPr>
        <w:t xml:space="preserve"> the </w:t>
      </w:r>
      <w:r w:rsidRPr="002751E2">
        <w:rPr>
          <w:b/>
          <w:iCs/>
          <w:color w:val="000000" w:themeColor="text1"/>
          <w:highlight w:val="green"/>
          <w:u w:val="single"/>
        </w:rPr>
        <w:t>gold-standard</w:t>
      </w:r>
      <w:r w:rsidRPr="002751E2">
        <w:rPr>
          <w:color w:val="000000" w:themeColor="text1"/>
          <w:highlight w:val="green"/>
          <w:u w:val="single"/>
        </w:rPr>
        <w:t xml:space="preserve"> assessments</w:t>
      </w:r>
      <w:r w:rsidRPr="002751E2">
        <w:rPr>
          <w:color w:val="000000" w:themeColor="text1"/>
          <w:u w:val="single"/>
        </w:rPr>
        <w:t xml:space="preserve"> </w:t>
      </w:r>
      <w:r w:rsidRPr="002751E2">
        <w:rPr>
          <w:color w:val="000000" w:themeColor="text1"/>
          <w:highlight w:val="green"/>
          <w:u w:val="single"/>
        </w:rPr>
        <w:t>of</w:t>
      </w:r>
      <w:r w:rsidRPr="002751E2">
        <w:rPr>
          <w:color w:val="000000" w:themeColor="text1"/>
          <w:u w:val="single"/>
        </w:rPr>
        <w:t xml:space="preserve"> the state of the planet and the likely trajectory for </w:t>
      </w:r>
      <w:r w:rsidRPr="002751E2">
        <w:rPr>
          <w:color w:val="000000" w:themeColor="text1"/>
          <w:highlight w:val="green"/>
          <w:u w:val="single"/>
        </w:rPr>
        <w:t>climate change</w:t>
      </w:r>
      <w:r w:rsidRPr="002751E2">
        <w:rPr>
          <w:color w:val="000000" w:themeColor="text1"/>
          <w:sz w:val="14"/>
        </w:rPr>
        <w:t>—gold-standard, in part,</w:t>
      </w:r>
      <w:r w:rsidRPr="002751E2">
        <w:rPr>
          <w:color w:val="000000" w:themeColor="text1"/>
          <w:u w:val="single"/>
        </w:rPr>
        <w:t xml:space="preserve"> </w:t>
      </w:r>
      <w:r w:rsidRPr="002751E2">
        <w:rPr>
          <w:color w:val="000000" w:themeColor="text1"/>
          <w:highlight w:val="green"/>
          <w:u w:val="single"/>
        </w:rPr>
        <w:t xml:space="preserve">because </w:t>
      </w:r>
      <w:r w:rsidRPr="002751E2">
        <w:rPr>
          <w:b/>
          <w:iCs/>
          <w:color w:val="000000" w:themeColor="text1"/>
          <w:highlight w:val="green"/>
          <w:u w:val="single"/>
        </w:rPr>
        <w:t>it is</w:t>
      </w:r>
      <w:r w:rsidRPr="002751E2">
        <w:rPr>
          <w:b/>
          <w:iCs/>
          <w:color w:val="000000" w:themeColor="text1"/>
          <w:u w:val="single"/>
        </w:rPr>
        <w:t xml:space="preserve"> conservative</w:t>
      </w:r>
      <w:r w:rsidRPr="002751E2">
        <w:rPr>
          <w:color w:val="000000" w:themeColor="text1"/>
          <w:u w:val="single"/>
        </w:rPr>
        <w:t xml:space="preserve">, </w:t>
      </w:r>
      <w:r w:rsidRPr="002751E2">
        <w:rPr>
          <w:color w:val="000000" w:themeColor="text1"/>
          <w:highlight w:val="green"/>
          <w:u w:val="single"/>
        </w:rPr>
        <w:t xml:space="preserve">integrating </w:t>
      </w:r>
      <w:r w:rsidRPr="002751E2">
        <w:rPr>
          <w:color w:val="000000" w:themeColor="text1"/>
          <w:u w:val="single"/>
        </w:rPr>
        <w:t xml:space="preserve">only new </w:t>
      </w:r>
      <w:r w:rsidRPr="002751E2">
        <w:rPr>
          <w:color w:val="000000" w:themeColor="text1"/>
          <w:highlight w:val="green"/>
          <w:u w:val="single"/>
        </w:rPr>
        <w:t>research that passes</w:t>
      </w:r>
      <w:r w:rsidRPr="002751E2">
        <w:rPr>
          <w:color w:val="000000" w:themeColor="text1"/>
          <w:u w:val="single"/>
        </w:rPr>
        <w:t xml:space="preserve"> the threshold of</w:t>
      </w:r>
      <w:r w:rsidRPr="002751E2">
        <w:rPr>
          <w:color w:val="000000" w:themeColor="text1"/>
          <w:highlight w:val="green"/>
          <w:u w:val="single"/>
        </w:rPr>
        <w:t xml:space="preserve"> inarguability</w:t>
      </w:r>
      <w:r w:rsidRPr="002751E2">
        <w:rPr>
          <w:color w:val="000000" w:themeColor="text1"/>
          <w:u w:val="single"/>
        </w:rPr>
        <w:t>.</w:t>
      </w:r>
      <w:r w:rsidRPr="002751E2">
        <w:rPr>
          <w:color w:val="000000" w:themeColor="text1"/>
          <w:sz w:val="14"/>
        </w:rPr>
        <w:t xml:space="preserve"> A new report is expected in 2022, but </w:t>
      </w:r>
      <w:r w:rsidRPr="002751E2">
        <w:rPr>
          <w:color w:val="000000" w:themeColor="text1"/>
          <w:u w:val="single"/>
        </w:rPr>
        <w:t>the most recent one says that if we take action on emissions soon</w:t>
      </w:r>
      <w:r w:rsidRPr="002751E2">
        <w:rPr>
          <w:color w:val="000000" w:themeColor="text1"/>
          <w:sz w:val="14"/>
        </w:rPr>
        <w:t>,</w:t>
      </w:r>
      <w:r w:rsidRPr="002751E2">
        <w:rPr>
          <w:color w:val="000000" w:themeColor="text1"/>
          <w:u w:val="single"/>
        </w:rPr>
        <w:t xml:space="preserve"> </w:t>
      </w:r>
      <w:r w:rsidRPr="002751E2">
        <w:rPr>
          <w:color w:val="000000" w:themeColor="text1"/>
          <w:sz w:val="14"/>
        </w:rPr>
        <w:t>instituting immediately all of the commitments made in the Paris accords but nowhere yet actually implemented,</w:t>
      </w:r>
      <w:r w:rsidRPr="002751E2">
        <w:rPr>
          <w:color w:val="000000" w:themeColor="text1"/>
          <w:u w:val="single"/>
        </w:rPr>
        <w:t xml:space="preserve"> we are likely to get about </w:t>
      </w:r>
      <w:r w:rsidRPr="002751E2">
        <w:rPr>
          <w:b/>
          <w:iCs/>
          <w:color w:val="000000" w:themeColor="text1"/>
          <w:u w:val="single"/>
        </w:rPr>
        <w:t>3.2 degrees of warming</w:t>
      </w:r>
      <w:r w:rsidRPr="002751E2">
        <w:rPr>
          <w:color w:val="000000" w:themeColor="text1"/>
          <w:sz w:val="14"/>
        </w:rPr>
        <w:t>, or about three times as much warming as the planet has seen since the beginning of industrialization—</w:t>
      </w:r>
      <w:r w:rsidRPr="002751E2">
        <w:rPr>
          <w:color w:val="000000" w:themeColor="text1"/>
          <w:u w:val="single"/>
        </w:rPr>
        <w:t>bringing the unthinkable collapse of the planet’s ice sheets not just into the realm of the real but into the present</w:t>
      </w:r>
      <w:r w:rsidRPr="002751E2">
        <w:rPr>
          <w:color w:val="000000" w:themeColor="text1"/>
          <w:sz w:val="14"/>
        </w:rPr>
        <w:t xml:space="preserve">.29, 30 </w:t>
      </w:r>
      <w:r w:rsidRPr="002751E2">
        <w:rPr>
          <w:color w:val="000000" w:themeColor="text1"/>
          <w:u w:val="single"/>
        </w:rPr>
        <w:t>That would eventually flood</w:t>
      </w:r>
      <w:r w:rsidRPr="002751E2">
        <w:rPr>
          <w:color w:val="000000" w:themeColor="text1"/>
          <w:sz w:val="14"/>
        </w:rPr>
        <w:t xml:space="preserve"> not just Miami and Dhaka but Shanghai and Hong Kong and</w:t>
      </w:r>
      <w:r w:rsidRPr="002751E2">
        <w:rPr>
          <w:color w:val="000000" w:themeColor="text1"/>
          <w:u w:val="single"/>
        </w:rPr>
        <w:t xml:space="preserve"> a hundred other cities around the world</w:t>
      </w:r>
      <w:r w:rsidRPr="002751E2">
        <w:rPr>
          <w:color w:val="000000" w:themeColor="text1"/>
          <w:sz w:val="14"/>
        </w:rPr>
        <w:t xml:space="preserve">.31 </w:t>
      </w:r>
      <w:r w:rsidRPr="002751E2">
        <w:rPr>
          <w:color w:val="000000" w:themeColor="text1"/>
          <w:u w:val="single"/>
        </w:rPr>
        <w:t>The tipping point for that collapse is said to be around two degrees</w:t>
      </w:r>
      <w:r w:rsidRPr="002751E2">
        <w:rPr>
          <w:color w:val="000000" w:themeColor="text1"/>
          <w:sz w:val="14"/>
        </w:rPr>
        <w:t xml:space="preserve">; </w:t>
      </w:r>
      <w:r w:rsidRPr="002751E2">
        <w:rPr>
          <w:color w:val="000000" w:themeColor="text1"/>
          <w:u w:val="single"/>
        </w:rPr>
        <w:t>according to several recent studies, even a rapid cessation of carbon emissions could bring us that amount of warming by the end of the century</w:t>
      </w:r>
      <w:r w:rsidRPr="002751E2">
        <w:rPr>
          <w:color w:val="000000" w:themeColor="text1"/>
          <w:sz w:val="14"/>
        </w:rPr>
        <w:t xml:space="preserve">.32 The assaults of climate change do not end at 2100 just because most modeling, by convention, sunsets at that point. This is why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2751E2">
        <w:rPr>
          <w:color w:val="000000" w:themeColor="text1"/>
          <w:u w:val="single"/>
        </w:rPr>
        <w:t xml:space="preserve">our current climate models may be </w:t>
      </w:r>
      <w:r w:rsidRPr="002751E2">
        <w:rPr>
          <w:b/>
          <w:iCs/>
          <w:color w:val="000000" w:themeColor="text1"/>
          <w:u w:val="single"/>
        </w:rPr>
        <w:t>underestimating</w:t>
      </w:r>
      <w:r w:rsidRPr="002751E2">
        <w:rPr>
          <w:color w:val="000000" w:themeColor="text1"/>
          <w:u w:val="single"/>
        </w:rPr>
        <w:t xml:space="preserve"> the amount of warming we are due for in 2100 by as much as half</w:t>
      </w:r>
      <w:r w:rsidRPr="002751E2">
        <w:rPr>
          <w:color w:val="000000" w:themeColor="text1"/>
          <w:sz w:val="14"/>
        </w:rPr>
        <w:t xml:space="preserve">.34 In other words, </w:t>
      </w:r>
      <w:r w:rsidRPr="002751E2">
        <w:rPr>
          <w:color w:val="000000" w:themeColor="text1"/>
          <w:u w:val="single"/>
        </w:rPr>
        <w:t>temperatures could rise</w:t>
      </w:r>
      <w:r w:rsidRPr="002751E2">
        <w:rPr>
          <w:color w:val="000000" w:themeColor="text1"/>
          <w:sz w:val="14"/>
        </w:rPr>
        <w:t>, ultimately,</w:t>
      </w:r>
      <w:r w:rsidRPr="002751E2">
        <w:rPr>
          <w:color w:val="000000" w:themeColor="text1"/>
          <w:u w:val="single"/>
        </w:rPr>
        <w:t xml:space="preserve"> by as much as double what the IPCC predicts.</w:t>
      </w:r>
      <w:r w:rsidRPr="002751E2">
        <w:rPr>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2751E2">
        <w:rPr>
          <w:color w:val="000000" w:themeColor="text1"/>
          <w:u w:val="single"/>
        </w:rPr>
        <w:t>Because these numbers are so small, we tend to trivialize the differences between them—one, two, four, five. Human experience and memory offer no good analogy for how we should think of those thresholds</w:t>
      </w:r>
      <w:r w:rsidRPr="002751E2">
        <w:rPr>
          <w:color w:val="000000" w:themeColor="text1"/>
          <w:sz w:val="14"/>
        </w:rPr>
        <w:t xml:space="preserve">, but, as with world wars or recurrences of cancer, you don’t want to see even one. </w:t>
      </w:r>
      <w:r w:rsidRPr="002751E2">
        <w:rPr>
          <w:color w:val="000000" w:themeColor="text1"/>
          <w:highlight w:val="green"/>
          <w:u w:val="single"/>
        </w:rPr>
        <w:t>At two degrees</w:t>
      </w:r>
      <w:r w:rsidRPr="002751E2">
        <w:rPr>
          <w:color w:val="000000" w:themeColor="text1"/>
          <w:u w:val="single"/>
        </w:rPr>
        <w:t xml:space="preserve">, the </w:t>
      </w:r>
      <w:r w:rsidRPr="002751E2">
        <w:rPr>
          <w:color w:val="000000" w:themeColor="text1"/>
          <w:highlight w:val="green"/>
          <w:u w:val="single"/>
        </w:rPr>
        <w:t xml:space="preserve">ice sheets </w:t>
      </w:r>
      <w:r w:rsidRPr="002751E2">
        <w:rPr>
          <w:color w:val="000000" w:themeColor="text1"/>
          <w:u w:val="single"/>
        </w:rPr>
        <w:t xml:space="preserve">will begin their </w:t>
      </w:r>
      <w:r w:rsidRPr="002751E2">
        <w:rPr>
          <w:color w:val="000000" w:themeColor="text1"/>
          <w:highlight w:val="green"/>
          <w:u w:val="single"/>
        </w:rPr>
        <w:t>collapse</w:t>
      </w:r>
      <w:r w:rsidRPr="002751E2">
        <w:rPr>
          <w:color w:val="000000" w:themeColor="text1"/>
          <w:u w:val="single"/>
        </w:rPr>
        <w:t xml:space="preserve">, </w:t>
      </w:r>
      <w:r w:rsidRPr="002751E2">
        <w:rPr>
          <w:color w:val="000000" w:themeColor="text1"/>
          <w:highlight w:val="green"/>
          <w:u w:val="single"/>
        </w:rPr>
        <w:t xml:space="preserve">400 million </w:t>
      </w:r>
      <w:r w:rsidRPr="002751E2">
        <w:rPr>
          <w:color w:val="000000" w:themeColor="text1"/>
          <w:u w:val="single"/>
        </w:rPr>
        <w:t>more people will</w:t>
      </w:r>
      <w:r w:rsidRPr="002751E2">
        <w:rPr>
          <w:color w:val="000000" w:themeColor="text1"/>
          <w:highlight w:val="green"/>
          <w:u w:val="single"/>
        </w:rPr>
        <w:t xml:space="preserve"> suffer from water scarcity</w:t>
      </w:r>
      <w:r w:rsidRPr="002751E2">
        <w:rPr>
          <w:color w:val="000000" w:themeColor="text1"/>
          <w:u w:val="single"/>
        </w:rPr>
        <w:t xml:space="preserve">, major </w:t>
      </w:r>
      <w:r w:rsidRPr="002751E2">
        <w:rPr>
          <w:color w:val="000000" w:themeColor="text1"/>
          <w:highlight w:val="green"/>
          <w:u w:val="single"/>
        </w:rPr>
        <w:t>cities</w:t>
      </w:r>
      <w:r w:rsidRPr="002751E2">
        <w:rPr>
          <w:color w:val="000000" w:themeColor="text1"/>
          <w:u w:val="single"/>
        </w:rPr>
        <w:t xml:space="preserve"> </w:t>
      </w:r>
      <w:r w:rsidRPr="002751E2">
        <w:rPr>
          <w:color w:val="000000" w:themeColor="text1"/>
          <w:sz w:val="14"/>
        </w:rPr>
        <w:t>in the equatorial band</w:t>
      </w:r>
      <w:r w:rsidRPr="002751E2">
        <w:rPr>
          <w:color w:val="000000" w:themeColor="text1"/>
          <w:u w:val="single"/>
        </w:rPr>
        <w:t xml:space="preserve"> of the planet will </w:t>
      </w:r>
      <w:r w:rsidRPr="002751E2">
        <w:rPr>
          <w:color w:val="000000" w:themeColor="text1"/>
          <w:highlight w:val="green"/>
          <w:u w:val="single"/>
        </w:rPr>
        <w:t>become unlivable</w:t>
      </w:r>
      <w:r w:rsidRPr="002751E2">
        <w:rPr>
          <w:color w:val="000000" w:themeColor="text1"/>
          <w:u w:val="single"/>
        </w:rPr>
        <w:t xml:space="preserve">, and </w:t>
      </w:r>
      <w:r w:rsidRPr="002751E2">
        <w:rPr>
          <w:color w:val="000000" w:themeColor="text1"/>
          <w:sz w:val="14"/>
        </w:rPr>
        <w:t>even in the northern latitudes</w:t>
      </w:r>
      <w:r w:rsidRPr="002751E2">
        <w:rPr>
          <w:color w:val="000000" w:themeColor="text1"/>
          <w:u w:val="single"/>
        </w:rPr>
        <w:t xml:space="preserve"> heat waves will kill thousands each summer</w:t>
      </w:r>
      <w:r w:rsidRPr="002751E2">
        <w:rPr>
          <w:color w:val="000000" w:themeColor="text1"/>
          <w:sz w:val="14"/>
        </w:rPr>
        <w:t xml:space="preserve">.37, 38 </w:t>
      </w:r>
      <w:r w:rsidRPr="002751E2">
        <w:rPr>
          <w:color w:val="000000" w:themeColor="text1"/>
          <w:u w:val="single"/>
        </w:rPr>
        <w:t xml:space="preserve">There would be thirty-two times as many extreme heat waves in India, and each would last five times as long, exposing </w:t>
      </w:r>
      <w:r w:rsidRPr="002751E2">
        <w:rPr>
          <w:b/>
          <w:iCs/>
          <w:color w:val="000000" w:themeColor="text1"/>
          <w:u w:val="single"/>
        </w:rPr>
        <w:t>ninety-three times more people</w:t>
      </w:r>
      <w:r w:rsidRPr="002751E2">
        <w:rPr>
          <w:color w:val="000000" w:themeColor="text1"/>
          <w:sz w:val="14"/>
        </w:rPr>
        <w:t xml:space="preserve">.39 </w:t>
      </w:r>
      <w:r w:rsidRPr="002751E2">
        <w:rPr>
          <w:color w:val="000000" w:themeColor="text1"/>
          <w:u w:val="single"/>
        </w:rPr>
        <w:t xml:space="preserve">This is our </w:t>
      </w:r>
      <w:r w:rsidRPr="002751E2">
        <w:rPr>
          <w:b/>
          <w:iCs/>
          <w:color w:val="000000" w:themeColor="text1"/>
          <w:u w:val="single"/>
        </w:rPr>
        <w:t>best-case scenario</w:t>
      </w:r>
      <w:r w:rsidRPr="002751E2">
        <w:rPr>
          <w:color w:val="000000" w:themeColor="text1"/>
          <w:u w:val="single"/>
        </w:rPr>
        <w:t xml:space="preserve">. </w:t>
      </w:r>
      <w:r w:rsidRPr="002751E2">
        <w:rPr>
          <w:color w:val="000000" w:themeColor="text1"/>
          <w:highlight w:val="green"/>
          <w:u w:val="single"/>
        </w:rPr>
        <w:t>At three degrees</w:t>
      </w:r>
      <w:r w:rsidRPr="002751E2">
        <w:rPr>
          <w:color w:val="000000" w:themeColor="text1"/>
          <w:u w:val="single"/>
        </w:rPr>
        <w:t xml:space="preserve">, southern </w:t>
      </w:r>
      <w:r w:rsidRPr="002751E2">
        <w:rPr>
          <w:color w:val="000000" w:themeColor="text1"/>
          <w:highlight w:val="green"/>
          <w:u w:val="single"/>
        </w:rPr>
        <w:t>Europe</w:t>
      </w:r>
      <w:r w:rsidRPr="002751E2">
        <w:rPr>
          <w:color w:val="000000" w:themeColor="text1"/>
          <w:u w:val="single"/>
        </w:rPr>
        <w:t xml:space="preserve"> would be </w:t>
      </w:r>
      <w:r w:rsidRPr="002751E2">
        <w:rPr>
          <w:color w:val="000000" w:themeColor="text1"/>
          <w:highlight w:val="green"/>
          <w:u w:val="single"/>
        </w:rPr>
        <w:t xml:space="preserve">in </w:t>
      </w:r>
      <w:r w:rsidRPr="002751E2">
        <w:rPr>
          <w:b/>
          <w:iCs/>
          <w:color w:val="000000" w:themeColor="text1"/>
          <w:highlight w:val="green"/>
          <w:u w:val="single"/>
        </w:rPr>
        <w:t>permanent drought</w:t>
      </w:r>
      <w:r w:rsidRPr="002751E2">
        <w:rPr>
          <w:color w:val="000000" w:themeColor="text1"/>
          <w:u w:val="single"/>
        </w:rPr>
        <w:t xml:space="preserve">, and the average drought in Central America would last nineteen months longer and in the Caribbean twenty-one months longer. In northern Africa, the figure is sixty months longer—five years. The areas burned each year by wildfires would </w:t>
      </w:r>
      <w:r w:rsidRPr="002751E2">
        <w:rPr>
          <w:color w:val="000000" w:themeColor="text1"/>
          <w:sz w:val="14"/>
        </w:rPr>
        <w:t>double in the Mediterranean and</w:t>
      </w:r>
      <w:r w:rsidRPr="002751E2">
        <w:rPr>
          <w:color w:val="000000" w:themeColor="text1"/>
          <w:u w:val="single"/>
        </w:rPr>
        <w:t xml:space="preserve"> sextuple</w:t>
      </w:r>
      <w:r w:rsidRPr="002751E2">
        <w:rPr>
          <w:color w:val="000000" w:themeColor="text1"/>
          <w:sz w:val="14"/>
        </w:rPr>
        <w:t>, or more,</w:t>
      </w:r>
      <w:r w:rsidRPr="002751E2">
        <w:rPr>
          <w:color w:val="000000" w:themeColor="text1"/>
          <w:u w:val="single"/>
        </w:rPr>
        <w:t xml:space="preserve"> in the U</w:t>
      </w:r>
      <w:r w:rsidRPr="002751E2">
        <w:rPr>
          <w:color w:val="000000" w:themeColor="text1"/>
          <w:sz w:val="14"/>
        </w:rPr>
        <w:t xml:space="preserve">nited </w:t>
      </w:r>
      <w:r w:rsidRPr="002751E2">
        <w:rPr>
          <w:color w:val="000000" w:themeColor="text1"/>
          <w:u w:val="single"/>
        </w:rPr>
        <w:t>S</w:t>
      </w:r>
      <w:r w:rsidRPr="002751E2">
        <w:rPr>
          <w:color w:val="000000" w:themeColor="text1"/>
          <w:sz w:val="14"/>
        </w:rPr>
        <w:t xml:space="preserve">tates. </w:t>
      </w:r>
      <w:r w:rsidRPr="002751E2">
        <w:rPr>
          <w:color w:val="000000" w:themeColor="text1"/>
          <w:highlight w:val="green"/>
          <w:u w:val="single"/>
        </w:rPr>
        <w:t>At four degrees,</w:t>
      </w:r>
      <w:r w:rsidRPr="002751E2">
        <w:rPr>
          <w:color w:val="000000" w:themeColor="text1"/>
          <w:u w:val="single"/>
        </w:rPr>
        <w:t xml:space="preserve"> </w:t>
      </w:r>
      <w:r w:rsidRPr="002751E2">
        <w:rPr>
          <w:color w:val="000000" w:themeColor="text1"/>
          <w:highlight w:val="green"/>
          <w:u w:val="single"/>
        </w:rPr>
        <w:t>there would be</w:t>
      </w:r>
      <w:r w:rsidRPr="002751E2">
        <w:rPr>
          <w:color w:val="000000" w:themeColor="text1"/>
          <w:u w:val="single"/>
        </w:rPr>
        <w:t xml:space="preserve"> eight million more cases of dengue fever each year in Latin America alone and close to </w:t>
      </w:r>
      <w:r w:rsidRPr="002751E2">
        <w:rPr>
          <w:color w:val="000000" w:themeColor="text1"/>
          <w:highlight w:val="green"/>
          <w:u w:val="single"/>
        </w:rPr>
        <w:t>annual global food crises</w:t>
      </w:r>
      <w:r w:rsidRPr="002751E2">
        <w:rPr>
          <w:color w:val="000000" w:themeColor="text1"/>
          <w:sz w:val="14"/>
        </w:rPr>
        <w:t xml:space="preserve">.41 There could be 9 percent more heat-related deaths.40 </w:t>
      </w:r>
      <w:r w:rsidRPr="002751E2">
        <w:rPr>
          <w:color w:val="000000" w:themeColor="text1"/>
          <w:u w:val="single"/>
        </w:rPr>
        <w:t>Damages from river flooding would grow</w:t>
      </w:r>
      <w:r w:rsidRPr="002751E2">
        <w:rPr>
          <w:color w:val="000000" w:themeColor="text1"/>
          <w:sz w:val="14"/>
        </w:rPr>
        <w:t xml:space="preserve"> thirtyfold in Bangladesh, twentyfold in India, and as much as sixtyfold in the United Kingdom. In certain places, </w:t>
      </w:r>
      <w:r w:rsidRPr="002751E2">
        <w:rPr>
          <w:color w:val="000000" w:themeColor="text1"/>
          <w:u w:val="single"/>
        </w:rPr>
        <w:t xml:space="preserve">six climate-driven natural disasters could strike </w:t>
      </w:r>
      <w:r w:rsidRPr="002751E2">
        <w:rPr>
          <w:b/>
          <w:iCs/>
          <w:color w:val="000000" w:themeColor="text1"/>
          <w:u w:val="single"/>
        </w:rPr>
        <w:t>simultaneously</w:t>
      </w:r>
      <w:r w:rsidRPr="002751E2">
        <w:rPr>
          <w:color w:val="000000" w:themeColor="text1"/>
          <w:sz w:val="14"/>
        </w:rPr>
        <w:t xml:space="preserve">, and, globally, damages could pass $600 trillion—more than twice the wealth as exists in the world today. </w:t>
      </w:r>
      <w:r w:rsidRPr="002751E2">
        <w:rPr>
          <w:color w:val="000000" w:themeColor="text1"/>
          <w:u w:val="single"/>
        </w:rPr>
        <w:t xml:space="preserve">Conflict and warfare could </w:t>
      </w:r>
      <w:r w:rsidRPr="002751E2">
        <w:rPr>
          <w:b/>
          <w:iCs/>
          <w:color w:val="000000" w:themeColor="text1"/>
          <w:u w:val="single"/>
        </w:rPr>
        <w:t>double</w:t>
      </w:r>
      <w:r w:rsidRPr="002751E2">
        <w:rPr>
          <w:color w:val="000000" w:themeColor="text1"/>
          <w:u w:val="single"/>
        </w:rPr>
        <w:t>.</w:t>
      </w:r>
      <w:r w:rsidRPr="002751E2">
        <w:rPr>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2751E2">
        <w:rPr>
          <w:color w:val="000000" w:themeColor="text1"/>
          <w:u w:val="single"/>
        </w:rPr>
        <w:t xml:space="preserve">these </w:t>
      </w:r>
      <w:r w:rsidRPr="002751E2">
        <w:rPr>
          <w:color w:val="000000" w:themeColor="text1"/>
          <w:highlight w:val="green"/>
          <w:u w:val="single"/>
        </w:rPr>
        <w:t>processes</w:t>
      </w:r>
      <w:r w:rsidRPr="002751E2">
        <w:rPr>
          <w:color w:val="000000" w:themeColor="text1"/>
          <w:sz w:val="14"/>
        </w:rPr>
        <w:t xml:space="preserve"> take thousands of years to unfold, but they </w:t>
      </w:r>
      <w:r w:rsidRPr="002751E2">
        <w:rPr>
          <w:color w:val="000000" w:themeColor="text1"/>
          <w:highlight w:val="green"/>
          <w:u w:val="single"/>
        </w:rPr>
        <w:t>are</w:t>
      </w:r>
      <w:r w:rsidRPr="002751E2">
        <w:rPr>
          <w:color w:val="000000" w:themeColor="text1"/>
          <w:u w:val="single"/>
        </w:rPr>
        <w:t xml:space="preserve"> also </w:t>
      </w:r>
      <w:r w:rsidRPr="002751E2">
        <w:rPr>
          <w:color w:val="000000" w:themeColor="text1"/>
          <w:highlight w:val="green"/>
          <w:u w:val="single"/>
        </w:rPr>
        <w:t>irreversible</w:t>
      </w:r>
      <w:r w:rsidRPr="002751E2">
        <w:rPr>
          <w:color w:val="000000" w:themeColor="text1"/>
          <w:sz w:val="14"/>
        </w:rPr>
        <w:t xml:space="preserve">, and therefore effectively permanent. </w:t>
      </w:r>
      <w:r w:rsidRPr="002751E2">
        <w:rPr>
          <w:color w:val="000000" w:themeColor="text1"/>
          <w:u w:val="single"/>
        </w:rPr>
        <w:t>You might hope to simply reverse climate change; you can’t.</w:t>
      </w:r>
      <w:r w:rsidRPr="002751E2">
        <w:rPr>
          <w:color w:val="000000" w:themeColor="text1"/>
          <w:sz w:val="14"/>
        </w:rPr>
        <w:t xml:space="preserve"> It will outrun all of us. This is part of what makes </w:t>
      </w:r>
      <w:r w:rsidRPr="002751E2">
        <w:rPr>
          <w:color w:val="000000" w:themeColor="text1"/>
          <w:u w:val="single"/>
        </w:rPr>
        <w:t>climate change</w:t>
      </w:r>
      <w:r w:rsidRPr="002751E2">
        <w:rPr>
          <w:color w:val="000000" w:themeColor="text1"/>
          <w:sz w:val="14"/>
        </w:rPr>
        <w:t xml:space="preserve"> what the theorist Timothy Morton calls a “hyperobject”—</w:t>
      </w:r>
      <w:r w:rsidRPr="002751E2">
        <w:rPr>
          <w:color w:val="000000" w:themeColor="text1"/>
          <w:u w:val="single"/>
        </w:rPr>
        <w:t>a conceptual fact so large and complex that, like the internet, it can never be properly comprehended</w:t>
      </w:r>
      <w:r w:rsidRPr="002751E2">
        <w:rPr>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2751E2">
        <w:rPr>
          <w:color w:val="000000" w:themeColor="text1"/>
          <w:u w:val="single"/>
        </w:rPr>
        <w:t>time is perhaps the most mind-bending feature, the worst outcomes arriving so long from now that we reflexively discount their reality</w:t>
      </w:r>
      <w:r w:rsidRPr="002751E2">
        <w:rPr>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rise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2751E2">
        <w:rPr>
          <w:color w:val="000000" w:themeColor="text1"/>
          <w:u w:val="single"/>
        </w:rPr>
        <w:t xml:space="preserve">Some amount of further warming is already baked in, thanks to the protracted processes by which the planet adapts to greenhouse gas. </w:t>
      </w:r>
      <w:r w:rsidRPr="002751E2">
        <w:rPr>
          <w:color w:val="000000" w:themeColor="text1"/>
          <w:sz w:val="14"/>
        </w:rPr>
        <w:t xml:space="preserve">But all of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species, and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natural-disaster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postindustrialized,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Mangkhut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in the midst of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us, and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2751E2">
        <w:rPr>
          <w:color w:val="000000" w:themeColor="text1"/>
          <w:u w:val="single"/>
        </w:rPr>
        <w:t>The devastation we are now seeing all around us is a beyond-best-case scenario for the future of warming and all the climate disasters it will bring.</w:t>
      </w:r>
      <w:r w:rsidRPr="002751E2">
        <w:rPr>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2751E2">
        <w:rPr>
          <w:color w:val="000000" w:themeColor="text1"/>
          <w:u w:val="single"/>
        </w:rPr>
        <w:t xml:space="preserve">too many of us have developed a </w:t>
      </w:r>
      <w:r w:rsidRPr="002751E2">
        <w:rPr>
          <w:b/>
          <w:iCs/>
          <w:color w:val="000000" w:themeColor="text1"/>
          <w:u w:val="single"/>
        </w:rPr>
        <w:t>misleading impression that its effects are binary</w:t>
      </w:r>
      <w:r w:rsidRPr="002751E2">
        <w:rPr>
          <w:color w:val="000000" w:themeColor="text1"/>
          <w:u w:val="single"/>
        </w:rPr>
        <w:t>.</w:t>
      </w:r>
      <w:r w:rsidRPr="002751E2">
        <w:rPr>
          <w:color w:val="000000" w:themeColor="text1"/>
          <w:sz w:val="14"/>
        </w:rPr>
        <w:t xml:space="preserve"> But </w:t>
      </w:r>
      <w:r w:rsidRPr="002751E2">
        <w:rPr>
          <w:color w:val="000000" w:themeColor="text1"/>
          <w:u w:val="single"/>
        </w:rPr>
        <w:t xml:space="preserve">global </w:t>
      </w:r>
      <w:r w:rsidRPr="002751E2">
        <w:rPr>
          <w:color w:val="000000" w:themeColor="text1"/>
          <w:highlight w:val="green"/>
          <w:u w:val="single"/>
        </w:rPr>
        <w:t xml:space="preserve">warming </w:t>
      </w:r>
      <w:r w:rsidRPr="002751E2">
        <w:rPr>
          <w:color w:val="000000" w:themeColor="text1"/>
          <w:u w:val="single"/>
        </w:rPr>
        <w:t>is not “yes” or “no,”</w:t>
      </w:r>
      <w:r w:rsidRPr="002751E2">
        <w:rPr>
          <w:color w:val="000000" w:themeColor="text1"/>
          <w:sz w:val="14"/>
        </w:rPr>
        <w:t xml:space="preserve"> nor is it “today’s weather forever” or “doomsday tomorrow.” </w:t>
      </w:r>
      <w:r w:rsidRPr="002751E2">
        <w:rPr>
          <w:color w:val="000000" w:themeColor="text1"/>
          <w:u w:val="single"/>
        </w:rPr>
        <w:t xml:space="preserve">It is a function that </w:t>
      </w:r>
      <w:r w:rsidRPr="002751E2">
        <w:rPr>
          <w:b/>
          <w:iCs/>
          <w:color w:val="000000" w:themeColor="text1"/>
          <w:highlight w:val="green"/>
          <w:u w:val="single"/>
        </w:rPr>
        <w:t>gets worse over time</w:t>
      </w:r>
      <w:r w:rsidRPr="002751E2">
        <w:rPr>
          <w:color w:val="000000" w:themeColor="text1"/>
          <w:highlight w:val="green"/>
          <w:u w:val="single"/>
        </w:rPr>
        <w:t xml:space="preserve"> </w:t>
      </w:r>
      <w:r w:rsidRPr="002751E2">
        <w:rPr>
          <w:color w:val="000000" w:themeColor="text1"/>
          <w:u w:val="single"/>
        </w:rPr>
        <w:t>as long as we continue to produce greenhouse gas.</w:t>
      </w:r>
      <w:r w:rsidRPr="002751E2">
        <w:rPr>
          <w:color w:val="000000" w:themeColor="text1"/>
          <w:sz w:val="14"/>
        </w:rPr>
        <w:t xml:space="preserve"> And so the experience of life in a climate transformed by human activity is not just a matter of stepping from one stable ecosystem into another, somewhat worse one, no matter how degraded or destructive the transformed climate is. </w:t>
      </w:r>
      <w:r w:rsidRPr="002751E2">
        <w:rPr>
          <w:color w:val="000000" w:themeColor="text1"/>
          <w:u w:val="single"/>
        </w:rPr>
        <w:t>The effects will grow and build as the planet continues to warm: from 1 degree to 1.5 to almost certainly 2 degrees and beyond.</w:t>
      </w:r>
      <w:r w:rsidRPr="002751E2">
        <w:rPr>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2751E2">
        <w:rPr>
          <w:color w:val="000000" w:themeColor="text1"/>
          <w:u w:val="single"/>
        </w:rPr>
        <w:t xml:space="preserve">climate change is not a discrete clue </w:t>
      </w:r>
      <w:r w:rsidRPr="002751E2">
        <w:rPr>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2751E2">
        <w:rPr>
          <w:color w:val="000000" w:themeColor="text1"/>
          <w:u w:val="single"/>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2751E2">
        <w:rPr>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Broecker,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mountainslope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reflected back to the sun and more absorbed by a planet warming faster still, which means an ocean less able to absorb atmospheric carbon and so a planet warming faster still. </w:t>
      </w:r>
      <w:r w:rsidRPr="002751E2">
        <w:rPr>
          <w:color w:val="000000" w:themeColor="text1"/>
          <w:u w:val="single"/>
        </w:rPr>
        <w:t xml:space="preserve">A warming planet will also melt Arctic </w:t>
      </w:r>
      <w:r w:rsidRPr="002751E2">
        <w:rPr>
          <w:color w:val="000000" w:themeColor="text1"/>
          <w:highlight w:val="green"/>
          <w:u w:val="single"/>
        </w:rPr>
        <w:t xml:space="preserve">permafrost, </w:t>
      </w:r>
      <w:r w:rsidRPr="002751E2">
        <w:rPr>
          <w:color w:val="000000" w:themeColor="text1"/>
          <w:u w:val="single"/>
        </w:rPr>
        <w:t xml:space="preserve">which contains 1.8 trillion tons of carbon, more than twice as much as is currently suspended in the earth’s atmosphere, and some of which, when it thaws and is released, </w:t>
      </w:r>
      <w:r w:rsidRPr="002751E2">
        <w:rPr>
          <w:color w:val="000000" w:themeColor="text1"/>
          <w:highlight w:val="green"/>
          <w:u w:val="single"/>
        </w:rPr>
        <w:t xml:space="preserve">may evaporate as methane, </w:t>
      </w:r>
      <w:r w:rsidRPr="002751E2">
        <w:rPr>
          <w:color w:val="000000" w:themeColor="text1"/>
          <w:u w:val="single"/>
        </w:rPr>
        <w:t>which is thirty</w:t>
      </w:r>
      <w:r w:rsidRPr="002751E2">
        <w:rPr>
          <w:color w:val="000000" w:themeColor="text1"/>
          <w:highlight w:val="green"/>
          <w:u w:val="single"/>
        </w:rPr>
        <w:t xml:space="preserve">-four times as powerful </w:t>
      </w:r>
      <w:r w:rsidRPr="002751E2">
        <w:rPr>
          <w:color w:val="000000" w:themeColor="text1"/>
          <w:u w:val="single"/>
        </w:rPr>
        <w:t>a greenhouse-gas warming blanket as carbon dioxide when judged on the timescale of a century</w:t>
      </w:r>
      <w:r w:rsidRPr="002751E2">
        <w:rPr>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2751E2">
        <w:rPr>
          <w:color w:val="000000" w:themeColor="text1"/>
          <w:u w:val="single"/>
        </w:rPr>
        <w:t>Higher temperatures means more forest fires means fewer trees means less carbon absorption, means more carbon in the atmosphere, means a hotter planet still</w:t>
      </w:r>
      <w:r w:rsidRPr="002751E2">
        <w:rPr>
          <w:color w:val="000000" w:themeColor="text1"/>
          <w:sz w:val="14"/>
        </w:rPr>
        <w:t xml:space="preserve">—and so on. A warmer planet means more water vapor in the atmosphere, and,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2751E2">
        <w:rPr>
          <w:color w:val="000000" w:themeColor="text1"/>
          <w:u w:val="single"/>
        </w:rPr>
        <w:t>These are the systems climate scientists call “feedbacks”; there are more</w:t>
      </w:r>
      <w:r w:rsidRPr="002751E2">
        <w:rPr>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plan ahead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monsoonish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“colonias”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2751E2">
        <w:rPr>
          <w:color w:val="000000" w:themeColor="text1"/>
          <w:u w:val="single"/>
        </w:rPr>
        <w:t>the belief that climate could be plausibly governed, or managed, by any institution or human instrument presently at hand is another wide-eyed climate delusion.</w:t>
      </w:r>
      <w:r w:rsidRPr="002751E2">
        <w:rPr>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Malm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2751E2">
        <w:rPr>
          <w:color w:val="000000" w:themeColor="text1"/>
          <w:u w:val="single"/>
        </w:rPr>
        <w:t>Adaptation to climate change is often viewed in terms of market trade-offs, but in the coming decades the trade will work in the opposite direction</w:t>
      </w:r>
      <w:r w:rsidRPr="002751E2">
        <w:rPr>
          <w:color w:val="000000" w:themeColor="text1"/>
          <w:sz w:val="14"/>
        </w:rPr>
        <w:t>, with relative prosperity a benefit of more aggressive action.</w:t>
      </w:r>
      <w:r w:rsidRPr="002751E2">
        <w:rPr>
          <w:color w:val="000000" w:themeColor="text1"/>
          <w:u w:val="single"/>
        </w:rPr>
        <w:t xml:space="preserve"> Every degree of warming</w:t>
      </w:r>
      <w:r w:rsidRPr="002751E2">
        <w:rPr>
          <w:color w:val="000000" w:themeColor="text1"/>
          <w:sz w:val="14"/>
        </w:rPr>
        <w:t>, it’s been estimated,</w:t>
      </w:r>
      <w:r w:rsidRPr="002751E2">
        <w:rPr>
          <w:color w:val="000000" w:themeColor="text1"/>
          <w:u w:val="single"/>
        </w:rPr>
        <w:t xml:space="preserve"> costs a temperate country like the United States about one percentage point of GDP, and according to one recent paper, at 1.5 degrees the world would be $20 trillion richer than at 2 degrees</w:t>
      </w:r>
      <w:r w:rsidRPr="002751E2">
        <w:rPr>
          <w:color w:val="000000" w:themeColor="text1"/>
          <w:sz w:val="14"/>
        </w:rPr>
        <w:t xml:space="preserve">.101, 102 </w:t>
      </w:r>
      <w:r w:rsidRPr="002751E2">
        <w:rPr>
          <w:color w:val="000000" w:themeColor="text1"/>
          <w:u w:val="single"/>
        </w:rPr>
        <w:t>Turn the dial up another degree or two, and the costs balloon—the compound interest of environmental catastrophe</w:t>
      </w:r>
      <w:r w:rsidRPr="002751E2">
        <w:rPr>
          <w:color w:val="000000" w:themeColor="text1"/>
          <w:sz w:val="14"/>
        </w:rPr>
        <w:t xml:space="preserve">. </w:t>
      </w:r>
      <w:r w:rsidRPr="002751E2">
        <w:rPr>
          <w:color w:val="000000" w:themeColor="text1"/>
          <w:u w:val="single"/>
        </w:rPr>
        <w:t>3.7 degrees of warming would produce $551 trillion in damages</w:t>
      </w:r>
      <w:r w:rsidRPr="002751E2">
        <w:rPr>
          <w:color w:val="000000" w:themeColor="text1"/>
          <w:sz w:val="14"/>
        </w:rPr>
        <w:t>,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warming, because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2751E2">
        <w:rPr>
          <w:color w:val="000000" w:themeColor="text1"/>
          <w:u w:val="single"/>
        </w:rPr>
        <w:t xml:space="preserve"> Shindell tried to quantify </w:t>
      </w:r>
      <w:r w:rsidRPr="002751E2">
        <w:rPr>
          <w:color w:val="000000" w:themeColor="text1"/>
          <w:sz w:val="14"/>
        </w:rPr>
        <w:t>the suffering that would be avoided if warming was kept to 1.5 degrees, rather than 2 degrees—in other words,</w:t>
      </w:r>
      <w:r w:rsidRPr="002751E2">
        <w:rPr>
          <w:color w:val="000000" w:themeColor="text1"/>
          <w:u w:val="single"/>
        </w:rPr>
        <w:t xml:space="preserve"> how much additional suffering would result from just that additional half-degree of warming</w:t>
      </w:r>
      <w:r w:rsidRPr="002751E2">
        <w:rPr>
          <w:color w:val="000000" w:themeColor="text1"/>
          <w:sz w:val="14"/>
        </w:rPr>
        <w:t>. Their answer:</w:t>
      </w:r>
      <w:r w:rsidRPr="002751E2">
        <w:rPr>
          <w:color w:val="000000" w:themeColor="text1"/>
          <w:u w:val="single"/>
        </w:rPr>
        <w:t xml:space="preserve"> 150 million more people would die </w:t>
      </w:r>
      <w:r w:rsidRPr="002751E2">
        <w:rPr>
          <w:b/>
          <w:iCs/>
          <w:color w:val="000000" w:themeColor="text1"/>
          <w:u w:val="single"/>
        </w:rPr>
        <w:t>from air pollution alone</w:t>
      </w:r>
      <w:r w:rsidRPr="002751E2">
        <w:rPr>
          <w:color w:val="000000" w:themeColor="text1"/>
          <w:u w:val="single"/>
        </w:rPr>
        <w:t xml:space="preserve"> in a 2-degree warmer world than in a 1.1075-degree warmer one</w:t>
      </w:r>
      <w:r w:rsidRPr="002751E2">
        <w:rPr>
          <w:color w:val="000000" w:themeColor="text1"/>
          <w:sz w:val="14"/>
        </w:rPr>
        <w:t>. Later that year, the</w:t>
      </w:r>
      <w:r w:rsidRPr="002751E2">
        <w:rPr>
          <w:color w:val="000000" w:themeColor="text1"/>
          <w:u w:val="single"/>
        </w:rPr>
        <w:t xml:space="preserve"> IPCC raised the stakes further: in the gap between 1.1085 degrees and 2, it said, </w:t>
      </w:r>
      <w:r w:rsidRPr="002751E2">
        <w:rPr>
          <w:b/>
          <w:iCs/>
          <w:color w:val="000000" w:themeColor="text1"/>
          <w:highlight w:val="green"/>
          <w:u w:val="single"/>
        </w:rPr>
        <w:t>hundreds of millions of lives were at stake</w:t>
      </w:r>
      <w:r w:rsidRPr="002751E2">
        <w:rPr>
          <w:color w:val="000000" w:themeColor="text1"/>
          <w:u w:val="single"/>
        </w:rPr>
        <w:t>.</w:t>
      </w:r>
      <w:r w:rsidRPr="002751E2">
        <w:rPr>
          <w:color w:val="000000" w:themeColor="text1"/>
          <w:sz w:val="14"/>
        </w:rPr>
        <w:t xml:space="preserve"> Numbers that large can be hard to grasp, but </w:t>
      </w:r>
      <w:r w:rsidRPr="002751E2">
        <w:rPr>
          <w:color w:val="000000" w:themeColor="text1"/>
          <w:u w:val="single"/>
        </w:rPr>
        <w:t>150 million is the equivalent of twenty-five Holocausts</w:t>
      </w:r>
      <w:r w:rsidRPr="002751E2">
        <w:rPr>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2751E2">
        <w:rPr>
          <w:color w:val="000000" w:themeColor="text1"/>
          <w:u w:val="single"/>
        </w:rPr>
        <w:t>Rhetoric often fails us on climate because the only factually appropriate language is of a kind we’ve been trained, by a buoyant culture of sunny-side-up optimism, to dismiss, categorically, as hyperbole</w:t>
      </w:r>
      <w:r w:rsidRPr="002751E2">
        <w:rPr>
          <w:color w:val="000000" w:themeColor="text1"/>
          <w:sz w:val="14"/>
        </w:rPr>
        <w:t xml:space="preserve">. Here, </w:t>
      </w:r>
      <w:r w:rsidRPr="002751E2">
        <w:rPr>
          <w:color w:val="000000" w:themeColor="text1"/>
          <w:u w:val="single"/>
        </w:rPr>
        <w:t xml:space="preserve">the facts are hysterical, and the dimensions of the drama that will play out between those poles </w:t>
      </w:r>
      <w:r w:rsidRPr="002751E2">
        <w:rPr>
          <w:b/>
          <w:iCs/>
          <w:color w:val="000000" w:themeColor="text1"/>
          <w:u w:val="single"/>
        </w:rPr>
        <w:t>incomprehensibly large</w:t>
      </w:r>
      <w:r w:rsidRPr="002751E2">
        <w:rPr>
          <w:color w:val="000000" w:themeColor="text1"/>
          <w:sz w:val="14"/>
        </w:rPr>
        <w:t>—large enough to enclose not just all of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all of human history. That has been the work of a single generation. The second generation faces a very different task: the project of preserving our collective future, forestalling that devastation and engineering an alternate path. There is simply no analogy to draw on, outside of mythology and theology—and perhaps the Cold War prospect of mutually assured destruction. Few feel like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brought to an end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unclear—suggesting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2751E2">
        <w:rPr>
          <w:color w:val="000000" w:themeColor="text1"/>
          <w:u w:val="single"/>
        </w:rPr>
        <w:t xml:space="preserve"> That we know global warming is our doing should be a comfort, not a cause for despair, however incomprehensively large and complicated we find the processes that have brought it into being; that we know we are, ourselves, responsible for all of its punishing effects ﻿should be empowering, and not just perversely.</w:t>
      </w:r>
      <w:r w:rsidRPr="002751E2">
        <w:rPr>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6277AD09" w14:textId="6DE7E933" w:rsidR="007A04E6" w:rsidRPr="002A7B7E" w:rsidRDefault="007A04E6" w:rsidP="005B46EE">
      <w:pPr>
        <w:rPr>
          <w:b/>
          <w:bCs/>
          <w:sz w:val="26"/>
        </w:rPr>
      </w:pPr>
    </w:p>
    <w:sectPr w:rsidR="007A04E6" w:rsidRPr="002A7B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6D3F99"/>
    <w:multiLevelType w:val="hybridMultilevel"/>
    <w:tmpl w:val="773465C4"/>
    <w:lvl w:ilvl="0" w:tplc="A964E322">
      <w:start w:val="1"/>
      <w:numFmt w:val="decimal"/>
      <w:lvlText w:val="%1)"/>
      <w:lvlJc w:val="left"/>
      <w:pPr>
        <w:ind w:left="720" w:hanging="360"/>
      </w:pPr>
      <w:rPr>
        <w:rFonts w:ascii="Calibri" w:hAnsi="Calibri" w:cs="Calibri" w:hint="default"/>
        <w:b/>
        <w:bCs/>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272E3"/>
    <w:rsid w:val="000139A3"/>
    <w:rsid w:val="00015124"/>
    <w:rsid w:val="000F1C92"/>
    <w:rsid w:val="00100833"/>
    <w:rsid w:val="00104529"/>
    <w:rsid w:val="00105942"/>
    <w:rsid w:val="00107396"/>
    <w:rsid w:val="00144A4C"/>
    <w:rsid w:val="00176AB0"/>
    <w:rsid w:val="00177B7D"/>
    <w:rsid w:val="0018322D"/>
    <w:rsid w:val="001B5776"/>
    <w:rsid w:val="001E527A"/>
    <w:rsid w:val="001F78CE"/>
    <w:rsid w:val="00251FC7"/>
    <w:rsid w:val="002751E2"/>
    <w:rsid w:val="002855A7"/>
    <w:rsid w:val="002A7B7E"/>
    <w:rsid w:val="002B146A"/>
    <w:rsid w:val="002B5E17"/>
    <w:rsid w:val="002C635E"/>
    <w:rsid w:val="00315690"/>
    <w:rsid w:val="00316B75"/>
    <w:rsid w:val="00325646"/>
    <w:rsid w:val="003460F2"/>
    <w:rsid w:val="00356E81"/>
    <w:rsid w:val="0038158C"/>
    <w:rsid w:val="003902BA"/>
    <w:rsid w:val="003A09E2"/>
    <w:rsid w:val="00407037"/>
    <w:rsid w:val="00420FFB"/>
    <w:rsid w:val="004605D6"/>
    <w:rsid w:val="004B0853"/>
    <w:rsid w:val="004C60E8"/>
    <w:rsid w:val="004E3579"/>
    <w:rsid w:val="004E728B"/>
    <w:rsid w:val="004F39E0"/>
    <w:rsid w:val="00512A8C"/>
    <w:rsid w:val="00537BD5"/>
    <w:rsid w:val="005510DD"/>
    <w:rsid w:val="0057268A"/>
    <w:rsid w:val="005B46EE"/>
    <w:rsid w:val="005D2912"/>
    <w:rsid w:val="005F3261"/>
    <w:rsid w:val="006065BD"/>
    <w:rsid w:val="00645FA9"/>
    <w:rsid w:val="00647866"/>
    <w:rsid w:val="00665003"/>
    <w:rsid w:val="006A2AD0"/>
    <w:rsid w:val="006C2375"/>
    <w:rsid w:val="006D4ECC"/>
    <w:rsid w:val="006E578B"/>
    <w:rsid w:val="00722258"/>
    <w:rsid w:val="007243E5"/>
    <w:rsid w:val="00766EA0"/>
    <w:rsid w:val="00787BEA"/>
    <w:rsid w:val="00793702"/>
    <w:rsid w:val="007A04E6"/>
    <w:rsid w:val="007A2226"/>
    <w:rsid w:val="007F5B66"/>
    <w:rsid w:val="00815433"/>
    <w:rsid w:val="00816C88"/>
    <w:rsid w:val="00823A1C"/>
    <w:rsid w:val="00845B9D"/>
    <w:rsid w:val="00860984"/>
    <w:rsid w:val="008B3ECB"/>
    <w:rsid w:val="008B4E85"/>
    <w:rsid w:val="008B5D4C"/>
    <w:rsid w:val="008B7BE2"/>
    <w:rsid w:val="008C1B2E"/>
    <w:rsid w:val="008D1F5C"/>
    <w:rsid w:val="0091627E"/>
    <w:rsid w:val="0094101A"/>
    <w:rsid w:val="00950AE1"/>
    <w:rsid w:val="0097032B"/>
    <w:rsid w:val="009D2EAD"/>
    <w:rsid w:val="009D54B2"/>
    <w:rsid w:val="009E1922"/>
    <w:rsid w:val="009F7ED2"/>
    <w:rsid w:val="00A847FF"/>
    <w:rsid w:val="00A93661"/>
    <w:rsid w:val="00A95652"/>
    <w:rsid w:val="00AB493F"/>
    <w:rsid w:val="00AC0AB8"/>
    <w:rsid w:val="00AC7E5E"/>
    <w:rsid w:val="00B33C6D"/>
    <w:rsid w:val="00B4508F"/>
    <w:rsid w:val="00B55AD5"/>
    <w:rsid w:val="00B8057C"/>
    <w:rsid w:val="00BA6AE3"/>
    <w:rsid w:val="00BD25BF"/>
    <w:rsid w:val="00BD6238"/>
    <w:rsid w:val="00BF593B"/>
    <w:rsid w:val="00BF773A"/>
    <w:rsid w:val="00BF7E81"/>
    <w:rsid w:val="00C13773"/>
    <w:rsid w:val="00C17CC8"/>
    <w:rsid w:val="00C81893"/>
    <w:rsid w:val="00C83417"/>
    <w:rsid w:val="00C9604F"/>
    <w:rsid w:val="00CA19AA"/>
    <w:rsid w:val="00CC5298"/>
    <w:rsid w:val="00CD736E"/>
    <w:rsid w:val="00CD798D"/>
    <w:rsid w:val="00CE161E"/>
    <w:rsid w:val="00CF59A8"/>
    <w:rsid w:val="00D1090A"/>
    <w:rsid w:val="00D272E3"/>
    <w:rsid w:val="00D325A9"/>
    <w:rsid w:val="00D36A8A"/>
    <w:rsid w:val="00D61409"/>
    <w:rsid w:val="00D6691E"/>
    <w:rsid w:val="00D71170"/>
    <w:rsid w:val="00DA051D"/>
    <w:rsid w:val="00DA1C92"/>
    <w:rsid w:val="00DA25D4"/>
    <w:rsid w:val="00DA4A72"/>
    <w:rsid w:val="00DA6538"/>
    <w:rsid w:val="00DB22E9"/>
    <w:rsid w:val="00DE7636"/>
    <w:rsid w:val="00DF7CDB"/>
    <w:rsid w:val="00E15E75"/>
    <w:rsid w:val="00E5262C"/>
    <w:rsid w:val="00E77C7C"/>
    <w:rsid w:val="00EA1A56"/>
    <w:rsid w:val="00EC7DC4"/>
    <w:rsid w:val="00ED30CF"/>
    <w:rsid w:val="00F176EF"/>
    <w:rsid w:val="00F45E10"/>
    <w:rsid w:val="00F6364A"/>
    <w:rsid w:val="00F9113A"/>
    <w:rsid w:val="00FA52E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AD925"/>
  <w15:chartTrackingRefBased/>
  <w15:docId w15:val="{1F39C995-1F52-4073-97BE-AE007771E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A52E4"/>
    <w:rPr>
      <w:rFonts w:ascii="Calibri" w:hAnsi="Calibri"/>
    </w:rPr>
  </w:style>
  <w:style w:type="paragraph" w:styleId="Heading1">
    <w:name w:val="heading 1"/>
    <w:aliases w:val="Pocket"/>
    <w:basedOn w:val="Normal"/>
    <w:next w:val="Normal"/>
    <w:link w:val="Heading1Char"/>
    <w:qFormat/>
    <w:rsid w:val="00FA52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A52E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A52E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
    <w:basedOn w:val="Normal"/>
    <w:next w:val="Normal"/>
    <w:link w:val="Heading4Char"/>
    <w:uiPriority w:val="3"/>
    <w:unhideWhenUsed/>
    <w:qFormat/>
    <w:rsid w:val="00FA52E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52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52E4"/>
  </w:style>
  <w:style w:type="character" w:customStyle="1" w:styleId="Heading1Char">
    <w:name w:val="Heading 1 Char"/>
    <w:aliases w:val="Pocket Char"/>
    <w:basedOn w:val="DefaultParagraphFont"/>
    <w:link w:val="Heading1"/>
    <w:rsid w:val="00FA52E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A52E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A52E4"/>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
    <w:basedOn w:val="DefaultParagraphFont"/>
    <w:link w:val="Heading4"/>
    <w:uiPriority w:val="3"/>
    <w:rsid w:val="00FA52E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FA52E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A52E4"/>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FA52E4"/>
    <w:rPr>
      <w:b w:val="0"/>
      <w:sz w:val="22"/>
      <w:u w:val="single"/>
    </w:rPr>
  </w:style>
  <w:style w:type="character" w:styleId="Hyperlink">
    <w:name w:val="Hyperlink"/>
    <w:basedOn w:val="DefaultParagraphFont"/>
    <w:uiPriority w:val="99"/>
    <w:unhideWhenUsed/>
    <w:rsid w:val="00FA52E4"/>
    <w:rPr>
      <w:color w:val="auto"/>
      <w:u w:val="none"/>
    </w:rPr>
  </w:style>
  <w:style w:type="character" w:styleId="FollowedHyperlink">
    <w:name w:val="FollowedHyperlink"/>
    <w:basedOn w:val="DefaultParagraphFont"/>
    <w:uiPriority w:val="99"/>
    <w:semiHidden/>
    <w:unhideWhenUsed/>
    <w:rsid w:val="00FA52E4"/>
    <w:rPr>
      <w:color w:val="auto"/>
      <w:u w:val="none"/>
    </w:rPr>
  </w:style>
  <w:style w:type="numbering" w:customStyle="1" w:styleId="NoList1">
    <w:name w:val="No List1"/>
    <w:next w:val="NoList"/>
    <w:uiPriority w:val="99"/>
    <w:semiHidden/>
    <w:unhideWhenUsed/>
    <w:rsid w:val="002751E2"/>
  </w:style>
  <w:style w:type="character" w:styleId="UnresolvedMention">
    <w:name w:val="Unresolved Mention"/>
    <w:basedOn w:val="DefaultParagraphFont"/>
    <w:uiPriority w:val="99"/>
    <w:semiHidden/>
    <w:unhideWhenUsed/>
    <w:rsid w:val="002751E2"/>
    <w:rPr>
      <w:color w:val="605E5C"/>
      <w:shd w:val="clear" w:color="auto" w:fill="E1DFDD"/>
    </w:rPr>
  </w:style>
  <w:style w:type="paragraph" w:styleId="DocumentMap">
    <w:name w:val="Document Map"/>
    <w:basedOn w:val="Normal"/>
    <w:link w:val="DocumentMapChar"/>
    <w:uiPriority w:val="99"/>
    <w:semiHidden/>
    <w:unhideWhenUsed/>
    <w:rsid w:val="002751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751E2"/>
    <w:rPr>
      <w:rFonts w:ascii="Lucida Grande" w:hAnsi="Lucida Grande" w:cs="Lucida Grande"/>
      <w:sz w:val="24"/>
    </w:rPr>
  </w:style>
  <w:style w:type="character" w:styleId="CommentReference">
    <w:name w:val="annotation reference"/>
    <w:basedOn w:val="DefaultParagraphFont"/>
    <w:uiPriority w:val="99"/>
    <w:semiHidden/>
    <w:unhideWhenUsed/>
    <w:rsid w:val="002751E2"/>
    <w:rPr>
      <w:sz w:val="16"/>
      <w:szCs w:val="16"/>
    </w:rPr>
  </w:style>
  <w:style w:type="paragraph" w:styleId="CommentText">
    <w:name w:val="annotation text"/>
    <w:basedOn w:val="Normal"/>
    <w:link w:val="CommentTextChar"/>
    <w:uiPriority w:val="99"/>
    <w:semiHidden/>
    <w:unhideWhenUsed/>
    <w:rsid w:val="002751E2"/>
    <w:pPr>
      <w:spacing w:line="240" w:lineRule="auto"/>
    </w:pPr>
    <w:rPr>
      <w:sz w:val="20"/>
      <w:szCs w:val="20"/>
    </w:rPr>
  </w:style>
  <w:style w:type="character" w:customStyle="1" w:styleId="CommentTextChar">
    <w:name w:val="Comment Text Char"/>
    <w:basedOn w:val="DefaultParagraphFont"/>
    <w:link w:val="CommentText"/>
    <w:uiPriority w:val="99"/>
    <w:semiHidden/>
    <w:rsid w:val="002751E2"/>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2751E2"/>
    <w:rPr>
      <w:b/>
      <w:bCs/>
    </w:rPr>
  </w:style>
  <w:style w:type="character" w:customStyle="1" w:styleId="CommentSubjectChar">
    <w:name w:val="Comment Subject Char"/>
    <w:basedOn w:val="CommentTextChar"/>
    <w:link w:val="CommentSubject"/>
    <w:uiPriority w:val="99"/>
    <w:semiHidden/>
    <w:rsid w:val="002751E2"/>
    <w:rPr>
      <w:rFonts w:ascii="Calibri" w:hAnsi="Calibri" w:cs="Calibri"/>
      <w:b/>
      <w:bCs/>
      <w:sz w:val="20"/>
      <w:szCs w:val="20"/>
    </w:rPr>
  </w:style>
  <w:style w:type="paragraph" w:styleId="Revision">
    <w:name w:val="Revision"/>
    <w:hidden/>
    <w:uiPriority w:val="99"/>
    <w:semiHidden/>
    <w:rsid w:val="002751E2"/>
    <w:pPr>
      <w:spacing w:after="0" w:line="240" w:lineRule="auto"/>
    </w:pPr>
    <w:rPr>
      <w:rFonts w:ascii="Calibri" w:eastAsiaTheme="minorEastAsia" w:hAnsi="Calibri"/>
      <w:szCs w:val="24"/>
    </w:rPr>
  </w:style>
  <w:style w:type="paragraph" w:customStyle="1" w:styleId="Emphasis1">
    <w:name w:val="Emphasis1"/>
    <w:basedOn w:val="Normal"/>
    <w:link w:val="Emphasis"/>
    <w:uiPriority w:val="7"/>
    <w:qFormat/>
    <w:rsid w:val="002751E2"/>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ListParagraph">
    <w:name w:val="List Paragraph"/>
    <w:basedOn w:val="Normal"/>
    <w:uiPriority w:val="34"/>
    <w:qFormat/>
    <w:rsid w:val="002751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hill.com/person/richard-branson" TargetMode="External"/><Relationship Id="rId18" Type="http://schemas.openxmlformats.org/officeDocument/2006/relationships/hyperlink" Target="https://www.dailymail.co.uk/sciencetech/article-8761867/ISS-initiates-avoid-space-debris.html" TargetMode="External"/><Relationship Id="rId26" Type="http://schemas.openxmlformats.org/officeDocument/2006/relationships/hyperlink" Target="https://www.livescience.com/new-shepard-emissions.html" TargetMode="External"/><Relationship Id="rId3" Type="http://schemas.openxmlformats.org/officeDocument/2006/relationships/styles" Target="styles.xml"/><Relationship Id="rId21" Type="http://schemas.openxmlformats.org/officeDocument/2006/relationships/hyperlink" Target="https://thehill.com/people/john-hickenlooper" TargetMode="External"/><Relationship Id="rId34" Type="http://schemas.openxmlformats.org/officeDocument/2006/relationships/fontTable" Target="fontTable.xml"/><Relationship Id="rId7" Type="http://schemas.openxmlformats.org/officeDocument/2006/relationships/hyperlink" Target="https://www.acclimatise.uk.com/2018/05/02/earth-observation-of-increasing-importance-for-climate-change-adaptation/ak//" TargetMode="External"/><Relationship Id="rId12" Type="http://schemas.openxmlformats.org/officeDocument/2006/relationships/hyperlink" Target="https://reason.org/author/adrian-moore/" TargetMode="External"/><Relationship Id="rId17" Type="http://schemas.openxmlformats.org/officeDocument/2006/relationships/hyperlink" Target="https://reason.org/policy-brief/u-s-space-traffic-management-and-orbital-debris-policy/" TargetMode="External"/><Relationship Id="rId25" Type="http://schemas.openxmlformats.org/officeDocument/2006/relationships/hyperlink" Target="https://www.space.com/16726-space-shuttle.html" TargetMode="External"/><Relationship Id="rId33" Type="http://schemas.openxmlformats.org/officeDocument/2006/relationships/hyperlink" Target="https://globalchange.mit.edu/sites/default/files/MITJPSPGC_Rpt118.pdf.%20Accessed%201%20June%202022" TargetMode="External"/><Relationship Id="rId2" Type="http://schemas.openxmlformats.org/officeDocument/2006/relationships/numbering" Target="numbering.xml"/><Relationship Id="rId16" Type="http://schemas.openxmlformats.org/officeDocument/2006/relationships/hyperlink" Target="https://spacenews.com/nasa-and-esa-sign-agreement-on-climate-science-cooperation/" TargetMode="External"/><Relationship Id="rId20" Type="http://schemas.openxmlformats.org/officeDocument/2006/relationships/hyperlink" Target="https://sia.org/news-resources/state-of-the-satellite-industry-report/" TargetMode="External"/><Relationship Id="rId29" Type="http://schemas.openxmlformats.org/officeDocument/2006/relationships/hyperlink" Target="https://www.nasa.gov/centers/langley/multimedia/iotw-wb57.html" TargetMode="External"/><Relationship Id="rId1" Type="http://schemas.openxmlformats.org/officeDocument/2006/relationships/customXml" Target="../customXml/item1.xml"/><Relationship Id="rId6" Type="http://schemas.openxmlformats.org/officeDocument/2006/relationships/hyperlink" Target="https://newrepublic.com/article/160303/monetizing-final-frontier" TargetMode="External"/><Relationship Id="rId11" Type="http://schemas.openxmlformats.org/officeDocument/2006/relationships/hyperlink" Target="https://www.nytimes.com/2019/08/24/us/great-lakes-water-levels.html" TargetMode="External"/><Relationship Id="rId24" Type="http://schemas.openxmlformats.org/officeDocument/2006/relationships/hyperlink" Target="https://reason.org/policy-brief/u-s-space-traffic-management-and-orbital-debris-policy/" TargetMode="External"/><Relationship Id="rId32" Type="http://schemas.openxmlformats.org/officeDocument/2006/relationships/hyperlink" Target="https://www.space.com/self-levitating-soot-geoengineering-fights-global-warming" TargetMode="External"/><Relationship Id="rId5" Type="http://schemas.openxmlformats.org/officeDocument/2006/relationships/webSettings" Target="webSettings.xml"/><Relationship Id="rId15" Type="http://schemas.openxmlformats.org/officeDocument/2006/relationships/hyperlink" Target="https://www.cnn.com/2021/06/30/tech/spacex-rideshare-transporter-2-missions-scn/index.html" TargetMode="External"/><Relationship Id="rId23" Type="http://schemas.openxmlformats.org/officeDocument/2006/relationships/hyperlink" Target="https://www.axios.com/space-junk-tracking-business-a365462b-a82e-4926-849b-5f292dd1b164.html" TargetMode="External"/><Relationship Id="rId28" Type="http://schemas.openxmlformats.org/officeDocument/2006/relationships/hyperlink" Target="https://www.space.com/39315-nasa-satellite-shows-healing-ozone-hole.html" TargetMode="External"/><Relationship Id="rId10" Type="http://schemas.openxmlformats.org/officeDocument/2006/relationships/hyperlink" Target="https://www.nytimes.com/2020/05/21/climate/dam-failure-michigan-climate-change.html" TargetMode="External"/><Relationship Id="rId19" Type="http://schemas.openxmlformats.org/officeDocument/2006/relationships/hyperlink" Target="https://www.dailymail.co.uk/sciencetech/article-8761867/ISS-initiates-avoid-space-debris.html" TargetMode="External"/><Relationship Id="rId31" Type="http://schemas.openxmlformats.org/officeDocument/2006/relationships/hyperlink" Target="https://www.space.com/36431-harvard-researchers-geoengineer-earth-atmosphere.html" TargetMode="External"/><Relationship Id="rId4" Type="http://schemas.openxmlformats.org/officeDocument/2006/relationships/settings" Target="settings.xml"/><Relationship Id="rId9" Type="http://schemas.openxmlformats.org/officeDocument/2006/relationships/hyperlink" Target="https://www.nytimes.com/interactive/2020/07/23/magazine/climate-migration.html" TargetMode="External"/><Relationship Id="rId14" Type="http://schemas.openxmlformats.org/officeDocument/2006/relationships/hyperlink" Target="https://thehill.com/people/jeffrey-jeff-bezos" TargetMode="External"/><Relationship Id="rId22" Type="http://schemas.openxmlformats.org/officeDocument/2006/relationships/hyperlink" Target="https://www.c-span.org/video/?513433-1/senator-john-hickenlooper-space-policy" TargetMode="External"/><Relationship Id="rId27" Type="http://schemas.openxmlformats.org/officeDocument/2006/relationships/hyperlink" Target="https://www.space.com/topics/blue-origin" TargetMode="External"/><Relationship Id="rId30" Type="http://schemas.openxmlformats.org/officeDocument/2006/relationships/hyperlink" Target="https://csl.noaa.gov/assessments/ozone/2018/" TargetMode="External"/><Relationship Id="rId35" Type="http://schemas.openxmlformats.org/officeDocument/2006/relationships/theme" Target="theme/theme1.xml"/><Relationship Id="rId8" Type="http://schemas.openxmlformats.org/officeDocument/2006/relationships/hyperlink" Target="https://scholar.google.com/citations?view_op=view_org&amp;hl=en&amp;org=109765119492855814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25966</Words>
  <Characters>148007</Characters>
  <Application>Microsoft Office Word</Application>
  <DocSecurity>0</DocSecurity>
  <Lines>1233</Lines>
  <Paragraphs>347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Kesselman, Adam</dc:creator>
  <cp:keywords>5.1.1</cp:keywords>
  <dc:description/>
  <cp:lastModifiedBy>Row, Christopher</cp:lastModifiedBy>
  <cp:revision>4</cp:revision>
  <dcterms:created xsi:type="dcterms:W3CDTF">2022-01-08T16:43:00Z</dcterms:created>
  <dcterms:modified xsi:type="dcterms:W3CDTF">2022-01-08T16:57:00Z</dcterms:modified>
</cp:coreProperties>
</file>