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55C25" w14:textId="77777777" w:rsidR="00903381" w:rsidRPr="00752D61" w:rsidRDefault="00903381" w:rsidP="00903381">
      <w:pPr>
        <w:pStyle w:val="Heading1"/>
        <w:pBdr>
          <w:top w:val="single" w:sz="24" w:space="0" w:color="auto"/>
        </w:pBdr>
      </w:pPr>
      <w:r w:rsidRPr="00752D61">
        <w:t>1AC</w:t>
      </w:r>
    </w:p>
    <w:p w14:paraId="382CB722" w14:textId="77777777" w:rsidR="00903381" w:rsidRPr="00752D61" w:rsidRDefault="00903381" w:rsidP="00903381">
      <w:pPr>
        <w:pStyle w:val="Heading4"/>
        <w:rPr>
          <w:bdr w:val="none" w:sz="0" w:space="0" w:color="auto" w:frame="1"/>
          <w:shd w:val="clear" w:color="auto" w:fill="FFFFFF"/>
        </w:rPr>
      </w:pPr>
      <w:r w:rsidRPr="00752D61">
        <w:rPr>
          <w:bdr w:val="none" w:sz="0" w:space="0" w:color="auto" w:frame="1"/>
          <w:shd w:val="clear" w:color="auto" w:fill="FFFFFF"/>
        </w:rPr>
        <w:t xml:space="preserve">Resolved: The United States should recognize an unconditional right of workers to strike. </w:t>
      </w:r>
    </w:p>
    <w:p w14:paraId="267A55F7" w14:textId="77777777" w:rsidR="00903381" w:rsidRPr="00752D61" w:rsidRDefault="00903381" w:rsidP="00903381">
      <w:pPr>
        <w:spacing w:after="0" w:line="240" w:lineRule="auto"/>
      </w:pPr>
      <w:r w:rsidRPr="00752D61">
        <w:br w:type="page"/>
      </w:r>
    </w:p>
    <w:p w14:paraId="3E40AA90" w14:textId="77777777" w:rsidR="00903381" w:rsidRPr="00752D61" w:rsidRDefault="00903381" w:rsidP="00903381">
      <w:pPr>
        <w:pStyle w:val="Heading2"/>
      </w:pPr>
      <w:r w:rsidRPr="00752D61">
        <w:lastRenderedPageBreak/>
        <w:t>Framework</w:t>
      </w:r>
    </w:p>
    <w:p w14:paraId="51DC3B3D" w14:textId="77777777" w:rsidR="00903381" w:rsidRPr="00752D61" w:rsidRDefault="00903381" w:rsidP="00903381">
      <w:pPr>
        <w:pStyle w:val="Heading4"/>
      </w:pPr>
      <w:r w:rsidRPr="00752D61">
        <w:t xml:space="preserve">I value morality, per the use of the word ought in the resolution, asking us to evaluate the moral obligations for both sides. </w:t>
      </w:r>
    </w:p>
    <w:p w14:paraId="08D986B4" w14:textId="77777777" w:rsidR="00903381" w:rsidRPr="00752D61" w:rsidRDefault="00903381" w:rsidP="00903381">
      <w:pPr>
        <w:pStyle w:val="Heading4"/>
        <w:tabs>
          <w:tab w:val="left" w:pos="8190"/>
        </w:tabs>
      </w:pPr>
      <w:r w:rsidRPr="00752D61">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1C115E51" w14:textId="77777777" w:rsidR="00903381" w:rsidRPr="00752D61" w:rsidRDefault="00903381" w:rsidP="00903381">
      <w:pPr>
        <w:pStyle w:val="Heading4"/>
      </w:pPr>
      <w:r w:rsidRPr="00752D61">
        <w:t xml:space="preserve">Since the resolution asks us what a just government should do, our frameworks in this debate should focus on government action. </w:t>
      </w:r>
    </w:p>
    <w:p w14:paraId="615C025F" w14:textId="77777777" w:rsidR="00903381" w:rsidRPr="00752D61" w:rsidRDefault="00903381" w:rsidP="00903381"/>
    <w:p w14:paraId="21D3D227" w14:textId="77777777" w:rsidR="00903381" w:rsidRPr="00752D61" w:rsidRDefault="00903381" w:rsidP="00903381">
      <w:pPr>
        <w:pStyle w:val="Heading4"/>
      </w:pPr>
      <w:r w:rsidRPr="00752D61">
        <w:t>Additionally, inequality is merely a manifestation of unjustified cognitive biases that make certain groups invisible.</w:t>
      </w:r>
    </w:p>
    <w:p w14:paraId="5631DB43" w14:textId="77777777" w:rsidR="00903381" w:rsidRPr="00752D61" w:rsidRDefault="00903381" w:rsidP="00903381"/>
    <w:p w14:paraId="51B582EA" w14:textId="77777777" w:rsidR="00903381" w:rsidRPr="00752D61" w:rsidRDefault="00903381" w:rsidP="00903381">
      <w:pPr>
        <w:rPr>
          <w:sz w:val="16"/>
        </w:rPr>
      </w:pPr>
      <w:r w:rsidRPr="00752D61">
        <w:rPr>
          <w:b/>
          <w:bCs/>
          <w:u w:val="single"/>
        </w:rPr>
        <w:t xml:space="preserve">Psychologists Deborah Winter and Dana Leighton </w:t>
      </w:r>
      <w:proofErr w:type="spellStart"/>
      <w:r w:rsidRPr="00752D61">
        <w:rPr>
          <w:b/>
          <w:bCs/>
          <w:u w:val="single"/>
        </w:rPr>
        <w:t>explain</w:t>
      </w:r>
      <w:r w:rsidRPr="00752D61">
        <w:rPr>
          <w:sz w:val="16"/>
        </w:rPr>
        <w:t>|Deborah</w:t>
      </w:r>
      <w:proofErr w:type="spellEnd"/>
      <w:r w:rsidRPr="00752D61">
        <w:rPr>
          <w:sz w:val="16"/>
        </w:rPr>
        <w:t xml:space="preserve"> </w:t>
      </w:r>
      <w:proofErr w:type="spellStart"/>
      <w:r w:rsidRPr="00752D61">
        <w:rPr>
          <w:sz w:val="16"/>
        </w:rPr>
        <w:t>DuNann</w:t>
      </w:r>
      <w:proofErr w:type="spellEnd"/>
      <w:r w:rsidRPr="00752D61">
        <w:rPr>
          <w:sz w:val="16"/>
        </w:rPr>
        <w:t xml:space="preserve"> Winter and Dana C. </w:t>
      </w:r>
      <w:proofErr w:type="spellStart"/>
      <w:r w:rsidRPr="00752D61">
        <w:rPr>
          <w:sz w:val="16"/>
        </w:rPr>
        <w:t>Leighton.Winter</w:t>
      </w:r>
      <w:proofErr w:type="spellEnd"/>
      <w:proofErr w:type="gramStart"/>
      <w:r w:rsidRPr="00752D61">
        <w:rPr>
          <w:sz w:val="16"/>
        </w:rPr>
        <w:t>|[</w:t>
      </w:r>
      <w:proofErr w:type="gramEnd"/>
      <w:r w:rsidRPr="00752D61">
        <w:rPr>
          <w:sz w:val="16"/>
        </w:rPr>
        <w:t xml:space="preserve">Psychologist that specializes in Social Psych, Counseling Psych, Historical and Contemporary Issues, Peace Psychology. Leighton: </w:t>
      </w:r>
      <w:proofErr w:type="spellStart"/>
      <w:r w:rsidRPr="00752D61">
        <w:rPr>
          <w:sz w:val="16"/>
        </w:rPr>
        <w:t>PhDgraduate</w:t>
      </w:r>
      <w:proofErr w:type="spellEnd"/>
      <w:r w:rsidRPr="00752D61">
        <w:rPr>
          <w:sz w:val="16"/>
        </w:rPr>
        <w:t xml:space="preserve"> student in the Psychology Department at the University of Arkansas. </w:t>
      </w:r>
      <w:proofErr w:type="spellStart"/>
      <w:r w:rsidRPr="00752D61">
        <w:rPr>
          <w:sz w:val="16"/>
        </w:rPr>
        <w:t>Knowledgable</w:t>
      </w:r>
      <w:proofErr w:type="spellEnd"/>
      <w:r w:rsidRPr="00752D61">
        <w:rPr>
          <w:sz w:val="16"/>
        </w:rPr>
        <w:t xml:space="preserve"> in the fields of social </w:t>
      </w:r>
      <w:proofErr w:type="spellStart"/>
      <w:proofErr w:type="gramStart"/>
      <w:r w:rsidRPr="00752D61">
        <w:rPr>
          <w:sz w:val="16"/>
        </w:rPr>
        <w:t>psychology,peacepsychology</w:t>
      </w:r>
      <w:proofErr w:type="spellEnd"/>
      <w:proofErr w:type="gramEnd"/>
      <w:r w:rsidRPr="00752D61">
        <w:rPr>
          <w:sz w:val="16"/>
        </w:rPr>
        <w:t xml:space="preserve">, and </w:t>
      </w:r>
      <w:proofErr w:type="spellStart"/>
      <w:r w:rsidRPr="00752D61">
        <w:rPr>
          <w:sz w:val="16"/>
        </w:rPr>
        <w:t>ustice</w:t>
      </w:r>
      <w:proofErr w:type="spellEnd"/>
      <w:r w:rsidRPr="00752D61">
        <w:rPr>
          <w:sz w:val="16"/>
        </w:rPr>
        <w:t xml:space="preserve"> and intergroup responses to transgressions of justice] “Peace, conflict, </w:t>
      </w:r>
      <w:proofErr w:type="spellStart"/>
      <w:r w:rsidRPr="00752D61">
        <w:rPr>
          <w:sz w:val="16"/>
        </w:rPr>
        <w:t>andviolence</w:t>
      </w:r>
      <w:proofErr w:type="spellEnd"/>
      <w:r w:rsidRPr="00752D61">
        <w:rPr>
          <w:sz w:val="16"/>
        </w:rPr>
        <w:t xml:space="preserve">: Peace psychology in the 21stcentury.” </w:t>
      </w:r>
      <w:proofErr w:type="spellStart"/>
      <w:r w:rsidRPr="00752D61">
        <w:rPr>
          <w:sz w:val="16"/>
        </w:rPr>
        <w:t>Pg</w:t>
      </w:r>
      <w:proofErr w:type="spellEnd"/>
      <w:r w:rsidRPr="00752D61">
        <w:rPr>
          <w:sz w:val="16"/>
        </w:rPr>
        <w:t xml:space="preserve"> 4-5 </w:t>
      </w:r>
      <w:proofErr w:type="spellStart"/>
      <w:r w:rsidRPr="00752D61">
        <w:rPr>
          <w:sz w:val="16"/>
        </w:rPr>
        <w:t>ghs</w:t>
      </w:r>
      <w:proofErr w:type="spellEnd"/>
      <w:r w:rsidRPr="00752D61">
        <w:rPr>
          <w:sz w:val="16"/>
        </w:rPr>
        <w:t>//VA</w:t>
      </w:r>
    </w:p>
    <w:p w14:paraId="3B6C223A" w14:textId="77777777" w:rsidR="00903381" w:rsidRPr="00752D61" w:rsidRDefault="00903381" w:rsidP="00903381">
      <w:pPr>
        <w:rPr>
          <w:rStyle w:val="eop"/>
          <w:color w:val="000000"/>
          <w:sz w:val="14"/>
          <w:szCs w:val="14"/>
          <w:shd w:val="clear" w:color="auto" w:fill="FFFFFF"/>
        </w:rPr>
      </w:pPr>
      <w:r w:rsidRPr="00752D61">
        <w:rPr>
          <w:rStyle w:val="normaltextrun"/>
          <w:color w:val="000000"/>
          <w:sz w:val="14"/>
          <w:szCs w:val="14"/>
          <w:shd w:val="clear" w:color="auto" w:fill="FFFFFF"/>
        </w:rPr>
        <w:t>Finally, </w:t>
      </w:r>
      <w:r w:rsidRPr="00752D61">
        <w:rPr>
          <w:rStyle w:val="normaltextrun"/>
          <w:color w:val="000000"/>
          <w:u w:val="single"/>
          <w:shd w:val="clear" w:color="auto" w:fill="00FF00"/>
        </w:rPr>
        <w:t>to recognize</w:t>
      </w:r>
      <w:r w:rsidRPr="00752D61">
        <w:rPr>
          <w:rStyle w:val="normaltextrun"/>
          <w:color w:val="000000"/>
          <w:sz w:val="14"/>
          <w:szCs w:val="14"/>
          <w:u w:val="single"/>
          <w:shd w:val="clear" w:color="auto" w:fill="FFFFFF"/>
        </w:rPr>
        <w:t> the operation of </w:t>
      </w:r>
      <w:r w:rsidRPr="00752D61">
        <w:rPr>
          <w:rStyle w:val="normaltextrun"/>
          <w:color w:val="000000"/>
          <w:u w:val="single"/>
          <w:shd w:val="clear" w:color="auto" w:fill="00FF00"/>
        </w:rPr>
        <w:t>structural violence forces us to ask questions about </w:t>
      </w:r>
      <w:r w:rsidRPr="00752D61">
        <w:rPr>
          <w:rStyle w:val="normaltextrun"/>
          <w:color w:val="000000"/>
          <w:sz w:val="14"/>
          <w:szCs w:val="14"/>
          <w:u w:val="single"/>
          <w:shd w:val="clear" w:color="auto" w:fill="FFFFFF"/>
        </w:rPr>
        <w:t>how and</w:t>
      </w:r>
      <w:r w:rsidRPr="00752D61">
        <w:rPr>
          <w:rStyle w:val="normaltextrun"/>
          <w:color w:val="000000"/>
          <w:u w:val="single"/>
          <w:shd w:val="clear" w:color="auto" w:fill="FFFFFF"/>
        </w:rPr>
        <w:t> </w:t>
      </w:r>
      <w:r w:rsidRPr="00752D61">
        <w:rPr>
          <w:rStyle w:val="normaltextrun"/>
          <w:color w:val="000000"/>
          <w:u w:val="single"/>
          <w:shd w:val="clear" w:color="auto" w:fill="00FF00"/>
        </w:rPr>
        <w:t>why we tolerate it, </w:t>
      </w:r>
      <w:r w:rsidRPr="00752D61">
        <w:rPr>
          <w:rStyle w:val="normaltextrun"/>
          <w:color w:val="000000"/>
          <w:sz w:val="14"/>
          <w:szCs w:val="14"/>
          <w:u w:val="single"/>
          <w:shd w:val="clear" w:color="auto" w:fill="FFFFFF"/>
        </w:rPr>
        <w:t>questions</w:t>
      </w:r>
      <w:r w:rsidRPr="00752D61">
        <w:rPr>
          <w:rStyle w:val="normaltextrun"/>
          <w:color w:val="000000"/>
          <w:u w:val="single"/>
          <w:shd w:val="clear" w:color="auto" w:fill="FFFFFF"/>
        </w:rPr>
        <w:t> </w:t>
      </w:r>
      <w:r w:rsidRPr="00752D61">
        <w:rPr>
          <w:rStyle w:val="normaltextrun"/>
          <w:color w:val="000000"/>
          <w:u w:val="single"/>
          <w:shd w:val="clear" w:color="auto" w:fill="00FF00"/>
        </w:rPr>
        <w:t>which </w:t>
      </w:r>
      <w:r w:rsidRPr="00752D61">
        <w:rPr>
          <w:rStyle w:val="normaltextrun"/>
          <w:color w:val="000000"/>
          <w:sz w:val="14"/>
          <w:szCs w:val="14"/>
          <w:u w:val="single"/>
          <w:shd w:val="clear" w:color="auto" w:fill="FFFFFF"/>
        </w:rPr>
        <w:t>often</w:t>
      </w:r>
      <w:r w:rsidRPr="00752D61">
        <w:rPr>
          <w:rStyle w:val="normaltextrun"/>
          <w:color w:val="000000"/>
          <w:u w:val="single"/>
          <w:shd w:val="clear" w:color="auto" w:fill="FFFFFF"/>
        </w:rPr>
        <w:t> </w:t>
      </w:r>
      <w:r w:rsidRPr="00752D61">
        <w:rPr>
          <w:rStyle w:val="normaltextrun"/>
          <w:color w:val="000000"/>
          <w:u w:val="single"/>
          <w:shd w:val="clear" w:color="auto" w:fill="00FF00"/>
        </w:rPr>
        <w:t>have painful answers for the privileged elite</w:t>
      </w:r>
      <w:r w:rsidRPr="00752D61">
        <w:rPr>
          <w:rStyle w:val="normaltextrun"/>
          <w:color w:val="000000"/>
          <w:sz w:val="14"/>
          <w:szCs w:val="14"/>
          <w:u w:val="single"/>
          <w:shd w:val="clear" w:color="auto" w:fill="FFFFFF"/>
        </w:rPr>
        <w:t> who unconsciously support it. A final question of this section is how and why we allow ourselves to be so oblivious to structural violence. Susan </w:t>
      </w:r>
      <w:proofErr w:type="spellStart"/>
      <w:r w:rsidRPr="00752D61">
        <w:rPr>
          <w:rStyle w:val="spellingerror"/>
          <w:color w:val="000000"/>
          <w:sz w:val="14"/>
          <w:szCs w:val="14"/>
          <w:u w:val="single"/>
          <w:shd w:val="clear" w:color="auto" w:fill="FFFFFF"/>
        </w:rPr>
        <w:t>Opotow</w:t>
      </w:r>
      <w:proofErr w:type="spellEnd"/>
      <w:r w:rsidRPr="00752D61">
        <w:rPr>
          <w:rStyle w:val="normaltextrun"/>
          <w:color w:val="000000"/>
          <w:sz w:val="14"/>
          <w:szCs w:val="14"/>
          <w:u w:val="single"/>
          <w:shd w:val="clear" w:color="auto" w:fill="FFFFFF"/>
        </w:rPr>
        <w:t> offers an intriguing set of answers, in her article Social Injustice. She argues that </w:t>
      </w:r>
      <w:r w:rsidRPr="00752D61">
        <w:rPr>
          <w:rStyle w:val="normaltextrun"/>
          <w:color w:val="000000"/>
          <w:u w:val="single"/>
          <w:shd w:val="clear" w:color="auto" w:fill="00FF00"/>
        </w:rPr>
        <w:t>our normal perceptual </w:t>
      </w:r>
      <w:r w:rsidRPr="00752D61">
        <w:rPr>
          <w:rStyle w:val="normaltextrun"/>
          <w:color w:val="000000"/>
          <w:u w:val="single"/>
          <w:shd w:val="clear" w:color="auto" w:fill="FFFFFF"/>
        </w:rPr>
        <w:t>cognitive </w:t>
      </w:r>
      <w:r w:rsidRPr="00752D61">
        <w:rPr>
          <w:rStyle w:val="normaltextrun"/>
          <w:color w:val="000000"/>
          <w:u w:val="single"/>
          <w:shd w:val="clear" w:color="auto" w:fill="00FF00"/>
        </w:rPr>
        <w:t>processes divide people into in-</w:t>
      </w:r>
      <w:r w:rsidRPr="00752D61">
        <w:rPr>
          <w:rStyle w:val="normaltextrun"/>
          <w:color w:val="000000"/>
          <w:sz w:val="14"/>
          <w:szCs w:val="14"/>
          <w:u w:val="single"/>
          <w:shd w:val="clear" w:color="auto" w:fill="FFFFFF"/>
        </w:rPr>
        <w:t>groups</w:t>
      </w:r>
      <w:r w:rsidRPr="00752D61">
        <w:rPr>
          <w:rStyle w:val="normaltextrun"/>
          <w:color w:val="000000"/>
          <w:u w:val="single"/>
          <w:shd w:val="clear" w:color="auto" w:fill="FFFFFF"/>
        </w:rPr>
        <w:t> </w:t>
      </w:r>
      <w:r w:rsidRPr="00752D61">
        <w:rPr>
          <w:rStyle w:val="normaltextrun"/>
          <w:color w:val="000000"/>
          <w:u w:val="single"/>
          <w:shd w:val="clear" w:color="auto" w:fill="00FF00"/>
        </w:rPr>
        <w:t>and out-groups. Those outside our group lie outside our scope of justice. Injustice</w:t>
      </w:r>
      <w:r w:rsidRPr="00752D61">
        <w:rPr>
          <w:rStyle w:val="normaltextrun"/>
          <w:color w:val="000000"/>
          <w:sz w:val="14"/>
          <w:szCs w:val="14"/>
          <w:u w:val="single"/>
          <w:shd w:val="clear" w:color="auto" w:fill="FFFFFF"/>
        </w:rPr>
        <w:t> that would be instantaneously confronted if it occurred to someone we love or know </w:t>
      </w:r>
      <w:r w:rsidRPr="00752D61">
        <w:rPr>
          <w:rStyle w:val="normaltextrun"/>
          <w:color w:val="000000"/>
          <w:u w:val="single"/>
          <w:shd w:val="clear" w:color="auto" w:fill="00FF00"/>
        </w:rPr>
        <w:t>is barely noticed if it occurs to</w:t>
      </w:r>
      <w:r w:rsidRPr="00752D61">
        <w:rPr>
          <w:rStyle w:val="normaltextrun"/>
          <w:color w:val="000000"/>
          <w:u w:val="single"/>
          <w:shd w:val="clear" w:color="auto" w:fill="FFFFFF"/>
        </w:rPr>
        <w:t> </w:t>
      </w:r>
      <w:r w:rsidRPr="00752D61">
        <w:rPr>
          <w:rStyle w:val="normaltextrun"/>
          <w:color w:val="000000"/>
          <w:sz w:val="14"/>
          <w:szCs w:val="14"/>
          <w:u w:val="single"/>
          <w:shd w:val="clear" w:color="auto" w:fill="FFFFFF"/>
        </w:rPr>
        <w:t>strangers or</w:t>
      </w:r>
      <w:r w:rsidRPr="00752D61">
        <w:rPr>
          <w:rStyle w:val="normaltextrun"/>
          <w:color w:val="000000"/>
          <w:u w:val="single"/>
          <w:shd w:val="clear" w:color="auto" w:fill="FFFFFF"/>
        </w:rPr>
        <w:t> </w:t>
      </w:r>
      <w:r w:rsidRPr="00752D61">
        <w:rPr>
          <w:rStyle w:val="normaltextrun"/>
          <w:color w:val="000000"/>
          <w:u w:val="single"/>
          <w:shd w:val="clear" w:color="auto" w:fill="00FF00"/>
        </w:rPr>
        <w:t>those who are invisible</w:t>
      </w:r>
      <w:r w:rsidRPr="00752D61">
        <w:rPr>
          <w:rStyle w:val="normaltextrun"/>
          <w:color w:val="000000"/>
          <w:u w:val="single"/>
          <w:shd w:val="clear" w:color="auto" w:fill="FFFFFF"/>
        </w:rPr>
        <w:t> </w:t>
      </w:r>
      <w:r w:rsidRPr="00752D61">
        <w:rPr>
          <w:rStyle w:val="normaltextrun"/>
          <w:color w:val="000000"/>
          <w:sz w:val="14"/>
          <w:szCs w:val="14"/>
          <w:u w:val="single"/>
          <w:shd w:val="clear" w:color="auto" w:fill="FFFFFF"/>
        </w:rPr>
        <w:t>or irrelevant. We do not seem to be able to open our minds and our hearts to everyone, so we draw conceptual lines between those who are in and out of our moral circle.</w:t>
      </w:r>
      <w:r w:rsidRPr="00752D61">
        <w:rPr>
          <w:rStyle w:val="normaltextrun"/>
          <w:color w:val="000000"/>
          <w:u w:val="single"/>
          <w:shd w:val="clear" w:color="auto" w:fill="FFFFFF"/>
        </w:rPr>
        <w:t> </w:t>
      </w:r>
      <w:r w:rsidRPr="00752D61">
        <w:rPr>
          <w:rStyle w:val="normaltextrun"/>
          <w:color w:val="000000"/>
          <w:u w:val="single"/>
          <w:shd w:val="clear" w:color="auto" w:fill="00FF00"/>
        </w:rPr>
        <w:t>Those who fall outside are morally excluded</w:t>
      </w:r>
      <w:r w:rsidRPr="00752D61">
        <w:rPr>
          <w:rStyle w:val="normaltextrun"/>
          <w:color w:val="000000"/>
          <w:sz w:val="14"/>
          <w:szCs w:val="14"/>
          <w:u w:val="single"/>
          <w:shd w:val="clear" w:color="auto" w:fill="FFFFFF"/>
        </w:rPr>
        <w:t>, and become either invisible, or demeaned in some way so that we do not have to acknowledge the injustice they suffer. Moral exclusion is a human failing, but </w:t>
      </w:r>
      <w:proofErr w:type="spellStart"/>
      <w:r w:rsidRPr="00752D61">
        <w:rPr>
          <w:rStyle w:val="spellingerror"/>
          <w:color w:val="000000"/>
          <w:sz w:val="14"/>
          <w:szCs w:val="14"/>
          <w:u w:val="single"/>
          <w:shd w:val="clear" w:color="auto" w:fill="FFFFFF"/>
        </w:rPr>
        <w:t>Opotow</w:t>
      </w:r>
      <w:proofErr w:type="spellEnd"/>
      <w:r w:rsidRPr="00752D61">
        <w:rPr>
          <w:rStyle w:val="normaltextrun"/>
          <w:color w:val="000000"/>
          <w:sz w:val="14"/>
          <w:szCs w:val="14"/>
          <w:u w:val="single"/>
          <w:shd w:val="clear" w:color="auto" w:fill="FFFFFF"/>
        </w:rPr>
        <w:t>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752D61">
        <w:rPr>
          <w:rStyle w:val="spellingerror"/>
          <w:color w:val="000000"/>
          <w:sz w:val="14"/>
          <w:szCs w:val="14"/>
          <w:u w:val="single"/>
          <w:shd w:val="clear" w:color="auto" w:fill="FFFFFF"/>
        </w:rPr>
        <w:t>Opotow</w:t>
      </w:r>
      <w:proofErr w:type="spellEnd"/>
      <w:r w:rsidRPr="00752D61">
        <w:rPr>
          <w:rStyle w:val="normaltextrun"/>
          <w:color w:val="000000"/>
          <w:sz w:val="14"/>
          <w:szCs w:val="14"/>
          <w:u w:val="single"/>
          <w:shd w:val="clear" w:color="auto" w:fill="FFFFFF"/>
        </w:rPr>
        <w:t>, all the authors in this section point out that </w:t>
      </w:r>
      <w:r w:rsidRPr="00752D61">
        <w:rPr>
          <w:rStyle w:val="normaltextrun"/>
          <w:color w:val="000000"/>
          <w:u w:val="single"/>
          <w:shd w:val="clear" w:color="auto" w:fill="00FF00"/>
        </w:rPr>
        <w:t>structural violence is not inevitable if we become aware of its </w:t>
      </w:r>
      <w:proofErr w:type="gramStart"/>
      <w:r w:rsidRPr="00752D61">
        <w:rPr>
          <w:rStyle w:val="normaltextrun"/>
          <w:color w:val="000000"/>
          <w:u w:val="single"/>
          <w:shd w:val="clear" w:color="auto" w:fill="00FF00"/>
        </w:rPr>
        <w:t>operation, and</w:t>
      </w:r>
      <w:proofErr w:type="gramEnd"/>
      <w:r w:rsidRPr="00752D61">
        <w:rPr>
          <w:rStyle w:val="normaltextrun"/>
          <w:color w:val="000000"/>
          <w:u w:val="single"/>
          <w:shd w:val="clear" w:color="auto" w:fill="00FF00"/>
        </w:rPr>
        <w:t> build systematic ways to mitigate its effects.</w:t>
      </w:r>
      <w:r w:rsidRPr="00752D61">
        <w:rPr>
          <w:rStyle w:val="normaltextrun"/>
          <w:color w:val="000000"/>
          <w:sz w:val="14"/>
          <w:szCs w:val="14"/>
          <w:u w:val="single"/>
          <w:shd w:val="clear" w:color="auto" w:fill="FFFFFF"/>
        </w:rPr>
        <w:t> </w:t>
      </w:r>
      <w:r w:rsidRPr="00752D61">
        <w:rPr>
          <w:rStyle w:val="normaltextrun"/>
          <w:color w:val="000000"/>
          <w:sz w:val="14"/>
          <w:szCs w:val="14"/>
          <w:shd w:val="clear" w:color="auto" w:fill="FFFFFF"/>
        </w:rPr>
        <w:t>Learning about structural violence may be discouraging, overwhelming, or maddening, but these papers encourage us to step beyond guilt and </w:t>
      </w:r>
      <w:proofErr w:type="gramStart"/>
      <w:r w:rsidRPr="00752D61">
        <w:rPr>
          <w:rStyle w:val="normaltextrun"/>
          <w:color w:val="000000"/>
          <w:sz w:val="14"/>
          <w:szCs w:val="14"/>
          <w:shd w:val="clear" w:color="auto" w:fill="FFFFFF"/>
        </w:rPr>
        <w:t>anger, and</w:t>
      </w:r>
      <w:proofErr w:type="gramEnd"/>
      <w:r w:rsidRPr="00752D61">
        <w:rPr>
          <w:rStyle w:val="normaltextrun"/>
          <w:color w:val="000000"/>
          <w:sz w:val="14"/>
          <w:szCs w:val="14"/>
          <w:shd w:val="clear" w:color="auto" w:fill="FFFFFF"/>
        </w:rPr>
        <w:t>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r w:rsidRPr="00752D61">
        <w:rPr>
          <w:rStyle w:val="eop"/>
          <w:color w:val="000000"/>
          <w:sz w:val="14"/>
          <w:szCs w:val="14"/>
          <w:shd w:val="clear" w:color="auto" w:fill="FFFFFF"/>
        </w:rPr>
        <w:t> </w:t>
      </w:r>
    </w:p>
    <w:p w14:paraId="3E69CF08" w14:textId="77777777" w:rsidR="00903381" w:rsidRPr="00752D61" w:rsidRDefault="00903381" w:rsidP="00903381">
      <w:pPr>
        <w:pStyle w:val="Heading4"/>
      </w:pPr>
      <w:r w:rsidRPr="00752D61">
        <w:t>Without addressing the root issue of structural violence targeting marginalized groups, it is impossible to solve any other issue of violence or war. This means structural violence comes first because it is the root cause of societal injustices and is the only framework that address the needs and struggles of marginalized groups.</w:t>
      </w:r>
    </w:p>
    <w:p w14:paraId="7C383614" w14:textId="77777777" w:rsidR="00903381" w:rsidRPr="00752D61" w:rsidRDefault="00903381" w:rsidP="00903381">
      <w:pPr>
        <w:rPr>
          <w:color w:val="000000"/>
          <w:sz w:val="14"/>
          <w:szCs w:val="14"/>
          <w:shd w:val="clear" w:color="auto" w:fill="FFFFFF"/>
        </w:rPr>
      </w:pPr>
    </w:p>
    <w:p w14:paraId="137F84BF" w14:textId="77777777" w:rsidR="00903381" w:rsidRPr="00752D61" w:rsidRDefault="00903381" w:rsidP="00903381">
      <w:pPr>
        <w:pStyle w:val="Heading4"/>
      </w:pPr>
      <w:r w:rsidRPr="00752D61">
        <w:lastRenderedPageBreak/>
        <w:t>Therefore, the value criterion is minimizing structural violence</w:t>
      </w:r>
    </w:p>
    <w:p w14:paraId="1E144105" w14:textId="77777777" w:rsidR="00903381" w:rsidRPr="00752D61" w:rsidRDefault="00903381" w:rsidP="00903381">
      <w:pPr>
        <w:spacing w:after="0" w:line="240" w:lineRule="auto"/>
        <w:rPr>
          <w:rFonts w:eastAsiaTheme="majorEastAsia" w:cstheme="majorBidi"/>
          <w:b/>
          <w:bCs/>
          <w:sz w:val="52"/>
          <w:szCs w:val="32"/>
        </w:rPr>
      </w:pPr>
    </w:p>
    <w:p w14:paraId="0A0F280C" w14:textId="77777777" w:rsidR="00903381" w:rsidRPr="00752D61" w:rsidRDefault="00903381" w:rsidP="00903381">
      <w:pPr>
        <w:pStyle w:val="Heading2"/>
      </w:pPr>
      <w:r w:rsidRPr="00752D61">
        <w:lastRenderedPageBreak/>
        <w:t>Advantage 1 – Workers</w:t>
      </w:r>
    </w:p>
    <w:p w14:paraId="028015ED" w14:textId="77777777" w:rsidR="00903381" w:rsidRPr="00752D61" w:rsidRDefault="00903381" w:rsidP="00903381">
      <w:pPr>
        <w:pStyle w:val="Heading4"/>
      </w:pPr>
      <w:r w:rsidRPr="00752D61">
        <w:t>Advantage one is Workers</w:t>
      </w:r>
    </w:p>
    <w:p w14:paraId="06D5D61B" w14:textId="77777777" w:rsidR="00903381" w:rsidRPr="00752D61" w:rsidRDefault="00903381" w:rsidP="00903381">
      <w:pPr>
        <w:pStyle w:val="Heading4"/>
      </w:pPr>
      <w:r w:rsidRPr="00752D61">
        <w:t>Labor unrest is increasing domestically, laws currently favor employers, momentum increasing for change.</w:t>
      </w:r>
    </w:p>
    <w:p w14:paraId="54837558" w14:textId="77777777" w:rsidR="00903381" w:rsidRPr="00752D61" w:rsidRDefault="00903381" w:rsidP="00903381">
      <w:r w:rsidRPr="00752D61">
        <w:t xml:space="preserve">Alana </w:t>
      </w:r>
      <w:r w:rsidRPr="00752D61">
        <w:rPr>
          <w:rStyle w:val="Style13ptBold"/>
        </w:rPr>
        <w:t>Semuels 10/ 8</w:t>
      </w:r>
      <w:r w:rsidRPr="00752D61">
        <w:t>/2021 10 21, 2-24-2021, "U.S. Workers Are Realizing It's the Perfect Time to Go on Strike," Time, &lt;span class="skimlinks-unlinked"&gt;</w:t>
      </w:r>
      <w:hyperlink r:id="rId6" w:history="1">
        <w:r w:rsidRPr="00752D61">
          <w:rPr>
            <w:rStyle w:val="Hyperlink"/>
          </w:rPr>
          <w:t>https://time.com/6105109/workers-strike-unemployment&lt;/span&gt;/</w:t>
        </w:r>
      </w:hyperlink>
      <w:r w:rsidRPr="00752D61">
        <w:t xml:space="preserve">  \\GHS-DP</w:t>
      </w:r>
    </w:p>
    <w:p w14:paraId="52398FE5" w14:textId="77777777" w:rsidR="00903381" w:rsidRPr="00752D61" w:rsidRDefault="00903381" w:rsidP="00903381">
      <w:pPr>
        <w:rPr>
          <w:sz w:val="16"/>
        </w:rPr>
      </w:pPr>
      <w:r w:rsidRPr="00752D61">
        <w:rPr>
          <w:rStyle w:val="StyleUnderline"/>
          <w:highlight w:val="green"/>
        </w:rPr>
        <w:t xml:space="preserve">Thousands of workers </w:t>
      </w:r>
      <w:r w:rsidRPr="00752D61">
        <w:rPr>
          <w:rStyle w:val="StyleUnderline"/>
        </w:rPr>
        <w:t xml:space="preserve">have </w:t>
      </w:r>
      <w:r w:rsidRPr="00752D61">
        <w:rPr>
          <w:rStyle w:val="StyleUnderline"/>
          <w:highlight w:val="green"/>
        </w:rPr>
        <w:t>gone on strike across the country</w:t>
      </w:r>
      <w:r w:rsidRPr="00752D61">
        <w:rPr>
          <w:rStyle w:val="StyleUnderline"/>
        </w:rPr>
        <w:t xml:space="preserve">, </w:t>
      </w:r>
      <w:r w:rsidRPr="00752D61">
        <w:rPr>
          <w:rStyle w:val="StyleUnderline"/>
          <w:highlight w:val="green"/>
        </w:rPr>
        <w:t xml:space="preserve">showing </w:t>
      </w:r>
      <w:r w:rsidRPr="00752D61">
        <w:rPr>
          <w:rStyle w:val="StyleUnderline"/>
        </w:rPr>
        <w:t xml:space="preserve">their </w:t>
      </w:r>
      <w:r w:rsidRPr="00752D61">
        <w:rPr>
          <w:rStyle w:val="StyleUnderline"/>
          <w:highlight w:val="green"/>
        </w:rPr>
        <w:t xml:space="preserve">growing power in </w:t>
      </w:r>
      <w:r w:rsidRPr="00752D61">
        <w:rPr>
          <w:rStyle w:val="StyleUnderline"/>
        </w:rPr>
        <w:t xml:space="preserve">a </w:t>
      </w:r>
      <w:r w:rsidRPr="00752D61">
        <w:rPr>
          <w:rStyle w:val="StyleUnderline"/>
          <w:highlight w:val="green"/>
        </w:rPr>
        <w:t>tightening economy</w:t>
      </w:r>
      <w:r w:rsidRPr="00752D61">
        <w:rPr>
          <w:sz w:val="16"/>
        </w:rPr>
        <w:t xml:space="preserve">. The leverage U.S. employees have over the people signing their paychecks was amplified in Friday’s jobs report, which showed that </w:t>
      </w:r>
      <w:r w:rsidRPr="00752D61">
        <w:rPr>
          <w:rStyle w:val="StyleUnderline"/>
        </w:rPr>
        <w:t>employers added workers at a much slower-than-expected pace in September.</w:t>
      </w:r>
      <w:r w:rsidRPr="00752D61">
        <w:rPr>
          <w:sz w:val="16"/>
        </w:rPr>
        <w:t xml:space="preserve"> The unemployment rate fell 0.4 percentage points during the month, to 4.8 percent, the government said Friday, and wages are continuing to tick up across industries as employers become more desperate to hire and retain workers. </w:t>
      </w:r>
      <w:r w:rsidRPr="00752D61">
        <w:rPr>
          <w:rStyle w:val="StyleUnderline"/>
        </w:rPr>
        <w:t xml:space="preserve">In </w:t>
      </w:r>
      <w:r w:rsidRPr="00752D61">
        <w:rPr>
          <w:rStyle w:val="StyleUnderline"/>
          <w:highlight w:val="green"/>
        </w:rPr>
        <w:t>the first five days of October</w:t>
      </w:r>
      <w:r w:rsidRPr="00752D61">
        <w:rPr>
          <w:sz w:val="16"/>
          <w:highlight w:val="green"/>
        </w:rPr>
        <w:t xml:space="preserve"> </w:t>
      </w:r>
      <w:r w:rsidRPr="00752D61">
        <w:rPr>
          <w:sz w:val="16"/>
        </w:rPr>
        <w:t>alone</w:t>
      </w:r>
      <w:r w:rsidRPr="00752D61">
        <w:rPr>
          <w:rStyle w:val="StyleUnderline"/>
        </w:rPr>
        <w:t xml:space="preserve">, </w:t>
      </w:r>
      <w:r w:rsidRPr="00752D61">
        <w:rPr>
          <w:rStyle w:val="StyleUnderline"/>
          <w:highlight w:val="green"/>
        </w:rPr>
        <w:t>there were 10 strikes in the U.S</w:t>
      </w:r>
      <w:r w:rsidRPr="00752D61">
        <w:rPr>
          <w:rStyle w:val="StyleUnderline"/>
        </w:rPr>
        <w:t xml:space="preserve">., including </w:t>
      </w:r>
      <w:r w:rsidRPr="00752D61">
        <w:rPr>
          <w:rStyle w:val="StyleUnderline"/>
          <w:highlight w:val="green"/>
        </w:rPr>
        <w:t xml:space="preserve">workers at Kellogg plants </w:t>
      </w:r>
      <w:r w:rsidRPr="00752D61">
        <w:rPr>
          <w:rStyle w:val="StyleUnderline"/>
        </w:rPr>
        <w:t xml:space="preserve">in Nebraska, Michigan, Pennsylvania, and Tennessee; </w:t>
      </w:r>
      <w:r w:rsidRPr="00752D61">
        <w:rPr>
          <w:rStyle w:val="StyleUnderline"/>
          <w:highlight w:val="green"/>
        </w:rPr>
        <w:t xml:space="preserve">school bus drivers </w:t>
      </w:r>
      <w:r w:rsidRPr="00752D61">
        <w:rPr>
          <w:rStyle w:val="StyleUnderline"/>
        </w:rPr>
        <w:t xml:space="preserve">in Annapolis, Md.; </w:t>
      </w:r>
      <w:r w:rsidRPr="00752D61">
        <w:rPr>
          <w:rStyle w:val="StyleUnderline"/>
          <w:highlight w:val="green"/>
        </w:rPr>
        <w:t xml:space="preserve">and janitors </w:t>
      </w:r>
      <w:r w:rsidRPr="00752D61">
        <w:rPr>
          <w:rStyle w:val="StyleUnderline"/>
        </w:rPr>
        <w:t xml:space="preserve">at the Denver airport. </w:t>
      </w:r>
      <w:r w:rsidRPr="00752D61">
        <w:rPr>
          <w:rStyle w:val="StyleUnderline"/>
          <w:highlight w:val="green"/>
        </w:rPr>
        <w:t xml:space="preserve">That doesn’t include the nearly 60,000 union members in film and television production who nearly unanimously voted to grant their </w:t>
      </w:r>
      <w:r w:rsidRPr="00752D61">
        <w:rPr>
          <w:rStyle w:val="StyleUnderline"/>
        </w:rPr>
        <w:t xml:space="preserve">union’s </w:t>
      </w:r>
      <w:r w:rsidRPr="00752D61">
        <w:rPr>
          <w:rStyle w:val="StyleUnderline"/>
          <w:highlight w:val="green"/>
        </w:rPr>
        <w:t>president the authority to call a strike</w:t>
      </w:r>
      <w:r w:rsidRPr="00752D61">
        <w:rPr>
          <w:rStyle w:val="StyleUnderline"/>
        </w:rPr>
        <w:t>.</w:t>
      </w:r>
      <w:r w:rsidRPr="00752D61">
        <w:rPr>
          <w:sz w:val="16"/>
        </w:rPr>
        <w:t xml:space="preserve"> Jess </w:t>
      </w:r>
      <w:proofErr w:type="spellStart"/>
      <w:r w:rsidRPr="00752D61">
        <w:rPr>
          <w:sz w:val="16"/>
        </w:rPr>
        <w:t>Deyo</w:t>
      </w:r>
      <w:proofErr w:type="spellEnd"/>
      <w:r w:rsidRPr="00752D61">
        <w:rPr>
          <w:sz w:val="16"/>
        </w:rPr>
        <w:t xml:space="preserve"> is one of nearly 700 nurses who have been on strike as part of the longest healthcare strike in Massachusetts history. For the past seven months, </w:t>
      </w:r>
      <w:proofErr w:type="spellStart"/>
      <w:r w:rsidRPr="00752D61">
        <w:rPr>
          <w:sz w:val="16"/>
        </w:rPr>
        <w:t>Deyo</w:t>
      </w:r>
      <w:proofErr w:type="spellEnd"/>
      <w:r w:rsidRPr="00752D61">
        <w:rPr>
          <w:sz w:val="16"/>
        </w:rP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 Jess </w:t>
      </w:r>
      <w:proofErr w:type="spellStart"/>
      <w:r w:rsidRPr="00752D61">
        <w:rPr>
          <w:sz w:val="16"/>
        </w:rPr>
        <w:t>Deyo</w:t>
      </w:r>
      <w:proofErr w:type="spellEnd"/>
      <w:r w:rsidRPr="00752D61">
        <w:rPr>
          <w:sz w:val="16"/>
        </w:rPr>
        <w:t xml:space="preserve"> and her daughters on the picket line in Worcester, Mass. Jess </w:t>
      </w:r>
      <w:proofErr w:type="spellStart"/>
      <w:r w:rsidRPr="00752D61">
        <w:rPr>
          <w:sz w:val="16"/>
        </w:rPr>
        <w:t>Deyo</w:t>
      </w:r>
      <w:proofErr w:type="spellEnd"/>
      <w:r w:rsidRPr="00752D61">
        <w:rPr>
          <w:sz w:val="16"/>
        </w:rPr>
        <w:t xml:space="preserve"> 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 But academics at </w:t>
      </w:r>
      <w:r w:rsidRPr="00752D61">
        <w:rPr>
          <w:rStyle w:val="StyleUnderline"/>
        </w:rPr>
        <w:t>Cornell University launched a strike database</w:t>
      </w:r>
      <w:r w:rsidRPr="00752D61">
        <w:rPr>
          <w:sz w:val="16"/>
        </w:rPr>
        <w:t xml:space="preserve"> on May 1 that uses social media and Google alerts </w:t>
      </w:r>
      <w:r w:rsidRPr="00752D61">
        <w:rPr>
          <w:rStyle w:val="StyleUnderline"/>
        </w:rPr>
        <w:t>to keep track of all the strikes and protests happening in the U.S</w:t>
      </w:r>
      <w:r w:rsidRPr="00752D61">
        <w:rPr>
          <w:sz w:val="16"/>
        </w:rPr>
        <w:t xml:space="preserve">., even if they involve just a few workers. </w:t>
      </w:r>
      <w:r w:rsidRPr="00752D61">
        <w:rPr>
          <w:rStyle w:val="StyleUnderline"/>
        </w:rPr>
        <w:t xml:space="preserve">The database shows a </w:t>
      </w:r>
      <w:r w:rsidRPr="00752D61">
        <w:rPr>
          <w:rStyle w:val="StyleUnderline"/>
          <w:highlight w:val="green"/>
        </w:rPr>
        <w:t xml:space="preserve">picture of growing worker activism, of small actions that tell a story of how people at workplaces small and large are feeling after 19 months of a </w:t>
      </w:r>
      <w:r w:rsidRPr="00752D61">
        <w:rPr>
          <w:rStyle w:val="StyleUnderline"/>
        </w:rPr>
        <w:t xml:space="preserve">global </w:t>
      </w:r>
      <w:r w:rsidRPr="00752D61">
        <w:rPr>
          <w:rStyle w:val="StyleUnderline"/>
          <w:highlight w:val="green"/>
        </w:rPr>
        <w:t>pandemic</w:t>
      </w:r>
      <w:r w:rsidRPr="00752D61">
        <w:rPr>
          <w:sz w:val="16"/>
        </w:rPr>
        <w:t xml:space="preserve">, says Johnnie </w:t>
      </w:r>
      <w:proofErr w:type="spellStart"/>
      <w:r w:rsidRPr="00752D61">
        <w:rPr>
          <w:sz w:val="16"/>
        </w:rPr>
        <w:t>Kallas</w:t>
      </w:r>
      <w:proofErr w:type="spellEnd"/>
      <w:r w:rsidRPr="00752D61">
        <w:rPr>
          <w:sz w:val="16"/>
        </w:rPr>
        <w:t>, a PhD student who is the director of Cornell’s Labor Action Tracker. It has documented 169 strikes so far in 2021. “</w:t>
      </w:r>
      <w:r w:rsidRPr="00752D61">
        <w:rPr>
          <w:rStyle w:val="StyleUnderline"/>
        </w:rPr>
        <w:t xml:space="preserve">Workers are </w:t>
      </w:r>
      <w:r w:rsidRPr="00752D61">
        <w:rPr>
          <w:rStyle w:val="StyleUnderline"/>
          <w:highlight w:val="green"/>
        </w:rPr>
        <w:t xml:space="preserve">fed up with low pay and understaffing, and they have more </w:t>
      </w:r>
      <w:r w:rsidRPr="00752D61">
        <w:rPr>
          <w:rStyle w:val="StyleUnderline"/>
        </w:rPr>
        <w:t xml:space="preserve">labor market </w:t>
      </w:r>
      <w:r w:rsidRPr="00752D61">
        <w:rPr>
          <w:rStyle w:val="StyleUnderline"/>
          <w:highlight w:val="green"/>
        </w:rPr>
        <w:t xml:space="preserve">leverage with employers needing to hire right now,” </w:t>
      </w:r>
      <w:r w:rsidRPr="00752D61">
        <w:rPr>
          <w:rStyle w:val="StyleUnderline"/>
        </w:rPr>
        <w:t xml:space="preserve">he says. “You are seeing a little bit more labor unrest.” </w:t>
      </w:r>
      <w:r w:rsidRPr="00752D61">
        <w:rPr>
          <w:sz w:val="16"/>
        </w:rPr>
        <w:t xml:space="preserve">Of course, </w:t>
      </w:r>
      <w:r w:rsidRPr="00752D61">
        <w:rPr>
          <w:rStyle w:val="StyleUnderline"/>
        </w:rPr>
        <w:t xml:space="preserve">compared to half a century ago, there still aren’t many strikes in the U.S. </w:t>
      </w:r>
      <w:r w:rsidRPr="00752D61">
        <w:rPr>
          <w:rStyle w:val="Emphasis"/>
        </w:rPr>
        <w:t>There were 5,716 strikes in 1971 alone</w:t>
      </w:r>
      <w:r w:rsidRPr="00752D61">
        <w:rPr>
          <w:sz w:val="16"/>
        </w:rPr>
        <w:t xml:space="preserve">, according to government data from when the government tracked smaller strikes. And </w:t>
      </w:r>
      <w:r w:rsidRPr="00752D61">
        <w:rPr>
          <w:rStyle w:val="StyleUnderline"/>
          <w:highlight w:val="green"/>
        </w:rPr>
        <w:t>the share of unionized workers in the U.S. is near an all-time low</w:t>
      </w:r>
      <w:r w:rsidRPr="00752D61">
        <w:rPr>
          <w:rStyle w:val="StyleUnderline"/>
        </w:rPr>
        <w:t xml:space="preserve">, with just 12.1% of workers represented by unions last year. </w:t>
      </w:r>
      <w:r w:rsidRPr="00752D61">
        <w:rPr>
          <w:sz w:val="16"/>
        </w:rPr>
        <w:t xml:space="preserve">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 Greater income inequality, more strikes Part of the </w:t>
      </w:r>
      <w:r w:rsidRPr="00752D61">
        <w:rPr>
          <w:rStyle w:val="StyleUnderline"/>
          <w:highlight w:val="green"/>
        </w:rPr>
        <w:t>support of unions</w:t>
      </w:r>
      <w:r w:rsidRPr="00752D61">
        <w:rPr>
          <w:sz w:val="16"/>
        </w:rPr>
        <w:t xml:space="preserve"> and organizing may </w:t>
      </w:r>
      <w:r w:rsidRPr="00752D61">
        <w:rPr>
          <w:rStyle w:val="StyleUnderline"/>
          <w:highlight w:val="green"/>
        </w:rPr>
        <w:t>come from Americans’ discontent with growing inequality</w:t>
      </w:r>
      <w:r w:rsidRPr="00752D61">
        <w:rPr>
          <w:rStyle w:val="StyleUnderline"/>
        </w:rPr>
        <w:t>, much as inequality a century ago galvanized a labor movement then</w:t>
      </w:r>
      <w:r w:rsidRPr="00752D61">
        <w:rPr>
          <w:sz w:val="16"/>
        </w:rPr>
        <w:t xml:space="preserve">, says Tom </w:t>
      </w:r>
      <w:proofErr w:type="spellStart"/>
      <w:r w:rsidRPr="00752D61">
        <w:rPr>
          <w:sz w:val="16"/>
        </w:rPr>
        <w:t>Kochan</w:t>
      </w:r>
      <w:proofErr w:type="spellEnd"/>
      <w:r w:rsidRPr="00752D61">
        <w:rPr>
          <w:sz w:val="16"/>
        </w:rPr>
        <w:t xml:space="preserve">, a professor of work and employment research at MIT. </w:t>
      </w:r>
      <w:r w:rsidRPr="00752D61">
        <w:rPr>
          <w:rStyle w:val="StyleUnderline"/>
        </w:rPr>
        <w:t>There are a growing number of billionaires in America</w:t>
      </w:r>
      <w:r w:rsidRPr="00752D61">
        <w:rPr>
          <w:sz w:val="16"/>
        </w:rPr>
        <w:t>–708 as of August—</w:t>
      </w:r>
      <w:r w:rsidRPr="00752D61">
        <w:rPr>
          <w:rStyle w:val="StyleUnderline"/>
        </w:rPr>
        <w:t>with a net worth of $4.7 trillion</w:t>
      </w:r>
      <w:r w:rsidRPr="00752D61">
        <w:rPr>
          <w:sz w:val="16"/>
        </w:rPr>
        <w:t xml:space="preserve"> as of August 17. </w:t>
      </w:r>
      <w:r w:rsidRPr="00752D61">
        <w:rPr>
          <w:rStyle w:val="StyleUnderline"/>
        </w:rPr>
        <w:t>That’s more than the total net worth of the bottom 50% of Americans</w:t>
      </w:r>
      <w:r w:rsidRPr="00752D61">
        <w:rPr>
          <w:sz w:val="16"/>
        </w:rPr>
        <w:t xml:space="preserve">. “I think the accumulated effects of the loss of good jobs in manufacturing, stagnant wages, growing inequality, and the growing disparity between executives and managers and the workforce—all of that is fueling increases in organizing,” he says. Some of this labor activism was happening before the pandemic, </w:t>
      </w:r>
      <w:proofErr w:type="spellStart"/>
      <w:r w:rsidRPr="00752D61">
        <w:rPr>
          <w:sz w:val="16"/>
        </w:rPr>
        <w:t>Kochan</w:t>
      </w:r>
      <w:proofErr w:type="spellEnd"/>
      <w:r w:rsidRPr="00752D61">
        <w:rPr>
          <w:sz w:val="16"/>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The year 2019 saw 25 work stoppages involving 1,000 or more workers, the most </w:t>
      </w:r>
      <w:r w:rsidRPr="00752D61">
        <w:rPr>
          <w:sz w:val="16"/>
        </w:rPr>
        <w:lastRenderedPageBreak/>
        <w:t>since 2001. In 2017, 48% of non-unionized workers said they would vote to join a union if given the chance, higher than the share who said that in 1995 (32%) and 1977 (33%), according to</w:t>
      </w:r>
      <w:hyperlink r:id="rId7" w:tgtFrame="_blank" w:history="1">
        <w:r w:rsidRPr="00752D61">
          <w:rPr>
            <w:rStyle w:val="Hyperlink"/>
            <w:sz w:val="16"/>
          </w:rPr>
          <w:t xml:space="preserve"> </w:t>
        </w:r>
        <w:proofErr w:type="spellStart"/>
        <w:r w:rsidRPr="00752D61">
          <w:rPr>
            <w:rStyle w:val="Hyperlink"/>
            <w:sz w:val="16"/>
          </w:rPr>
          <w:t>Kochan’s</w:t>
        </w:r>
        <w:proofErr w:type="spellEnd"/>
        <w:r w:rsidRPr="00752D61">
          <w:rPr>
            <w:rStyle w:val="Hyperlink"/>
            <w:sz w:val="16"/>
          </w:rPr>
          <w:t xml:space="preserve"> research</w:t>
        </w:r>
      </w:hyperlink>
      <w:r w:rsidRPr="00752D61">
        <w:rPr>
          <w:sz w:val="16"/>
        </w:rPr>
        <w:t xml:space="preserve">. </w:t>
      </w:r>
      <w:r w:rsidRPr="00752D61">
        <w:rPr>
          <w:rStyle w:val="StyleUnderline"/>
          <w:highlight w:val="green"/>
        </w:rPr>
        <w:t>The pandemic worsened working conditions for thousands</w:t>
      </w:r>
      <w:r w:rsidRPr="00752D61">
        <w:rPr>
          <w:rStyle w:val="StyleUnderline"/>
        </w:rPr>
        <w:t xml:space="preserve"> of</w:t>
      </w:r>
      <w:r w:rsidRPr="00752D61">
        <w:rPr>
          <w:sz w:val="16"/>
        </w:rPr>
        <w:t xml:space="preserve"> workers like </w:t>
      </w:r>
      <w:proofErr w:type="spellStart"/>
      <w:r w:rsidRPr="00752D61">
        <w:rPr>
          <w:sz w:val="16"/>
        </w:rPr>
        <w:t>Deyo</w:t>
      </w:r>
      <w:proofErr w:type="spellEnd"/>
      <w:r w:rsidRPr="00752D61">
        <w:rPr>
          <w:sz w:val="16"/>
        </w:rPr>
        <w:t>.</w:t>
      </w:r>
      <w:hyperlink r:id="rId8" w:tgtFrame="_blank" w:history="1">
        <w:r w:rsidRPr="00752D61">
          <w:rPr>
            <w:rStyle w:val="Hyperlink"/>
            <w:sz w:val="16"/>
          </w:rPr>
          <w:t xml:space="preserve"> Kellogg workers</w:t>
        </w:r>
      </w:hyperlink>
      <w:r w:rsidRPr="00752D61">
        <w:rPr>
          <w:sz w:val="16"/>
        </w:rPr>
        <w:t xml:space="preserve"> at a plant in Battle Creek, Mich., told the local news that they were lauded as heroes for working 16 hour days, seven days a week during the pandemic, and rather than reward them, the company recently decided to offshore some of their jobs. They </w:t>
      </w:r>
      <w:hyperlink r:id="rId9" w:tgtFrame="_blank" w:history="1">
        <w:r w:rsidRPr="00752D61">
          <w:rPr>
            <w:rStyle w:val="Hyperlink"/>
            <w:sz w:val="16"/>
          </w:rPr>
          <w:t>went on strike</w:t>
        </w:r>
      </w:hyperlink>
      <w:r w:rsidRPr="00752D61">
        <w:rPr>
          <w:sz w:val="16"/>
        </w:rPr>
        <w:t xml:space="preserve"> on Oct. 5. Musicians at the San Antonio Symphony </w:t>
      </w:r>
      <w:hyperlink r:id="rId10" w:tgtFrame="_blank" w:history="1">
        <w:r w:rsidRPr="00752D61">
          <w:rPr>
            <w:rStyle w:val="Hyperlink"/>
            <w:sz w:val="16"/>
          </w:rPr>
          <w:t>say</w:t>
        </w:r>
      </w:hyperlink>
      <w:r w:rsidRPr="00752D61">
        <w:rPr>
          <w:sz w:val="16"/>
        </w:rPr>
        <w:t xml:space="preserve"> they voluntarily accepted an 80% pay cut last season, and that the symphony then proposed first to permanently</w:t>
      </w:r>
      <w:hyperlink r:id="rId11" w:tgtFrame="_blank" w:history="1">
        <w:r w:rsidRPr="00752D61">
          <w:rPr>
            <w:rStyle w:val="Hyperlink"/>
            <w:sz w:val="16"/>
          </w:rPr>
          <w:t xml:space="preserve"> cut their pay by 50%</w:t>
        </w:r>
      </w:hyperlink>
      <w:r w:rsidRPr="00752D61">
        <w:rPr>
          <w:sz w:val="16"/>
        </w:rPr>
        <w:t xml:space="preserve"> and then to cut the number of full-time members from 72 to 42. They </w:t>
      </w:r>
      <w:hyperlink r:id="rId12" w:tgtFrame="_blank" w:history="1">
        <w:r w:rsidRPr="00752D61">
          <w:rPr>
            <w:rStyle w:val="Hyperlink"/>
            <w:sz w:val="16"/>
          </w:rPr>
          <w:t>went on strike</w:t>
        </w:r>
      </w:hyperlink>
      <w:r w:rsidRPr="00752D61">
        <w:rPr>
          <w:sz w:val="16"/>
        </w:rPr>
        <w:t xml:space="preserve"> on Sept. 27. Do strikes work? For their part, employers say that they’re being fair, and that workers are being unreasonable. Kellogg provides workers with benefits and compensation that are among the industry’s best, a company spokesman, Kris </w:t>
      </w:r>
      <w:proofErr w:type="spellStart"/>
      <w:r w:rsidRPr="00752D61">
        <w:rPr>
          <w:sz w:val="16"/>
        </w:rPr>
        <w:t>Bahner</w:t>
      </w:r>
      <w:proofErr w:type="spellEnd"/>
      <w:r w:rsidRPr="00752D61">
        <w:rPr>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w:t>
      </w:r>
      <w:proofErr w:type="spellStart"/>
      <w:r w:rsidRPr="00752D61">
        <w:rPr>
          <w:sz w:val="16"/>
        </w:rPr>
        <w:t>Deyo</w:t>
      </w:r>
      <w:proofErr w:type="spellEnd"/>
      <w:r w:rsidRPr="00752D61">
        <w:rPr>
          <w:sz w:val="16"/>
        </w:rPr>
        <w:t xml:space="preserve"> and hundreds of other nurses are striking, says that the nurses are trying to push a 1:4 nurse to patient ratio that Massachusetts </w:t>
      </w:r>
      <w:hyperlink r:id="rId13" w:tgtFrame="_blank" w:history="1">
        <w:r w:rsidRPr="00752D61">
          <w:rPr>
            <w:rStyle w:val="Hyperlink"/>
            <w:sz w:val="16"/>
          </w:rPr>
          <w:t xml:space="preserve">voters rejected </w:t>
        </w:r>
      </w:hyperlink>
      <w:r w:rsidRPr="00752D61">
        <w:rPr>
          <w:sz w:val="16"/>
        </w:rPr>
        <w:t xml:space="preserve">by a large margin in 2018. The hospital has done research and decided its staffing is appropriate, and that its staffing ratios are in fact better than most other hospitals in the state, she says. Ryan says the hospital announced it was hiring 100 permanent replacement nurses in May during a COVID-19 surge, and that the striking nurses are insisting on getting their old positions back. Read More: </w:t>
      </w:r>
      <w:hyperlink r:id="rId14" w:history="1">
        <w:r w:rsidRPr="00752D61">
          <w:rPr>
            <w:rStyle w:val="Hyperlink"/>
            <w:sz w:val="16"/>
          </w:rPr>
          <w:t>The Challenges Posed By COVID-19 Pushed Many Workers to Strike. Will the Labor Movement See Sustained Interest?</w:t>
        </w:r>
      </w:hyperlink>
      <w:r w:rsidRPr="00752D61">
        <w:rPr>
          <w:sz w:val="16"/>
        </w:rPr>
        <w:t xml:space="preserve"> That the hospital is not budging speaks to the fact that </w:t>
      </w:r>
      <w:r w:rsidRPr="00752D61">
        <w:rPr>
          <w:rStyle w:val="StyleUnderline"/>
        </w:rPr>
        <w:t xml:space="preserve">despite this increase in worker activism, workers may not gain much more power in the long run. Over the last 40 years, </w:t>
      </w:r>
      <w:r w:rsidRPr="00752D61">
        <w:rPr>
          <w:rStyle w:val="StyleUnderline"/>
          <w:highlight w:val="green"/>
        </w:rPr>
        <w:t>the government has made it much more difficult for workers to</w:t>
      </w:r>
      <w:r w:rsidRPr="00752D61">
        <w:rPr>
          <w:rStyle w:val="StyleUnderline"/>
        </w:rPr>
        <w:t xml:space="preserve"> both </w:t>
      </w:r>
      <w:r w:rsidRPr="00752D61">
        <w:rPr>
          <w:rStyle w:val="StyleUnderline"/>
          <w:highlight w:val="green"/>
        </w:rPr>
        <w:t>form unions</w:t>
      </w:r>
      <w:r w:rsidRPr="00752D61">
        <w:rPr>
          <w:rStyle w:val="StyleUnderline"/>
        </w:rPr>
        <w:t xml:space="preserve"> </w:t>
      </w:r>
      <w:r w:rsidRPr="00752D61">
        <w:rPr>
          <w:rStyle w:val="StyleUnderline"/>
          <w:highlight w:val="green"/>
        </w:rPr>
        <w:t>and</w:t>
      </w:r>
      <w:r w:rsidRPr="00752D61">
        <w:rPr>
          <w:rStyle w:val="StyleUnderline"/>
        </w:rPr>
        <w:t xml:space="preserve"> to </w:t>
      </w:r>
      <w:r w:rsidRPr="00752D61">
        <w:rPr>
          <w:rStyle w:val="StyleUnderline"/>
          <w:highlight w:val="green"/>
        </w:rPr>
        <w:t>strike</w:t>
      </w:r>
      <w:r w:rsidRPr="00752D61">
        <w:rPr>
          <w:rStyle w:val="StyleUnderline"/>
        </w:rPr>
        <w:t>,</w:t>
      </w:r>
      <w:r w:rsidRPr="00752D61">
        <w:rPr>
          <w:sz w:val="16"/>
        </w:rPr>
        <w:t xml:space="preserve"> says Heidi </w:t>
      </w:r>
      <w:proofErr w:type="spellStart"/>
      <w:r w:rsidRPr="00752D61">
        <w:rPr>
          <w:sz w:val="16"/>
        </w:rPr>
        <w:t>Shierholz</w:t>
      </w:r>
      <w:proofErr w:type="spellEnd"/>
      <w:r w:rsidRPr="00752D61">
        <w:rPr>
          <w:sz w:val="16"/>
        </w:rPr>
        <w:t xml:space="preserve">, the president of the Economic Policy Institute, a progressive think tank. </w:t>
      </w:r>
      <w:r w:rsidRPr="00752D61">
        <w:rPr>
          <w:rStyle w:val="StyleUnderline"/>
        </w:rPr>
        <w:t>Amazon was able to effectively interfere in a union vote among its workers this spring, she says, preventing the union from succeeding</w:t>
      </w:r>
      <w:r w:rsidRPr="00752D61">
        <w:rPr>
          <w:sz w:val="16"/>
        </w:rPr>
        <w:t>. Of course, a hearing officer at the National Labor Relations Board has recommended that the</w:t>
      </w:r>
      <w:hyperlink r:id="rId15" w:tgtFrame="_blank" w:history="1">
        <w:r w:rsidRPr="00752D61">
          <w:rPr>
            <w:rStyle w:val="Hyperlink"/>
            <w:sz w:val="16"/>
          </w:rPr>
          <w:t xml:space="preserve"> board throw out the results</w:t>
        </w:r>
      </w:hyperlink>
      <w:r w:rsidRPr="00752D61">
        <w:rPr>
          <w:sz w:val="16"/>
        </w:rPr>
        <w:t xml:space="preserve"> of the Amazon election and do it over, which speaks to a resurgence of government support for labor. President Joe Biden said he wanted to be “</w:t>
      </w:r>
      <w:hyperlink r:id="rId16" w:tgtFrame="_blank" w:history="1">
        <w:r w:rsidRPr="00752D61">
          <w:rPr>
            <w:rStyle w:val="Hyperlink"/>
            <w:sz w:val="16"/>
          </w:rPr>
          <w:t>the most pro-union President</w:t>
        </w:r>
      </w:hyperlink>
      <w:r w:rsidRPr="00752D61">
        <w:rPr>
          <w:sz w:val="16"/>
        </w:rPr>
        <w:t xml:space="preserve"> leading the most pro-union administration in American history.” </w:t>
      </w:r>
      <w:r w:rsidRPr="00752D61">
        <w:rPr>
          <w:rStyle w:val="StyleUnderline"/>
        </w:rPr>
        <w:t>Labor has support at the state and local levels too</w:t>
      </w:r>
      <w:r w:rsidRPr="00752D61">
        <w:rPr>
          <w:sz w:val="16"/>
        </w:rPr>
        <w:t>: California Gov. Gavin Newsom recently signed a packet of pro-worker bills, including one that prohibits companies from</w:t>
      </w:r>
      <w:hyperlink r:id="rId17" w:tgtFrame="_blank" w:history="1">
        <w:r w:rsidRPr="00752D61">
          <w:rPr>
            <w:rStyle w:val="Hyperlink"/>
            <w:sz w:val="16"/>
          </w:rPr>
          <w:t xml:space="preserve"> imposing quotas</w:t>
        </w:r>
      </w:hyperlink>
      <w:r w:rsidRPr="00752D61">
        <w:rPr>
          <w:sz w:val="16"/>
        </w:rPr>
        <w:t xml:space="preserve"> on warehouse workers that prevent them from following health and safety law, and another that prohibits employers from</w:t>
      </w:r>
      <w:hyperlink r:id="rId18" w:tgtFrame="_blank" w:history="1">
        <w:r w:rsidRPr="00752D61">
          <w:rPr>
            <w:rStyle w:val="Hyperlink"/>
            <w:sz w:val="16"/>
          </w:rPr>
          <w:t xml:space="preserve"> paying workers with disabilities</w:t>
        </w:r>
      </w:hyperlink>
      <w:r w:rsidRPr="00752D61">
        <w:rPr>
          <w:sz w:val="16"/>
        </w:rPr>
        <w:t xml:space="preserve"> less than the state’s minimum wage. And in January, New York City Mayor Bill de Blasio signed a bill that forbids fast food restaurants from firing workers unless the employer has just cause, making New York City the</w:t>
      </w:r>
      <w:hyperlink r:id="rId19" w:tgtFrame="_blank" w:history="1">
        <w:r w:rsidRPr="00752D61">
          <w:rPr>
            <w:rStyle w:val="Hyperlink"/>
            <w:sz w:val="16"/>
          </w:rPr>
          <w:t xml:space="preserve"> first jurisdiction in the country</w:t>
        </w:r>
      </w:hyperlink>
      <w:r w:rsidRPr="00752D61">
        <w:rPr>
          <w:sz w:val="16"/>
        </w:rPr>
        <w:t xml:space="preserve"> that essentially ended at-will employment. </w:t>
      </w:r>
      <w:r w:rsidRPr="00752D61">
        <w:rPr>
          <w:rStyle w:val="StyleUnderline"/>
        </w:rPr>
        <w:t>But even that support may not be enough to force a widespread change of working conditions in an economy where employees haven’t had much leverage since before the Great Recession, or earlier. Even some of the recent strikes haven’t led to workers’ desired outcomes</w:t>
      </w:r>
      <w:r w:rsidRPr="00752D61">
        <w:rPr>
          <w:sz w:val="16"/>
        </w:rPr>
        <w:t xml:space="preserve">. A </w:t>
      </w:r>
      <w:hyperlink r:id="rId20" w:tgtFrame="_blank" w:history="1">
        <w:r w:rsidRPr="00752D61">
          <w:rPr>
            <w:rStyle w:val="Hyperlink"/>
            <w:sz w:val="16"/>
          </w:rPr>
          <w:t>five-week Nabisco strike</w:t>
        </w:r>
      </w:hyperlink>
      <w:r w:rsidRPr="00752D61">
        <w:rPr>
          <w:sz w:val="16"/>
        </w:rPr>
        <w:t xml:space="preserve"> recently ended with many of workers’ demands met, for instance, but the company still won the ability to pay weekend workers less than they do currently. As for Jess </w:t>
      </w:r>
      <w:proofErr w:type="spellStart"/>
      <w:r w:rsidRPr="00752D61">
        <w:rPr>
          <w:sz w:val="16"/>
        </w:rPr>
        <w:t>Deyo</w:t>
      </w:r>
      <w:proofErr w:type="spellEnd"/>
      <w:r w:rsidRPr="00752D61">
        <w:rPr>
          <w:sz w:val="16"/>
        </w:rPr>
        <w:t xml:space="preserve"> and the Worcester nurses, many have been forced to move on. After </w:t>
      </w:r>
      <w:proofErr w:type="spellStart"/>
      <w:r w:rsidRPr="00752D61">
        <w:rPr>
          <w:sz w:val="16"/>
        </w:rPr>
        <w:t>Deyo’s</w:t>
      </w:r>
      <w:proofErr w:type="spellEnd"/>
      <w:r w:rsidRPr="00752D61">
        <w:rPr>
          <w:sz w:val="16"/>
        </w:rP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w:t>
      </w:r>
      <w:proofErr w:type="gramStart"/>
      <w:r w:rsidRPr="00752D61">
        <w:rPr>
          <w:sz w:val="16"/>
        </w:rPr>
        <w:t>better</w:t>
      </w:r>
      <w:proofErr w:type="gramEnd"/>
      <w:r w:rsidRPr="00752D61">
        <w:rPr>
          <w:sz w:val="16"/>
        </w:rPr>
        <w:t xml:space="preserve"> and she finally feels respected. But she makes $13 less an hour.</w:t>
      </w:r>
    </w:p>
    <w:p w14:paraId="05521412" w14:textId="77777777" w:rsidR="00903381" w:rsidRPr="00752D61" w:rsidRDefault="00903381" w:rsidP="00903381">
      <w:pPr>
        <w:pStyle w:val="Heading4"/>
        <w:rPr>
          <w:rStyle w:val="Style13ptBold"/>
          <w:b/>
        </w:rPr>
      </w:pPr>
      <w:r w:rsidRPr="00752D61">
        <w:rPr>
          <w:rStyle w:val="Style13ptBold"/>
          <w:b/>
        </w:rPr>
        <w:t xml:space="preserve">Unions are a </w:t>
      </w:r>
      <w:proofErr w:type="gramStart"/>
      <w:r w:rsidRPr="00752D61">
        <w:rPr>
          <w:rStyle w:val="Style13ptBold"/>
          <w:b/>
        </w:rPr>
        <w:t>key way</w:t>
      </w:r>
      <w:proofErr w:type="gramEnd"/>
      <w:r w:rsidRPr="00752D61">
        <w:rPr>
          <w:rStyle w:val="Style13ptBold"/>
          <w:b/>
        </w:rPr>
        <w:t xml:space="preserve"> to fight economic inequality</w:t>
      </w:r>
    </w:p>
    <w:p w14:paraId="38D89BC7" w14:textId="77777777" w:rsidR="00903381" w:rsidRPr="00752D61" w:rsidRDefault="00903381" w:rsidP="00903381">
      <w:r w:rsidRPr="00752D61">
        <w:rPr>
          <w:rStyle w:val="Style13ptBold"/>
        </w:rPr>
        <w:t>Bahn 19</w:t>
      </w:r>
      <w:r w:rsidRPr="00752D61">
        <w:t xml:space="preserve"> (Kate, director of labor market policy and interim chief economist at the Washington Center for Equitable Growth) "The once and future role of strikes in ensuring U.S. worker power," Equitable Growth, </w:t>
      </w:r>
      <w:hyperlink r:id="rId21" w:history="1">
        <w:r w:rsidRPr="00752D61">
          <w:rPr>
            <w:rStyle w:val="Hyperlink"/>
          </w:rPr>
          <w:t>https://equitablegrowth.org/the-once-and-future-role-of-strikes-in-ensuring-u-s-worker-power/</w:t>
        </w:r>
      </w:hyperlink>
      <w:r w:rsidRPr="00752D61">
        <w:t xml:space="preserve">  \\GHS-DP</w:t>
      </w:r>
    </w:p>
    <w:p w14:paraId="68DD05B2" w14:textId="77777777" w:rsidR="00903381" w:rsidRPr="00752D61" w:rsidRDefault="00903381" w:rsidP="00903381">
      <w:pPr>
        <w:rPr>
          <w:rStyle w:val="StyleUnderline"/>
        </w:rPr>
      </w:pPr>
      <w:r w:rsidRPr="00752D61">
        <w:rPr>
          <w:sz w:val="16"/>
        </w:rPr>
        <w:t xml:space="preserve">Increasing interest in unions among U.S. workers today At the same time, there is an increasing consensus today that </w:t>
      </w:r>
      <w:r w:rsidRPr="00752D61">
        <w:rPr>
          <w:rStyle w:val="StyleUnderline"/>
          <w:highlight w:val="green"/>
        </w:rPr>
        <w:t>unions are a positive force for increasing worker power and balancing against</w:t>
      </w:r>
      <w:r w:rsidRPr="00752D61">
        <w:rPr>
          <w:rStyle w:val="StyleUnderline"/>
        </w:rPr>
        <w:t xml:space="preserve"> economic </w:t>
      </w:r>
      <w:r w:rsidRPr="00752D61">
        <w:rPr>
          <w:rStyle w:val="StyleUnderline"/>
          <w:highlight w:val="green"/>
        </w:rPr>
        <w:t>inequality</w:t>
      </w:r>
      <w:r w:rsidRPr="00752D61">
        <w:rPr>
          <w:rStyle w:val="StyleUnderline"/>
        </w:rPr>
        <w:t>.</w:t>
      </w:r>
      <w:r w:rsidRPr="00752D61">
        <w:rPr>
          <w:sz w:val="16"/>
        </w:rPr>
        <w:t xml:space="preserve"> In polling of support for unions and specific aspects of collective bargaining, Equitable Growth grantee Alex Hertel-Fernandez of Columbia University, along with William Kimball and Thomas </w:t>
      </w:r>
      <w:proofErr w:type="spellStart"/>
      <w:r w:rsidRPr="00752D61">
        <w:rPr>
          <w:sz w:val="16"/>
        </w:rPr>
        <w:t>Kochan</w:t>
      </w:r>
      <w:proofErr w:type="spellEnd"/>
      <w:r w:rsidRPr="00752D61">
        <w:rPr>
          <w:sz w:val="16"/>
        </w:rPr>
        <w:t xml:space="preserve"> of the Massachusetts Institute of Technology, find that </w:t>
      </w:r>
      <w:r w:rsidRPr="00752D61">
        <w:rPr>
          <w:rStyle w:val="StyleUnderline"/>
          <w:highlight w:val="green"/>
        </w:rPr>
        <w:t>support for unions has grown overall</w:t>
      </w:r>
      <w:r w:rsidRPr="00752D61">
        <w:rPr>
          <w:rStyle w:val="StyleUnderline"/>
        </w:rPr>
        <w:t>, with nearly half of U.S. workers in 2018 saying they would vote for a union if given the opportunity</w:t>
      </w:r>
      <w:r w:rsidRPr="00752D61">
        <w:rPr>
          <w:sz w:val="16"/>
        </w:rPr>
        <w:t xml:space="preserve">. This is a significant increase from one-third of workers supporting unionization in 1995. According to their research, </w:t>
      </w:r>
      <w:r w:rsidRPr="00752D61">
        <w:rPr>
          <w:rStyle w:val="StyleUnderline"/>
          <w:highlight w:val="green"/>
        </w:rPr>
        <w:t>workers</w:t>
      </w:r>
      <w:r w:rsidRPr="00752D61">
        <w:rPr>
          <w:rStyle w:val="StyleUnderline"/>
        </w:rPr>
        <w:t xml:space="preserve"> primarily </w:t>
      </w:r>
      <w:r w:rsidRPr="00752D61">
        <w:rPr>
          <w:rStyle w:val="StyleUnderline"/>
          <w:highlight w:val="green"/>
        </w:rPr>
        <w:t xml:space="preserve">value unions’ role in collective bargaining and ensuring access to benefits such as healthcare, retirement, and </w:t>
      </w:r>
      <w:r w:rsidRPr="00752D61">
        <w:rPr>
          <w:rStyle w:val="StyleUnderline"/>
          <w:highlight w:val="green"/>
        </w:rPr>
        <w:lastRenderedPageBreak/>
        <w:t>unemployment insurance</w:t>
      </w:r>
      <w:r w:rsidRPr="00752D61">
        <w:rPr>
          <w:rStyle w:val="StyleUnderline"/>
        </w:rPr>
        <w:t>.</w:t>
      </w:r>
      <w:r w:rsidRPr="00752D61">
        <w:rPr>
          <w:sz w:val="16"/>
        </w:rPr>
        <w:t xml:space="preserve"> </w:t>
      </w:r>
      <w:r w:rsidRPr="00752D61">
        <w:rPr>
          <w:rStyle w:val="StyleUnderline"/>
          <w:highlight w:val="green"/>
        </w:rPr>
        <w:t>Strikes have historically been one of the strongest tools used by unions</w:t>
      </w:r>
      <w:r w:rsidRPr="00752D61">
        <w:rPr>
          <w:rStyle w:val="StyleUnderline"/>
        </w:rPr>
        <w:t xml:space="preserve"> to ensure they have power to engage in collective bargaining</w:t>
      </w:r>
      <w:r w:rsidRPr="00752D61">
        <w:rPr>
          <w:sz w:val="16"/>
        </w:rPr>
        <w:t xml:space="preserve">. But striking was viewed as a negative attribute in the survey done by Hertel-Fernandez, Kimball, and </w:t>
      </w:r>
      <w:proofErr w:type="spellStart"/>
      <w:r w:rsidRPr="00752D61">
        <w:rPr>
          <w:sz w:val="16"/>
        </w:rPr>
        <w:t>Kochan</w:t>
      </w:r>
      <w:proofErr w:type="spellEnd"/>
      <w:r w:rsidRPr="00752D61">
        <w:rPr>
          <w:sz w:val="16"/>
        </w:rPr>
        <w:t xml:space="preserve">. Yet, </w:t>
      </w:r>
      <w:r w:rsidRPr="00752D61">
        <w:rPr>
          <w:rStyle w:val="StyleUnderline"/>
          <w:highlight w:val="green"/>
        </w:rPr>
        <w:t>when</w:t>
      </w:r>
      <w:r w:rsidRPr="00752D61">
        <w:rPr>
          <w:rStyle w:val="StyleUnderline"/>
        </w:rPr>
        <w:t xml:space="preserve"> they </w:t>
      </w:r>
      <w:r w:rsidRPr="00752D61">
        <w:rPr>
          <w:rStyle w:val="StyleUnderline"/>
          <w:highlight w:val="green"/>
        </w:rPr>
        <w:t>presented workers with the</w:t>
      </w:r>
      <w:r w:rsidRPr="00752D61">
        <w:rPr>
          <w:rStyle w:val="StyleUnderline"/>
        </w:rPr>
        <w:t xml:space="preserve"> hypothetical </w:t>
      </w:r>
      <w:r w:rsidRPr="00752D61">
        <w:rPr>
          <w:rStyle w:val="StyleUnderline"/>
          <w:highlight w:val="green"/>
        </w:rPr>
        <w:t>choice of a union exercising strike power with other</w:t>
      </w:r>
      <w:r w:rsidRPr="00752D61">
        <w:rPr>
          <w:rStyle w:val="StyleUnderline"/>
        </w:rPr>
        <w:t xml:space="preserve"> </w:t>
      </w:r>
      <w:r w:rsidRPr="00752D61">
        <w:rPr>
          <w:rStyle w:val="StyleUnderline"/>
          <w:highlight w:val="green"/>
        </w:rPr>
        <w:t>attributes</w:t>
      </w:r>
      <w:r w:rsidRPr="00752D61">
        <w:rPr>
          <w:rStyle w:val="StyleUnderline"/>
        </w:rPr>
        <w:t xml:space="preserve"> of unions, </w:t>
      </w:r>
      <w:r w:rsidRPr="00752D61">
        <w:rPr>
          <w:rStyle w:val="StyleUnderline"/>
          <w:highlight w:val="green"/>
        </w:rPr>
        <w:t>such as collective bargaining, support increased</w:t>
      </w:r>
      <w:r w:rsidRPr="00752D61">
        <w:rPr>
          <w:rStyle w:val="StyleUnderline"/>
        </w:rPr>
        <w:t xml:space="preserve">. </w:t>
      </w:r>
      <w:r w:rsidRPr="00752D61">
        <w:rPr>
          <w:sz w:val="16"/>
        </w:rPr>
        <w:t>But strikes, of course, do not take place in a bubble</w:t>
      </w:r>
      <w:r w:rsidRPr="00752D61">
        <w:rPr>
          <w:rStyle w:val="StyleUnderline"/>
        </w:rPr>
        <w:t xml:space="preserve">. </w:t>
      </w:r>
      <w:r w:rsidRPr="00752D61">
        <w:rPr>
          <w:rStyle w:val="StyleUnderline"/>
          <w:highlight w:val="green"/>
        </w:rPr>
        <w:t>The</w:t>
      </w:r>
      <w:r w:rsidRPr="00752D61">
        <w:rPr>
          <w:rStyle w:val="StyleUnderline"/>
        </w:rPr>
        <w:t xml:space="preserve"> wider </w:t>
      </w:r>
      <w:r w:rsidRPr="00752D61">
        <w:rPr>
          <w:rStyle w:val="StyleUnderline"/>
          <w:highlight w:val="green"/>
        </w:rPr>
        <w:t>climate of worker bargaining power and institutions that support labor organizing plays a role in making this historically crucial tool effective again</w:t>
      </w:r>
      <w:r w:rsidRPr="00752D61">
        <w:rPr>
          <w:rStyle w:val="StyleUnderline"/>
        </w:rPr>
        <w:t>. So, too, does the power of employers to resist these organizing efforts when the labor market lacks competition that would increase worker bargaining power.</w:t>
      </w:r>
    </w:p>
    <w:p w14:paraId="023066CB" w14:textId="77777777" w:rsidR="00903381" w:rsidRPr="00752D61" w:rsidRDefault="00903381" w:rsidP="00903381">
      <w:pPr>
        <w:pStyle w:val="Heading4"/>
      </w:pPr>
      <w:r w:rsidRPr="00752D61">
        <w:t>In the status quo, there are legal barriers to unionizing and accessing collective bargaining – only the affirmative can help resolve that.</w:t>
      </w:r>
    </w:p>
    <w:p w14:paraId="15E42728" w14:textId="77777777" w:rsidR="00903381" w:rsidRPr="00752D61" w:rsidRDefault="00903381" w:rsidP="00903381">
      <w:r w:rsidRPr="00752D61">
        <w:t xml:space="preserve">Enrique </w:t>
      </w:r>
      <w:proofErr w:type="spellStart"/>
      <w:r w:rsidRPr="00752D61">
        <w:rPr>
          <w:rStyle w:val="Style13ptBold"/>
        </w:rPr>
        <w:t>Lopezlira</w:t>
      </w:r>
      <w:proofErr w:type="spellEnd"/>
      <w:r w:rsidRPr="00752D61">
        <w:rPr>
          <w:rStyle w:val="Style13ptBold"/>
        </w:rPr>
        <w:t xml:space="preserve"> and</w:t>
      </w:r>
      <w:r w:rsidRPr="00752D61">
        <w:t xml:space="preserve"> Ken </w:t>
      </w:r>
      <w:r w:rsidRPr="00752D61">
        <w:rPr>
          <w:rStyle w:val="Style13ptBold"/>
        </w:rPr>
        <w:t>Jacobs 21</w:t>
      </w:r>
      <w:r w:rsidRPr="00752D61">
        <w:t xml:space="preserve">, 9-3-2021, [(Enrique, is the director of the Low-Wage Work program at the UC Berkeley Labor Center. He is a labor economist, directing and conducting research on how policies affect working families, with a particular focus on how these policies impact racial and gender equity. Doctorate in Economics from Howard University) (Ken, the chair of the University of California, Berkeley Center for Labor Research and Education, where he has been a labor specialist since 2002.) "Don't Mistake the Disappointing Jobs Numbers for a Labor Shortage," No Publication, </w:t>
      </w:r>
      <w:hyperlink r:id="rId22" w:history="1">
        <w:r w:rsidRPr="00752D61">
          <w:rPr>
            <w:rStyle w:val="Hyperlink"/>
          </w:rPr>
          <w:t>https://www.barrons.com/articles/dont-mistake-the-disappointing-jobs-numbers-for-a-labor-shortage-51630698151</w:t>
        </w:r>
      </w:hyperlink>
      <w:r w:rsidRPr="00752D61">
        <w:t xml:space="preserve">  \\GHS-DP</w:t>
      </w:r>
    </w:p>
    <w:p w14:paraId="6CBEDFDB" w14:textId="77777777" w:rsidR="00903381" w:rsidRPr="00752D61" w:rsidRDefault="00903381" w:rsidP="00903381">
      <w:pPr>
        <w:rPr>
          <w:sz w:val="16"/>
        </w:rPr>
      </w:pPr>
      <w:r w:rsidRPr="00752D61">
        <w:rPr>
          <w:sz w:val="16"/>
        </w:rPr>
        <w:t xml:space="preserve">Today’s jobs report shows a complicated picture for workers. </w:t>
      </w:r>
      <w:r w:rsidRPr="00752D61">
        <w:rPr>
          <w:rStyle w:val="StyleUnderline"/>
        </w:rPr>
        <w:t>The economy added only 235,000 jobs in August, despite near-record vacancies</w:t>
      </w:r>
      <w:r w:rsidRPr="00752D61">
        <w:rPr>
          <w:sz w:val="16"/>
        </w:rPr>
        <w:t xml:space="preserve">, while hourly wages grew faster than expected. But </w:t>
      </w:r>
      <w:r w:rsidRPr="00752D61">
        <w:rPr>
          <w:rStyle w:val="StyleUnderline"/>
        </w:rPr>
        <w:t>hold off</w:t>
      </w:r>
      <w:r w:rsidRPr="00752D61">
        <w:rPr>
          <w:sz w:val="16"/>
        </w:rPr>
        <w:t xml:space="preserve"> a moment </w:t>
      </w:r>
      <w:r w:rsidRPr="00752D61">
        <w:rPr>
          <w:rStyle w:val="StyleUnderline"/>
        </w:rPr>
        <w:t>before calling it a labor shortage</w:t>
      </w:r>
      <w:r w:rsidRPr="00752D61">
        <w:rPr>
          <w:sz w:val="16"/>
        </w:rPr>
        <w:t xml:space="preserve">. Yes, </w:t>
      </w:r>
      <w:r w:rsidRPr="00752D61">
        <w:rPr>
          <w:rStyle w:val="StyleUnderline"/>
        </w:rPr>
        <w:t xml:space="preserve">some </w:t>
      </w:r>
      <w:r w:rsidRPr="00752D61">
        <w:rPr>
          <w:rStyle w:val="StyleUnderline"/>
          <w:highlight w:val="green"/>
        </w:rPr>
        <w:t xml:space="preserve">employers are </w:t>
      </w:r>
      <w:proofErr w:type="gramStart"/>
      <w:r w:rsidRPr="00752D61">
        <w:rPr>
          <w:rStyle w:val="StyleUnderline"/>
          <w:highlight w:val="green"/>
        </w:rPr>
        <w:t>experiencing difficulty</w:t>
      </w:r>
      <w:proofErr w:type="gramEnd"/>
      <w:r w:rsidRPr="00752D61">
        <w:rPr>
          <w:rStyle w:val="StyleUnderline"/>
          <w:highlight w:val="green"/>
        </w:rPr>
        <w:t xml:space="preserve"> filling jobs as the economy begins to recover from the effects of the pandemic</w:t>
      </w:r>
      <w:r w:rsidRPr="00752D61">
        <w:rPr>
          <w:rStyle w:val="StyleUnderline"/>
        </w:rPr>
        <w:t xml:space="preserve">. But this alone is just one part of the picture. A labor shortage means there aren’t enough workers, and that is simply not the current case. </w:t>
      </w:r>
      <w:r w:rsidRPr="00752D61">
        <w:rPr>
          <w:rStyle w:val="StyleUnderline"/>
          <w:highlight w:val="green"/>
        </w:rPr>
        <w:t>While there are plenty of workers available, there are far fewer available, willing, and able to work at the current wages being offered</w:t>
      </w:r>
      <w:r w:rsidRPr="00752D61">
        <w:rPr>
          <w:rStyle w:val="StyleUnderline"/>
        </w:rPr>
        <w:t>. In other words, it isn’t that demand for workers is too high, it’s that wages are too low.</w:t>
      </w:r>
      <w:r w:rsidRPr="00752D61">
        <w:rPr>
          <w:sz w:val="16"/>
        </w:rPr>
        <w:t xml:space="preserve"> While it is true that wages have increased recently for some workers, </w:t>
      </w:r>
      <w:r w:rsidRPr="00752D61">
        <w:rPr>
          <w:rStyle w:val="Emphasis"/>
          <w:highlight w:val="green"/>
        </w:rPr>
        <w:t>it would be incorrect to believe that all workers now enjoy higher wages and greater bargaining power with employers</w:t>
      </w:r>
      <w:r w:rsidRPr="00752D61">
        <w:rPr>
          <w:rStyle w:val="Emphasis"/>
        </w:rPr>
        <w:t>.</w:t>
      </w:r>
      <w:r w:rsidRPr="00752D61">
        <w:rPr>
          <w:sz w:val="16"/>
        </w:rPr>
        <w:t xml:space="preserve"> Unfortunately, the truth is </w:t>
      </w:r>
      <w:r w:rsidRPr="00752D61">
        <w:rPr>
          <w:rStyle w:val="Emphasis"/>
        </w:rPr>
        <w:t>millions of workers continue to earn low wages that make it nearly impossible for them to make ends meet</w:t>
      </w:r>
      <w:r w:rsidRPr="00752D61">
        <w:rPr>
          <w:sz w:val="16"/>
        </w:rPr>
        <w:t xml:space="preserve">. </w:t>
      </w:r>
      <w:r w:rsidRPr="00752D61">
        <w:rPr>
          <w:rStyle w:val="StyleUnderline"/>
        </w:rPr>
        <w:t>The pandemic has made the economic situation for low-wage workers more dire, but typical workers’ pay has been growing very slowly over the last 40 years. Economic theory states wages are tied to productivity, but this is only in theory</w:t>
      </w:r>
      <w:r w:rsidRPr="00752D61">
        <w:rPr>
          <w:sz w:val="16"/>
        </w:rPr>
        <w:t xml:space="preserve">. The reality is that </w:t>
      </w:r>
      <w:r w:rsidRPr="00752D61">
        <w:rPr>
          <w:rStyle w:val="Emphasis"/>
        </w:rPr>
        <w:t>since 1979 the gap between pay and worker productivity has widened significantly, with productivity growing 62% over this period, while wages only grew by 18%.</w:t>
      </w:r>
      <w:r w:rsidRPr="00752D61">
        <w:rPr>
          <w:sz w:val="16"/>
        </w:rPr>
        <w:t xml:space="preserve"> But if </w:t>
      </w:r>
      <w:r w:rsidRPr="00752D61">
        <w:rPr>
          <w:rStyle w:val="StyleUnderline"/>
        </w:rPr>
        <w:t>workers are more productive than ever before</w:t>
      </w:r>
      <w:r w:rsidRPr="00752D61">
        <w:rPr>
          <w:sz w:val="16"/>
        </w:rPr>
        <w:t xml:space="preserve">, why have they received few of the benefits of this increased productivity? The answer is that a greater share of </w:t>
      </w:r>
      <w:r w:rsidRPr="00752D61">
        <w:rPr>
          <w:rStyle w:val="StyleUnderline"/>
        </w:rPr>
        <w:t xml:space="preserve">the gains </w:t>
      </w:r>
      <w:proofErr w:type="gramStart"/>
      <w:r w:rsidRPr="00752D61">
        <w:rPr>
          <w:rStyle w:val="StyleUnderline"/>
        </w:rPr>
        <w:t>are</w:t>
      </w:r>
      <w:proofErr w:type="gramEnd"/>
      <w:r w:rsidRPr="00752D61">
        <w:rPr>
          <w:rStyle w:val="StyleUnderline"/>
        </w:rPr>
        <w:t xml:space="preserve"> going to those at the top</w:t>
      </w:r>
      <w:r w:rsidRPr="00752D61">
        <w:rPr>
          <w:sz w:val="16"/>
        </w:rPr>
        <w:t xml:space="preserve">—through higher salaries at the high end of the income distribution, as well as ever-larger corporate profits. And </w:t>
      </w:r>
      <w:r w:rsidRPr="00752D61">
        <w:rPr>
          <w:rStyle w:val="StyleUnderline"/>
          <w:highlight w:val="green"/>
        </w:rPr>
        <w:t>this has been made even worse by the pandemic</w:t>
      </w:r>
      <w:r w:rsidRPr="00752D61">
        <w:rPr>
          <w:sz w:val="16"/>
        </w:rPr>
        <w:t xml:space="preserve">, during </w:t>
      </w:r>
      <w:r w:rsidRPr="00752D61">
        <w:rPr>
          <w:rStyle w:val="StyleUnderline"/>
        </w:rPr>
        <w:t xml:space="preserve">which the net worth of billionaires in the U.S. increased by $1 trillion </w:t>
      </w:r>
      <w:proofErr w:type="gramStart"/>
      <w:r w:rsidRPr="00752D61">
        <w:rPr>
          <w:rStyle w:val="StyleUnderline"/>
        </w:rPr>
        <w:t>at the same time that</w:t>
      </w:r>
      <w:proofErr w:type="gramEnd"/>
      <w:r w:rsidRPr="00752D61">
        <w:rPr>
          <w:rStyle w:val="StyleUnderline"/>
        </w:rPr>
        <w:t xml:space="preserve"> 20 million workers lost their jobs</w:t>
      </w:r>
      <w:r w:rsidRPr="00752D61">
        <w:rPr>
          <w:sz w:val="16"/>
        </w:rPr>
        <w:t xml:space="preserve">. 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 Even with these wage increases, </w:t>
      </w:r>
      <w:r w:rsidRPr="00752D61">
        <w:rPr>
          <w:rStyle w:val="StyleUnderline"/>
        </w:rPr>
        <w:t xml:space="preserve">real wages for these service-sector workers have rebounded only to </w:t>
      </w:r>
      <w:proofErr w:type="spellStart"/>
      <w:r w:rsidRPr="00752D61">
        <w:rPr>
          <w:rStyle w:val="StyleUnderline"/>
        </w:rPr>
        <w:t>prepandemic</w:t>
      </w:r>
      <w:proofErr w:type="spellEnd"/>
      <w:r w:rsidRPr="00752D61">
        <w:rPr>
          <w:rStyle w:val="StyleUnderline"/>
        </w:rPr>
        <w:t xml:space="preserve"> trends</w:t>
      </w:r>
      <w:r w:rsidRPr="00752D61">
        <w:rPr>
          <w:sz w:val="16"/>
        </w:rPr>
        <w:t xml:space="preserve">. </w:t>
      </w:r>
      <w:r w:rsidRPr="00752D61">
        <w:rPr>
          <w:rStyle w:val="StyleUnderline"/>
        </w:rPr>
        <w:t>For workers</w:t>
      </w:r>
      <w:r w:rsidRPr="00752D61">
        <w:rPr>
          <w:sz w:val="16"/>
        </w:rPr>
        <w:t xml:space="preserve"> in these sectors </w:t>
      </w:r>
      <w:r w:rsidRPr="00752D61">
        <w:rPr>
          <w:rStyle w:val="StyleUnderline"/>
        </w:rPr>
        <w:t>to experience real</w:t>
      </w:r>
      <w:r w:rsidRPr="00752D61">
        <w:rPr>
          <w:sz w:val="16"/>
        </w:rPr>
        <w:t xml:space="preserve"> </w:t>
      </w:r>
      <w:r w:rsidRPr="00752D61">
        <w:rPr>
          <w:rStyle w:val="StyleUnderline"/>
        </w:rPr>
        <w:t>improvements in earnings, wages need to grow even further</w:t>
      </w:r>
      <w:r w:rsidRPr="00752D61">
        <w:rPr>
          <w:sz w:val="16"/>
        </w:rPr>
        <w:t xml:space="preserve">. However, </w:t>
      </w:r>
      <w:r w:rsidRPr="00752D61">
        <w:rPr>
          <w:rStyle w:val="StyleUnderline"/>
          <w:highlight w:val="green"/>
        </w:rPr>
        <w:t>there is no guarantee that the recent wage growth will last, let alone that further increases will materialize</w:t>
      </w:r>
      <w:r w:rsidRPr="00752D61">
        <w:rPr>
          <w:rStyle w:val="StyleUnderline"/>
        </w:rPr>
        <w:t xml:space="preserve">. </w:t>
      </w:r>
      <w:r w:rsidRPr="00752D61">
        <w:rPr>
          <w:sz w:val="16"/>
        </w:rPr>
        <w:t xml:space="preserve">One way to help ensure a strong wage floor is by increasing the federal minimum wage, which has been stuck at $7.25 an hour since 2009. Twenty-nine </w:t>
      </w:r>
      <w:r w:rsidRPr="00752D61">
        <w:rPr>
          <w:sz w:val="16"/>
        </w:rPr>
        <w:lastRenderedPageBreak/>
        <w:t xml:space="preserve">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 </w:t>
      </w:r>
      <w:r w:rsidRPr="00752D61">
        <w:rPr>
          <w:rStyle w:val="Emphasis"/>
        </w:rPr>
        <w:t xml:space="preserve">While the minimum wage raises the floor, </w:t>
      </w:r>
      <w:r w:rsidRPr="00752D61">
        <w:rPr>
          <w:rStyle w:val="Emphasis"/>
          <w:highlight w:val="green"/>
        </w:rPr>
        <w:t>more is needed</w:t>
      </w:r>
      <w:r w:rsidRPr="00752D61">
        <w:rPr>
          <w:rStyle w:val="Emphasis"/>
        </w:rPr>
        <w:t xml:space="preserve"> </w:t>
      </w:r>
      <w:r w:rsidRPr="00752D61">
        <w:rPr>
          <w:rStyle w:val="Emphasis"/>
          <w:highlight w:val="green"/>
        </w:rPr>
        <w:t xml:space="preserve">to improve wages and working conditions </w:t>
      </w:r>
      <w:r w:rsidRPr="00752D61">
        <w:rPr>
          <w:rStyle w:val="Emphasis"/>
        </w:rPr>
        <w:t>for the rest of America’s workers.</w:t>
      </w:r>
      <w:r w:rsidRPr="00752D61">
        <w:rPr>
          <w:rStyle w:val="Emphasis"/>
          <w:highlight w:val="green"/>
        </w:rPr>
        <w:t xml:space="preserve"> Central </w:t>
      </w:r>
      <w:r w:rsidRPr="00752D61">
        <w:rPr>
          <w:rStyle w:val="Emphasis"/>
        </w:rPr>
        <w:t>to achieving a broad-based improvement</w:t>
      </w:r>
      <w:r w:rsidRPr="00752D61">
        <w:rPr>
          <w:rStyle w:val="Emphasis"/>
          <w:highlight w:val="green"/>
        </w:rPr>
        <w:t xml:space="preserve"> in pay is enabling </w:t>
      </w:r>
      <w:r w:rsidRPr="00752D61">
        <w:rPr>
          <w:rStyle w:val="Emphasis"/>
        </w:rPr>
        <w:t>workers who wish to do so</w:t>
      </w:r>
      <w:r w:rsidRPr="00752D61">
        <w:rPr>
          <w:rStyle w:val="Emphasis"/>
          <w:highlight w:val="green"/>
        </w:rPr>
        <w:t xml:space="preserve"> to form unions and engage in collective bargaining. Unions </w:t>
      </w:r>
      <w:r w:rsidRPr="00752D61">
        <w:rPr>
          <w:rStyle w:val="Emphasis"/>
        </w:rPr>
        <w:t>have been shown to</w:t>
      </w:r>
      <w:r w:rsidRPr="00752D61">
        <w:rPr>
          <w:rStyle w:val="Emphasis"/>
          <w:highlight w:val="green"/>
        </w:rPr>
        <w:t xml:space="preserve"> improve </w:t>
      </w:r>
      <w:r w:rsidRPr="00752D61">
        <w:rPr>
          <w:rStyle w:val="Emphasis"/>
        </w:rPr>
        <w:t xml:space="preserve">not just </w:t>
      </w:r>
      <w:r w:rsidRPr="00752D61">
        <w:rPr>
          <w:rStyle w:val="Emphasis"/>
          <w:highlight w:val="green"/>
        </w:rPr>
        <w:t>wages and benefits</w:t>
      </w:r>
      <w:r w:rsidRPr="00752D61">
        <w:rPr>
          <w:rStyle w:val="Emphasis"/>
        </w:rPr>
        <w:t xml:space="preserve">, but </w:t>
      </w:r>
      <w:r w:rsidRPr="00752D61">
        <w:rPr>
          <w:rStyle w:val="Emphasis"/>
          <w:highlight w:val="green"/>
        </w:rPr>
        <w:t xml:space="preserve">also </w:t>
      </w:r>
      <w:r w:rsidRPr="00752D61">
        <w:rPr>
          <w:rStyle w:val="Emphasis"/>
        </w:rPr>
        <w:t xml:space="preserve">to </w:t>
      </w:r>
      <w:r w:rsidRPr="00752D61">
        <w:rPr>
          <w:rStyle w:val="Emphasis"/>
          <w:highlight w:val="green"/>
        </w:rPr>
        <w:t xml:space="preserve">reduce socioeconomic disparities. Unions raise wages and increase access to benefits for all workers, </w:t>
      </w:r>
      <w:r w:rsidRPr="00752D61">
        <w:rPr>
          <w:rStyle w:val="Emphasis"/>
        </w:rPr>
        <w:t xml:space="preserve">with the </w:t>
      </w:r>
      <w:r w:rsidRPr="00752D61">
        <w:rPr>
          <w:rStyle w:val="Emphasis"/>
          <w:highlight w:val="green"/>
        </w:rPr>
        <w:t xml:space="preserve">largest gains for </w:t>
      </w:r>
      <w:r w:rsidRPr="00752D61">
        <w:rPr>
          <w:rStyle w:val="Emphasis"/>
        </w:rPr>
        <w:t xml:space="preserve">those who earn the least in nonunion workplaces: </w:t>
      </w:r>
      <w:r w:rsidRPr="00752D61">
        <w:rPr>
          <w:rStyle w:val="Emphasis"/>
          <w:highlight w:val="green"/>
        </w:rPr>
        <w:t xml:space="preserve">women and workers of color. </w:t>
      </w:r>
      <w:r w:rsidRPr="00752D61">
        <w:rPr>
          <w:rStyle w:val="Emphasis"/>
        </w:rPr>
        <w:t xml:space="preserve">Unions don’t only benefit their members. </w:t>
      </w:r>
      <w:r w:rsidRPr="00752D61">
        <w:rPr>
          <w:rStyle w:val="Emphasis"/>
          <w:highlight w:val="green"/>
        </w:rPr>
        <w:t>When more workers in an industry are unionized, pay rises across the industry</w:t>
      </w:r>
      <w:r w:rsidRPr="00752D61">
        <w:rPr>
          <w:sz w:val="16"/>
        </w:rPr>
        <w:t xml:space="preserve">. Unions also play an important role in promoting worker health and safety. As the Covid-19 crisis began, unionized workers were more likely to have access to personal protective equipment and paid sick days. Throughout the crisis, unions fought for strong worker protections on the job to reduce the spread of Covid-19 and to get the economy going again. </w:t>
      </w:r>
      <w:r w:rsidRPr="00752D61">
        <w:rPr>
          <w:rStyle w:val="StyleUnderline"/>
          <w:highlight w:val="green"/>
        </w:rPr>
        <w:t>While support for unions is high, America’s labor laws make it extremely difficult for workers</w:t>
      </w:r>
      <w:r w:rsidRPr="00752D61">
        <w:rPr>
          <w:rStyle w:val="StyleUnderline"/>
        </w:rPr>
        <w:t xml:space="preserve"> </w:t>
      </w:r>
      <w:r w:rsidRPr="00752D61">
        <w:rPr>
          <w:rStyle w:val="StyleUnderline"/>
          <w:highlight w:val="green"/>
        </w:rPr>
        <w:t>to organize and win collective bargaining</w:t>
      </w:r>
      <w:r w:rsidRPr="00752D61">
        <w:rPr>
          <w:rStyle w:val="StyleUnderline"/>
        </w:rPr>
        <w:t>.</w:t>
      </w:r>
      <w:r w:rsidRPr="00752D61">
        <w:rPr>
          <w:sz w:val="16"/>
        </w:rPr>
        <w:t xml:space="preserve"> In just one egregious example, </w:t>
      </w:r>
      <w:r w:rsidRPr="00752D61">
        <w:rPr>
          <w:rStyle w:val="StyleUnderline"/>
          <w:highlight w:val="green"/>
        </w:rPr>
        <w:t>currently if an employer violates the National Labor Relations Act, there are no financial penalti</w:t>
      </w:r>
      <w:r w:rsidRPr="00752D61">
        <w:rPr>
          <w:rStyle w:val="StyleUnderline"/>
        </w:rPr>
        <w:t>es</w:t>
      </w:r>
      <w:r w:rsidRPr="00752D61">
        <w:rPr>
          <w:sz w:val="16"/>
        </w:rPr>
        <w:t xml:space="preserve">. The Protecting the Right to Organize Act (PRO Act), which has now passed the House of Representatives and is waiting to be heard in the Senate, would change that. The PRO Act would create stronger remedies, expand bargaining rights, and put the decision over </w:t>
      </w:r>
      <w:proofErr w:type="gramStart"/>
      <w:r w:rsidRPr="00752D61">
        <w:rPr>
          <w:sz w:val="16"/>
        </w:rPr>
        <w:t>whether or not</w:t>
      </w:r>
      <w:proofErr w:type="gramEnd"/>
      <w:r w:rsidRPr="00752D61">
        <w:rPr>
          <w:sz w:val="16"/>
        </w:rPr>
        <w:t xml:space="preserve"> to join a union in the hands of the workers, where it belongs. 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 These structural and legal factors provide an important roadmap for us to ensure a robust and sustainable recovery that works for all Americans. Whether wage increases for </w:t>
      </w:r>
      <w:proofErr w:type="gramStart"/>
      <w:r w:rsidRPr="00752D61">
        <w:rPr>
          <w:sz w:val="16"/>
        </w:rPr>
        <w:t>the majority of</w:t>
      </w:r>
      <w:proofErr w:type="gramEnd"/>
      <w:r w:rsidRPr="00752D61">
        <w:rPr>
          <w:sz w:val="16"/>
        </w:rPr>
        <w:t xml:space="preserve"> workers continue depends on the decisions we make as a society.</w:t>
      </w:r>
    </w:p>
    <w:p w14:paraId="719EB97C" w14:textId="77777777" w:rsidR="00903381" w:rsidRPr="00752D61" w:rsidRDefault="00903381" w:rsidP="00903381"/>
    <w:p w14:paraId="713EBDA9" w14:textId="77777777" w:rsidR="00903381" w:rsidRPr="00752D61" w:rsidRDefault="00903381" w:rsidP="00903381">
      <w:pPr>
        <w:pStyle w:val="Heading4"/>
      </w:pPr>
      <w:r w:rsidRPr="00752D61">
        <w:t>Declining unionization causes massive income inequality that collapses institutional democracy – only a right to strike solve</w:t>
      </w:r>
    </w:p>
    <w:p w14:paraId="0EFEE0BA" w14:textId="77777777" w:rsidR="00903381" w:rsidRPr="00752D61" w:rsidRDefault="00903381" w:rsidP="00903381">
      <w:proofErr w:type="spellStart"/>
      <w:r w:rsidRPr="00752D61">
        <w:rPr>
          <w:rStyle w:val="Heading4Char"/>
        </w:rPr>
        <w:t>Rhomberg</w:t>
      </w:r>
      <w:proofErr w:type="spellEnd"/>
      <w:r w:rsidRPr="00752D61">
        <w:rPr>
          <w:rStyle w:val="Heading4Char"/>
        </w:rPr>
        <w:t xml:space="preserve"> 12</w:t>
      </w:r>
      <w:r w:rsidRPr="00752D61">
        <w:t xml:space="preserve"> [Chris </w:t>
      </w:r>
      <w:proofErr w:type="spellStart"/>
      <w:r w:rsidRPr="00752D61">
        <w:t>Rhomberg</w:t>
      </w:r>
      <w:proofErr w:type="spellEnd"/>
      <w:r w:rsidRPr="00752D61">
        <w:t>, Professor of Sociology at Fordham University with a PhD from UC Berkley, 2012, “The Return of Judicial Repression: What Has Happened to the Strike?,” The Forum, https://www.fordham.edu/download/downloads/id/1129/the_return_of_judicial_repression_what_has_happened_to_the_strike.pdf]</w:t>
      </w:r>
    </w:p>
    <w:p w14:paraId="62FFFB70" w14:textId="77777777" w:rsidR="00903381" w:rsidRPr="00752D61" w:rsidRDefault="00903381" w:rsidP="00903381">
      <w:pPr>
        <w:rPr>
          <w:u w:val="single"/>
        </w:rPr>
      </w:pPr>
      <w:r w:rsidRPr="00752D61">
        <w:rPr>
          <w:sz w:val="16"/>
        </w:rPr>
        <w:t xml:space="preserve">The </w:t>
      </w:r>
      <w:r w:rsidRPr="00752D61">
        <w:rPr>
          <w:rStyle w:val="Emphasis"/>
          <w:highlight w:val="green"/>
        </w:rPr>
        <w:t>consequences</w:t>
      </w:r>
      <w:r w:rsidRPr="00752D61">
        <w:rPr>
          <w:sz w:val="16"/>
        </w:rPr>
        <w:t xml:space="preserve"> of this regime </w:t>
      </w:r>
      <w:r w:rsidRPr="00752D61">
        <w:rPr>
          <w:rStyle w:val="StyleUnderline"/>
        </w:rPr>
        <w:t xml:space="preserve">go well beyond the fate of unionized </w:t>
      </w:r>
      <w:proofErr w:type="gramStart"/>
      <w:r w:rsidRPr="00752D61">
        <w:rPr>
          <w:rStyle w:val="StyleUnderline"/>
        </w:rPr>
        <w:t>workers, and</w:t>
      </w:r>
      <w:proofErr w:type="gramEnd"/>
      <w:r w:rsidRPr="00752D61">
        <w:rPr>
          <w:rStyle w:val="StyleUnderline"/>
        </w:rPr>
        <w:t xml:space="preserve"> </w:t>
      </w:r>
      <w:r w:rsidRPr="00752D61">
        <w:rPr>
          <w:rStyle w:val="StyleUnderline"/>
          <w:highlight w:val="green"/>
        </w:rPr>
        <w:t>are</w:t>
      </w:r>
      <w:r w:rsidRPr="00752D61">
        <w:rPr>
          <w:rStyle w:val="StyleUnderline"/>
        </w:rPr>
        <w:t xml:space="preserve"> </w:t>
      </w:r>
      <w:r w:rsidRPr="00752D61">
        <w:rPr>
          <w:rStyle w:val="Emphasis"/>
          <w:highlight w:val="green"/>
        </w:rPr>
        <w:t>damaging</w:t>
      </w:r>
      <w:r w:rsidRPr="00752D61">
        <w:rPr>
          <w:rStyle w:val="StyleUnderline"/>
          <w:highlight w:val="green"/>
        </w:rPr>
        <w:t xml:space="preserve"> for</w:t>
      </w:r>
      <w:r w:rsidRPr="00752D61">
        <w:rPr>
          <w:rStyle w:val="StyleUnderline"/>
        </w:rPr>
        <w:t xml:space="preserve"> American </w:t>
      </w:r>
      <w:r w:rsidRPr="00752D61">
        <w:rPr>
          <w:rStyle w:val="StyleUnderline"/>
          <w:highlight w:val="green"/>
        </w:rPr>
        <w:t>society</w:t>
      </w:r>
      <w:r w:rsidRPr="00752D61">
        <w:rPr>
          <w:sz w:val="16"/>
        </w:rPr>
        <w:t xml:space="preserve">. In the last several decades </w:t>
      </w:r>
      <w:r w:rsidRPr="00752D61">
        <w:rPr>
          <w:rStyle w:val="StyleUnderline"/>
        </w:rPr>
        <w:t xml:space="preserve">economic </w:t>
      </w:r>
      <w:r w:rsidRPr="00752D61">
        <w:rPr>
          <w:rStyle w:val="StyleUnderline"/>
          <w:highlight w:val="green"/>
        </w:rPr>
        <w:t>inequality has</w:t>
      </w:r>
      <w:r w:rsidRPr="00752D61">
        <w:rPr>
          <w:rStyle w:val="StyleUnderline"/>
        </w:rPr>
        <w:t xml:space="preserve"> </w:t>
      </w:r>
      <w:r w:rsidRPr="00752D61">
        <w:rPr>
          <w:rStyle w:val="Emphasis"/>
          <w:highlight w:val="green"/>
        </w:rPr>
        <w:t xml:space="preserve">risen </w:t>
      </w:r>
      <w:r w:rsidRPr="00752D61">
        <w:rPr>
          <w:rStyle w:val="Emphasis"/>
        </w:rPr>
        <w:t>sharply</w:t>
      </w:r>
      <w:r w:rsidRPr="00752D61">
        <w:rPr>
          <w:rStyle w:val="StyleUnderline"/>
        </w:rPr>
        <w:t xml:space="preserve"> </w:t>
      </w:r>
      <w:r w:rsidRPr="00752D61">
        <w:rPr>
          <w:rStyle w:val="StyleUnderline"/>
          <w:highlight w:val="green"/>
        </w:rPr>
        <w:t>in the</w:t>
      </w:r>
      <w:r w:rsidRPr="00752D61">
        <w:rPr>
          <w:rStyle w:val="StyleUnderline"/>
        </w:rPr>
        <w:t xml:space="preserve"> </w:t>
      </w:r>
      <w:r w:rsidRPr="00752D61">
        <w:rPr>
          <w:rStyle w:val="Emphasis"/>
          <w:highlight w:val="green"/>
        </w:rPr>
        <w:t>U</w:t>
      </w:r>
      <w:r w:rsidRPr="00752D61">
        <w:rPr>
          <w:rStyle w:val="StyleUnderline"/>
        </w:rPr>
        <w:t xml:space="preserve">nited </w:t>
      </w:r>
      <w:r w:rsidRPr="00752D61">
        <w:rPr>
          <w:rStyle w:val="Emphasis"/>
          <w:highlight w:val="green"/>
        </w:rPr>
        <w:t>S</w:t>
      </w:r>
      <w:r w:rsidRPr="00752D61">
        <w:rPr>
          <w:rStyle w:val="StyleUnderline"/>
        </w:rPr>
        <w:t>tates</w:t>
      </w:r>
      <w:r w:rsidRPr="00752D61">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752D61">
        <w:rPr>
          <w:rStyle w:val="StyleUnderline"/>
        </w:rPr>
        <w:t xml:space="preserve">wage inequality increased </w:t>
      </w:r>
      <w:r w:rsidRPr="00752D61">
        <w:rPr>
          <w:rStyle w:val="StyleUnderline"/>
          <w:highlight w:val="green"/>
        </w:rPr>
        <w:t>by 40 percent</w:t>
      </w:r>
      <w:r w:rsidRPr="00752D61">
        <w:rPr>
          <w:rStyle w:val="StyleUnderline"/>
        </w:rPr>
        <w:t xml:space="preserve"> between 1973 and 2007, </w:t>
      </w:r>
      <w:r w:rsidRPr="00752D61">
        <w:rPr>
          <w:rStyle w:val="StyleUnderline"/>
          <w:highlight w:val="green"/>
        </w:rPr>
        <w:t>with declining unionization</w:t>
      </w:r>
      <w:r w:rsidRPr="00752D61">
        <w:rPr>
          <w:rStyle w:val="StyleUnderline"/>
        </w:rPr>
        <w:t xml:space="preserve"> </w:t>
      </w:r>
      <w:r w:rsidRPr="00752D61">
        <w:rPr>
          <w:rStyle w:val="StyleUnderline"/>
          <w:highlight w:val="green"/>
        </w:rPr>
        <w:t>accounting for</w:t>
      </w:r>
      <w:r w:rsidRPr="00752D61">
        <w:rPr>
          <w:sz w:val="16"/>
          <w:szCs w:val="16"/>
        </w:rPr>
        <w:t xml:space="preserve"> a fifth to a third of </w:t>
      </w:r>
      <w:r w:rsidRPr="00752D61">
        <w:rPr>
          <w:rStyle w:val="StyleUnderline"/>
          <w:highlight w:val="green"/>
        </w:rPr>
        <w:t>the increase</w:t>
      </w:r>
      <w:r w:rsidRPr="00752D61">
        <w:rPr>
          <w:sz w:val="16"/>
        </w:rPr>
        <w:t xml:space="preserve"> (Western and Rosenfeld 2011). For more than a generation, </w:t>
      </w:r>
      <w:r w:rsidRPr="00752D61">
        <w:rPr>
          <w:rStyle w:val="StyleUnderline"/>
        </w:rPr>
        <w:t>the benefits of economic growth</w:t>
      </w:r>
      <w:r w:rsidRPr="00752D61">
        <w:rPr>
          <w:sz w:val="16"/>
        </w:rPr>
        <w:t xml:space="preserve"> </w:t>
      </w:r>
      <w:r w:rsidRPr="00752D61">
        <w:rPr>
          <w:rStyle w:val="StyleUnderline"/>
        </w:rPr>
        <w:t>have gone disproportionately to corporate</w:t>
      </w:r>
      <w:r w:rsidRPr="00752D61">
        <w:rPr>
          <w:sz w:val="16"/>
        </w:rPr>
        <w:t xml:space="preserve"> </w:t>
      </w:r>
      <w:r w:rsidRPr="00752D61">
        <w:rPr>
          <w:rStyle w:val="StyleUnderline"/>
        </w:rPr>
        <w:t>profits</w:t>
      </w:r>
      <w:r w:rsidRPr="00752D61">
        <w:rPr>
          <w:sz w:val="16"/>
        </w:rPr>
        <w:t xml:space="preserve"> and to the top fifth of households, </w:t>
      </w:r>
      <w:r w:rsidRPr="00752D61">
        <w:rPr>
          <w:rStyle w:val="StyleUnderline"/>
        </w:rPr>
        <w:t>while incomes for the middle and bottom fifths</w:t>
      </w:r>
      <w:r w:rsidRPr="00752D61">
        <w:rPr>
          <w:sz w:val="16"/>
        </w:rPr>
        <w:t xml:space="preserve"> have </w:t>
      </w:r>
      <w:r w:rsidRPr="00752D61">
        <w:rPr>
          <w:rStyle w:val="StyleUnderline"/>
        </w:rPr>
        <w:t xml:space="preserve">remained stagnant and fallen </w:t>
      </w:r>
      <w:proofErr w:type="spellStart"/>
      <w:proofErr w:type="gramStart"/>
      <w:r w:rsidRPr="00752D61">
        <w:rPr>
          <w:rStyle w:val="StyleUnderline"/>
        </w:rPr>
        <w:t>behind.</w:t>
      </w:r>
      <w:r w:rsidRPr="00752D61">
        <w:rPr>
          <w:sz w:val="16"/>
        </w:rPr>
        <w:t>For</w:t>
      </w:r>
      <w:proofErr w:type="spellEnd"/>
      <w:proofErr w:type="gramEnd"/>
      <w:r w:rsidRPr="00752D61">
        <w:rPr>
          <w:sz w:val="16"/>
        </w:rPr>
        <w:t xml:space="preserve"> many political theorists, modern mass </w:t>
      </w:r>
      <w:r w:rsidRPr="00752D61">
        <w:rPr>
          <w:rStyle w:val="Emphasis"/>
          <w:highlight w:val="green"/>
        </w:rPr>
        <w:t>democracy</w:t>
      </w:r>
      <w:r w:rsidRPr="00752D61">
        <w:rPr>
          <w:rStyle w:val="StyleUnderline"/>
          <w:highlight w:val="green"/>
        </w:rPr>
        <w:t xml:space="preserve"> requires</w:t>
      </w:r>
      <w:r w:rsidRPr="00752D61">
        <w:rPr>
          <w:rStyle w:val="StyleUnderline"/>
        </w:rPr>
        <w:t xml:space="preserve"> multiple </w:t>
      </w:r>
      <w:r w:rsidRPr="00752D61">
        <w:rPr>
          <w:rStyle w:val="StyleUnderline"/>
          <w:highlight w:val="green"/>
        </w:rPr>
        <w:t xml:space="preserve">institutional spaces for </w:t>
      </w:r>
      <w:r w:rsidRPr="00752D61">
        <w:rPr>
          <w:rStyle w:val="Emphasis"/>
          <w:highlight w:val="green"/>
        </w:rPr>
        <w:t>dialogue</w:t>
      </w:r>
      <w:r w:rsidRPr="00752D61">
        <w:rPr>
          <w:rStyle w:val="StyleUnderline"/>
          <w:highlight w:val="green"/>
        </w:rPr>
        <w:t xml:space="preserve"> and </w:t>
      </w:r>
      <w:r w:rsidRPr="00752D61">
        <w:rPr>
          <w:rStyle w:val="Emphasis"/>
          <w:highlight w:val="green"/>
        </w:rPr>
        <w:t>decision-making</w:t>
      </w:r>
      <w:r w:rsidRPr="00752D61">
        <w:rPr>
          <w:rStyle w:val="StyleUnderline"/>
        </w:rPr>
        <w:t xml:space="preserve"> among plural collective actors, </w:t>
      </w:r>
      <w:r w:rsidRPr="00752D61">
        <w:rPr>
          <w:rStyle w:val="StyleUnderline"/>
          <w:highlight w:val="green"/>
        </w:rPr>
        <w:t>including</w:t>
      </w:r>
      <w:r w:rsidRPr="00752D61">
        <w:rPr>
          <w:rStyle w:val="StyleUnderline"/>
        </w:rPr>
        <w:t xml:space="preserve"> the actors in </w:t>
      </w:r>
      <w:r w:rsidRPr="00752D61">
        <w:rPr>
          <w:rStyle w:val="StyleUnderline"/>
          <w:highlight w:val="green"/>
        </w:rPr>
        <w:t>the</w:t>
      </w:r>
      <w:r w:rsidRPr="00752D61">
        <w:rPr>
          <w:rStyle w:val="StyleUnderline"/>
        </w:rPr>
        <w:t xml:space="preserve"> </w:t>
      </w:r>
      <w:r w:rsidRPr="00752D61">
        <w:rPr>
          <w:rStyle w:val="Emphasis"/>
          <w:highlight w:val="green"/>
        </w:rPr>
        <w:t>workplace</w:t>
      </w:r>
      <w:r w:rsidRPr="00752D61">
        <w:rPr>
          <w:sz w:val="16"/>
        </w:rPr>
        <w:t xml:space="preserve">. </w:t>
      </w:r>
      <w:r w:rsidRPr="00752D61">
        <w:rPr>
          <w:rStyle w:val="StyleUnderline"/>
        </w:rPr>
        <w:t>Decades of economic re-structuring</w:t>
      </w:r>
      <w:r w:rsidRPr="00752D61">
        <w:rPr>
          <w:sz w:val="16"/>
        </w:rPr>
        <w:t xml:space="preserve"> have now </w:t>
      </w:r>
      <w:r w:rsidRPr="00752D61">
        <w:rPr>
          <w:rStyle w:val="StyleUnderline"/>
        </w:rPr>
        <w:t>radically altered the spaces for</w:t>
      </w:r>
      <w:r w:rsidRPr="00752D61">
        <w:rPr>
          <w:sz w:val="16"/>
        </w:rPr>
        <w:t xml:space="preserve"> such </w:t>
      </w:r>
      <w:r w:rsidRPr="00752D61">
        <w:rPr>
          <w:rStyle w:val="StyleUnderline"/>
        </w:rPr>
        <w:t>dialogue, on the job,</w:t>
      </w:r>
      <w:r w:rsidRPr="00752D61">
        <w:rPr>
          <w:sz w:val="16"/>
        </w:rPr>
        <w:t xml:space="preserve"> in the </w:t>
      </w:r>
      <w:proofErr w:type="spellStart"/>
      <w:r w:rsidRPr="00752D61">
        <w:rPr>
          <w:sz w:val="16"/>
        </w:rPr>
        <w:t>com munity</w:t>
      </w:r>
      <w:proofErr w:type="spellEnd"/>
      <w:r w:rsidRPr="00752D61">
        <w:rPr>
          <w:sz w:val="16"/>
        </w:rPr>
        <w:t xml:space="preserve">, and in the public sphere. </w:t>
      </w:r>
      <w:r w:rsidRPr="00752D61">
        <w:rPr>
          <w:rStyle w:val="StyleUnderline"/>
          <w:highlight w:val="green"/>
        </w:rPr>
        <w:t xml:space="preserve">The </w:t>
      </w:r>
      <w:r w:rsidRPr="00752D61">
        <w:rPr>
          <w:rStyle w:val="Emphasis"/>
          <w:highlight w:val="green"/>
        </w:rPr>
        <w:t>result</w:t>
      </w:r>
      <w:r w:rsidRPr="00752D61">
        <w:rPr>
          <w:rStyle w:val="StyleUnderline"/>
        </w:rPr>
        <w:t xml:space="preserve"> </w:t>
      </w:r>
      <w:r w:rsidRPr="00752D61">
        <w:rPr>
          <w:rStyle w:val="StyleUnderline"/>
          <w:highlight w:val="green"/>
        </w:rPr>
        <w:t>highlights</w:t>
      </w:r>
      <w:r w:rsidRPr="00752D61">
        <w:rPr>
          <w:rStyle w:val="StyleUnderline"/>
        </w:rPr>
        <w:t xml:space="preserve"> </w:t>
      </w:r>
      <w:r w:rsidRPr="00752D61">
        <w:rPr>
          <w:rStyle w:val="StyleUnderline"/>
          <w:highlight w:val="green"/>
        </w:rPr>
        <w:t>the</w:t>
      </w:r>
      <w:r w:rsidRPr="00752D61">
        <w:rPr>
          <w:rStyle w:val="StyleUnderline"/>
        </w:rPr>
        <w:t xml:space="preserve"> </w:t>
      </w:r>
      <w:r w:rsidRPr="00752D61">
        <w:rPr>
          <w:rStyle w:val="Emphasis"/>
          <w:highlight w:val="green"/>
        </w:rPr>
        <w:t>historic</w:t>
      </w:r>
      <w:r w:rsidRPr="00752D61">
        <w:rPr>
          <w:rStyle w:val="StyleUnderline"/>
        </w:rPr>
        <w:t xml:space="preserve"> </w:t>
      </w:r>
      <w:proofErr w:type="spellStart"/>
      <w:r w:rsidRPr="00752D61">
        <w:rPr>
          <w:rStyle w:val="Emphasis"/>
          <w:highlight w:val="green"/>
        </w:rPr>
        <w:t>dedemocratization</w:t>
      </w:r>
      <w:proofErr w:type="spellEnd"/>
      <w:r w:rsidRPr="00752D61">
        <w:rPr>
          <w:rStyle w:val="StyleUnderline"/>
        </w:rPr>
        <w:t xml:space="preserve"> </w:t>
      </w:r>
      <w:r w:rsidRPr="00752D61">
        <w:rPr>
          <w:rStyle w:val="StyleUnderline"/>
          <w:highlight w:val="green"/>
        </w:rPr>
        <w:t>of</w:t>
      </w:r>
      <w:r w:rsidRPr="00752D61">
        <w:rPr>
          <w:rStyle w:val="StyleUnderline"/>
        </w:rPr>
        <w:t xml:space="preserve"> the institutional regulation of </w:t>
      </w:r>
      <w:r w:rsidRPr="00752D61">
        <w:rPr>
          <w:rStyle w:val="StyleUnderline"/>
          <w:highlight w:val="green"/>
        </w:rPr>
        <w:t>labor</w:t>
      </w:r>
      <w:r w:rsidRPr="00752D61">
        <w:rPr>
          <w:rStyle w:val="StyleUnderline"/>
        </w:rPr>
        <w:t xml:space="preserve"> in the United States, from the scope of collective bargaining in the workplace</w:t>
      </w:r>
      <w:r w:rsidRPr="00752D61">
        <w:rPr>
          <w:sz w:val="16"/>
        </w:rPr>
        <w:t xml:space="preserve">, to the civic spaces for group mediation, </w:t>
      </w:r>
      <w:r w:rsidRPr="00752D61">
        <w:rPr>
          <w:rStyle w:val="StyleUnderline"/>
        </w:rPr>
        <w:t>to the protection for workers’</w:t>
      </w:r>
      <w:r w:rsidRPr="00752D61">
        <w:rPr>
          <w:sz w:val="16"/>
        </w:rPr>
        <w:t xml:space="preserve"> and citizens’ </w:t>
      </w:r>
      <w:r w:rsidRPr="00752D61">
        <w:rPr>
          <w:rStyle w:val="StyleUnderline"/>
        </w:rPr>
        <w:t xml:space="preserve">rights to protest </w:t>
      </w:r>
      <w:r w:rsidRPr="00752D61">
        <w:rPr>
          <w:sz w:val="16"/>
        </w:rPr>
        <w:t xml:space="preserve">under the law. What’s Next? Recovering the Right to Collective Action </w:t>
      </w:r>
      <w:r w:rsidRPr="00752D61">
        <w:rPr>
          <w:rStyle w:val="StyleUnderline"/>
          <w:highlight w:val="green"/>
        </w:rPr>
        <w:t xml:space="preserve">The </w:t>
      </w:r>
      <w:r w:rsidRPr="00752D61">
        <w:rPr>
          <w:rStyle w:val="Emphasis"/>
          <w:highlight w:val="green"/>
        </w:rPr>
        <w:t>right to strike</w:t>
      </w:r>
      <w:r w:rsidRPr="00752D61">
        <w:rPr>
          <w:rStyle w:val="StyleUnderline"/>
          <w:highlight w:val="green"/>
        </w:rPr>
        <w:t xml:space="preserve"> is</w:t>
      </w:r>
      <w:r w:rsidRPr="00752D61">
        <w:rPr>
          <w:rStyle w:val="StyleUnderline"/>
        </w:rPr>
        <w:t xml:space="preserve"> </w:t>
      </w:r>
      <w:r w:rsidRPr="00752D61">
        <w:rPr>
          <w:rStyle w:val="Emphasis"/>
          <w:highlight w:val="green"/>
        </w:rPr>
        <w:t>essential</w:t>
      </w:r>
      <w:r w:rsidRPr="00752D61">
        <w:rPr>
          <w:rStyle w:val="StyleUnderline"/>
          <w:highlight w:val="green"/>
        </w:rPr>
        <w:t xml:space="preserve"> to </w:t>
      </w:r>
      <w:r w:rsidRPr="00752D61">
        <w:rPr>
          <w:rStyle w:val="StyleUnderline"/>
        </w:rPr>
        <w:t xml:space="preserve">any discussion of </w:t>
      </w:r>
      <w:r w:rsidRPr="00752D61">
        <w:rPr>
          <w:rStyle w:val="StyleUnderline"/>
          <w:highlight w:val="green"/>
        </w:rPr>
        <w:t xml:space="preserve">the future of the </w:t>
      </w:r>
      <w:r w:rsidRPr="00752D61">
        <w:rPr>
          <w:rStyle w:val="Emphasis"/>
          <w:highlight w:val="green"/>
        </w:rPr>
        <w:t>labor movement</w:t>
      </w:r>
      <w:r w:rsidRPr="00752D61">
        <w:rPr>
          <w:sz w:val="16"/>
        </w:rPr>
        <w:t xml:space="preserve"> in the United States. The </w:t>
      </w:r>
      <w:r w:rsidRPr="00752D61">
        <w:rPr>
          <w:rStyle w:val="StyleUnderline"/>
        </w:rPr>
        <w:t>renewal</w:t>
      </w:r>
      <w:r w:rsidRPr="00752D61">
        <w:rPr>
          <w:sz w:val="16"/>
        </w:rPr>
        <w:t xml:space="preserve"> of American labor </w:t>
      </w:r>
      <w:r w:rsidRPr="00752D61">
        <w:rPr>
          <w:rStyle w:val="StyleUnderline"/>
        </w:rPr>
        <w:t>does</w:t>
      </w:r>
      <w:r w:rsidRPr="00752D61">
        <w:rPr>
          <w:sz w:val="16"/>
        </w:rPr>
        <w:t xml:space="preserve"> not </w:t>
      </w:r>
      <w:r w:rsidRPr="00752D61">
        <w:rPr>
          <w:rStyle w:val="StyleUnderline"/>
        </w:rPr>
        <w:t>require</w:t>
      </w:r>
      <w:r w:rsidRPr="00752D61">
        <w:rPr>
          <w:sz w:val="16"/>
        </w:rPr>
        <w:t xml:space="preserve"> the restoration of all the elements of the New Deal order, even if that were possible. It does, however, imply </w:t>
      </w:r>
      <w:r w:rsidRPr="00752D61">
        <w:rPr>
          <w:rStyle w:val="StyleUnderline"/>
        </w:rPr>
        <w:t>a challenge to</w:t>
      </w:r>
      <w:r w:rsidRPr="00752D61">
        <w:rPr>
          <w:sz w:val="16"/>
        </w:rPr>
        <w:t xml:space="preserve"> the logic and legal mechanisms that reproduce the anti-union regime, including the practices of impasse and implementation, </w:t>
      </w:r>
      <w:r w:rsidRPr="00752D61">
        <w:rPr>
          <w:rStyle w:val="StyleUnderline"/>
        </w:rPr>
        <w:t xml:space="preserve">permanent </w:t>
      </w:r>
      <w:r w:rsidRPr="00752D61">
        <w:rPr>
          <w:rStyle w:val="StyleUnderline"/>
        </w:rPr>
        <w:lastRenderedPageBreak/>
        <w:t>replacement of strikers, and</w:t>
      </w:r>
      <w:r w:rsidRPr="00752D61">
        <w:rPr>
          <w:sz w:val="16"/>
        </w:rPr>
        <w:t xml:space="preserve"> other </w:t>
      </w:r>
      <w:r w:rsidRPr="00752D61">
        <w:rPr>
          <w:rStyle w:val="StyleUnderline"/>
        </w:rPr>
        <w:t>limits on collective action</w:t>
      </w:r>
      <w:r w:rsidRPr="00752D61">
        <w:rPr>
          <w:sz w:val="16"/>
        </w:rPr>
        <w:t xml:space="preserve">. The current regime radically reduces the scope for public engagement and dialogue between the parties in the employment relationship. </w:t>
      </w:r>
      <w:r w:rsidRPr="00752D61">
        <w:rPr>
          <w:rStyle w:val="StyleUnderline"/>
          <w:highlight w:val="green"/>
        </w:rPr>
        <w:t>We need to restore</w:t>
      </w:r>
      <w:r w:rsidRPr="00752D61">
        <w:rPr>
          <w:rStyle w:val="StyleUnderline"/>
        </w:rPr>
        <w:t xml:space="preserve"> the integrity of the </w:t>
      </w:r>
      <w:r w:rsidRPr="00752D61">
        <w:rPr>
          <w:rStyle w:val="Emphasis"/>
          <w:highlight w:val="green"/>
        </w:rPr>
        <w:t>collective bargaining</w:t>
      </w:r>
      <w:r w:rsidRPr="00752D61">
        <w:rPr>
          <w:rStyle w:val="StyleUnderline"/>
        </w:rPr>
        <w:t xml:space="preserve"> process </w:t>
      </w:r>
      <w:r w:rsidRPr="00752D61">
        <w:rPr>
          <w:rStyle w:val="StyleUnderline"/>
          <w:highlight w:val="green"/>
        </w:rPr>
        <w:t>which</w:t>
      </w:r>
      <w:r w:rsidRPr="00752D61">
        <w:rPr>
          <w:rStyle w:val="StyleUnderline"/>
        </w:rPr>
        <w:t xml:space="preserve"> </w:t>
      </w:r>
      <w:r w:rsidRPr="00752D61">
        <w:rPr>
          <w:rStyle w:val="StyleUnderline"/>
          <w:highlight w:val="green"/>
        </w:rPr>
        <w:t>rests</w:t>
      </w:r>
      <w:r w:rsidRPr="00752D61">
        <w:rPr>
          <w:sz w:val="16"/>
        </w:rPr>
        <w:t xml:space="preserve">, ultimately, </w:t>
      </w:r>
      <w:r w:rsidRPr="00752D61">
        <w:rPr>
          <w:rStyle w:val="StyleUnderline"/>
          <w:highlight w:val="green"/>
        </w:rPr>
        <w:t>on a</w:t>
      </w:r>
      <w:r w:rsidRPr="00752D61">
        <w:rPr>
          <w:rStyle w:val="StyleUnderline"/>
        </w:rPr>
        <w:t xml:space="preserve"> </w:t>
      </w:r>
      <w:r w:rsidRPr="00752D61">
        <w:rPr>
          <w:rStyle w:val="Emphasis"/>
        </w:rPr>
        <w:t xml:space="preserve">genuine </w:t>
      </w:r>
      <w:r w:rsidRPr="00752D61">
        <w:rPr>
          <w:rStyle w:val="Emphasis"/>
          <w:highlight w:val="green"/>
        </w:rPr>
        <w:t>right to strike</w:t>
      </w:r>
      <w:r w:rsidRPr="00752D61">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752D61">
        <w:rPr>
          <w:rStyle w:val="Emphasis"/>
          <w:highlight w:val="green"/>
        </w:rPr>
        <w:t>union growth</w:t>
      </w:r>
      <w:r w:rsidRPr="00752D61">
        <w:rPr>
          <w:rStyle w:val="StyleUnderline"/>
        </w:rPr>
        <w:t xml:space="preserve"> or revitalization in American history has frequently occurred in</w:t>
      </w:r>
      <w:r w:rsidRPr="00752D61">
        <w:rPr>
          <w:sz w:val="16"/>
        </w:rPr>
        <w:t xml:space="preserve"> episodic bursts or “</w:t>
      </w:r>
      <w:r w:rsidRPr="00752D61">
        <w:rPr>
          <w:rStyle w:val="StyleUnderline"/>
        </w:rPr>
        <w:t>upsurges</w:t>
      </w:r>
      <w:r w:rsidRPr="00752D61">
        <w:rPr>
          <w:sz w:val="16"/>
        </w:rPr>
        <w:t xml:space="preserve">” (Freeman 1998; Clawson 2003). </w:t>
      </w:r>
      <w:r w:rsidRPr="00752D61">
        <w:rPr>
          <w:rStyle w:val="StyleUnderline"/>
          <w:highlight w:val="green"/>
        </w:rPr>
        <w:t>Strike</w:t>
      </w:r>
      <w:r w:rsidRPr="00752D61">
        <w:rPr>
          <w:rStyle w:val="StyleUnderline"/>
        </w:rPr>
        <w:t xml:space="preserve"> </w:t>
      </w:r>
      <w:r w:rsidRPr="00752D61">
        <w:rPr>
          <w:rStyle w:val="StyleUnderline"/>
          <w:highlight w:val="green"/>
        </w:rPr>
        <w:t xml:space="preserve">mobilization is a </w:t>
      </w:r>
      <w:r w:rsidRPr="00752D61">
        <w:rPr>
          <w:rStyle w:val="Emphasis"/>
          <w:highlight w:val="green"/>
        </w:rPr>
        <w:t>key driver</w:t>
      </w:r>
      <w:r w:rsidRPr="00752D61">
        <w:rPr>
          <w:rStyle w:val="StyleUnderline"/>
        </w:rPr>
        <w:t xml:space="preserve"> of these upsurges</w:t>
      </w:r>
      <w:r w:rsidRPr="00752D61">
        <w:rPr>
          <w:sz w:val="16"/>
        </w:rPr>
        <w:t xml:space="preserve">, especially in a liberal market economy with decentralized labor market institutions (like the U.S.). Such </w:t>
      </w:r>
      <w:r w:rsidRPr="00752D61">
        <w:rPr>
          <w:rStyle w:val="StyleUnderline"/>
        </w:rPr>
        <w:t>periods</w:t>
      </w:r>
      <w:r w:rsidRPr="00752D61">
        <w:rPr>
          <w:sz w:val="16"/>
        </w:rPr>
        <w:t xml:space="preserve"> often </w:t>
      </w:r>
      <w:r w:rsidRPr="00752D61">
        <w:rPr>
          <w:rStyle w:val="StyleUnderline"/>
        </w:rPr>
        <w:t>coincide with the growth of new forms of organization or outreach to</w:t>
      </w:r>
      <w:r w:rsidRPr="00752D61">
        <w:rPr>
          <w:sz w:val="16"/>
        </w:rPr>
        <w:t xml:space="preserve"> previously </w:t>
      </w:r>
      <w:r w:rsidRPr="00752D61">
        <w:rPr>
          <w:rStyle w:val="StyleUnderline"/>
        </w:rPr>
        <w:t xml:space="preserve">unorganized </w:t>
      </w:r>
      <w:r w:rsidRPr="00752D61">
        <w:rPr>
          <w:sz w:val="16"/>
        </w:rPr>
        <w:t xml:space="preserve">groups of </w:t>
      </w:r>
      <w:r w:rsidRPr="00752D61">
        <w:rPr>
          <w:rStyle w:val="StyleUnderline"/>
        </w:rPr>
        <w:t>workers</w:t>
      </w:r>
      <w:r w:rsidRPr="00752D61">
        <w:rPr>
          <w:sz w:val="16"/>
        </w:rPr>
        <w:t xml:space="preserve">. In the 1890s, </w:t>
      </w:r>
      <w:proofErr w:type="spellStart"/>
      <w:r w:rsidRPr="00752D61">
        <w:rPr>
          <w:sz w:val="16"/>
        </w:rPr>
        <w:t>nativeborn</w:t>
      </w:r>
      <w:proofErr w:type="spellEnd"/>
      <w:r w:rsidRPr="00752D61">
        <w:rPr>
          <w:sz w:val="16"/>
        </w:rPr>
        <w:t xml:space="preserve"> and Northern European immigrant skilled </w:t>
      </w:r>
      <w:r w:rsidRPr="00752D61">
        <w:rPr>
          <w:rStyle w:val="StyleUnderline"/>
        </w:rPr>
        <w:t>workers built</w:t>
      </w:r>
      <w:r w:rsidRPr="00752D61">
        <w:rPr>
          <w:sz w:val="16"/>
        </w:rPr>
        <w:t xml:space="preserve"> the craft unions that came together in </w:t>
      </w:r>
      <w:r w:rsidRPr="00752D61">
        <w:rPr>
          <w:rStyle w:val="StyleUnderline"/>
        </w:rPr>
        <w:t xml:space="preserve">the </w:t>
      </w:r>
      <w:r w:rsidRPr="00752D61">
        <w:rPr>
          <w:rStyle w:val="Emphasis"/>
        </w:rPr>
        <w:t>A</w:t>
      </w:r>
      <w:r w:rsidRPr="00752D61">
        <w:rPr>
          <w:rStyle w:val="StyleUnderline"/>
        </w:rPr>
        <w:t xml:space="preserve">merican </w:t>
      </w:r>
      <w:r w:rsidRPr="00752D61">
        <w:rPr>
          <w:rStyle w:val="Emphasis"/>
        </w:rPr>
        <w:t>F</w:t>
      </w:r>
      <w:r w:rsidRPr="00752D61">
        <w:rPr>
          <w:rStyle w:val="StyleUnderline"/>
        </w:rPr>
        <w:t xml:space="preserve">ederation of </w:t>
      </w:r>
      <w:r w:rsidRPr="00752D61">
        <w:rPr>
          <w:rStyle w:val="Emphasis"/>
        </w:rPr>
        <w:t>L</w:t>
      </w:r>
      <w:r w:rsidRPr="00752D61">
        <w:rPr>
          <w:rStyle w:val="StyleUnderline"/>
        </w:rPr>
        <w:t>abor</w:t>
      </w:r>
      <w:r w:rsidRPr="00752D61">
        <w:rPr>
          <w:sz w:val="16"/>
        </w:rPr>
        <w:t xml:space="preserve">. During the 1930s, Southern and Eastern European ethnic factory </w:t>
      </w:r>
      <w:r w:rsidRPr="00752D61">
        <w:rPr>
          <w:rStyle w:val="StyleUnderline"/>
        </w:rPr>
        <w:t>workers</w:t>
      </w:r>
      <w:r w:rsidRPr="00752D61">
        <w:rPr>
          <w:sz w:val="16"/>
        </w:rPr>
        <w:t xml:space="preserve"> </w:t>
      </w:r>
      <w:r w:rsidRPr="00752D61">
        <w:rPr>
          <w:rStyle w:val="StyleUnderline"/>
        </w:rPr>
        <w:t>joined</w:t>
      </w:r>
      <w:r w:rsidRPr="00752D61">
        <w:rPr>
          <w:sz w:val="16"/>
        </w:rPr>
        <w:t xml:space="preserve"> the new wave of industrial unionism in </w:t>
      </w:r>
      <w:r w:rsidRPr="00752D61">
        <w:rPr>
          <w:rStyle w:val="StyleUnderline"/>
        </w:rPr>
        <w:t xml:space="preserve">the </w:t>
      </w:r>
      <w:r w:rsidRPr="00752D61">
        <w:rPr>
          <w:rStyle w:val="Emphasis"/>
        </w:rPr>
        <w:t>C</w:t>
      </w:r>
      <w:r w:rsidRPr="00752D61">
        <w:rPr>
          <w:rStyle w:val="StyleUnderline"/>
        </w:rPr>
        <w:t xml:space="preserve">ongress of </w:t>
      </w:r>
      <w:r w:rsidRPr="00752D61">
        <w:rPr>
          <w:rStyle w:val="Emphasis"/>
        </w:rPr>
        <w:t>I</w:t>
      </w:r>
      <w:r w:rsidRPr="00752D61">
        <w:rPr>
          <w:rStyle w:val="StyleUnderline"/>
        </w:rPr>
        <w:t xml:space="preserve">ndustrial </w:t>
      </w:r>
      <w:r w:rsidRPr="00752D61">
        <w:rPr>
          <w:rStyle w:val="Emphasis"/>
        </w:rPr>
        <w:t>O</w:t>
      </w:r>
      <w:r w:rsidRPr="00752D61">
        <w:rPr>
          <w:rStyle w:val="StyleUnderline"/>
        </w:rPr>
        <w:t>rganizations</w:t>
      </w:r>
      <w:r w:rsidRPr="00752D61">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752D61">
        <w:rPr>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752D61">
        <w:rPr>
          <w:sz w:val="16"/>
        </w:rPr>
        <w:t xml:space="preserve">-union regime. </w:t>
      </w:r>
    </w:p>
    <w:p w14:paraId="115DD68D" w14:textId="77777777" w:rsidR="00903381" w:rsidRPr="00752D61" w:rsidRDefault="00903381" w:rsidP="00903381">
      <w:pPr>
        <w:pStyle w:val="Heading4"/>
      </w:pPr>
      <w:r w:rsidRPr="00752D61">
        <w:t>Reviving unions is critical to restoring equal rights amongst the lower and middle class</w:t>
      </w:r>
    </w:p>
    <w:p w14:paraId="57FC910D" w14:textId="77777777" w:rsidR="00903381" w:rsidRPr="00752D61" w:rsidRDefault="00903381" w:rsidP="00903381">
      <w:r w:rsidRPr="00752D61">
        <w:rPr>
          <w:rStyle w:val="Heading4Char"/>
        </w:rPr>
        <w:t>Nussbaum 19</w:t>
      </w:r>
      <w:r w:rsidRPr="00752D61">
        <w:t xml:space="preserve"> [Karen Nussbaum, former Director of the United States Women's Bureau at the Department of Labor with a BA from Goddard College, 2019, “Unions and Democracy,” Labor Studies Journal, https://sci-hub.se/https://doi.org/10.1177/0160449X19890523]</w:t>
      </w:r>
    </w:p>
    <w:p w14:paraId="0F55718C" w14:textId="77777777" w:rsidR="00903381" w:rsidRPr="00752D61" w:rsidRDefault="00903381" w:rsidP="00903381">
      <w:pPr>
        <w:rPr>
          <w:rStyle w:val="StyleUnderline"/>
        </w:rPr>
      </w:pPr>
      <w:r w:rsidRPr="00752D61">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752D61">
        <w:rPr>
          <w:rStyle w:val="StyleUnderline"/>
        </w:rPr>
        <w:t>Many</w:t>
      </w:r>
      <w:r w:rsidRPr="00752D61">
        <w:rPr>
          <w:sz w:val="16"/>
        </w:rPr>
        <w:t xml:space="preserve"> have become </w:t>
      </w:r>
      <w:r w:rsidRPr="00752D61">
        <w:rPr>
          <w:rStyle w:val="StyleUnderline"/>
        </w:rPr>
        <w:t>inured to the decline of unions</w:t>
      </w:r>
      <w:r w:rsidRPr="00752D61">
        <w:rPr>
          <w:sz w:val="16"/>
        </w:rPr>
        <w:t xml:space="preserve"> but </w:t>
      </w:r>
      <w:r w:rsidRPr="00752D61">
        <w:rPr>
          <w:rStyle w:val="StyleUnderline"/>
        </w:rPr>
        <w:t>were unprepared for the rise of authoritarianism</w:t>
      </w:r>
      <w:r w:rsidRPr="00752D61">
        <w:rPr>
          <w:sz w:val="16"/>
        </w:rPr>
        <w:t xml:space="preserve"> around the globe. “</w:t>
      </w:r>
      <w:r w:rsidRPr="00752D61">
        <w:rPr>
          <w:rStyle w:val="StyleUnderline"/>
        </w:rPr>
        <w:t>You can’t have a strong middle class without unions, and you can’t have democracy without a strong middle</w:t>
      </w:r>
      <w:r w:rsidRPr="00752D61">
        <w:rPr>
          <w:sz w:val="16"/>
        </w:rPr>
        <w:t xml:space="preserve"> </w:t>
      </w:r>
      <w:r w:rsidRPr="00752D61">
        <w:rPr>
          <w:rStyle w:val="StyleUnderline"/>
        </w:rPr>
        <w:t>class</w:t>
      </w:r>
      <w:r w:rsidRPr="00752D61">
        <w:rPr>
          <w:sz w:val="16"/>
        </w:rPr>
        <w:t xml:space="preserve">.” That succinct analysis didn’t come from a labor leader but from Tim Collins, CEO of the private equity firm </w:t>
      </w:r>
      <w:proofErr w:type="spellStart"/>
      <w:r w:rsidRPr="00752D61">
        <w:rPr>
          <w:sz w:val="16"/>
        </w:rPr>
        <w:t>Ripplewood</w:t>
      </w:r>
      <w:proofErr w:type="spellEnd"/>
      <w:r w:rsidRPr="00752D61">
        <w:rPr>
          <w:sz w:val="16"/>
        </w:rPr>
        <w:t xml:space="preserve">. Collins is not representative of business leaders, but he is right. </w:t>
      </w:r>
      <w:r w:rsidRPr="00752D61">
        <w:rPr>
          <w:rStyle w:val="StyleUnderline"/>
          <w:highlight w:val="green"/>
        </w:rPr>
        <w:t xml:space="preserve">The </w:t>
      </w:r>
      <w:r w:rsidRPr="00752D61">
        <w:rPr>
          <w:rStyle w:val="Emphasis"/>
          <w:highlight w:val="green"/>
        </w:rPr>
        <w:t>link</w:t>
      </w:r>
      <w:r w:rsidRPr="00752D61">
        <w:rPr>
          <w:rStyle w:val="StyleUnderline"/>
          <w:highlight w:val="green"/>
        </w:rPr>
        <w:t xml:space="preserve"> between unions and the middle class is </w:t>
      </w:r>
      <w:r w:rsidRPr="00752D61">
        <w:rPr>
          <w:rStyle w:val="Emphasis"/>
          <w:highlight w:val="green"/>
        </w:rPr>
        <w:t>well-made</w:t>
      </w:r>
      <w:r w:rsidRPr="00752D61">
        <w:rPr>
          <w:sz w:val="16"/>
        </w:rPr>
        <w:t xml:space="preserve">. But </w:t>
      </w:r>
      <w:r w:rsidRPr="00752D61">
        <w:rPr>
          <w:rStyle w:val="StyleUnderline"/>
        </w:rPr>
        <w:t xml:space="preserve">how </w:t>
      </w:r>
      <w:r w:rsidRPr="00752D61">
        <w:rPr>
          <w:rStyle w:val="Emphasis"/>
        </w:rPr>
        <w:t>important</w:t>
      </w:r>
      <w:r w:rsidRPr="00752D61">
        <w:rPr>
          <w:rStyle w:val="StyleUnderline"/>
        </w:rPr>
        <w:t xml:space="preserve"> are unions to democracy</w:t>
      </w:r>
      <w:r w:rsidRPr="00752D61">
        <w:rPr>
          <w:sz w:val="16"/>
        </w:rPr>
        <w:t xml:space="preserve">? </w:t>
      </w:r>
      <w:r w:rsidRPr="00752D61">
        <w:rPr>
          <w:rStyle w:val="Emphasis"/>
        </w:rPr>
        <w:t>Very</w:t>
      </w:r>
      <w:r w:rsidRPr="00752D61">
        <w:rPr>
          <w:sz w:val="16"/>
        </w:rPr>
        <w:t xml:space="preserve">. </w:t>
      </w:r>
      <w:r w:rsidRPr="00752D61">
        <w:rPr>
          <w:rStyle w:val="StyleUnderline"/>
        </w:rPr>
        <w:t>Workers Do with Less So Big Business Gets More</w:t>
      </w:r>
      <w:r w:rsidRPr="00752D61">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752D61">
        <w:rPr>
          <w:rStyle w:val="StyleUnderline"/>
        </w:rPr>
        <w:t>corporate opposition</w:t>
      </w:r>
      <w:r w:rsidRPr="00752D61">
        <w:rPr>
          <w:sz w:val="16"/>
        </w:rPr>
        <w:t xml:space="preserve">, </w:t>
      </w:r>
      <w:r w:rsidRPr="00752D61">
        <w:rPr>
          <w:rStyle w:val="StyleUnderline"/>
        </w:rPr>
        <w:t>characterized</w:t>
      </w:r>
      <w:r w:rsidRPr="00752D61">
        <w:rPr>
          <w:sz w:val="16"/>
        </w:rPr>
        <w:t xml:space="preserve"> by </w:t>
      </w:r>
      <w:r w:rsidRPr="00752D61">
        <w:rPr>
          <w:rStyle w:val="StyleUnderline"/>
        </w:rPr>
        <w:t>an abrupt shift in strategy to maximize profits in an increasingly competitive world</w:t>
      </w:r>
      <w:r w:rsidRPr="00752D61">
        <w:rPr>
          <w:sz w:val="16"/>
        </w:rPr>
        <w:t xml:space="preserve">. American </w:t>
      </w:r>
      <w:r w:rsidRPr="00752D61">
        <w:rPr>
          <w:rStyle w:val="StyleUnderline"/>
        </w:rPr>
        <w:t>employers chose to cut workers’ pay</w:t>
      </w:r>
      <w:r w:rsidRPr="00752D61">
        <w:rPr>
          <w:sz w:val="16"/>
        </w:rPr>
        <w:t xml:space="preserve">. To do that, </w:t>
      </w:r>
      <w:r w:rsidRPr="00752D61">
        <w:rPr>
          <w:rStyle w:val="StyleUnderline"/>
        </w:rPr>
        <w:t>companies had to break workers’ collective power</w:t>
      </w:r>
      <w:r w:rsidRPr="00752D61">
        <w:rPr>
          <w:sz w:val="16"/>
        </w:rPr>
        <w:t>. Business Week laid it out in stark terms in a 1974 editorial: “</w:t>
      </w:r>
      <w:r w:rsidRPr="00752D61">
        <w:rPr>
          <w:rStyle w:val="StyleUnderline"/>
        </w:rPr>
        <w:t>It will be a bitter pill for many American to swallow the idea of doing with less so that big business can have more</w:t>
      </w:r>
      <w:r w:rsidRPr="00752D61">
        <w:rPr>
          <w:sz w:val="16"/>
        </w:rPr>
        <w:t>.” Bennett Harrison and Barry Bluestone (1988) called this new strategy and the corporate restructuring and the polarization of America it created “The Great U-</w:t>
      </w:r>
      <w:r w:rsidRPr="00752D61">
        <w:rPr>
          <w:sz w:val="16"/>
        </w:rPr>
        <w:lastRenderedPageBreak/>
        <w:t xml:space="preserve">Turn.” </w:t>
      </w:r>
      <w:r w:rsidRPr="00752D61">
        <w:rPr>
          <w:rStyle w:val="StyleUnderline"/>
        </w:rPr>
        <w:t xml:space="preserve">Rather than compete with Germany, Japan, and Scandinavia on product quality, worker productivity, and skill level, corporations </w:t>
      </w:r>
      <w:r w:rsidRPr="00752D61">
        <w:rPr>
          <w:rStyle w:val="Emphasis"/>
        </w:rPr>
        <w:t>slashed wages and benefits</w:t>
      </w:r>
      <w:r w:rsidRPr="00752D61">
        <w:rPr>
          <w:rStyle w:val="StyleUnderline"/>
        </w:rPr>
        <w:t xml:space="preserve">, and </w:t>
      </w:r>
      <w:r w:rsidRPr="00752D61">
        <w:rPr>
          <w:rStyle w:val="Emphasis"/>
        </w:rPr>
        <w:t>outsourced jobs</w:t>
      </w:r>
      <w:r w:rsidRPr="00752D61">
        <w:rPr>
          <w:rStyle w:val="StyleUnderline"/>
        </w:rPr>
        <w:t>.</w:t>
      </w:r>
      <w:r w:rsidRPr="00752D61">
        <w:rPr>
          <w:sz w:val="16"/>
        </w:rPr>
        <w:t xml:space="preserve"> I remember discovering that law offices were outsourcing the typing of legal briefs to </w:t>
      </w:r>
      <w:proofErr w:type="gramStart"/>
      <w:r w:rsidRPr="00752D61">
        <w:rPr>
          <w:sz w:val="16"/>
        </w:rPr>
        <w:t>Asia, and</w:t>
      </w:r>
      <w:proofErr w:type="gramEnd"/>
      <w:r w:rsidRPr="00752D61">
        <w:rPr>
          <w:sz w:val="16"/>
        </w:rPr>
        <w:t xml:space="preserve"> coming to terms with the fact that it was cheaper to have non-English-speaking workers type what to them would be nonsense characters than to employ American workers who were likely not making much more than minimum wage. </w:t>
      </w:r>
      <w:r w:rsidRPr="00752D61">
        <w:rPr>
          <w:rStyle w:val="StyleUnderline"/>
        </w:rPr>
        <w:t xml:space="preserve">Union busting firms </w:t>
      </w:r>
      <w:r w:rsidRPr="00752D61">
        <w:rPr>
          <w:rStyle w:val="Emphasis"/>
        </w:rPr>
        <w:t>sprang up</w:t>
      </w:r>
      <w:r w:rsidRPr="00752D61">
        <w:rPr>
          <w:rStyle w:val="StyleUnderline"/>
        </w:rPr>
        <w:t xml:space="preserve"> to go after organized industries</w:t>
      </w:r>
      <w:r w:rsidRPr="00752D61">
        <w:rPr>
          <w:sz w:val="16"/>
        </w:rPr>
        <w:t xml:space="preserve">. In the 1980s and 1990s, </w:t>
      </w:r>
      <w:r w:rsidRPr="00752D61">
        <w:rPr>
          <w:rStyle w:val="StyleUnderline"/>
        </w:rPr>
        <w:t xml:space="preserve">unions suffered </w:t>
      </w:r>
      <w:r w:rsidRPr="00752D61">
        <w:rPr>
          <w:rStyle w:val="Emphasis"/>
        </w:rPr>
        <w:t>hallmark defeats</w:t>
      </w:r>
      <w:r w:rsidRPr="00752D61">
        <w:rPr>
          <w:rStyle w:val="StyleUnderline"/>
        </w:rPr>
        <w:t xml:space="preserve"> throughout the economy</w:t>
      </w:r>
      <w:r w:rsidRPr="00752D61">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752D61">
        <w:rPr>
          <w:rStyle w:val="StyleUnderline"/>
        </w:rPr>
        <w:t>Americans did with less so that</w:t>
      </w:r>
      <w:r w:rsidRPr="00752D61">
        <w:rPr>
          <w:sz w:val="16"/>
        </w:rPr>
        <w:t xml:space="preserve"> banks and </w:t>
      </w:r>
      <w:r w:rsidRPr="00752D61">
        <w:rPr>
          <w:rStyle w:val="StyleUnderline"/>
        </w:rPr>
        <w:t>big business could have</w:t>
      </w:r>
      <w:r w:rsidRPr="00752D61">
        <w:rPr>
          <w:sz w:val="16"/>
        </w:rPr>
        <w:t xml:space="preserve"> </w:t>
      </w:r>
      <w:r w:rsidRPr="00752D61">
        <w:rPr>
          <w:rStyle w:val="StyleUnderline"/>
        </w:rPr>
        <w:t>more</w:t>
      </w:r>
      <w:r w:rsidRPr="00752D61">
        <w:rPr>
          <w:sz w:val="16"/>
        </w:rPr>
        <w:t xml:space="preserve">. </w:t>
      </w:r>
      <w:r w:rsidRPr="00752D61">
        <w:rPr>
          <w:rStyle w:val="StyleUnderline"/>
        </w:rPr>
        <w:t>The wealth from productivity gains, which had been distributed relatively evenly after World War II and built the middle class</w:t>
      </w:r>
      <w:r w:rsidRPr="00752D61">
        <w:rPr>
          <w:sz w:val="16"/>
        </w:rPr>
        <w:t xml:space="preserve">, </w:t>
      </w:r>
      <w:r w:rsidRPr="00752D61">
        <w:rPr>
          <w:rStyle w:val="StyleUnderline"/>
        </w:rPr>
        <w:t>now skewed dramatically to the</w:t>
      </w:r>
      <w:r w:rsidRPr="00752D61">
        <w:rPr>
          <w:sz w:val="16"/>
        </w:rPr>
        <w:t xml:space="preserve"> </w:t>
      </w:r>
      <w:r w:rsidRPr="00752D61">
        <w:rPr>
          <w:rStyle w:val="StyleUnderline"/>
        </w:rPr>
        <w:t>top</w:t>
      </w:r>
      <w:r w:rsidRPr="00752D61">
        <w:rPr>
          <w:sz w:val="16"/>
        </w:rPr>
        <w:t xml:space="preserve">. According to Joseph Stiglitz, </w:t>
      </w:r>
      <w:r w:rsidRPr="00752D61">
        <w:rPr>
          <w:rStyle w:val="StyleUnderline"/>
        </w:rPr>
        <w:t>Some 90 percent</w:t>
      </w:r>
      <w:r w:rsidRPr="00752D61">
        <w:rPr>
          <w:sz w:val="16"/>
        </w:rPr>
        <w:t xml:space="preserve"> [</w:t>
      </w:r>
      <w:r w:rsidRPr="00752D61">
        <w:rPr>
          <w:rStyle w:val="StyleUnderline"/>
        </w:rPr>
        <w:t>of American citizens</w:t>
      </w:r>
      <w:r w:rsidRPr="00752D61">
        <w:rPr>
          <w:sz w:val="16"/>
        </w:rPr>
        <w:t xml:space="preserve">] </w:t>
      </w:r>
      <w:r w:rsidRPr="00752D61">
        <w:rPr>
          <w:rStyle w:val="StyleUnderline"/>
        </w:rPr>
        <w:t>have seen their incomes stagnate or decline in the past 30 years</w:t>
      </w:r>
      <w:r w:rsidRPr="00752D61">
        <w:rPr>
          <w:sz w:val="16"/>
        </w:rPr>
        <w:t xml:space="preserve">. This is not surprising, given that </w:t>
      </w:r>
      <w:r w:rsidRPr="00752D61">
        <w:rPr>
          <w:rStyle w:val="StyleUnderline"/>
        </w:rPr>
        <w:t xml:space="preserve">the United States has the </w:t>
      </w:r>
      <w:r w:rsidRPr="00752D61">
        <w:rPr>
          <w:rStyle w:val="Emphasis"/>
        </w:rPr>
        <w:t>highest</w:t>
      </w:r>
      <w:r w:rsidRPr="00752D61">
        <w:rPr>
          <w:rStyle w:val="StyleUnderline"/>
        </w:rPr>
        <w:t xml:space="preserve"> level of </w:t>
      </w:r>
      <w:r w:rsidRPr="00752D61">
        <w:rPr>
          <w:rStyle w:val="Emphasis"/>
        </w:rPr>
        <w:t>inequality</w:t>
      </w:r>
      <w:r w:rsidRPr="00752D61">
        <w:rPr>
          <w:rStyle w:val="StyleUnderline"/>
        </w:rPr>
        <w:t xml:space="preserve"> among the advanced countries and one of the lowest levels of</w:t>
      </w:r>
      <w:r w:rsidRPr="00752D61">
        <w:rPr>
          <w:sz w:val="16"/>
        </w:rPr>
        <w:t xml:space="preserve"> </w:t>
      </w:r>
      <w:r w:rsidRPr="00752D61">
        <w:rPr>
          <w:rStyle w:val="StyleUnderline"/>
        </w:rPr>
        <w:t>opportunity</w:t>
      </w:r>
      <w:r w:rsidRPr="00752D61">
        <w:rPr>
          <w:sz w:val="16"/>
        </w:rPr>
        <w:t xml:space="preserve">. The Economic Policy Institute (2018) reports that </w:t>
      </w:r>
      <w:r w:rsidRPr="00752D61">
        <w:rPr>
          <w:rStyle w:val="StyleUnderline"/>
        </w:rPr>
        <w:t>income inequality is continuing at such a dramatic pace that federal data can’t keep up with it</w:t>
      </w:r>
      <w:r w:rsidRPr="00752D61">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w:t>
      </w:r>
      <w:proofErr w:type="gramStart"/>
      <w:r w:rsidRPr="00752D61">
        <w:rPr>
          <w:sz w:val="16"/>
        </w:rPr>
        <w:t>pretty broad</w:t>
      </w:r>
      <w:proofErr w:type="gramEnd"/>
      <w:r w:rsidRPr="00752D61">
        <w:rPr>
          <w:sz w:val="16"/>
        </w:rPr>
        <w:t xml:space="preserve">. Us came along, narrower than People, to be replaced finally by Self.” Working America, the community affiliate of the </w:t>
      </w:r>
      <w:r w:rsidRPr="00752D61">
        <w:rPr>
          <w:rStyle w:val="StyleUnderline"/>
        </w:rPr>
        <w:t>AFL-CIO</w:t>
      </w:r>
      <w:r w:rsidRPr="00752D61">
        <w:rPr>
          <w:sz w:val="16"/>
        </w:rPr>
        <w:t xml:space="preserve">, sees the effects of declining unions as they go door to door in working-class communities. With twelve million conversations over the last sixteen years, they </w:t>
      </w:r>
      <w:r w:rsidRPr="00752D61">
        <w:rPr>
          <w:rStyle w:val="StyleUnderline"/>
        </w:rPr>
        <w:t>found fewer people who had a family member in a union</w:t>
      </w:r>
      <w:r w:rsidRPr="00752D61">
        <w:rPr>
          <w:sz w:val="16"/>
        </w:rPr>
        <w:t xml:space="preserve">. </w:t>
      </w:r>
      <w:r w:rsidRPr="00752D61">
        <w:rPr>
          <w:rStyle w:val="StyleUnderline"/>
          <w:highlight w:val="green"/>
        </w:rPr>
        <w:t>Without</w:t>
      </w:r>
      <w:r w:rsidRPr="00752D61">
        <w:rPr>
          <w:rStyle w:val="StyleUnderline"/>
        </w:rPr>
        <w:t xml:space="preserve"> the anchor of </w:t>
      </w:r>
      <w:r w:rsidRPr="00752D61">
        <w:rPr>
          <w:rStyle w:val="StyleUnderline"/>
          <w:highlight w:val="green"/>
        </w:rPr>
        <w:t>a</w:t>
      </w:r>
      <w:r w:rsidRPr="00752D61">
        <w:rPr>
          <w:rStyle w:val="StyleUnderline"/>
        </w:rPr>
        <w:t xml:space="preserve"> labor </w:t>
      </w:r>
      <w:r w:rsidRPr="00752D61">
        <w:rPr>
          <w:rStyle w:val="StyleUnderline"/>
          <w:highlight w:val="green"/>
        </w:rPr>
        <w:t>union</w:t>
      </w:r>
      <w:r w:rsidRPr="00752D61">
        <w:rPr>
          <w:sz w:val="16"/>
        </w:rPr>
        <w:t xml:space="preserve">, Working America canvassers found that </w:t>
      </w:r>
      <w:r w:rsidRPr="00752D61">
        <w:rPr>
          <w:rStyle w:val="StyleUnderline"/>
          <w:highlight w:val="green"/>
        </w:rPr>
        <w:t>working people were</w:t>
      </w:r>
      <w:r w:rsidRPr="00752D61">
        <w:rPr>
          <w:rStyle w:val="StyleUnderline"/>
        </w:rPr>
        <w:t xml:space="preserve"> </w:t>
      </w:r>
      <w:r w:rsidRPr="00752D61">
        <w:rPr>
          <w:rStyle w:val="Emphasis"/>
          <w:highlight w:val="green"/>
        </w:rPr>
        <w:t>vulnerable</w:t>
      </w:r>
      <w:r w:rsidRPr="00752D61">
        <w:rPr>
          <w:rStyle w:val="StyleUnderline"/>
          <w:highlight w:val="green"/>
        </w:rPr>
        <w:t xml:space="preserve"> to right-wing</w:t>
      </w:r>
      <w:r w:rsidRPr="00752D61">
        <w:rPr>
          <w:rStyle w:val="StyleUnderline"/>
        </w:rPr>
        <w:t xml:space="preserve"> social </w:t>
      </w:r>
      <w:r w:rsidRPr="00752D61">
        <w:rPr>
          <w:rStyle w:val="Emphasis"/>
          <w:highlight w:val="green"/>
        </w:rPr>
        <w:t>wedge issues</w:t>
      </w:r>
      <w:r w:rsidRPr="00752D61">
        <w:rPr>
          <w:rStyle w:val="StyleUnderline"/>
        </w:rPr>
        <w:t xml:space="preserve">, </w:t>
      </w:r>
      <w:r w:rsidRPr="00752D61">
        <w:rPr>
          <w:rStyle w:val="StyleUnderline"/>
          <w:highlight w:val="green"/>
        </w:rPr>
        <w:t>and</w:t>
      </w:r>
      <w:r w:rsidRPr="00752D61">
        <w:rPr>
          <w:rStyle w:val="StyleUnderline"/>
        </w:rPr>
        <w:t xml:space="preserve"> since 2016 more explicitly </w:t>
      </w:r>
      <w:r w:rsidRPr="00752D61">
        <w:rPr>
          <w:rStyle w:val="Emphasis"/>
          <w:highlight w:val="green"/>
        </w:rPr>
        <w:t>racist appeals</w:t>
      </w:r>
      <w:r w:rsidRPr="00752D61">
        <w:rPr>
          <w:sz w:val="16"/>
        </w:rPr>
        <w:t xml:space="preserve">. Unions, a Cornerstone of Civic Life </w:t>
      </w:r>
      <w:r w:rsidRPr="00752D61">
        <w:rPr>
          <w:rStyle w:val="StyleUnderline"/>
          <w:highlight w:val="green"/>
        </w:rPr>
        <w:t>Unions provide</w:t>
      </w:r>
      <w:r w:rsidRPr="00752D61">
        <w:rPr>
          <w:rStyle w:val="StyleUnderline"/>
        </w:rPr>
        <w:t xml:space="preserve"> </w:t>
      </w:r>
      <w:r w:rsidRPr="00752D61">
        <w:rPr>
          <w:rStyle w:val="Emphasis"/>
          <w:highlight w:val="green"/>
        </w:rPr>
        <w:t>trusted</w:t>
      </w:r>
      <w:r w:rsidRPr="00752D61">
        <w:rPr>
          <w:rStyle w:val="Emphasis"/>
        </w:rPr>
        <w:t xml:space="preserve"> </w:t>
      </w:r>
      <w:r w:rsidRPr="00752D61">
        <w:rPr>
          <w:rStyle w:val="Emphasis"/>
          <w:highlight w:val="green"/>
        </w:rPr>
        <w:t>info</w:t>
      </w:r>
      <w:r w:rsidRPr="00752D61">
        <w:rPr>
          <w:rStyle w:val="Emphasis"/>
        </w:rPr>
        <w:t>rmation</w:t>
      </w:r>
      <w:r w:rsidRPr="00752D61">
        <w:rPr>
          <w:rStyle w:val="StyleUnderline"/>
        </w:rPr>
        <w:t xml:space="preserve"> to members </w:t>
      </w:r>
      <w:r w:rsidRPr="00752D61">
        <w:rPr>
          <w:rStyle w:val="StyleUnderline"/>
          <w:highlight w:val="green"/>
        </w:rPr>
        <w:t xml:space="preserve">about issues and elections and boost voter </w:t>
      </w:r>
      <w:r w:rsidRPr="00752D61">
        <w:rPr>
          <w:rStyle w:val="Emphasis"/>
          <w:highlight w:val="green"/>
        </w:rPr>
        <w:t>civic participation</w:t>
      </w:r>
      <w:r w:rsidRPr="00752D61">
        <w:rPr>
          <w:sz w:val="16"/>
        </w:rPr>
        <w:t xml:space="preserve">. </w:t>
      </w:r>
      <w:r w:rsidRPr="00752D61">
        <w:rPr>
          <w:rStyle w:val="StyleUnderline"/>
        </w:rPr>
        <w:t xml:space="preserve">Union </w:t>
      </w:r>
      <w:r w:rsidRPr="00752D61">
        <w:rPr>
          <w:rStyle w:val="StyleUnderline"/>
          <w:highlight w:val="green"/>
        </w:rPr>
        <w:t>members are 12 points more likely to vote</w:t>
      </w:r>
      <w:r w:rsidRPr="00752D61">
        <w:rPr>
          <w:rStyle w:val="StyleUnderline"/>
        </w:rPr>
        <w:t xml:space="preserve"> than nonunion workers</w:t>
      </w:r>
      <w:r w:rsidRPr="00752D61">
        <w:rPr>
          <w:sz w:val="16"/>
        </w:rPr>
        <w:t xml:space="preserve"> (Freeman 2003). The passage of </w:t>
      </w:r>
      <w:r w:rsidRPr="00752D61">
        <w:rPr>
          <w:rStyle w:val="StyleUnderline"/>
        </w:rPr>
        <w:t>Right to Work laws reduced turnout by 2 percent in presidential elections</w:t>
      </w:r>
      <w:r w:rsidRPr="00752D61">
        <w:rPr>
          <w:sz w:val="16"/>
        </w:rPr>
        <w:t xml:space="preserve"> (Feigenbaum, Hertel-Fernandez, and Williamson 2018). And </w:t>
      </w:r>
      <w:r w:rsidRPr="00752D61">
        <w:rPr>
          <w:rStyle w:val="StyleUnderline"/>
          <w:highlight w:val="green"/>
        </w:rPr>
        <w:t xml:space="preserve">democracy </w:t>
      </w:r>
      <w:r w:rsidRPr="00752D61">
        <w:rPr>
          <w:rStyle w:val="Emphasis"/>
          <w:highlight w:val="green"/>
        </w:rPr>
        <w:t>declines</w:t>
      </w:r>
      <w:r w:rsidRPr="00752D61">
        <w:rPr>
          <w:rStyle w:val="StyleUnderline"/>
          <w:highlight w:val="green"/>
        </w:rPr>
        <w:t xml:space="preserve"> with union density</w:t>
      </w:r>
      <w:r w:rsidRPr="00752D61">
        <w:rPr>
          <w:sz w:val="16"/>
        </w:rPr>
        <w:t xml:space="preserve">. </w:t>
      </w:r>
      <w:r w:rsidRPr="00752D61">
        <w:rPr>
          <w:rStyle w:val="StyleUnderline"/>
        </w:rPr>
        <w:t>In states with low union density</w:t>
      </w:r>
      <w:r w:rsidRPr="00752D61">
        <w:rPr>
          <w:sz w:val="16"/>
        </w:rPr>
        <w:t xml:space="preserve"> (Bureau of Labor Statistics, U.S. Department of Labor 2018), new </w:t>
      </w:r>
      <w:r w:rsidRPr="00752D61">
        <w:rPr>
          <w:rStyle w:val="StyleUnderline"/>
        </w:rPr>
        <w:t xml:space="preserve">voter suppression laws </w:t>
      </w:r>
      <w:r w:rsidRPr="00752D61">
        <w:rPr>
          <w:sz w:val="16"/>
        </w:rPr>
        <w:t xml:space="preserve">(Brennan Center for Justice n.d.) </w:t>
      </w:r>
      <w:r w:rsidRPr="00752D61">
        <w:rPr>
          <w:rStyle w:val="StyleUnderline"/>
        </w:rPr>
        <w:t>were passed in ten states</w:t>
      </w:r>
      <w:r w:rsidRPr="00752D61">
        <w:rPr>
          <w:sz w:val="16"/>
        </w:rPr>
        <w:t xml:space="preserve">,6 </w:t>
      </w:r>
      <w:r w:rsidRPr="00752D61">
        <w:rPr>
          <w:rStyle w:val="StyleUnderline"/>
        </w:rPr>
        <w:t>compared to two states with high union density</w:t>
      </w:r>
      <w:r w:rsidRPr="00752D61">
        <w:rPr>
          <w:sz w:val="16"/>
        </w:rPr>
        <w:t xml:space="preserve">.7 </w:t>
      </w:r>
      <w:r w:rsidRPr="00752D61">
        <w:rPr>
          <w:rStyle w:val="StyleUnderline"/>
        </w:rPr>
        <w:t>How does the union have this impact</w:t>
      </w:r>
      <w:r w:rsidRPr="00752D61">
        <w:rPr>
          <w:sz w:val="16"/>
        </w:rPr>
        <w:t xml:space="preserve">? </w:t>
      </w:r>
      <w:r w:rsidRPr="00752D61">
        <w:rPr>
          <w:rStyle w:val="StyleUnderline"/>
        </w:rPr>
        <w:t>By engaging it’s members on politics</w:t>
      </w:r>
      <w:r w:rsidRPr="00752D61">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752D61">
        <w:rPr>
          <w:sz w:val="16"/>
          <w:szCs w:val="16"/>
        </w:rPr>
        <w:t>Trumka</w:t>
      </w:r>
      <w:proofErr w:type="spellEnd"/>
      <w:r w:rsidRPr="00752D61">
        <w:rPr>
          <w:sz w:val="16"/>
        </w:rPr>
        <w:t xml:space="preserve">, then secretary-treasurer of the AFL-CIO, led by example in a speech to the United Steelworkers that fall. He described meeting a woman in his </w:t>
      </w:r>
      <w:proofErr w:type="gramStart"/>
      <w:r w:rsidRPr="00752D61">
        <w:rPr>
          <w:sz w:val="16"/>
        </w:rPr>
        <w:t>home town</w:t>
      </w:r>
      <w:proofErr w:type="gramEnd"/>
      <w:r w:rsidRPr="00752D61">
        <w:rPr>
          <w:sz w:val="16"/>
        </w:rPr>
        <w:t xml:space="preserve"> of </w:t>
      </w:r>
      <w:proofErr w:type="spellStart"/>
      <w:r w:rsidRPr="00752D61">
        <w:rPr>
          <w:sz w:val="16"/>
        </w:rPr>
        <w:t>Nemocolin</w:t>
      </w:r>
      <w:proofErr w:type="spellEnd"/>
      <w:r w:rsidRPr="00752D61">
        <w:rPr>
          <w:sz w:val="16"/>
        </w:rPr>
        <w:t xml:space="preserve">, Pennsylvania. They talked about the election. “I just don’t trust Obama,” she said. When </w:t>
      </w:r>
      <w:proofErr w:type="spellStart"/>
      <w:r w:rsidRPr="00752D61">
        <w:rPr>
          <w:sz w:val="16"/>
        </w:rPr>
        <w:t>Trumka</w:t>
      </w:r>
      <w:proofErr w:type="spellEnd"/>
      <w:r w:rsidRPr="00752D61">
        <w:rPr>
          <w:sz w:val="16"/>
        </w:rPr>
        <w:t xml:space="preserve"> pressed her on why, she admitted, “because he’s black.” </w:t>
      </w:r>
      <w:proofErr w:type="spellStart"/>
      <w:r w:rsidRPr="00752D61">
        <w:rPr>
          <w:sz w:val="16"/>
        </w:rPr>
        <w:t>Trumka</w:t>
      </w:r>
      <w:proofErr w:type="spellEnd"/>
      <w:r w:rsidRPr="00752D61">
        <w:rPr>
          <w:sz w:val="16"/>
        </w:rPr>
        <w:t xml:space="preserve"> then said, Look around. </w:t>
      </w:r>
      <w:proofErr w:type="spellStart"/>
      <w:r w:rsidRPr="00752D61">
        <w:rPr>
          <w:sz w:val="16"/>
        </w:rPr>
        <w:t>Nemacolin’s</w:t>
      </w:r>
      <w:proofErr w:type="spellEnd"/>
      <w:r w:rsidRPr="00752D61">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752D61">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752D61">
        <w:rPr>
          <w:sz w:val="16"/>
        </w:rPr>
        <w:t xml:space="preserve"> who come from 178 countries and speak more than forty languages. Despite these challenges, they have good paying, stable jobs in hotels and casinos. They are engaged and </w:t>
      </w:r>
      <w:proofErr w:type="gramStart"/>
      <w:r w:rsidRPr="00752D61">
        <w:rPr>
          <w:sz w:val="16"/>
        </w:rPr>
        <w:t>militant, and</w:t>
      </w:r>
      <w:proofErr w:type="gramEnd"/>
      <w:r w:rsidRPr="00752D61">
        <w:rPr>
          <w:sz w:val="16"/>
        </w:rPr>
        <w:t xml:space="preserve">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752D61">
        <w:rPr>
          <w:sz w:val="16"/>
        </w:rPr>
        <w:lastRenderedPageBreak/>
        <w:t>todoor</w:t>
      </w:r>
      <w:proofErr w:type="spellEnd"/>
      <w:r w:rsidRPr="00752D61">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w:t>
      </w:r>
      <w:proofErr w:type="gramStart"/>
      <w:r w:rsidRPr="00752D61">
        <w:rPr>
          <w:sz w:val="16"/>
        </w:rPr>
        <w:t>open</w:t>
      </w:r>
      <w:proofErr w:type="gramEnd"/>
      <w:r w:rsidRPr="00752D61">
        <w:rPr>
          <w:sz w:val="16"/>
        </w:rPr>
        <w:t xml:space="preserve"> to now voting for the Democrat. Those conversations resulted in moving the vote by 8 points in a part of the state that voted more than 20 points for Trump the year before.9 The Rise of Authoritarianism The democratic civic space provided by unions and </w:t>
      </w:r>
      <w:r w:rsidRPr="00752D61">
        <w:rPr>
          <w:rStyle w:val="StyleUnderline"/>
          <w:highlight w:val="green"/>
        </w:rPr>
        <w:t>the</w:t>
      </w:r>
      <w:r w:rsidRPr="00752D61">
        <w:rPr>
          <w:sz w:val="16"/>
        </w:rPr>
        <w:t xml:space="preserve"> subsequent </w:t>
      </w:r>
      <w:r w:rsidRPr="00752D61">
        <w:rPr>
          <w:rStyle w:val="StyleUnderline"/>
          <w:highlight w:val="green"/>
        </w:rPr>
        <w:t>decline of unions as a</w:t>
      </w:r>
      <w:r w:rsidRPr="00752D61">
        <w:rPr>
          <w:rStyle w:val="StyleUnderline"/>
        </w:rPr>
        <w:t xml:space="preserve"> </w:t>
      </w:r>
      <w:r w:rsidRPr="00752D61">
        <w:rPr>
          <w:rStyle w:val="Emphasis"/>
          <w:highlight w:val="green"/>
        </w:rPr>
        <w:t>countervailing force</w:t>
      </w:r>
      <w:r w:rsidRPr="00752D61">
        <w:rPr>
          <w:rStyle w:val="StyleUnderline"/>
          <w:highlight w:val="green"/>
        </w:rPr>
        <w:t xml:space="preserve"> to corporate power</w:t>
      </w:r>
      <w:r w:rsidRPr="00752D61">
        <w:rPr>
          <w:rStyle w:val="StyleUnderline"/>
        </w:rPr>
        <w:t xml:space="preserve">, </w:t>
      </w:r>
      <w:r w:rsidRPr="00752D61">
        <w:rPr>
          <w:rStyle w:val="StyleUnderline"/>
          <w:highlight w:val="green"/>
        </w:rPr>
        <w:t>contributes to</w:t>
      </w:r>
      <w:r w:rsidRPr="00752D61">
        <w:rPr>
          <w:rStyle w:val="StyleUnderline"/>
        </w:rPr>
        <w:t xml:space="preserve"> the appalling trends of the last fifty years: Gilded Age levels of inequality, devastated communities, and heightened civic polarization by race, religion, and ethnic origin</w:t>
      </w:r>
      <w:r w:rsidRPr="00752D61">
        <w:rPr>
          <w:sz w:val="16"/>
        </w:rPr>
        <w:t xml:space="preserve">. </w:t>
      </w:r>
      <w:r w:rsidRPr="00752D61">
        <w:rPr>
          <w:rStyle w:val="StyleUnderline"/>
        </w:rPr>
        <w:t xml:space="preserve">These conditions have led to </w:t>
      </w:r>
      <w:r w:rsidRPr="00752D61">
        <w:rPr>
          <w:rStyle w:val="StyleUnderline"/>
          <w:highlight w:val="green"/>
        </w:rPr>
        <w:t>a wave of</w:t>
      </w:r>
      <w:r w:rsidRPr="00752D61">
        <w:rPr>
          <w:rStyle w:val="StyleUnderline"/>
        </w:rPr>
        <w:t xml:space="preserve"> </w:t>
      </w:r>
      <w:r w:rsidRPr="00752D61">
        <w:rPr>
          <w:rStyle w:val="Emphasis"/>
          <w:highlight w:val="green"/>
        </w:rPr>
        <w:t>autocratic governments</w:t>
      </w:r>
      <w:r w:rsidRPr="00752D61">
        <w:rPr>
          <w:rStyle w:val="StyleUnderline"/>
        </w:rPr>
        <w:t xml:space="preserve"> around the globe</w:t>
      </w:r>
      <w:r w:rsidRPr="00752D61">
        <w:rPr>
          <w:sz w:val="16"/>
        </w:rPr>
        <w:t>. Alarm is growing. How Democracies Die (</w:t>
      </w:r>
      <w:proofErr w:type="spellStart"/>
      <w:r w:rsidRPr="00752D61">
        <w:rPr>
          <w:sz w:val="16"/>
        </w:rPr>
        <w:t>Levitsky</w:t>
      </w:r>
      <w:proofErr w:type="spellEnd"/>
      <w:r w:rsidRPr="00752D61">
        <w:rPr>
          <w:sz w:val="16"/>
        </w:rPr>
        <w:t xml:space="preserve"> and </w:t>
      </w:r>
      <w:proofErr w:type="spellStart"/>
      <w:r w:rsidRPr="00752D61">
        <w:rPr>
          <w:sz w:val="16"/>
        </w:rPr>
        <w:t>Ziblatt</w:t>
      </w:r>
      <w:proofErr w:type="spellEnd"/>
      <w:r w:rsidRPr="00752D61">
        <w:rPr>
          <w:sz w:val="16"/>
        </w:rPr>
        <w:t xml:space="preserve"> 2019) is a New York Times bestseller; The People Vs. Democracy (</w:t>
      </w:r>
      <w:proofErr w:type="spellStart"/>
      <w:r w:rsidRPr="00752D61">
        <w:rPr>
          <w:sz w:val="16"/>
        </w:rPr>
        <w:t>Mounk</w:t>
      </w:r>
      <w:proofErr w:type="spellEnd"/>
      <w:r w:rsidRPr="00752D61">
        <w:rPr>
          <w:sz w:val="16"/>
        </w:rPr>
        <w:t xml:space="preserve"> 2019) warns, “this may be our last chance to save democracy.” </w:t>
      </w:r>
      <w:r w:rsidRPr="00752D61">
        <w:rPr>
          <w:rStyle w:val="StyleUnderline"/>
          <w:highlight w:val="green"/>
        </w:rPr>
        <w:t>When people lose high-pay</w:t>
      </w:r>
      <w:r w:rsidRPr="00752D61">
        <w:rPr>
          <w:rStyle w:val="StyleUnderline"/>
        </w:rPr>
        <w:t xml:space="preserve">ing, </w:t>
      </w:r>
      <w:r w:rsidRPr="00752D61">
        <w:rPr>
          <w:rStyle w:val="StyleUnderline"/>
          <w:highlight w:val="green"/>
        </w:rPr>
        <w:t>union</w:t>
      </w:r>
      <w:r w:rsidRPr="00752D61">
        <w:rPr>
          <w:rStyle w:val="StyleUnderline"/>
        </w:rPr>
        <w:t xml:space="preserve">ized </w:t>
      </w:r>
      <w:r w:rsidRPr="00752D61">
        <w:rPr>
          <w:rStyle w:val="StyleUnderline"/>
          <w:highlight w:val="green"/>
        </w:rPr>
        <w:t>jobs</w:t>
      </w:r>
      <w:r w:rsidRPr="00752D61">
        <w:rPr>
          <w:rStyle w:val="StyleUnderline"/>
        </w:rPr>
        <w:t xml:space="preserve"> </w:t>
      </w:r>
      <w:r w:rsidRPr="00752D61">
        <w:rPr>
          <w:rStyle w:val="StyleUnderline"/>
          <w:highlight w:val="green"/>
        </w:rPr>
        <w:t>they</w:t>
      </w:r>
      <w:r w:rsidRPr="00752D61">
        <w:rPr>
          <w:rStyle w:val="StyleUnderline"/>
        </w:rPr>
        <w:t xml:space="preserve"> do not just </w:t>
      </w:r>
      <w:r w:rsidRPr="00752D61">
        <w:rPr>
          <w:rStyle w:val="StyleUnderline"/>
          <w:highlight w:val="green"/>
        </w:rPr>
        <w:t>lose</w:t>
      </w:r>
      <w:r w:rsidRPr="00752D61">
        <w:rPr>
          <w:rStyle w:val="StyleUnderline"/>
        </w:rPr>
        <w:t xml:space="preserve"> </w:t>
      </w:r>
      <w:r w:rsidRPr="00752D61">
        <w:rPr>
          <w:rStyle w:val="StyleUnderline"/>
          <w:highlight w:val="green"/>
        </w:rPr>
        <w:t>the</w:t>
      </w:r>
      <w:r w:rsidRPr="00752D61">
        <w:rPr>
          <w:rStyle w:val="StyleUnderline"/>
        </w:rPr>
        <w:t xml:space="preserve">ir footing in the </w:t>
      </w:r>
      <w:r w:rsidRPr="00752D61">
        <w:rPr>
          <w:rStyle w:val="StyleUnderline"/>
          <w:highlight w:val="green"/>
        </w:rPr>
        <w:t>middle class</w:t>
      </w:r>
      <w:r w:rsidRPr="00752D61">
        <w:rPr>
          <w:sz w:val="16"/>
        </w:rPr>
        <w:t xml:space="preserve">; rather </w:t>
      </w:r>
      <w:r w:rsidRPr="00752D61">
        <w:rPr>
          <w:rStyle w:val="StyleUnderline"/>
          <w:highlight w:val="green"/>
        </w:rPr>
        <w:t>they</w:t>
      </w:r>
      <w:r w:rsidRPr="00752D61">
        <w:rPr>
          <w:sz w:val="16"/>
        </w:rPr>
        <w:t xml:space="preserve"> also </w:t>
      </w:r>
      <w:r w:rsidRPr="00752D61">
        <w:rPr>
          <w:rStyle w:val="StyleUnderline"/>
        </w:rPr>
        <w:t xml:space="preserve">stand to </w:t>
      </w:r>
      <w:r w:rsidRPr="00752D61">
        <w:rPr>
          <w:rStyle w:val="StyleUnderline"/>
          <w:highlight w:val="green"/>
        </w:rPr>
        <w:t>lose</w:t>
      </w:r>
      <w:r w:rsidRPr="00752D61">
        <w:rPr>
          <w:rStyle w:val="StyleUnderline"/>
        </w:rPr>
        <w:t xml:space="preserve"> a whole set of </w:t>
      </w:r>
      <w:r w:rsidRPr="00752D61">
        <w:rPr>
          <w:rStyle w:val="StyleUnderline"/>
          <w:highlight w:val="green"/>
        </w:rPr>
        <w:t>social connections that structure their lives</w:t>
      </w:r>
      <w:r w:rsidRPr="00752D61">
        <w:rPr>
          <w:rStyle w:val="StyleUnderline"/>
        </w:rPr>
        <w:t xml:space="preserve"> and give them meaning</w:t>
      </w:r>
      <w:r w:rsidRPr="00752D61">
        <w:rPr>
          <w:sz w:val="16"/>
        </w:rPr>
        <w:t xml:space="preserve">. Cas </w:t>
      </w:r>
      <w:proofErr w:type="spellStart"/>
      <w:r w:rsidRPr="00752D61">
        <w:rPr>
          <w:rStyle w:val="StyleUnderline"/>
        </w:rPr>
        <w:t>Mudde</w:t>
      </w:r>
      <w:proofErr w:type="spellEnd"/>
      <w:r w:rsidRPr="00752D61">
        <w:rPr>
          <w:sz w:val="16"/>
        </w:rPr>
        <w:t xml:space="preserve"> (2019) in The Far Right Today </w:t>
      </w:r>
      <w:r w:rsidRPr="00752D61">
        <w:rPr>
          <w:rStyle w:val="StyleUnderline"/>
        </w:rPr>
        <w:t>describes the evolution of right-wing ideologies</w:t>
      </w:r>
      <w:r w:rsidRPr="00752D61">
        <w:rPr>
          <w:sz w:val="16"/>
        </w:rPr>
        <w:t xml:space="preserve"> since World War II. “In the fourth wave, which roughly started in the 21st century, </w:t>
      </w:r>
      <w:r w:rsidRPr="00752D61">
        <w:rPr>
          <w:rStyle w:val="StyleUnderline"/>
          <w:highlight w:val="green"/>
        </w:rPr>
        <w:t>radical right parties</w:t>
      </w:r>
      <w:r w:rsidRPr="00752D61">
        <w:rPr>
          <w:rStyle w:val="StyleUnderline"/>
        </w:rPr>
        <w:t xml:space="preserve"> have </w:t>
      </w:r>
      <w:r w:rsidRPr="00752D61">
        <w:rPr>
          <w:rStyle w:val="StyleUnderline"/>
          <w:highlight w:val="green"/>
        </w:rPr>
        <w:t>become</w:t>
      </w:r>
      <w:r w:rsidRPr="00752D61">
        <w:rPr>
          <w:rStyle w:val="StyleUnderline"/>
        </w:rPr>
        <w:t xml:space="preserve"> mainstreamed and</w:t>
      </w:r>
      <w:r w:rsidRPr="00752D61">
        <w:rPr>
          <w:sz w:val="16"/>
        </w:rPr>
        <w:t xml:space="preserve">, </w:t>
      </w:r>
      <w:r w:rsidRPr="00752D61">
        <w:rPr>
          <w:rStyle w:val="StyleUnderline"/>
        </w:rPr>
        <w:t>increasingly</w:t>
      </w:r>
      <w:r w:rsidRPr="00752D61">
        <w:rPr>
          <w:sz w:val="16"/>
        </w:rPr>
        <w:t xml:space="preserve"> </w:t>
      </w:r>
      <w:r w:rsidRPr="00752D61">
        <w:rPr>
          <w:rStyle w:val="Emphasis"/>
          <w:highlight w:val="green"/>
        </w:rPr>
        <w:t>normal</w:t>
      </w:r>
      <w:r w:rsidRPr="00752D61">
        <w:rPr>
          <w:rStyle w:val="Emphasis"/>
        </w:rPr>
        <w:t>ized</w:t>
      </w:r>
      <w:r w:rsidRPr="00752D61">
        <w:rPr>
          <w:sz w:val="16"/>
        </w:rPr>
        <w:t xml:space="preserve">, not just in Europe, but </w:t>
      </w:r>
      <w:r w:rsidRPr="00752D61">
        <w:rPr>
          <w:rStyle w:val="StyleUnderline"/>
        </w:rPr>
        <w:t>across the world</w:t>
      </w:r>
      <w:r w:rsidRPr="00752D61">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752D61">
        <w:rPr>
          <w:rStyle w:val="StyleUnderline"/>
        </w:rPr>
        <w:t>There’s a lack of opportunity for people to experience democracy</w:t>
      </w:r>
      <w:r w:rsidRPr="00752D61">
        <w:rPr>
          <w:sz w:val="16"/>
        </w:rPr>
        <w:t xml:space="preserve">—debate issues, argue about how to spend dues money, vote, take minutes—the tools of transparency and accountability. </w:t>
      </w:r>
      <w:r w:rsidRPr="00752D61">
        <w:rPr>
          <w:rStyle w:val="StyleUnderline"/>
        </w:rPr>
        <w:t>People need to experience power on issues</w:t>
      </w:r>
      <w:r w:rsidRPr="00752D61">
        <w:rPr>
          <w:sz w:val="16"/>
        </w:rPr>
        <w:t xml:space="preserve">. They need structures and systems. </w:t>
      </w:r>
      <w:r w:rsidRPr="00752D61">
        <w:rPr>
          <w:rStyle w:val="StyleUnderline"/>
        </w:rPr>
        <w:t>Unions are a place where people can get</w:t>
      </w:r>
      <w:r w:rsidRPr="00752D61">
        <w:rPr>
          <w:sz w:val="16"/>
        </w:rPr>
        <w:t xml:space="preserve"> </w:t>
      </w:r>
      <w:proofErr w:type="gramStart"/>
      <w:r w:rsidRPr="00752D61">
        <w:rPr>
          <w:rStyle w:val="StyleUnderline"/>
        </w:rPr>
        <w:t>that</w:t>
      </w:r>
      <w:r w:rsidRPr="00752D61">
        <w:rPr>
          <w:sz w:val="16"/>
        </w:rPr>
        <w:t xml:space="preserve">, </w:t>
      </w:r>
      <w:r w:rsidRPr="00752D61">
        <w:rPr>
          <w:rStyle w:val="StyleUnderline"/>
        </w:rPr>
        <w:t>and</w:t>
      </w:r>
      <w:proofErr w:type="gramEnd"/>
      <w:r w:rsidRPr="00752D61">
        <w:rPr>
          <w:rStyle w:val="StyleUnderline"/>
        </w:rPr>
        <w:t xml:space="preserve"> can change their minds</w:t>
      </w:r>
      <w:r w:rsidRPr="00752D61">
        <w:rPr>
          <w:sz w:val="16"/>
        </w:rPr>
        <w:t xml:space="preserve">. Political strategist Michael </w:t>
      </w:r>
      <w:proofErr w:type="spellStart"/>
      <w:r w:rsidRPr="00752D61">
        <w:rPr>
          <w:sz w:val="16"/>
        </w:rPr>
        <w:t>Podhorzer</w:t>
      </w:r>
      <w:proofErr w:type="spellEnd"/>
      <w:r w:rsidRPr="00752D61">
        <w:rPr>
          <w:sz w:val="16"/>
        </w:rPr>
        <w:t xml:space="preserve"> says, “</w:t>
      </w:r>
      <w:r w:rsidRPr="00752D61">
        <w:rPr>
          <w:rStyle w:val="StyleUnderline"/>
          <w:highlight w:val="green"/>
        </w:rPr>
        <w:t>there is a</w:t>
      </w:r>
      <w:r w:rsidRPr="00752D61">
        <w:rPr>
          <w:rStyle w:val="StyleUnderline"/>
        </w:rPr>
        <w:t xml:space="preserve"> </w:t>
      </w:r>
      <w:r w:rsidRPr="00752D61">
        <w:rPr>
          <w:sz w:val="16"/>
          <w:szCs w:val="16"/>
        </w:rPr>
        <w:t>growing</w:t>
      </w:r>
      <w:r w:rsidRPr="00752D61">
        <w:rPr>
          <w:rStyle w:val="StyleUnderline"/>
        </w:rPr>
        <w:t xml:space="preserve"> </w:t>
      </w:r>
      <w:r w:rsidRPr="00752D61">
        <w:rPr>
          <w:rStyle w:val="Emphasis"/>
          <w:highlight w:val="green"/>
        </w:rPr>
        <w:t>consensus</w:t>
      </w:r>
      <w:r w:rsidRPr="00752D61">
        <w:rPr>
          <w:rStyle w:val="StyleUnderline"/>
        </w:rPr>
        <w:t xml:space="preserve"> that </w:t>
      </w:r>
      <w:r w:rsidRPr="00752D61">
        <w:rPr>
          <w:rStyle w:val="StyleUnderline"/>
          <w:highlight w:val="green"/>
        </w:rPr>
        <w:t>unions</w:t>
      </w:r>
      <w:r w:rsidRPr="00752D61">
        <w:rPr>
          <w:rStyle w:val="StyleUnderline"/>
        </w:rPr>
        <w:t xml:space="preserve"> are an agent </w:t>
      </w:r>
      <w:r w:rsidRPr="00752D61">
        <w:rPr>
          <w:rStyle w:val="StyleUnderline"/>
          <w:highlight w:val="green"/>
        </w:rPr>
        <w:t>keep</w:t>
      </w:r>
      <w:r w:rsidRPr="00752D61">
        <w:rPr>
          <w:rStyle w:val="StyleUnderline"/>
        </w:rPr>
        <w:t xml:space="preserve">ing </w:t>
      </w:r>
      <w:r w:rsidRPr="00752D61">
        <w:rPr>
          <w:rStyle w:val="Emphasis"/>
          <w:highlight w:val="green"/>
        </w:rPr>
        <w:t>authoritarianism</w:t>
      </w:r>
      <w:r w:rsidRPr="00752D61">
        <w:rPr>
          <w:rStyle w:val="StyleUnderline"/>
          <w:highlight w:val="green"/>
        </w:rPr>
        <w:t xml:space="preserve"> at</w:t>
      </w:r>
      <w:r w:rsidRPr="00752D61">
        <w:rPr>
          <w:sz w:val="16"/>
          <w:highlight w:val="green"/>
        </w:rPr>
        <w:t xml:space="preserve"> </w:t>
      </w:r>
      <w:r w:rsidRPr="00752D61">
        <w:rPr>
          <w:rStyle w:val="StyleUnderline"/>
          <w:highlight w:val="green"/>
        </w:rPr>
        <w:t>bay</w:t>
      </w:r>
      <w:r w:rsidRPr="00752D61">
        <w:rPr>
          <w:sz w:val="16"/>
        </w:rPr>
        <w:t xml:space="preserve">.”11 He cites the daily work of </w:t>
      </w:r>
      <w:r w:rsidRPr="00752D61">
        <w:rPr>
          <w:rStyle w:val="StyleUnderline"/>
        </w:rPr>
        <w:t xml:space="preserve">union activists </w:t>
      </w:r>
      <w:r w:rsidRPr="00752D61">
        <w:rPr>
          <w:sz w:val="16"/>
        </w:rPr>
        <w:t xml:space="preserve">who </w:t>
      </w:r>
      <w:r w:rsidRPr="00752D61">
        <w:rPr>
          <w:rStyle w:val="StyleUnderline"/>
        </w:rPr>
        <w:t>handle grievances, bargain contracts, and organize new workers</w:t>
      </w:r>
      <w:r w:rsidRPr="00752D61">
        <w:rPr>
          <w:sz w:val="16"/>
        </w:rPr>
        <w:t xml:space="preserve">. In each instance, </w:t>
      </w:r>
      <w:r w:rsidRPr="00752D61">
        <w:rPr>
          <w:rStyle w:val="StyleUnderline"/>
        </w:rPr>
        <w:t xml:space="preserve">to be successful you </w:t>
      </w:r>
      <w:proofErr w:type="gramStart"/>
      <w:r w:rsidRPr="00752D61">
        <w:rPr>
          <w:rStyle w:val="StyleUnderline"/>
        </w:rPr>
        <w:t>have to</w:t>
      </w:r>
      <w:proofErr w:type="gramEnd"/>
      <w:r w:rsidRPr="00752D61">
        <w:rPr>
          <w:rStyle w:val="StyleUnderline"/>
        </w:rPr>
        <w:t xml:space="preserve"> include everyone</w:t>
      </w:r>
      <w:r w:rsidRPr="00752D61">
        <w:rPr>
          <w:sz w:val="16"/>
        </w:rPr>
        <w:t xml:space="preserve">. And </w:t>
      </w:r>
      <w:r w:rsidRPr="00752D61">
        <w:rPr>
          <w:rStyle w:val="StyleUnderline"/>
        </w:rPr>
        <w:t>success is tangible, in better wages and benefits, fair working conditions, and solidarity</w:t>
      </w:r>
      <w:r w:rsidRPr="00752D61">
        <w:rPr>
          <w:sz w:val="16"/>
        </w:rPr>
        <w:t xml:space="preserve">. He notes that </w:t>
      </w:r>
      <w:r w:rsidRPr="00752D61">
        <w:rPr>
          <w:rStyle w:val="StyleUnderline"/>
        </w:rPr>
        <w:t>studies show that union members are more likely to have racially progressive views than nonunion working people</w:t>
      </w:r>
      <w:r w:rsidRPr="00752D61">
        <w:rPr>
          <w:sz w:val="16"/>
        </w:rPr>
        <w:t>. “</w:t>
      </w:r>
      <w:r w:rsidRPr="00752D61">
        <w:rPr>
          <w:rStyle w:val="StyleUnderline"/>
        </w:rPr>
        <w:t>Can you have a liberal progressive America without</w:t>
      </w:r>
      <w:r w:rsidRPr="00752D61">
        <w:rPr>
          <w:sz w:val="16"/>
        </w:rPr>
        <w:t xml:space="preserve"> </w:t>
      </w:r>
      <w:r w:rsidRPr="00752D61">
        <w:rPr>
          <w:rStyle w:val="StyleUnderline"/>
        </w:rPr>
        <w:t>unions</w:t>
      </w:r>
      <w:r w:rsidRPr="00752D61">
        <w:rPr>
          <w:sz w:val="16"/>
        </w:rPr>
        <w:t xml:space="preserve">? (Plumer 2012)” asks historian Nelson Lichtenstein? “History says </w:t>
      </w:r>
      <w:r w:rsidRPr="00752D61">
        <w:rPr>
          <w:rStyle w:val="StyleUnderline"/>
        </w:rPr>
        <w:t>no</w:t>
      </w:r>
      <w:r w:rsidRPr="00752D61">
        <w:rPr>
          <w:sz w:val="16"/>
        </w:rPr>
        <w:t xml:space="preserve">. </w:t>
      </w:r>
      <w:r w:rsidRPr="00752D61">
        <w:rPr>
          <w:rStyle w:val="StyleUnderline"/>
        </w:rPr>
        <w:t>For 200 years the existence of the union movement has been wedded to the rise of democracy</w:t>
      </w:r>
      <w:r w:rsidRPr="00752D61">
        <w:rPr>
          <w:sz w:val="16"/>
        </w:rPr>
        <w:t xml:space="preserve">. We saw this here, </w:t>
      </w:r>
      <w:r w:rsidRPr="00752D61">
        <w:rPr>
          <w:rStyle w:val="StyleUnderline"/>
        </w:rPr>
        <w:t>in South Korea, in Spain, in Africa</w:t>
      </w:r>
      <w:r w:rsidRPr="00752D61">
        <w:rPr>
          <w:sz w:val="16"/>
        </w:rPr>
        <w:t xml:space="preserve">.” And </w:t>
      </w:r>
      <w:r w:rsidRPr="00752D61">
        <w:rPr>
          <w:rStyle w:val="StyleUnderline"/>
        </w:rPr>
        <w:t>the decline of unions is wedded to the rise of the authoritarianism</w:t>
      </w:r>
      <w:r w:rsidRPr="00752D61">
        <w:rPr>
          <w:sz w:val="16"/>
        </w:rPr>
        <w:t xml:space="preserve">. </w:t>
      </w:r>
      <w:r w:rsidRPr="00752D61">
        <w:rPr>
          <w:rStyle w:val="StyleUnderline"/>
        </w:rPr>
        <w:t>A major shift by working-class voters in Brazil elected right-winger</w:t>
      </w:r>
      <w:r w:rsidRPr="00752D61">
        <w:rPr>
          <w:sz w:val="16"/>
        </w:rPr>
        <w:t xml:space="preserve"> Jair </w:t>
      </w:r>
      <w:r w:rsidRPr="00752D61">
        <w:rPr>
          <w:rStyle w:val="StyleUnderline"/>
        </w:rPr>
        <w:t>Bolsonaro</w:t>
      </w:r>
      <w:r w:rsidRPr="00752D61">
        <w:rPr>
          <w:sz w:val="16"/>
        </w:rPr>
        <w:t xml:space="preserve"> in October 2018. Brazilian sociologist </w:t>
      </w:r>
      <w:proofErr w:type="spellStart"/>
      <w:r w:rsidRPr="00752D61">
        <w:rPr>
          <w:sz w:val="16"/>
        </w:rPr>
        <w:t>Ruy</w:t>
      </w:r>
      <w:proofErr w:type="spellEnd"/>
      <w:r w:rsidRPr="00752D61">
        <w:rPr>
          <w:sz w:val="16"/>
        </w:rPr>
        <w:t xml:space="preserve"> Braga (2019) argues that “</w:t>
      </w:r>
      <w:r w:rsidRPr="00752D61">
        <w:rPr>
          <w:rStyle w:val="StyleUnderline"/>
        </w:rPr>
        <w:t>Bolsonaro’s election marked the decline of trade unions</w:t>
      </w:r>
      <w:r w:rsidRPr="00752D61">
        <w:rPr>
          <w:sz w:val="16"/>
        </w:rPr>
        <w:t xml:space="preserve"> as the primary site of working-class organization; and the rise of Evangelical churches in their place” </w:t>
      </w:r>
      <w:r w:rsidRPr="00752D61">
        <w:rPr>
          <w:rStyle w:val="StyleUnderline"/>
        </w:rPr>
        <w:t>with collective identities being shaped by the church rather than by unions</w:t>
      </w:r>
      <w:r w:rsidRPr="00752D61">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w:t>
      </w:r>
      <w:r w:rsidRPr="00752D61">
        <w:rPr>
          <w:sz w:val="16"/>
        </w:rPr>
        <w:lastRenderedPageBreak/>
        <w:t xml:space="preserve">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w:t>
      </w:r>
      <w:proofErr w:type="gramStart"/>
      <w:r w:rsidRPr="00752D61">
        <w:rPr>
          <w:sz w:val="16"/>
        </w:rPr>
        <w:t>A number of</w:t>
      </w:r>
      <w:proofErr w:type="gramEnd"/>
      <w:r w:rsidRPr="00752D61">
        <w:rPr>
          <w:sz w:val="16"/>
        </w:rPr>
        <w:t xml:space="preserve">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w:t>
      </w:r>
      <w:proofErr w:type="gramStart"/>
      <w:r w:rsidRPr="00752D61">
        <w:rPr>
          <w:sz w:val="16"/>
        </w:rPr>
        <w:t>tool box</w:t>
      </w:r>
      <w:proofErr w:type="gramEnd"/>
      <w:r w:rsidRPr="00752D61">
        <w:rPr>
          <w:sz w:val="16"/>
        </w:rPr>
        <w:t xml:space="preserve">. I said, “We’re in this fight because it’s the right thing to do. We may not win. But </w:t>
      </w:r>
      <w:r w:rsidRPr="00752D61">
        <w:rPr>
          <w:rStyle w:val="StyleUnderline"/>
        </w:rPr>
        <w:t>we are fighting fascism</w:t>
      </w:r>
      <w:r w:rsidRPr="00752D61">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752D61">
        <w:rPr>
          <w:rStyle w:val="StyleUnderline"/>
        </w:rPr>
        <w:t>There is a crisis in democracy</w:t>
      </w:r>
      <w:r w:rsidRPr="00752D61">
        <w:rPr>
          <w:sz w:val="16"/>
        </w:rPr>
        <w:t xml:space="preserve">. We should heed Bethany </w:t>
      </w:r>
      <w:proofErr w:type="spellStart"/>
      <w:r w:rsidRPr="00752D61">
        <w:rPr>
          <w:sz w:val="16"/>
        </w:rPr>
        <w:t>Winkels</w:t>
      </w:r>
      <w:proofErr w:type="spellEnd"/>
      <w:r w:rsidRPr="00752D61">
        <w:rPr>
          <w:sz w:val="16"/>
        </w:rPr>
        <w:t xml:space="preserve">’ call for democratic structures, and Josh Lewis’ challenge to have the passion and discipline that is needed. </w:t>
      </w:r>
      <w:r w:rsidRPr="00752D61">
        <w:rPr>
          <w:rStyle w:val="StyleUnderline"/>
        </w:rPr>
        <w:t>We need unions</w:t>
      </w:r>
      <w:r w:rsidRPr="00752D61">
        <w:rPr>
          <w:sz w:val="16"/>
        </w:rPr>
        <w:t xml:space="preserve">, not because they boost turnout and change a voter’s choice, but </w:t>
      </w:r>
      <w:r w:rsidRPr="00752D61">
        <w:rPr>
          <w:rStyle w:val="StyleUnderline"/>
        </w:rPr>
        <w:t>because they create the muscle memory of democratic contro</w:t>
      </w:r>
      <w:r w:rsidRPr="00752D61">
        <w:rPr>
          <w:sz w:val="16"/>
        </w:rPr>
        <w:t xml:space="preserve">l. </w:t>
      </w:r>
      <w:r w:rsidRPr="00752D61">
        <w:rPr>
          <w:rStyle w:val="StyleUnderline"/>
        </w:rPr>
        <w:t>Without that, democracy is lost.</w:t>
      </w:r>
    </w:p>
    <w:p w14:paraId="5BF1C8D2" w14:textId="77777777" w:rsidR="00903381" w:rsidRPr="00752D61" w:rsidRDefault="00903381" w:rsidP="00903381"/>
    <w:p w14:paraId="65B20CA2" w14:textId="77777777" w:rsidR="00903381" w:rsidRPr="00752D61" w:rsidRDefault="00903381" w:rsidP="00903381">
      <w:pPr>
        <w:pStyle w:val="Heading2"/>
      </w:pPr>
      <w:r w:rsidRPr="00752D61">
        <w:lastRenderedPageBreak/>
        <w:t>Advantage 2 – Racial Equality</w:t>
      </w:r>
    </w:p>
    <w:p w14:paraId="7A9B95B7" w14:textId="77777777" w:rsidR="00903381" w:rsidRPr="00752D61" w:rsidRDefault="00903381" w:rsidP="00903381">
      <w:pPr>
        <w:pStyle w:val="Heading4"/>
        <w:spacing w:line="276" w:lineRule="auto"/>
      </w:pPr>
      <w:bookmarkStart w:id="0" w:name="_Toc86078614"/>
      <w:r w:rsidRPr="00752D61">
        <w:t>Black workers are overrepresented at the lowest paid jobs, and their ability to unionize has been aggressively challenged by companies such as Amazon.</w:t>
      </w:r>
      <w:bookmarkEnd w:id="0"/>
    </w:p>
    <w:p w14:paraId="3DCB78C7" w14:textId="77777777" w:rsidR="00903381" w:rsidRPr="00752D61" w:rsidRDefault="00903381" w:rsidP="00903381">
      <w:pPr>
        <w:spacing w:line="276" w:lineRule="auto"/>
      </w:pPr>
      <w:r w:rsidRPr="00752D61">
        <w:rPr>
          <w:rStyle w:val="Style13ptBold"/>
        </w:rPr>
        <w:t xml:space="preserve">Perry et al., ‘21 </w:t>
      </w:r>
      <w:r w:rsidRPr="00752D61">
        <w:t xml:space="preserve">[Andre M. Perry is a senior Fellow at the Metropolitan Policy Program, Molly Kinder is a David M. Rubenstein Fellow at the Metropolitan Policy Program, Laura </w:t>
      </w:r>
      <w:proofErr w:type="spellStart"/>
      <w:r w:rsidRPr="00752D61">
        <w:t>Stateler</w:t>
      </w:r>
      <w:proofErr w:type="spellEnd"/>
      <w:r w:rsidRPr="00752D61">
        <w:t xml:space="preserve"> is a Senior Research Assistant at the Metropolitan Policy Program, Carl Romer is a </w:t>
      </w:r>
      <w:proofErr w:type="spellStart"/>
      <w:r w:rsidRPr="00752D61">
        <w:t>fromer</w:t>
      </w:r>
      <w:proofErr w:type="spellEnd"/>
      <w:r w:rsidRPr="00752D61">
        <w:t xml:space="preserve"> research assistant at the Metropolitan Policy Program, Published: 3/16/21, “Amazon’s union battle in Bessemer, Alabama is about dignity, racial justice, and the future of the American worker”, Brookings Institute, https://www.brookings.edu/blog/the-avenue/2021/03/16/the-amazon-union-battle-in-bessemer-is-about-dignity-racial-justice-and-the-future-of-the-american-worker/ ] </w:t>
      </w:r>
    </w:p>
    <w:p w14:paraId="41E54854" w14:textId="77777777" w:rsidR="00903381" w:rsidRPr="00752D61" w:rsidRDefault="00903381" w:rsidP="00903381">
      <w:pPr>
        <w:rPr>
          <w:rStyle w:val="Emphasis"/>
        </w:rPr>
      </w:pPr>
      <w:r w:rsidRPr="00752D61">
        <w:rPr>
          <w:rFonts w:eastAsiaTheme="majorEastAsia"/>
          <w:sz w:val="14"/>
        </w:rPr>
        <w:t>AMAZON HAS GROWN EVEN MORE DOMINANT AND SHARED LITTLE OF ITS PANDEMIC PROFITS WITH WORKERS</w:t>
      </w:r>
      <w:r w:rsidRPr="00752D61">
        <w:rPr>
          <w:sz w:val="14"/>
        </w:rPr>
        <w:t xml:space="preserve"> </w:t>
      </w:r>
      <w:r w:rsidRPr="00752D61">
        <w:rPr>
          <w:rStyle w:val="Emphasis"/>
          <w:highlight w:val="green"/>
        </w:rPr>
        <w:t xml:space="preserve">Black workers are </w:t>
      </w:r>
      <w:hyperlink r:id="rId23" w:history="1">
        <w:r w:rsidRPr="00752D61">
          <w:rPr>
            <w:rStyle w:val="Emphasis"/>
            <w:highlight w:val="green"/>
          </w:rPr>
          <w:t>overrepresented among the risky essential jobs</w:t>
        </w:r>
      </w:hyperlink>
      <w:r w:rsidRPr="00752D61">
        <w:rPr>
          <w:rStyle w:val="Emphasis"/>
          <w:highlight w:val="green"/>
        </w:rPr>
        <w:t xml:space="preserve"> </w:t>
      </w:r>
      <w:r w:rsidRPr="00752D61">
        <w:rPr>
          <w:rStyle w:val="Emphasis"/>
        </w:rPr>
        <w:t>(like those at Amazon’s warehouses)</w:t>
      </w:r>
      <w:r w:rsidRPr="00752D61">
        <w:rPr>
          <w:rStyle w:val="Emphasis"/>
          <w:highlight w:val="green"/>
        </w:rPr>
        <w:t xml:space="preserve"> on the COVID-19 frontlines, and </w:t>
      </w:r>
      <w:r w:rsidRPr="00752D61">
        <w:rPr>
          <w:rStyle w:val="Emphasis"/>
        </w:rPr>
        <w:t xml:space="preserve">especially among frontline jobs that </w:t>
      </w:r>
      <w:r w:rsidRPr="00752D61">
        <w:rPr>
          <w:rStyle w:val="Emphasis"/>
          <w:highlight w:val="green"/>
        </w:rPr>
        <w:t>pay less than a living wage.</w:t>
      </w:r>
      <w:r w:rsidRPr="00752D61">
        <w:rPr>
          <w:rStyle w:val="Emphasis"/>
        </w:rPr>
        <w:t xml:space="preserve"> Black workers comprise </w:t>
      </w:r>
      <w:hyperlink r:id="rId24" w:history="1">
        <w:r w:rsidRPr="00752D61">
          <w:rPr>
            <w:rStyle w:val="Emphasis"/>
          </w:rPr>
          <w:t>27%</w:t>
        </w:r>
      </w:hyperlink>
      <w:r w:rsidRPr="00752D61">
        <w:rPr>
          <w:rStyle w:val="Emphasis"/>
        </w:rPr>
        <w:t xml:space="preserve"> of Amazon’s workforce, compared to just </w:t>
      </w:r>
      <w:hyperlink r:id="rId25" w:history="1">
        <w:r w:rsidRPr="00752D61">
          <w:rPr>
            <w:rStyle w:val="Emphasis"/>
          </w:rPr>
          <w:t>13% of workers overall</w:t>
        </w:r>
      </w:hyperlink>
      <w:r w:rsidRPr="00752D61">
        <w:rPr>
          <w:rStyle w:val="Emphasis"/>
        </w:rPr>
        <w:t xml:space="preserve"> in the U.S. In </w:t>
      </w:r>
      <w:proofErr w:type="gramStart"/>
      <w:r w:rsidRPr="00752D61">
        <w:rPr>
          <w:rStyle w:val="Emphasis"/>
        </w:rPr>
        <w:t>Amazon‘</w:t>
      </w:r>
      <w:proofErr w:type="gramEnd"/>
      <w:r w:rsidRPr="00752D61">
        <w:rPr>
          <w:rStyle w:val="Emphasis"/>
        </w:rPr>
        <w:t xml:space="preserve">s Bessemer warehouse, union organizers estimate that </w:t>
      </w:r>
      <w:hyperlink r:id="rId26" w:history="1">
        <w:r w:rsidRPr="00752D61">
          <w:rPr>
            <w:rStyle w:val="Emphasis"/>
          </w:rPr>
          <w:t>85% of workers are Black</w:t>
        </w:r>
      </w:hyperlink>
      <w:r w:rsidRPr="00752D61">
        <w:rPr>
          <w:rStyle w:val="Emphasis"/>
        </w:rPr>
        <w:t>.</w:t>
      </w:r>
      <w:r w:rsidRPr="00752D61">
        <w:rPr>
          <w:sz w:val="14"/>
        </w:rPr>
        <w:t xml:space="preserve"> Amazon’s disproportionately Black workforce has risked their lives during the pandemic, but the company has </w:t>
      </w:r>
      <w:hyperlink r:id="rId27" w:history="1">
        <w:r w:rsidRPr="00752D61">
          <w:rPr>
            <w:rStyle w:val="Hyperlink"/>
            <w:sz w:val="14"/>
          </w:rPr>
          <w:t>shared little of its astonishing profits with them</w:t>
        </w:r>
      </w:hyperlink>
      <w:r w:rsidRPr="00752D61">
        <w:rPr>
          <w:sz w:val="14"/>
        </w:rPr>
        <w:t xml:space="preserve">. Last year, Amazon earned an additional $9.7 billion in profit—a staggering 84% increase compared to 2019. The company’s stock price has risen 82%, while founder Jeff Bezos has added $67.9 billion to his wealth—38 times the total hazard pay Amazon has paid its 1 million workers since March. </w:t>
      </w:r>
      <w:r w:rsidRPr="00752D61">
        <w:rPr>
          <w:rStyle w:val="Emphasis"/>
        </w:rPr>
        <w:t xml:space="preserve">Despite soaring profits, Amazon ended its $2 per hour pandemic wage increase last summer and replaced it with occasional bonuses. From March 2020 through the end of the year, Amazon’s frontline workers earned an average of $0.99 per hour of extra pay, or a roughly 7% pay increase. Amazon’s </w:t>
      </w:r>
      <w:proofErr w:type="gramStart"/>
      <w:r w:rsidRPr="00752D61">
        <w:rPr>
          <w:rStyle w:val="Emphasis"/>
        </w:rPr>
        <w:t>pandemic</w:t>
      </w:r>
      <w:proofErr w:type="gramEnd"/>
      <w:r w:rsidRPr="00752D61">
        <w:rPr>
          <w:rStyle w:val="Emphasis"/>
        </w:rPr>
        <w:t xml:space="preserve"> pay bump was less than half of the increased pay at competitor Costco, and a fraction of what it could have afforded from the extra profits it earned during—and largely because of—the pandemic.</w:t>
      </w:r>
      <w:r w:rsidRPr="00752D61">
        <w:rPr>
          <w:sz w:val="14"/>
        </w:rPr>
        <w:t xml:space="preserve"> In fact, Amazon could have more than </w:t>
      </w:r>
      <w:r w:rsidRPr="00752D61">
        <w:rPr>
          <w:rFonts w:eastAsiaTheme="majorEastAsia"/>
          <w:sz w:val="14"/>
        </w:rPr>
        <w:t>quintupled</w:t>
      </w:r>
      <w:r w:rsidRPr="00752D61">
        <w:rPr>
          <w:sz w:val="14"/>
        </w:rPr>
        <w:t xml:space="preserve"> the hazard pay it gave its workers and still earned more profit than in 2019. And while Amazon frequently </w:t>
      </w:r>
      <w:hyperlink r:id="rId28" w:history="1">
        <w:r w:rsidRPr="00752D61">
          <w:rPr>
            <w:rStyle w:val="Hyperlink"/>
            <w:rFonts w:eastAsiaTheme="majorEastAsia"/>
            <w:sz w:val="14"/>
          </w:rPr>
          <w:t>touts</w:t>
        </w:r>
      </w:hyperlink>
      <w:r w:rsidRPr="00752D61">
        <w:rPr>
          <w:sz w:val="14"/>
        </w:rPr>
        <w:t xml:space="preserve"> its $15 per hour starting wage, Costco’s </w:t>
      </w:r>
      <w:hyperlink r:id="rId29" w:history="1">
        <w:r w:rsidRPr="00752D61">
          <w:rPr>
            <w:rStyle w:val="Hyperlink"/>
            <w:rFonts w:eastAsiaTheme="majorEastAsia"/>
            <w:sz w:val="14"/>
          </w:rPr>
          <w:t>recent increase</w:t>
        </w:r>
      </w:hyperlink>
      <w:r w:rsidRPr="00752D61">
        <w:rPr>
          <w:sz w:val="14"/>
        </w:rPr>
        <w:t xml:space="preserve"> of its starting wage to $16 per hour (despite having significantly smaller profits than Amazon) shows that $15 is a floor, not a ceiling. </w:t>
      </w:r>
      <w:r w:rsidRPr="00752D61">
        <w:rPr>
          <w:rFonts w:eastAsiaTheme="majorEastAsia"/>
          <w:sz w:val="14"/>
        </w:rPr>
        <w:t>A DRIVE FOR DIGNITY AND RACIAL JUSTICE SEEKS TO DEFY THE ODDS</w:t>
      </w:r>
      <w:r w:rsidRPr="00752D61">
        <w:rPr>
          <w:sz w:val="14"/>
        </w:rPr>
        <w:t xml:space="preserve"> </w:t>
      </w:r>
      <w:r w:rsidRPr="00752D61">
        <w:rPr>
          <w:rStyle w:val="Emphasis"/>
        </w:rPr>
        <w:t xml:space="preserve">Some of the workers at the Bessemer warehouse have called on Amazon to </w:t>
      </w:r>
      <w:hyperlink r:id="rId30" w:history="1">
        <w:r w:rsidRPr="00752D61">
          <w:rPr>
            <w:rStyle w:val="Emphasis"/>
          </w:rPr>
          <w:t>reinstate its $2 per hour hazard pay</w:t>
        </w:r>
      </w:hyperlink>
      <w:r w:rsidRPr="00752D61">
        <w:rPr>
          <w:rStyle w:val="Emphasis"/>
        </w:rPr>
        <w:t xml:space="preserve">. Yet Amazon’s unwillingness to share its staggering profits with its workers is not the only—or even the primary—driver of the union effort in Bessemer. </w:t>
      </w:r>
      <w:r w:rsidRPr="00752D61">
        <w:rPr>
          <w:sz w:val="14"/>
        </w:rPr>
        <w:t xml:space="preserve">In </w:t>
      </w:r>
      <w:hyperlink r:id="rId31" w:history="1">
        <w:r w:rsidRPr="00752D61">
          <w:rPr>
            <w:rStyle w:val="Hyperlink"/>
            <w:sz w:val="14"/>
          </w:rPr>
          <w:t>an essay published in The Guardian last month</w:t>
        </w:r>
      </w:hyperlink>
      <w:r w:rsidRPr="00752D61">
        <w:rPr>
          <w:sz w:val="14"/>
        </w:rPr>
        <w:t>, labor journalist Steven Greenhouse introduced Darryl Richardson, a 51-year-old “picker” at the Bessemer warehouse.</w:t>
      </w:r>
      <w:r w:rsidRPr="00752D61">
        <w:rPr>
          <w:rStyle w:val="Emphasis"/>
        </w:rPr>
        <w:t xml:space="preserve"> Richardson voiced his frustration about the </w:t>
      </w:r>
      <w:r w:rsidRPr="00752D61">
        <w:rPr>
          <w:rStyle w:val="Emphasis"/>
          <w:highlight w:val="green"/>
        </w:rPr>
        <w:t xml:space="preserve">dehumanizing nature of his work at Amazon, </w:t>
      </w:r>
      <w:r w:rsidRPr="00752D61">
        <w:rPr>
          <w:rStyle w:val="Emphasis"/>
        </w:rPr>
        <w:t>including the unrelenting pace, the risk of being terminated at any point, and the constant surveillance. “You</w:t>
      </w:r>
      <w:r w:rsidRPr="00752D61">
        <w:rPr>
          <w:rStyle w:val="Emphasis"/>
          <w:highlight w:val="green"/>
        </w:rPr>
        <w:t xml:space="preserve"> don’t get treated like a person,” </w:t>
      </w:r>
      <w:r w:rsidRPr="00752D61">
        <w:rPr>
          <w:rStyle w:val="Emphasis"/>
        </w:rPr>
        <w:t>Richardson said. “They</w:t>
      </w:r>
      <w:r w:rsidRPr="00752D61">
        <w:rPr>
          <w:rStyle w:val="Emphasis"/>
          <w:highlight w:val="green"/>
        </w:rPr>
        <w:t xml:space="preserve"> work you like a robot…You don’t have time to leave your workstation to get water</w:t>
      </w:r>
      <w:r w:rsidRPr="00752D61">
        <w:rPr>
          <w:rStyle w:val="Emphasis"/>
        </w:rPr>
        <w:t xml:space="preserve">. You don’t have time to </w:t>
      </w:r>
      <w:r w:rsidRPr="00752D61">
        <w:rPr>
          <w:rStyle w:val="Emphasis"/>
          <w:highlight w:val="green"/>
        </w:rPr>
        <w:t>go to the bathroom</w:t>
      </w:r>
      <w:r w:rsidRPr="00752D61">
        <w:rPr>
          <w:rStyle w:val="Emphasis"/>
        </w:rPr>
        <w:t>.”</w:t>
      </w:r>
      <w:r w:rsidRPr="00752D61">
        <w:rPr>
          <w:sz w:val="14"/>
        </w:rPr>
        <w:t xml:space="preserve"> As Amazon’s profits climb and its market dominance continues, workers like Richardson want a seat at the table to make their workplace humane. </w:t>
      </w:r>
      <w:r w:rsidRPr="00752D61">
        <w:rPr>
          <w:rStyle w:val="Emphasis"/>
        </w:rPr>
        <w:t xml:space="preserve">Bessemer’s pro-union workers face an uphill battle as they take on one of the most powerful companies in the world. </w:t>
      </w:r>
      <w:r w:rsidRPr="00752D61">
        <w:rPr>
          <w:rStyle w:val="Emphasis"/>
          <w:highlight w:val="green"/>
        </w:rPr>
        <w:t xml:space="preserve">Amazon’s aggressive anti-union tactics </w:t>
      </w:r>
      <w:r w:rsidRPr="00752D61">
        <w:rPr>
          <w:rStyle w:val="Emphasis"/>
        </w:rPr>
        <w:t xml:space="preserve">have garnered </w:t>
      </w:r>
      <w:hyperlink r:id="rId32" w:history="1">
        <w:r w:rsidRPr="00752D61">
          <w:rPr>
            <w:rStyle w:val="Emphasis"/>
          </w:rPr>
          <w:t>headlines</w:t>
        </w:r>
      </w:hyperlink>
      <w:r w:rsidRPr="00752D61">
        <w:rPr>
          <w:rStyle w:val="Emphasis"/>
        </w:rPr>
        <w:t xml:space="preserve">, but they are </w:t>
      </w:r>
      <w:r w:rsidRPr="00752D61">
        <w:rPr>
          <w:rStyle w:val="Emphasis"/>
          <w:highlight w:val="green"/>
        </w:rPr>
        <w:t xml:space="preserve">illustrative of the daunting challenges </w:t>
      </w:r>
      <w:r w:rsidRPr="00752D61">
        <w:rPr>
          <w:rStyle w:val="Emphasis"/>
        </w:rPr>
        <w:t>and uneven playing field</w:t>
      </w:r>
      <w:r w:rsidRPr="00752D61">
        <w:rPr>
          <w:rStyle w:val="Emphasis"/>
          <w:highlight w:val="green"/>
        </w:rPr>
        <w:t xml:space="preserve"> facing organizing efforts in all work places. </w:t>
      </w:r>
      <w:r w:rsidRPr="00752D61">
        <w:rPr>
          <w:rStyle w:val="Emphasis"/>
        </w:rPr>
        <w:t>Today</w:t>
      </w:r>
      <w:r w:rsidRPr="00752D61">
        <w:rPr>
          <w:rStyle w:val="Emphasis"/>
          <w:highlight w:val="green"/>
        </w:rPr>
        <w:t xml:space="preserve">, </w:t>
      </w:r>
      <w:hyperlink r:id="rId33" w:history="1">
        <w:r w:rsidRPr="00752D61">
          <w:rPr>
            <w:rStyle w:val="Emphasis"/>
            <w:highlight w:val="green"/>
          </w:rPr>
          <w:t>65% of Americans</w:t>
        </w:r>
      </w:hyperlink>
      <w:r w:rsidRPr="00752D61">
        <w:rPr>
          <w:rStyle w:val="Emphasis"/>
          <w:highlight w:val="green"/>
        </w:rPr>
        <w:t xml:space="preserve"> approve of labor unions—</w:t>
      </w:r>
      <w:r w:rsidRPr="00752D61">
        <w:rPr>
          <w:rStyle w:val="Emphasis"/>
        </w:rPr>
        <w:t xml:space="preserve">the highest level since 2003. But </w:t>
      </w:r>
      <w:r w:rsidRPr="00752D61">
        <w:rPr>
          <w:rStyle w:val="Emphasis"/>
          <w:highlight w:val="green"/>
        </w:rPr>
        <w:t xml:space="preserve">after decades of </w:t>
      </w:r>
      <w:hyperlink r:id="rId34" w:history="1">
        <w:r w:rsidRPr="00752D61">
          <w:rPr>
            <w:rStyle w:val="Emphasis"/>
            <w:highlight w:val="green"/>
          </w:rPr>
          <w:t>declining union participation</w:t>
        </w:r>
      </w:hyperlink>
      <w:r w:rsidRPr="00752D61">
        <w:rPr>
          <w:rStyle w:val="Emphasis"/>
          <w:highlight w:val="green"/>
        </w:rPr>
        <w:t xml:space="preserve">, only about </w:t>
      </w:r>
      <w:hyperlink r:id="rId35" w:history="1">
        <w:r w:rsidRPr="00752D61">
          <w:rPr>
            <w:rStyle w:val="Emphasis"/>
            <w:highlight w:val="green"/>
          </w:rPr>
          <w:t>10%</w:t>
        </w:r>
      </w:hyperlink>
      <w:r w:rsidRPr="00752D61">
        <w:rPr>
          <w:rStyle w:val="Emphasis"/>
          <w:highlight w:val="green"/>
        </w:rPr>
        <w:t xml:space="preserve"> of American workers are members of one.</w:t>
      </w:r>
    </w:p>
    <w:p w14:paraId="141496C9" w14:textId="77777777" w:rsidR="00903381" w:rsidRPr="00752D61" w:rsidRDefault="00903381" w:rsidP="00903381">
      <w:r w:rsidRPr="00752D61">
        <w:br w:type="page"/>
      </w:r>
    </w:p>
    <w:p w14:paraId="74E94F72" w14:textId="77777777" w:rsidR="00903381" w:rsidRPr="00752D61" w:rsidRDefault="00903381" w:rsidP="00903381">
      <w:pPr>
        <w:pStyle w:val="Heading4"/>
        <w:spacing w:line="276" w:lineRule="auto"/>
      </w:pPr>
      <w:bookmarkStart w:id="1" w:name="_Toc86078616"/>
      <w:r w:rsidRPr="00752D61">
        <w:lastRenderedPageBreak/>
        <w:t>Unions provide an avenue for coordination and cooperation amongst races to reduce the effects of wealth inequality. This is through the creatin of new policies and demands that are better able to alleviate both racial and class inequalities</w:t>
      </w:r>
      <w:bookmarkEnd w:id="1"/>
    </w:p>
    <w:p w14:paraId="3599AB9F" w14:textId="77777777" w:rsidR="00903381" w:rsidRPr="00752D61" w:rsidRDefault="00903381" w:rsidP="00903381">
      <w:pPr>
        <w:spacing w:line="276" w:lineRule="auto"/>
      </w:pPr>
      <w:r w:rsidRPr="00752D61">
        <w:rPr>
          <w:rStyle w:val="Style13ptBold"/>
        </w:rPr>
        <w:t xml:space="preserve">Geoghegan, ‘20 </w:t>
      </w:r>
      <w:r w:rsidRPr="00752D61">
        <w:t xml:space="preserve">[Thomas Geoghegan is a Chicago labor lawyer, Published: 12/24/2020, “Labor Power Is the Key to Racial Equality: The next big American conversation about race should take place in a union hall”, The New Republic, </w:t>
      </w:r>
      <w:proofErr w:type="gramStart"/>
      <w:r w:rsidRPr="00752D61">
        <w:t>https://newrepublic.com/article/160530/labor-law-reform-racial-equality-protecting-right-organize-act ]</w:t>
      </w:r>
      <w:proofErr w:type="gramEnd"/>
      <w:r w:rsidRPr="00752D61">
        <w:t xml:space="preserve"> </w:t>
      </w:r>
    </w:p>
    <w:p w14:paraId="6359B91E" w14:textId="77777777" w:rsidR="00903381" w:rsidRPr="00752D61" w:rsidRDefault="00903381" w:rsidP="00903381">
      <w:pPr>
        <w:rPr>
          <w:rStyle w:val="Emphasis"/>
        </w:rPr>
      </w:pPr>
      <w:r w:rsidRPr="00752D61">
        <w:rPr>
          <w:rStyle w:val="Emphasis"/>
        </w:rPr>
        <w:t xml:space="preserve">The wealth effect of union membership is a five-fold increase in wealth for every Black American who joins a union, or 486 percent. </w:t>
      </w:r>
      <w:r w:rsidRPr="005F4343">
        <w:rPr>
          <w:rStyle w:val="Emphasis"/>
        </w:rPr>
        <w:t xml:space="preserve">If </w:t>
      </w:r>
      <w:r w:rsidRPr="00752D61">
        <w:rPr>
          <w:rStyle w:val="Emphasis"/>
          <w:highlight w:val="green"/>
        </w:rPr>
        <w:t>white union members have higher wealth</w:t>
      </w:r>
      <w:r w:rsidRPr="005F4343">
        <w:rPr>
          <w:rStyle w:val="Emphasis"/>
        </w:rPr>
        <w:t xml:space="preserve">, and they do, that’s partly the accident of </w:t>
      </w:r>
      <w:r w:rsidRPr="00752D61">
        <w:rPr>
          <w:rStyle w:val="Emphasis"/>
          <w:highlight w:val="green"/>
        </w:rPr>
        <w:t xml:space="preserve">inheriting union membership </w:t>
      </w:r>
      <w:r w:rsidRPr="005F4343">
        <w:rPr>
          <w:rStyle w:val="Emphasis"/>
        </w:rPr>
        <w:t xml:space="preserve">in the last redoubts of organized labor, especially in the air and rail industries as well as the older building trades. But the </w:t>
      </w:r>
      <w:r w:rsidRPr="00752D61">
        <w:rPr>
          <w:rStyle w:val="Emphasis"/>
          <w:highlight w:val="green"/>
        </w:rPr>
        <w:t>disparity exists because union membership keeps shrinking</w:t>
      </w:r>
      <w:r w:rsidRPr="00752D61">
        <w:rPr>
          <w:rStyle w:val="Emphasis"/>
        </w:rPr>
        <w:t>. There is no disparity in access to union membership overall; Blacks are slightly more likely than whites to be union members. There are just very few union members.</w:t>
      </w:r>
      <w:r w:rsidRPr="00752D61">
        <w:rPr>
          <w:sz w:val="16"/>
        </w:rPr>
        <w:t xml:space="preserve"> We can think of labor law reform as a civil rights act, a form of twenty-first century Reconstruction. But it is also a form of moral Reconstruction, a way of reeducating millions in this country into the norms of citizenship. It will also go a considerably long way toward purging some of the poison of the Trump years. After the 2020 election, there were calls in the usual places—NPR, The New York Times, the non-hallucinatory media—for a national conversation on race. Fine, I’m all for it. Let a thousand more books be published. But for my entire adult life, there has been a national conversation on race. </w:t>
      </w:r>
      <w:r w:rsidRPr="00752D61">
        <w:rPr>
          <w:rStyle w:val="Emphasis"/>
        </w:rPr>
        <w:t xml:space="preserve">Instead of a mere conversation, it would be preferable if whites and Blacks just went out and did something together. These national conversations are more likely to bear fruit and engender action if they take place at union halls. </w:t>
      </w:r>
      <w:r w:rsidRPr="00752D61">
        <w:rPr>
          <w:rStyle w:val="Emphasis"/>
          <w:highlight w:val="green"/>
        </w:rPr>
        <w:t>Americans of all races will more readily bridge divides</w:t>
      </w:r>
      <w:r w:rsidRPr="005F4343">
        <w:rPr>
          <w:rStyle w:val="Emphasis"/>
        </w:rPr>
        <w:t xml:space="preserve"> and set old prejudices down by the side of the road</w:t>
      </w:r>
      <w:r w:rsidRPr="00752D61">
        <w:rPr>
          <w:rStyle w:val="Emphasis"/>
          <w:highlight w:val="green"/>
        </w:rPr>
        <w:t xml:space="preserve"> if they </w:t>
      </w:r>
      <w:proofErr w:type="gramStart"/>
      <w:r w:rsidRPr="00752D61">
        <w:rPr>
          <w:rStyle w:val="Emphasis"/>
          <w:highlight w:val="green"/>
        </w:rPr>
        <w:t>have the opportunity to</w:t>
      </w:r>
      <w:proofErr w:type="gramEnd"/>
      <w:r w:rsidRPr="00752D61">
        <w:rPr>
          <w:rStyle w:val="Emphasis"/>
          <w:highlight w:val="green"/>
        </w:rPr>
        <w:t xml:space="preserve"> </w:t>
      </w:r>
      <w:r w:rsidRPr="005F4343">
        <w:rPr>
          <w:rStyle w:val="Emphasis"/>
        </w:rPr>
        <w:t>do the most important thing they can do—</w:t>
      </w:r>
      <w:r w:rsidRPr="00752D61">
        <w:rPr>
          <w:rStyle w:val="Emphasis"/>
          <w:highlight w:val="green"/>
        </w:rPr>
        <w:t xml:space="preserve">increase their share of not just labor income but capital </w:t>
      </w:r>
      <w:r w:rsidRPr="005F4343">
        <w:rPr>
          <w:rStyle w:val="Emphasis"/>
        </w:rPr>
        <w:t xml:space="preserve">income </w:t>
      </w:r>
      <w:r w:rsidRPr="00752D61">
        <w:rPr>
          <w:rStyle w:val="Emphasis"/>
          <w:highlight w:val="green"/>
        </w:rPr>
        <w:t>or savings</w:t>
      </w:r>
      <w:r w:rsidRPr="005F4343">
        <w:rPr>
          <w:rStyle w:val="Emphasis"/>
        </w:rPr>
        <w:t>—arm in arm.</w:t>
      </w:r>
      <w:r w:rsidRPr="00752D61">
        <w:rPr>
          <w:rStyle w:val="Emphasis"/>
        </w:rPr>
        <w:t xml:space="preserve"> Together, they can lift one another out of the vicious cycle of living paycheck to paycheck.</w:t>
      </w:r>
      <w:r w:rsidRPr="00752D61">
        <w:rPr>
          <w:sz w:val="16"/>
        </w:rPr>
        <w:t xml:space="preserve"> This pursuit of self-interest would raise the moral character of Black, brown, and white working people alike. In a way, this reflects de Tocqueville’s point about the effect of New England town meetings on their participants’ moral core. As he argued, we </w:t>
      </w:r>
      <w:r w:rsidRPr="00752D61">
        <w:rPr>
          <w:rStyle w:val="Emphasis"/>
        </w:rPr>
        <w:t xml:space="preserve">Americans may get involved in politics purely out of </w:t>
      </w:r>
      <w:proofErr w:type="spellStart"/>
      <w:r w:rsidRPr="00752D61">
        <w:rPr>
          <w:rStyle w:val="Emphasis"/>
        </w:rPr>
        <w:t>self interest</w:t>
      </w:r>
      <w:proofErr w:type="spellEnd"/>
      <w:r w:rsidRPr="00752D61">
        <w:rPr>
          <w:rStyle w:val="Emphasis"/>
        </w:rPr>
        <w:t xml:space="preserve">, but the pursuit can end up transforming us </w:t>
      </w:r>
      <w:r w:rsidRPr="005F4343">
        <w:rPr>
          <w:rStyle w:val="Emphasis"/>
        </w:rPr>
        <w:t xml:space="preserve">wherever we come together to work for shared goals. </w:t>
      </w:r>
      <w:r w:rsidRPr="00752D61">
        <w:rPr>
          <w:rStyle w:val="Emphasis"/>
          <w:highlight w:val="green"/>
        </w:rPr>
        <w:t xml:space="preserve">We come to </w:t>
      </w:r>
      <w:r w:rsidRPr="005F4343">
        <w:rPr>
          <w:rStyle w:val="Emphasis"/>
        </w:rPr>
        <w:t xml:space="preserve">have a sense of </w:t>
      </w:r>
      <w:r w:rsidRPr="00752D61">
        <w:rPr>
          <w:rStyle w:val="Emphasis"/>
          <w:highlight w:val="green"/>
        </w:rPr>
        <w:t xml:space="preserve">public responsibility for what we have created. </w:t>
      </w:r>
      <w:r w:rsidRPr="005F4343">
        <w:rPr>
          <w:rStyle w:val="Emphasis"/>
        </w:rPr>
        <w:t xml:space="preserve">And at least it is </w:t>
      </w:r>
      <w:r w:rsidRPr="00752D61">
        <w:rPr>
          <w:rStyle w:val="Emphasis"/>
          <w:highlight w:val="green"/>
        </w:rPr>
        <w:t>enlightened altruism</w:t>
      </w:r>
      <w:r w:rsidRPr="005F4343">
        <w:rPr>
          <w:rStyle w:val="Emphasis"/>
        </w:rPr>
        <w:t xml:space="preserve"> to make sure </w:t>
      </w:r>
      <w:r w:rsidRPr="00752D61">
        <w:rPr>
          <w:rStyle w:val="Emphasis"/>
          <w:highlight w:val="green"/>
        </w:rPr>
        <w:t>that race does n</w:t>
      </w:r>
      <w:r w:rsidRPr="005F4343">
        <w:rPr>
          <w:rStyle w:val="Emphasis"/>
        </w:rPr>
        <w:t>o</w:t>
      </w:r>
      <w:r w:rsidRPr="00752D61">
        <w:rPr>
          <w:rStyle w:val="Emphasis"/>
          <w:highlight w:val="green"/>
        </w:rPr>
        <w:t>t tear apart the much larger unions</w:t>
      </w:r>
      <w:r w:rsidRPr="005F4343">
        <w:rPr>
          <w:rStyle w:val="Emphasis"/>
        </w:rPr>
        <w:t xml:space="preserve"> we might create.</w:t>
      </w:r>
      <w:r w:rsidRPr="00752D61">
        <w:rPr>
          <w:rStyle w:val="Emphasis"/>
        </w:rPr>
        <w:t xml:space="preserve"> And finally, apart from either the wealth effect or the effect on moral character, it is just impossible to think there can ever be racial equity under our colossally unfair distribution of income. Under our form of capitalism, somebody is always going to be untouchable: If not Blacks locked up in blighted, redlined urban enclaves, we’ll recruit another minority group to live at the bottom of the pile. </w:t>
      </w:r>
      <w:r w:rsidRPr="00752D61">
        <w:rPr>
          <w:rStyle w:val="Emphasis"/>
          <w:highlight w:val="green"/>
        </w:rPr>
        <w:t>Racism today is not like racism in the 1950s and 1960s—and it’s not merely the product of income inequality but rather a different form of capitalism that has risen</w:t>
      </w:r>
      <w:r w:rsidRPr="00752D61">
        <w:rPr>
          <w:rStyle w:val="Emphasis"/>
        </w:rPr>
        <w:t>.</w:t>
      </w:r>
      <w:r w:rsidRPr="00752D61">
        <w:rPr>
          <w:sz w:val="16"/>
        </w:rPr>
        <w:t xml:space="preserve"> Like everything else, racism has undergone a change as the country went from a relatively egalitarian and social democratic form of capitalism that was tainted by Jim Crow to what some describe as liberal meritocratic capitalism. There is an especially chilling description in </w:t>
      </w:r>
      <w:proofErr w:type="spellStart"/>
      <w:r w:rsidRPr="00752D61">
        <w:rPr>
          <w:sz w:val="16"/>
        </w:rPr>
        <w:t>Branko</w:t>
      </w:r>
      <w:proofErr w:type="spellEnd"/>
      <w:r w:rsidRPr="00752D61">
        <w:rPr>
          <w:sz w:val="16"/>
        </w:rPr>
        <w:t xml:space="preserve"> Milanovic’s </w:t>
      </w:r>
      <w:hyperlink r:id="rId36" w:tgtFrame="_blank" w:history="1">
        <w:r w:rsidRPr="00752D61">
          <w:rPr>
            <w:rStyle w:val="Hyperlink"/>
            <w:rFonts w:eastAsiaTheme="majorEastAsia"/>
            <w:sz w:val="16"/>
          </w:rPr>
          <w:t>Capitalism, Alone</w:t>
        </w:r>
      </w:hyperlink>
      <w:r w:rsidRPr="00752D61">
        <w:rPr>
          <w:sz w:val="16"/>
        </w:rPr>
        <w:t xml:space="preserve">: It is an unequal, rigged meritocracy—and may be on the verge of being much less liberal. </w:t>
      </w:r>
      <w:r w:rsidRPr="005F4343">
        <w:rPr>
          <w:rStyle w:val="Emphasis"/>
        </w:rPr>
        <w:t xml:space="preserve">It is this form of capitalism that </w:t>
      </w:r>
      <w:r w:rsidRPr="00752D61">
        <w:rPr>
          <w:rStyle w:val="Emphasis"/>
          <w:highlight w:val="green"/>
        </w:rPr>
        <w:t xml:space="preserve">explains the maddening way there is so much racial progress and </w:t>
      </w:r>
      <w:r w:rsidRPr="005F4343">
        <w:rPr>
          <w:rStyle w:val="Emphasis"/>
        </w:rPr>
        <w:t xml:space="preserve">so much racial </w:t>
      </w:r>
      <w:r w:rsidRPr="00752D61">
        <w:rPr>
          <w:rStyle w:val="Emphasis"/>
          <w:highlight w:val="green"/>
        </w:rPr>
        <w:t xml:space="preserve">backsliding. </w:t>
      </w:r>
      <w:r w:rsidRPr="005F4343">
        <w:rPr>
          <w:rStyle w:val="Emphasis"/>
        </w:rPr>
        <w:t xml:space="preserve">It has the effect of raising some Black Americans to dizzying heights, right up to the presidency. But it </w:t>
      </w:r>
      <w:r w:rsidRPr="00752D61">
        <w:rPr>
          <w:rStyle w:val="Emphasis"/>
          <w:highlight w:val="green"/>
        </w:rPr>
        <w:t xml:space="preserve">has left nonwhite working people looking up from much further down than before—much like white working people </w:t>
      </w:r>
      <w:proofErr w:type="gramStart"/>
      <w:r w:rsidRPr="00752D61">
        <w:rPr>
          <w:rStyle w:val="Emphasis"/>
          <w:highlight w:val="green"/>
        </w:rPr>
        <w:t>have to</w:t>
      </w:r>
      <w:proofErr w:type="gramEnd"/>
      <w:r w:rsidRPr="00752D61">
        <w:rPr>
          <w:rStyle w:val="Emphasis"/>
          <w:highlight w:val="green"/>
        </w:rPr>
        <w:t xml:space="preserve"> look up, too.</w:t>
      </w:r>
      <w:r w:rsidRPr="00752D61">
        <w:rPr>
          <w:rStyle w:val="Emphasis"/>
        </w:rPr>
        <w:t xml:space="preserve"> And it has lowered the lowest economic caste. We can defund the police, but any low-income group locked up in impoverished and neglected neighborhoods will always be vulnerable to some form of violence. The capitalism we now have is not the kind that King or Rustin or others anticipated. It was no accident </w:t>
      </w:r>
      <w:r w:rsidRPr="00752D61">
        <w:rPr>
          <w:rStyle w:val="Emphasis"/>
        </w:rPr>
        <w:lastRenderedPageBreak/>
        <w:t xml:space="preserve">that King was a kind of labor leader in his own way. </w:t>
      </w:r>
      <w:r w:rsidRPr="00752D61">
        <w:rPr>
          <w:sz w:val="16"/>
        </w:rPr>
        <w:t xml:space="preserve">The premise of the civil rights movement, at least in the 1950s and up to the time of the Vietnam war, was to bring Blacks into organized labor, which had such great power in that day. The Civil Rights Act of 1964 places great emphasis specifically on suing to get into union membership. And with respect to most unions, though not all, that strategy was successful—except for the fact that organized labor disappeared (or more precisely, it was killed by the Republican party, big business, and an accommodating judiciary). </w:t>
      </w:r>
      <w:r w:rsidRPr="005F4343">
        <w:rPr>
          <w:rStyle w:val="Emphasis"/>
        </w:rPr>
        <w:t>King was not naïve about this emerging world. He once gave a remarkable</w:t>
      </w:r>
      <w:r w:rsidRPr="005F4343">
        <w:rPr>
          <w:rStyle w:val="Emphasis"/>
          <w:rFonts w:eastAsiaTheme="majorEastAsia"/>
        </w:rPr>
        <w:t xml:space="preserve"> </w:t>
      </w:r>
      <w:hyperlink r:id="rId37" w:tgtFrame="_blank" w:history="1">
        <w:r w:rsidRPr="005F4343">
          <w:rPr>
            <w:rStyle w:val="Emphasis"/>
            <w:rFonts w:eastAsiaTheme="majorEastAsia"/>
          </w:rPr>
          <w:t>speech to the AFL-CIO</w:t>
        </w:r>
      </w:hyperlink>
      <w:r w:rsidRPr="005F4343">
        <w:rPr>
          <w:rStyle w:val="Emphasis"/>
          <w:rFonts w:eastAsiaTheme="majorEastAsia"/>
        </w:rPr>
        <w:t xml:space="preserve"> </w:t>
      </w:r>
      <w:r w:rsidRPr="005F4343">
        <w:rPr>
          <w:rStyle w:val="Emphasis"/>
        </w:rPr>
        <w:t xml:space="preserve">in 1961 not just about race but also about finding new ways to counter both the automation and the outright deindustrialization that he saw coming. Suppose we were able to flip a switch and end racism as we know it. </w:t>
      </w:r>
      <w:r w:rsidRPr="00752D61">
        <w:rPr>
          <w:rStyle w:val="Emphasis"/>
          <w:highlight w:val="green"/>
        </w:rPr>
        <w:t>Even a color-blind version of our form of rigged meritocracy would still leave tens of millions of Black Americans without any security or hope of economic advancement.</w:t>
      </w:r>
      <w:r w:rsidRPr="00752D61">
        <w:rPr>
          <w:rStyle w:val="Emphasis"/>
        </w:rPr>
        <w:t xml:space="preserve"> People at the top—the top 10 percent or so, including the fraction who may be Black—have too much financial and human capital to be dislodged. It is worse for Black Americans but bad enough for most everyone else. </w:t>
      </w:r>
    </w:p>
    <w:p w14:paraId="041FA33F" w14:textId="07D8D873" w:rsidR="00903381" w:rsidRDefault="00903381" w:rsidP="00903381">
      <w:r w:rsidRPr="00752D61">
        <w:br w:type="page"/>
      </w:r>
    </w:p>
    <w:sectPr w:rsidR="009033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338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68CC"/>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5411"/>
    <w:rsid w:val="00712F9B"/>
    <w:rsid w:val="00722258"/>
    <w:rsid w:val="007243E5"/>
    <w:rsid w:val="00766EA0"/>
    <w:rsid w:val="007A2226"/>
    <w:rsid w:val="007D72AD"/>
    <w:rsid w:val="007F5B66"/>
    <w:rsid w:val="00823A1C"/>
    <w:rsid w:val="00845B9D"/>
    <w:rsid w:val="00860984"/>
    <w:rsid w:val="008B3ECB"/>
    <w:rsid w:val="008B4E85"/>
    <w:rsid w:val="008C1B2E"/>
    <w:rsid w:val="0090338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EC309"/>
  <w15:chartTrackingRefBased/>
  <w15:docId w15:val="{E6A638F6-7EAA-45D1-A008-A01676244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3381"/>
    <w:rPr>
      <w:rFonts w:ascii="Calibri" w:hAnsi="Calibri"/>
    </w:rPr>
  </w:style>
  <w:style w:type="paragraph" w:styleId="Heading1">
    <w:name w:val="heading 1"/>
    <w:aliases w:val="Pocket"/>
    <w:basedOn w:val="Normal"/>
    <w:next w:val="Normal"/>
    <w:link w:val="Heading1Char"/>
    <w:qFormat/>
    <w:rsid w:val="009033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33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033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9033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033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3381"/>
  </w:style>
  <w:style w:type="character" w:customStyle="1" w:styleId="Heading1Char">
    <w:name w:val="Heading 1 Char"/>
    <w:aliases w:val="Pocket Char"/>
    <w:basedOn w:val="DefaultParagraphFont"/>
    <w:link w:val="Heading1"/>
    <w:rsid w:val="009033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33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0338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90338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90338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0338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90338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903381"/>
    <w:rPr>
      <w:color w:val="auto"/>
      <w:u w:val="none"/>
    </w:rPr>
  </w:style>
  <w:style w:type="character" w:styleId="FollowedHyperlink">
    <w:name w:val="FollowedHyperlink"/>
    <w:basedOn w:val="DefaultParagraphFont"/>
    <w:uiPriority w:val="99"/>
    <w:semiHidden/>
    <w:unhideWhenUsed/>
    <w:rsid w:val="00903381"/>
    <w:rPr>
      <w:color w:val="auto"/>
      <w:u w:val="none"/>
    </w:rPr>
  </w:style>
  <w:style w:type="character" w:customStyle="1" w:styleId="normaltextrun">
    <w:name w:val="normaltextrun"/>
    <w:basedOn w:val="DefaultParagraphFont"/>
    <w:rsid w:val="00903381"/>
  </w:style>
  <w:style w:type="character" w:customStyle="1" w:styleId="spellingerror">
    <w:name w:val="spellingerror"/>
    <w:basedOn w:val="DefaultParagraphFont"/>
    <w:rsid w:val="00903381"/>
  </w:style>
  <w:style w:type="character" w:customStyle="1" w:styleId="eop">
    <w:name w:val="eop"/>
    <w:basedOn w:val="DefaultParagraphFont"/>
    <w:rsid w:val="00903381"/>
  </w:style>
  <w:style w:type="paragraph" w:customStyle="1" w:styleId="textbold">
    <w:name w:val="text bold"/>
    <w:basedOn w:val="Normal"/>
    <w:link w:val="Emphasis"/>
    <w:uiPriority w:val="7"/>
    <w:qFormat/>
    <w:rsid w:val="0090338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bur.org/news/2018/11/06/nurse-staffing-ratio-initiative-loses" TargetMode="External"/><Relationship Id="rId18" Type="http://schemas.openxmlformats.org/officeDocument/2006/relationships/hyperlink" Target="https://www.gov.ca.gov/2021/09/27/governor-newsom-signs-legislation-creating-nation-leading-worker-protections-for-garment-industry-additional-measures-to-combat-unfair-pay-practices-and-improve-workplace-conditions/" TargetMode="External"/><Relationship Id="rId26" Type="http://schemas.openxmlformats.org/officeDocument/2006/relationships/hyperlink" Target="https://www.theguardian.com/technology/2021/feb/23/amazon-bessemer-alabama-union" TargetMode="External"/><Relationship Id="rId39" Type="http://schemas.openxmlformats.org/officeDocument/2006/relationships/theme" Target="theme/theme1.xml"/><Relationship Id="rId21" Type="http://schemas.openxmlformats.org/officeDocument/2006/relationships/hyperlink" Target="https://equitablegrowth.org/the-once-and-future-role-of-strikes-in-ensuring-u-s-worker-power/" TargetMode="External"/><Relationship Id="rId34" Type="http://schemas.openxmlformats.org/officeDocument/2006/relationships/hyperlink" Target="https://www.hamiltonproject.org/assets/files/UnionsEA_Web_8.19.pdf" TargetMode="External"/><Relationship Id="rId7" Type="http://schemas.openxmlformats.org/officeDocument/2006/relationships/hyperlink" Target="https://iwer.mit.edu/2018/08/30/who-wants-to-join-a-union-a-growing-number-of-americans/" TargetMode="External"/><Relationship Id="rId12" Type="http://schemas.openxmlformats.org/officeDocument/2006/relationships/hyperlink" Target="https://sasymphony.org/sas-contract-negotiation-updates/" TargetMode="External"/><Relationship Id="rId17" Type="http://schemas.openxmlformats.org/officeDocument/2006/relationships/hyperlink" Target="https://www.gov.ca.gov/2021/09/22/governor-newsom-signs-nation-leading-legislation-expanding-protections-for-warehouse-workers/" TargetMode="External"/><Relationship Id="rId25" Type="http://schemas.openxmlformats.org/officeDocument/2006/relationships/hyperlink" Target="https://www.bls.gov/opub/reports/race-and-ethnicity/2019/home.htm" TargetMode="External"/><Relationship Id="rId33" Type="http://schemas.openxmlformats.org/officeDocument/2006/relationships/hyperlink" Target="https://news.gallup.com/poll/318980/approval-labor-unions-remains-high.aspx"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hitehouse.gov/briefing-room/speeches-remarks/2021/09/08/remarks-by-president-biden-in-honor-of-labor-unions/" TargetMode="External"/><Relationship Id="rId20" Type="http://schemas.openxmlformats.org/officeDocument/2006/relationships/hyperlink" Target="https://www.huffpost.com/entry/nabisco-workers-return-work-five-week-strike_n_614cb5e7e4b03d83bad09c12" TargetMode="External"/><Relationship Id="rId29" Type="http://schemas.openxmlformats.org/officeDocument/2006/relationships/hyperlink" Target="https://www.npr.org/2021/02/25/971338686/costco-to-raise-minimum-wage-to-16-an-hour-this-isnt-altruism" TargetMode="External"/><Relationship Id="rId1" Type="http://schemas.openxmlformats.org/officeDocument/2006/relationships/customXml" Target="../customXml/item1.xml"/><Relationship Id="rId6" Type="http://schemas.openxmlformats.org/officeDocument/2006/relationships/hyperlink" Target="https://time.com/6105109/workers-strike-unemployment%3c/span%3e/" TargetMode="External"/><Relationship Id="rId11" Type="http://schemas.openxmlformats.org/officeDocument/2006/relationships/hyperlink" Target="https://www.sacurrent.com/sanantonio/san-antonio-symphony-musicians-strike-over-breakdown-in-contract-talks/Content?oid=27222645" TargetMode="External"/><Relationship Id="rId24" Type="http://schemas.openxmlformats.org/officeDocument/2006/relationships/hyperlink" Target="https://www.aboutamazon.com/news/workplace/our-workforce-data" TargetMode="External"/><Relationship Id="rId32" Type="http://schemas.openxmlformats.org/officeDocument/2006/relationships/hyperlink" Target="https://www.huffpost.com/entry/amazon-warehouse-anti-union-campaign_n_604a2e8dc5b636ed3378bec0" TargetMode="External"/><Relationship Id="rId37" Type="http://schemas.openxmlformats.org/officeDocument/2006/relationships/hyperlink" Target="https://hornbakelibrary.wordpress.com/2016/01/18/martin-luther-king-jr-s-speech-to-afl-cio/" TargetMode="External"/><Relationship Id="rId5" Type="http://schemas.openxmlformats.org/officeDocument/2006/relationships/webSettings" Target="webSettings.xml"/><Relationship Id="rId15" Type="http://schemas.openxmlformats.org/officeDocument/2006/relationships/hyperlink" Target="https://www.nytimes.com/2021/08/02/business/amazon-union-alabama-nlrb.html" TargetMode="External"/><Relationship Id="rId23" Type="http://schemas.openxmlformats.org/officeDocument/2006/relationships/hyperlink" Target="https://www.brookings.edu/research/black-essential-workers-lives-matter-they-deserve-real-change-not-just-lip-service/" TargetMode="External"/><Relationship Id="rId28" Type="http://schemas.openxmlformats.org/officeDocument/2006/relationships/hyperlink" Target="https://www.aboutamazon.com/impact/economy/15-minimum-wage" TargetMode="External"/><Relationship Id="rId36" Type="http://schemas.openxmlformats.org/officeDocument/2006/relationships/hyperlink" Target="https://www.hup.harvard.edu/catalog.php?isbn=9780674987593" TargetMode="External"/><Relationship Id="rId10" Type="http://schemas.openxmlformats.org/officeDocument/2006/relationships/hyperlink" Target="https://www.kens5.com/article/news/community/sa-symphony-on-strike-whats-next/273-8973f72b-d7d1-4837-ace2-fe22c29ca07b" TargetMode="External"/><Relationship Id="rId19" Type="http://schemas.openxmlformats.org/officeDocument/2006/relationships/hyperlink" Target="https://www.inc.com/suzanne-lucas/new-york-city-just-changed-fast-food-employment-forever.html" TargetMode="External"/><Relationship Id="rId31" Type="http://schemas.openxmlformats.org/officeDocument/2006/relationships/hyperlink" Target="https://www.theguardian.com/technology/2021/feb/23/amazon-bessemer-alabama-union" TargetMode="External"/><Relationship Id="rId4" Type="http://schemas.openxmlformats.org/officeDocument/2006/relationships/settings" Target="settings.xml"/><Relationship Id="rId9" Type="http://schemas.openxmlformats.org/officeDocument/2006/relationships/hyperlink" Target="https://bctgm.org/2021/10/05/workers-at-kelloggs-cereal-production-plants-are-on-strike/" TargetMode="External"/><Relationship Id="rId14" Type="http://schemas.openxmlformats.org/officeDocument/2006/relationships/hyperlink" Target="https://time.com/5928528/frontline-workers-strikes-labor/" TargetMode="External"/><Relationship Id="rId22" Type="http://schemas.openxmlformats.org/officeDocument/2006/relationships/hyperlink" Target="https://www.barrons.com/articles/dont-mistake-the-disappointing-jobs-numbers-for-a-labor-shortage-51630698151" TargetMode="External"/><Relationship Id="rId27" Type="http://schemas.openxmlformats.org/officeDocument/2006/relationships/hyperlink" Target="https://www.brookings.edu/essay/windfall-profits-and-deadly-risks/" TargetMode="External"/><Relationship Id="rId30" Type="http://schemas.openxmlformats.org/officeDocument/2006/relationships/hyperlink" Target="https://www.washingtonpost.com/technology/2021/03/09/amazon-union-bessemer-history/" TargetMode="External"/><Relationship Id="rId35" Type="http://schemas.openxmlformats.org/officeDocument/2006/relationships/hyperlink" Target="https://www.bls.gov/news.release/union2.htm" TargetMode="External"/><Relationship Id="rId8" Type="http://schemas.openxmlformats.org/officeDocument/2006/relationships/hyperlink" Target="https://wwmt.com/news/local/kelloggs-workers-at-battle-creek-plant-to-strik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017DF-8ACC-4E65-A2D2-9F0C8A5E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15</Pages>
  <Words>8973</Words>
  <Characters>51151</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wyn nguyen</dc:creator>
  <cp:keywords>5.1.1</cp:keywords>
  <dc:description/>
  <cp:lastModifiedBy>Nguyen, Emma</cp:lastModifiedBy>
  <cp:revision>3</cp:revision>
  <dcterms:created xsi:type="dcterms:W3CDTF">2021-12-11T01:28:00Z</dcterms:created>
  <dcterms:modified xsi:type="dcterms:W3CDTF">2021-12-11T02:51:00Z</dcterms:modified>
</cp:coreProperties>
</file>