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744FA" w14:textId="2A771A52" w:rsidR="00DD3A96" w:rsidRDefault="00DD3A96" w:rsidP="00DD3A96">
      <w:pPr>
        <w:pStyle w:val="Heading2"/>
      </w:pPr>
      <w:r>
        <w:t>1AC – Pricing</w:t>
      </w:r>
    </w:p>
    <w:p w14:paraId="2C5E11EC" w14:textId="77777777" w:rsidR="00DD3A96" w:rsidRDefault="00DD3A96" w:rsidP="00DD3A96">
      <w:pPr>
        <w:pStyle w:val="Heading3"/>
        <w:rPr>
          <w:rFonts w:asciiTheme="majorHAnsi" w:hAnsiTheme="majorHAnsi"/>
        </w:rPr>
      </w:pPr>
      <w:r>
        <w:rPr>
          <w:rFonts w:asciiTheme="majorHAnsi" w:hAnsiTheme="majorHAnsi"/>
        </w:rPr>
        <w:t>Framework</w:t>
      </w:r>
    </w:p>
    <w:p w14:paraId="2FE2622D" w14:textId="77777777" w:rsidR="00DD3A96" w:rsidRPr="00517D88" w:rsidRDefault="00DD3A96" w:rsidP="00DD3A96">
      <w:pPr>
        <w:pStyle w:val="Heading4"/>
        <w:rPr>
          <w:rFonts w:asciiTheme="majorHAnsi" w:hAnsiTheme="majorHAnsi" w:cstheme="majorHAnsi"/>
        </w:rPr>
      </w:pPr>
      <w:r w:rsidRPr="00517D88">
        <w:rPr>
          <w:rFonts w:asciiTheme="majorHAnsi" w:hAnsiTheme="majorHAnsi" w:cstheme="majorHAnsi"/>
        </w:rPr>
        <w:t>The standard is maximizing expected well-being</w:t>
      </w:r>
    </w:p>
    <w:p w14:paraId="1ADD3137" w14:textId="77777777" w:rsidR="00DD3A96" w:rsidRPr="00517D88" w:rsidRDefault="00DD3A96" w:rsidP="00DD3A96">
      <w:pPr>
        <w:pStyle w:val="Heading4"/>
        <w:rPr>
          <w:rFonts w:asciiTheme="majorHAnsi" w:hAnsiTheme="majorHAnsi" w:cstheme="majorHAnsi"/>
        </w:rPr>
      </w:pPr>
      <w:r w:rsidRPr="00517D88">
        <w:rPr>
          <w:rFonts w:asciiTheme="majorHAnsi" w:hAnsiTheme="majorHAnsi" w:cstheme="majorHAnsi"/>
        </w:rPr>
        <w:t>[1] Policy focus - Ethical policymaking requires calculation of consequences</w:t>
      </w:r>
    </w:p>
    <w:p w14:paraId="32B5CECB" w14:textId="77777777" w:rsidR="00DD3A96" w:rsidRPr="00517D88" w:rsidRDefault="00DD3A96" w:rsidP="00DD3A96">
      <w:pPr>
        <w:rPr>
          <w:rFonts w:asciiTheme="majorHAnsi" w:hAnsiTheme="majorHAnsi" w:cstheme="majorHAnsi"/>
          <w:szCs w:val="12"/>
        </w:rPr>
      </w:pPr>
      <w:proofErr w:type="spellStart"/>
      <w:r w:rsidRPr="00517D88">
        <w:rPr>
          <w:rStyle w:val="Style13ptBold"/>
          <w:rFonts w:asciiTheme="majorHAnsi" w:hAnsiTheme="majorHAnsi" w:cstheme="majorHAnsi"/>
        </w:rPr>
        <w:t>Gvosdev</w:t>
      </w:r>
      <w:proofErr w:type="spellEnd"/>
      <w:r w:rsidRPr="00517D88">
        <w:rPr>
          <w:rStyle w:val="Style13ptBold"/>
          <w:rFonts w:asciiTheme="majorHAnsi" w:hAnsiTheme="majorHAnsi" w:cstheme="majorHAnsi"/>
        </w:rPr>
        <w:t xml:space="preserve"> 5</w:t>
      </w:r>
      <w:r w:rsidRPr="00517D88">
        <w:rPr>
          <w:rFonts w:asciiTheme="majorHAnsi" w:hAnsiTheme="majorHAnsi" w:cstheme="majorHAnsi"/>
        </w:rPr>
        <w:t xml:space="preserve"> – Rhodes scholar, PhD from St. Antony’s College, executive editor of The National Interest</w:t>
      </w:r>
      <w:r w:rsidRPr="00517D88">
        <w:rPr>
          <w:rFonts w:asciiTheme="majorHAnsi" w:hAnsiTheme="majorHAnsi" w:cstheme="majorHAnsi"/>
          <w:szCs w:val="20"/>
        </w:rPr>
        <w:t xml:space="preserve"> </w:t>
      </w:r>
      <w:r w:rsidRPr="00517D88">
        <w:rPr>
          <w:rFonts w:asciiTheme="majorHAnsi" w:hAnsiTheme="majorHAnsi" w:cstheme="majorHAnsi"/>
        </w:rPr>
        <w:t xml:space="preserve">(Nikolas, The Value(s) of Realism, </w:t>
      </w:r>
      <w:r w:rsidRPr="00517D88">
        <w:rPr>
          <w:rFonts w:asciiTheme="majorHAnsi" w:hAnsiTheme="majorHAnsi" w:cstheme="majorHAnsi"/>
          <w:iCs/>
        </w:rPr>
        <w:t>SAIS Review</w:t>
      </w:r>
      <w:r w:rsidRPr="00517D88">
        <w:rPr>
          <w:rFonts w:asciiTheme="majorHAnsi" w:hAnsiTheme="majorHAnsi" w:cstheme="majorHAnsi"/>
        </w:rPr>
        <w:t xml:space="preserve"> 25.1, </w:t>
      </w:r>
      <w:proofErr w:type="spellStart"/>
      <w:r w:rsidRPr="00517D88">
        <w:rPr>
          <w:rFonts w:asciiTheme="majorHAnsi" w:hAnsiTheme="majorHAnsi" w:cstheme="majorHAnsi"/>
        </w:rPr>
        <w:t>pmuse</w:t>
      </w:r>
      <w:proofErr w:type="spellEnd"/>
      <w:r w:rsidRPr="00517D88">
        <w:rPr>
          <w:rFonts w:asciiTheme="majorHAnsi" w:hAnsiTheme="majorHAnsi" w:cstheme="majorHAnsi"/>
        </w:rPr>
        <w:t>, AG)</w:t>
      </w:r>
    </w:p>
    <w:p w14:paraId="03CB03FD" w14:textId="77777777" w:rsidR="00DD3A96" w:rsidRPr="00517D88" w:rsidRDefault="00DD3A96" w:rsidP="00DD3A96">
      <w:pPr>
        <w:rPr>
          <w:rStyle w:val="Emphasis"/>
          <w:rFonts w:asciiTheme="majorHAnsi" w:hAnsiTheme="majorHAnsi" w:cstheme="majorHAnsi"/>
        </w:rPr>
      </w:pPr>
      <w:r w:rsidRPr="00517D88">
        <w:rPr>
          <w:rFonts w:asciiTheme="majorHAnsi" w:hAnsiTheme="majorHAnsi" w:cstheme="majorHAnsi"/>
          <w:szCs w:val="12"/>
        </w:rPr>
        <w:t xml:space="preserve">As the name implies, realists focus on promoting policies that are achievable and sustainable. In turn, </w:t>
      </w:r>
      <w:r w:rsidRPr="00517D88">
        <w:rPr>
          <w:rStyle w:val="Emphasis"/>
          <w:rFonts w:asciiTheme="majorHAnsi" w:hAnsiTheme="majorHAnsi" w:cstheme="majorHAnsi"/>
          <w:highlight w:val="green"/>
        </w:rPr>
        <w:t>the morality of 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w:t>
      </w:r>
      <w:r w:rsidRPr="00517D88">
        <w:rPr>
          <w:rFonts w:asciiTheme="majorHAnsi" w:hAnsiTheme="majorHAnsi" w:cstheme="majorHAnsi"/>
          <w:szCs w:val="12"/>
        </w:rPr>
        <w:t xml:space="preserve"> action </w:t>
      </w:r>
      <w:r w:rsidRPr="00517D88">
        <w:rPr>
          <w:rStyle w:val="Emphasis"/>
          <w:rFonts w:asciiTheme="majorHAnsi" w:hAnsiTheme="majorHAnsi" w:cstheme="majorHAnsi"/>
          <w:highlight w:val="green"/>
        </w:rPr>
        <w:t>is judged by</w:t>
      </w:r>
      <w:r w:rsidRPr="00517D88">
        <w:rPr>
          <w:rStyle w:val="Emphasis"/>
          <w:rFonts w:asciiTheme="majorHAnsi" w:hAnsiTheme="majorHAnsi" w:cstheme="majorHAnsi"/>
        </w:rPr>
        <w:t xml:space="preserve"> its </w:t>
      </w:r>
      <w:r w:rsidRPr="00517D88">
        <w:rPr>
          <w:rStyle w:val="Emphasis"/>
          <w:rFonts w:asciiTheme="majorHAnsi" w:hAnsiTheme="majorHAnsi" w:cstheme="majorHAnsi"/>
          <w:highlight w:val="green"/>
        </w:rPr>
        <w:t>results, not</w:t>
      </w:r>
      <w:r w:rsidRPr="00517D88">
        <w:rPr>
          <w:rFonts w:asciiTheme="majorHAnsi" w:hAnsiTheme="majorHAnsi" w:cstheme="majorHAnsi"/>
          <w:szCs w:val="12"/>
        </w:rPr>
        <w:t xml:space="preserve"> by the </w:t>
      </w:r>
      <w:r w:rsidRPr="00517D88">
        <w:rPr>
          <w:rStyle w:val="Emphasis"/>
          <w:rFonts w:asciiTheme="majorHAnsi" w:hAnsiTheme="majorHAnsi" w:cstheme="majorHAnsi"/>
          <w:highlight w:val="green"/>
        </w:rPr>
        <w:t>intentions</w:t>
      </w:r>
      <w:r w:rsidRPr="00517D88">
        <w:rPr>
          <w:rFonts w:asciiTheme="majorHAnsi" w:hAnsiTheme="majorHAnsi" w:cstheme="majorHAnsi"/>
          <w:szCs w:val="12"/>
        </w:rPr>
        <w:t xml:space="preserve"> of its framers. </w:t>
      </w:r>
      <w:r w:rsidRPr="00517D88">
        <w:rPr>
          <w:rStyle w:val="Emphasis"/>
          <w:rFonts w:asciiTheme="majorHAnsi" w:hAnsiTheme="majorHAnsi" w:cstheme="majorHAnsi"/>
          <w:highlight w:val="green"/>
        </w:rPr>
        <w:t>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policymaker must weigh</w:t>
      </w:r>
      <w:r w:rsidRPr="00517D88">
        <w:rPr>
          <w:rStyle w:val="Emphasis"/>
          <w:rFonts w:asciiTheme="majorHAnsi" w:hAnsiTheme="majorHAnsi" w:cstheme="majorHAnsi"/>
        </w:rPr>
        <w:t xml:space="preserve"> the </w:t>
      </w:r>
      <w:r w:rsidRPr="00517D88">
        <w:rPr>
          <w:rStyle w:val="Emphasis"/>
          <w:rFonts w:asciiTheme="majorHAnsi" w:hAnsiTheme="majorHAnsi" w:cstheme="majorHAnsi"/>
          <w:highlight w:val="green"/>
        </w:rPr>
        <w:t>consequences</w:t>
      </w:r>
      <w:r w:rsidRPr="00517D88">
        <w:rPr>
          <w:rStyle w:val="Emphasis"/>
          <w:rFonts w:asciiTheme="majorHAnsi" w:hAnsiTheme="majorHAnsi" w:cstheme="majorHAnsi"/>
        </w:rPr>
        <w:t xml:space="preserve"> of any</w:t>
      </w:r>
      <w:r w:rsidRPr="00517D88">
        <w:rPr>
          <w:rFonts w:asciiTheme="majorHAnsi" w:hAnsiTheme="majorHAnsi" w:cstheme="majorHAnsi"/>
          <w:szCs w:val="12"/>
        </w:rPr>
        <w:t xml:space="preserve"> course of </w:t>
      </w:r>
      <w:r w:rsidRPr="00517D88">
        <w:rPr>
          <w:rStyle w:val="Emphasis"/>
          <w:rFonts w:asciiTheme="majorHAnsi" w:hAnsiTheme="majorHAnsi" w:cstheme="majorHAnsi"/>
        </w:rPr>
        <w:t>action and assess the resources at hand</w:t>
      </w:r>
      <w:r w:rsidRPr="00517D88">
        <w:rPr>
          <w:rFonts w:asciiTheme="majorHAnsi" w:hAnsiTheme="majorHAnsi" w:cstheme="majorHAnsi"/>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17D88">
        <w:rPr>
          <w:rStyle w:val="Emphasis"/>
          <w:rFonts w:asciiTheme="majorHAnsi" w:hAnsiTheme="majorHAnsi" w:cstheme="majorHAnsi"/>
          <w:highlight w:val="green"/>
        </w:rPr>
        <w:t>it is more moral</w:t>
      </w:r>
      <w:r w:rsidRPr="00517D88">
        <w:rPr>
          <w:rFonts w:asciiTheme="majorHAnsi" w:hAnsiTheme="majorHAnsi" w:cstheme="majorHAnsi"/>
          <w:szCs w:val="12"/>
        </w:rPr>
        <w:t xml:space="preserve"> to fulfill one's commitments than to make "empty" promises, and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seek solutions that </w:t>
      </w:r>
      <w:r w:rsidRPr="00517D88">
        <w:rPr>
          <w:rStyle w:val="Emphasis"/>
          <w:rFonts w:asciiTheme="majorHAnsi" w:hAnsiTheme="majorHAnsi" w:cstheme="majorHAnsi"/>
          <w:highlight w:val="green"/>
        </w:rPr>
        <w:t>minimize harm and produce</w:t>
      </w:r>
      <w:r w:rsidRPr="00517D88">
        <w:rPr>
          <w:rStyle w:val="Emphasis"/>
          <w:rFonts w:asciiTheme="majorHAnsi" w:hAnsiTheme="majorHAnsi" w:cstheme="majorHAnsi"/>
        </w:rPr>
        <w:t xml:space="preserve"> sustainable </w:t>
      </w:r>
      <w:r w:rsidRPr="00517D88">
        <w:rPr>
          <w:rStyle w:val="Emphasis"/>
          <w:rFonts w:asciiTheme="majorHAnsi" w:hAnsiTheme="majorHAnsi" w:cstheme="majorHAnsi"/>
          <w:highlight w:val="green"/>
        </w:rPr>
        <w:t>results</w:t>
      </w:r>
      <w:r w:rsidRPr="00517D88">
        <w:rPr>
          <w:rFonts w:asciiTheme="majorHAnsi" w:hAnsiTheme="majorHAnsi" w:cstheme="majorHAnsi"/>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17D88">
        <w:rPr>
          <w:rStyle w:val="Emphasis"/>
          <w:rFonts w:asciiTheme="majorHAnsi" w:hAnsiTheme="majorHAnsi" w:cstheme="majorHAnsi"/>
        </w:rPr>
        <w:t>under the concrete circumstances of time and place</w:t>
      </w:r>
      <w:r w:rsidRPr="00517D88">
        <w:rPr>
          <w:rFonts w:asciiTheme="majorHAnsi" w:hAnsiTheme="majorHAnsi" w:cstheme="majorHAnsi"/>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w:t>
      </w:r>
      <w:proofErr w:type="spellStart"/>
      <w:r w:rsidRPr="00517D88">
        <w:rPr>
          <w:rFonts w:asciiTheme="majorHAnsi" w:hAnsiTheme="majorHAnsi" w:cstheme="majorHAnsi"/>
          <w:szCs w:val="12"/>
        </w:rPr>
        <w:t>moralpolitik</w:t>
      </w:r>
      <w:proofErr w:type="spellEnd"/>
      <w:r w:rsidRPr="00517D88">
        <w:rPr>
          <w:rFonts w:asciiTheme="majorHAnsi" w:hAnsiTheme="majorHAnsi" w:cstheme="majorHAnsi"/>
          <w:szCs w:val="12"/>
        </w:rPr>
        <w:t xml:space="preserve">,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t>
      </w:r>
      <w:proofErr w:type="spellStart"/>
      <w:r w:rsidRPr="00517D88">
        <w:rPr>
          <w:rFonts w:asciiTheme="majorHAnsi" w:hAnsiTheme="majorHAnsi" w:cstheme="majorHAnsi"/>
          <w:szCs w:val="12"/>
        </w:rPr>
        <w:t>Wilsonianism</w:t>
      </w:r>
      <w:proofErr w:type="spellEnd"/>
      <w:r w:rsidRPr="00517D88">
        <w:rPr>
          <w:rFonts w:asciiTheme="majorHAnsi" w:hAnsiTheme="majorHAnsi" w:cstheme="majorHAnsi"/>
          <w:szCs w:val="12"/>
        </w:rPr>
        <w:t xml:space="preserve">," </w:t>
      </w:r>
      <w:r w:rsidRPr="00517D88">
        <w:rPr>
          <w:rStyle w:val="Emphasis"/>
          <w:rFonts w:asciiTheme="majorHAnsi" w:hAnsiTheme="majorHAnsi" w:cstheme="majorHAnsi"/>
          <w:highlight w:val="green"/>
        </w:rPr>
        <w:t>the belief that "high-flown words matter more</w:t>
      </w:r>
      <w:r w:rsidRPr="00517D88">
        <w:rPr>
          <w:rStyle w:val="Emphasis"/>
          <w:rFonts w:asciiTheme="majorHAnsi" w:hAnsiTheme="majorHAnsi" w:cstheme="majorHAnsi"/>
        </w:rPr>
        <w:t xml:space="preserve"> than rational calculation" in formulating</w:t>
      </w:r>
      <w:r w:rsidRPr="00517D88">
        <w:rPr>
          <w:rFonts w:asciiTheme="majorHAnsi" w:hAnsiTheme="majorHAnsi" w:cstheme="majorHAnsi"/>
          <w:sz w:val="16"/>
          <w:szCs w:val="12"/>
        </w:rPr>
        <w:t xml:space="preserve"> effective </w:t>
      </w:r>
      <w:r w:rsidRPr="00517D88">
        <w:rPr>
          <w:rStyle w:val="Emphasis"/>
          <w:rFonts w:asciiTheme="majorHAnsi" w:hAnsiTheme="majorHAnsi" w:cstheme="majorHAnsi"/>
        </w:rPr>
        <w:t>policy</w:t>
      </w:r>
      <w:r w:rsidRPr="00517D88">
        <w:rPr>
          <w:rFonts w:asciiTheme="majorHAnsi" w:hAnsiTheme="majorHAnsi" w:cstheme="majorHAnsi"/>
          <w:sz w:val="16"/>
          <w:szCs w:val="12"/>
        </w:rPr>
        <w:t xml:space="preserve">, which </w:t>
      </w:r>
      <w:r w:rsidRPr="00517D88">
        <w:rPr>
          <w:rStyle w:val="Emphasis"/>
          <w:rFonts w:asciiTheme="majorHAnsi" w:hAnsiTheme="majorHAnsi" w:cstheme="majorHAnsi"/>
          <w:highlight w:val="green"/>
        </w:rPr>
        <w:t>led U.S</w:t>
      </w:r>
      <w:r w:rsidRPr="00517D88">
        <w:rPr>
          <w:rFonts w:asciiTheme="majorHAnsi" w:hAnsiTheme="majorHAnsi" w:cstheme="majorHAnsi"/>
          <w:sz w:val="16"/>
          <w:szCs w:val="12"/>
          <w:highlight w:val="green"/>
        </w:rPr>
        <w:t>.</w:t>
      </w:r>
      <w:r w:rsidRPr="00517D88">
        <w:rPr>
          <w:rFonts w:asciiTheme="majorHAnsi" w:hAnsiTheme="majorHAnsi" w:cstheme="majorHAnsi"/>
          <w:sz w:val="16"/>
          <w:szCs w:val="12"/>
        </w:rPr>
        <w:t xml:space="preserve"> policymakers</w:t>
      </w:r>
      <w:r w:rsidRPr="00517D88">
        <w:rPr>
          <w:rFonts w:asciiTheme="majorHAnsi" w:hAnsiTheme="majorHAnsi" w:cstheme="majorHAnsi"/>
          <w:sz w:val="16"/>
        </w:rPr>
        <w:t xml:space="preserve"> </w:t>
      </w:r>
      <w:r w:rsidRPr="00517D88">
        <w:rPr>
          <w:rStyle w:val="Emphasis"/>
          <w:rFonts w:asciiTheme="majorHAnsi" w:hAnsiTheme="majorHAnsi" w:cstheme="majorHAnsi"/>
          <w:highlight w:val="green"/>
        </w:rPr>
        <w:t>to dispense</w:t>
      </w:r>
      <w:r w:rsidRPr="00517D88">
        <w:rPr>
          <w:rStyle w:val="Emphasis"/>
          <w:rFonts w:asciiTheme="majorHAnsi" w:hAnsiTheme="majorHAnsi" w:cstheme="majorHAnsi"/>
        </w:rPr>
        <w:t xml:space="preserve"> with</w:t>
      </w:r>
      <w:r w:rsidRPr="00517D88">
        <w:rPr>
          <w:rFonts w:asciiTheme="majorHAnsi" w:hAnsiTheme="majorHAnsi" w:cstheme="majorHAnsi"/>
          <w:sz w:val="16"/>
          <w:szCs w:val="12"/>
        </w:rPr>
        <w:t xml:space="preserve"> the equation of "</w:t>
      </w:r>
      <w:r w:rsidRPr="00517D88">
        <w:rPr>
          <w:rStyle w:val="Emphasis"/>
          <w:rFonts w:asciiTheme="majorHAnsi" w:hAnsiTheme="majorHAnsi" w:cstheme="majorHAnsi"/>
        </w:rPr>
        <w:t>balancing commitments and resources</w:t>
      </w:r>
      <w:r w:rsidRPr="00517D88">
        <w:rPr>
          <w:rFonts w:asciiTheme="majorHAnsi" w:hAnsiTheme="majorHAnsi" w:cstheme="majorHAnsi"/>
          <w:szCs w:val="12"/>
        </w:rPr>
        <w:t xml:space="preserve">."12 Indeed, as he notes, the </w:t>
      </w:r>
      <w:r w:rsidRPr="00517D88">
        <w:rPr>
          <w:rStyle w:val="Emphasis"/>
          <w:rFonts w:asciiTheme="majorHAnsi" w:hAnsiTheme="majorHAnsi" w:cstheme="majorHAnsi"/>
        </w:rPr>
        <w:t>Clinton</w:t>
      </w:r>
      <w:r w:rsidRPr="00517D88">
        <w:rPr>
          <w:rFonts w:asciiTheme="majorHAnsi" w:hAnsiTheme="majorHAnsi" w:cstheme="majorHAnsi"/>
          <w:szCs w:val="12"/>
        </w:rPr>
        <w:t xml:space="preserve"> administration had </w:t>
      </w:r>
      <w:r w:rsidRPr="00517D88">
        <w:rPr>
          <w:rStyle w:val="Emphasis"/>
          <w:rFonts w:asciiTheme="majorHAnsi" w:hAnsiTheme="majorHAnsi" w:cstheme="majorHAnsi"/>
        </w:rPr>
        <w:t>criticized peace plans calling for</w:t>
      </w:r>
      <w:r w:rsidRPr="00517D88">
        <w:rPr>
          <w:rFonts w:asciiTheme="majorHAnsi" w:hAnsiTheme="majorHAnsi" w:cstheme="majorHAnsi"/>
          <w:szCs w:val="12"/>
        </w:rPr>
        <w:t xml:space="preserve"> decentralized </w:t>
      </w:r>
      <w:r w:rsidRPr="00517D88">
        <w:rPr>
          <w:rStyle w:val="Emphasis"/>
          <w:rFonts w:asciiTheme="majorHAnsi" w:hAnsiTheme="majorHAnsi" w:cstheme="majorHAnsi"/>
        </w:rPr>
        <w:t xml:space="preserve">partition in </w:t>
      </w:r>
      <w:r w:rsidRPr="00517D88">
        <w:rPr>
          <w:rStyle w:val="Emphasis"/>
          <w:rFonts w:asciiTheme="majorHAnsi" w:hAnsiTheme="majorHAnsi" w:cstheme="majorHAnsi"/>
          <w:highlight w:val="green"/>
        </w:rPr>
        <w:t>Bosnia "with lofty rhetoric</w:t>
      </w:r>
      <w:r w:rsidRPr="00517D88">
        <w:rPr>
          <w:rStyle w:val="Emphasis"/>
          <w:rFonts w:asciiTheme="majorHAnsi" w:hAnsiTheme="majorHAnsi" w:cstheme="majorHAnsi"/>
        </w:rPr>
        <w:t xml:space="preserve"> without proposing a practical alternative."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subsequent </w:t>
      </w:r>
      <w:r w:rsidRPr="00517D88">
        <w:rPr>
          <w:rStyle w:val="Emphasis"/>
          <w:rFonts w:asciiTheme="majorHAnsi" w:hAnsiTheme="majorHAnsi" w:cstheme="majorHAnsi"/>
          <w:highlight w:val="green"/>
        </w:rPr>
        <w:t>war led to the deaths of</w:t>
      </w:r>
      <w:r w:rsidRPr="00517D88">
        <w:rPr>
          <w:rFonts w:asciiTheme="majorHAnsi" w:hAnsiTheme="majorHAnsi" w:cstheme="majorHAnsi"/>
          <w:szCs w:val="12"/>
        </w:rPr>
        <w:t xml:space="preserve"> tens of </w:t>
      </w:r>
      <w:r w:rsidRPr="00517D88">
        <w:rPr>
          <w:rStyle w:val="Emphasis"/>
          <w:rFonts w:asciiTheme="majorHAnsi" w:hAnsiTheme="majorHAnsi" w:cstheme="majorHAnsi"/>
          <w:highlight w:val="green"/>
        </w:rPr>
        <w:t>thousands</w:t>
      </w:r>
      <w:r w:rsidRPr="00517D88">
        <w:rPr>
          <w:rFonts w:asciiTheme="majorHAnsi" w:hAnsiTheme="majorHAnsi" w:cstheme="majorHAnsi"/>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17D88">
        <w:rPr>
          <w:rStyle w:val="Emphasis"/>
          <w:rFonts w:asciiTheme="majorHAnsi" w:hAnsiTheme="majorHAnsi" w:cstheme="majorHAnsi"/>
        </w:rPr>
        <w:t>As a result of holding out for the "most moral" outcome</w:t>
      </w:r>
      <w:r w:rsidRPr="00517D88">
        <w:rPr>
          <w:rFonts w:asciiTheme="majorHAnsi" w:hAnsiTheme="majorHAnsi" w:cstheme="majorHAnsi"/>
          <w:szCs w:val="12"/>
        </w:rPr>
        <w:t xml:space="preserve"> and encouraging the Muslim-led government in Sarajevo to pursue maximalist aims </w:t>
      </w:r>
      <w:r w:rsidRPr="00517D88">
        <w:rPr>
          <w:rStyle w:val="Emphasis"/>
          <w:rFonts w:asciiTheme="majorHAnsi" w:hAnsiTheme="majorHAnsi" w:cstheme="majorHAnsi"/>
        </w:rPr>
        <w:t>rather than finding a workable compromise that could have avoided bloodshed</w:t>
      </w:r>
      <w:r w:rsidRPr="00517D88">
        <w:rPr>
          <w:rFonts w:asciiTheme="majorHAnsi" w:hAnsiTheme="majorHAnsi" w:cstheme="majorHAnsi"/>
          <w:szCs w:val="12"/>
        </w:rPr>
        <w:t xml:space="preserve"> and produced more stable conditions, the peoples of </w:t>
      </w:r>
      <w:r w:rsidRPr="00517D88">
        <w:rPr>
          <w:rStyle w:val="Emphasis"/>
          <w:rFonts w:asciiTheme="majorHAnsi" w:hAnsiTheme="majorHAnsi" w:cstheme="majorHAnsi"/>
        </w:rPr>
        <w:t>Bosnia suffered greatly</w:t>
      </w:r>
      <w:r w:rsidRPr="00517D88">
        <w:rPr>
          <w:rFonts w:asciiTheme="majorHAnsi" w:hAnsiTheme="majorHAnsi" w:cstheme="majorHAnsi"/>
          <w:szCs w:val="12"/>
        </w:rPr>
        <w:t xml:space="preserve">. In the end,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final </w:t>
      </w:r>
      <w:r w:rsidRPr="00517D88">
        <w:rPr>
          <w:rStyle w:val="Emphasis"/>
          <w:rFonts w:asciiTheme="majorHAnsi" w:hAnsiTheme="majorHAnsi" w:cstheme="majorHAnsi"/>
          <w:highlight w:val="green"/>
        </w:rPr>
        <w:t>settlement was</w:t>
      </w:r>
      <w:r w:rsidRPr="00517D88">
        <w:rPr>
          <w:rStyle w:val="Emphasis"/>
          <w:rFonts w:asciiTheme="majorHAnsi" w:hAnsiTheme="majorHAnsi" w:cstheme="majorHAnsi"/>
        </w:rPr>
        <w:t xml:space="preserve"> very </w:t>
      </w:r>
      <w:r w:rsidRPr="00517D88">
        <w:rPr>
          <w:rStyle w:val="Emphasis"/>
          <w:rFonts w:asciiTheme="majorHAnsi" w:hAnsiTheme="majorHAnsi" w:cstheme="majorHAnsi"/>
          <w:highlight w:val="green"/>
        </w:rPr>
        <w:t>close</w:t>
      </w:r>
      <w:r w:rsidRPr="00517D88">
        <w:rPr>
          <w:rFonts w:asciiTheme="majorHAnsi" w:hAnsiTheme="majorHAnsi" w:cstheme="majorHAnsi"/>
          <w:szCs w:val="12"/>
        </w:rPr>
        <w:t xml:space="preserve"> [End Page 19]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w:t>
      </w:r>
      <w:r w:rsidRPr="00517D88">
        <w:rPr>
          <w:rStyle w:val="Emphasis"/>
          <w:rFonts w:asciiTheme="majorHAnsi" w:hAnsiTheme="majorHAnsi" w:cstheme="majorHAnsi"/>
          <w:highlight w:val="green"/>
        </w:rPr>
        <w:t>the one</w:t>
      </w:r>
      <w:r w:rsidRPr="00517D88">
        <w:rPr>
          <w:rFonts w:asciiTheme="majorHAnsi" w:hAnsiTheme="majorHAnsi" w:cstheme="majorHAnsi"/>
          <w:szCs w:val="12"/>
        </w:rPr>
        <w:t xml:space="preserve"> that realists had </w:t>
      </w:r>
      <w:r w:rsidRPr="00517D88">
        <w:rPr>
          <w:rStyle w:val="Emphasis"/>
          <w:rFonts w:asciiTheme="majorHAnsi" w:hAnsiTheme="majorHAnsi" w:cstheme="majorHAnsi"/>
        </w:rPr>
        <w:t>initially</w:t>
      </w:r>
      <w:r w:rsidRPr="00517D88">
        <w:rPr>
          <w:rFonts w:asciiTheme="majorHAnsi" w:hAnsiTheme="majorHAnsi" w:cstheme="majorHAnsi"/>
          <w:szCs w:val="12"/>
        </w:rPr>
        <w:t xml:space="preserve"> proposed—and the one that had also been roundly </w:t>
      </w:r>
      <w:r w:rsidRPr="00517D88">
        <w:rPr>
          <w:rStyle w:val="Emphasis"/>
          <w:rFonts w:asciiTheme="majorHAnsi" w:hAnsiTheme="majorHAnsi" w:cstheme="majorHAnsi"/>
          <w:highlight w:val="green"/>
        </w:rPr>
        <w:t>condemned on moral grounds.</w:t>
      </w:r>
      <w:r w:rsidRPr="00517D88">
        <w:rPr>
          <w:rStyle w:val="Emphasis"/>
          <w:rFonts w:asciiTheme="majorHAnsi" w:hAnsiTheme="majorHAnsi" w:cstheme="majorHAnsi"/>
        </w:rPr>
        <w:t xml:space="preserve"> </w:t>
      </w:r>
    </w:p>
    <w:p w14:paraId="1E64A3E7" w14:textId="77777777" w:rsidR="00DD3A96" w:rsidRPr="00517D88" w:rsidRDefault="00DD3A96" w:rsidP="00DD3A96">
      <w:pPr>
        <w:pStyle w:val="Heading4"/>
        <w:spacing w:line="276" w:lineRule="auto"/>
        <w:rPr>
          <w:rFonts w:asciiTheme="majorHAnsi" w:hAnsiTheme="majorHAnsi" w:cstheme="majorHAnsi"/>
        </w:rPr>
      </w:pPr>
      <w:r w:rsidRPr="00517D88">
        <w:rPr>
          <w:rStyle w:val="Emphasis"/>
          <w:rFonts w:asciiTheme="majorHAnsi" w:hAnsiTheme="majorHAnsi" w:cstheme="majorHAnsi"/>
          <w:b/>
          <w:sz w:val="26"/>
          <w:u w:val="none"/>
        </w:rPr>
        <w:t>[2] No m</w:t>
      </w:r>
      <w:r w:rsidRPr="00517D88">
        <w:rPr>
          <w:rFonts w:asciiTheme="majorHAnsi" w:hAnsiTheme="majorHAnsi" w:cstheme="majorHAnsi"/>
        </w:rPr>
        <w:t>oral intent/foresight distinction for states—it’s just avoiding responsibility.</w:t>
      </w:r>
    </w:p>
    <w:p w14:paraId="15F0A817" w14:textId="77777777" w:rsidR="00DD3A96" w:rsidRPr="00517D88" w:rsidRDefault="00DD3A96" w:rsidP="00DD3A96">
      <w:pPr>
        <w:spacing w:line="276" w:lineRule="auto"/>
        <w:rPr>
          <w:rFonts w:asciiTheme="majorHAnsi" w:hAnsiTheme="majorHAnsi" w:cstheme="majorHAnsi"/>
          <w:sz w:val="16"/>
        </w:rPr>
      </w:pPr>
      <w:r w:rsidRPr="00517D88">
        <w:rPr>
          <w:rFonts w:asciiTheme="majorHAnsi" w:hAnsiTheme="majorHAnsi" w:cstheme="majorHAnsi"/>
          <w:sz w:val="16"/>
        </w:rPr>
        <w:t xml:space="preserve">David </w:t>
      </w:r>
      <w:r w:rsidRPr="00517D88">
        <w:rPr>
          <w:rStyle w:val="StyleUnderline"/>
          <w:rFonts w:asciiTheme="majorHAnsi" w:hAnsiTheme="majorHAnsi" w:cstheme="majorHAnsi"/>
          <w:bCs/>
        </w:rPr>
        <w:t>Enoch 7</w:t>
      </w:r>
      <w:r w:rsidRPr="00517D88">
        <w:rPr>
          <w:rFonts w:asciiTheme="majorHAnsi" w:hAnsiTheme="majorHAnsi" w:cstheme="majorHAnsi"/>
          <w:sz w:val="16"/>
        </w:rPr>
        <w:t xml:space="preserve"> [The Faculty of Law, The Hebrew University, Mount Scopus Campus, Jerusalem], “INTENDING, FORESEEING, AND THE STATE,” Legal Theory, 13 (2007), 69–99, pg. 90-1, </w:t>
      </w:r>
      <w:proofErr w:type="spellStart"/>
      <w:r w:rsidRPr="00517D88">
        <w:rPr>
          <w:rFonts w:asciiTheme="majorHAnsi" w:hAnsiTheme="majorHAnsi" w:cstheme="majorHAnsi"/>
          <w:sz w:val="16"/>
        </w:rPr>
        <w:t>beckert</w:t>
      </w:r>
      <w:proofErr w:type="spellEnd"/>
    </w:p>
    <w:p w14:paraId="4C6D45A8" w14:textId="77777777" w:rsidR="00DD3A96" w:rsidRPr="007069A0" w:rsidRDefault="00DD3A96" w:rsidP="00DD3A96">
      <w:pPr>
        <w:spacing w:line="276" w:lineRule="auto"/>
        <w:rPr>
          <w:rFonts w:asciiTheme="majorHAnsi" w:hAnsiTheme="majorHAnsi" w:cstheme="majorHAnsi"/>
          <w:highlight w:val="green"/>
          <w:u w:val="single"/>
        </w:rPr>
      </w:pPr>
      <w:r w:rsidRPr="00517D88">
        <w:rPr>
          <w:rFonts w:asciiTheme="majorHAnsi" w:hAnsiTheme="majorHAnsi" w:cstheme="majorHAnsi"/>
          <w:sz w:val="16"/>
        </w:rPr>
        <w:t xml:space="preserve">The general difficulty of the intending-foreseeing distinction here stemmed, you will recall, from the feeling that </w:t>
      </w:r>
      <w:r w:rsidRPr="00517D88">
        <w:rPr>
          <w:rStyle w:val="StyleUnderline"/>
          <w:rFonts w:asciiTheme="majorHAnsi" w:hAnsiTheme="majorHAnsi" w:cstheme="majorHAnsi"/>
          <w:highlight w:val="green"/>
        </w:rPr>
        <w:t>attempting to pick and choose among the foreseen consequences</w:t>
      </w:r>
      <w:r w:rsidRPr="00517D88">
        <w:rPr>
          <w:rStyle w:val="StyleUnderline"/>
          <w:rFonts w:asciiTheme="majorHAnsi" w:hAnsiTheme="majorHAnsi" w:cstheme="majorHAnsi"/>
        </w:rPr>
        <w:t xml:space="preserve"> of one’s actions those one is more and those one is less responsible for </w:t>
      </w:r>
      <w:r w:rsidRPr="00517D88">
        <w:rPr>
          <w:rStyle w:val="StyleUnderline"/>
          <w:rFonts w:asciiTheme="majorHAnsi" w:hAnsiTheme="majorHAnsi" w:cstheme="majorHAnsi"/>
          <w:highlight w:val="green"/>
        </w:rPr>
        <w:t>looks more like the preparation of a defense than</w:t>
      </w:r>
      <w:r w:rsidRPr="00517D88">
        <w:rPr>
          <w:rStyle w:val="StyleUnderline"/>
          <w:rFonts w:asciiTheme="majorHAnsi" w:hAnsiTheme="majorHAnsi" w:cstheme="majorHAnsi"/>
        </w:rPr>
        <w:t xml:space="preserve"> like a genuine </w:t>
      </w:r>
      <w:r w:rsidRPr="00517D88">
        <w:rPr>
          <w:rStyle w:val="StyleUnderline"/>
          <w:rFonts w:asciiTheme="majorHAnsi" w:hAnsiTheme="majorHAnsi" w:cstheme="majorHAnsi"/>
          <w:highlight w:val="green"/>
        </w:rPr>
        <w:t>attempt to determine what is to be done</w:t>
      </w:r>
      <w:r w:rsidRPr="00517D88">
        <w:rPr>
          <w:rStyle w:val="StyleUnderline"/>
          <w:rFonts w:asciiTheme="majorHAnsi" w:hAnsiTheme="majorHAnsi" w:cstheme="majorHAnsi"/>
        </w:rPr>
        <w:t>.</w:t>
      </w:r>
      <w:r w:rsidRPr="00517D88">
        <w:rPr>
          <w:rFonts w:asciiTheme="majorHAnsi" w:hAnsiTheme="majorHAnsi" w:cstheme="majorHAnsi"/>
          <w:sz w:val="16"/>
        </w:rPr>
        <w:t xml:space="preserve"> </w:t>
      </w:r>
      <w:r w:rsidRPr="00517D88">
        <w:rPr>
          <w:rStyle w:val="StyleUnderline"/>
          <w:rFonts w:asciiTheme="majorHAnsi" w:hAnsiTheme="majorHAnsi" w:cstheme="majorHAnsi"/>
        </w:rPr>
        <w:t xml:space="preserve">Hiding behind </w:t>
      </w:r>
      <w:r w:rsidRPr="00517D88">
        <w:rPr>
          <w:rStyle w:val="StyleUnderline"/>
          <w:rFonts w:asciiTheme="majorHAnsi" w:hAnsiTheme="majorHAnsi" w:cstheme="majorHAnsi"/>
          <w:highlight w:val="green"/>
        </w:rPr>
        <w:t xml:space="preserve">the intending-foreseeing distinction seems like an attempt to </w:t>
      </w:r>
      <w:r w:rsidRPr="00517D88">
        <w:rPr>
          <w:rStyle w:val="Emphasis"/>
          <w:rFonts w:asciiTheme="majorHAnsi" w:hAnsiTheme="majorHAnsi" w:cstheme="majorHAnsi"/>
          <w:highlight w:val="green"/>
        </w:rPr>
        <w:t>evade responsibility</w:t>
      </w:r>
      <w:r w:rsidRPr="00517D88">
        <w:rPr>
          <w:rFonts w:asciiTheme="majorHAnsi" w:hAnsiTheme="majorHAnsi" w:cstheme="majorHAnsi"/>
          <w:sz w:val="16"/>
        </w:rPr>
        <w:t xml:space="preserve">, and so thinking about the distinction in terms of responsibility serves to reduce even further the plausibility of attributing to it intrinsic moral significance. </w:t>
      </w:r>
      <w:r w:rsidRPr="00517D88">
        <w:rPr>
          <w:rStyle w:val="StyleUnderline"/>
          <w:rFonts w:asciiTheme="majorHAnsi" w:hAnsiTheme="majorHAnsi" w:cstheme="majorHAnsi"/>
          <w:highlight w:val="green"/>
        </w:rPr>
        <w:t>This</w:t>
      </w:r>
      <w:r w:rsidRPr="00517D88">
        <w:rPr>
          <w:rStyle w:val="StyleUnderline"/>
          <w:rFonts w:asciiTheme="majorHAnsi" w:hAnsiTheme="majorHAnsi" w:cstheme="majorHAnsi"/>
        </w:rPr>
        <w:t xml:space="preserve"> consideration—however weighty in general—</w:t>
      </w:r>
      <w:r w:rsidRPr="00517D88">
        <w:rPr>
          <w:rStyle w:val="StyleUnderline"/>
          <w:rFonts w:asciiTheme="majorHAnsi" w:hAnsiTheme="majorHAnsi" w:cstheme="majorHAnsi"/>
          <w:highlight w:val="green"/>
        </w:rPr>
        <w:t>seems to me very weighty when applied to state action</w:t>
      </w:r>
      <w:r w:rsidRPr="00517D88">
        <w:rPr>
          <w:rStyle w:val="StyleUnderline"/>
          <w:rFonts w:asciiTheme="majorHAnsi" w:hAnsiTheme="majorHAnsi" w:cstheme="majorHAnsi"/>
        </w:rPr>
        <w:t xml:space="preserve"> and to the decisions of state officials.</w:t>
      </w:r>
      <w:r w:rsidRPr="00517D88">
        <w:rPr>
          <w:rFonts w:asciiTheme="majorHAnsi" w:hAnsiTheme="majorHAnsi" w:cstheme="majorHAnsi"/>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17D88">
        <w:rPr>
          <w:rStyle w:val="StyleUnderline"/>
          <w:rFonts w:asciiTheme="majorHAnsi" w:hAnsiTheme="majorHAnsi" w:cstheme="majorHAnsi"/>
          <w:highlight w:val="green"/>
        </w:rPr>
        <w:t xml:space="preserve">In making policy decisions, </w:t>
      </w:r>
      <w:r w:rsidRPr="00517D88">
        <w:rPr>
          <w:rStyle w:val="StyleUnderline"/>
          <w:rFonts w:asciiTheme="majorHAnsi" w:hAnsiTheme="majorHAnsi" w:cstheme="majorHAnsi"/>
        </w:rPr>
        <w:t xml:space="preserve">it is precisely </w:t>
      </w:r>
      <w:r w:rsidRPr="00517D88">
        <w:rPr>
          <w:rStyle w:val="StyleUnderline"/>
          <w:rFonts w:asciiTheme="majorHAnsi" w:hAnsiTheme="majorHAnsi" w:cstheme="majorHAnsi"/>
          <w:highlight w:val="green"/>
        </w:rPr>
        <w:t>the global</w:t>
      </w:r>
      <w:r w:rsidRPr="00517D88">
        <w:rPr>
          <w:rFonts w:asciiTheme="majorHAnsi" w:hAnsiTheme="majorHAnsi" w:cstheme="majorHAnsi"/>
          <w:sz w:val="16"/>
        </w:rPr>
        <w:t xml:space="preserve"> (or at least statewide, or nationwide, or something of this sort) </w:t>
      </w:r>
      <w:r w:rsidRPr="00517D88">
        <w:rPr>
          <w:rStyle w:val="StyleUnderline"/>
          <w:rFonts w:asciiTheme="majorHAnsi" w:hAnsiTheme="majorHAnsi" w:cstheme="majorHAnsi"/>
          <w:highlight w:val="green"/>
        </w:rPr>
        <w:t>perspective</w:t>
      </w:r>
      <w:r w:rsidRPr="00517D88">
        <w:rPr>
          <w:rStyle w:val="StyleUnderline"/>
          <w:rFonts w:asciiTheme="majorHAnsi" w:hAnsiTheme="majorHAnsi" w:cstheme="majorHAnsi"/>
        </w:rPr>
        <w:t xml:space="preserve"> that </w:t>
      </w:r>
      <w:r w:rsidRPr="00517D88">
        <w:rPr>
          <w:rStyle w:val="StyleUnderline"/>
          <w:rFonts w:asciiTheme="majorHAnsi" w:hAnsiTheme="majorHAnsi" w:cstheme="majorHAnsi"/>
          <w:highlight w:val="green"/>
        </w:rPr>
        <w:t>must be undertaken</w:t>
      </w:r>
      <w:r w:rsidRPr="00517D88">
        <w:rPr>
          <w:rStyle w:val="StyleUnderline"/>
          <w:rFonts w:asciiTheme="majorHAnsi" w:hAnsiTheme="majorHAnsi" w:cstheme="majorHAnsi"/>
        </w:rPr>
        <w:t>.</w:t>
      </w:r>
      <w:r w:rsidRPr="00517D88">
        <w:rPr>
          <w:rFonts w:asciiTheme="majorHAnsi" w:hAnsiTheme="majorHAnsi" w:cstheme="majorHAnsi"/>
          <w:sz w:val="16"/>
        </w:rPr>
        <w:t xml:space="preserve"> Perhaps, for instance, an individual doctor is entitled to give her patient a scarce drug without think- </w:t>
      </w:r>
      <w:proofErr w:type="spellStart"/>
      <w:r w:rsidRPr="00517D88">
        <w:rPr>
          <w:rFonts w:asciiTheme="majorHAnsi" w:hAnsiTheme="majorHAnsi" w:cstheme="majorHAnsi"/>
          <w:sz w:val="16"/>
        </w:rPr>
        <w:t>ing</w:t>
      </w:r>
      <w:proofErr w:type="spellEnd"/>
      <w:r w:rsidRPr="00517D88">
        <w:rPr>
          <w:rFonts w:asciiTheme="majorHAnsi" w:hAnsiTheme="majorHAnsi" w:cstheme="majorHAnsi"/>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w:t>
      </w:r>
      <w:proofErr w:type="spellStart"/>
      <w:r w:rsidRPr="00517D88">
        <w:rPr>
          <w:rFonts w:asciiTheme="majorHAnsi" w:hAnsiTheme="majorHAnsi" w:cstheme="majorHAnsi"/>
          <w:sz w:val="16"/>
        </w:rPr>
        <w:t>restric</w:t>
      </w:r>
      <w:proofErr w:type="spellEnd"/>
      <w:r w:rsidRPr="00517D88">
        <w:rPr>
          <w:rFonts w:asciiTheme="majorHAnsi" w:hAnsiTheme="majorHAnsi" w:cstheme="majorHAnsi"/>
          <w:sz w:val="16"/>
        </w:rPr>
        <w:t xml:space="preserve">- </w:t>
      </w:r>
      <w:proofErr w:type="spellStart"/>
      <w:r w:rsidRPr="00517D88">
        <w:rPr>
          <w:rFonts w:asciiTheme="majorHAnsi" w:hAnsiTheme="majorHAnsi" w:cstheme="majorHAnsi"/>
          <w:sz w:val="16"/>
        </w:rPr>
        <w:t>tions</w:t>
      </w:r>
      <w:proofErr w:type="spellEnd"/>
      <w:r w:rsidRPr="00517D88">
        <w:rPr>
          <w:rFonts w:asciiTheme="majorHAnsi" w:hAnsiTheme="majorHAnsi" w:cstheme="majorHAnsi"/>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17D88">
        <w:rPr>
          <w:rStyle w:val="StyleUnderline"/>
          <w:rFonts w:asciiTheme="majorHAnsi" w:hAnsiTheme="majorHAnsi" w:cstheme="majorHAnsi"/>
          <w:highlight w:val="green"/>
        </w:rPr>
        <w:t>states</w:t>
      </w:r>
      <w:r w:rsidRPr="00517D88">
        <w:rPr>
          <w:rFonts w:asciiTheme="majorHAnsi" w:hAnsiTheme="majorHAnsi" w:cstheme="majorHAnsi"/>
          <w:sz w:val="16"/>
        </w:rPr>
        <w:t xml:space="preserve"> and governments. They </w:t>
      </w:r>
      <w:r w:rsidRPr="00517D88">
        <w:rPr>
          <w:rStyle w:val="StyleUnderline"/>
          <w:rFonts w:asciiTheme="majorHAnsi" w:hAnsiTheme="majorHAnsi" w:cstheme="majorHAnsi"/>
          <w:highlight w:val="green"/>
        </w:rPr>
        <w:t>have no</w:t>
      </w:r>
      <w:r w:rsidRPr="00517D88">
        <w:rPr>
          <w:rStyle w:val="StyleUnderline"/>
          <w:rFonts w:asciiTheme="majorHAnsi" w:hAnsiTheme="majorHAnsi" w:cstheme="majorHAnsi"/>
        </w:rPr>
        <w:t xml:space="preserve"> special relationships and pursuits, no personal interests, no </w:t>
      </w:r>
      <w:r w:rsidRPr="00517D88">
        <w:rPr>
          <w:rStyle w:val="StyleUnderline"/>
          <w:rFonts w:asciiTheme="majorHAnsi" w:hAnsiTheme="majorHAnsi" w:cstheme="majorHAnsi"/>
          <w:highlight w:val="green"/>
        </w:rPr>
        <w:t>autonomous lives</w:t>
      </w:r>
      <w:r w:rsidRPr="00517D88">
        <w:rPr>
          <w:rStyle w:val="StyleUnderline"/>
          <w:rFonts w:asciiTheme="majorHAnsi" w:hAnsiTheme="majorHAnsi" w:cstheme="majorHAnsi"/>
        </w:rPr>
        <w:t xml:space="preserve"> to lead in anything like the sense in which these ideas are plausible when applied to </w:t>
      </w:r>
      <w:proofErr w:type="gramStart"/>
      <w:r w:rsidRPr="00517D88">
        <w:rPr>
          <w:rStyle w:val="StyleUnderline"/>
          <w:rFonts w:asciiTheme="majorHAnsi" w:hAnsiTheme="majorHAnsi" w:cstheme="majorHAnsi"/>
        </w:rPr>
        <w:t>individuals</w:t>
      </w:r>
      <w:proofErr w:type="gramEnd"/>
      <w:r w:rsidRPr="00517D88">
        <w:rPr>
          <w:rStyle w:val="StyleUnderline"/>
          <w:rFonts w:asciiTheme="majorHAnsi" w:hAnsiTheme="majorHAnsi" w:cstheme="majorHAnsi"/>
        </w:rPr>
        <w:t xml:space="preserve"> persons</w:t>
      </w:r>
      <w:r w:rsidRPr="00517D88">
        <w:rPr>
          <w:rFonts w:asciiTheme="majorHAnsi" w:hAnsiTheme="majorHAnsi" w:cstheme="majorHAnsi"/>
          <w:sz w:val="16"/>
        </w:rPr>
        <w:t xml:space="preserve">. </w:t>
      </w:r>
      <w:proofErr w:type="gramStart"/>
      <w:r w:rsidRPr="00517D88">
        <w:rPr>
          <w:rFonts w:asciiTheme="majorHAnsi" w:hAnsiTheme="majorHAnsi" w:cstheme="majorHAnsi"/>
          <w:sz w:val="16"/>
        </w:rPr>
        <w:t>So</w:t>
      </w:r>
      <w:proofErr w:type="gramEnd"/>
      <w:r w:rsidRPr="00517D88">
        <w:rPr>
          <w:rFonts w:asciiTheme="majorHAnsi" w:hAnsiTheme="majorHAnsi" w:cstheme="majorHAnsi"/>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517D88">
        <w:rPr>
          <w:rStyle w:val="StyleUnderline"/>
          <w:rFonts w:asciiTheme="majorHAnsi" w:hAnsiTheme="majorHAnsi" w:cstheme="majorHAnsi"/>
          <w:highlight w:val="green"/>
        </w:rPr>
        <w:t>Hiding behind the intending-foreseeing distinction</w:t>
      </w:r>
      <w:r w:rsidRPr="00517D88">
        <w:rPr>
          <w:rStyle w:val="StyleUnderline"/>
          <w:rFonts w:asciiTheme="majorHAnsi" w:hAnsiTheme="majorHAnsi" w:cstheme="majorHAnsi"/>
        </w:rPr>
        <w:t xml:space="preserve"> thus more </w:t>
      </w:r>
      <w:r w:rsidRPr="00517D88">
        <w:rPr>
          <w:rStyle w:val="StyleUnderline"/>
          <w:rFonts w:asciiTheme="majorHAnsi" w:hAnsiTheme="majorHAnsi" w:cstheme="majorHAnsi"/>
          <w:highlight w:val="green"/>
        </w:rPr>
        <w:t>clearly constitutes an evasion of responsibility</w:t>
      </w:r>
      <w:r w:rsidRPr="00517D88">
        <w:rPr>
          <w:rStyle w:val="StyleUnderline"/>
          <w:rFonts w:asciiTheme="majorHAnsi" w:hAnsiTheme="majorHAnsi" w:cstheme="majorHAnsi"/>
        </w:rPr>
        <w:t xml:space="preserve"> in the case of the former</w:t>
      </w:r>
      <w:r w:rsidRPr="00517D88">
        <w:rPr>
          <w:rFonts w:asciiTheme="majorHAnsi" w:hAnsiTheme="majorHAnsi" w:cstheme="majorHAnsi"/>
          <w:sz w:val="16"/>
        </w:rPr>
        <w:t xml:space="preserve">. </w:t>
      </w:r>
      <w:proofErr w:type="gramStart"/>
      <w:r w:rsidRPr="00517D88">
        <w:rPr>
          <w:rFonts w:asciiTheme="majorHAnsi" w:hAnsiTheme="majorHAnsi" w:cstheme="majorHAnsi"/>
          <w:sz w:val="16"/>
        </w:rPr>
        <w:t>So</w:t>
      </w:r>
      <w:proofErr w:type="gramEnd"/>
      <w:r w:rsidRPr="00517D88">
        <w:rPr>
          <w:rFonts w:asciiTheme="majorHAnsi" w:hAnsiTheme="majorHAnsi" w:cstheme="majorHAnsi"/>
          <w:sz w:val="16"/>
        </w:rPr>
        <w:t xml:space="preserve"> the evading-responsibility worry has much more force against the intending-foreseeing distinction when applied to state action than elsewhere.</w:t>
      </w:r>
    </w:p>
    <w:p w14:paraId="17162CEE" w14:textId="77777777" w:rsidR="00DD3A96" w:rsidRPr="00517D88" w:rsidRDefault="00DD3A96" w:rsidP="00DD3A96">
      <w:pPr>
        <w:pStyle w:val="Heading4"/>
        <w:rPr>
          <w:rFonts w:asciiTheme="majorHAnsi" w:hAnsiTheme="majorHAnsi" w:cstheme="majorHAnsi"/>
        </w:rPr>
      </w:pPr>
      <w:r w:rsidRPr="00517D88">
        <w:rPr>
          <w:rFonts w:asciiTheme="majorHAnsi" w:hAnsiTheme="majorHAnsi" w:cstheme="majorHAnsi"/>
        </w:rPr>
        <w:t xml:space="preserve">[3] </w:t>
      </w:r>
      <w:r w:rsidRPr="00517D88">
        <w:rPr>
          <w:rFonts w:asciiTheme="majorHAnsi" w:hAnsiTheme="majorHAnsi" w:cstheme="majorHAnsi"/>
          <w:color w:val="000000" w:themeColor="text1"/>
        </w:rPr>
        <w:t>Ethical agnosticism should lead us to default towards preventing extinction as a meta-constraint on all ethical theories.</w:t>
      </w:r>
    </w:p>
    <w:p w14:paraId="48C65358" w14:textId="77777777" w:rsidR="00DD3A96" w:rsidRPr="00517D88" w:rsidRDefault="00DD3A96" w:rsidP="00DD3A96">
      <w:pPr>
        <w:rPr>
          <w:rFonts w:asciiTheme="majorHAnsi" w:hAnsiTheme="majorHAnsi" w:cstheme="majorHAnsi"/>
          <w:color w:val="000000" w:themeColor="text1"/>
          <w:sz w:val="16"/>
        </w:rPr>
      </w:pPr>
      <w:r w:rsidRPr="00517D88">
        <w:rPr>
          <w:rFonts w:asciiTheme="majorHAnsi" w:hAnsiTheme="majorHAnsi" w:cstheme="majorHAnsi"/>
          <w:color w:val="000000" w:themeColor="text1"/>
          <w:sz w:val="16"/>
        </w:rPr>
        <w:t xml:space="preserve">Nick </w:t>
      </w:r>
      <w:r w:rsidRPr="00517D88">
        <w:rPr>
          <w:rFonts w:asciiTheme="majorHAnsi" w:hAnsiTheme="majorHAnsi" w:cstheme="majorHAnsi"/>
          <w:b/>
          <w:color w:val="000000" w:themeColor="text1"/>
          <w:u w:val="single"/>
        </w:rPr>
        <w:t>Bostrom 13</w:t>
      </w:r>
      <w:r w:rsidRPr="00517D88">
        <w:rPr>
          <w:rFonts w:asciiTheme="majorHAnsi" w:hAnsiTheme="majorHAnsi" w:cstheme="majorHAnsi"/>
          <w:color w:val="000000" w:themeColor="text1"/>
          <w:sz w:val="16"/>
        </w:rPr>
        <w:t xml:space="preserve"> [Faculty of Philosophy &amp; Oxford Martin School, Oxford], “Existential Risk Prevention as Global Priority”, Global Policy, Vol 4, Issue 1 (2013): 15-31, BE</w:t>
      </w:r>
    </w:p>
    <w:p w14:paraId="7B78293D" w14:textId="77777777" w:rsidR="00DD3A96" w:rsidRPr="00517D88" w:rsidRDefault="00DD3A96" w:rsidP="00DD3A96">
      <w:pPr>
        <w:rPr>
          <w:rFonts w:asciiTheme="majorHAnsi" w:hAnsiTheme="majorHAnsi" w:cstheme="majorHAnsi"/>
          <w:color w:val="000000" w:themeColor="text1"/>
          <w:sz w:val="16"/>
        </w:rPr>
      </w:pPr>
      <w:r w:rsidRPr="00517D88">
        <w:rPr>
          <w:rFonts w:asciiTheme="majorHAnsi" w:hAnsiTheme="majorHAnsi" w:cstheme="majorHAnsi"/>
          <w:b/>
          <w:color w:val="000000" w:themeColor="text1"/>
          <w:u w:val="single"/>
        </w:rPr>
        <w:t xml:space="preserve">These reflections on </w:t>
      </w:r>
      <w:r w:rsidRPr="00517D88">
        <w:rPr>
          <w:rFonts w:asciiTheme="majorHAnsi" w:hAnsiTheme="majorHAnsi" w:cstheme="majorHAnsi"/>
          <w:b/>
          <w:color w:val="000000" w:themeColor="text1"/>
          <w:highlight w:val="green"/>
          <w:u w:val="single"/>
        </w:rPr>
        <w:t>moral uncertainty suggest an alternative</w:t>
      </w:r>
      <w:r w:rsidRPr="00517D88">
        <w:rPr>
          <w:rFonts w:asciiTheme="majorHAnsi" w:hAnsiTheme="majorHAnsi" w:cstheme="majorHAnsi"/>
          <w:b/>
          <w:color w:val="000000" w:themeColor="text1"/>
          <w:u w:val="single"/>
        </w:rPr>
        <w:t xml:space="preserve">, complementary </w:t>
      </w:r>
      <w:r w:rsidRPr="00517D88">
        <w:rPr>
          <w:rFonts w:asciiTheme="majorHAnsi" w:hAnsiTheme="majorHAnsi" w:cstheme="majorHAnsi"/>
          <w:b/>
          <w:color w:val="000000" w:themeColor="text1"/>
          <w:highlight w:val="green"/>
          <w:u w:val="single"/>
        </w:rPr>
        <w:t>way of looking at existential risk</w:t>
      </w:r>
      <w:r w:rsidRPr="00517D88">
        <w:rPr>
          <w:rFonts w:asciiTheme="majorHAnsi" w:hAnsiTheme="majorHAnsi" w:cstheme="majorHAnsi"/>
          <w:color w:val="000000" w:themeColor="text1"/>
          <w:sz w:val="16"/>
        </w:rPr>
        <w:t xml:space="preserve">; they also suggest a new way of thinking about the ideal of sustainability. Let me </w:t>
      </w:r>
      <w:proofErr w:type="gramStart"/>
      <w:r w:rsidRPr="00517D88">
        <w:rPr>
          <w:rFonts w:asciiTheme="majorHAnsi" w:hAnsiTheme="majorHAnsi" w:cstheme="majorHAnsi"/>
          <w:color w:val="000000" w:themeColor="text1"/>
          <w:sz w:val="16"/>
        </w:rPr>
        <w:t>elaborate.</w:t>
      </w:r>
      <w:r w:rsidRPr="00517D88">
        <w:rPr>
          <w:rFonts w:asciiTheme="majorHAnsi" w:hAnsiTheme="majorHAnsi" w:cstheme="majorHAnsi"/>
          <w:color w:val="000000" w:themeColor="text1"/>
          <w:sz w:val="12"/>
        </w:rPr>
        <w:t>¶</w:t>
      </w:r>
      <w:proofErr w:type="gramEnd"/>
      <w:r w:rsidRPr="00517D88">
        <w:rPr>
          <w:rFonts w:asciiTheme="majorHAnsi" w:hAnsiTheme="majorHAnsi" w:cstheme="majorHAnsi"/>
          <w:color w:val="000000" w:themeColor="text1"/>
          <w:sz w:val="16"/>
        </w:rPr>
        <w:t xml:space="preserve"> </w:t>
      </w:r>
      <w:r w:rsidRPr="00517D88">
        <w:rPr>
          <w:rFonts w:asciiTheme="majorHAnsi" w:hAnsiTheme="majorHAnsi" w:cstheme="majorHAnsi"/>
          <w:b/>
          <w:color w:val="000000" w:themeColor="text1"/>
          <w:u w:val="single"/>
        </w:rPr>
        <w:t>Our present understanding of axiology might well be confused</w:t>
      </w:r>
      <w:r w:rsidRPr="00517D88">
        <w:rPr>
          <w:rFonts w:asciiTheme="majorHAnsi" w:hAnsiTheme="majorHAnsi" w:cstheme="majorHAnsi"/>
          <w:b/>
          <w:color w:val="000000" w:themeColor="text1"/>
          <w:highlight w:val="green"/>
          <w:u w:val="single"/>
        </w:rPr>
        <w:t>. We may not</w:t>
      </w:r>
      <w:r w:rsidRPr="00517D88">
        <w:rPr>
          <w:rFonts w:asciiTheme="majorHAnsi" w:hAnsiTheme="majorHAnsi" w:cstheme="majorHAnsi"/>
          <w:b/>
          <w:color w:val="000000" w:themeColor="text1"/>
          <w:u w:val="single"/>
        </w:rPr>
        <w:t xml:space="preserve"> now </w:t>
      </w:r>
      <w:r w:rsidRPr="00517D88">
        <w:rPr>
          <w:rFonts w:asciiTheme="majorHAnsi" w:hAnsiTheme="majorHAnsi" w:cstheme="majorHAnsi"/>
          <w:b/>
          <w:color w:val="000000" w:themeColor="text1"/>
          <w:highlight w:val="green"/>
          <w:u w:val="single"/>
        </w:rPr>
        <w:t>know</w:t>
      </w:r>
      <w:r w:rsidRPr="00517D88">
        <w:rPr>
          <w:rFonts w:asciiTheme="majorHAnsi" w:hAnsiTheme="majorHAnsi" w:cstheme="majorHAnsi"/>
          <w:b/>
          <w:color w:val="000000" w:themeColor="text1"/>
          <w:u w:val="single"/>
        </w:rPr>
        <w:t xml:space="preserve"> — at least not in concrete detail — </w:t>
      </w:r>
      <w:r w:rsidRPr="00517D88">
        <w:rPr>
          <w:rFonts w:asciiTheme="majorHAnsi" w:hAnsiTheme="majorHAnsi" w:cstheme="majorHAnsi"/>
          <w:b/>
          <w:color w:val="000000" w:themeColor="text1"/>
          <w:highlight w:val="green"/>
          <w:u w:val="single"/>
        </w:rPr>
        <w:t>what outcomes</w:t>
      </w:r>
      <w:r w:rsidRPr="00517D88">
        <w:rPr>
          <w:rFonts w:asciiTheme="majorHAnsi" w:hAnsiTheme="majorHAnsi" w:cstheme="majorHAnsi"/>
          <w:b/>
          <w:color w:val="000000" w:themeColor="text1"/>
          <w:u w:val="single"/>
        </w:rPr>
        <w:t xml:space="preserve"> would </w:t>
      </w:r>
      <w:r w:rsidRPr="00517D88">
        <w:rPr>
          <w:rFonts w:asciiTheme="majorHAnsi" w:hAnsiTheme="majorHAnsi" w:cstheme="majorHAnsi"/>
          <w:b/>
          <w:color w:val="000000" w:themeColor="text1"/>
          <w:highlight w:val="green"/>
          <w:u w:val="single"/>
        </w:rPr>
        <w:t>count as a big win</w:t>
      </w:r>
      <w:r w:rsidRPr="00517D88">
        <w:rPr>
          <w:rFonts w:asciiTheme="majorHAnsi" w:hAnsiTheme="majorHAnsi" w:cstheme="majorHAnsi"/>
          <w:b/>
          <w:color w:val="000000" w:themeColor="text1"/>
          <w:u w:val="single"/>
        </w:rPr>
        <w:t xml:space="preserve"> for humanity</w:t>
      </w:r>
      <w:r w:rsidRPr="00517D88">
        <w:rPr>
          <w:rFonts w:asciiTheme="majorHAnsi" w:hAnsiTheme="majorHAnsi" w:cstheme="majorHAnsi"/>
          <w:color w:val="000000" w:themeColor="text1"/>
          <w:sz w:val="16"/>
        </w:rPr>
        <w:t xml:space="preserve">; we might not even yet be able to imagine the best ends of our journey. </w:t>
      </w:r>
      <w:r w:rsidRPr="00517D88">
        <w:rPr>
          <w:rFonts w:asciiTheme="majorHAnsi" w:hAnsiTheme="majorHAnsi" w:cstheme="majorHAnsi"/>
          <w:b/>
          <w:color w:val="000000" w:themeColor="text1"/>
          <w:highlight w:val="green"/>
          <w:u w:val="single"/>
        </w:rPr>
        <w:t>If we are</w:t>
      </w:r>
      <w:r w:rsidRPr="00517D88">
        <w:rPr>
          <w:rFonts w:asciiTheme="majorHAnsi" w:hAnsiTheme="majorHAnsi" w:cstheme="majorHAnsi"/>
          <w:b/>
          <w:color w:val="000000" w:themeColor="text1"/>
          <w:u w:val="single"/>
        </w:rPr>
        <w:t xml:space="preserve"> indeed profoundly </w:t>
      </w:r>
      <w:r w:rsidRPr="00517D88">
        <w:rPr>
          <w:rFonts w:asciiTheme="majorHAnsi" w:hAnsiTheme="majorHAnsi" w:cstheme="majorHAnsi"/>
          <w:b/>
          <w:color w:val="000000" w:themeColor="text1"/>
          <w:highlight w:val="green"/>
          <w:u w:val="single"/>
        </w:rPr>
        <w:t>uncertain</w:t>
      </w:r>
      <w:r w:rsidRPr="00517D88">
        <w:rPr>
          <w:rFonts w:asciiTheme="majorHAnsi" w:hAnsiTheme="majorHAnsi" w:cstheme="majorHAnsi"/>
          <w:b/>
          <w:color w:val="000000" w:themeColor="text1"/>
          <w:u w:val="single"/>
        </w:rPr>
        <w:t xml:space="preserve"> about our ultimate aims</w:t>
      </w:r>
      <w:r w:rsidRPr="00517D88">
        <w:rPr>
          <w:rFonts w:asciiTheme="majorHAnsi" w:hAnsiTheme="majorHAnsi" w:cstheme="majorHAnsi"/>
          <w:b/>
          <w:color w:val="000000" w:themeColor="text1"/>
          <w:highlight w:val="green"/>
          <w:u w:val="single"/>
        </w:rPr>
        <w:t>, then we should recognize that there is a great option value in preserving</w:t>
      </w:r>
      <w:r w:rsidRPr="00517D88">
        <w:rPr>
          <w:rFonts w:asciiTheme="majorHAnsi" w:hAnsiTheme="majorHAnsi" w:cstheme="majorHAnsi"/>
          <w:b/>
          <w:color w:val="000000" w:themeColor="text1"/>
          <w:u w:val="single"/>
        </w:rPr>
        <w:t xml:space="preserve"> — and ideally improving — our ability to recognize value and to steer the future accordingly</w:t>
      </w:r>
      <w:r w:rsidRPr="00517D88">
        <w:rPr>
          <w:rFonts w:asciiTheme="majorHAnsi" w:hAnsiTheme="majorHAnsi" w:cstheme="majorHAnsi"/>
          <w:b/>
          <w:color w:val="000000" w:themeColor="text1"/>
          <w:highlight w:val="green"/>
          <w:u w:val="single"/>
        </w:rPr>
        <w:t xml:space="preserve">. Ensuring </w:t>
      </w:r>
      <w:r w:rsidRPr="00517D88">
        <w:rPr>
          <w:rFonts w:asciiTheme="majorHAnsi" w:hAnsiTheme="majorHAnsi" w:cstheme="majorHAnsi"/>
          <w:b/>
          <w:color w:val="000000" w:themeColor="text1"/>
          <w:u w:val="single"/>
        </w:rPr>
        <w:t xml:space="preserve">that there will be </w:t>
      </w:r>
      <w:r w:rsidRPr="00517D88">
        <w:rPr>
          <w:rFonts w:asciiTheme="majorHAnsi" w:hAnsiTheme="majorHAnsi" w:cstheme="majorHAnsi"/>
          <w:b/>
          <w:color w:val="000000" w:themeColor="text1"/>
          <w:highlight w:val="green"/>
          <w:u w:val="single"/>
        </w:rPr>
        <w:t xml:space="preserve">a future version of humanity with great powers </w:t>
      </w:r>
      <w:r w:rsidRPr="00517D88">
        <w:rPr>
          <w:rFonts w:asciiTheme="majorHAnsi" w:hAnsiTheme="majorHAnsi" w:cstheme="majorHAnsi"/>
          <w:b/>
          <w:color w:val="000000" w:themeColor="text1"/>
          <w:u w:val="single"/>
        </w:rPr>
        <w:t>and a propensity to use them wisely</w:t>
      </w:r>
      <w:r w:rsidRPr="00517D88">
        <w:rPr>
          <w:rFonts w:asciiTheme="majorHAnsi" w:hAnsiTheme="majorHAnsi" w:cstheme="majorHAnsi"/>
          <w:b/>
          <w:color w:val="000000" w:themeColor="text1"/>
          <w:highlight w:val="green"/>
          <w:u w:val="single"/>
        </w:rPr>
        <w:t xml:space="preserve"> is</w:t>
      </w:r>
      <w:r w:rsidRPr="00517D88">
        <w:rPr>
          <w:rFonts w:asciiTheme="majorHAnsi" w:hAnsiTheme="majorHAnsi" w:cstheme="majorHAnsi"/>
          <w:b/>
          <w:color w:val="000000" w:themeColor="text1"/>
          <w:u w:val="single"/>
        </w:rPr>
        <w:t xml:space="preserve"> plausibly </w:t>
      </w:r>
      <w:r w:rsidRPr="00517D88">
        <w:rPr>
          <w:rFonts w:asciiTheme="majorHAnsi" w:hAnsiTheme="majorHAnsi" w:cstheme="majorHAnsi"/>
          <w:b/>
          <w:color w:val="000000" w:themeColor="text1"/>
          <w:highlight w:val="green"/>
          <w:u w:val="single"/>
        </w:rPr>
        <w:t xml:space="preserve">the best way </w:t>
      </w:r>
      <w:r w:rsidRPr="00517D88">
        <w:rPr>
          <w:rFonts w:asciiTheme="majorHAnsi" w:hAnsiTheme="majorHAnsi" w:cstheme="majorHAnsi"/>
          <w:b/>
          <w:color w:val="000000" w:themeColor="text1"/>
          <w:u w:val="single"/>
        </w:rPr>
        <w:t xml:space="preserve">available to us </w:t>
      </w:r>
      <w:r w:rsidRPr="00517D88">
        <w:rPr>
          <w:rFonts w:asciiTheme="majorHAnsi" w:hAnsiTheme="majorHAnsi" w:cstheme="majorHAnsi"/>
          <w:b/>
          <w:color w:val="000000" w:themeColor="text1"/>
          <w:highlight w:val="green"/>
          <w:u w:val="single"/>
        </w:rPr>
        <w:t>to increase the probability that the future will contain a lot of value.</w:t>
      </w:r>
      <w:r w:rsidRPr="00517D88">
        <w:rPr>
          <w:rFonts w:asciiTheme="majorHAnsi" w:hAnsiTheme="majorHAnsi" w:cstheme="majorHAnsi"/>
          <w:b/>
          <w:color w:val="000000" w:themeColor="text1"/>
          <w:u w:val="single"/>
        </w:rPr>
        <w:t xml:space="preserve"> To do this, </w:t>
      </w:r>
      <w:r w:rsidRPr="00517D88">
        <w:rPr>
          <w:rFonts w:asciiTheme="majorHAnsi" w:hAnsiTheme="majorHAnsi" w:cstheme="majorHAnsi"/>
          <w:b/>
          <w:color w:val="000000" w:themeColor="text1"/>
          <w:highlight w:val="green"/>
          <w:u w:val="single"/>
        </w:rPr>
        <w:t>we must prevent</w:t>
      </w:r>
      <w:r w:rsidRPr="00517D88">
        <w:rPr>
          <w:rFonts w:asciiTheme="majorHAnsi" w:hAnsiTheme="majorHAnsi" w:cstheme="majorHAnsi"/>
          <w:b/>
          <w:color w:val="000000" w:themeColor="text1"/>
          <w:u w:val="single"/>
        </w:rPr>
        <w:t xml:space="preserve"> any </w:t>
      </w:r>
      <w:r w:rsidRPr="00517D88">
        <w:rPr>
          <w:rFonts w:asciiTheme="majorHAnsi" w:hAnsiTheme="majorHAnsi" w:cstheme="majorHAnsi"/>
          <w:b/>
          <w:color w:val="000000" w:themeColor="text1"/>
          <w:highlight w:val="green"/>
          <w:u w:val="single"/>
        </w:rPr>
        <w:t xml:space="preserve">existential </w:t>
      </w:r>
      <w:proofErr w:type="gramStart"/>
      <w:r w:rsidRPr="00517D88">
        <w:rPr>
          <w:rFonts w:asciiTheme="majorHAnsi" w:hAnsiTheme="majorHAnsi" w:cstheme="majorHAnsi"/>
          <w:b/>
          <w:color w:val="000000" w:themeColor="text1"/>
          <w:highlight w:val="green"/>
          <w:u w:val="single"/>
        </w:rPr>
        <w:t>catastrophe</w:t>
      </w:r>
      <w:r w:rsidRPr="00517D88">
        <w:rPr>
          <w:rFonts w:asciiTheme="majorHAnsi" w:hAnsiTheme="majorHAnsi" w:cstheme="majorHAnsi"/>
          <w:color w:val="000000" w:themeColor="text1"/>
          <w:sz w:val="16"/>
        </w:rPr>
        <w:t>.</w:t>
      </w:r>
      <w:r w:rsidRPr="00517D88">
        <w:rPr>
          <w:rFonts w:asciiTheme="majorHAnsi" w:hAnsiTheme="majorHAnsi" w:cstheme="majorHAnsi"/>
          <w:color w:val="000000" w:themeColor="text1"/>
          <w:sz w:val="12"/>
        </w:rPr>
        <w:t>¶</w:t>
      </w:r>
      <w:proofErr w:type="gramEnd"/>
      <w:r w:rsidRPr="00517D88">
        <w:rPr>
          <w:rFonts w:asciiTheme="majorHAnsi" w:hAnsiTheme="majorHAnsi" w:cstheme="majorHAnsi"/>
          <w:color w:val="000000" w:themeColor="text1"/>
          <w:sz w:val="16"/>
        </w:rPr>
        <w:t xml:space="preserve"> We thus want to reach a state in which we have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far greater intelligence, knowledge, and sounder judgment than we currently do;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far greater ability to solve global-coordination problems;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far greater technological capabilities and physical resources; and such that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xml:space="preserve">) our values and preferences are not corrupted in the process of getting there (but rather, if possible, improved). Factors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xml:space="preserve"> and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xml:space="preserve"> expand the option set available to humanity. Factor </w:t>
      </w:r>
      <w:proofErr w:type="gramStart"/>
      <w:r w:rsidRPr="00517D88">
        <w:rPr>
          <w:rFonts w:asciiTheme="majorHAnsi" w:hAnsiTheme="majorHAnsi" w:cstheme="majorHAnsi"/>
          <w:i/>
          <w:iCs/>
          <w:color w:val="000000" w:themeColor="text1"/>
          <w:sz w:val="16"/>
        </w:rPr>
        <w:t>a</w:t>
      </w:r>
      <w:proofErr w:type="gramEnd"/>
      <w:r w:rsidRPr="00517D88">
        <w:rPr>
          <w:rFonts w:asciiTheme="majorHAnsi" w:hAnsiTheme="majorHAnsi" w:cstheme="majorHAnsi"/>
          <w:color w:val="000000" w:themeColor="text1"/>
          <w:sz w:val="16"/>
        </w:rPr>
        <w:t xml:space="preserve"> increases humanity's ability to predict the outcomes of the available options and understand what each outcome would entail in terms of the realization of human values. Factor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finally, makes humanity more likely to want to realize human values.</w:t>
      </w:r>
    </w:p>
    <w:p w14:paraId="4BD2F3EF" w14:textId="77777777" w:rsidR="00DD3A96" w:rsidRDefault="00DD3A96" w:rsidP="00DD3A96">
      <w:pPr>
        <w:pStyle w:val="Heading3"/>
        <w:rPr>
          <w:rFonts w:asciiTheme="majorHAnsi" w:hAnsiTheme="majorHAnsi"/>
        </w:rPr>
      </w:pPr>
      <w:r>
        <w:rPr>
          <w:rFonts w:asciiTheme="majorHAnsi" w:hAnsiTheme="majorHAnsi"/>
        </w:rPr>
        <w:t>Contention</w:t>
      </w:r>
      <w:r w:rsidRPr="00C94373">
        <w:rPr>
          <w:rFonts w:asciiTheme="majorHAnsi" w:hAnsiTheme="majorHAnsi"/>
        </w:rPr>
        <w:t xml:space="preserve"> </w:t>
      </w:r>
      <w:r>
        <w:rPr>
          <w:rFonts w:asciiTheme="majorHAnsi" w:hAnsiTheme="majorHAnsi"/>
        </w:rPr>
        <w:t>–</w:t>
      </w:r>
      <w:r w:rsidRPr="00C94373">
        <w:rPr>
          <w:rFonts w:asciiTheme="majorHAnsi" w:hAnsiTheme="majorHAnsi"/>
        </w:rPr>
        <w:t xml:space="preserve"> Pricing </w:t>
      </w:r>
    </w:p>
    <w:p w14:paraId="76E4EB84" w14:textId="77777777" w:rsidR="00DD3A96" w:rsidRPr="008B476F" w:rsidRDefault="00DD3A96" w:rsidP="00DD3A96">
      <w:pPr>
        <w:pStyle w:val="Heading4"/>
      </w:pPr>
      <w:r>
        <w:t xml:space="preserve">Contention 1 is Pricing – </w:t>
      </w:r>
    </w:p>
    <w:p w14:paraId="472C2309" w14:textId="77777777" w:rsidR="00DD3A96" w:rsidRPr="00C94373" w:rsidRDefault="00DD3A96" w:rsidP="00DD3A96">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0348E252" w14:textId="77777777" w:rsidR="00DD3A96" w:rsidRPr="00C94373" w:rsidRDefault="00DD3A96" w:rsidP="00DD3A96">
      <w:pPr>
        <w:rPr>
          <w:rFonts w:asciiTheme="majorHAnsi" w:hAnsiTheme="majorHAnsi"/>
          <w:sz w:val="16"/>
          <w:szCs w:val="16"/>
        </w:rPr>
      </w:pP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9"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1E1F134C" w14:textId="77777777" w:rsidR="00DD3A96" w:rsidRPr="00C94373" w:rsidRDefault="00DD3A96" w:rsidP="00DD3A96">
      <w:pPr>
        <w:rPr>
          <w:rFonts w:asciiTheme="majorHAnsi" w:hAnsiTheme="majorHAnsi" w:cstheme="majorHAnsi"/>
          <w:b/>
          <w:bCs/>
          <w:color w:val="000000" w:themeColor="text1"/>
          <w:szCs w:val="22"/>
          <w:u w:val="single"/>
        </w:rPr>
      </w:pPr>
      <w:r w:rsidRPr="00C94373">
        <w:rPr>
          <w:rFonts w:asciiTheme="majorHAnsi" w:hAnsiTheme="majorHAnsi" w:cstheme="majorHAnsi"/>
          <w:color w:val="000000" w:themeColor="text1"/>
          <w:szCs w:val="22"/>
          <w:shd w:val="clear" w:color="auto" w:fill="FFFFFF"/>
        </w:rPr>
        <w:t>As a </w:t>
      </w:r>
      <w:hyperlink r:id="rId10" w:history="1">
        <w:r w:rsidRPr="00C94373">
          <w:rPr>
            <w:rStyle w:val="Hyperlink"/>
            <w:rFonts w:asciiTheme="majorHAnsi" w:hAnsiTheme="majorHAnsi" w:cstheme="majorHAnsi"/>
            <w:b/>
            <w:bCs/>
            <w:i/>
            <w:iCs/>
            <w:color w:val="000000" w:themeColor="text1"/>
            <w:szCs w:val="22"/>
            <w:shd w:val="clear" w:color="auto" w:fill="FFFFFF"/>
          </w:rPr>
          <w:t>recent working paper</w:t>
        </w:r>
      </w:hyperlink>
      <w:r w:rsidRPr="00C94373">
        <w:rPr>
          <w:rFonts w:asciiTheme="majorHAnsi" w:hAnsiTheme="majorHAnsi" w:cstheme="majorHAnsi"/>
          <w:color w:val="000000" w:themeColor="text1"/>
          <w:szCs w:val="22"/>
          <w:shd w:val="clear" w:color="auto" w:fill="FFFFFF"/>
        </w:rPr>
        <w:t xml:space="preserve"> by Michael </w:t>
      </w:r>
      <w:proofErr w:type="spellStart"/>
      <w:r w:rsidRPr="00C94373">
        <w:rPr>
          <w:rFonts w:asciiTheme="majorHAnsi" w:hAnsiTheme="majorHAnsi" w:cstheme="majorHAnsi"/>
          <w:color w:val="000000" w:themeColor="text1"/>
          <w:szCs w:val="22"/>
          <w:shd w:val="clear" w:color="auto" w:fill="FFFFFF"/>
        </w:rPr>
        <w:t>Palmedo</w:t>
      </w:r>
      <w:proofErr w:type="spellEnd"/>
      <w:r w:rsidRPr="00C94373">
        <w:rPr>
          <w:rFonts w:asciiTheme="majorHAnsi" w:hAnsiTheme="majorHAnsi" w:cstheme="majorHAnsi"/>
          <w:color w:val="000000" w:themeColor="text1"/>
          <w:szCs w:val="22"/>
          <w:shd w:val="clear" w:color="auto" w:fill="FFFFFF"/>
        </w:rPr>
        <w:t xml:space="preserve"> shows, </w:t>
      </w:r>
      <w:r w:rsidRPr="00C94373">
        <w:rPr>
          <w:rFonts w:asciiTheme="majorHAnsi" w:hAnsiTheme="majorHAnsi" w:cstheme="majorHAnsi"/>
          <w:b/>
          <w:bCs/>
          <w:color w:val="000000" w:themeColor="text1"/>
          <w:szCs w:val="22"/>
          <w:highlight w:val="green"/>
          <w:u w:val="single"/>
          <w:shd w:val="clear" w:color="auto" w:fill="FFFFFF"/>
        </w:rPr>
        <w:t>countries that have enacted data exclusivity into</w:t>
      </w:r>
      <w:r w:rsidRPr="00C94373">
        <w:rPr>
          <w:rFonts w:asciiTheme="majorHAnsi" w:hAnsiTheme="majorHAnsi" w:cstheme="majorHAnsi"/>
          <w:b/>
          <w:bCs/>
          <w:color w:val="000000" w:themeColor="text1"/>
          <w:szCs w:val="22"/>
          <w:u w:val="single"/>
          <w:shd w:val="clear" w:color="auto" w:fill="FFFFFF"/>
        </w:rPr>
        <w:t xml:space="preserve"> their </w:t>
      </w:r>
      <w:r w:rsidRPr="00C94373">
        <w:rPr>
          <w:rFonts w:asciiTheme="majorHAnsi" w:hAnsiTheme="majorHAnsi" w:cstheme="majorHAnsi"/>
          <w:b/>
          <w:bCs/>
          <w:color w:val="000000" w:themeColor="text1"/>
          <w:szCs w:val="22"/>
          <w:highlight w:val="green"/>
          <w:u w:val="single"/>
          <w:shd w:val="clear" w:color="auto" w:fill="FFFFFF"/>
        </w:rPr>
        <w:t>i</w:t>
      </w:r>
      <w:r w:rsidRPr="00C94373">
        <w:rPr>
          <w:rFonts w:asciiTheme="majorHAnsi" w:hAnsiTheme="majorHAnsi" w:cstheme="majorHAnsi"/>
          <w:b/>
          <w:bCs/>
          <w:color w:val="000000" w:themeColor="text1"/>
          <w:szCs w:val="22"/>
          <w:u w:val="single"/>
          <w:shd w:val="clear" w:color="auto" w:fill="FFFFFF"/>
        </w:rPr>
        <w:t xml:space="preserve">ntellectual </w:t>
      </w:r>
      <w:r w:rsidRPr="00C94373">
        <w:rPr>
          <w:rFonts w:asciiTheme="majorHAnsi" w:hAnsiTheme="majorHAnsi" w:cstheme="majorHAnsi"/>
          <w:b/>
          <w:bCs/>
          <w:color w:val="000000" w:themeColor="text1"/>
          <w:szCs w:val="22"/>
          <w:highlight w:val="green"/>
          <w:u w:val="single"/>
          <w:shd w:val="clear" w:color="auto" w:fill="FFFFFF"/>
        </w:rPr>
        <w:t>p</w:t>
      </w:r>
      <w:r w:rsidRPr="00C94373">
        <w:rPr>
          <w:rFonts w:asciiTheme="majorHAnsi" w:hAnsiTheme="majorHAnsi" w:cstheme="majorHAnsi"/>
          <w:b/>
          <w:bCs/>
          <w:color w:val="000000" w:themeColor="text1"/>
          <w:szCs w:val="22"/>
          <w:u w:val="single"/>
          <w:shd w:val="clear" w:color="auto" w:fill="FFFFFF"/>
        </w:rPr>
        <w:t xml:space="preserve">roperty </w:t>
      </w:r>
      <w:r w:rsidRPr="00C94373">
        <w:rPr>
          <w:rFonts w:asciiTheme="majorHAnsi" w:hAnsiTheme="majorHAnsi" w:cstheme="majorHAnsi"/>
          <w:b/>
          <w:bCs/>
          <w:color w:val="000000" w:themeColor="text1"/>
          <w:szCs w:val="22"/>
          <w:highlight w:val="green"/>
          <w:u w:val="single"/>
          <w:shd w:val="clear" w:color="auto" w:fill="FFFFFF"/>
        </w:rPr>
        <w:t>laws have</w:t>
      </w:r>
      <w:r w:rsidRPr="00C94373">
        <w:rPr>
          <w:rFonts w:asciiTheme="majorHAnsi" w:hAnsiTheme="majorHAnsi" w:cstheme="majorHAnsi"/>
          <w:b/>
          <w:bCs/>
          <w:color w:val="000000" w:themeColor="text1"/>
          <w:szCs w:val="22"/>
          <w:u w:val="single"/>
          <w:shd w:val="clear" w:color="auto" w:fill="FFFFFF"/>
        </w:rPr>
        <w:t xml:space="preserve"> faced </w:t>
      </w:r>
      <w:r w:rsidRPr="00C94373">
        <w:rPr>
          <w:rFonts w:asciiTheme="majorHAnsi" w:hAnsiTheme="majorHAnsi" w:cstheme="majorHAnsi"/>
          <w:b/>
          <w:bCs/>
          <w:color w:val="000000" w:themeColor="text1"/>
          <w:szCs w:val="22"/>
          <w:highlight w:val="green"/>
          <w:u w:val="single"/>
          <w:shd w:val="clear" w:color="auto" w:fill="FFFFFF"/>
        </w:rPr>
        <w:t>increased</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pharma</w:t>
      </w:r>
      <w:r w:rsidRPr="00C94373">
        <w:rPr>
          <w:rFonts w:asciiTheme="majorHAnsi" w:hAnsiTheme="majorHAnsi" w:cstheme="majorHAnsi"/>
          <w:b/>
          <w:bCs/>
          <w:color w:val="000000" w:themeColor="text1"/>
          <w:szCs w:val="22"/>
          <w:u w:val="single"/>
          <w:shd w:val="clear" w:color="auto" w:fill="FFFFFF"/>
        </w:rPr>
        <w:t xml:space="preserve">ceutical import </w:t>
      </w:r>
      <w:r w:rsidRPr="00C94373">
        <w:rPr>
          <w:rFonts w:asciiTheme="majorHAnsi" w:hAnsiTheme="majorHAnsi" w:cstheme="majorHAnsi"/>
          <w:b/>
          <w:bCs/>
          <w:color w:val="000000" w:themeColor="text1"/>
          <w:szCs w:val="22"/>
          <w:highlight w:val="green"/>
          <w:u w:val="single"/>
          <w:shd w:val="clear" w:color="auto" w:fill="FFFFFF"/>
        </w:rPr>
        <w:t>prices</w:t>
      </w:r>
      <w:r w:rsidRPr="00C94373">
        <w:rPr>
          <w:rFonts w:asciiTheme="majorHAnsi" w:hAnsiTheme="majorHAnsi" w:cstheme="majorHAnsi"/>
          <w:b/>
          <w:bCs/>
          <w:color w:val="000000" w:themeColor="text1"/>
          <w:szCs w:val="22"/>
          <w:u w:val="single"/>
          <w:shd w:val="clear" w:color="auto" w:fill="FFFFFF"/>
        </w:rPr>
        <w:t xml:space="preserve"> over the past 20 years:</w:t>
      </w:r>
    </w:p>
    <w:p w14:paraId="2934043C" w14:textId="77777777" w:rsidR="00DD3A96" w:rsidRPr="00C94373" w:rsidRDefault="00DD3A96" w:rsidP="00DD3A96">
      <w:pPr>
        <w:rPr>
          <w:rFonts w:asciiTheme="majorHAnsi" w:hAnsiTheme="majorHAnsi" w:cstheme="majorHAnsi"/>
          <w:color w:val="000000" w:themeColor="text1"/>
          <w:szCs w:val="22"/>
        </w:rPr>
      </w:pPr>
    </w:p>
    <w:p w14:paraId="4B933010" w14:textId="77777777" w:rsidR="00DD3A96" w:rsidRPr="00C94373" w:rsidRDefault="00DD3A96" w:rsidP="00DD3A96">
      <w:pPr>
        <w:rPr>
          <w:rFonts w:asciiTheme="majorHAnsi" w:hAnsiTheme="majorHAnsi"/>
        </w:rPr>
      </w:pPr>
      <w:r w:rsidRPr="00C94373">
        <w:rPr>
          <w:rFonts w:asciiTheme="majorHAnsi" w:hAnsiTheme="majorHAnsi"/>
          <w:noProof/>
        </w:rPr>
        <w:drawing>
          <wp:inline distT="0" distB="0" distL="0" distR="0" wp14:anchorId="4340DC4A" wp14:editId="2A4FD202">
            <wp:extent cx="2973936" cy="1779701"/>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1"/>
                    <a:stretch>
                      <a:fillRect/>
                    </a:stretch>
                  </pic:blipFill>
                  <pic:spPr>
                    <a:xfrm>
                      <a:off x="0" y="0"/>
                      <a:ext cx="2983864" cy="1785642"/>
                    </a:xfrm>
                    <a:prstGeom prst="rect">
                      <a:avLst/>
                    </a:prstGeom>
                  </pic:spPr>
                </pic:pic>
              </a:graphicData>
            </a:graphic>
          </wp:inline>
        </w:drawing>
      </w:r>
    </w:p>
    <w:p w14:paraId="68A7AD7A" w14:textId="77777777" w:rsidR="00DD3A96" w:rsidRDefault="00DD3A96" w:rsidP="00DD3A96">
      <w:pPr>
        <w:pStyle w:val="NormalWeb"/>
        <w:shd w:val="clear" w:color="auto" w:fill="FFFFFF"/>
        <w:spacing w:before="0" w:beforeAutospacing="0" w:after="300" w:afterAutospacing="0"/>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Data exclusivity is a form of intellectual property protection that applies specifically to data from pharmaceutical clinical trials. </w:t>
      </w:r>
      <w:r w:rsidRPr="00C94373">
        <w:rPr>
          <w:rFonts w:asciiTheme="majorHAnsi" w:hAnsiTheme="majorHAnsi" w:cstheme="majorHAnsi"/>
          <w:color w:val="000000" w:themeColor="text1"/>
          <w:szCs w:val="22"/>
          <w:u w:val="single"/>
        </w:rPr>
        <w:t xml:space="preserve">While innovator firms run their own clinical trials to gain marketing approval, </w:t>
      </w:r>
      <w:r w:rsidRPr="00C94373">
        <w:rPr>
          <w:rFonts w:asciiTheme="majorHAnsi" w:hAnsiTheme="majorHAnsi" w:cstheme="majorHAnsi"/>
          <w:color w:val="000000" w:themeColor="text1"/>
          <w:szCs w:val="22"/>
          <w:highlight w:val="green"/>
          <w:u w:val="single"/>
        </w:rPr>
        <w:t xml:space="preserve">generic manufacturers </w:t>
      </w:r>
      <w:r w:rsidRPr="00C94373">
        <w:rPr>
          <w:rFonts w:asciiTheme="majorHAnsi" w:hAnsiTheme="majorHAnsi" w:cstheme="majorHAnsi"/>
          <w:color w:val="000000" w:themeColor="text1"/>
          <w:szCs w:val="22"/>
          <w:u w:val="single"/>
        </w:rPr>
        <w:t>typicall</w:t>
      </w:r>
      <w:r w:rsidRPr="00C94373">
        <w:rPr>
          <w:rFonts w:asciiTheme="majorHAnsi" w:hAnsiTheme="majorHAnsi" w:cstheme="majorHAnsi"/>
          <w:color w:val="000000" w:themeColor="text1"/>
          <w:szCs w:val="22"/>
          <w:highlight w:val="green"/>
          <w:u w:val="single"/>
        </w:rPr>
        <w:t xml:space="preserve">y rely on </w:t>
      </w:r>
      <w:r w:rsidRPr="00C94373">
        <w:rPr>
          <w:rFonts w:asciiTheme="majorHAnsi" w:hAnsiTheme="majorHAnsi" w:cstheme="majorHAnsi"/>
          <w:color w:val="000000" w:themeColor="text1"/>
          <w:szCs w:val="22"/>
          <w:u w:val="single"/>
        </w:rPr>
        <w:t>the</w:t>
      </w:r>
      <w:r w:rsidRPr="00C94373">
        <w:rPr>
          <w:rFonts w:asciiTheme="majorHAnsi" w:hAnsiTheme="majorHAnsi" w:cstheme="majorHAnsi"/>
          <w:color w:val="000000" w:themeColor="text1"/>
          <w:szCs w:val="22"/>
          <w:highlight w:val="green"/>
          <w:u w:val="single"/>
        </w:rPr>
        <w:t xml:space="preserve"> innovator’s clinical trials</w:t>
      </w:r>
      <w:r w:rsidRPr="00C94373">
        <w:rPr>
          <w:rFonts w:asciiTheme="majorHAnsi" w:hAnsiTheme="majorHAnsi" w:cstheme="majorHAnsi"/>
          <w:color w:val="000000" w:themeColor="text1"/>
          <w:szCs w:val="22"/>
          <w:u w:val="single"/>
        </w:rPr>
        <w:t xml:space="preserve"> for the same approval.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rules </w:t>
      </w:r>
      <w:r w:rsidRPr="00C94373">
        <w:rPr>
          <w:rFonts w:asciiTheme="majorHAnsi" w:hAnsiTheme="majorHAnsi" w:cstheme="majorHAnsi"/>
          <w:b/>
          <w:bCs/>
          <w:color w:val="000000" w:themeColor="text1"/>
          <w:szCs w:val="22"/>
          <w:highlight w:val="green"/>
          <w:u w:val="single"/>
        </w:rPr>
        <w:t>keep generic firms from</w:t>
      </w:r>
      <w:r w:rsidRPr="00C94373">
        <w:rPr>
          <w:rFonts w:asciiTheme="majorHAnsi" w:hAnsiTheme="majorHAnsi" w:cstheme="majorHAnsi"/>
          <w:b/>
          <w:bCs/>
          <w:color w:val="000000" w:themeColor="text1"/>
          <w:szCs w:val="22"/>
          <w:u w:val="single"/>
        </w:rPr>
        <w:t xml:space="preserve"> relying on </w:t>
      </w:r>
      <w:r w:rsidRPr="00C94373">
        <w:rPr>
          <w:rFonts w:asciiTheme="majorHAnsi" w:hAnsiTheme="majorHAnsi" w:cstheme="majorHAnsi"/>
          <w:b/>
          <w:bCs/>
          <w:color w:val="000000" w:themeColor="text1"/>
          <w:szCs w:val="22"/>
          <w:highlight w:val="green"/>
          <w:u w:val="single"/>
        </w:rPr>
        <w:t>that data for 5 to 12 years</w:t>
      </w:r>
      <w:r w:rsidRPr="00C94373">
        <w:rPr>
          <w:rFonts w:asciiTheme="majorHAnsi" w:hAnsiTheme="majorHAnsi" w:cstheme="majorHAnsi"/>
          <w:color w:val="000000" w:themeColor="text1"/>
          <w:szCs w:val="22"/>
        </w:rPr>
        <w:t xml:space="preserve">, depending on the specific law. Data exclusivity </w:t>
      </w:r>
      <w:r w:rsidRPr="00C94373">
        <w:rPr>
          <w:rFonts w:asciiTheme="majorHAnsi" w:hAnsiTheme="majorHAnsi" w:cstheme="majorHAnsi"/>
          <w:b/>
          <w:bCs/>
          <w:color w:val="000000" w:themeColor="text1"/>
          <w:szCs w:val="22"/>
          <w:highlight w:val="green"/>
          <w:u w:val="single"/>
        </w:rPr>
        <w:t>operates independently of patent protection</w:t>
      </w:r>
      <w:r w:rsidRPr="00C94373">
        <w:rPr>
          <w:rFonts w:asciiTheme="majorHAnsi" w:hAnsiTheme="majorHAnsi" w:cstheme="majorHAnsi"/>
          <w:color w:val="000000" w:themeColor="text1"/>
          <w:szCs w:val="22"/>
        </w:rPr>
        <w:t xml:space="preserve"> and </w:t>
      </w:r>
      <w:r w:rsidRPr="00C94373">
        <w:rPr>
          <w:rFonts w:asciiTheme="majorHAnsi" w:hAnsiTheme="majorHAnsi" w:cstheme="majorHAnsi"/>
          <w:b/>
          <w:bCs/>
          <w:color w:val="000000" w:themeColor="text1"/>
          <w:szCs w:val="22"/>
          <w:highlight w:val="green"/>
          <w:u w:val="single"/>
        </w:rPr>
        <w:t>can block generic manufacturers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from gaining marketing approval</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even if the patent has expired</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color w:val="000000" w:themeColor="text1"/>
          <w:szCs w:val="22"/>
          <w:highlight w:val="green"/>
          <w:u w:val="single"/>
        </w:rPr>
        <w:t>or the original</w:t>
      </w:r>
      <w:r w:rsidRPr="00C94373">
        <w:rPr>
          <w:rFonts w:asciiTheme="majorHAnsi" w:hAnsiTheme="majorHAnsi" w:cstheme="majorHAnsi"/>
          <w:color w:val="000000" w:themeColor="text1"/>
          <w:szCs w:val="22"/>
          <w:u w:val="single"/>
        </w:rPr>
        <w:t xml:space="preserve"> pharmaceutical </w:t>
      </w:r>
      <w:r w:rsidRPr="00C94373">
        <w:rPr>
          <w:rFonts w:asciiTheme="majorHAnsi" w:hAnsiTheme="majorHAnsi" w:cstheme="majorHAnsi"/>
          <w:color w:val="000000" w:themeColor="text1"/>
          <w:szCs w:val="22"/>
          <w:highlight w:val="green"/>
          <w:u w:val="single"/>
        </w:rPr>
        <w:t>product does not qualify for patent</w:t>
      </w:r>
      <w:r w:rsidRPr="00C94373">
        <w:rPr>
          <w:rFonts w:asciiTheme="majorHAnsi" w:hAnsiTheme="majorHAnsi" w:cstheme="majorHAnsi"/>
          <w:color w:val="000000" w:themeColor="text1"/>
          <w:szCs w:val="22"/>
          <w:u w:val="single"/>
        </w:rPr>
        <w:t xml:space="preserve"> protection</w:t>
      </w:r>
      <w:r w:rsidRPr="00C94373">
        <w:rPr>
          <w:rFonts w:asciiTheme="majorHAnsi" w:hAnsiTheme="majorHAnsi" w:cstheme="majorHAnsi"/>
          <w:color w:val="000000" w:themeColor="text1"/>
          <w:szCs w:val="22"/>
        </w:rPr>
        <w:t xml:space="preserve">. Although data exclusivity laws are matters of domestic legislation, </w:t>
      </w:r>
      <w:r w:rsidRPr="00C94373">
        <w:rPr>
          <w:rFonts w:asciiTheme="majorHAnsi" w:hAnsiTheme="majorHAnsi" w:cstheme="majorHAnsi"/>
          <w:color w:val="000000" w:themeColor="text1"/>
          <w:szCs w:val="22"/>
          <w:u w:val="single"/>
        </w:rPr>
        <w:t>the United States, the EU and others increasingly demand in their free trade agreement (FTA) negotiations that their trading partners protect clinical trial data in this way.</w:t>
      </w:r>
      <w:r w:rsidRPr="00C94373">
        <w:rPr>
          <w:rFonts w:asciiTheme="majorHAnsi" w:hAnsiTheme="majorHAnsi" w:cstheme="majorHAnsi"/>
          <w:color w:val="000000" w:themeColor="text1"/>
          <w:szCs w:val="22"/>
        </w:rPr>
        <w:t xml:space="preserve"> Data exclusivity is just one of a host of “TRIPS-plus” treaty provisions designed to raise the overall level of intellectual property protection for innovator firms. Although the WTO’s Agreement on Trade-Related Intellectual Property Rights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w:t>
      </w:r>
      <w:r w:rsidRPr="00C94373">
        <w:rPr>
          <w:rFonts w:asciiTheme="majorHAnsi" w:hAnsiTheme="majorHAnsi" w:cstheme="majorHAnsi"/>
          <w:b/>
          <w:bCs/>
          <w:color w:val="000000" w:themeColor="text1"/>
          <w:szCs w:val="22"/>
          <w:u w:val="single"/>
        </w:rPr>
        <w:t xml:space="preserve"> does </w:t>
      </w:r>
      <w:r w:rsidRPr="00C94373">
        <w:rPr>
          <w:rFonts w:asciiTheme="majorHAnsi" w:hAnsiTheme="majorHAnsi" w:cstheme="majorHAnsi"/>
          <w:b/>
          <w:bCs/>
          <w:color w:val="000000" w:themeColor="text1"/>
          <w:szCs w:val="22"/>
          <w:highlight w:val="green"/>
          <w:u w:val="single"/>
        </w:rPr>
        <w:t>require Member states to</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protect clinical</w:t>
      </w:r>
      <w:r w:rsidRPr="00C94373">
        <w:rPr>
          <w:rFonts w:asciiTheme="majorHAnsi" w:hAnsiTheme="majorHAnsi" w:cstheme="majorHAnsi"/>
          <w:b/>
          <w:bCs/>
          <w:color w:val="000000" w:themeColor="text1"/>
          <w:szCs w:val="22"/>
          <w:u w:val="single"/>
        </w:rPr>
        <w:t xml:space="preserve"> trial and other </w:t>
      </w:r>
      <w:r w:rsidRPr="00C94373">
        <w:rPr>
          <w:rFonts w:asciiTheme="majorHAnsi" w:hAnsiTheme="majorHAnsi" w:cstheme="majorHAnsi"/>
          <w:b/>
          <w:bCs/>
          <w:color w:val="000000" w:themeColor="text1"/>
          <w:szCs w:val="22"/>
          <w:highlight w:val="green"/>
          <w:u w:val="single"/>
        </w:rPr>
        <w:t xml:space="preserve">data </w:t>
      </w:r>
      <w:r w:rsidRPr="00C94373">
        <w:rPr>
          <w:rFonts w:asciiTheme="majorHAnsi" w:hAnsiTheme="majorHAnsi" w:cstheme="majorHAnsi"/>
          <w:b/>
          <w:bCs/>
          <w:color w:val="000000" w:themeColor="text1"/>
          <w:szCs w:val="22"/>
          <w:u w:val="single"/>
        </w:rPr>
        <w:t>from “unfair commercial use</w:t>
      </w:r>
      <w:r w:rsidRPr="00C94373">
        <w:rPr>
          <w:rFonts w:asciiTheme="majorHAnsi" w:hAnsiTheme="majorHAnsi" w:cstheme="majorHAnsi"/>
          <w:color w:val="000000" w:themeColor="text1"/>
          <w:szCs w:val="22"/>
        </w:rPr>
        <w:t xml:space="preserve">,” it does not require exclusivity rules that block the registration of generic products.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TRIPS-plus”</w:t>
      </w:r>
      <w:r w:rsidRPr="00C94373">
        <w:rPr>
          <w:rFonts w:asciiTheme="majorHAnsi" w:hAnsiTheme="majorHAnsi" w:cstheme="majorHAnsi"/>
          <w:color w:val="000000" w:themeColor="text1"/>
          <w:szCs w:val="22"/>
        </w:rPr>
        <w:t xml:space="preserve"> rules, more severe protections that go beyond what is required in the TRIPS Agreement, generally </w:t>
      </w:r>
      <w:r w:rsidRPr="00C94373">
        <w:rPr>
          <w:rFonts w:asciiTheme="majorHAnsi" w:hAnsiTheme="majorHAnsi" w:cstheme="majorHAnsi"/>
          <w:b/>
          <w:bCs/>
          <w:color w:val="000000" w:themeColor="text1"/>
          <w:szCs w:val="22"/>
          <w:highlight w:val="green"/>
          <w:u w:val="single"/>
        </w:rPr>
        <w:t>increase</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monopoly</w:t>
      </w:r>
      <w:r w:rsidRPr="00C94373">
        <w:rPr>
          <w:rFonts w:asciiTheme="majorHAnsi" w:hAnsiTheme="majorHAnsi" w:cstheme="majorHAnsi"/>
          <w:b/>
          <w:bCs/>
          <w:color w:val="000000" w:themeColor="text1"/>
          <w:szCs w:val="22"/>
          <w:u w:val="single"/>
        </w:rPr>
        <w:t xml:space="preserve"> power </w:t>
      </w:r>
      <w:r w:rsidRPr="00C94373">
        <w:rPr>
          <w:rFonts w:asciiTheme="majorHAnsi" w:hAnsiTheme="majorHAnsi" w:cstheme="majorHAnsi"/>
          <w:b/>
          <w:bCs/>
          <w:color w:val="000000" w:themeColor="text1"/>
          <w:szCs w:val="22"/>
          <w:highlight w:val="green"/>
          <w:u w:val="single"/>
        </w:rPr>
        <w:t>of branded pharma</w:t>
      </w:r>
      <w:r w:rsidRPr="00C94373">
        <w:rPr>
          <w:rFonts w:asciiTheme="majorHAnsi" w:hAnsiTheme="majorHAnsi" w:cstheme="majorHAnsi"/>
          <w:b/>
          <w:bCs/>
          <w:color w:val="000000" w:themeColor="text1"/>
          <w:szCs w:val="22"/>
          <w:u w:val="single"/>
        </w:rPr>
        <w:t xml:space="preserve">ceutical producers </w:t>
      </w:r>
      <w:r w:rsidRPr="00C94373">
        <w:rPr>
          <w:rFonts w:asciiTheme="majorHAnsi" w:hAnsiTheme="majorHAnsi" w:cstheme="majorHAnsi"/>
          <w:b/>
          <w:bCs/>
          <w:color w:val="000000" w:themeColor="text1"/>
          <w:szCs w:val="22"/>
          <w:highlight w:val="green"/>
          <w:u w:val="single"/>
        </w:rPr>
        <w:t>by extending</w:t>
      </w:r>
      <w:r w:rsidRPr="00C94373">
        <w:rPr>
          <w:rFonts w:asciiTheme="majorHAnsi" w:hAnsiTheme="majorHAnsi" w:cstheme="majorHAnsi"/>
          <w:b/>
          <w:bCs/>
          <w:color w:val="000000" w:themeColor="text1"/>
          <w:szCs w:val="22"/>
          <w:u w:val="single"/>
        </w:rPr>
        <w:t xml:space="preserve"> the period they have </w:t>
      </w:r>
      <w:r w:rsidRPr="00C94373">
        <w:rPr>
          <w:rFonts w:asciiTheme="majorHAnsi" w:hAnsiTheme="majorHAnsi" w:cstheme="majorHAnsi"/>
          <w:b/>
          <w:bCs/>
          <w:color w:val="000000" w:themeColor="text1"/>
          <w:szCs w:val="22"/>
          <w:highlight w:val="green"/>
          <w:u w:val="single"/>
        </w:rPr>
        <w:t>exclusive access</w:t>
      </w:r>
      <w:r w:rsidRPr="00C94373">
        <w:rPr>
          <w:rFonts w:asciiTheme="majorHAnsi" w:hAnsiTheme="majorHAnsi" w:cstheme="majorHAnsi"/>
          <w:b/>
          <w:bCs/>
          <w:color w:val="000000" w:themeColor="text1"/>
          <w:szCs w:val="22"/>
          <w:u w:val="single"/>
        </w:rPr>
        <w:t xml:space="preserve"> to the market</w:t>
      </w:r>
      <w:r w:rsidRPr="00C94373">
        <w:rPr>
          <w:rFonts w:asciiTheme="majorHAnsi" w:hAnsiTheme="majorHAnsi" w:cstheme="majorHAnsi"/>
          <w:color w:val="000000" w:themeColor="text1"/>
          <w:szCs w:val="22"/>
        </w:rPr>
        <w:t>. Many experts have attempted to find out whether, in fact, this increased monopoly power actually causes prices to rise and, correspondingly, reduces access to those medicines. </w:t>
      </w:r>
      <w:hyperlink r:id="rId12" w:history="1">
        <w:r w:rsidRPr="00C94373">
          <w:rPr>
            <w:rStyle w:val="Hyperlink"/>
            <w:rFonts w:asciiTheme="majorHAnsi" w:eastAsiaTheme="majorEastAsia" w:hAnsiTheme="majorHAnsi" w:cstheme="majorHAnsi"/>
            <w:color w:val="000000" w:themeColor="text1"/>
            <w:szCs w:val="22"/>
          </w:rPr>
          <w:t>Predictive studies which attempt</w:t>
        </w:r>
      </w:hyperlink>
      <w:r w:rsidRPr="00C94373">
        <w:rPr>
          <w:rFonts w:asciiTheme="majorHAnsi" w:hAnsiTheme="majorHAnsi" w:cstheme="majorHAnsi"/>
          <w:color w:val="000000" w:themeColor="text1"/>
          <w:szCs w:val="22"/>
        </w:rPr>
        <w:t xml:space="preserve"> to determine price changes prior to a proposed policy change largely show that </w:t>
      </w:r>
      <w:r w:rsidRPr="00C94373">
        <w:rPr>
          <w:rFonts w:asciiTheme="majorHAnsi" w:hAnsiTheme="majorHAnsi" w:cstheme="majorHAnsi"/>
          <w:b/>
          <w:bCs/>
          <w:color w:val="000000" w:themeColor="text1"/>
          <w:szCs w:val="22"/>
          <w:highlight w:val="green"/>
          <w:u w:val="single"/>
        </w:rPr>
        <w:t>stricter i</w:t>
      </w:r>
      <w:r w:rsidRPr="00C94373">
        <w:rPr>
          <w:rFonts w:asciiTheme="majorHAnsi" w:hAnsiTheme="majorHAnsi" w:cstheme="majorHAnsi"/>
          <w:b/>
          <w:bCs/>
          <w:color w:val="000000" w:themeColor="text1"/>
          <w:szCs w:val="22"/>
          <w:u w:val="single"/>
        </w:rPr>
        <w:t xml:space="preserve">ntellectual </w:t>
      </w:r>
      <w:r w:rsidRPr="00C94373">
        <w:rPr>
          <w:rFonts w:asciiTheme="majorHAnsi" w:hAnsiTheme="majorHAnsi" w:cstheme="majorHAnsi"/>
          <w:b/>
          <w:bCs/>
          <w:color w:val="000000" w:themeColor="text1"/>
          <w:szCs w:val="22"/>
          <w:highlight w:val="green"/>
          <w:u w:val="single"/>
        </w:rPr>
        <w:t>p</w:t>
      </w:r>
      <w:r w:rsidRPr="00C94373">
        <w:rPr>
          <w:rFonts w:asciiTheme="majorHAnsi" w:hAnsiTheme="majorHAnsi" w:cstheme="majorHAnsi"/>
          <w:b/>
          <w:bCs/>
          <w:color w:val="000000" w:themeColor="text1"/>
          <w:szCs w:val="22"/>
          <w:u w:val="single"/>
        </w:rPr>
        <w:t xml:space="preserve">roperty rules </w:t>
      </w:r>
      <w:r w:rsidRPr="00C94373">
        <w:rPr>
          <w:rFonts w:asciiTheme="majorHAnsi" w:hAnsiTheme="majorHAnsi" w:cstheme="majorHAnsi"/>
          <w:b/>
          <w:bCs/>
          <w:color w:val="000000" w:themeColor="text1"/>
          <w:szCs w:val="22"/>
          <w:highlight w:val="green"/>
          <w:u w:val="single"/>
        </w:rPr>
        <w:t>lead to higher medicine prices</w:t>
      </w:r>
      <w:r w:rsidRPr="00C94373">
        <w:rPr>
          <w:rFonts w:asciiTheme="majorHAnsi" w:hAnsiTheme="majorHAnsi" w:cstheme="majorHAnsi"/>
          <w:color w:val="000000" w:themeColor="text1"/>
          <w:szCs w:val="22"/>
        </w:rPr>
        <w:t xml:space="preserve">, as well as </w:t>
      </w:r>
      <w:r w:rsidRPr="00C94373">
        <w:rPr>
          <w:rFonts w:asciiTheme="majorHAnsi" w:hAnsiTheme="majorHAnsi" w:cstheme="majorHAnsi"/>
          <w:b/>
          <w:bCs/>
          <w:color w:val="000000" w:themeColor="text1"/>
          <w:szCs w:val="22"/>
          <w:highlight w:val="green"/>
          <w:u w:val="single"/>
        </w:rPr>
        <w:t>increasing medicine expenditure</w:t>
      </w:r>
      <w:r w:rsidRPr="00C94373">
        <w:rPr>
          <w:rFonts w:asciiTheme="majorHAnsi" w:hAnsiTheme="majorHAnsi" w:cstheme="majorHAnsi"/>
          <w:color w:val="000000" w:themeColor="text1"/>
          <w:szCs w:val="22"/>
        </w:rPr>
        <w:t xml:space="preserve"> </w:t>
      </w:r>
      <w:r w:rsidRPr="00C94373">
        <w:rPr>
          <w:rFonts w:asciiTheme="majorHAnsi" w:hAnsiTheme="majorHAnsi" w:cstheme="majorHAnsi"/>
          <w:color w:val="000000" w:themeColor="text1"/>
          <w:szCs w:val="22"/>
          <w:u w:val="single"/>
        </w:rPr>
        <w:t xml:space="preserve">by states and individuals </w:t>
      </w:r>
      <w:r w:rsidRPr="00C94373">
        <w:rPr>
          <w:rFonts w:asciiTheme="majorHAnsi" w:hAnsiTheme="majorHAnsi" w:cstheme="majorHAnsi"/>
          <w:b/>
          <w:bCs/>
          <w:color w:val="000000" w:themeColor="text1"/>
          <w:szCs w:val="22"/>
          <w:highlight w:val="green"/>
          <w:u w:val="single"/>
        </w:rPr>
        <w:t>and</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color w:val="000000" w:themeColor="text1"/>
          <w:szCs w:val="22"/>
        </w:rPr>
        <w:t xml:space="preserve"> consequently</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b/>
          <w:bCs/>
          <w:color w:val="000000" w:themeColor="text1"/>
          <w:szCs w:val="22"/>
          <w:highlight w:val="green"/>
          <w:u w:val="single"/>
        </w:rPr>
        <w:t>lower availability</w:t>
      </w:r>
      <w:r w:rsidRPr="00C94373">
        <w:rPr>
          <w:rFonts w:asciiTheme="majorHAnsi" w:hAnsiTheme="majorHAnsi" w:cstheme="majorHAnsi"/>
          <w:b/>
          <w:bCs/>
          <w:color w:val="000000" w:themeColor="text1"/>
          <w:szCs w:val="22"/>
          <w:u w:val="single"/>
        </w:rPr>
        <w:t xml:space="preserve"> of those medicines</w:t>
      </w:r>
      <w:r w:rsidRPr="00C94373">
        <w:rPr>
          <w:rFonts w:asciiTheme="majorHAnsi" w:hAnsiTheme="majorHAnsi" w:cstheme="majorHAnsi"/>
          <w:color w:val="000000" w:themeColor="text1"/>
          <w:szCs w:val="22"/>
        </w:rPr>
        <w:t>. Studies which measure the impacts of a particular FTA on medicine prices </w:t>
      </w:r>
      <w:hyperlink r:id="rId13" w:history="1">
        <w:r w:rsidRPr="00C94373">
          <w:rPr>
            <w:rStyle w:val="Hyperlink"/>
            <w:rFonts w:asciiTheme="majorHAnsi" w:eastAsiaTheme="majorEastAsia" w:hAnsiTheme="majorHAnsi" w:cstheme="majorHAnsi"/>
            <w:color w:val="000000" w:themeColor="text1"/>
            <w:szCs w:val="22"/>
          </w:rPr>
          <w:t>have found smaller effects</w:t>
        </w:r>
      </w:hyperlink>
      <w:r w:rsidRPr="00C94373">
        <w:rPr>
          <w:rFonts w:asciiTheme="majorHAnsi" w:hAnsiTheme="majorHAnsi" w:cstheme="majorHAnsi"/>
          <w:color w:val="000000" w:themeColor="text1"/>
          <w:szCs w:val="22"/>
        </w:rPr>
        <w:t>, in part due to the time required for the resultant policy changes to make real impacts and mitigating policies that countries have put in place to dampen the impacts of longer monopolies. On the other hand, studies which have looked at the impact of specific TRIPS-plus – patent term extension, protection of test data and the like – </w:t>
      </w:r>
      <w:hyperlink r:id="rId14" w:history="1">
        <w:r w:rsidRPr="00C94373">
          <w:rPr>
            <w:rStyle w:val="Hyperlink"/>
            <w:rFonts w:asciiTheme="majorHAnsi" w:eastAsiaTheme="majorEastAsia" w:hAnsiTheme="majorHAnsi" w:cstheme="majorHAnsi"/>
            <w:color w:val="000000" w:themeColor="text1"/>
            <w:szCs w:val="22"/>
          </w:rPr>
          <w:t>have</w:t>
        </w:r>
      </w:hyperlink>
      <w:r w:rsidRPr="00C94373">
        <w:rPr>
          <w:rFonts w:asciiTheme="majorHAnsi" w:hAnsiTheme="majorHAnsi" w:cstheme="majorHAnsi"/>
          <w:color w:val="000000" w:themeColor="text1"/>
          <w:szCs w:val="22"/>
        </w:rPr>
        <w:t> </w:t>
      </w:r>
      <w:hyperlink r:id="rId15" w:history="1">
        <w:r w:rsidRPr="00C94373">
          <w:rPr>
            <w:rStyle w:val="Hyperlink"/>
            <w:rFonts w:asciiTheme="majorHAnsi" w:eastAsiaTheme="majorEastAsia" w:hAnsiTheme="majorHAnsi" w:cstheme="majorHAnsi"/>
            <w:color w:val="000000" w:themeColor="text1"/>
            <w:szCs w:val="22"/>
          </w:rPr>
          <w:t>often</w:t>
        </w:r>
      </w:hyperlink>
      <w:r w:rsidRPr="00C94373">
        <w:rPr>
          <w:rFonts w:asciiTheme="majorHAnsi" w:hAnsiTheme="majorHAnsi" w:cstheme="majorHAnsi"/>
          <w:color w:val="000000" w:themeColor="text1"/>
          <w:szCs w:val="22"/>
        </w:rPr>
        <w:t> </w:t>
      </w:r>
      <w:hyperlink r:id="rId16" w:history="1">
        <w:r w:rsidRPr="00C94373">
          <w:rPr>
            <w:rStyle w:val="Hyperlink"/>
            <w:rFonts w:asciiTheme="majorHAnsi" w:eastAsiaTheme="majorEastAsia" w:hAnsiTheme="majorHAnsi" w:cstheme="majorHAnsi"/>
            <w:color w:val="000000" w:themeColor="text1"/>
            <w:szCs w:val="22"/>
          </w:rPr>
          <w:t>found</w:t>
        </w:r>
      </w:hyperlink>
      <w:r w:rsidRPr="00C94373">
        <w:rPr>
          <w:rFonts w:asciiTheme="majorHAnsi" w:hAnsiTheme="majorHAnsi" w:cstheme="majorHAnsi"/>
          <w:color w:val="000000" w:themeColor="text1"/>
          <w:szCs w:val="22"/>
        </w:rPr>
        <w:t> </w:t>
      </w:r>
      <w:hyperlink r:id="rId17" w:history="1">
        <w:r w:rsidRPr="00C94373">
          <w:rPr>
            <w:rStyle w:val="Hyperlink"/>
            <w:rFonts w:asciiTheme="majorHAnsi" w:eastAsiaTheme="majorEastAsia" w:hAnsiTheme="majorHAnsi" w:cstheme="majorHAnsi"/>
            <w:color w:val="000000" w:themeColor="text1"/>
            <w:szCs w:val="22"/>
          </w:rPr>
          <w:t>significant</w:t>
        </w:r>
      </w:hyperlink>
      <w:r w:rsidRPr="00C94373">
        <w:rPr>
          <w:rFonts w:asciiTheme="majorHAnsi" w:hAnsiTheme="majorHAnsi" w:cstheme="majorHAnsi"/>
          <w:color w:val="000000" w:themeColor="text1"/>
          <w:szCs w:val="22"/>
        </w:rPr>
        <w:t> </w:t>
      </w:r>
      <w:hyperlink r:id="rId18" w:history="1">
        <w:r w:rsidRPr="00C94373">
          <w:rPr>
            <w:rStyle w:val="Hyperlink"/>
            <w:rFonts w:asciiTheme="majorHAnsi" w:eastAsiaTheme="majorEastAsia" w:hAnsiTheme="majorHAnsi" w:cstheme="majorHAnsi"/>
            <w:color w:val="000000" w:themeColor="text1"/>
            <w:szCs w:val="22"/>
          </w:rPr>
          <w:t>impacts</w:t>
        </w:r>
      </w:hyperlink>
      <w:r w:rsidRPr="00C94373">
        <w:rPr>
          <w:rFonts w:asciiTheme="majorHAnsi" w:hAnsiTheme="majorHAnsi" w:cstheme="majorHAnsi"/>
          <w:color w:val="000000" w:themeColor="text1"/>
          <w:szCs w:val="22"/>
        </w:rPr>
        <w:t xml:space="preserve"> on prices or availability of medicines. Still, many of these studies focus only on one country or pharmaceutical process. </w:t>
      </w:r>
      <w:proofErr w:type="spellStart"/>
      <w:r w:rsidRPr="00C94373">
        <w:rPr>
          <w:rFonts w:asciiTheme="majorHAnsi" w:hAnsiTheme="majorHAnsi" w:cstheme="majorHAnsi"/>
          <w:color w:val="000000" w:themeColor="text1"/>
          <w:szCs w:val="22"/>
        </w:rPr>
        <w:t>Palmedo’s</w:t>
      </w:r>
      <w:proofErr w:type="spellEnd"/>
      <w:r w:rsidRPr="00C94373">
        <w:rPr>
          <w:rFonts w:asciiTheme="majorHAnsi" w:hAnsiTheme="majorHAnsi" w:cstheme="majorHAnsi"/>
          <w:color w:val="000000" w:themeColor="text1"/>
          <w:szCs w:val="22"/>
        </w:rPr>
        <w:t xml:space="preserve"> research conclusively shows that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a measure </w:t>
      </w:r>
      <w:r w:rsidRPr="00C94373">
        <w:rPr>
          <w:rFonts w:asciiTheme="majorHAnsi" w:hAnsiTheme="majorHAnsi" w:cstheme="majorHAnsi"/>
          <w:b/>
          <w:bCs/>
          <w:color w:val="000000" w:themeColor="text1"/>
          <w:szCs w:val="22"/>
          <w:highlight w:val="green"/>
          <w:u w:val="single"/>
        </w:rPr>
        <w:t>required in all FTAs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with</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tates</w:t>
      </w:r>
      <w:r w:rsidRPr="00C94373">
        <w:rPr>
          <w:rFonts w:asciiTheme="majorHAnsi" w:hAnsiTheme="majorHAnsi" w:cstheme="majorHAnsi"/>
          <w:color w:val="000000" w:themeColor="text1"/>
          <w:szCs w:val="22"/>
        </w:rPr>
        <w:t xml:space="preserve">, </w:t>
      </w:r>
      <w:r w:rsidRPr="00C94373">
        <w:rPr>
          <w:rFonts w:asciiTheme="majorHAnsi" w:hAnsiTheme="majorHAnsi" w:cstheme="majorHAnsi"/>
          <w:b/>
          <w:bCs/>
          <w:color w:val="000000" w:themeColor="text1"/>
          <w:szCs w:val="22"/>
          <w:u w:val="single"/>
        </w:rPr>
        <w:t xml:space="preserve">is associated with </w:t>
      </w:r>
      <w:r w:rsidRPr="00C94373">
        <w:rPr>
          <w:rFonts w:asciiTheme="majorHAnsi" w:hAnsiTheme="majorHAnsi" w:cstheme="majorHAnsi"/>
          <w:b/>
          <w:bCs/>
          <w:color w:val="000000" w:themeColor="text1"/>
          <w:szCs w:val="22"/>
          <w:highlight w:val="green"/>
          <w:u w:val="single"/>
        </w:rPr>
        <w:t>increased prices across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pharma</w:t>
      </w:r>
      <w:r w:rsidRPr="00C94373">
        <w:rPr>
          <w:rFonts w:asciiTheme="majorHAnsi" w:hAnsiTheme="majorHAnsi" w:cstheme="majorHAnsi"/>
          <w:b/>
          <w:bCs/>
          <w:color w:val="000000" w:themeColor="text1"/>
          <w:szCs w:val="22"/>
          <w:u w:val="single"/>
        </w:rPr>
        <w:t xml:space="preserve">ceutical imports </w:t>
      </w:r>
      <w:r w:rsidRPr="00C94373">
        <w:rPr>
          <w:rFonts w:asciiTheme="majorHAnsi" w:hAnsiTheme="majorHAnsi" w:cstheme="majorHAnsi"/>
          <w:b/>
          <w:bCs/>
          <w:color w:val="000000" w:themeColor="text1"/>
          <w:szCs w:val="22"/>
          <w:highlight w:val="green"/>
          <w:u w:val="single"/>
        </w:rPr>
        <w:t>for</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41 countries</w:t>
      </w:r>
      <w:r w:rsidRPr="00C94373">
        <w:rPr>
          <w:rFonts w:asciiTheme="majorHAnsi" w:hAnsiTheme="majorHAnsi" w:cstheme="majorHAnsi"/>
          <w:color w:val="000000" w:themeColor="text1"/>
          <w:szCs w:val="22"/>
        </w:rPr>
        <w:t xml:space="preserve">. Countries on the brink of initiating negotiations with the United States should be on notice that the </w:t>
      </w:r>
      <w:r w:rsidRPr="00C94373">
        <w:rPr>
          <w:rFonts w:asciiTheme="majorHAnsi" w:hAnsiTheme="majorHAnsi" w:cstheme="majorHAnsi"/>
          <w:b/>
          <w:bCs/>
          <w:color w:val="000000" w:themeColor="text1"/>
          <w:szCs w:val="22"/>
          <w:u w:val="single"/>
        </w:rPr>
        <w:t xml:space="preserve">TRIPS-plus </w:t>
      </w:r>
      <w:r w:rsidRPr="00C94373">
        <w:rPr>
          <w:rFonts w:asciiTheme="majorHAnsi" w:hAnsiTheme="majorHAnsi" w:cstheme="majorHAnsi"/>
          <w:b/>
          <w:bCs/>
          <w:color w:val="000000" w:themeColor="text1"/>
          <w:szCs w:val="22"/>
          <w:highlight w:val="green"/>
          <w:u w:val="single"/>
        </w:rPr>
        <w:t>rules preferred by</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 xml:space="preserve">tates </w:t>
      </w:r>
      <w:r w:rsidRPr="00C94373">
        <w:rPr>
          <w:rFonts w:asciiTheme="majorHAnsi" w:hAnsiTheme="majorHAnsi" w:cstheme="majorHAnsi"/>
          <w:b/>
          <w:bCs/>
          <w:color w:val="000000" w:themeColor="text1"/>
          <w:szCs w:val="22"/>
          <w:highlight w:val="green"/>
          <w:u w:val="single"/>
        </w:rPr>
        <w:t>negotiators</w:t>
      </w:r>
      <w:r w:rsidRPr="00C94373">
        <w:rPr>
          <w:rFonts w:asciiTheme="majorHAnsi" w:hAnsiTheme="majorHAnsi" w:cstheme="majorHAnsi"/>
          <w:b/>
          <w:bCs/>
          <w:color w:val="000000" w:themeColor="text1"/>
          <w:szCs w:val="22"/>
          <w:u w:val="single"/>
        </w:rPr>
        <w:t xml:space="preserve"> may </w:t>
      </w:r>
      <w:r w:rsidRPr="00C94373">
        <w:rPr>
          <w:rFonts w:asciiTheme="majorHAnsi" w:hAnsiTheme="majorHAnsi" w:cstheme="majorHAnsi"/>
          <w:b/>
          <w:bCs/>
          <w:color w:val="000000" w:themeColor="text1"/>
          <w:szCs w:val="22"/>
          <w:highlight w:val="green"/>
          <w:u w:val="single"/>
        </w:rPr>
        <w:t>have</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real impacts on</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affordability and</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accessibility</w:t>
      </w:r>
      <w:r w:rsidRPr="00C94373">
        <w:rPr>
          <w:rFonts w:asciiTheme="majorHAnsi" w:hAnsiTheme="majorHAnsi" w:cstheme="majorHAnsi"/>
          <w:b/>
          <w:bCs/>
          <w:color w:val="000000" w:themeColor="text1"/>
          <w:szCs w:val="22"/>
          <w:u w:val="single"/>
        </w:rPr>
        <w:t xml:space="preserve"> of medicines for their constituents</w:t>
      </w:r>
      <w:r w:rsidRPr="00C94373">
        <w:rPr>
          <w:rFonts w:asciiTheme="majorHAnsi" w:hAnsiTheme="majorHAnsi" w:cstheme="majorHAnsi"/>
          <w:color w:val="000000" w:themeColor="text1"/>
          <w:szCs w:val="22"/>
        </w:rPr>
        <w:t>.</w:t>
      </w:r>
    </w:p>
    <w:p w14:paraId="03B70F18" w14:textId="77777777" w:rsidR="00DD3A96" w:rsidRPr="00C94373" w:rsidRDefault="00DD3A96" w:rsidP="00DD3A96">
      <w:pPr>
        <w:pStyle w:val="Heading4"/>
        <w:rPr>
          <w:rFonts w:asciiTheme="majorHAnsi" w:hAnsiTheme="majorHAnsi"/>
        </w:rPr>
      </w:pPr>
      <w:r>
        <w:rPr>
          <w:rFonts w:asciiTheme="majorHAnsi" w:hAnsiTheme="majorHAnsi"/>
        </w:rPr>
        <w:t>P</w:t>
      </w:r>
      <w:r w:rsidRPr="00C94373">
        <w:rPr>
          <w:rFonts w:asciiTheme="majorHAnsi" w:hAnsiTheme="majorHAnsi"/>
        </w:rPr>
        <w:t>rops up monopolies</w:t>
      </w:r>
      <w:r>
        <w:rPr>
          <w:rFonts w:asciiTheme="majorHAnsi" w:hAnsiTheme="majorHAnsi"/>
        </w:rPr>
        <w:t xml:space="preserve"> – prevents development of life-saving drugs while increasing profit margins for pharma manufactures </w:t>
      </w:r>
    </w:p>
    <w:p w14:paraId="20CAC32B" w14:textId="77777777" w:rsidR="00DD3A96" w:rsidRPr="00507866" w:rsidRDefault="00DD3A96" w:rsidP="00DD3A96">
      <w:pPr>
        <w:rPr>
          <w:rFonts w:asciiTheme="majorHAnsi" w:hAnsiTheme="majorHAnsi"/>
          <w:sz w:val="16"/>
          <w:szCs w:val="16"/>
        </w:rPr>
      </w:pPr>
      <w:r w:rsidRPr="00ED0287">
        <w:rPr>
          <w:rFonts w:asciiTheme="majorHAnsi" w:hAnsiTheme="majorHAnsi"/>
          <w:b/>
          <w:bCs/>
        </w:rPr>
        <w:t>DWB 12,</w:t>
      </w:r>
      <w:r>
        <w:rPr>
          <w:rFonts w:asciiTheme="majorHAnsi" w:hAnsiTheme="majorHAnsi"/>
          <w:b/>
          <w:bCs/>
          <w:szCs w:val="22"/>
        </w:rPr>
        <w:t xml:space="preserve"> </w:t>
      </w:r>
      <w:r w:rsidRPr="00507866">
        <w:rPr>
          <w:rFonts w:asciiTheme="majorHAnsi" w:hAnsiTheme="majorHAnsi"/>
          <w:sz w:val="16"/>
          <w:szCs w:val="16"/>
        </w:rPr>
        <w:t>Doctors Without Borders, international humanitarian medical non-governmental provides pro-boo medical assistance in conflict zones and initiatives to help countries plagued by diseases (Trading Away Health: How the U.S.’s Intellectual Property Demands for the Trans-Pacific Partnership Agreement Threaten Access to Medicines, Issue Brief, August 2012, Access Campaign, Medicine Sans Frontiers) KD</w:t>
      </w:r>
    </w:p>
    <w:p w14:paraId="1DAE0BFC" w14:textId="77777777" w:rsidR="00DD3A96" w:rsidRPr="00534B44" w:rsidRDefault="00DD3A96" w:rsidP="00DD3A96">
      <w:pPr>
        <w:rPr>
          <w:rFonts w:asciiTheme="majorHAnsi" w:hAnsiTheme="majorHAnsi"/>
          <w:szCs w:val="22"/>
        </w:rPr>
      </w:pPr>
      <w:r w:rsidRPr="00383FC6">
        <w:rPr>
          <w:rFonts w:asciiTheme="majorHAnsi" w:hAnsiTheme="majorHAnsi"/>
          <w:szCs w:val="22"/>
        </w:rPr>
        <w:t xml:space="preserve">The introduction of </w:t>
      </w:r>
      <w:r w:rsidRPr="00383FC6">
        <w:rPr>
          <w:rFonts w:asciiTheme="majorHAnsi" w:hAnsiTheme="majorHAnsi"/>
          <w:szCs w:val="22"/>
          <w:highlight w:val="green"/>
          <w:u w:val="single"/>
        </w:rPr>
        <w:t>data exclusivity prevents</w:t>
      </w:r>
      <w:r w:rsidRPr="00383FC6">
        <w:rPr>
          <w:rFonts w:asciiTheme="majorHAnsi" w:hAnsiTheme="majorHAnsi"/>
          <w:szCs w:val="22"/>
          <w:u w:val="single"/>
        </w:rPr>
        <w:t xml:space="preserve"> </w:t>
      </w:r>
      <w:r w:rsidRPr="0068736E">
        <w:rPr>
          <w:rFonts w:asciiTheme="majorHAnsi" w:hAnsiTheme="majorHAnsi"/>
          <w:szCs w:val="22"/>
          <w:u w:val="single"/>
        </w:rPr>
        <w:t>drug regulatory agencies from referring to existing clinical data to approve registration</w:t>
      </w:r>
      <w:r w:rsidRPr="00383FC6">
        <w:rPr>
          <w:rFonts w:asciiTheme="majorHAnsi" w:hAnsiTheme="majorHAnsi"/>
          <w:szCs w:val="22"/>
          <w:u w:val="single"/>
        </w:rPr>
        <w:t xml:space="preserve"> of </w:t>
      </w:r>
      <w:r w:rsidRPr="00383FC6">
        <w:rPr>
          <w:rFonts w:asciiTheme="majorHAnsi" w:hAnsiTheme="majorHAnsi"/>
          <w:szCs w:val="22"/>
          <w:highlight w:val="green"/>
          <w:u w:val="single"/>
        </w:rPr>
        <w:t>generic</w:t>
      </w:r>
      <w:r w:rsidRPr="00383FC6">
        <w:rPr>
          <w:rFonts w:asciiTheme="majorHAnsi" w:hAnsiTheme="majorHAnsi"/>
          <w:szCs w:val="22"/>
          <w:u w:val="single"/>
        </w:rPr>
        <w:t xml:space="preserve"> version</w:t>
      </w:r>
      <w:r w:rsidRPr="00383FC6">
        <w:rPr>
          <w:rFonts w:asciiTheme="majorHAnsi" w:hAnsiTheme="majorHAnsi"/>
          <w:szCs w:val="22"/>
          <w:highlight w:val="green"/>
          <w:u w:val="single"/>
        </w:rPr>
        <w:t>s</w:t>
      </w:r>
      <w:r w:rsidRPr="00383FC6">
        <w:rPr>
          <w:rFonts w:asciiTheme="majorHAnsi" w:hAnsiTheme="majorHAnsi"/>
          <w:szCs w:val="22"/>
          <w:u w:val="single"/>
        </w:rPr>
        <w:t xml:space="preserve"> of a drug </w:t>
      </w:r>
      <w:r w:rsidRPr="00383FC6">
        <w:rPr>
          <w:rFonts w:asciiTheme="majorHAnsi" w:hAnsiTheme="majorHAnsi"/>
          <w:szCs w:val="22"/>
          <w:highlight w:val="green"/>
          <w:u w:val="single"/>
        </w:rPr>
        <w:t>by “locking up</w:t>
      </w:r>
      <w:r w:rsidRPr="00383FC6">
        <w:rPr>
          <w:rFonts w:asciiTheme="majorHAnsi" w:hAnsiTheme="majorHAnsi"/>
          <w:szCs w:val="22"/>
          <w:u w:val="single"/>
        </w:rPr>
        <w:t xml:space="preserve">” the clinical </w:t>
      </w:r>
      <w:r w:rsidRPr="00383FC6">
        <w:rPr>
          <w:rFonts w:asciiTheme="majorHAnsi" w:hAnsiTheme="majorHAnsi"/>
          <w:szCs w:val="22"/>
          <w:highlight w:val="green"/>
          <w:u w:val="single"/>
        </w:rPr>
        <w:t>data for</w:t>
      </w:r>
      <w:r w:rsidRPr="00383FC6">
        <w:rPr>
          <w:rFonts w:asciiTheme="majorHAnsi" w:hAnsiTheme="majorHAnsi"/>
          <w:szCs w:val="22"/>
          <w:u w:val="single"/>
        </w:rPr>
        <w:t xml:space="preserve"> a period of </w:t>
      </w:r>
      <w:r w:rsidRPr="00383FC6">
        <w:rPr>
          <w:rFonts w:asciiTheme="majorHAnsi" w:hAnsiTheme="majorHAnsi"/>
          <w:szCs w:val="22"/>
          <w:highlight w:val="green"/>
          <w:u w:val="single"/>
        </w:rPr>
        <w:t>year</w:t>
      </w:r>
      <w:r w:rsidRPr="00383FC6">
        <w:rPr>
          <w:rFonts w:asciiTheme="majorHAnsi" w:hAnsiTheme="majorHAnsi"/>
          <w:szCs w:val="22"/>
          <w:highlight w:val="green"/>
        </w:rPr>
        <w:t>s,</w:t>
      </w:r>
      <w:r w:rsidRPr="00383FC6">
        <w:rPr>
          <w:rFonts w:asciiTheme="majorHAnsi" w:hAnsiTheme="majorHAnsi"/>
          <w:szCs w:val="22"/>
        </w:rPr>
        <w:t xml:space="preserve"> </w:t>
      </w:r>
      <w:r w:rsidRPr="00383FC6">
        <w:rPr>
          <w:rFonts w:asciiTheme="majorHAnsi" w:hAnsiTheme="majorHAnsi"/>
          <w:szCs w:val="22"/>
          <w:highlight w:val="green"/>
          <w:u w:val="single"/>
        </w:rPr>
        <w:t>shutting down</w:t>
      </w:r>
      <w:r w:rsidRPr="00383FC6">
        <w:rPr>
          <w:rFonts w:asciiTheme="majorHAnsi" w:hAnsiTheme="majorHAnsi"/>
          <w:szCs w:val="22"/>
          <w:u w:val="single"/>
        </w:rPr>
        <w:t xml:space="preserve"> the entry </w:t>
      </w:r>
      <w:r w:rsidRPr="00383FC6">
        <w:rPr>
          <w:rFonts w:asciiTheme="majorHAnsi" w:hAnsiTheme="majorHAnsi"/>
          <w:szCs w:val="22"/>
          <w:highlight w:val="green"/>
          <w:u w:val="single"/>
        </w:rPr>
        <w:t>of price-lowering generic</w:t>
      </w:r>
      <w:r w:rsidRPr="00383FC6">
        <w:rPr>
          <w:rFonts w:asciiTheme="majorHAnsi" w:hAnsiTheme="majorHAnsi"/>
          <w:szCs w:val="22"/>
          <w:u w:val="single"/>
        </w:rPr>
        <w:t xml:space="preserve"> </w:t>
      </w:r>
      <w:r w:rsidRPr="00383FC6">
        <w:rPr>
          <w:rFonts w:asciiTheme="majorHAnsi" w:hAnsiTheme="majorHAnsi"/>
          <w:szCs w:val="22"/>
          <w:highlight w:val="green"/>
          <w:u w:val="single"/>
        </w:rPr>
        <w:t>competition</w:t>
      </w:r>
      <w:r w:rsidRPr="00383FC6">
        <w:rPr>
          <w:rFonts w:asciiTheme="majorHAnsi" w:hAnsiTheme="majorHAnsi"/>
          <w:szCs w:val="22"/>
          <w:u w:val="single"/>
        </w:rPr>
        <w:t xml:space="preserve"> for the duration</w:t>
      </w:r>
      <w:r w:rsidRPr="00383FC6">
        <w:rPr>
          <w:rFonts w:asciiTheme="majorHAnsi" w:hAnsiTheme="majorHAnsi"/>
          <w:szCs w:val="22"/>
        </w:rPr>
        <w:t xml:space="preserve">. Data exclusivity essentially </w:t>
      </w:r>
      <w:r w:rsidRPr="00383FC6">
        <w:rPr>
          <w:rFonts w:asciiTheme="majorHAnsi" w:hAnsiTheme="majorHAnsi"/>
          <w:b/>
          <w:bCs/>
          <w:szCs w:val="22"/>
          <w:u w:val="single"/>
        </w:rPr>
        <w:t xml:space="preserve">creates a </w:t>
      </w:r>
      <w:r w:rsidRPr="00383FC6">
        <w:rPr>
          <w:rFonts w:asciiTheme="majorHAnsi" w:hAnsiTheme="majorHAnsi"/>
          <w:b/>
          <w:bCs/>
          <w:szCs w:val="22"/>
          <w:highlight w:val="green"/>
          <w:u w:val="single"/>
        </w:rPr>
        <w:t>new system for</w:t>
      </w:r>
      <w:r w:rsidRPr="00383FC6">
        <w:rPr>
          <w:rFonts w:asciiTheme="majorHAnsi" w:hAnsiTheme="majorHAnsi"/>
          <w:b/>
          <w:bCs/>
          <w:szCs w:val="22"/>
          <w:u w:val="single"/>
        </w:rPr>
        <w:t xml:space="preserve"> granting </w:t>
      </w:r>
      <w:r w:rsidRPr="00383FC6">
        <w:rPr>
          <w:rFonts w:asciiTheme="majorHAnsi" w:hAnsiTheme="majorHAnsi"/>
          <w:b/>
          <w:bCs/>
          <w:szCs w:val="22"/>
          <w:highlight w:val="green"/>
          <w:u w:val="single"/>
        </w:rPr>
        <w:t>monopolies</w:t>
      </w:r>
      <w:r w:rsidRPr="00383FC6">
        <w:rPr>
          <w:rFonts w:asciiTheme="majorHAnsi" w:hAnsiTheme="majorHAnsi"/>
          <w:b/>
          <w:bCs/>
          <w:szCs w:val="22"/>
          <w:u w:val="single"/>
        </w:rPr>
        <w:t xml:space="preserve"> in order </w:t>
      </w:r>
      <w:r w:rsidRPr="003E000F">
        <w:rPr>
          <w:rFonts w:asciiTheme="majorHAnsi" w:hAnsiTheme="majorHAnsi"/>
          <w:b/>
          <w:bCs/>
          <w:szCs w:val="22"/>
          <w:highlight w:val="green"/>
          <w:u w:val="single"/>
        </w:rPr>
        <w:t>to prevent generic</w:t>
      </w:r>
      <w:r w:rsidRPr="00383FC6">
        <w:rPr>
          <w:rFonts w:asciiTheme="majorHAnsi" w:hAnsiTheme="majorHAnsi"/>
          <w:b/>
          <w:bCs/>
          <w:szCs w:val="22"/>
          <w:u w:val="single"/>
        </w:rPr>
        <w:t xml:space="preserve"> </w:t>
      </w:r>
      <w:r w:rsidRPr="003E000F">
        <w:rPr>
          <w:rFonts w:asciiTheme="majorHAnsi" w:hAnsiTheme="majorHAnsi"/>
          <w:b/>
          <w:bCs/>
          <w:szCs w:val="22"/>
          <w:highlight w:val="green"/>
          <w:u w:val="single"/>
        </w:rPr>
        <w:t>comp</w:t>
      </w:r>
      <w:r w:rsidRPr="00383FC6">
        <w:rPr>
          <w:rFonts w:asciiTheme="majorHAnsi" w:hAnsiTheme="majorHAnsi"/>
          <w:b/>
          <w:bCs/>
          <w:szCs w:val="22"/>
          <w:u w:val="single"/>
        </w:rPr>
        <w:t>etition</w:t>
      </w:r>
      <w:r w:rsidRPr="00383FC6">
        <w:rPr>
          <w:rFonts w:asciiTheme="majorHAnsi" w:hAnsiTheme="majorHAnsi"/>
          <w:szCs w:val="22"/>
        </w:rPr>
        <w:t xml:space="preserve">. </w:t>
      </w:r>
      <w:r w:rsidRPr="00383FC6">
        <w:rPr>
          <w:rFonts w:asciiTheme="majorHAnsi" w:hAnsiTheme="majorHAnsi"/>
          <w:szCs w:val="22"/>
          <w:u w:val="single"/>
        </w:rPr>
        <w:t xml:space="preserve">Generic </w:t>
      </w:r>
      <w:r w:rsidRPr="00383FC6">
        <w:rPr>
          <w:rFonts w:asciiTheme="majorHAnsi" w:hAnsiTheme="majorHAnsi"/>
          <w:szCs w:val="22"/>
        </w:rPr>
        <w:t xml:space="preserve">manufacturers are </w:t>
      </w:r>
      <w:r w:rsidRPr="00383FC6">
        <w:rPr>
          <w:rFonts w:asciiTheme="majorHAnsi" w:hAnsiTheme="majorHAnsi"/>
          <w:szCs w:val="22"/>
          <w:u w:val="single"/>
        </w:rPr>
        <w:t>forced to wait for the “data monopoly” period to end</w:t>
      </w:r>
      <w:r w:rsidRPr="00383FC6">
        <w:rPr>
          <w:rFonts w:asciiTheme="majorHAnsi" w:hAnsiTheme="majorHAnsi"/>
          <w:szCs w:val="22"/>
        </w:rPr>
        <w:t xml:space="preserve">, </w:t>
      </w:r>
      <w:r w:rsidRPr="00383FC6">
        <w:rPr>
          <w:rFonts w:asciiTheme="majorHAnsi" w:hAnsiTheme="majorHAnsi"/>
          <w:b/>
          <w:bCs/>
          <w:szCs w:val="22"/>
          <w:highlight w:val="green"/>
          <w:u w:val="single"/>
        </w:rPr>
        <w:t>even if the drug is unpatented</w:t>
      </w:r>
      <w:r w:rsidRPr="00383FC6">
        <w:rPr>
          <w:rFonts w:asciiTheme="majorHAnsi" w:hAnsiTheme="majorHAnsi"/>
          <w:szCs w:val="22"/>
        </w:rPr>
        <w:t xml:space="preserve">, and </w:t>
      </w:r>
      <w:r w:rsidRPr="00383FC6">
        <w:rPr>
          <w:rFonts w:asciiTheme="majorHAnsi" w:hAnsiTheme="majorHAnsi"/>
          <w:szCs w:val="22"/>
          <w:u w:val="single"/>
        </w:rPr>
        <w:t>even when a compulsory license is issued to override the patent</w:t>
      </w:r>
      <w:r w:rsidRPr="00383FC6">
        <w:rPr>
          <w:rFonts w:asciiTheme="majorHAnsi" w:hAnsiTheme="majorHAnsi"/>
          <w:szCs w:val="22"/>
        </w:rPr>
        <w:t xml:space="preserve">. The only way a generic manufacturer can get a drug registered without access to existing clinical data is to repeat the clinical trials. However, </w:t>
      </w:r>
      <w:r w:rsidRPr="00383FC6">
        <w:rPr>
          <w:rFonts w:asciiTheme="majorHAnsi" w:hAnsiTheme="majorHAnsi"/>
          <w:szCs w:val="22"/>
          <w:highlight w:val="green"/>
          <w:u w:val="single"/>
        </w:rPr>
        <w:t>duplicating</w:t>
      </w:r>
      <w:r w:rsidRPr="00383FC6">
        <w:rPr>
          <w:rFonts w:asciiTheme="majorHAnsi" w:hAnsiTheme="majorHAnsi"/>
          <w:szCs w:val="22"/>
          <w:u w:val="single"/>
        </w:rPr>
        <w:t xml:space="preserve"> clinical </w:t>
      </w:r>
      <w:r w:rsidRPr="00383FC6">
        <w:rPr>
          <w:rFonts w:asciiTheme="majorHAnsi" w:hAnsiTheme="majorHAnsi"/>
          <w:szCs w:val="22"/>
          <w:highlight w:val="green"/>
          <w:u w:val="single"/>
        </w:rPr>
        <w:t>trials is</w:t>
      </w:r>
      <w:r w:rsidRPr="00383FC6">
        <w:rPr>
          <w:rFonts w:asciiTheme="majorHAnsi" w:hAnsiTheme="majorHAnsi"/>
          <w:szCs w:val="22"/>
        </w:rPr>
        <w:t xml:space="preserve"> not only extremely </w:t>
      </w:r>
      <w:r w:rsidRPr="00383FC6">
        <w:rPr>
          <w:rFonts w:asciiTheme="majorHAnsi" w:hAnsiTheme="majorHAnsi"/>
          <w:b/>
          <w:bCs/>
          <w:szCs w:val="22"/>
          <w:highlight w:val="green"/>
          <w:u w:val="single"/>
        </w:rPr>
        <w:t>costly</w:t>
      </w:r>
      <w:r w:rsidRPr="00383FC6">
        <w:rPr>
          <w:rFonts w:asciiTheme="majorHAnsi" w:hAnsiTheme="majorHAnsi"/>
          <w:b/>
          <w:bCs/>
          <w:szCs w:val="22"/>
          <w:u w:val="single"/>
        </w:rPr>
        <w:t>,</w:t>
      </w:r>
      <w:r w:rsidRPr="00383FC6">
        <w:rPr>
          <w:rFonts w:asciiTheme="majorHAnsi" w:hAnsiTheme="majorHAnsi"/>
          <w:szCs w:val="22"/>
        </w:rPr>
        <w:t xml:space="preserve"> but also </w:t>
      </w:r>
      <w:r w:rsidRPr="00383FC6">
        <w:rPr>
          <w:rFonts w:asciiTheme="majorHAnsi" w:hAnsiTheme="majorHAnsi"/>
          <w:b/>
          <w:bCs/>
          <w:szCs w:val="22"/>
          <w:highlight w:val="green"/>
          <w:u w:val="single"/>
        </w:rPr>
        <w:t>unethical,</w:t>
      </w:r>
      <w:r w:rsidRPr="00383FC6">
        <w:rPr>
          <w:rFonts w:asciiTheme="majorHAnsi" w:hAnsiTheme="majorHAnsi"/>
          <w:szCs w:val="22"/>
        </w:rPr>
        <w:t xml:space="preserve"> since safety and efficacy has technically already been established, rendering further clinical trials medically unnecessary.</w:t>
      </w:r>
      <w:r>
        <w:rPr>
          <w:rFonts w:asciiTheme="majorHAnsi" w:hAnsiTheme="majorHAnsi"/>
          <w:szCs w:val="22"/>
        </w:rPr>
        <w:t xml:space="preserve"> </w:t>
      </w:r>
      <w:r w:rsidRPr="00087596">
        <w:rPr>
          <w:rFonts w:asciiTheme="majorHAnsi" w:hAnsiTheme="majorHAnsi"/>
          <w:sz w:val="16"/>
          <w:szCs w:val="16"/>
        </w:rPr>
        <w:t>Many experts and UN agencies, including WHO, UNDP and UNAIDS, have recommended developing countries do not incorporate data exclusivity in their national laws (see Appendix B). What the U.S. Wants: The USTR is currently proposing at least five years of data exclusivity for new chemical entities and at least three years of data exclusivity for drugs containing an already approved active ingredient. 26 Moreover, the placeholder text calling for data exclusivity for ‘biologic’ medicines in the TPP is especially alarming.</w:t>
      </w:r>
      <w:r w:rsidRPr="00383FC6">
        <w:rPr>
          <w:rFonts w:asciiTheme="majorHAnsi" w:hAnsiTheme="majorHAnsi"/>
          <w:szCs w:val="22"/>
        </w:rPr>
        <w:t xml:space="preserve"> </w:t>
      </w:r>
      <w:r w:rsidRPr="00087596">
        <w:rPr>
          <w:rFonts w:asciiTheme="majorHAnsi" w:hAnsiTheme="majorHAnsi"/>
          <w:szCs w:val="22"/>
          <w:u w:val="single"/>
        </w:rPr>
        <w:t>Pharmaceutical firms are lobbying for the data exclusivity period for biologics to be set at a minimum of 12 years</w:t>
      </w:r>
      <w:r w:rsidRPr="00383FC6">
        <w:rPr>
          <w:rFonts w:asciiTheme="majorHAnsi" w:hAnsiTheme="majorHAnsi"/>
          <w:szCs w:val="22"/>
        </w:rPr>
        <w:t>.</w:t>
      </w:r>
      <w:r w:rsidRPr="00087596">
        <w:rPr>
          <w:rFonts w:asciiTheme="majorHAnsi" w:hAnsiTheme="majorHAnsi"/>
          <w:sz w:val="16"/>
          <w:szCs w:val="16"/>
        </w:rPr>
        <w:t xml:space="preserve">27 Because biologics are structured differently than traditional chemical medicines, </w:t>
      </w:r>
      <w:proofErr w:type="gramStart"/>
      <w:r w:rsidRPr="00087596">
        <w:rPr>
          <w:rFonts w:asciiTheme="majorHAnsi" w:hAnsiTheme="majorHAnsi"/>
          <w:sz w:val="16"/>
          <w:szCs w:val="16"/>
        </w:rPr>
        <w:t>second-entrant</w:t>
      </w:r>
      <w:proofErr w:type="gramEnd"/>
      <w:r w:rsidRPr="00087596">
        <w:rPr>
          <w:rFonts w:asciiTheme="majorHAnsi" w:hAnsiTheme="majorHAnsi"/>
          <w:sz w:val="16"/>
          <w:szCs w:val="16"/>
        </w:rPr>
        <w:t xml:space="preserve"> “generic” biologics are called ‘biosimilars’ or “follow-on biologics,” and require a different regulatory approval process. This would be the first time the U.S. has included a demand on biologics in a trade agreement, and if incorporated in the TPP, it would considerably delay the market entry of biosimilars. It is unclear if the U.S. will renege on the public health safeguards specified in the May 10 Agreement, where exceptions were allowed in order to ensure governments could still effectively implement public health safeguards, including compulsory licenses, caps and concurrent periods of exclusivity (vs. effectively longer ‘consecutive’ periods of exclusivity). Impact on Access to Medicines</w:t>
      </w:r>
      <w:r w:rsidRPr="00383FC6">
        <w:rPr>
          <w:rFonts w:asciiTheme="majorHAnsi" w:hAnsiTheme="majorHAnsi"/>
          <w:szCs w:val="22"/>
        </w:rPr>
        <w:t xml:space="preserve">: </w:t>
      </w:r>
      <w:r w:rsidRPr="00F37CC6">
        <w:rPr>
          <w:rFonts w:asciiTheme="majorHAnsi" w:hAnsiTheme="majorHAnsi"/>
          <w:b/>
          <w:bCs/>
          <w:szCs w:val="22"/>
          <w:highlight w:val="green"/>
          <w:u w:val="single"/>
        </w:rPr>
        <w:t>D</w:t>
      </w:r>
      <w:r w:rsidRPr="00087596">
        <w:rPr>
          <w:rFonts w:asciiTheme="majorHAnsi" w:hAnsiTheme="majorHAnsi"/>
          <w:b/>
          <w:bCs/>
          <w:szCs w:val="22"/>
          <w:u w:val="single"/>
        </w:rPr>
        <w:t xml:space="preserve">ata </w:t>
      </w:r>
      <w:r w:rsidRPr="00F37CC6">
        <w:rPr>
          <w:rFonts w:asciiTheme="majorHAnsi" w:hAnsiTheme="majorHAnsi"/>
          <w:b/>
          <w:bCs/>
          <w:szCs w:val="22"/>
          <w:highlight w:val="green"/>
          <w:u w:val="single"/>
        </w:rPr>
        <w:t>e</w:t>
      </w:r>
      <w:r w:rsidRPr="00087596">
        <w:rPr>
          <w:rFonts w:asciiTheme="majorHAnsi" w:hAnsiTheme="majorHAnsi"/>
          <w:b/>
          <w:bCs/>
          <w:szCs w:val="22"/>
          <w:u w:val="single"/>
        </w:rPr>
        <w:t xml:space="preserve">xclusivity can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w:t>
      </w:r>
      <w:r w:rsidRPr="00F37CC6">
        <w:rPr>
          <w:rFonts w:asciiTheme="majorHAnsi" w:hAnsiTheme="majorHAnsi"/>
          <w:b/>
          <w:bCs/>
          <w:szCs w:val="22"/>
          <w:highlight w:val="green"/>
          <w:u w:val="single"/>
        </w:rPr>
        <w:t>registration of</w:t>
      </w:r>
      <w:r w:rsidRPr="00087596">
        <w:rPr>
          <w:rFonts w:asciiTheme="majorHAnsi" w:hAnsiTheme="majorHAnsi"/>
          <w:b/>
          <w:bCs/>
          <w:szCs w:val="22"/>
          <w:u w:val="single"/>
        </w:rPr>
        <w:t xml:space="preserve"> generic or </w:t>
      </w:r>
      <w:r w:rsidRPr="00F37CC6">
        <w:rPr>
          <w:rFonts w:asciiTheme="majorHAnsi" w:hAnsiTheme="majorHAnsi"/>
          <w:b/>
          <w:bCs/>
          <w:szCs w:val="22"/>
          <w:highlight w:val="green"/>
          <w:u w:val="single"/>
        </w:rPr>
        <w:t>biosimilar</w:t>
      </w:r>
      <w:r w:rsidRPr="00087596">
        <w:rPr>
          <w:rFonts w:asciiTheme="majorHAnsi" w:hAnsiTheme="majorHAnsi"/>
          <w:b/>
          <w:bCs/>
          <w:szCs w:val="22"/>
          <w:u w:val="single"/>
        </w:rPr>
        <w:t xml:space="preserve"> versions of a medicine for many years. Some of the newest </w:t>
      </w:r>
      <w:r w:rsidRPr="00F37CC6">
        <w:rPr>
          <w:rFonts w:asciiTheme="majorHAnsi" w:hAnsiTheme="majorHAnsi"/>
          <w:b/>
          <w:bCs/>
          <w:szCs w:val="22"/>
          <w:highlight w:val="green"/>
          <w:u w:val="single"/>
        </w:rPr>
        <w:t>breakthrough medicines</w:t>
      </w:r>
      <w:r w:rsidRPr="00087596">
        <w:rPr>
          <w:rFonts w:asciiTheme="majorHAnsi" w:hAnsiTheme="majorHAnsi"/>
          <w:b/>
          <w:bCs/>
          <w:szCs w:val="22"/>
          <w:u w:val="single"/>
        </w:rPr>
        <w:t xml:space="preserve"> are biologics </w:t>
      </w:r>
      <w:r w:rsidRPr="00F37CC6">
        <w:rPr>
          <w:rFonts w:asciiTheme="majorHAnsi" w:hAnsiTheme="majorHAnsi"/>
          <w:b/>
          <w:bCs/>
          <w:szCs w:val="22"/>
          <w:highlight w:val="green"/>
          <w:u w:val="single"/>
        </w:rPr>
        <w:t>sold at</w:t>
      </w:r>
      <w:r w:rsidRPr="00087596">
        <w:rPr>
          <w:rFonts w:asciiTheme="majorHAnsi" w:hAnsiTheme="majorHAnsi"/>
          <w:b/>
          <w:bCs/>
          <w:szCs w:val="22"/>
          <w:u w:val="single"/>
        </w:rPr>
        <w:t xml:space="preserve"> extremely </w:t>
      </w:r>
      <w:r w:rsidRPr="00F37CC6">
        <w:rPr>
          <w:rFonts w:asciiTheme="majorHAnsi" w:hAnsiTheme="majorHAnsi"/>
          <w:b/>
          <w:bCs/>
          <w:szCs w:val="22"/>
          <w:highlight w:val="green"/>
          <w:u w:val="single"/>
        </w:rPr>
        <w:t>high prices</w:t>
      </w:r>
      <w:r w:rsidRPr="00383FC6">
        <w:rPr>
          <w:rFonts w:asciiTheme="majorHAnsi" w:hAnsiTheme="majorHAnsi"/>
          <w:szCs w:val="22"/>
        </w:rPr>
        <w:t xml:space="preserve">. The introduction of </w:t>
      </w:r>
      <w:r w:rsidRPr="00F37CC6">
        <w:rPr>
          <w:rFonts w:asciiTheme="majorHAnsi" w:hAnsiTheme="majorHAnsi"/>
          <w:szCs w:val="22"/>
          <w:highlight w:val="green"/>
          <w:u w:val="single"/>
        </w:rPr>
        <w:t>d</w:t>
      </w:r>
      <w:r w:rsidRPr="00F37CC6">
        <w:rPr>
          <w:rFonts w:asciiTheme="majorHAnsi" w:hAnsiTheme="majorHAnsi"/>
          <w:szCs w:val="22"/>
          <w:u w:val="single"/>
        </w:rPr>
        <w:t>ata</w:t>
      </w:r>
      <w:r w:rsidRPr="00F37CC6">
        <w:rPr>
          <w:rFonts w:asciiTheme="majorHAnsi" w:hAnsiTheme="majorHAnsi"/>
          <w:szCs w:val="22"/>
          <w:highlight w:val="green"/>
          <w:u w:val="single"/>
        </w:rPr>
        <w:t xml:space="preserve"> e</w:t>
      </w:r>
      <w:r w:rsidRPr="00F37CC6">
        <w:rPr>
          <w:rFonts w:asciiTheme="majorHAnsi" w:hAnsiTheme="majorHAnsi"/>
          <w:szCs w:val="22"/>
          <w:u w:val="single"/>
        </w:rPr>
        <w:t xml:space="preserve">xclusivity for biologics </w:t>
      </w:r>
      <w:r w:rsidRPr="00F37CC6">
        <w:rPr>
          <w:rFonts w:asciiTheme="majorHAnsi" w:hAnsiTheme="majorHAnsi"/>
          <w:szCs w:val="22"/>
          <w:highlight w:val="green"/>
          <w:u w:val="single"/>
        </w:rPr>
        <w:t>will</w:t>
      </w:r>
      <w:r w:rsidRPr="00F37CC6">
        <w:rPr>
          <w:rFonts w:asciiTheme="majorHAnsi" w:hAnsiTheme="majorHAnsi"/>
          <w:szCs w:val="22"/>
          <w:highlight w:val="green"/>
        </w:rPr>
        <w:t xml:space="preserve">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introduction of </w:t>
      </w:r>
      <w:r w:rsidRPr="00F37CC6">
        <w:rPr>
          <w:rFonts w:asciiTheme="majorHAnsi" w:hAnsiTheme="majorHAnsi"/>
          <w:b/>
          <w:bCs/>
          <w:szCs w:val="22"/>
          <w:highlight w:val="green"/>
          <w:u w:val="single"/>
        </w:rPr>
        <w:t>affordable versions</w:t>
      </w:r>
      <w:r w:rsidRPr="00087596">
        <w:rPr>
          <w:rFonts w:asciiTheme="majorHAnsi" w:hAnsiTheme="majorHAnsi"/>
          <w:b/>
          <w:bCs/>
          <w:szCs w:val="22"/>
          <w:u w:val="single"/>
        </w:rPr>
        <w:t xml:space="preserve"> of these medications</w:t>
      </w:r>
      <w:r w:rsidRPr="00383FC6">
        <w:rPr>
          <w:rFonts w:asciiTheme="majorHAnsi" w:hAnsiTheme="majorHAnsi"/>
          <w:szCs w:val="22"/>
        </w:rPr>
        <w:t xml:space="preserve">. The </w:t>
      </w:r>
      <w:r w:rsidRPr="003A7A40">
        <w:rPr>
          <w:rFonts w:asciiTheme="majorHAnsi" w:hAnsiTheme="majorHAnsi"/>
          <w:szCs w:val="22"/>
          <w:highlight w:val="green"/>
          <w:u w:val="single"/>
        </w:rPr>
        <w:t>need for low-cost</w:t>
      </w:r>
      <w:r w:rsidRPr="00087596">
        <w:rPr>
          <w:rFonts w:asciiTheme="majorHAnsi" w:hAnsiTheme="majorHAnsi"/>
          <w:szCs w:val="22"/>
          <w:u w:val="single"/>
        </w:rPr>
        <w:t xml:space="preserve"> biosimilar </w:t>
      </w:r>
      <w:r w:rsidRPr="003A7A40">
        <w:rPr>
          <w:rFonts w:asciiTheme="majorHAnsi" w:hAnsiTheme="majorHAnsi"/>
          <w:szCs w:val="22"/>
          <w:highlight w:val="green"/>
          <w:u w:val="single"/>
        </w:rPr>
        <w:t>alternatives to</w:t>
      </w:r>
      <w:r w:rsidRPr="00087596">
        <w:rPr>
          <w:rFonts w:asciiTheme="majorHAnsi" w:hAnsiTheme="majorHAnsi"/>
          <w:szCs w:val="22"/>
          <w:u w:val="single"/>
        </w:rPr>
        <w:t xml:space="preserve"> highly expensive </w:t>
      </w:r>
      <w:r w:rsidRPr="003A7A40">
        <w:rPr>
          <w:rFonts w:asciiTheme="majorHAnsi" w:hAnsiTheme="majorHAnsi"/>
          <w:szCs w:val="22"/>
          <w:highlight w:val="green"/>
          <w:u w:val="single"/>
        </w:rPr>
        <w:t>lifesaving drugs</w:t>
      </w:r>
      <w:r w:rsidRPr="00383FC6">
        <w:rPr>
          <w:rFonts w:asciiTheme="majorHAnsi" w:hAnsiTheme="majorHAnsi"/>
          <w:szCs w:val="22"/>
        </w:rPr>
        <w:t xml:space="preserve">, including </w:t>
      </w:r>
      <w:r w:rsidRPr="00087596">
        <w:rPr>
          <w:rFonts w:asciiTheme="majorHAnsi" w:hAnsiTheme="majorHAnsi"/>
          <w:szCs w:val="22"/>
          <w:u w:val="single"/>
        </w:rPr>
        <w:t xml:space="preserve">pegylated interferon to treat Hepatitis C and </w:t>
      </w:r>
      <w:proofErr w:type="spellStart"/>
      <w:r w:rsidRPr="00087596">
        <w:rPr>
          <w:rFonts w:asciiTheme="majorHAnsi" w:hAnsiTheme="majorHAnsi"/>
          <w:szCs w:val="22"/>
          <w:u w:val="single"/>
        </w:rPr>
        <w:t>herceptin</w:t>
      </w:r>
      <w:proofErr w:type="spellEnd"/>
      <w:r w:rsidRPr="00087596">
        <w:rPr>
          <w:rFonts w:asciiTheme="majorHAnsi" w:hAnsiTheme="majorHAnsi"/>
          <w:szCs w:val="22"/>
          <w:u w:val="single"/>
        </w:rPr>
        <w:t xml:space="preserve"> to treat breast cancer</w:t>
      </w:r>
      <w:r w:rsidRPr="00383FC6">
        <w:rPr>
          <w:rFonts w:asciiTheme="majorHAnsi" w:hAnsiTheme="majorHAnsi"/>
          <w:szCs w:val="22"/>
        </w:rPr>
        <w:t xml:space="preserve">, </w:t>
      </w:r>
      <w:r w:rsidRPr="003A7A40">
        <w:rPr>
          <w:rFonts w:asciiTheme="majorHAnsi" w:hAnsiTheme="majorHAnsi"/>
          <w:szCs w:val="22"/>
          <w:highlight w:val="green"/>
          <w:u w:val="single"/>
        </w:rPr>
        <w:t>is acute</w:t>
      </w:r>
      <w:r w:rsidRPr="00383FC6">
        <w:rPr>
          <w:rFonts w:asciiTheme="majorHAnsi" w:hAnsiTheme="majorHAnsi"/>
          <w:szCs w:val="22"/>
        </w:rPr>
        <w:t xml:space="preserve">. </w:t>
      </w:r>
      <w:r w:rsidRPr="00087596">
        <w:rPr>
          <w:rFonts w:asciiTheme="majorHAnsi" w:hAnsiTheme="majorHAnsi"/>
          <w:sz w:val="16"/>
          <w:szCs w:val="16"/>
        </w:rPr>
        <w:t>Some Members of U.S. Congress have expressed formal opposition to the inclusion of any data exclusivity relating to biologics in the TPP. 28 In fact, the U.S itself is considering reducing its current data exclusivity provision for biologics from 12 to 7 years, in order to reduce the cost of medicines. 29 In addition, the Federal Trade Commission (FTC) has even recommended eliminating data exclusivity for biologics in the U.S. 30</w:t>
      </w:r>
      <w:r>
        <w:rPr>
          <w:rFonts w:asciiTheme="majorHAnsi" w:hAnsiTheme="majorHAnsi"/>
          <w:szCs w:val="22"/>
        </w:rPr>
        <w:t xml:space="preserve"> </w:t>
      </w:r>
      <w:r w:rsidRPr="00383FC6">
        <w:rPr>
          <w:rFonts w:asciiTheme="majorHAnsi" w:hAnsiTheme="majorHAnsi"/>
          <w:szCs w:val="22"/>
        </w:rPr>
        <w:t xml:space="preserve">Examples: How Data Exclusivity Keeps Prices High and Delays Generic Introduction </w:t>
      </w:r>
      <w:r w:rsidRPr="003E000F">
        <w:rPr>
          <w:rFonts w:asciiTheme="majorHAnsi" w:hAnsiTheme="majorHAnsi"/>
          <w:b/>
          <w:bCs/>
          <w:szCs w:val="22"/>
          <w:highlight w:val="green"/>
          <w:u w:val="single"/>
        </w:rPr>
        <w:t>D</w:t>
      </w:r>
      <w:r w:rsidRPr="003E000F">
        <w:rPr>
          <w:rFonts w:asciiTheme="majorHAnsi" w:hAnsiTheme="majorHAnsi"/>
          <w:b/>
          <w:bCs/>
          <w:szCs w:val="22"/>
          <w:u w:val="single"/>
        </w:rPr>
        <w:t>ata</w:t>
      </w:r>
      <w:r w:rsidRPr="003E000F">
        <w:rPr>
          <w:rFonts w:asciiTheme="majorHAnsi" w:hAnsiTheme="majorHAnsi"/>
          <w:b/>
          <w:bCs/>
          <w:szCs w:val="22"/>
          <w:highlight w:val="green"/>
          <w:u w:val="single"/>
        </w:rPr>
        <w:t xml:space="preserve"> e</w:t>
      </w:r>
      <w:r w:rsidRPr="003E000F">
        <w:rPr>
          <w:rFonts w:asciiTheme="majorHAnsi" w:hAnsiTheme="majorHAnsi"/>
          <w:b/>
          <w:bCs/>
          <w:szCs w:val="22"/>
          <w:u w:val="single"/>
        </w:rPr>
        <w:t>xclusivit</w:t>
      </w:r>
      <w:r w:rsidRPr="003E000F">
        <w:rPr>
          <w:rFonts w:asciiTheme="majorHAnsi" w:hAnsiTheme="majorHAnsi"/>
          <w:b/>
          <w:bCs/>
          <w:szCs w:val="22"/>
          <w:highlight w:val="green"/>
          <w:u w:val="single"/>
        </w:rPr>
        <w:t>y</w:t>
      </w:r>
      <w:r w:rsidRPr="00F37CC6">
        <w:rPr>
          <w:rFonts w:asciiTheme="majorHAnsi" w:hAnsiTheme="majorHAnsi"/>
          <w:b/>
          <w:bCs/>
          <w:szCs w:val="22"/>
          <w:u w:val="single"/>
        </w:rPr>
        <w:t>,</w:t>
      </w:r>
      <w:r w:rsidRPr="00383FC6">
        <w:rPr>
          <w:rFonts w:asciiTheme="majorHAnsi" w:hAnsiTheme="majorHAnsi"/>
          <w:szCs w:val="22"/>
        </w:rPr>
        <w:t xml:space="preserve"> when implemented in national law, </w:t>
      </w:r>
      <w:r w:rsidRPr="00F37CC6">
        <w:rPr>
          <w:rFonts w:asciiTheme="majorHAnsi" w:hAnsiTheme="majorHAnsi"/>
          <w:b/>
          <w:bCs/>
          <w:szCs w:val="22"/>
          <w:u w:val="single"/>
        </w:rPr>
        <w:t xml:space="preserve">provides </w:t>
      </w:r>
      <w:r w:rsidRPr="003E000F">
        <w:rPr>
          <w:rFonts w:asciiTheme="majorHAnsi" w:hAnsiTheme="majorHAnsi"/>
          <w:b/>
          <w:bCs/>
          <w:szCs w:val="22"/>
          <w:highlight w:val="green"/>
          <w:u w:val="single"/>
        </w:rPr>
        <w:t>a distinct monopoly from patent rights</w:t>
      </w:r>
      <w:r w:rsidRPr="00F37CC6">
        <w:rPr>
          <w:rFonts w:asciiTheme="majorHAnsi" w:hAnsiTheme="majorHAnsi"/>
          <w:b/>
          <w:bCs/>
          <w:szCs w:val="22"/>
          <w:u w:val="single"/>
        </w:rPr>
        <w:t xml:space="preserve"> that often </w:t>
      </w:r>
      <w:r w:rsidRPr="003E000F">
        <w:rPr>
          <w:rFonts w:asciiTheme="majorHAnsi" w:hAnsiTheme="majorHAnsi"/>
          <w:b/>
          <w:bCs/>
          <w:szCs w:val="22"/>
          <w:highlight w:val="green"/>
          <w:u w:val="single"/>
        </w:rPr>
        <w:t>results in high prices</w:t>
      </w:r>
      <w:r w:rsidRPr="00F37CC6">
        <w:rPr>
          <w:rFonts w:asciiTheme="majorHAnsi" w:hAnsiTheme="majorHAnsi"/>
          <w:b/>
          <w:bCs/>
          <w:szCs w:val="22"/>
          <w:u w:val="single"/>
        </w:rPr>
        <w:t xml:space="preserve"> and a delay in market entry of generics</w:t>
      </w:r>
      <w:r w:rsidRPr="00F37CC6">
        <w:rPr>
          <w:rFonts w:asciiTheme="majorHAnsi" w:hAnsiTheme="majorHAnsi"/>
          <w:szCs w:val="22"/>
          <w:u w:val="single"/>
        </w:rPr>
        <w:t>.</w:t>
      </w:r>
      <w:r w:rsidRPr="00383FC6">
        <w:rPr>
          <w:rFonts w:asciiTheme="majorHAnsi" w:hAnsiTheme="majorHAnsi"/>
          <w:szCs w:val="22"/>
        </w:rPr>
        <w:t xml:space="preserve"> </w:t>
      </w:r>
      <w:r w:rsidRPr="00F37CC6">
        <w:rPr>
          <w:rFonts w:asciiTheme="majorHAnsi" w:hAnsiTheme="majorHAnsi"/>
          <w:szCs w:val="22"/>
          <w:u w:val="single"/>
        </w:rPr>
        <w:t>As a part of the U.S.-Jordan FTA, Jordan implemented data exclusivity.</w:t>
      </w:r>
      <w:r w:rsidRPr="00383FC6">
        <w:rPr>
          <w:rFonts w:asciiTheme="majorHAnsi" w:hAnsiTheme="majorHAnsi"/>
          <w:szCs w:val="22"/>
        </w:rPr>
        <w:t xml:space="preserve"> A 2007 study by </w:t>
      </w:r>
      <w:proofErr w:type="gramStart"/>
      <w:r w:rsidRPr="00383FC6">
        <w:rPr>
          <w:rFonts w:asciiTheme="majorHAnsi" w:hAnsiTheme="majorHAnsi"/>
          <w:szCs w:val="22"/>
        </w:rPr>
        <w:t>Oxfam(</w:t>
      </w:r>
      <w:proofErr w:type="gramEnd"/>
      <w:r w:rsidRPr="00383FC6">
        <w:rPr>
          <w:rFonts w:asciiTheme="majorHAnsi" w:hAnsiTheme="majorHAnsi"/>
          <w:szCs w:val="22"/>
        </w:rPr>
        <w:t xml:space="preserve">1) found that </w:t>
      </w:r>
      <w:r w:rsidRPr="003E000F">
        <w:rPr>
          <w:rFonts w:asciiTheme="majorHAnsi" w:hAnsiTheme="majorHAnsi"/>
          <w:szCs w:val="22"/>
          <w:highlight w:val="green"/>
          <w:u w:val="single"/>
        </w:rPr>
        <w:t>of 103 medicines</w:t>
      </w:r>
      <w:r w:rsidRPr="00F37CC6">
        <w:rPr>
          <w:rFonts w:asciiTheme="majorHAnsi" w:hAnsiTheme="majorHAnsi"/>
          <w:szCs w:val="22"/>
          <w:u w:val="single"/>
        </w:rPr>
        <w:t xml:space="preserve"> registered and launched </w:t>
      </w:r>
      <w:r w:rsidRPr="003E000F">
        <w:rPr>
          <w:rFonts w:asciiTheme="majorHAnsi" w:hAnsiTheme="majorHAnsi"/>
          <w:szCs w:val="22"/>
          <w:highlight w:val="green"/>
          <w:u w:val="single"/>
        </w:rPr>
        <w:t>since 2001</w:t>
      </w:r>
      <w:r w:rsidRPr="00F37CC6">
        <w:rPr>
          <w:rFonts w:asciiTheme="majorHAnsi" w:hAnsiTheme="majorHAnsi"/>
          <w:szCs w:val="22"/>
          <w:u w:val="single"/>
        </w:rPr>
        <w:t xml:space="preserve"> that had no patent protection in Jordan, </w:t>
      </w:r>
      <w:r w:rsidRPr="003E000F">
        <w:rPr>
          <w:rFonts w:asciiTheme="majorHAnsi" w:hAnsiTheme="majorHAnsi"/>
          <w:szCs w:val="22"/>
          <w:highlight w:val="green"/>
          <w:u w:val="single"/>
        </w:rPr>
        <w:t>at least 79 percent had no competition</w:t>
      </w:r>
      <w:r w:rsidRPr="00F37CC6">
        <w:rPr>
          <w:rFonts w:asciiTheme="majorHAnsi" w:hAnsiTheme="majorHAnsi"/>
          <w:szCs w:val="22"/>
          <w:u w:val="single"/>
        </w:rPr>
        <w:t xml:space="preserve"> </w:t>
      </w:r>
      <w:r w:rsidRPr="003E000F">
        <w:rPr>
          <w:rFonts w:asciiTheme="majorHAnsi" w:hAnsiTheme="majorHAnsi"/>
          <w:szCs w:val="22"/>
          <w:highlight w:val="green"/>
          <w:u w:val="single"/>
        </w:rPr>
        <w:t>from</w:t>
      </w:r>
      <w:r w:rsidRPr="00F37CC6">
        <w:rPr>
          <w:rFonts w:asciiTheme="majorHAnsi" w:hAnsiTheme="majorHAnsi"/>
          <w:szCs w:val="22"/>
          <w:u w:val="single"/>
        </w:rPr>
        <w:t xml:space="preserve"> a generic equivalent as a consequence of </w:t>
      </w:r>
      <w:r w:rsidRPr="003E000F">
        <w:rPr>
          <w:rFonts w:asciiTheme="majorHAnsi" w:hAnsiTheme="majorHAnsi"/>
          <w:szCs w:val="22"/>
          <w:highlight w:val="green"/>
          <w:u w:val="single"/>
        </w:rPr>
        <w:t>d</w:t>
      </w:r>
      <w:r w:rsidRPr="003E000F">
        <w:rPr>
          <w:rFonts w:asciiTheme="majorHAnsi" w:hAnsiTheme="majorHAnsi"/>
          <w:szCs w:val="22"/>
          <w:u w:val="single"/>
        </w:rPr>
        <w:t>ata</w:t>
      </w:r>
      <w:r w:rsidRPr="003E000F">
        <w:rPr>
          <w:rFonts w:asciiTheme="majorHAnsi" w:hAnsiTheme="majorHAnsi"/>
          <w:szCs w:val="22"/>
          <w:highlight w:val="green"/>
          <w:u w:val="single"/>
        </w:rPr>
        <w:t xml:space="preserve"> e</w:t>
      </w:r>
      <w:r w:rsidRPr="003E000F">
        <w:rPr>
          <w:rFonts w:asciiTheme="majorHAnsi" w:hAnsiTheme="majorHAnsi"/>
          <w:szCs w:val="22"/>
          <w:u w:val="single"/>
        </w:rPr>
        <w:t>xclusivity</w:t>
      </w:r>
      <w:r w:rsidRPr="00383FC6">
        <w:rPr>
          <w:rFonts w:asciiTheme="majorHAnsi" w:hAnsiTheme="majorHAnsi"/>
          <w:szCs w:val="22"/>
        </w:rPr>
        <w:t xml:space="preserve">. The study also found that </w:t>
      </w:r>
      <w:r w:rsidRPr="003E000F">
        <w:rPr>
          <w:rFonts w:asciiTheme="majorHAnsi" w:hAnsiTheme="majorHAnsi"/>
          <w:b/>
          <w:bCs/>
          <w:szCs w:val="22"/>
          <w:highlight w:val="green"/>
          <w:u w:val="single"/>
        </w:rPr>
        <w:t>prices</w:t>
      </w:r>
      <w:r w:rsidRPr="00F37CC6">
        <w:rPr>
          <w:rFonts w:asciiTheme="majorHAnsi" w:hAnsiTheme="majorHAnsi"/>
          <w:b/>
          <w:bCs/>
          <w:szCs w:val="22"/>
          <w:u w:val="single"/>
        </w:rPr>
        <w:t xml:space="preserve"> of these medicines </w:t>
      </w:r>
      <w:r w:rsidRPr="003E000F">
        <w:rPr>
          <w:rFonts w:asciiTheme="majorHAnsi" w:hAnsiTheme="majorHAnsi"/>
          <w:b/>
          <w:bCs/>
          <w:szCs w:val="22"/>
          <w:u w:val="single"/>
        </w:rPr>
        <w:t>under data exclusivity</w:t>
      </w:r>
      <w:r w:rsidRPr="00F37CC6">
        <w:rPr>
          <w:rFonts w:asciiTheme="majorHAnsi" w:hAnsiTheme="majorHAnsi"/>
          <w:b/>
          <w:bCs/>
          <w:szCs w:val="22"/>
          <w:u w:val="single"/>
        </w:rPr>
        <w:t xml:space="preserve"> were </w:t>
      </w:r>
      <w:r w:rsidRPr="003E000F">
        <w:rPr>
          <w:rFonts w:asciiTheme="majorHAnsi" w:hAnsiTheme="majorHAnsi"/>
          <w:b/>
          <w:bCs/>
          <w:szCs w:val="22"/>
          <w:highlight w:val="green"/>
          <w:u w:val="single"/>
        </w:rPr>
        <w:t>up</w:t>
      </w:r>
      <w:r w:rsidRPr="00F37CC6">
        <w:rPr>
          <w:rFonts w:asciiTheme="majorHAnsi" w:hAnsiTheme="majorHAnsi"/>
          <w:b/>
          <w:bCs/>
          <w:szCs w:val="22"/>
          <w:u w:val="single"/>
        </w:rPr>
        <w:t xml:space="preserve"> to </w:t>
      </w:r>
      <w:r w:rsidRPr="003E000F">
        <w:rPr>
          <w:rFonts w:asciiTheme="majorHAnsi" w:hAnsiTheme="majorHAnsi"/>
          <w:b/>
          <w:bCs/>
          <w:szCs w:val="22"/>
          <w:highlight w:val="green"/>
          <w:u w:val="single"/>
        </w:rPr>
        <w:t>800%</w:t>
      </w:r>
      <w:r w:rsidRPr="00F37CC6">
        <w:rPr>
          <w:rFonts w:asciiTheme="majorHAnsi" w:hAnsiTheme="majorHAnsi"/>
          <w:b/>
          <w:bCs/>
          <w:szCs w:val="22"/>
          <w:u w:val="single"/>
        </w:rPr>
        <w:t xml:space="preserve"> higher than in neighboring Egypt. </w:t>
      </w:r>
      <w:r w:rsidRPr="00383FC6">
        <w:rPr>
          <w:rFonts w:asciiTheme="majorHAnsi" w:hAnsiTheme="majorHAnsi"/>
          <w:szCs w:val="22"/>
        </w:rPr>
        <w:t xml:space="preserve">A 2010 CPATH </w:t>
      </w:r>
      <w:proofErr w:type="gramStart"/>
      <w:r w:rsidRPr="00383FC6">
        <w:rPr>
          <w:rFonts w:asciiTheme="majorHAnsi" w:hAnsiTheme="majorHAnsi"/>
          <w:szCs w:val="22"/>
        </w:rPr>
        <w:t>study(</w:t>
      </w:r>
      <w:proofErr w:type="gramEnd"/>
      <w:r w:rsidRPr="00383FC6">
        <w:rPr>
          <w:rFonts w:asciiTheme="majorHAnsi" w:hAnsiTheme="majorHAnsi"/>
          <w:szCs w:val="22"/>
        </w:rPr>
        <w:t xml:space="preserve">2) determined that </w:t>
      </w:r>
      <w:r w:rsidRPr="00F37CC6">
        <w:rPr>
          <w:rFonts w:asciiTheme="majorHAnsi" w:hAnsiTheme="majorHAnsi"/>
          <w:szCs w:val="22"/>
          <w:u w:val="single"/>
        </w:rPr>
        <w:t>once Guatemala enacted data exclusivity, some medicine prices rose as much as 846 percent</w:t>
      </w:r>
      <w:r w:rsidRPr="00383FC6">
        <w:rPr>
          <w:rFonts w:asciiTheme="majorHAnsi" w:hAnsiTheme="majorHAnsi"/>
          <w:szCs w:val="22"/>
        </w:rPr>
        <w:t xml:space="preserve"> – </w:t>
      </w:r>
      <w:r w:rsidRPr="00F37CC6">
        <w:rPr>
          <w:rFonts w:asciiTheme="majorHAnsi" w:hAnsiTheme="majorHAnsi"/>
          <w:b/>
          <w:bCs/>
          <w:szCs w:val="22"/>
          <w:highlight w:val="green"/>
          <w:u w:val="single"/>
        </w:rPr>
        <w:t>even though just a handful of medicines were under patent protection</w:t>
      </w:r>
      <w:r w:rsidRPr="00383FC6">
        <w:rPr>
          <w:rFonts w:asciiTheme="majorHAnsi" w:hAnsiTheme="majorHAnsi"/>
          <w:szCs w:val="22"/>
        </w:rPr>
        <w:t xml:space="preserve">. Data exclusivity raises the price of medicines </w:t>
      </w:r>
      <w:r w:rsidRPr="002508E3">
        <w:rPr>
          <w:rFonts w:asciiTheme="majorHAnsi" w:hAnsiTheme="majorHAnsi"/>
          <w:b/>
          <w:bCs/>
          <w:szCs w:val="22"/>
        </w:rPr>
        <w:t>even when no patent exists</w:t>
      </w:r>
      <w:r w:rsidRPr="00383FC6">
        <w:rPr>
          <w:rFonts w:asciiTheme="majorHAnsi" w:hAnsiTheme="majorHAnsi"/>
          <w:szCs w:val="22"/>
        </w:rPr>
        <w:t xml:space="preserve">. For example, in the U.S., </w:t>
      </w:r>
      <w:r w:rsidRPr="002508E3">
        <w:rPr>
          <w:rFonts w:asciiTheme="majorHAnsi" w:hAnsiTheme="majorHAnsi"/>
          <w:szCs w:val="22"/>
          <w:u w:val="single"/>
        </w:rPr>
        <w:t>the price of</w:t>
      </w:r>
      <w:r w:rsidRPr="00383FC6">
        <w:rPr>
          <w:rFonts w:asciiTheme="majorHAnsi" w:hAnsiTheme="majorHAnsi"/>
          <w:szCs w:val="22"/>
        </w:rPr>
        <w:t xml:space="preserve"> </w:t>
      </w:r>
      <w:r w:rsidRPr="003E000F">
        <w:rPr>
          <w:rFonts w:asciiTheme="majorHAnsi" w:hAnsiTheme="majorHAnsi"/>
          <w:szCs w:val="22"/>
          <w:highlight w:val="green"/>
          <w:u w:val="single"/>
        </w:rPr>
        <w:t>colchicine</w:t>
      </w:r>
      <w:r w:rsidRPr="002508E3">
        <w:rPr>
          <w:rFonts w:asciiTheme="majorHAnsi" w:hAnsiTheme="majorHAnsi"/>
          <w:szCs w:val="22"/>
          <w:u w:val="single"/>
        </w:rPr>
        <w:t>,</w:t>
      </w:r>
      <w:r w:rsidRPr="00383FC6">
        <w:rPr>
          <w:rFonts w:asciiTheme="majorHAnsi" w:hAnsiTheme="majorHAnsi"/>
          <w:szCs w:val="22"/>
        </w:rPr>
        <w:t xml:space="preserve"> a treatment used mainly for gout, </w:t>
      </w:r>
      <w:r w:rsidRPr="003E000F">
        <w:rPr>
          <w:rFonts w:asciiTheme="majorHAnsi" w:hAnsiTheme="majorHAnsi"/>
          <w:szCs w:val="22"/>
          <w:highlight w:val="green"/>
          <w:u w:val="single"/>
        </w:rPr>
        <w:t>rose more than 5000% after</w:t>
      </w:r>
      <w:r w:rsidRPr="002508E3">
        <w:rPr>
          <w:rFonts w:asciiTheme="majorHAnsi" w:hAnsiTheme="majorHAnsi"/>
          <w:szCs w:val="22"/>
          <w:u w:val="single"/>
        </w:rPr>
        <w:t xml:space="preserve"> </w:t>
      </w:r>
      <w:r w:rsidRPr="003E000F">
        <w:rPr>
          <w:rFonts w:asciiTheme="majorHAnsi" w:hAnsiTheme="majorHAnsi"/>
          <w:szCs w:val="22"/>
          <w:highlight w:val="green"/>
          <w:u w:val="single"/>
        </w:rPr>
        <w:t>d</w:t>
      </w:r>
      <w:r w:rsidRPr="002508E3">
        <w:rPr>
          <w:rFonts w:asciiTheme="majorHAnsi" w:hAnsiTheme="majorHAnsi"/>
          <w:szCs w:val="22"/>
          <w:u w:val="single"/>
        </w:rPr>
        <w:t xml:space="preserve">ata </w:t>
      </w:r>
      <w:r w:rsidRPr="003E000F">
        <w:rPr>
          <w:rFonts w:asciiTheme="majorHAnsi" w:hAnsiTheme="majorHAnsi"/>
          <w:szCs w:val="22"/>
          <w:highlight w:val="green"/>
          <w:u w:val="single"/>
        </w:rPr>
        <w:t>e</w:t>
      </w:r>
      <w:r w:rsidRPr="002508E3">
        <w:rPr>
          <w:rFonts w:asciiTheme="majorHAnsi" w:hAnsiTheme="majorHAnsi"/>
          <w:szCs w:val="22"/>
          <w:u w:val="single"/>
        </w:rPr>
        <w:t xml:space="preserve">xclusivity was </w:t>
      </w:r>
      <w:proofErr w:type="gramStart"/>
      <w:r w:rsidRPr="002508E3">
        <w:rPr>
          <w:rFonts w:asciiTheme="majorHAnsi" w:hAnsiTheme="majorHAnsi"/>
          <w:szCs w:val="22"/>
          <w:u w:val="single"/>
        </w:rPr>
        <w:t>enacted</w:t>
      </w:r>
      <w:r w:rsidRPr="00383FC6">
        <w:rPr>
          <w:rFonts w:asciiTheme="majorHAnsi" w:hAnsiTheme="majorHAnsi"/>
          <w:szCs w:val="22"/>
        </w:rPr>
        <w:t>.(</w:t>
      </w:r>
      <w:proofErr w:type="gramEnd"/>
      <w:r w:rsidRPr="00383FC6">
        <w:rPr>
          <w:rFonts w:asciiTheme="majorHAnsi" w:hAnsiTheme="majorHAnsi"/>
          <w:szCs w:val="22"/>
        </w:rPr>
        <w:t xml:space="preserve">3) Colchicine has been in use for thousands of years, </w:t>
      </w:r>
      <w:r w:rsidRPr="002508E3">
        <w:rPr>
          <w:rFonts w:asciiTheme="majorHAnsi" w:hAnsiTheme="majorHAnsi"/>
          <w:b/>
          <w:bCs/>
          <w:szCs w:val="22"/>
          <w:u w:val="single"/>
        </w:rPr>
        <w:t>costs almost nothing to produce</w:t>
      </w:r>
      <w:r w:rsidRPr="00383FC6">
        <w:rPr>
          <w:rFonts w:asciiTheme="majorHAnsi" w:hAnsiTheme="majorHAnsi"/>
          <w:szCs w:val="22"/>
        </w:rPr>
        <w:t xml:space="preserve">, and cannot be patented. Therefore, generic formulations of the tablet have been widely available since the 19th century. However, </w:t>
      </w:r>
      <w:r w:rsidRPr="002508E3">
        <w:rPr>
          <w:rFonts w:asciiTheme="majorHAnsi" w:hAnsiTheme="majorHAnsi"/>
          <w:szCs w:val="22"/>
          <w:u w:val="single"/>
        </w:rPr>
        <w:t>a new monopoly on colchicine was created in 2009 when the FDA accepted clinical data from a one-week trial of the drug and granted data exclusivity to URL Pharma</w:t>
      </w:r>
      <w:r w:rsidRPr="00383FC6">
        <w:rPr>
          <w:rFonts w:asciiTheme="majorHAnsi" w:hAnsiTheme="majorHAnsi"/>
          <w:szCs w:val="22"/>
        </w:rPr>
        <w:t xml:space="preserve">. URL Pharma subsequently sued to force other manufacturers off the </w:t>
      </w:r>
      <w:proofErr w:type="gramStart"/>
      <w:r w:rsidRPr="00383FC6">
        <w:rPr>
          <w:rFonts w:asciiTheme="majorHAnsi" w:hAnsiTheme="majorHAnsi"/>
          <w:szCs w:val="22"/>
        </w:rPr>
        <w:t>market, and</w:t>
      </w:r>
      <w:proofErr w:type="gramEnd"/>
      <w:r w:rsidRPr="00383FC6">
        <w:rPr>
          <w:rFonts w:asciiTheme="majorHAnsi" w:hAnsiTheme="majorHAnsi"/>
          <w:szCs w:val="22"/>
        </w:rPr>
        <w:t xml:space="preserve"> </w:t>
      </w:r>
      <w:r w:rsidRPr="003E000F">
        <w:rPr>
          <w:rFonts w:asciiTheme="majorHAnsi" w:hAnsiTheme="majorHAnsi"/>
          <w:b/>
          <w:bCs/>
          <w:szCs w:val="22"/>
          <w:highlight w:val="green"/>
          <w:u w:val="single"/>
        </w:rPr>
        <w:t>raised prices from $0.09 to $4.85</w:t>
      </w:r>
      <w:r w:rsidRPr="002508E3">
        <w:rPr>
          <w:rFonts w:asciiTheme="majorHAnsi" w:hAnsiTheme="majorHAnsi"/>
          <w:b/>
          <w:bCs/>
          <w:szCs w:val="22"/>
          <w:u w:val="single"/>
        </w:rPr>
        <w:t xml:space="preserve"> per pill</w:t>
      </w:r>
      <w:r w:rsidRPr="00383FC6">
        <w:rPr>
          <w:rFonts w:asciiTheme="majorHAnsi" w:hAnsiTheme="majorHAnsi"/>
          <w:szCs w:val="22"/>
        </w:rPr>
        <w:t>.</w:t>
      </w:r>
    </w:p>
    <w:p w14:paraId="390E8156" w14:textId="77777777" w:rsidR="00DD3A96" w:rsidRPr="00BD701C" w:rsidRDefault="00DD3A96" w:rsidP="00DD3A96">
      <w:pPr>
        <w:pStyle w:val="Heading4"/>
        <w:rPr>
          <w:rFonts w:asciiTheme="majorHAnsi" w:hAnsiTheme="majorHAnsi"/>
        </w:rPr>
      </w:pPr>
      <w:r w:rsidRPr="00C94373">
        <w:rPr>
          <w:rFonts w:asciiTheme="majorHAnsi" w:hAnsiTheme="majorHAnsi"/>
        </w:rPr>
        <w:t xml:space="preserve">High medicine costs bad </w:t>
      </w:r>
      <w:r>
        <w:rPr>
          <w:rFonts w:asciiTheme="majorHAnsi" w:hAnsiTheme="majorHAnsi"/>
        </w:rPr>
        <w:t xml:space="preserve">– best research confirms widespread shortages for </w:t>
      </w:r>
      <w:r w:rsidRPr="00BD701C">
        <w:rPr>
          <w:rFonts w:asciiTheme="majorHAnsi" w:hAnsiTheme="majorHAnsi"/>
          <w:u w:val="single"/>
        </w:rPr>
        <w:t>specialty medicines</w:t>
      </w:r>
      <w:r>
        <w:rPr>
          <w:rFonts w:asciiTheme="majorHAnsi" w:hAnsiTheme="majorHAnsi"/>
          <w:u w:val="single"/>
        </w:rPr>
        <w:t xml:space="preserve"> </w:t>
      </w:r>
      <w:r>
        <w:rPr>
          <w:rFonts w:asciiTheme="majorHAnsi" w:hAnsiTheme="majorHAnsi"/>
        </w:rPr>
        <w:t>not covered by insurance</w:t>
      </w:r>
    </w:p>
    <w:p w14:paraId="7C84A252" w14:textId="77777777" w:rsidR="00DD3A96" w:rsidRDefault="00DD3A96" w:rsidP="00DD3A96">
      <w:pPr>
        <w:rPr>
          <w:rFonts w:asciiTheme="majorHAnsi" w:hAnsiTheme="majorHAnsi"/>
          <w:sz w:val="16"/>
          <w:szCs w:val="16"/>
        </w:rPr>
      </w:pPr>
      <w:r w:rsidRPr="00C94373">
        <w:rPr>
          <w:rFonts w:asciiTheme="majorHAnsi" w:hAnsiTheme="majorHAnsi"/>
          <w:b/>
          <w:bCs/>
        </w:rPr>
        <w:t xml:space="preserve">Radcliffe 17, </w:t>
      </w:r>
      <w:r w:rsidRPr="00C94373">
        <w:rPr>
          <w:rFonts w:asciiTheme="majorHAnsi" w:hAnsiTheme="majorHAnsi"/>
          <w:sz w:val="16"/>
          <w:szCs w:val="16"/>
        </w:rPr>
        <w:t xml:space="preserve">Health and Science Journalist, </w:t>
      </w:r>
      <w:r w:rsidRPr="00C94373">
        <w:rPr>
          <w:rFonts w:asciiTheme="majorHAnsi" w:hAnsiTheme="majorHAnsi" w:cs="Arial"/>
          <w:color w:val="231F20"/>
          <w:sz w:val="16"/>
          <w:szCs w:val="16"/>
        </w:rPr>
        <w:t xml:space="preserve">science writer and yoga teacher </w:t>
      </w:r>
      <w:r w:rsidRPr="00C94373">
        <w:rPr>
          <w:rFonts w:asciiTheme="majorHAnsi" w:hAnsiTheme="majorHAnsi"/>
          <w:sz w:val="16"/>
          <w:szCs w:val="16"/>
        </w:rPr>
        <w:t>("High Drug Prices Tipping Point," Healthline, https://www.healthline.com/health-news/have-drug-prices-finally-reached-tipping-point#2) KD</w:t>
      </w:r>
    </w:p>
    <w:p w14:paraId="07541B14" w14:textId="77777777" w:rsidR="00DD3A96" w:rsidRPr="002D1F00" w:rsidRDefault="00DD3A96" w:rsidP="00DD3A96">
      <w:pPr>
        <w:rPr>
          <w:rFonts w:asciiTheme="majorHAnsi" w:hAnsiTheme="majorHAnsi" w:cs="Arial"/>
          <w:color w:val="000000" w:themeColor="text1"/>
          <w:szCs w:val="22"/>
        </w:rPr>
      </w:pPr>
      <w:r w:rsidRPr="00A726C8">
        <w:rPr>
          <w:rFonts w:asciiTheme="majorHAnsi" w:hAnsiTheme="majorHAnsi" w:cs="Arial"/>
          <w:color w:val="000000" w:themeColor="text1"/>
          <w:szCs w:val="22"/>
        </w:rPr>
        <w:t xml:space="preserve">The report also showed that </w:t>
      </w:r>
      <w:r w:rsidRPr="000C62EE">
        <w:rPr>
          <w:rFonts w:asciiTheme="majorHAnsi" w:hAnsiTheme="majorHAnsi" w:cs="Arial"/>
          <w:color w:val="000000" w:themeColor="text1"/>
          <w:szCs w:val="22"/>
          <w:u w:val="single"/>
        </w:rPr>
        <w:t>overall prescription drug prices increased 8 percent in 2015</w:t>
      </w:r>
      <w:r w:rsidRPr="00A726C8">
        <w:rPr>
          <w:rFonts w:asciiTheme="majorHAnsi" w:hAnsiTheme="majorHAnsi" w:cs="Arial"/>
          <w:color w:val="000000" w:themeColor="text1"/>
          <w:szCs w:val="22"/>
        </w:rPr>
        <w:t xml:space="preserve">, </w:t>
      </w:r>
      <w:r w:rsidRPr="000C62EE">
        <w:rPr>
          <w:rFonts w:asciiTheme="majorHAnsi" w:hAnsiTheme="majorHAnsi" w:cs="Arial"/>
          <w:b/>
          <w:bCs/>
          <w:color w:val="000000" w:themeColor="text1"/>
          <w:szCs w:val="22"/>
        </w:rPr>
        <w:t>mainly due to new drugs, higher costs for existing drugs</w:t>
      </w:r>
      <w:r w:rsidRPr="00A726C8">
        <w:rPr>
          <w:rFonts w:asciiTheme="majorHAnsi" w:hAnsiTheme="majorHAnsi" w:cs="Arial"/>
          <w:color w:val="000000" w:themeColor="text1"/>
          <w:szCs w:val="22"/>
        </w:rPr>
        <w:t xml:space="preserve">, and fewer drug patents expiring. The list prices for the most commonly used brand-name drugs increased almost 208 percent between 2008 and 2016. However, during the same time, generic drug prices fell about 74 percent. Some people pay more for their prescription drugs, while others pay less, depending on what their health insurance plan covers. In 2015 the average out-of-pocket spending was $142 per person. Among traditional therapies, diabetes medications were the most expensive, in terms of out-of-pocket costs. This was followed by drugs for pain and inflammatory conditions, high blood cholesterol, and ADHD. For specialty drugs, out-of-pocket costs were highest for drugs used to treat inflammatory conditions, cancer, multiple sclerosis, and HIV. </w:t>
      </w:r>
      <w:r w:rsidRPr="007A47B9">
        <w:rPr>
          <w:rFonts w:asciiTheme="majorHAnsi" w:hAnsiTheme="majorHAnsi"/>
          <w:b/>
          <w:bCs/>
          <w:color w:val="000000" w:themeColor="text1"/>
          <w:szCs w:val="22"/>
          <w:highlight w:val="green"/>
          <w:u w:val="single"/>
        </w:rPr>
        <w:t>People skip pricy meds</w:t>
      </w:r>
      <w:r w:rsidRPr="000C62EE">
        <w:rPr>
          <w:rFonts w:asciiTheme="majorHAnsi" w:hAnsiTheme="majorHAnsi"/>
          <w:b/>
          <w:bCs/>
          <w:color w:val="000000" w:themeColor="text1"/>
          <w:szCs w:val="22"/>
          <w:u w:val="single"/>
        </w:rPr>
        <w:t xml:space="preserve"> </w:t>
      </w:r>
      <w:r w:rsidRPr="00A726C8">
        <w:rPr>
          <w:rFonts w:asciiTheme="majorHAnsi" w:hAnsiTheme="majorHAnsi" w:cs="Arial"/>
          <w:color w:val="000000" w:themeColor="text1"/>
          <w:szCs w:val="22"/>
        </w:rPr>
        <w:t xml:space="preserve">High prescription drug prices offer a harsh economic lesson — </w:t>
      </w:r>
      <w:r w:rsidRPr="007A47B9">
        <w:rPr>
          <w:rFonts w:asciiTheme="majorHAnsi" w:hAnsiTheme="majorHAnsi" w:cs="Arial"/>
          <w:b/>
          <w:bCs/>
          <w:color w:val="000000" w:themeColor="text1"/>
          <w:szCs w:val="22"/>
          <w:highlight w:val="green"/>
          <w:u w:val="single"/>
        </w:rPr>
        <w:t>as</w:t>
      </w:r>
      <w:r w:rsidRPr="000C62EE">
        <w:rPr>
          <w:rFonts w:asciiTheme="majorHAnsi" w:hAnsiTheme="majorHAnsi" w:cs="Arial"/>
          <w:b/>
          <w:bCs/>
          <w:color w:val="000000" w:themeColor="text1"/>
          <w:szCs w:val="22"/>
          <w:u w:val="single"/>
        </w:rPr>
        <w:t xml:space="preserve"> the out-of-pocket </w:t>
      </w:r>
      <w:r w:rsidRPr="007A47B9">
        <w:rPr>
          <w:rFonts w:asciiTheme="majorHAnsi" w:hAnsiTheme="majorHAnsi" w:cs="Arial"/>
          <w:b/>
          <w:bCs/>
          <w:color w:val="000000" w:themeColor="text1"/>
          <w:szCs w:val="22"/>
          <w:highlight w:val="green"/>
          <w:u w:val="single"/>
        </w:rPr>
        <w:t>cost goes up</w:t>
      </w:r>
      <w:r w:rsidRPr="000C62EE">
        <w:rPr>
          <w:rFonts w:asciiTheme="majorHAnsi" w:hAnsiTheme="majorHAnsi" w:cs="Arial"/>
          <w:b/>
          <w:bCs/>
          <w:color w:val="000000" w:themeColor="text1"/>
          <w:szCs w:val="22"/>
          <w:u w:val="single"/>
        </w:rPr>
        <w:t xml:space="preserve">, the number of </w:t>
      </w:r>
      <w:r w:rsidRPr="007A47B9">
        <w:rPr>
          <w:rFonts w:asciiTheme="majorHAnsi" w:hAnsiTheme="majorHAnsi" w:cs="Arial"/>
          <w:b/>
          <w:bCs/>
          <w:color w:val="000000" w:themeColor="text1"/>
          <w:szCs w:val="22"/>
          <w:highlight w:val="green"/>
          <w:u w:val="single"/>
        </w:rPr>
        <w:t>people using</w:t>
      </w:r>
      <w:r w:rsidRPr="000C62EE">
        <w:rPr>
          <w:rFonts w:asciiTheme="majorHAnsi" w:hAnsiTheme="majorHAnsi" w:cs="Arial"/>
          <w:b/>
          <w:bCs/>
          <w:color w:val="000000" w:themeColor="text1"/>
          <w:szCs w:val="22"/>
          <w:u w:val="single"/>
        </w:rPr>
        <w:t xml:space="preserve"> the drug often </w:t>
      </w:r>
      <w:r w:rsidRPr="007A47B9">
        <w:rPr>
          <w:rFonts w:asciiTheme="majorHAnsi" w:hAnsiTheme="majorHAnsi" w:cs="Arial"/>
          <w:b/>
          <w:bCs/>
          <w:color w:val="000000" w:themeColor="text1"/>
          <w:szCs w:val="22"/>
          <w:highlight w:val="green"/>
          <w:u w:val="single"/>
        </w:rPr>
        <w:t>goes down</w:t>
      </w:r>
      <w:r w:rsidRPr="000C62EE">
        <w:rPr>
          <w:rFonts w:asciiTheme="majorHAnsi" w:hAnsiTheme="majorHAnsi" w:cs="Arial"/>
          <w:b/>
          <w:bCs/>
          <w:color w:val="000000" w:themeColor="text1"/>
          <w:szCs w:val="22"/>
          <w:u w:val="single"/>
        </w:rPr>
        <w:t>.</w:t>
      </w:r>
      <w:r w:rsidRPr="00A726C8">
        <w:rPr>
          <w:rFonts w:asciiTheme="majorHAnsi" w:hAnsiTheme="majorHAnsi" w:cs="Arial"/>
          <w:color w:val="000000" w:themeColor="text1"/>
          <w:szCs w:val="22"/>
        </w:rPr>
        <w:t xml:space="preserve"> In a recent </w:t>
      </w:r>
      <w:hyperlink r:id="rId19" w:tgtFrame="_blank" w:history="1">
        <w:r w:rsidRPr="00A726C8">
          <w:rPr>
            <w:rStyle w:val="Hyperlink"/>
            <w:rFonts w:asciiTheme="majorHAnsi" w:eastAsiaTheme="majorEastAsia" w:hAnsiTheme="majorHAnsi" w:cs="Arial"/>
            <w:color w:val="000000" w:themeColor="text1"/>
            <w:szCs w:val="22"/>
          </w:rPr>
          <w:t>study</w:t>
        </w:r>
        <w:r>
          <w:rPr>
            <w:rStyle w:val="Hyperlink"/>
            <w:rFonts w:asciiTheme="majorHAnsi" w:eastAsiaTheme="majorEastAsia" w:hAnsiTheme="majorHAnsi" w:cs="Arial"/>
            <w:color w:val="000000" w:themeColor="text1"/>
            <w:szCs w:val="22"/>
          </w:rPr>
          <w:t xml:space="preserve"> </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in JAMA Cardiology, researchers saw this happen with people who were approved by their insurer to fill a prescription for alirocumab or </w:t>
      </w:r>
      <w:hyperlink r:id="rId20" w:history="1">
        <w:proofErr w:type="spellStart"/>
        <w:r w:rsidRPr="00A726C8">
          <w:rPr>
            <w:rStyle w:val="Hyperlink"/>
            <w:rFonts w:asciiTheme="majorHAnsi" w:eastAsiaTheme="majorEastAsia" w:hAnsiTheme="majorHAnsi" w:cs="Arial"/>
            <w:color w:val="000000" w:themeColor="text1"/>
            <w:szCs w:val="22"/>
          </w:rPr>
          <w:t>evolocumab</w:t>
        </w:r>
        <w:proofErr w:type="spellEnd"/>
      </w:hyperlink>
      <w:r w:rsidRPr="00A726C8">
        <w:rPr>
          <w:rFonts w:asciiTheme="majorHAnsi" w:hAnsiTheme="majorHAnsi" w:cs="Arial"/>
          <w:color w:val="000000" w:themeColor="text1"/>
          <w:szCs w:val="22"/>
        </w:rPr>
        <w:t xml:space="preserve">, two new specialty drugs for treating elevated “bad” cholesterol levels. Co-pays for these drugs ranged from $0 to $2,822 per month. </w:t>
      </w:r>
      <w:r w:rsidRPr="00534B44">
        <w:rPr>
          <w:rFonts w:asciiTheme="majorHAnsi" w:hAnsiTheme="majorHAnsi" w:cs="Arial"/>
          <w:color w:val="000000" w:themeColor="text1"/>
          <w:szCs w:val="22"/>
          <w:u w:val="single"/>
        </w:rPr>
        <w:t xml:space="preserve">Almost </w:t>
      </w:r>
      <w:r w:rsidRPr="007A47B9">
        <w:rPr>
          <w:rFonts w:asciiTheme="majorHAnsi" w:hAnsiTheme="majorHAnsi" w:cs="Arial"/>
          <w:color w:val="000000" w:themeColor="text1"/>
          <w:szCs w:val="22"/>
          <w:highlight w:val="green"/>
          <w:u w:val="single"/>
        </w:rPr>
        <w:t>93 percent</w:t>
      </w:r>
      <w:r w:rsidRPr="00534B44">
        <w:rPr>
          <w:rFonts w:asciiTheme="majorHAnsi" w:hAnsiTheme="majorHAnsi" w:cs="Arial"/>
          <w:color w:val="000000" w:themeColor="text1"/>
          <w:szCs w:val="22"/>
          <w:u w:val="single"/>
        </w:rPr>
        <w:t xml:space="preserve"> of people </w:t>
      </w:r>
      <w:r w:rsidRPr="007A47B9">
        <w:rPr>
          <w:rFonts w:asciiTheme="majorHAnsi" w:hAnsiTheme="majorHAnsi" w:cs="Arial"/>
          <w:color w:val="000000" w:themeColor="text1"/>
          <w:szCs w:val="22"/>
          <w:highlight w:val="green"/>
          <w:u w:val="single"/>
        </w:rPr>
        <w:t>with no co-pay filled</w:t>
      </w:r>
      <w:r w:rsidRPr="00534B44">
        <w:rPr>
          <w:rFonts w:asciiTheme="majorHAnsi" w:hAnsiTheme="majorHAnsi" w:cs="Arial"/>
          <w:color w:val="000000" w:themeColor="text1"/>
          <w:szCs w:val="22"/>
          <w:u w:val="single"/>
        </w:rPr>
        <w:t xml:space="preserve"> their </w:t>
      </w:r>
      <w:r w:rsidRPr="007A47B9">
        <w:rPr>
          <w:rFonts w:asciiTheme="majorHAnsi" w:hAnsiTheme="majorHAnsi" w:cs="Arial"/>
          <w:color w:val="000000" w:themeColor="text1"/>
          <w:szCs w:val="22"/>
          <w:highlight w:val="green"/>
          <w:u w:val="single"/>
        </w:rPr>
        <w:t>prescription</w:t>
      </w:r>
      <w:r w:rsidRPr="00A726C8">
        <w:rPr>
          <w:rFonts w:asciiTheme="majorHAnsi" w:hAnsiTheme="majorHAnsi" w:cs="Arial"/>
          <w:color w:val="000000" w:themeColor="text1"/>
          <w:szCs w:val="22"/>
        </w:rPr>
        <w:t xml:space="preserve">. </w:t>
      </w:r>
      <w:r w:rsidRPr="00534B44">
        <w:rPr>
          <w:rFonts w:asciiTheme="majorHAnsi" w:hAnsiTheme="majorHAnsi" w:cs="Arial"/>
          <w:b/>
          <w:bCs/>
          <w:color w:val="000000" w:themeColor="text1"/>
          <w:szCs w:val="22"/>
          <w:u w:val="single"/>
        </w:rPr>
        <w:t xml:space="preserve">This dropped to </w:t>
      </w:r>
      <w:r w:rsidRPr="007A47B9">
        <w:rPr>
          <w:rFonts w:asciiTheme="majorHAnsi" w:hAnsiTheme="majorHAnsi" w:cs="Arial"/>
          <w:b/>
          <w:bCs/>
          <w:color w:val="000000" w:themeColor="text1"/>
          <w:szCs w:val="22"/>
          <w:highlight w:val="green"/>
          <w:u w:val="single"/>
        </w:rPr>
        <w:t>20 to 25</w:t>
      </w:r>
      <w:r w:rsidRPr="00534B44">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percent for</w:t>
      </w:r>
      <w:r w:rsidRPr="00534B44">
        <w:rPr>
          <w:rFonts w:asciiTheme="majorHAnsi" w:hAnsiTheme="majorHAnsi" w:cs="Arial"/>
          <w:b/>
          <w:bCs/>
          <w:color w:val="000000" w:themeColor="text1"/>
          <w:szCs w:val="22"/>
          <w:u w:val="single"/>
        </w:rPr>
        <w:t xml:space="preserve"> people with a </w:t>
      </w:r>
      <w:r w:rsidRPr="007A47B9">
        <w:rPr>
          <w:rFonts w:asciiTheme="majorHAnsi" w:hAnsiTheme="majorHAnsi" w:cs="Arial"/>
          <w:b/>
          <w:bCs/>
          <w:color w:val="000000" w:themeColor="text1"/>
          <w:szCs w:val="22"/>
          <w:highlight w:val="green"/>
          <w:u w:val="single"/>
        </w:rPr>
        <w:t>co-pay over $350</w:t>
      </w:r>
      <w:r w:rsidRPr="00534B44">
        <w:rPr>
          <w:rFonts w:asciiTheme="majorHAnsi" w:hAnsiTheme="majorHAnsi" w:cs="Arial"/>
          <w:b/>
          <w:bCs/>
          <w:color w:val="000000" w:themeColor="text1"/>
          <w:szCs w:val="22"/>
          <w:u w:val="single"/>
        </w:rPr>
        <w:t xml:space="preserve"> per month</w:t>
      </w:r>
      <w:r w:rsidRPr="00A726C8">
        <w:rPr>
          <w:rFonts w:asciiTheme="majorHAnsi" w:hAnsiTheme="majorHAnsi" w:cs="Arial"/>
          <w:color w:val="000000" w:themeColor="text1"/>
          <w:szCs w:val="22"/>
        </w:rPr>
        <w:t xml:space="preserve">. A group of researchers from the Cleveland Clinic found a similar trend with two common heart medications — nitroprusside and isoproterenol. In a </w:t>
      </w:r>
      <w:hyperlink r:id="rId21" w:tgtFrame="_blank" w:history="1">
        <w:r w:rsidRPr="00A726C8">
          <w:rPr>
            <w:rStyle w:val="Hyperlink"/>
            <w:rFonts w:asciiTheme="majorHAnsi" w:eastAsiaTheme="majorEastAsia" w:hAnsiTheme="majorHAnsi" w:cs="Arial"/>
            <w:color w:val="000000" w:themeColor="text1"/>
            <w:szCs w:val="22"/>
          </w:rPr>
          <w:t>letter to the editor</w:t>
        </w:r>
      </w:hyperlink>
      <w:r w:rsidRPr="00A726C8">
        <w:rPr>
          <w:rFonts w:asciiTheme="majorHAnsi" w:hAnsiTheme="majorHAnsi" w:cs="Arial"/>
          <w:color w:val="000000" w:themeColor="text1"/>
          <w:szCs w:val="22"/>
        </w:rPr>
        <w:t xml:space="preserve"> of the New England Journal of Medicine, the researchers reported that </w:t>
      </w:r>
      <w:r w:rsidRPr="00534B44">
        <w:rPr>
          <w:rFonts w:asciiTheme="majorHAnsi" w:hAnsiTheme="majorHAnsi" w:cs="Arial"/>
          <w:color w:val="000000" w:themeColor="text1"/>
          <w:szCs w:val="22"/>
          <w:u w:val="single"/>
        </w:rPr>
        <w:t>between 2012 and 2015 the cost of nitroprusside increased from about $27 to $881. The cost of isoproterenol increased from about $26 to $1,790.</w:t>
      </w:r>
      <w:r w:rsidRPr="00A726C8">
        <w:rPr>
          <w:rFonts w:asciiTheme="majorHAnsi" w:hAnsiTheme="majorHAnsi" w:cs="Arial"/>
          <w:color w:val="000000" w:themeColor="text1"/>
          <w:szCs w:val="22"/>
        </w:rPr>
        <w:t xml:space="preserve"> During this time, </w:t>
      </w:r>
      <w:r w:rsidRPr="00534B44">
        <w:rPr>
          <w:rFonts w:asciiTheme="majorHAnsi" w:hAnsiTheme="majorHAnsi" w:cs="Arial"/>
          <w:b/>
          <w:bCs/>
          <w:color w:val="000000" w:themeColor="text1"/>
          <w:szCs w:val="22"/>
          <w:u w:val="single"/>
        </w:rPr>
        <w:t>patient use of these drugs decreased by 53 percent and 35 percent</w:t>
      </w:r>
      <w:r w:rsidRPr="00A726C8">
        <w:rPr>
          <w:rFonts w:asciiTheme="majorHAnsi" w:hAnsiTheme="majorHAnsi" w:cs="Arial"/>
          <w:color w:val="000000" w:themeColor="text1"/>
          <w:szCs w:val="22"/>
        </w:rPr>
        <w:t xml:space="preserve">, respectively. </w:t>
      </w:r>
      <w:r w:rsidRPr="00534B44">
        <w:rPr>
          <w:rFonts w:asciiTheme="majorHAnsi" w:hAnsiTheme="majorHAnsi" w:cs="Arial"/>
          <w:b/>
          <w:bCs/>
          <w:color w:val="000000" w:themeColor="text1"/>
          <w:szCs w:val="22"/>
          <w:u w:val="single"/>
        </w:rPr>
        <w:t>For people struggling to make ends meet, the cost of prescription drugs may have already reached a tipping point.</w:t>
      </w:r>
      <w:r w:rsidRPr="00A726C8">
        <w:rPr>
          <w:rFonts w:asciiTheme="majorHAnsi" w:hAnsiTheme="majorHAnsi" w:cs="Arial"/>
          <w:color w:val="000000" w:themeColor="text1"/>
          <w:szCs w:val="22"/>
        </w:rPr>
        <w:t xml:space="preserve"> According to a recent </w:t>
      </w:r>
      <w:hyperlink r:id="rId22" w:tgtFrame="_blank" w:history="1">
        <w:r w:rsidRPr="00A726C8">
          <w:rPr>
            <w:rStyle w:val="Hyperlink"/>
            <w:rFonts w:asciiTheme="majorHAnsi" w:eastAsiaTheme="majorEastAsia" w:hAnsiTheme="majorHAnsi" w:cs="Arial"/>
            <w:color w:val="000000" w:themeColor="text1"/>
            <w:szCs w:val="22"/>
          </w:rPr>
          <w:t>Truven Health Analytics-NPR Health Poll</w:t>
        </w:r>
      </w:hyperlink>
      <w:r w:rsidRPr="00A726C8">
        <w:rPr>
          <w:rFonts w:asciiTheme="majorHAnsi" w:hAnsiTheme="majorHAnsi" w:cs="Arial"/>
          <w:color w:val="000000" w:themeColor="text1"/>
          <w:szCs w:val="22"/>
        </w:rPr>
        <w:t xml:space="preserve">, people with annual incomes </w:t>
      </w:r>
      <w:r w:rsidRPr="00534B44">
        <w:rPr>
          <w:rFonts w:asciiTheme="majorHAnsi" w:hAnsiTheme="majorHAnsi" w:cs="Arial"/>
          <w:color w:val="000000" w:themeColor="text1"/>
          <w:szCs w:val="22"/>
          <w:u w:val="single"/>
        </w:rPr>
        <w:t>under $25,000 were more likely to not fill a prescription</w:t>
      </w:r>
      <w:r w:rsidRPr="00A726C8">
        <w:rPr>
          <w:rFonts w:asciiTheme="majorHAnsi" w:hAnsiTheme="majorHAnsi" w:cs="Arial"/>
          <w:color w:val="000000" w:themeColor="text1"/>
          <w:szCs w:val="22"/>
        </w:rPr>
        <w:t>, compared to people with higher incomes. Almost all of the lower-income people cited high cost as the reason. But this group isn’t alone. “</w:t>
      </w:r>
      <w:r w:rsidRPr="00BD701C">
        <w:rPr>
          <w:rFonts w:asciiTheme="majorHAnsi" w:hAnsiTheme="majorHAnsi" w:cs="Arial"/>
          <w:b/>
          <w:bCs/>
          <w:color w:val="000000" w:themeColor="text1"/>
          <w:szCs w:val="22"/>
          <w:highlight w:val="green"/>
          <w:u w:val="single"/>
        </w:rPr>
        <w:t>High drug prices</w:t>
      </w:r>
      <w:r w:rsidRPr="00BD701C">
        <w:rPr>
          <w:rFonts w:asciiTheme="majorHAnsi" w:hAnsiTheme="majorHAnsi" w:cs="Arial"/>
          <w:b/>
          <w:bCs/>
          <w:color w:val="000000" w:themeColor="text1"/>
          <w:szCs w:val="22"/>
          <w:u w:val="single"/>
        </w:rPr>
        <w:t xml:space="preserve"> appear to </w:t>
      </w:r>
      <w:r w:rsidRPr="00BD701C">
        <w:rPr>
          <w:rFonts w:asciiTheme="majorHAnsi" w:hAnsiTheme="majorHAnsi" w:cs="Arial"/>
          <w:b/>
          <w:bCs/>
          <w:color w:val="000000" w:themeColor="text1"/>
          <w:szCs w:val="22"/>
          <w:highlight w:val="green"/>
          <w:u w:val="single"/>
        </w:rPr>
        <w:t>affect</w:t>
      </w:r>
      <w:r w:rsidRPr="00BD701C">
        <w:rPr>
          <w:rFonts w:asciiTheme="majorHAnsi" w:hAnsiTheme="majorHAnsi" w:cs="Arial"/>
          <w:b/>
          <w:bCs/>
          <w:color w:val="000000" w:themeColor="text1"/>
          <w:szCs w:val="22"/>
          <w:u w:val="single"/>
        </w:rPr>
        <w:t xml:space="preserve"> everyone </w:t>
      </w:r>
      <w:r w:rsidRPr="00BD701C">
        <w:rPr>
          <w:rFonts w:asciiTheme="majorHAnsi" w:hAnsiTheme="majorHAnsi" w:cs="Arial"/>
          <w:b/>
          <w:bCs/>
          <w:color w:val="000000" w:themeColor="text1"/>
          <w:szCs w:val="22"/>
          <w:highlight w:val="green"/>
          <w:u w:val="single"/>
        </w:rPr>
        <w:t>across</w:t>
      </w:r>
      <w:r w:rsidRPr="00BD701C">
        <w:rPr>
          <w:rFonts w:asciiTheme="majorHAnsi" w:hAnsiTheme="majorHAnsi" w:cs="Arial"/>
          <w:b/>
          <w:bCs/>
          <w:color w:val="000000" w:themeColor="text1"/>
          <w:szCs w:val="22"/>
          <w:u w:val="single"/>
        </w:rPr>
        <w:t xml:space="preserve"> the </w:t>
      </w:r>
      <w:r w:rsidRPr="00BD701C">
        <w:rPr>
          <w:rFonts w:asciiTheme="majorHAnsi" w:hAnsiTheme="majorHAnsi" w:cs="Arial"/>
          <w:b/>
          <w:bCs/>
          <w:color w:val="000000" w:themeColor="text1"/>
          <w:szCs w:val="22"/>
          <w:highlight w:val="green"/>
          <w:u w:val="single"/>
        </w:rPr>
        <w:t>socioeconomic spectrum</w:t>
      </w:r>
      <w:r w:rsidRPr="00A726C8">
        <w:rPr>
          <w:rFonts w:asciiTheme="majorHAnsi" w:hAnsiTheme="majorHAnsi" w:cs="Arial"/>
          <w:color w:val="000000" w:themeColor="text1"/>
          <w:szCs w:val="22"/>
        </w:rPr>
        <w:t xml:space="preserve">. </w:t>
      </w:r>
      <w:proofErr w:type="gramStart"/>
      <w:r w:rsidRPr="00A726C8">
        <w:rPr>
          <w:rFonts w:asciiTheme="majorHAnsi" w:hAnsiTheme="majorHAnsi" w:cs="Arial"/>
          <w:color w:val="000000" w:themeColor="text1"/>
          <w:szCs w:val="22"/>
        </w:rPr>
        <w:t>So</w:t>
      </w:r>
      <w:proofErr w:type="gramEnd"/>
      <w:r w:rsidRPr="00A726C8">
        <w:rPr>
          <w:rFonts w:asciiTheme="majorHAnsi" w:hAnsiTheme="majorHAnsi" w:cs="Arial"/>
          <w:color w:val="000000" w:themeColor="text1"/>
          <w:szCs w:val="22"/>
        </w:rPr>
        <w:t xml:space="preserve"> it’s not just low-income people who are having these issues,” </w:t>
      </w:r>
      <w:proofErr w:type="spellStart"/>
      <w:r w:rsidRPr="00A726C8">
        <w:rPr>
          <w:rFonts w:asciiTheme="majorHAnsi" w:hAnsiTheme="majorHAnsi" w:cs="Arial"/>
          <w:color w:val="000000" w:themeColor="text1"/>
          <w:szCs w:val="22"/>
        </w:rPr>
        <w:t>Minal</w:t>
      </w:r>
      <w:proofErr w:type="spellEnd"/>
      <w:r w:rsidRPr="00A726C8">
        <w:rPr>
          <w:rFonts w:asciiTheme="majorHAnsi" w:hAnsiTheme="majorHAnsi" w:cs="Arial"/>
          <w:color w:val="000000" w:themeColor="text1"/>
          <w:szCs w:val="22"/>
        </w:rPr>
        <w:t xml:space="preserve"> Patel, PhD, MPH, an assistant professor in the University of Michigan School of Public Health, told Healthline. Patel added that this is </w:t>
      </w:r>
      <w:r w:rsidRPr="00BD701C">
        <w:rPr>
          <w:rFonts w:asciiTheme="majorHAnsi" w:hAnsiTheme="majorHAnsi" w:cs="Arial"/>
          <w:b/>
          <w:bCs/>
          <w:color w:val="000000" w:themeColor="text1"/>
          <w:szCs w:val="22"/>
          <w:highlight w:val="green"/>
          <w:u w:val="single"/>
        </w:rPr>
        <w:t>especially true “in</w:t>
      </w:r>
      <w:r w:rsidRPr="00BD701C">
        <w:rPr>
          <w:rFonts w:asciiTheme="majorHAnsi" w:hAnsiTheme="majorHAnsi" w:cs="Arial"/>
          <w:b/>
          <w:bCs/>
          <w:color w:val="000000" w:themeColor="text1"/>
          <w:szCs w:val="22"/>
          <w:u w:val="single"/>
        </w:rPr>
        <w:t xml:space="preserve"> the context of severe, </w:t>
      </w:r>
      <w:r w:rsidRPr="00BD701C">
        <w:rPr>
          <w:rFonts w:asciiTheme="majorHAnsi" w:hAnsiTheme="majorHAnsi" w:cs="Arial"/>
          <w:b/>
          <w:bCs/>
          <w:color w:val="000000" w:themeColor="text1"/>
          <w:szCs w:val="22"/>
          <w:highlight w:val="green"/>
          <w:u w:val="single"/>
        </w:rPr>
        <w:t>acute illnesses</w:t>
      </w:r>
      <w:r w:rsidRPr="00A726C8">
        <w:rPr>
          <w:rFonts w:asciiTheme="majorHAnsi" w:hAnsiTheme="majorHAnsi" w:cs="Arial"/>
          <w:color w:val="000000" w:themeColor="text1"/>
          <w:szCs w:val="22"/>
        </w:rPr>
        <w:t xml:space="preserve"> </w:t>
      </w:r>
      <w:r w:rsidRPr="00BD701C">
        <w:rPr>
          <w:rFonts w:asciiTheme="majorHAnsi" w:hAnsiTheme="majorHAnsi" w:cs="Arial"/>
          <w:color w:val="000000" w:themeColor="text1"/>
          <w:szCs w:val="22"/>
          <w:u w:val="single"/>
        </w:rPr>
        <w:t>like cancer, or major chronic diseases</w:t>
      </w:r>
      <w:r w:rsidRPr="00A726C8">
        <w:rPr>
          <w:rFonts w:asciiTheme="majorHAnsi" w:hAnsiTheme="majorHAnsi" w:cs="Arial"/>
          <w:color w:val="000000" w:themeColor="text1"/>
          <w:szCs w:val="22"/>
        </w:rPr>
        <w:t xml:space="preserve">.” These conditions are often </w:t>
      </w:r>
      <w:r w:rsidRPr="007A47B9">
        <w:rPr>
          <w:rFonts w:asciiTheme="majorHAnsi" w:hAnsiTheme="majorHAnsi" w:cs="Arial"/>
          <w:b/>
          <w:bCs/>
          <w:color w:val="000000" w:themeColor="text1"/>
          <w:szCs w:val="22"/>
          <w:highlight w:val="green"/>
          <w:u w:val="single"/>
        </w:rPr>
        <w:t>treated with</w:t>
      </w:r>
      <w:r w:rsidRPr="00BD701C">
        <w:rPr>
          <w:rFonts w:asciiTheme="majorHAnsi" w:hAnsiTheme="majorHAnsi" w:cs="Arial"/>
          <w:b/>
          <w:bCs/>
          <w:color w:val="000000" w:themeColor="text1"/>
          <w:szCs w:val="22"/>
          <w:u w:val="single"/>
        </w:rPr>
        <w:t xml:space="preserve"> newer — and more expensive — </w:t>
      </w:r>
      <w:r w:rsidRPr="007A47B9">
        <w:rPr>
          <w:rFonts w:asciiTheme="majorHAnsi" w:hAnsiTheme="majorHAnsi" w:cs="Arial"/>
          <w:b/>
          <w:bCs/>
          <w:color w:val="000000" w:themeColor="text1"/>
          <w:szCs w:val="22"/>
          <w:highlight w:val="green"/>
          <w:u w:val="single"/>
        </w:rPr>
        <w:t>specialty medications</w:t>
      </w:r>
      <w:r w:rsidRPr="00A726C8">
        <w:rPr>
          <w:rFonts w:asciiTheme="majorHAnsi" w:hAnsiTheme="majorHAnsi" w:cs="Arial"/>
          <w:color w:val="000000" w:themeColor="text1"/>
          <w:szCs w:val="22"/>
        </w:rPr>
        <w:t xml:space="preserve">, which may </w:t>
      </w:r>
      <w:r w:rsidRPr="00BD701C">
        <w:rPr>
          <w:rFonts w:asciiTheme="majorHAnsi" w:hAnsiTheme="majorHAnsi" w:cs="Arial"/>
          <w:color w:val="000000" w:themeColor="text1"/>
          <w:szCs w:val="22"/>
          <w:u w:val="single"/>
        </w:rPr>
        <w:t>not be fully covered by insurance</w:t>
      </w:r>
      <w:r w:rsidRPr="00A726C8">
        <w:rPr>
          <w:rFonts w:asciiTheme="majorHAnsi" w:hAnsiTheme="majorHAnsi" w:cs="Arial"/>
          <w:color w:val="000000" w:themeColor="text1"/>
          <w:szCs w:val="22"/>
        </w:rPr>
        <w:t xml:space="preserve">. </w:t>
      </w:r>
      <w:r w:rsidRPr="00A726C8">
        <w:rPr>
          <w:rFonts w:asciiTheme="majorHAnsi" w:hAnsiTheme="majorHAnsi"/>
          <w:color w:val="000000" w:themeColor="text1"/>
          <w:szCs w:val="22"/>
        </w:rPr>
        <w:t xml:space="preserve">High drug prices impact health </w:t>
      </w:r>
      <w:r w:rsidRPr="00A726C8">
        <w:rPr>
          <w:rFonts w:asciiTheme="majorHAnsi" w:hAnsiTheme="majorHAnsi" w:cs="Arial"/>
          <w:color w:val="000000" w:themeColor="text1"/>
          <w:szCs w:val="22"/>
        </w:rPr>
        <w:t xml:space="preserve">When faced with high out-of-pocket costs, people may opt to skip their medications. This can worsen their health and quality of life. It may also lead to higher medical costs down the road. “There have been some </w:t>
      </w:r>
      <w:r w:rsidRPr="007A47B9">
        <w:rPr>
          <w:rFonts w:asciiTheme="majorHAnsi" w:hAnsiTheme="majorHAnsi" w:cs="Arial"/>
          <w:b/>
          <w:bCs/>
          <w:color w:val="000000" w:themeColor="text1"/>
          <w:szCs w:val="22"/>
          <w:highlight w:val="green"/>
          <w:u w:val="single"/>
        </w:rPr>
        <w:t>studies showing</w:t>
      </w:r>
      <w:r w:rsidRPr="00A726C8">
        <w:rPr>
          <w:rFonts w:asciiTheme="majorHAnsi" w:hAnsiTheme="majorHAnsi" w:cs="Arial"/>
          <w:color w:val="000000" w:themeColor="text1"/>
          <w:szCs w:val="22"/>
        </w:rPr>
        <w:t xml:space="preserve"> that people </w:t>
      </w:r>
      <w:r w:rsidRPr="004074E3">
        <w:rPr>
          <w:rFonts w:asciiTheme="majorHAnsi" w:hAnsiTheme="majorHAnsi" w:cs="Arial"/>
          <w:b/>
          <w:bCs/>
          <w:color w:val="000000" w:themeColor="text1"/>
          <w:szCs w:val="22"/>
          <w:u w:val="single"/>
        </w:rPr>
        <w:t xml:space="preserve">who </w:t>
      </w:r>
      <w:r w:rsidRPr="007A47B9">
        <w:rPr>
          <w:rFonts w:asciiTheme="majorHAnsi" w:hAnsiTheme="majorHAnsi" w:cs="Arial"/>
          <w:b/>
          <w:bCs/>
          <w:color w:val="000000" w:themeColor="text1"/>
          <w:szCs w:val="22"/>
          <w:highlight w:val="green"/>
          <w:u w:val="single"/>
        </w:rPr>
        <w:t>cut back on medicines</w:t>
      </w:r>
      <w:r w:rsidRPr="004074E3">
        <w:rPr>
          <w:rFonts w:asciiTheme="majorHAnsi" w:hAnsiTheme="majorHAnsi" w:cs="Arial"/>
          <w:b/>
          <w:bCs/>
          <w:color w:val="000000" w:themeColor="text1"/>
          <w:szCs w:val="22"/>
          <w:u w:val="single"/>
        </w:rPr>
        <w:t xml:space="preserve"> are </w:t>
      </w:r>
      <w:r w:rsidRPr="007A47B9">
        <w:rPr>
          <w:rFonts w:asciiTheme="majorHAnsi" w:hAnsiTheme="majorHAnsi" w:cs="Arial"/>
          <w:b/>
          <w:bCs/>
          <w:color w:val="000000" w:themeColor="text1"/>
          <w:szCs w:val="22"/>
          <w:highlight w:val="green"/>
          <w:u w:val="single"/>
        </w:rPr>
        <w:t>at increased risk for hospitalizations</w:t>
      </w:r>
      <w:r w:rsidRPr="00A726C8">
        <w:rPr>
          <w:rFonts w:asciiTheme="majorHAnsi" w:hAnsiTheme="majorHAnsi" w:cs="Arial"/>
          <w:color w:val="000000" w:themeColor="text1"/>
          <w:szCs w:val="22"/>
        </w:rPr>
        <w:t xml:space="preserve"> and emergency department visits, which we know are very expensive forms of care,” said Patel. Some </w:t>
      </w:r>
      <w:hyperlink r:id="rId23" w:tgtFrame="_blank" w:history="1">
        <w:proofErr w:type="spellStart"/>
        <w:r w:rsidRPr="00A726C8">
          <w:rPr>
            <w:rStyle w:val="Hyperlink"/>
            <w:rFonts w:asciiTheme="majorHAnsi" w:eastAsiaTheme="majorEastAsia" w:hAnsiTheme="majorHAnsi" w:cs="Arial"/>
            <w:color w:val="000000" w:themeColor="text1"/>
            <w:szCs w:val="22"/>
          </w:rPr>
          <w:t>research</w:t>
        </w:r>
        <w:r w:rsidRPr="00A726C8">
          <w:rPr>
            <w:rStyle w:val="sro"/>
            <w:rFonts w:asciiTheme="majorHAnsi" w:hAnsiTheme="majorHAnsi" w:cs="Arial"/>
            <w:color w:val="000000" w:themeColor="text1"/>
            <w:szCs w:val="22"/>
          </w:rPr>
          <w:t>Trusted</w:t>
        </w:r>
        <w:proofErr w:type="spellEnd"/>
        <w:r w:rsidRPr="00A726C8">
          <w:rPr>
            <w:rStyle w:val="sro"/>
            <w:rFonts w:asciiTheme="majorHAnsi" w:hAnsiTheme="majorHAnsi" w:cs="Arial"/>
            <w:color w:val="000000" w:themeColor="text1"/>
            <w:szCs w:val="22"/>
          </w:rPr>
          <w:t xml:space="preserve"> Source</w:t>
        </w:r>
      </w:hyperlink>
      <w:r w:rsidRPr="00A726C8">
        <w:rPr>
          <w:rFonts w:asciiTheme="majorHAnsi" w:hAnsiTheme="majorHAnsi" w:cs="Arial"/>
          <w:color w:val="000000" w:themeColor="text1"/>
          <w:szCs w:val="22"/>
        </w:rPr>
        <w:t xml:space="preserve"> estimates that when people don’t take their medications as prescribed for a chronic health condition, it </w:t>
      </w:r>
      <w:r w:rsidRPr="007A47B9">
        <w:rPr>
          <w:rFonts w:asciiTheme="majorHAnsi" w:hAnsiTheme="majorHAnsi" w:cs="Arial"/>
          <w:b/>
          <w:bCs/>
          <w:color w:val="000000" w:themeColor="text1"/>
          <w:szCs w:val="22"/>
          <w:highlight w:val="green"/>
          <w:u w:val="single"/>
        </w:rPr>
        <w:t>costs</w:t>
      </w:r>
      <w:r w:rsidRPr="004074E3">
        <w:rPr>
          <w:rFonts w:asciiTheme="majorHAnsi" w:hAnsiTheme="majorHAnsi" w:cs="Arial"/>
          <w:b/>
          <w:bCs/>
          <w:color w:val="000000" w:themeColor="text1"/>
          <w:szCs w:val="22"/>
          <w:u w:val="single"/>
        </w:rPr>
        <w:t xml:space="preserve"> the U.S. </w:t>
      </w:r>
      <w:r w:rsidRPr="007A47B9">
        <w:rPr>
          <w:rFonts w:asciiTheme="majorHAnsi" w:hAnsiTheme="majorHAnsi" w:cs="Arial"/>
          <w:b/>
          <w:bCs/>
          <w:color w:val="000000" w:themeColor="text1"/>
          <w:szCs w:val="22"/>
          <w:highlight w:val="green"/>
          <w:u w:val="single"/>
        </w:rPr>
        <w:t>health care system</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between</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$100</w:t>
      </w:r>
      <w:r w:rsidRPr="004074E3">
        <w:rPr>
          <w:rFonts w:asciiTheme="majorHAnsi" w:hAnsiTheme="majorHAnsi" w:cs="Arial"/>
          <w:b/>
          <w:bCs/>
          <w:color w:val="000000" w:themeColor="text1"/>
          <w:szCs w:val="22"/>
          <w:u w:val="single"/>
        </w:rPr>
        <w:t xml:space="preserve"> billion </w:t>
      </w:r>
      <w:r w:rsidRPr="007A47B9">
        <w:rPr>
          <w:rFonts w:asciiTheme="majorHAnsi" w:hAnsiTheme="majorHAnsi" w:cs="Arial"/>
          <w:b/>
          <w:bCs/>
          <w:color w:val="000000" w:themeColor="text1"/>
          <w:szCs w:val="22"/>
          <w:highlight w:val="green"/>
          <w:u w:val="single"/>
        </w:rPr>
        <w:t>and $289 billion annually</w:t>
      </w:r>
      <w:r w:rsidRPr="00A726C8">
        <w:rPr>
          <w:rFonts w:asciiTheme="majorHAnsi" w:hAnsiTheme="majorHAnsi" w:cs="Arial"/>
          <w:color w:val="000000" w:themeColor="text1"/>
          <w:szCs w:val="22"/>
        </w:rPr>
        <w:t xml:space="preserve">. This includes people not filling their prescriptions due to high cost, skipping doses, or cutting their pills in half to make them last longer. It also includes people forgetting to take their medications or not taking them because of side effects. Other </w:t>
      </w:r>
      <w:hyperlink r:id="rId24" w:tgtFrame="_blank" w:history="1">
        <w:proofErr w:type="spellStart"/>
        <w:r w:rsidRPr="00A726C8">
          <w:rPr>
            <w:rStyle w:val="Hyperlink"/>
            <w:rFonts w:asciiTheme="majorHAnsi" w:eastAsiaTheme="majorEastAsia" w:hAnsiTheme="majorHAnsi" w:cs="Arial"/>
            <w:color w:val="000000" w:themeColor="text1"/>
            <w:szCs w:val="22"/>
          </w:rPr>
          <w:t>studies</w:t>
        </w:r>
        <w:r w:rsidRPr="00A726C8">
          <w:rPr>
            <w:rStyle w:val="sro"/>
            <w:rFonts w:asciiTheme="majorHAnsi" w:hAnsiTheme="majorHAnsi" w:cs="Arial"/>
            <w:color w:val="000000" w:themeColor="text1"/>
            <w:szCs w:val="22"/>
          </w:rPr>
          <w:t>Trusted</w:t>
        </w:r>
        <w:proofErr w:type="spellEnd"/>
        <w:r w:rsidRPr="00A726C8">
          <w:rPr>
            <w:rStyle w:val="sro"/>
            <w:rFonts w:asciiTheme="majorHAnsi" w:hAnsiTheme="majorHAnsi" w:cs="Arial"/>
            <w:color w:val="000000" w:themeColor="text1"/>
            <w:szCs w:val="22"/>
          </w:rPr>
          <w:t xml:space="preserve"> Source</w:t>
        </w:r>
      </w:hyperlink>
      <w:r w:rsidRPr="00A726C8">
        <w:rPr>
          <w:rFonts w:asciiTheme="majorHAnsi" w:hAnsiTheme="majorHAnsi" w:cs="Arial"/>
          <w:color w:val="000000" w:themeColor="text1"/>
          <w:szCs w:val="22"/>
        </w:rPr>
        <w:t xml:space="preserve"> on Medicare enrollees found that older adults sometimes </w:t>
      </w:r>
      <w:r w:rsidRPr="004074E3">
        <w:rPr>
          <w:rFonts w:asciiTheme="majorHAnsi" w:hAnsiTheme="majorHAnsi" w:cs="Arial"/>
          <w:color w:val="000000" w:themeColor="text1"/>
          <w:szCs w:val="22"/>
          <w:u w:val="single"/>
        </w:rPr>
        <w:t>cut back on basic needs such as food in order to pay for their medications</w:t>
      </w:r>
      <w:r>
        <w:rPr>
          <w:rFonts w:asciiTheme="majorHAnsi" w:hAnsiTheme="majorHAnsi" w:cs="Arial"/>
          <w:color w:val="000000" w:themeColor="text1"/>
          <w:szCs w:val="22"/>
        </w:rPr>
        <w:t>.</w:t>
      </w:r>
    </w:p>
    <w:p w14:paraId="409F8856" w14:textId="77777777" w:rsidR="00DD3A96" w:rsidRPr="00C94373" w:rsidRDefault="00DD3A96" w:rsidP="00DD3A96">
      <w:pPr>
        <w:pStyle w:val="Heading4"/>
        <w:rPr>
          <w:rFonts w:asciiTheme="majorHAnsi" w:hAnsiTheme="majorHAnsi"/>
        </w:rPr>
      </w:pPr>
      <w:r>
        <w:rPr>
          <w:rFonts w:asciiTheme="majorHAnsi" w:hAnsiTheme="majorHAnsi"/>
        </w:rPr>
        <w:t>Cost-related nonadherence</w:t>
      </w:r>
      <w:r w:rsidRPr="00C94373">
        <w:rPr>
          <w:rFonts w:asciiTheme="majorHAnsi" w:hAnsiTheme="majorHAnsi"/>
        </w:rPr>
        <w:t xml:space="preserve"> kill</w:t>
      </w:r>
      <w:r>
        <w:rPr>
          <w:rFonts w:asciiTheme="majorHAnsi" w:hAnsiTheme="majorHAnsi"/>
        </w:rPr>
        <w:t>s</w:t>
      </w:r>
      <w:r w:rsidRPr="00C94373">
        <w:rPr>
          <w:rFonts w:asciiTheme="majorHAnsi" w:hAnsiTheme="majorHAnsi"/>
        </w:rPr>
        <w:t xml:space="preserve"> millions</w:t>
      </w:r>
      <w:r>
        <w:rPr>
          <w:rFonts w:asciiTheme="majorHAnsi" w:hAnsiTheme="majorHAnsi"/>
        </w:rPr>
        <w:t xml:space="preserve"> – best bipartisan empirics confirm</w:t>
      </w:r>
    </w:p>
    <w:p w14:paraId="433E1C51" w14:textId="77777777" w:rsidR="00DD3A96" w:rsidRPr="00C94373" w:rsidRDefault="00DD3A96" w:rsidP="00DD3A96">
      <w:pPr>
        <w:rPr>
          <w:rFonts w:asciiTheme="majorHAnsi" w:hAnsiTheme="majorHAnsi"/>
          <w:sz w:val="16"/>
          <w:szCs w:val="16"/>
        </w:rPr>
      </w:pPr>
      <w:r w:rsidRPr="00ED0287">
        <w:rPr>
          <w:rFonts w:asciiTheme="majorHAnsi" w:hAnsiTheme="majorHAnsi"/>
          <w:b/>
          <w:bCs/>
        </w:rPr>
        <w:t>Brierly 20</w:t>
      </w:r>
      <w:r w:rsidRPr="00ED0287">
        <w:rPr>
          <w:rFonts w:asciiTheme="majorHAnsi" w:hAnsiTheme="majorHAnsi"/>
        </w:rPr>
        <w:t>,</w:t>
      </w:r>
      <w:r w:rsidRPr="00C94373">
        <w:rPr>
          <w:rFonts w:asciiTheme="majorHAnsi" w:hAnsiTheme="majorHAnsi"/>
          <w:sz w:val="16"/>
          <w:szCs w:val="16"/>
        </w:rPr>
        <w:t xml:space="preserve"> Director of Communications at West Health, former US House of Representatives Press Secretary ("New Study Predicts More Than 1.1 Million Deaths Among Medicare...," West Health, https://www.westhealth.org/press-release/study-predicts-1-million-deaths-due-to-high-cost-prescription-drugs/) KD</w:t>
      </w:r>
    </w:p>
    <w:p w14:paraId="40D1176F" w14:textId="77777777" w:rsidR="00DD3A96" w:rsidRPr="00C94373" w:rsidRDefault="00DD3A96" w:rsidP="00DD3A96">
      <w:pPr>
        <w:pStyle w:val="NormalWeb"/>
        <w:shd w:val="clear" w:color="auto" w:fill="FFFFFF"/>
        <w:spacing w:before="0" w:beforeAutospacing="0" w:after="0" w:afterAutospacing="0"/>
        <w:rPr>
          <w:rFonts w:asciiTheme="majorHAnsi" w:hAnsiTheme="majorHAnsi"/>
          <w:color w:val="000000" w:themeColor="text1"/>
          <w:szCs w:val="22"/>
        </w:rPr>
      </w:pPr>
      <w:r w:rsidRPr="00D52607">
        <w:rPr>
          <w:rFonts w:asciiTheme="majorHAnsi" w:hAnsiTheme="majorHAnsi"/>
          <w:b/>
          <w:bCs/>
          <w:color w:val="000000" w:themeColor="text1"/>
          <w:szCs w:val="22"/>
          <w:highlight w:val="green"/>
          <w:u w:val="single"/>
        </w:rPr>
        <w:t>More than 1.1 million</w:t>
      </w:r>
      <w:r w:rsidRPr="00C94373">
        <w:rPr>
          <w:rFonts w:asciiTheme="majorHAnsi" w:hAnsiTheme="majorHAnsi"/>
          <w:color w:val="000000" w:themeColor="text1"/>
          <w:szCs w:val="22"/>
        </w:rPr>
        <w:t xml:space="preserve"> Medicare </w:t>
      </w:r>
      <w:r w:rsidRPr="00D52607">
        <w:rPr>
          <w:rFonts w:asciiTheme="majorHAnsi" w:hAnsiTheme="majorHAnsi"/>
          <w:b/>
          <w:bCs/>
          <w:color w:val="000000" w:themeColor="text1"/>
          <w:szCs w:val="22"/>
          <w:highlight w:val="green"/>
          <w:u w:val="single"/>
        </w:rPr>
        <w:t>patients could die over the next decade because</w:t>
      </w:r>
      <w:r w:rsidRPr="008A4EC1">
        <w:rPr>
          <w:rFonts w:asciiTheme="majorHAnsi" w:hAnsiTheme="majorHAnsi"/>
          <w:b/>
          <w:bCs/>
          <w:color w:val="000000" w:themeColor="text1"/>
          <w:szCs w:val="22"/>
          <w:u w:val="single"/>
        </w:rPr>
        <w:t xml:space="preserve"> they </w:t>
      </w:r>
      <w:r w:rsidRPr="00D52607">
        <w:rPr>
          <w:rFonts w:asciiTheme="majorHAnsi" w:hAnsiTheme="majorHAnsi"/>
          <w:b/>
          <w:bCs/>
          <w:color w:val="000000" w:themeColor="text1"/>
          <w:szCs w:val="22"/>
          <w:highlight w:val="green"/>
          <w:u w:val="single"/>
        </w:rPr>
        <w:t>cannot</w:t>
      </w:r>
      <w:r w:rsidRPr="008A4EC1">
        <w:rPr>
          <w:rFonts w:asciiTheme="majorHAnsi" w:hAnsiTheme="majorHAnsi"/>
          <w:b/>
          <w:bCs/>
          <w:color w:val="000000" w:themeColor="text1"/>
          <w:szCs w:val="22"/>
          <w:u w:val="single"/>
        </w:rPr>
        <w:t xml:space="preserve"> afford to </w:t>
      </w:r>
      <w:r w:rsidRPr="00D52607">
        <w:rPr>
          <w:rFonts w:asciiTheme="majorHAnsi" w:hAnsiTheme="majorHAnsi"/>
          <w:b/>
          <w:bCs/>
          <w:color w:val="000000" w:themeColor="text1"/>
          <w:szCs w:val="22"/>
          <w:highlight w:val="green"/>
          <w:u w:val="single"/>
        </w:rPr>
        <w:t>pay for</w:t>
      </w:r>
      <w:r w:rsidRPr="008A4EC1">
        <w:rPr>
          <w:rFonts w:asciiTheme="majorHAnsi" w:hAnsiTheme="majorHAnsi"/>
          <w:b/>
          <w:bCs/>
          <w:color w:val="000000" w:themeColor="text1"/>
          <w:szCs w:val="22"/>
          <w:u w:val="single"/>
        </w:rPr>
        <w:t xml:space="preserve"> their </w:t>
      </w:r>
      <w:r w:rsidRPr="00D52607">
        <w:rPr>
          <w:rFonts w:asciiTheme="majorHAnsi" w:hAnsiTheme="majorHAnsi"/>
          <w:b/>
          <w:bCs/>
          <w:color w:val="000000" w:themeColor="text1"/>
          <w:szCs w:val="22"/>
          <w:highlight w:val="green"/>
          <w:u w:val="single"/>
        </w:rPr>
        <w:t>prescription</w:t>
      </w:r>
      <w:r w:rsidRPr="008A4EC1">
        <w:rPr>
          <w:rFonts w:asciiTheme="majorHAnsi" w:hAnsiTheme="majorHAnsi"/>
          <w:b/>
          <w:bCs/>
          <w:color w:val="000000" w:themeColor="text1"/>
          <w:szCs w:val="22"/>
          <w:u w:val="single"/>
        </w:rPr>
        <w:t xml:space="preserve"> </w:t>
      </w:r>
      <w:r w:rsidRPr="00D52607">
        <w:rPr>
          <w:rFonts w:asciiTheme="majorHAnsi" w:hAnsiTheme="majorHAnsi"/>
          <w:b/>
          <w:bCs/>
          <w:color w:val="000000" w:themeColor="text1"/>
          <w:szCs w:val="22"/>
          <w:highlight w:val="green"/>
          <w:u w:val="single"/>
        </w:rPr>
        <w:t>med</w:t>
      </w:r>
      <w:r w:rsidRPr="008A4EC1">
        <w:rPr>
          <w:rFonts w:asciiTheme="majorHAnsi" w:hAnsiTheme="majorHAnsi"/>
          <w:b/>
          <w:bCs/>
          <w:color w:val="000000" w:themeColor="text1"/>
          <w:szCs w:val="22"/>
          <w:u w:val="single"/>
        </w:rPr>
        <w:t>ication</w:t>
      </w:r>
      <w:r w:rsidRPr="00D52607">
        <w:rPr>
          <w:rFonts w:asciiTheme="majorHAnsi" w:hAnsiTheme="majorHAnsi"/>
          <w:b/>
          <w:bCs/>
          <w:color w:val="000000" w:themeColor="text1"/>
          <w:szCs w:val="22"/>
          <w:highlight w:val="green"/>
          <w:u w:val="single"/>
        </w:rPr>
        <w:t>s</w:t>
      </w:r>
      <w:r w:rsidRPr="00C94373">
        <w:rPr>
          <w:rFonts w:asciiTheme="majorHAnsi" w:hAnsiTheme="majorHAnsi"/>
          <w:color w:val="000000" w:themeColor="text1"/>
          <w:szCs w:val="22"/>
        </w:rPr>
        <w:t>, according to </w:t>
      </w:r>
      <w:hyperlink r:id="rId25" w:history="1">
        <w:r w:rsidRPr="00C94373">
          <w:rPr>
            <w:rStyle w:val="Hyperlink"/>
            <w:rFonts w:asciiTheme="majorHAnsi" w:eastAsiaTheme="majorEastAsia" w:hAnsiTheme="majorHAnsi"/>
            <w:b/>
            <w:bCs/>
            <w:color w:val="000000" w:themeColor="text1"/>
            <w:szCs w:val="22"/>
          </w:rPr>
          <w:t>a new study</w:t>
        </w:r>
      </w:hyperlink>
      <w:r w:rsidRPr="00C94373">
        <w:rPr>
          <w:rFonts w:asciiTheme="majorHAnsi" w:hAnsiTheme="majorHAnsi"/>
          <w:color w:val="000000" w:themeColor="text1"/>
          <w:szCs w:val="22"/>
        </w:rPr>
        <w:t> released today by the </w:t>
      </w:r>
      <w:hyperlink r:id="rId26" w:history="1">
        <w:r w:rsidRPr="00A40E2F">
          <w:rPr>
            <w:rStyle w:val="Hyperlink"/>
            <w:rFonts w:asciiTheme="majorHAnsi" w:eastAsiaTheme="majorEastAsia" w:hAnsiTheme="majorHAnsi"/>
            <w:b/>
            <w:bCs/>
            <w:color w:val="000000" w:themeColor="text1"/>
            <w:szCs w:val="22"/>
            <w:u w:val="single"/>
          </w:rPr>
          <w:t>West Health Policy Center</w:t>
        </w:r>
      </w:hyperlink>
      <w:r w:rsidRPr="00A40E2F">
        <w:rPr>
          <w:rFonts w:asciiTheme="majorHAnsi" w:hAnsiTheme="majorHAnsi"/>
          <w:color w:val="000000" w:themeColor="text1"/>
          <w:szCs w:val="22"/>
          <w:u w:val="single"/>
        </w:rPr>
        <w:t>, a nonprofit and nonpartisan policy research group.</w:t>
      </w:r>
    </w:p>
    <w:p w14:paraId="307CC628" w14:textId="77777777" w:rsidR="00DD3A96" w:rsidRDefault="00DD3A96" w:rsidP="00DD3A96">
      <w:pPr>
        <w:pStyle w:val="NormalWeb"/>
        <w:shd w:val="clear" w:color="auto" w:fill="FFFFFF"/>
        <w:spacing w:before="0" w:beforeAutospacing="0" w:after="360" w:afterAutospacing="0"/>
        <w:rPr>
          <w:rFonts w:asciiTheme="majorHAnsi" w:hAnsiTheme="majorHAnsi"/>
          <w:color w:val="000000" w:themeColor="text1"/>
          <w:szCs w:val="22"/>
        </w:rPr>
      </w:pPr>
      <w:r w:rsidRPr="00D52607">
        <w:rPr>
          <w:rFonts w:asciiTheme="majorHAnsi" w:hAnsiTheme="majorHAnsi"/>
          <w:color w:val="000000" w:themeColor="text1"/>
          <w:szCs w:val="22"/>
          <w:u w:val="single"/>
        </w:rPr>
        <w:t>If current drug pricing trends</w:t>
      </w:r>
      <w:r w:rsidRPr="00C94373">
        <w:rPr>
          <w:rFonts w:asciiTheme="majorHAnsi" w:hAnsiTheme="majorHAnsi"/>
          <w:color w:val="000000" w:themeColor="text1"/>
          <w:szCs w:val="22"/>
        </w:rPr>
        <w:t xml:space="preserve"> and associated cost-sharing </w:t>
      </w:r>
      <w:r w:rsidRPr="00D52607">
        <w:rPr>
          <w:rFonts w:asciiTheme="majorHAnsi" w:hAnsiTheme="majorHAnsi"/>
          <w:color w:val="000000" w:themeColor="text1"/>
          <w:szCs w:val="22"/>
          <w:highlight w:val="green"/>
          <w:u w:val="single"/>
        </w:rPr>
        <w:t>continue</w:t>
      </w:r>
      <w:r w:rsidRPr="00C94373">
        <w:rPr>
          <w:rFonts w:asciiTheme="majorHAnsi" w:hAnsiTheme="majorHAnsi"/>
          <w:color w:val="000000" w:themeColor="text1"/>
          <w:szCs w:val="22"/>
        </w:rPr>
        <w:t xml:space="preserve">, </w:t>
      </w:r>
      <w:r w:rsidRPr="00A40E2F">
        <w:rPr>
          <w:rFonts w:asciiTheme="majorHAnsi" w:hAnsiTheme="majorHAnsi"/>
          <w:color w:val="000000" w:themeColor="text1"/>
          <w:szCs w:val="22"/>
          <w:u w:val="single"/>
        </w:rPr>
        <w:t xml:space="preserve">researchers estimate cost-related </w:t>
      </w:r>
      <w:r w:rsidRPr="00D52607">
        <w:rPr>
          <w:rFonts w:asciiTheme="majorHAnsi" w:hAnsiTheme="majorHAnsi"/>
          <w:color w:val="000000" w:themeColor="text1"/>
          <w:szCs w:val="22"/>
          <w:highlight w:val="green"/>
          <w:u w:val="single"/>
        </w:rPr>
        <w:t>non-adherence</w:t>
      </w:r>
      <w:r w:rsidRPr="00A40E2F">
        <w:rPr>
          <w:rFonts w:asciiTheme="majorHAnsi" w:hAnsiTheme="majorHAnsi"/>
          <w:color w:val="000000" w:themeColor="text1"/>
          <w:szCs w:val="22"/>
          <w:u w:val="single"/>
        </w:rPr>
        <w:t xml:space="preserve"> to drug therapy </w:t>
      </w:r>
      <w:r w:rsidRPr="00D52607">
        <w:rPr>
          <w:rFonts w:asciiTheme="majorHAnsi" w:hAnsiTheme="majorHAnsi"/>
          <w:color w:val="000000" w:themeColor="text1"/>
          <w:szCs w:val="22"/>
          <w:highlight w:val="green"/>
          <w:u w:val="single"/>
        </w:rPr>
        <w:t>will result in</w:t>
      </w:r>
      <w:r w:rsidRPr="00A40E2F">
        <w:rPr>
          <w:rFonts w:asciiTheme="majorHAnsi" w:hAnsiTheme="majorHAnsi"/>
          <w:color w:val="000000" w:themeColor="text1"/>
          <w:szCs w:val="22"/>
          <w:u w:val="single"/>
        </w:rPr>
        <w:t xml:space="preserve"> the premature </w:t>
      </w:r>
      <w:r w:rsidRPr="00D52607">
        <w:rPr>
          <w:rFonts w:asciiTheme="majorHAnsi" w:hAnsiTheme="majorHAnsi"/>
          <w:color w:val="000000" w:themeColor="text1"/>
          <w:szCs w:val="22"/>
          <w:highlight w:val="green"/>
          <w:u w:val="single"/>
        </w:rPr>
        <w:t>deaths of 112,000</w:t>
      </w:r>
      <w:r w:rsidRPr="00A40E2F">
        <w:rPr>
          <w:rFonts w:asciiTheme="majorHAnsi" w:hAnsiTheme="majorHAnsi"/>
          <w:color w:val="000000" w:themeColor="text1"/>
          <w:szCs w:val="22"/>
          <w:u w:val="single"/>
        </w:rPr>
        <w:t xml:space="preserve"> beneficiaries a year</w:t>
      </w:r>
      <w:r w:rsidRPr="00C94373">
        <w:rPr>
          <w:rFonts w:asciiTheme="majorHAnsi" w:hAnsiTheme="majorHAnsi"/>
          <w:color w:val="000000" w:themeColor="text1"/>
          <w:szCs w:val="22"/>
        </w:rPr>
        <w:t xml:space="preserve">, </w:t>
      </w:r>
      <w:r w:rsidRPr="00A40E2F">
        <w:rPr>
          <w:rFonts w:asciiTheme="majorHAnsi" w:hAnsiTheme="majorHAnsi"/>
          <w:b/>
          <w:bCs/>
          <w:color w:val="000000" w:themeColor="text1"/>
          <w:szCs w:val="22"/>
          <w:u w:val="single"/>
        </w:rPr>
        <w:t xml:space="preserve">making it a </w:t>
      </w:r>
      <w:r w:rsidRPr="00D52607">
        <w:rPr>
          <w:rFonts w:asciiTheme="majorHAnsi" w:hAnsiTheme="majorHAnsi"/>
          <w:b/>
          <w:bCs/>
          <w:color w:val="000000" w:themeColor="text1"/>
          <w:szCs w:val="22"/>
          <w:highlight w:val="green"/>
          <w:u w:val="single"/>
        </w:rPr>
        <w:t>leading cause of death</w:t>
      </w:r>
      <w:r w:rsidRPr="00A40E2F">
        <w:rPr>
          <w:rFonts w:asciiTheme="majorHAnsi" w:hAnsiTheme="majorHAnsi"/>
          <w:b/>
          <w:bCs/>
          <w:color w:val="000000" w:themeColor="text1"/>
          <w:szCs w:val="22"/>
          <w:u w:val="single"/>
        </w:rPr>
        <w:t xml:space="preserve"> in the U.S.,</w:t>
      </w:r>
      <w:r w:rsidRPr="00C94373">
        <w:rPr>
          <w:rFonts w:asciiTheme="majorHAnsi" w:hAnsiTheme="majorHAnsi"/>
          <w:color w:val="000000" w:themeColor="text1"/>
          <w:szCs w:val="22"/>
        </w:rPr>
        <w:t xml:space="preserve"> ahead of diabetes, influenza, pneumonia, and kidney disease. </w:t>
      </w:r>
      <w:r w:rsidRPr="00A40E2F">
        <w:rPr>
          <w:rFonts w:asciiTheme="majorHAnsi" w:hAnsiTheme="majorHAnsi"/>
          <w:color w:val="000000" w:themeColor="text1"/>
          <w:szCs w:val="22"/>
          <w:u w:val="single"/>
        </w:rPr>
        <w:t>Millions more will suffer worsening health conditions and run up medical expenses</w:t>
      </w:r>
      <w:r w:rsidRPr="00C94373">
        <w:rPr>
          <w:rFonts w:asciiTheme="majorHAnsi" w:hAnsiTheme="majorHAnsi"/>
          <w:color w:val="000000" w:themeColor="text1"/>
          <w:szCs w:val="22"/>
        </w:rPr>
        <w:t xml:space="preserve"> that will cost Medicare an additional $177.4 billion by 2030 or $18 billion a year for the next 10 years.</w:t>
      </w:r>
      <w:r>
        <w:rPr>
          <w:rFonts w:asciiTheme="majorHAnsi" w:hAnsiTheme="majorHAnsi"/>
          <w:color w:val="000000" w:themeColor="text1"/>
          <w:szCs w:val="22"/>
        </w:rPr>
        <w:t xml:space="preserve"> </w:t>
      </w:r>
      <w:r w:rsidRPr="00A40E2F">
        <w:rPr>
          <w:rFonts w:asciiTheme="majorHAnsi" w:hAnsiTheme="majorHAnsi"/>
          <w:color w:val="000000" w:themeColor="text1"/>
          <w:sz w:val="16"/>
          <w:szCs w:val="16"/>
        </w:rPr>
        <w:t>Researchers also modeled what would happen if Medicare was allowed to bring down drug prices for its beneficiaries through direct negotiation with drug companies, as described in H.R. 3, the </w:t>
      </w:r>
      <w:hyperlink r:id="rId27" w:history="1">
        <w:r w:rsidRPr="00A40E2F">
          <w:rPr>
            <w:rStyle w:val="Hyperlink"/>
            <w:rFonts w:asciiTheme="majorHAnsi" w:eastAsiaTheme="majorEastAsia" w:hAnsiTheme="majorHAnsi"/>
            <w:b/>
            <w:bCs/>
            <w:color w:val="000000" w:themeColor="text1"/>
            <w:sz w:val="16"/>
            <w:szCs w:val="16"/>
          </w:rPr>
          <w:t>Elijah E. Cummings Lower Drug Costs Now Act</w:t>
        </w:r>
      </w:hyperlink>
      <w:r w:rsidRPr="00A40E2F">
        <w:rPr>
          <w:rFonts w:asciiTheme="majorHAnsi" w:hAnsiTheme="majorHAnsi"/>
          <w:color w:val="000000" w:themeColor="text1"/>
          <w:sz w:val="16"/>
          <w:szCs w:val="16"/>
        </w:rPr>
        <w:t>, passed by the U.S. House of Representatives last year. They found Medicare negotiation could result in 94,000 fewer deaths annually. Additionally, the model found that the policy would reduce Medicare spending by $475.9 billion by 2030.</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“One of the </w:t>
      </w:r>
      <w:r w:rsidRPr="00D52607">
        <w:rPr>
          <w:rFonts w:asciiTheme="majorHAnsi" w:hAnsiTheme="majorHAnsi"/>
          <w:b/>
          <w:bCs/>
          <w:color w:val="000000" w:themeColor="text1"/>
          <w:szCs w:val="22"/>
          <w:highlight w:val="green"/>
          <w:u w:val="single"/>
        </w:rPr>
        <w:t>biggest contributors to poor health</w:t>
      </w:r>
      <w:r w:rsidRPr="00C94373">
        <w:rPr>
          <w:rFonts w:asciiTheme="majorHAnsi" w:hAnsiTheme="majorHAnsi"/>
          <w:color w:val="000000" w:themeColor="text1"/>
          <w:szCs w:val="22"/>
        </w:rPr>
        <w:t xml:space="preserve">, hospital admissions, </w:t>
      </w:r>
      <w:r w:rsidRPr="00D52607">
        <w:rPr>
          <w:rFonts w:asciiTheme="majorHAnsi" w:hAnsiTheme="majorHAnsi"/>
          <w:color w:val="000000" w:themeColor="text1"/>
          <w:szCs w:val="22"/>
          <w:u w:val="single"/>
        </w:rPr>
        <w:t>higher healthcare costs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 preventable death is patients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failing to take</w:t>
      </w:r>
      <w:r w:rsidRPr="00A40E2F">
        <w:rPr>
          <w:rFonts w:asciiTheme="majorHAnsi" w:hAnsiTheme="majorHAnsi"/>
          <w:color w:val="000000" w:themeColor="text1"/>
          <w:szCs w:val="22"/>
          <w:u w:val="single"/>
        </w:rPr>
        <w:t xml:space="preserve"> their </w:t>
      </w:r>
      <w:r w:rsidRPr="00D52607">
        <w:rPr>
          <w:rFonts w:asciiTheme="majorHAnsi" w:hAnsiTheme="majorHAnsi"/>
          <w:color w:val="000000" w:themeColor="text1"/>
          <w:szCs w:val="22"/>
          <w:highlight w:val="green"/>
          <w:u w:val="single"/>
        </w:rPr>
        <w:t>medications</w:t>
      </w:r>
      <w:r w:rsidRPr="00A40E2F">
        <w:rPr>
          <w:rFonts w:asciiTheme="majorHAnsi" w:hAnsiTheme="majorHAnsi"/>
          <w:color w:val="000000" w:themeColor="text1"/>
          <w:szCs w:val="22"/>
          <w:u w:val="single"/>
        </w:rPr>
        <w:t xml:space="preserve"> as prescribed</w:t>
      </w:r>
      <w:r w:rsidRPr="00C94373">
        <w:rPr>
          <w:rFonts w:asciiTheme="majorHAnsi" w:hAnsiTheme="majorHAnsi"/>
          <w:color w:val="000000" w:themeColor="text1"/>
          <w:szCs w:val="22"/>
        </w:rPr>
        <w:t xml:space="preserve">,” said Timothy Lash, </w:t>
      </w:r>
      <w:r w:rsidRPr="00A40E2F">
        <w:rPr>
          <w:rFonts w:asciiTheme="majorHAnsi" w:hAnsiTheme="majorHAnsi"/>
          <w:color w:val="000000" w:themeColor="text1"/>
          <w:szCs w:val="22"/>
          <w:u w:val="single"/>
        </w:rPr>
        <w:t>President, West Health Policy Center</w:t>
      </w:r>
      <w:r w:rsidRPr="00C94373">
        <w:rPr>
          <w:rFonts w:asciiTheme="majorHAnsi" w:hAnsiTheme="majorHAnsi"/>
          <w:color w:val="000000" w:themeColor="text1"/>
          <w:szCs w:val="22"/>
        </w:rPr>
        <w:t>. “</w:t>
      </w:r>
      <w:r w:rsidRPr="00D52607">
        <w:rPr>
          <w:rFonts w:asciiTheme="majorHAnsi" w:hAnsiTheme="majorHAnsi"/>
          <w:b/>
          <w:bCs/>
          <w:color w:val="000000" w:themeColor="text1"/>
          <w:szCs w:val="22"/>
          <w:highlight w:val="green"/>
          <w:u w:val="single"/>
        </w:rPr>
        <w:t>Cost-related nonadherence</w:t>
      </w:r>
      <w:r w:rsidRPr="00C94373">
        <w:rPr>
          <w:rFonts w:asciiTheme="majorHAnsi" w:hAnsiTheme="majorHAnsi"/>
          <w:color w:val="000000" w:themeColor="text1"/>
          <w:szCs w:val="22"/>
        </w:rPr>
        <w:t xml:space="preserve"> is a significant and </w:t>
      </w:r>
      <w:r w:rsidRPr="00D52607">
        <w:rPr>
          <w:rFonts w:asciiTheme="majorHAnsi" w:hAnsiTheme="majorHAnsi"/>
          <w:color w:val="000000" w:themeColor="text1"/>
          <w:szCs w:val="22"/>
          <w:highlight w:val="green"/>
          <w:u w:val="single"/>
        </w:rPr>
        <w:t>growing issue that is</w:t>
      </w:r>
      <w:r w:rsidRPr="00D52607">
        <w:rPr>
          <w:rFonts w:asciiTheme="majorHAnsi" w:hAnsiTheme="majorHAnsi"/>
          <w:color w:val="000000" w:themeColor="text1"/>
          <w:szCs w:val="22"/>
          <w:u w:val="single"/>
        </w:rPr>
        <w:t xml:space="preserve"> direct </w:t>
      </w:r>
      <w:r w:rsidRPr="00D52607">
        <w:rPr>
          <w:rFonts w:asciiTheme="majorHAnsi" w:hAnsiTheme="majorHAnsi"/>
          <w:color w:val="000000" w:themeColor="text1"/>
          <w:szCs w:val="22"/>
          <w:highlight w:val="green"/>
          <w:u w:val="single"/>
        </w:rPr>
        <w:t>result of runaway drug prices</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w:t>
      </w:r>
      <w:r w:rsidRPr="00D52607">
        <w:rPr>
          <w:rFonts w:asciiTheme="majorHAnsi" w:hAnsiTheme="majorHAnsi"/>
          <w:color w:val="000000" w:themeColor="text1"/>
          <w:szCs w:val="22"/>
          <w:u w:val="single"/>
        </w:rPr>
        <w:t xml:space="preserve"> a </w:t>
      </w:r>
      <w:r w:rsidRPr="00D52607">
        <w:rPr>
          <w:rFonts w:asciiTheme="majorHAnsi" w:hAnsiTheme="majorHAnsi"/>
          <w:color w:val="000000" w:themeColor="text1"/>
          <w:szCs w:val="22"/>
          <w:highlight w:val="green"/>
          <w:u w:val="single"/>
        </w:rPr>
        <w:t>failure to implement</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policies</w:t>
      </w:r>
      <w:r w:rsidRPr="00D52607">
        <w:rPr>
          <w:rFonts w:asciiTheme="majorHAnsi" w:hAnsiTheme="majorHAnsi"/>
          <w:color w:val="000000" w:themeColor="text1"/>
          <w:szCs w:val="22"/>
          <w:u w:val="single"/>
        </w:rPr>
        <w:t xml:space="preserve"> and regulations</w:t>
      </w:r>
      <w:r w:rsidRPr="00D52607">
        <w:rPr>
          <w:rFonts w:asciiTheme="majorHAnsi" w:hAnsiTheme="majorHAnsi"/>
          <w:color w:val="000000" w:themeColor="text1"/>
          <w:szCs w:val="22"/>
          <w:highlight w:val="green"/>
          <w:u w:val="single"/>
        </w:rPr>
        <w:t xml:space="preserve"> that make drugs more affordable</w:t>
      </w:r>
      <w:r w:rsidRPr="00D52607">
        <w:rPr>
          <w:rFonts w:asciiTheme="majorHAnsi" w:hAnsiTheme="majorHAnsi"/>
          <w:color w:val="000000" w:themeColor="text1"/>
          <w:szCs w:val="22"/>
          <w:u w:val="single"/>
        </w:rPr>
        <w:t>.”</w:t>
      </w:r>
      <w:r>
        <w:rPr>
          <w:rFonts w:asciiTheme="majorHAnsi" w:hAnsiTheme="majorHAnsi"/>
          <w:color w:val="000000" w:themeColor="text1"/>
          <w:szCs w:val="22"/>
        </w:rPr>
        <w:t xml:space="preserve"> </w:t>
      </w:r>
      <w:r w:rsidRPr="00C94373">
        <w:rPr>
          <w:rFonts w:asciiTheme="majorHAnsi" w:hAnsiTheme="majorHAnsi"/>
          <w:color w:val="000000" w:themeColor="text1"/>
          <w:szCs w:val="22"/>
        </w:rPr>
        <w:t>The price of prescription medications has skyrocketed in recent years. Between 2007 and 2018, list prices for branded pharmaceutical products increased by 159% and there are few signs of it slowing.</w:t>
      </w:r>
      <w:hyperlink r:id="rId28" w:anchor="_edn1" w:history="1">
        <w:r w:rsidRPr="00C94373">
          <w:rPr>
            <w:rStyle w:val="Hyperlink"/>
            <w:rFonts w:asciiTheme="majorHAnsi" w:eastAsiaTheme="majorEastAsia" w:hAnsiTheme="majorHAnsi"/>
            <w:b/>
            <w:bCs/>
            <w:color w:val="000000" w:themeColor="text1"/>
            <w:szCs w:val="22"/>
          </w:rPr>
          <w:t>[</w:t>
        </w:r>
        <w:proofErr w:type="spellStart"/>
        <w:r w:rsidRPr="00C94373">
          <w:rPr>
            <w:rStyle w:val="Hyperlink"/>
            <w:rFonts w:asciiTheme="majorHAnsi" w:eastAsiaTheme="majorEastAsia" w:hAnsiTheme="majorHAnsi"/>
            <w:b/>
            <w:bCs/>
            <w:color w:val="000000" w:themeColor="text1"/>
            <w:szCs w:val="22"/>
          </w:rPr>
          <w:t>i</w:t>
        </w:r>
        <w:proofErr w:type="spellEnd"/>
        <w:r w:rsidRPr="00C94373">
          <w:rPr>
            <w:rStyle w:val="Hyperlink"/>
            <w:rFonts w:asciiTheme="majorHAnsi" w:eastAsiaTheme="majorEastAsia" w:hAnsiTheme="majorHAnsi"/>
            <w:b/>
            <w:bCs/>
            <w:color w:val="000000" w:themeColor="text1"/>
            <w:szCs w:val="22"/>
          </w:rPr>
          <w:t>]</w:t>
        </w:r>
      </w:hyperlink>
      <w:r w:rsidRPr="00C94373">
        <w:rPr>
          <w:rFonts w:asciiTheme="majorHAnsi" w:hAnsiTheme="majorHAnsi"/>
          <w:color w:val="000000" w:themeColor="text1"/>
          <w:szCs w:val="22"/>
        </w:rPr>
        <w:t xml:space="preserve"> According to the Centers for Medicare &amp; Medicaid Services (CMS), </w:t>
      </w:r>
      <w:r w:rsidRPr="00D52607">
        <w:rPr>
          <w:rFonts w:asciiTheme="majorHAnsi" w:hAnsiTheme="majorHAnsi"/>
          <w:color w:val="000000" w:themeColor="text1"/>
          <w:szCs w:val="22"/>
          <w:highlight w:val="green"/>
          <w:u w:val="single"/>
        </w:rPr>
        <w:t>spending on prescription drugs will grow faster</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than any other</w:t>
      </w:r>
      <w:r w:rsidRPr="00D52607">
        <w:rPr>
          <w:rFonts w:asciiTheme="majorHAnsi" w:hAnsiTheme="majorHAnsi"/>
          <w:color w:val="000000" w:themeColor="text1"/>
          <w:szCs w:val="22"/>
          <w:u w:val="single"/>
        </w:rPr>
        <w:t xml:space="preserve"> major </w:t>
      </w:r>
      <w:r w:rsidRPr="00D52607">
        <w:rPr>
          <w:rFonts w:asciiTheme="majorHAnsi" w:hAnsiTheme="majorHAnsi"/>
          <w:color w:val="000000" w:themeColor="text1"/>
          <w:szCs w:val="22"/>
          <w:highlight w:val="green"/>
          <w:u w:val="single"/>
        </w:rPr>
        <w:t>medical good</w:t>
      </w:r>
      <w:r w:rsidRPr="00D52607">
        <w:rPr>
          <w:rFonts w:asciiTheme="majorHAnsi" w:hAnsiTheme="majorHAnsi"/>
          <w:color w:val="000000" w:themeColor="text1"/>
          <w:szCs w:val="22"/>
          <w:u w:val="single"/>
        </w:rPr>
        <w:t xml:space="preserve"> or service over the next several years.</w:t>
      </w:r>
      <w:hyperlink r:id="rId29" w:anchor="_edn2" w:history="1">
        <w:r w:rsidRPr="00D52607">
          <w:rPr>
            <w:rStyle w:val="Hyperlink"/>
            <w:rFonts w:asciiTheme="majorHAnsi" w:eastAsiaTheme="majorEastAsia" w:hAnsiTheme="majorHAnsi"/>
            <w:b/>
            <w:bCs/>
            <w:color w:val="000000" w:themeColor="text1"/>
            <w:szCs w:val="22"/>
            <w:u w:val="single"/>
          </w:rPr>
          <w:t>[ii]</w:t>
        </w:r>
      </w:hyperlink>
      <w:r>
        <w:rPr>
          <w:rFonts w:asciiTheme="majorHAnsi" w:hAnsiTheme="majorHAnsi"/>
          <w:color w:val="000000" w:themeColor="text1"/>
          <w:szCs w:val="22"/>
        </w:rPr>
        <w:t xml:space="preserve"> </w:t>
      </w:r>
      <w:r w:rsidRPr="00C94373">
        <w:rPr>
          <w:rFonts w:asciiTheme="majorHAnsi" w:hAnsiTheme="majorHAnsi"/>
          <w:color w:val="000000" w:themeColor="text1"/>
          <w:szCs w:val="22"/>
        </w:rPr>
        <w:t>Under Medicare, beneficiaries must pay 25% of the cost of generic and brand-name medications. For many people with multiple chronic conditions, this could add up to thousands of dollars a year in out-of-pocket costs.</w:t>
      </w:r>
      <w:r>
        <w:rPr>
          <w:rFonts w:asciiTheme="majorHAnsi" w:hAnsiTheme="majorHAnsi"/>
          <w:color w:val="000000" w:themeColor="text1"/>
          <w:szCs w:val="22"/>
        </w:rPr>
        <w:t xml:space="preserve"> </w:t>
      </w:r>
      <w:r w:rsidRPr="00C94373">
        <w:rPr>
          <w:rFonts w:asciiTheme="majorHAnsi" w:hAnsiTheme="majorHAnsi"/>
          <w:color w:val="000000" w:themeColor="text1"/>
          <w:szCs w:val="22"/>
        </w:rPr>
        <w:t>“</w:t>
      </w:r>
      <w:r w:rsidRPr="00D52607">
        <w:rPr>
          <w:rFonts w:asciiTheme="majorHAnsi" w:hAnsiTheme="majorHAnsi"/>
          <w:b/>
          <w:bCs/>
          <w:color w:val="000000" w:themeColor="text1"/>
          <w:szCs w:val="22"/>
          <w:u w:val="single"/>
        </w:rPr>
        <w:t xml:space="preserve">The </w:t>
      </w:r>
      <w:r w:rsidRPr="00C0369F">
        <w:rPr>
          <w:rFonts w:asciiTheme="majorHAnsi" w:hAnsiTheme="majorHAnsi"/>
          <w:b/>
          <w:bCs/>
          <w:color w:val="000000" w:themeColor="text1"/>
          <w:szCs w:val="22"/>
          <w:highlight w:val="green"/>
          <w:u w:val="single"/>
        </w:rPr>
        <w:t>costs of doing nothing</w:t>
      </w:r>
      <w:r w:rsidRPr="00D52607">
        <w:rPr>
          <w:rFonts w:asciiTheme="majorHAnsi" w:hAnsiTheme="majorHAnsi"/>
          <w:b/>
          <w:bCs/>
          <w:color w:val="000000" w:themeColor="text1"/>
          <w:szCs w:val="22"/>
          <w:u w:val="single"/>
        </w:rPr>
        <w:t xml:space="preserve"> about high drug prices are </w:t>
      </w:r>
      <w:r w:rsidRPr="00C0369F">
        <w:rPr>
          <w:rFonts w:asciiTheme="majorHAnsi" w:hAnsiTheme="majorHAnsi"/>
          <w:b/>
          <w:bCs/>
          <w:color w:val="000000" w:themeColor="text1"/>
          <w:szCs w:val="22"/>
          <w:highlight w:val="green"/>
          <w:u w:val="single"/>
        </w:rPr>
        <w:t xml:space="preserve">too high </w:t>
      </w:r>
      <w:r w:rsidRPr="00C0369F">
        <w:rPr>
          <w:rFonts w:asciiTheme="majorHAnsi" w:hAnsiTheme="majorHAnsi"/>
          <w:b/>
          <w:bCs/>
          <w:color w:val="000000" w:themeColor="text1"/>
          <w:szCs w:val="22"/>
          <w:u w:val="single"/>
        </w:rPr>
        <w:t>especially</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when policy changes</w:t>
      </w:r>
      <w:r w:rsidRPr="00D52607">
        <w:rPr>
          <w:rFonts w:asciiTheme="majorHAnsi" w:hAnsiTheme="majorHAnsi"/>
          <w:b/>
          <w:bCs/>
          <w:color w:val="000000" w:themeColor="text1"/>
          <w:szCs w:val="22"/>
          <w:u w:val="single"/>
        </w:rPr>
        <w:t xml:space="preserve"> such as allowing Medicare </w:t>
      </w:r>
      <w:r w:rsidRPr="00C0369F">
        <w:rPr>
          <w:rFonts w:asciiTheme="majorHAnsi" w:hAnsiTheme="majorHAnsi"/>
          <w:b/>
          <w:bCs/>
          <w:color w:val="000000" w:themeColor="text1"/>
          <w:szCs w:val="22"/>
          <w:highlight w:val="green"/>
          <w:u w:val="single"/>
        </w:rPr>
        <w:t xml:space="preserve">to negotiate </w:t>
      </w:r>
      <w:r w:rsidRPr="00C0369F">
        <w:rPr>
          <w:rFonts w:asciiTheme="majorHAnsi" w:hAnsiTheme="majorHAnsi"/>
          <w:b/>
          <w:bCs/>
          <w:color w:val="000000" w:themeColor="text1"/>
          <w:szCs w:val="22"/>
          <w:u w:val="single"/>
        </w:rPr>
        <w:t>drug</w:t>
      </w:r>
      <w:r w:rsidRPr="00C0369F">
        <w:rPr>
          <w:rFonts w:asciiTheme="majorHAnsi" w:hAnsiTheme="majorHAnsi"/>
          <w:b/>
          <w:bCs/>
          <w:color w:val="000000" w:themeColor="text1"/>
          <w:szCs w:val="22"/>
          <w:highlight w:val="green"/>
          <w:u w:val="single"/>
        </w:rPr>
        <w:t xml:space="preserve"> prices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would</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result in</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saving millions of lives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and billions of dollars</w:t>
      </w:r>
      <w:r w:rsidRPr="00C94373">
        <w:rPr>
          <w:rFonts w:asciiTheme="majorHAnsi" w:hAnsiTheme="majorHAnsi"/>
          <w:color w:val="000000" w:themeColor="text1"/>
          <w:szCs w:val="22"/>
        </w:rPr>
        <w:t>,” said Sean Dickson, Director of Health Policy at West Health Policy Center and Chair of the </w:t>
      </w:r>
      <w:hyperlink r:id="rId30" w:history="1">
        <w:r w:rsidRPr="00D52607">
          <w:rPr>
            <w:rStyle w:val="Hyperlink"/>
            <w:rFonts w:asciiTheme="majorHAnsi" w:eastAsiaTheme="majorEastAsia" w:hAnsiTheme="majorHAnsi"/>
            <w:color w:val="000000" w:themeColor="text1"/>
            <w:szCs w:val="22"/>
          </w:rPr>
          <w:t>Council for Informed Drug Spending Analysis (CIDSA)</w:t>
        </w:r>
      </w:hyperlink>
      <w:r w:rsidRPr="00D52607">
        <w:rPr>
          <w:rFonts w:asciiTheme="majorHAnsi" w:hAnsiTheme="majorHAnsi"/>
          <w:color w:val="000000" w:themeColor="text1"/>
          <w:szCs w:val="22"/>
        </w:rPr>
        <w:t>,</w:t>
      </w:r>
      <w:r w:rsidRPr="00C94373">
        <w:rPr>
          <w:rFonts w:asciiTheme="majorHAnsi" w:hAnsiTheme="majorHAnsi"/>
          <w:color w:val="000000" w:themeColor="text1"/>
          <w:szCs w:val="22"/>
        </w:rPr>
        <w:t xml:space="preserve"> an independent group of experts on drug spending from leading academic institutions.</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For the study, </w:t>
      </w:r>
      <w:r w:rsidRPr="00D52607">
        <w:rPr>
          <w:rFonts w:asciiTheme="majorHAnsi" w:hAnsiTheme="majorHAnsi"/>
          <w:color w:val="000000" w:themeColor="text1"/>
          <w:szCs w:val="22"/>
          <w:u w:val="single"/>
        </w:rPr>
        <w:t>researchers developed a 10-year model representative of the majority of Medicare beneficiaries with chronic conditions</w:t>
      </w:r>
      <w:r w:rsidRPr="00C94373">
        <w:rPr>
          <w:rFonts w:asciiTheme="majorHAnsi" w:hAnsiTheme="majorHAnsi"/>
          <w:color w:val="000000" w:themeColor="text1"/>
          <w:szCs w:val="22"/>
        </w:rPr>
        <w:t xml:space="preserve">. The model allows users to estimate how different levels of price reductions would lower the number of premature deaths and decrease Medicare spending on a sliding scale. </w:t>
      </w:r>
      <w:r w:rsidRPr="00D52607">
        <w:rPr>
          <w:rFonts w:asciiTheme="majorHAnsi" w:hAnsiTheme="majorHAnsi"/>
          <w:color w:val="000000" w:themeColor="text1"/>
          <w:szCs w:val="22"/>
        </w:rPr>
        <w:t>The </w:t>
      </w:r>
      <w:hyperlink r:id="rId31" w:history="1">
        <w:r w:rsidRPr="00D52607">
          <w:rPr>
            <w:rStyle w:val="Hyperlink"/>
            <w:rFonts w:asciiTheme="majorHAnsi" w:eastAsiaTheme="majorEastAsia" w:hAnsiTheme="majorHAnsi"/>
            <w:color w:val="000000" w:themeColor="text1"/>
            <w:szCs w:val="22"/>
          </w:rPr>
          <w:t>interactive tool</w:t>
        </w:r>
      </w:hyperlink>
      <w:r w:rsidRPr="00D52607">
        <w:rPr>
          <w:rFonts w:asciiTheme="majorHAnsi" w:hAnsiTheme="majorHAnsi"/>
          <w:color w:val="000000" w:themeColor="text1"/>
          <w:szCs w:val="22"/>
        </w:rPr>
        <w:t> and the </w:t>
      </w:r>
      <w:hyperlink r:id="rId32" w:history="1">
        <w:r w:rsidRPr="00D52607">
          <w:rPr>
            <w:rStyle w:val="Hyperlink"/>
            <w:rFonts w:asciiTheme="majorHAnsi" w:eastAsiaTheme="majorEastAsia" w:hAnsiTheme="majorHAnsi"/>
            <w:color w:val="000000" w:themeColor="text1"/>
            <w:szCs w:val="22"/>
          </w:rPr>
          <w:t>complete technical report</w:t>
        </w:r>
      </w:hyperlink>
      <w:r w:rsidRPr="00D52607">
        <w:rPr>
          <w:rFonts w:asciiTheme="majorHAnsi" w:hAnsiTheme="majorHAnsi"/>
          <w:color w:val="000000" w:themeColor="text1"/>
          <w:szCs w:val="22"/>
        </w:rPr>
        <w:t> can be found on the CIDSA website.</w:t>
      </w:r>
      <w:r w:rsidRPr="00C94373">
        <w:rPr>
          <w:rFonts w:asciiTheme="majorHAnsi" w:hAnsiTheme="majorHAnsi"/>
          <w:color w:val="000000" w:themeColor="text1"/>
          <w:szCs w:val="22"/>
        </w:rPr>
        <w:t>   </w:t>
      </w:r>
    </w:p>
    <w:p w14:paraId="3DCAB549" w14:textId="77777777" w:rsidR="00DD3A96" w:rsidRDefault="00DD3A96" w:rsidP="00DD3A96">
      <w:pPr>
        <w:pStyle w:val="Heading4"/>
      </w:pPr>
      <w:r>
        <w:t xml:space="preserve">Non-adherence causes extinction </w:t>
      </w:r>
    </w:p>
    <w:p w14:paraId="249999AC" w14:textId="77777777" w:rsidR="00DD3A96" w:rsidRPr="002D1F00" w:rsidRDefault="00DD3A96" w:rsidP="00DD3A96">
      <w:pPr>
        <w:pStyle w:val="NormalWeb"/>
        <w:shd w:val="clear" w:color="auto" w:fill="FFFFFF"/>
        <w:spacing w:before="0" w:beforeAutospacing="0" w:after="360" w:afterAutospacing="0"/>
        <w:rPr>
          <w:rFonts w:asciiTheme="majorHAnsi" w:hAnsiTheme="majorHAnsi"/>
          <w:color w:val="000000" w:themeColor="text1"/>
          <w:szCs w:val="22"/>
        </w:rPr>
      </w:pPr>
      <w:r>
        <w:rPr>
          <w:rFonts w:asciiTheme="majorHAnsi" w:hAnsiTheme="majorHAnsi"/>
          <w:b/>
          <w:bCs/>
          <w:color w:val="000000" w:themeColor="text1"/>
          <w:szCs w:val="22"/>
        </w:rPr>
        <w:t xml:space="preserve">Farrah </w:t>
      </w:r>
      <w:r w:rsidRPr="002D1F00">
        <w:rPr>
          <w:rFonts w:asciiTheme="majorHAnsi" w:hAnsiTheme="majorHAnsi"/>
          <w:b/>
          <w:bCs/>
          <w:color w:val="000000" w:themeColor="text1"/>
          <w:szCs w:val="22"/>
        </w:rPr>
        <w:t>20</w:t>
      </w:r>
      <w:r>
        <w:rPr>
          <w:rFonts w:asciiTheme="majorHAnsi" w:hAnsiTheme="majorHAnsi"/>
          <w:b/>
          <w:bCs/>
          <w:color w:val="000000" w:themeColor="text1"/>
          <w:szCs w:val="22"/>
        </w:rPr>
        <w:t xml:space="preserve">, </w:t>
      </w:r>
      <w:r w:rsidRPr="00AD1DA2">
        <w:rPr>
          <w:rFonts w:asciiTheme="majorHAnsi" w:hAnsiTheme="majorHAnsi"/>
          <w:color w:val="000000" w:themeColor="text1"/>
          <w:szCs w:val="22"/>
        </w:rPr>
        <w:t>AMR Insights offers valuable information, targeted training and global networking and partnering opportunities</w:t>
      </w:r>
      <w:r>
        <w:rPr>
          <w:rFonts w:asciiTheme="majorHAnsi" w:hAnsiTheme="majorHAnsi"/>
          <w:b/>
          <w:bCs/>
          <w:color w:val="000000" w:themeColor="text1"/>
          <w:szCs w:val="22"/>
        </w:rPr>
        <w:t xml:space="preserve"> </w:t>
      </w:r>
      <w:r>
        <w:rPr>
          <w:rFonts w:asciiTheme="majorHAnsi" w:hAnsiTheme="majorHAnsi"/>
          <w:color w:val="000000" w:themeColor="text1"/>
          <w:szCs w:val="22"/>
        </w:rPr>
        <w:t>(</w:t>
      </w:r>
      <w:r w:rsidRPr="002D1F00">
        <w:rPr>
          <w:rFonts w:asciiTheme="majorHAnsi" w:hAnsiTheme="majorHAnsi"/>
          <w:color w:val="000000" w:themeColor="text1"/>
          <w:szCs w:val="22"/>
        </w:rPr>
        <w:t>"A Threat Deadlier Than Climate Change: Antibiotic Resistance," AMR Insights, https://www.amr-insights.eu/a-threat-deadlier-than-climate-change-antibiotic-resistance/</w:t>
      </w:r>
      <w:r>
        <w:rPr>
          <w:rFonts w:asciiTheme="majorHAnsi" w:hAnsiTheme="majorHAnsi"/>
          <w:color w:val="000000" w:themeColor="text1"/>
          <w:szCs w:val="22"/>
        </w:rPr>
        <w:t>) KD</w:t>
      </w:r>
    </w:p>
    <w:p w14:paraId="33A92165" w14:textId="77777777" w:rsidR="00DD3A96" w:rsidRDefault="00DD3A96" w:rsidP="00DD3A96">
      <w:pPr>
        <w:pStyle w:val="NormalWeb"/>
        <w:shd w:val="clear" w:color="auto" w:fill="FFFFFF"/>
        <w:spacing w:before="0" w:beforeAutospacing="0" w:after="360" w:afterAutospacing="0"/>
        <w:rPr>
          <w:rFonts w:asciiTheme="majorHAnsi" w:hAnsiTheme="majorHAnsi"/>
          <w:color w:val="000000" w:themeColor="text1"/>
          <w:szCs w:val="22"/>
        </w:rPr>
      </w:pPr>
      <w:r w:rsidRPr="002D1F00">
        <w:rPr>
          <w:rFonts w:asciiTheme="majorHAnsi" w:hAnsiTheme="majorHAnsi"/>
          <w:color w:val="000000" w:themeColor="text1"/>
          <w:szCs w:val="22"/>
        </w:rPr>
        <w:t xml:space="preserve">In 2019, England’s Chief Medical Officer warned that </w:t>
      </w:r>
      <w:r w:rsidRPr="007F5275">
        <w:rPr>
          <w:rFonts w:asciiTheme="majorHAnsi" w:hAnsiTheme="majorHAnsi"/>
          <w:b/>
          <w:bCs/>
          <w:color w:val="000000" w:themeColor="text1"/>
          <w:szCs w:val="22"/>
          <w:highlight w:val="green"/>
          <w:u w:val="single"/>
        </w:rPr>
        <w:t>a</w:t>
      </w:r>
      <w:r w:rsidRPr="00C534E0">
        <w:rPr>
          <w:rFonts w:asciiTheme="majorHAnsi" w:hAnsiTheme="majorHAnsi"/>
          <w:b/>
          <w:bCs/>
          <w:color w:val="000000" w:themeColor="text1"/>
          <w:szCs w:val="22"/>
          <w:u w:val="single"/>
        </w:rPr>
        <w:t>nti</w:t>
      </w:r>
      <w:r w:rsidRPr="007F5275">
        <w:rPr>
          <w:rFonts w:asciiTheme="majorHAnsi" w:hAnsiTheme="majorHAnsi"/>
          <w:b/>
          <w:bCs/>
          <w:color w:val="000000" w:themeColor="text1"/>
          <w:szCs w:val="22"/>
          <w:highlight w:val="green"/>
          <w:u w:val="single"/>
        </w:rPr>
        <w:t>m</w:t>
      </w:r>
      <w:r w:rsidRPr="00C534E0">
        <w:rPr>
          <w:rFonts w:asciiTheme="majorHAnsi" w:hAnsiTheme="majorHAnsi"/>
          <w:b/>
          <w:bCs/>
          <w:color w:val="000000" w:themeColor="text1"/>
          <w:szCs w:val="22"/>
          <w:u w:val="single"/>
        </w:rPr>
        <w:t xml:space="preserve">icrobial </w:t>
      </w:r>
      <w:r w:rsidRPr="007F5275">
        <w:rPr>
          <w:rFonts w:asciiTheme="majorHAnsi" w:hAnsiTheme="majorHAnsi"/>
          <w:b/>
          <w:bCs/>
          <w:color w:val="000000" w:themeColor="text1"/>
          <w:szCs w:val="22"/>
          <w:highlight w:val="green"/>
          <w:u w:val="single"/>
        </w:rPr>
        <w:t>r</w:t>
      </w:r>
      <w:r w:rsidRPr="00C534E0">
        <w:rPr>
          <w:rFonts w:asciiTheme="majorHAnsi" w:hAnsiTheme="majorHAnsi"/>
          <w:b/>
          <w:bCs/>
          <w:color w:val="000000" w:themeColor="text1"/>
          <w:szCs w:val="22"/>
          <w:u w:val="single"/>
        </w:rPr>
        <w:t xml:space="preserve">esistance might </w:t>
      </w:r>
      <w:r w:rsidRPr="007F5275">
        <w:rPr>
          <w:rFonts w:asciiTheme="majorHAnsi" w:hAnsiTheme="majorHAnsi"/>
          <w:b/>
          <w:bCs/>
          <w:color w:val="000000" w:themeColor="text1"/>
          <w:szCs w:val="22"/>
          <w:highlight w:val="green"/>
          <w:u w:val="single"/>
        </w:rPr>
        <w:t>cause the death of</w:t>
      </w:r>
      <w:r w:rsidRPr="00C534E0">
        <w:rPr>
          <w:rFonts w:asciiTheme="majorHAnsi" w:hAnsiTheme="majorHAnsi"/>
          <w:b/>
          <w:bCs/>
          <w:color w:val="000000" w:themeColor="text1"/>
          <w:szCs w:val="22"/>
          <w:u w:val="single"/>
        </w:rPr>
        <w:t xml:space="preserve"> around </w:t>
      </w:r>
      <w:r w:rsidRPr="007F5275">
        <w:rPr>
          <w:rFonts w:asciiTheme="majorHAnsi" w:hAnsiTheme="majorHAnsi"/>
          <w:b/>
          <w:bCs/>
          <w:color w:val="000000" w:themeColor="text1"/>
          <w:szCs w:val="22"/>
          <w:highlight w:val="green"/>
          <w:u w:val="single"/>
        </w:rPr>
        <w:t>10 million people every year</w:t>
      </w:r>
      <w:r w:rsidRPr="002D1F00">
        <w:rPr>
          <w:rFonts w:asciiTheme="majorHAnsi" w:hAnsiTheme="majorHAnsi"/>
          <w:color w:val="000000" w:themeColor="text1"/>
          <w:szCs w:val="22"/>
        </w:rPr>
        <w:t xml:space="preserve">. This is a threat that </w:t>
      </w:r>
      <w:r w:rsidRPr="00C534E0">
        <w:rPr>
          <w:rFonts w:asciiTheme="majorHAnsi" w:hAnsiTheme="majorHAnsi"/>
          <w:b/>
          <w:bCs/>
          <w:color w:val="000000" w:themeColor="text1"/>
          <w:szCs w:val="22"/>
          <w:u w:val="single"/>
        </w:rPr>
        <w:t xml:space="preserve">may </w:t>
      </w:r>
      <w:r w:rsidRPr="007F5275">
        <w:rPr>
          <w:rFonts w:asciiTheme="majorHAnsi" w:hAnsiTheme="majorHAnsi"/>
          <w:b/>
          <w:bCs/>
          <w:color w:val="000000" w:themeColor="text1"/>
          <w:szCs w:val="22"/>
          <w:highlight w:val="green"/>
          <w:u w:val="single"/>
        </w:rPr>
        <w:t>overtake climate change in causing humanity’s extinction</w:t>
      </w:r>
      <w:r w:rsidRPr="002D1F00">
        <w:rPr>
          <w:rFonts w:asciiTheme="majorHAnsi" w:hAnsiTheme="majorHAnsi"/>
          <w:color w:val="000000" w:themeColor="text1"/>
          <w:szCs w:val="22"/>
        </w:rPr>
        <w:t xml:space="preserve">. What are antibiotics? Antibiotics are drugs that are designed to either destroy bacteria or slow down their growth. They can cost billions of euros and take years to develop. Unfortunately, they don’t work against fungal or viral infections which means there’s no point in taking them for coughs, colds or influenza. </w:t>
      </w:r>
      <w:r w:rsidRPr="00C534E0">
        <w:rPr>
          <w:rFonts w:asciiTheme="majorHAnsi" w:hAnsiTheme="majorHAnsi"/>
          <w:b/>
          <w:bCs/>
          <w:color w:val="000000" w:themeColor="text1"/>
          <w:szCs w:val="22"/>
          <w:u w:val="single"/>
        </w:rPr>
        <w:t xml:space="preserve">The problem is that </w:t>
      </w:r>
      <w:r w:rsidRPr="007F5275">
        <w:rPr>
          <w:rFonts w:asciiTheme="majorHAnsi" w:hAnsiTheme="majorHAnsi"/>
          <w:b/>
          <w:bCs/>
          <w:color w:val="000000" w:themeColor="text1"/>
          <w:szCs w:val="22"/>
          <w:highlight w:val="green"/>
          <w:u w:val="single"/>
        </w:rPr>
        <w:t>resistance</w:t>
      </w:r>
      <w:r w:rsidRPr="00C534E0">
        <w:rPr>
          <w:rFonts w:asciiTheme="majorHAnsi" w:hAnsiTheme="majorHAnsi"/>
          <w:b/>
          <w:bCs/>
          <w:color w:val="000000" w:themeColor="text1"/>
          <w:szCs w:val="22"/>
          <w:u w:val="single"/>
        </w:rPr>
        <w:t xml:space="preserve"> to these drugs is </w:t>
      </w:r>
      <w:r w:rsidRPr="007F5275">
        <w:rPr>
          <w:rFonts w:asciiTheme="majorHAnsi" w:hAnsiTheme="majorHAnsi"/>
          <w:b/>
          <w:bCs/>
          <w:color w:val="000000" w:themeColor="text1"/>
          <w:szCs w:val="22"/>
          <w:highlight w:val="green"/>
          <w:u w:val="single"/>
        </w:rPr>
        <w:t>growing rapidly</w:t>
      </w:r>
      <w:r w:rsidRPr="002D1F00">
        <w:rPr>
          <w:rFonts w:asciiTheme="majorHAnsi" w:hAnsiTheme="majorHAnsi"/>
          <w:color w:val="000000" w:themeColor="text1"/>
          <w:szCs w:val="22"/>
        </w:rPr>
        <w:t xml:space="preserve">. Professor Dame Sally Davies noted that the number of </w:t>
      </w:r>
      <w:r w:rsidRPr="007F5275">
        <w:rPr>
          <w:rFonts w:asciiTheme="majorHAnsi" w:hAnsiTheme="majorHAnsi"/>
          <w:b/>
          <w:bCs/>
          <w:color w:val="000000" w:themeColor="text1"/>
          <w:szCs w:val="22"/>
          <w:highlight w:val="green"/>
          <w:u w:val="single"/>
        </w:rPr>
        <w:t>bugs immune</w:t>
      </w:r>
      <w:r w:rsidRPr="00C534E0">
        <w:rPr>
          <w:rFonts w:asciiTheme="majorHAnsi" w:hAnsiTheme="majorHAnsi"/>
          <w:b/>
          <w:bCs/>
          <w:color w:val="000000" w:themeColor="text1"/>
          <w:szCs w:val="22"/>
          <w:u w:val="single"/>
        </w:rPr>
        <w:t xml:space="preserve"> to antibiotics is </w:t>
      </w:r>
      <w:r w:rsidRPr="007F5275">
        <w:rPr>
          <w:rFonts w:asciiTheme="majorHAnsi" w:hAnsiTheme="majorHAnsi"/>
          <w:b/>
          <w:bCs/>
          <w:color w:val="000000" w:themeColor="text1"/>
          <w:szCs w:val="22"/>
          <w:highlight w:val="green"/>
          <w:u w:val="single"/>
        </w:rPr>
        <w:t>on the rise</w:t>
      </w:r>
      <w:r w:rsidRPr="002D1F00">
        <w:rPr>
          <w:rFonts w:asciiTheme="majorHAnsi" w:hAnsiTheme="majorHAnsi"/>
          <w:color w:val="000000" w:themeColor="text1"/>
          <w:szCs w:val="22"/>
        </w:rPr>
        <w:t xml:space="preserve">, </w:t>
      </w:r>
      <w:r w:rsidRPr="007F5275">
        <w:rPr>
          <w:rFonts w:asciiTheme="majorHAnsi" w:hAnsiTheme="majorHAnsi"/>
          <w:color w:val="000000" w:themeColor="text1"/>
          <w:szCs w:val="22"/>
          <w:u w:val="single"/>
        </w:rPr>
        <w:t xml:space="preserve">with a variety of </w:t>
      </w:r>
      <w:r w:rsidRPr="007F5275">
        <w:rPr>
          <w:rFonts w:asciiTheme="majorHAnsi" w:hAnsiTheme="majorHAnsi"/>
          <w:color w:val="000000" w:themeColor="text1"/>
          <w:szCs w:val="22"/>
          <w:highlight w:val="green"/>
          <w:u w:val="single"/>
        </w:rPr>
        <w:t>causes</w:t>
      </w:r>
      <w:r w:rsidRPr="007F5275">
        <w:rPr>
          <w:rFonts w:asciiTheme="majorHAnsi" w:hAnsiTheme="majorHAnsi"/>
          <w:color w:val="000000" w:themeColor="text1"/>
          <w:szCs w:val="22"/>
          <w:u w:val="single"/>
        </w:rPr>
        <w:t xml:space="preserve"> being cited, </w:t>
      </w:r>
      <w:r w:rsidRPr="007F5275">
        <w:rPr>
          <w:rFonts w:asciiTheme="majorHAnsi" w:hAnsiTheme="majorHAnsi"/>
          <w:color w:val="000000" w:themeColor="text1"/>
          <w:szCs w:val="22"/>
          <w:highlight w:val="green"/>
          <w:u w:val="single"/>
        </w:rPr>
        <w:t>including</w:t>
      </w:r>
      <w:r w:rsidRPr="007F5275">
        <w:rPr>
          <w:rFonts w:asciiTheme="majorHAnsi" w:hAnsiTheme="majorHAnsi"/>
          <w:color w:val="000000" w:themeColor="text1"/>
          <w:szCs w:val="22"/>
          <w:u w:val="single"/>
        </w:rPr>
        <w:t>:</w:t>
      </w:r>
      <w:r w:rsidRPr="002D1F00">
        <w:rPr>
          <w:rFonts w:asciiTheme="majorHAnsi" w:hAnsiTheme="majorHAnsi"/>
          <w:color w:val="000000" w:themeColor="text1"/>
          <w:szCs w:val="22"/>
        </w:rPr>
        <w:t xml:space="preserve"> The high volume of people carrying harmful bacteria Overuse of antibiotics </w:t>
      </w:r>
      <w:r w:rsidRPr="007F5275">
        <w:rPr>
          <w:rFonts w:asciiTheme="majorHAnsi" w:hAnsiTheme="majorHAnsi"/>
          <w:b/>
          <w:bCs/>
          <w:color w:val="000000" w:themeColor="text1"/>
          <w:szCs w:val="22"/>
          <w:highlight w:val="green"/>
          <w:u w:val="single"/>
        </w:rPr>
        <w:t>Non-adherence to prescribed hygiene practice</w:t>
      </w:r>
      <w:r w:rsidRPr="002D1F00">
        <w:rPr>
          <w:rFonts w:asciiTheme="majorHAnsi" w:hAnsiTheme="majorHAnsi"/>
          <w:color w:val="000000" w:themeColor="text1"/>
          <w:szCs w:val="22"/>
        </w:rPr>
        <w:t xml:space="preserve"> These are also the primary reasons why numerous large infection outbreaks occur in hospital. In this setting, many </w:t>
      </w:r>
      <w:r w:rsidRPr="007F5275">
        <w:rPr>
          <w:rFonts w:asciiTheme="majorHAnsi" w:hAnsiTheme="majorHAnsi"/>
          <w:color w:val="000000" w:themeColor="text1"/>
          <w:szCs w:val="22"/>
          <w:highlight w:val="green"/>
          <w:u w:val="single"/>
        </w:rPr>
        <w:t>patients</w:t>
      </w:r>
      <w:r w:rsidRPr="00C534E0">
        <w:rPr>
          <w:rFonts w:asciiTheme="majorHAnsi" w:hAnsiTheme="majorHAnsi"/>
          <w:color w:val="000000" w:themeColor="text1"/>
          <w:szCs w:val="22"/>
          <w:u w:val="single"/>
        </w:rPr>
        <w:t xml:space="preserve"> are </w:t>
      </w:r>
      <w:r w:rsidRPr="007F5275">
        <w:rPr>
          <w:rFonts w:asciiTheme="majorHAnsi" w:hAnsiTheme="majorHAnsi"/>
          <w:color w:val="000000" w:themeColor="text1"/>
          <w:szCs w:val="22"/>
          <w:highlight w:val="green"/>
          <w:u w:val="single"/>
        </w:rPr>
        <w:t>susceptible due to</w:t>
      </w:r>
      <w:r w:rsidRPr="00C534E0">
        <w:rPr>
          <w:rFonts w:asciiTheme="majorHAnsi" w:hAnsiTheme="majorHAnsi"/>
          <w:color w:val="000000" w:themeColor="text1"/>
          <w:szCs w:val="22"/>
          <w:u w:val="single"/>
        </w:rPr>
        <w:t xml:space="preserve"> their </w:t>
      </w:r>
      <w:r w:rsidRPr="007F5275">
        <w:rPr>
          <w:rFonts w:asciiTheme="majorHAnsi" w:hAnsiTheme="majorHAnsi"/>
          <w:color w:val="000000" w:themeColor="text1"/>
          <w:szCs w:val="22"/>
          <w:highlight w:val="green"/>
          <w:u w:val="single"/>
        </w:rPr>
        <w:t>weak immune systems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When a</w:t>
      </w:r>
      <w:r w:rsidRPr="0061038B">
        <w:rPr>
          <w:rFonts w:asciiTheme="majorHAnsi" w:hAnsiTheme="majorHAnsi"/>
          <w:b/>
          <w:bCs/>
          <w:color w:val="000000" w:themeColor="text1"/>
          <w:szCs w:val="22"/>
          <w:u w:val="single"/>
        </w:rPr>
        <w:t xml:space="preserve"> particular bacteria </w:t>
      </w:r>
      <w:r w:rsidRPr="00321245">
        <w:rPr>
          <w:rFonts w:asciiTheme="majorHAnsi" w:hAnsiTheme="majorHAnsi"/>
          <w:b/>
          <w:bCs/>
          <w:color w:val="000000" w:themeColor="text1"/>
          <w:szCs w:val="22"/>
          <w:highlight w:val="green"/>
          <w:u w:val="single"/>
        </w:rPr>
        <w:t>strain becomes resistant</w:t>
      </w:r>
      <w:r w:rsidRPr="0061038B">
        <w:rPr>
          <w:rFonts w:asciiTheme="majorHAnsi" w:hAnsiTheme="majorHAnsi"/>
          <w:b/>
          <w:bCs/>
          <w:color w:val="000000" w:themeColor="text1"/>
          <w:szCs w:val="22"/>
          <w:u w:val="single"/>
        </w:rPr>
        <w:t xml:space="preserve"> to antibiotics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treatment is</w:t>
      </w:r>
      <w:r w:rsidRPr="00321245">
        <w:rPr>
          <w:rFonts w:asciiTheme="majorHAnsi" w:hAnsiTheme="majorHAnsi"/>
          <w:color w:val="000000" w:themeColor="text1"/>
          <w:szCs w:val="22"/>
          <w:u w:val="single"/>
        </w:rPr>
        <w:t xml:space="preserve"> often difficult or even </w:t>
      </w:r>
      <w:r w:rsidRPr="00321245">
        <w:rPr>
          <w:rFonts w:asciiTheme="majorHAnsi" w:hAnsiTheme="majorHAnsi"/>
          <w:b/>
          <w:bCs/>
          <w:color w:val="000000" w:themeColor="text1"/>
          <w:szCs w:val="22"/>
          <w:highlight w:val="green"/>
          <w:u w:val="single"/>
        </w:rPr>
        <w:t>impossible</w:t>
      </w:r>
      <w:r w:rsidRPr="002D1F00">
        <w:rPr>
          <w:rFonts w:asciiTheme="majorHAnsi" w:hAnsiTheme="majorHAnsi"/>
          <w:color w:val="000000" w:themeColor="text1"/>
          <w:szCs w:val="22"/>
        </w:rPr>
        <w:t xml:space="preserve">. There are also cases where these resistant bacteria will pass their genes to other strains. Antibiotic resistance in farming and the environment </w:t>
      </w:r>
      <w:proofErr w:type="gramStart"/>
      <w:r w:rsidRPr="002D1F00">
        <w:rPr>
          <w:rFonts w:asciiTheme="majorHAnsi" w:hAnsiTheme="majorHAnsi"/>
          <w:color w:val="000000" w:themeColor="text1"/>
          <w:szCs w:val="22"/>
        </w:rPr>
        <w:t>The</w:t>
      </w:r>
      <w:proofErr w:type="gramEnd"/>
      <w:r w:rsidRPr="002D1F00">
        <w:rPr>
          <w:rFonts w:asciiTheme="majorHAnsi" w:hAnsiTheme="majorHAnsi"/>
          <w:color w:val="000000" w:themeColor="text1"/>
          <w:szCs w:val="22"/>
        </w:rPr>
        <w:t xml:space="preserve"> farming industry also uses antibiotics to protect livestock from bacterial infection. However, in some countries, farmers administer these drugs in low doses as a preventive measure or even to promote growth. Unfortunately, </w:t>
      </w:r>
      <w:r w:rsidRPr="00C534E0">
        <w:rPr>
          <w:rFonts w:asciiTheme="majorHAnsi" w:hAnsiTheme="majorHAnsi"/>
          <w:color w:val="000000" w:themeColor="text1"/>
          <w:szCs w:val="22"/>
          <w:u w:val="single"/>
        </w:rPr>
        <w:t xml:space="preserve">both the </w:t>
      </w:r>
      <w:r w:rsidRPr="00321245">
        <w:rPr>
          <w:rFonts w:asciiTheme="majorHAnsi" w:hAnsiTheme="majorHAnsi"/>
          <w:color w:val="000000" w:themeColor="text1"/>
          <w:szCs w:val="22"/>
          <w:highlight w:val="green"/>
          <w:u w:val="single"/>
        </w:rPr>
        <w:t>drug</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and</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anti-resistant bacteria</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can</w:t>
      </w:r>
      <w:r w:rsidRPr="00C534E0">
        <w:rPr>
          <w:rFonts w:asciiTheme="majorHAnsi" w:hAnsiTheme="majorHAnsi"/>
          <w:color w:val="000000" w:themeColor="text1"/>
          <w:szCs w:val="22"/>
          <w:u w:val="single"/>
        </w:rPr>
        <w:t xml:space="preserve"> escape farms and </w:t>
      </w:r>
      <w:r w:rsidRPr="00321245">
        <w:rPr>
          <w:rFonts w:asciiTheme="majorHAnsi" w:hAnsiTheme="majorHAnsi"/>
          <w:color w:val="000000" w:themeColor="text1"/>
          <w:szCs w:val="22"/>
          <w:highlight w:val="green"/>
          <w:u w:val="single"/>
        </w:rPr>
        <w:t>contaminate</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local food chain and environment</w:t>
      </w:r>
      <w:r w:rsidRPr="002D1F00">
        <w:rPr>
          <w:rFonts w:asciiTheme="majorHAnsi" w:hAnsiTheme="majorHAnsi"/>
          <w:color w:val="000000" w:themeColor="text1"/>
          <w:szCs w:val="22"/>
        </w:rPr>
        <w:t xml:space="preserve">. Nurses.co.uk published an article in which Dame Sally proposed that, in order to protect the British public, the UK should stop importing beef and other meats from countries that misuse antibiotics. Why do humans need antibiotics? Every day, you can encounter bacteria that could potentially be harmful to your health. For instance: Due to injury, even if it’s just a small scratch When you have been exposed to a contaminated environment After undergoing a medical procedure (ranging from dental work to cancer therapy) </w:t>
      </w:r>
      <w:r w:rsidRPr="00C534E0">
        <w:rPr>
          <w:rFonts w:asciiTheme="majorHAnsi" w:hAnsiTheme="majorHAnsi"/>
          <w:color w:val="000000" w:themeColor="text1"/>
          <w:szCs w:val="22"/>
          <w:u w:val="single"/>
        </w:rPr>
        <w:t>Doctors administer antibiotics to people with a bacterial infection</w:t>
      </w:r>
      <w:r w:rsidRPr="002D1F00">
        <w:rPr>
          <w:rFonts w:asciiTheme="majorHAnsi" w:hAnsiTheme="majorHAnsi"/>
          <w:color w:val="000000" w:themeColor="text1"/>
          <w:szCs w:val="22"/>
        </w:rPr>
        <w:t xml:space="preserve">, a condition where the uncontrolled growth of harmful bacteria can cause cell damage. These bacteria also excrete toxins that are harmful to the human body. Usually, people’s immune systems can fight off the bacteria. However, if the infection is too strong, they will need antibiotics to help the body recover. Currently, around 46,000 people die from sepsis in the UK every year, it is a severe condition where harmful bacteria invade an individual’s bloodstream or tissues. The primary treatment for sepsis is antibiotics. Otherwise, </w:t>
      </w:r>
      <w:r w:rsidRPr="00C534E0">
        <w:rPr>
          <w:rFonts w:asciiTheme="majorHAnsi" w:hAnsiTheme="majorHAnsi"/>
          <w:b/>
          <w:bCs/>
          <w:color w:val="000000" w:themeColor="text1"/>
          <w:szCs w:val="22"/>
          <w:u w:val="single"/>
        </w:rPr>
        <w:t xml:space="preserve">the </w:t>
      </w:r>
      <w:r w:rsidRPr="00321245">
        <w:rPr>
          <w:rFonts w:asciiTheme="majorHAnsi" w:hAnsiTheme="majorHAnsi"/>
          <w:b/>
          <w:bCs/>
          <w:color w:val="000000" w:themeColor="text1"/>
          <w:szCs w:val="22"/>
          <w:highlight w:val="green"/>
          <w:u w:val="single"/>
        </w:rPr>
        <w:t>infection could lead to</w:t>
      </w:r>
      <w:r w:rsidRPr="00C534E0">
        <w:rPr>
          <w:rFonts w:asciiTheme="majorHAnsi" w:hAnsiTheme="majorHAnsi"/>
          <w:b/>
          <w:bCs/>
          <w:color w:val="000000" w:themeColor="text1"/>
          <w:szCs w:val="22"/>
          <w:u w:val="single"/>
        </w:rPr>
        <w:t xml:space="preserve"> organ failure, shock and ultimately </w:t>
      </w:r>
      <w:r w:rsidRPr="00321245">
        <w:rPr>
          <w:rFonts w:asciiTheme="majorHAnsi" w:hAnsiTheme="majorHAnsi"/>
          <w:b/>
          <w:bCs/>
          <w:color w:val="000000" w:themeColor="text1"/>
          <w:szCs w:val="22"/>
          <w:highlight w:val="green"/>
          <w:u w:val="single"/>
        </w:rPr>
        <w:t>death</w:t>
      </w:r>
      <w:r w:rsidRPr="002D1F00">
        <w:rPr>
          <w:rFonts w:asciiTheme="majorHAnsi" w:hAnsiTheme="majorHAnsi"/>
          <w:color w:val="000000" w:themeColor="text1"/>
          <w:szCs w:val="22"/>
        </w:rPr>
        <w:t>.</w:t>
      </w:r>
    </w:p>
    <w:p w14:paraId="7A72E539" w14:textId="77777777" w:rsidR="00DD3A96" w:rsidRDefault="00DD3A96" w:rsidP="00DD3A96">
      <w:pPr>
        <w:pStyle w:val="Heading4"/>
        <w:rPr>
          <w:rFonts w:asciiTheme="majorHAnsi" w:hAnsiTheme="majorHAnsi"/>
        </w:rPr>
      </w:pPr>
      <w:r>
        <w:rPr>
          <w:rFonts w:asciiTheme="majorHAnsi" w:hAnsiTheme="majorHAnsi"/>
        </w:rPr>
        <w:t xml:space="preserve">Plan key – solving public health emergencies requires multilateral cooperation that only the 1AC ensures through strengthening </w:t>
      </w:r>
      <w:r w:rsidRPr="00AF2BF2">
        <w:rPr>
          <w:rFonts w:asciiTheme="majorHAnsi" w:hAnsiTheme="majorHAnsi"/>
          <w:u w:val="single"/>
        </w:rPr>
        <w:t>global health diplomacy</w:t>
      </w:r>
      <w:r>
        <w:rPr>
          <w:rFonts w:asciiTheme="majorHAnsi" w:hAnsiTheme="majorHAnsi"/>
        </w:rPr>
        <w:t xml:space="preserve"> </w:t>
      </w:r>
    </w:p>
    <w:p w14:paraId="24D0AB21" w14:textId="77777777" w:rsidR="00DD3A96" w:rsidRDefault="00DD3A96" w:rsidP="00DD3A96">
      <w:pPr>
        <w:pStyle w:val="ListParagraph"/>
        <w:numPr>
          <w:ilvl w:val="0"/>
          <w:numId w:val="15"/>
        </w:numPr>
        <w:spacing w:after="0" w:line="240" w:lineRule="auto"/>
        <w:rPr>
          <w:rFonts w:asciiTheme="majorHAnsi" w:eastAsia="Times New Roman" w:hAnsiTheme="majorHAnsi" w:cs="Times New Roman"/>
          <w:sz w:val="16"/>
          <w:szCs w:val="16"/>
        </w:rPr>
      </w:pPr>
      <w:r w:rsidRPr="004E0736">
        <w:rPr>
          <w:rFonts w:asciiTheme="majorHAnsi" w:eastAsia="Times New Roman" w:hAnsiTheme="majorHAnsi" w:cs="Times New Roman"/>
          <w:sz w:val="16"/>
          <w:szCs w:val="16"/>
        </w:rPr>
        <w:t>Vaccine science diplomacy: branch of science diplomacy that could lead to lifesaving vaccines developed between nations with strongly different ideologies.</w:t>
      </w:r>
    </w:p>
    <w:p w14:paraId="7441C85C" w14:textId="77777777" w:rsidR="00DD3A96" w:rsidRDefault="00DD3A96" w:rsidP="00DD3A96">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MDA – Mass Drug Administration</w:t>
      </w:r>
    </w:p>
    <w:p w14:paraId="1AB0542E" w14:textId="77777777" w:rsidR="00DD3A96" w:rsidRPr="00AF2BF2" w:rsidRDefault="00DD3A96" w:rsidP="00DD3A96">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 xml:space="preserve">NTD – Neglected Tropical Diseases  </w:t>
      </w:r>
    </w:p>
    <w:p w14:paraId="799A2BC5" w14:textId="77777777" w:rsidR="00DD3A96" w:rsidRPr="00C94373" w:rsidRDefault="00DD3A96" w:rsidP="00DD3A96">
      <w:pPr>
        <w:rPr>
          <w:rFonts w:asciiTheme="majorHAnsi" w:hAnsiTheme="majorHAnsi"/>
          <w:sz w:val="16"/>
          <w:szCs w:val="16"/>
        </w:rPr>
      </w:pPr>
      <w:proofErr w:type="spellStart"/>
      <w:r w:rsidRPr="00C94373">
        <w:rPr>
          <w:rFonts w:asciiTheme="majorHAnsi" w:hAnsiTheme="majorHAnsi"/>
          <w:b/>
          <w:bCs/>
        </w:rPr>
        <w:t>Hotez</w:t>
      </w:r>
      <w:proofErr w:type="spellEnd"/>
      <w:r w:rsidRPr="00C94373">
        <w:rPr>
          <w:rFonts w:asciiTheme="majorHAnsi" w:hAnsiTheme="majorHAnsi"/>
          <w:b/>
          <w:bCs/>
        </w:rPr>
        <w:t xml:space="preserve"> 16</w:t>
      </w:r>
      <w:r w:rsidRPr="00C94373">
        <w:rPr>
          <w:rFonts w:asciiTheme="majorHAnsi" w:hAnsiTheme="majorHAnsi"/>
        </w:rPr>
        <w:t xml:space="preserve">, </w:t>
      </w:r>
      <w:r w:rsidRPr="00C94373">
        <w:rPr>
          <w:rFonts w:asciiTheme="majorHAnsi" w:hAnsiTheme="majorHAnsi"/>
          <w:sz w:val="16"/>
          <w:szCs w:val="16"/>
        </w:rPr>
        <w:t xml:space="preserve">MD, PhD, Dean for the National School of Tropical Medicine and Professor at Baylor College of </w:t>
      </w:r>
      <w:proofErr w:type="spellStart"/>
      <w:r w:rsidRPr="00C94373">
        <w:rPr>
          <w:rFonts w:asciiTheme="majorHAnsi" w:hAnsiTheme="majorHAnsi"/>
          <w:sz w:val="16"/>
          <w:szCs w:val="16"/>
        </w:rPr>
        <w:t>Medicie</w:t>
      </w:r>
      <w:proofErr w:type="spellEnd"/>
      <w:r w:rsidRPr="00C94373">
        <w:rPr>
          <w:rFonts w:asciiTheme="majorHAnsi" w:hAnsiTheme="majorHAnsi"/>
          <w:sz w:val="16"/>
          <w:szCs w:val="16"/>
        </w:rPr>
        <w:t xml:space="preserve"> (Blue Marble Health: An Innovative Plan to Fight Diseases of the Poor amid Wealth, Johns Hopkins University Press) KD</w:t>
      </w:r>
    </w:p>
    <w:p w14:paraId="2A8E1436" w14:textId="77777777" w:rsidR="00DD3A96" w:rsidRPr="00C20FB2" w:rsidRDefault="00DD3A96" w:rsidP="00DD3A96">
      <w:pPr>
        <w:rPr>
          <w:rFonts w:asciiTheme="majorHAnsi" w:hAnsiTheme="majorHAnsi"/>
          <w:szCs w:val="22"/>
        </w:rPr>
      </w:pPr>
      <w:r w:rsidRPr="00EE4A8B">
        <w:rPr>
          <w:rFonts w:asciiTheme="majorHAnsi" w:hAnsiTheme="majorHAnsi"/>
          <w:b/>
          <w:bCs/>
          <w:szCs w:val="22"/>
          <w:highlight w:val="green"/>
          <w:u w:val="single"/>
        </w:rPr>
        <w:t>Global partnerships</w:t>
      </w:r>
      <w:r w:rsidRPr="00E67F95">
        <w:rPr>
          <w:rFonts w:asciiTheme="majorHAnsi" w:hAnsiTheme="majorHAnsi"/>
          <w:b/>
          <w:bCs/>
          <w:szCs w:val="22"/>
          <w:u w:val="single"/>
        </w:rPr>
        <w:t>.</w:t>
      </w:r>
      <w:r w:rsidRPr="00C20FB2">
        <w:rPr>
          <w:rFonts w:asciiTheme="majorHAnsi" w:hAnsiTheme="majorHAnsi"/>
          <w:szCs w:val="22"/>
        </w:rPr>
        <w:t xml:space="preserve"> Much of the global governance for NTD control and elimination falls on the World Health Organization. </w:t>
      </w:r>
      <w:r w:rsidRPr="00E67F95">
        <w:rPr>
          <w:rFonts w:asciiTheme="majorHAnsi" w:hAnsiTheme="majorHAnsi"/>
          <w:szCs w:val="22"/>
          <w:u w:val="single"/>
        </w:rPr>
        <w:t>Appr</w:t>
      </w:r>
      <w:r w:rsidRPr="0068736E">
        <w:rPr>
          <w:rFonts w:asciiTheme="majorHAnsi" w:hAnsiTheme="majorHAnsi"/>
          <w:szCs w:val="22"/>
          <w:u w:val="single"/>
        </w:rPr>
        <w:t xml:space="preserve">oximately 40% of the world’s population that requires MDA now receives access to essential NTD medicines through WHO, working in collaboration with a consortium of partners, including ministries of health and their </w:t>
      </w:r>
      <w:proofErr w:type="gramStart"/>
      <w:r w:rsidRPr="0068736E">
        <w:rPr>
          <w:rFonts w:asciiTheme="majorHAnsi" w:hAnsiTheme="majorHAnsi"/>
          <w:szCs w:val="22"/>
          <w:u w:val="single"/>
        </w:rPr>
        <w:t>community based</w:t>
      </w:r>
      <w:proofErr w:type="gramEnd"/>
      <w:r w:rsidRPr="0068736E">
        <w:rPr>
          <w:rFonts w:asciiTheme="majorHAnsi" w:hAnsiTheme="majorHAnsi"/>
          <w:szCs w:val="22"/>
          <w:u w:val="single"/>
        </w:rPr>
        <w:t xml:space="preserve"> drug distributors and some key nongovernmental organizations</w:t>
      </w:r>
      <w:r w:rsidRPr="0068736E">
        <w:rPr>
          <w:rFonts w:asciiTheme="majorHAnsi" w:hAnsiTheme="majorHAnsi"/>
          <w:szCs w:val="22"/>
        </w:rPr>
        <w:t xml:space="preserve"> [5]. </w:t>
      </w:r>
      <w:r w:rsidRPr="0068736E">
        <w:rPr>
          <w:rFonts w:asciiTheme="majorHAnsi" w:hAnsiTheme="majorHAnsi"/>
          <w:b/>
          <w:bCs/>
          <w:szCs w:val="22"/>
          <w:u w:val="single"/>
        </w:rPr>
        <w:t>Falling into the big gaps in treatment coverage</w:t>
      </w:r>
      <w:r w:rsidRPr="00EE4A8B">
        <w:rPr>
          <w:rFonts w:asciiTheme="majorHAnsi" w:hAnsiTheme="majorHAnsi"/>
          <w:b/>
          <w:bCs/>
          <w:szCs w:val="22"/>
          <w:u w:val="single"/>
        </w:rPr>
        <w:t xml:space="preserve"> among </w:t>
      </w:r>
      <w:r w:rsidRPr="00EE4A8B">
        <w:rPr>
          <w:rFonts w:asciiTheme="majorHAnsi" w:hAnsiTheme="majorHAnsi"/>
          <w:b/>
          <w:bCs/>
          <w:szCs w:val="22"/>
          <w:highlight w:val="green"/>
          <w:u w:val="single"/>
        </w:rPr>
        <w:t>the other 60%</w:t>
      </w:r>
      <w:r w:rsidRPr="00E67F95">
        <w:rPr>
          <w:rFonts w:asciiTheme="majorHAnsi" w:hAnsiTheme="majorHAnsi"/>
          <w:b/>
          <w:bCs/>
          <w:szCs w:val="22"/>
          <w:u w:val="single"/>
        </w:rPr>
        <w:t xml:space="preserve"> </w:t>
      </w:r>
      <w:r w:rsidRPr="00EE4A8B">
        <w:rPr>
          <w:rFonts w:asciiTheme="majorHAnsi" w:hAnsiTheme="majorHAnsi"/>
          <w:b/>
          <w:bCs/>
          <w:szCs w:val="22"/>
          <w:highlight w:val="green"/>
          <w:u w:val="single"/>
        </w:rPr>
        <w:t>are the vulnerable populations</w:t>
      </w:r>
      <w:r w:rsidRPr="00E67F95">
        <w:rPr>
          <w:rFonts w:asciiTheme="majorHAnsi" w:hAnsiTheme="majorHAnsi"/>
          <w:b/>
          <w:bCs/>
          <w:szCs w:val="22"/>
          <w:u w:val="single"/>
        </w:rPr>
        <w:t xml:space="preserve"> </w:t>
      </w:r>
      <w:r w:rsidRPr="00EE4A8B">
        <w:rPr>
          <w:rFonts w:asciiTheme="majorHAnsi" w:hAnsiTheme="majorHAnsi"/>
          <w:szCs w:val="22"/>
        </w:rPr>
        <w:t>living in the G20 countries and Nigeria</w:t>
      </w:r>
      <w:r w:rsidRPr="00C20FB2">
        <w:rPr>
          <w:rFonts w:asciiTheme="majorHAnsi" w:hAnsiTheme="majorHAnsi"/>
          <w:szCs w:val="22"/>
        </w:rPr>
        <w:t xml:space="preserve">. The annual G20 summits and the preparatory meetings leading up to them provide a potential </w:t>
      </w:r>
      <w:r w:rsidRPr="00E67F95">
        <w:rPr>
          <w:rFonts w:asciiTheme="majorHAnsi" w:hAnsiTheme="majorHAnsi"/>
          <w:szCs w:val="22"/>
          <w:u w:val="single"/>
        </w:rPr>
        <w:t>new venue for ensuring that these neglected populations have access to NTD medicines</w:t>
      </w:r>
      <w:r w:rsidRPr="00C20FB2">
        <w:rPr>
          <w:rFonts w:asciiTheme="majorHAnsi" w:hAnsiTheme="majorHAnsi"/>
          <w:szCs w:val="22"/>
        </w:rPr>
        <w:t xml:space="preserve">. </w:t>
      </w:r>
      <w:r w:rsidRPr="00E67F95">
        <w:rPr>
          <w:rFonts w:asciiTheme="majorHAnsi" w:hAnsiTheme="majorHAnsi"/>
          <w:szCs w:val="22"/>
          <w:u w:val="single"/>
        </w:rPr>
        <w:t xml:space="preserve">But </w:t>
      </w:r>
      <w:r w:rsidRPr="00EE4A8B">
        <w:rPr>
          <w:rFonts w:asciiTheme="majorHAnsi" w:hAnsiTheme="majorHAnsi"/>
          <w:szCs w:val="22"/>
          <w:highlight w:val="green"/>
          <w:u w:val="single"/>
        </w:rPr>
        <w:t>beyond m</w:t>
      </w:r>
      <w:r w:rsidRPr="00E67F95">
        <w:rPr>
          <w:rFonts w:asciiTheme="majorHAnsi" w:hAnsiTheme="majorHAnsi"/>
          <w:szCs w:val="22"/>
          <w:u w:val="single"/>
        </w:rPr>
        <w:t xml:space="preserve">ass </w:t>
      </w:r>
      <w:r w:rsidRPr="00EE4A8B">
        <w:rPr>
          <w:rFonts w:asciiTheme="majorHAnsi" w:hAnsiTheme="majorHAnsi"/>
          <w:szCs w:val="22"/>
          <w:highlight w:val="green"/>
          <w:u w:val="single"/>
        </w:rPr>
        <w:t>d</w:t>
      </w:r>
      <w:r w:rsidRPr="00E67F95">
        <w:rPr>
          <w:rFonts w:asciiTheme="majorHAnsi" w:hAnsiTheme="majorHAnsi"/>
          <w:szCs w:val="22"/>
          <w:u w:val="single"/>
        </w:rPr>
        <w:t xml:space="preserve">rug </w:t>
      </w:r>
      <w:r w:rsidRPr="00EE4A8B">
        <w:rPr>
          <w:rFonts w:asciiTheme="majorHAnsi" w:hAnsiTheme="majorHAnsi"/>
          <w:szCs w:val="22"/>
          <w:highlight w:val="green"/>
          <w:u w:val="single"/>
        </w:rPr>
        <w:t>a</w:t>
      </w:r>
      <w:r w:rsidRPr="00E67F95">
        <w:rPr>
          <w:rFonts w:asciiTheme="majorHAnsi" w:hAnsiTheme="majorHAnsi"/>
          <w:szCs w:val="22"/>
          <w:u w:val="single"/>
        </w:rPr>
        <w:t xml:space="preserve">dministration, </w:t>
      </w:r>
      <w:r w:rsidRPr="00E67F95">
        <w:rPr>
          <w:rFonts w:asciiTheme="majorHAnsi" w:hAnsiTheme="majorHAnsi"/>
          <w:b/>
          <w:bCs/>
          <w:szCs w:val="22"/>
          <w:u w:val="single"/>
        </w:rPr>
        <w:t xml:space="preserve">there is an </w:t>
      </w:r>
      <w:r w:rsidRPr="00EE4A8B">
        <w:rPr>
          <w:rFonts w:asciiTheme="majorHAnsi" w:hAnsiTheme="majorHAnsi"/>
          <w:b/>
          <w:bCs/>
          <w:szCs w:val="22"/>
          <w:highlight w:val="green"/>
          <w:u w:val="single"/>
        </w:rPr>
        <w:t>urgent need to create new product</w:t>
      </w:r>
      <w:r w:rsidRPr="00E67F95">
        <w:rPr>
          <w:rFonts w:asciiTheme="majorHAnsi" w:hAnsiTheme="majorHAnsi"/>
          <w:b/>
          <w:bCs/>
          <w:szCs w:val="22"/>
          <w:u w:val="single"/>
        </w:rPr>
        <w:t>s</w:t>
      </w:r>
      <w:r w:rsidRPr="00C20FB2">
        <w:rPr>
          <w:rFonts w:asciiTheme="majorHAnsi" w:hAnsiTheme="majorHAnsi"/>
          <w:szCs w:val="22"/>
        </w:rPr>
        <w:t xml:space="preserve">. </w:t>
      </w:r>
      <w:r w:rsidRPr="00930986">
        <w:rPr>
          <w:rFonts w:asciiTheme="majorHAnsi" w:hAnsiTheme="majorHAnsi"/>
          <w:b/>
          <w:bCs/>
          <w:szCs w:val="22"/>
          <w:u w:val="single"/>
        </w:rPr>
        <w:t xml:space="preserve">There is a </w:t>
      </w:r>
      <w:r w:rsidRPr="00EE4A8B">
        <w:rPr>
          <w:rFonts w:asciiTheme="majorHAnsi" w:hAnsiTheme="majorHAnsi"/>
          <w:b/>
          <w:bCs/>
          <w:szCs w:val="22"/>
          <w:highlight w:val="green"/>
          <w:u w:val="single"/>
        </w:rPr>
        <w:t>significant level of innovation amon</w:t>
      </w:r>
      <w:r w:rsidRPr="00930986">
        <w:rPr>
          <w:rFonts w:asciiTheme="majorHAnsi" w:hAnsiTheme="majorHAnsi"/>
          <w:b/>
          <w:bCs/>
          <w:szCs w:val="22"/>
          <w:u w:val="single"/>
        </w:rPr>
        <w:t>g</w:t>
      </w:r>
      <w:r w:rsidRPr="00C20FB2">
        <w:rPr>
          <w:rFonts w:asciiTheme="majorHAnsi" w:hAnsiTheme="majorHAnsi"/>
          <w:szCs w:val="22"/>
        </w:rPr>
        <w:t xml:space="preserve"> selected countries of the G20, especially in large </w:t>
      </w:r>
      <w:r w:rsidRPr="00EE4A8B">
        <w:rPr>
          <w:rFonts w:asciiTheme="majorHAnsi" w:hAnsiTheme="majorHAnsi"/>
          <w:b/>
          <w:bCs/>
          <w:szCs w:val="22"/>
          <w:highlight w:val="green"/>
          <w:u w:val="single"/>
        </w:rPr>
        <w:t>middle-income countries</w:t>
      </w:r>
      <w:r w:rsidRPr="00930986">
        <w:rPr>
          <w:rFonts w:asciiTheme="majorHAnsi" w:hAnsiTheme="majorHAnsi"/>
          <w:b/>
          <w:bCs/>
          <w:szCs w:val="22"/>
        </w:rPr>
        <w:t xml:space="preserve"> </w:t>
      </w:r>
      <w:r w:rsidRPr="00930986">
        <w:rPr>
          <w:rFonts w:asciiTheme="majorHAnsi" w:hAnsiTheme="majorHAnsi"/>
          <w:szCs w:val="22"/>
          <w:u w:val="single"/>
        </w:rPr>
        <w:t xml:space="preserve">such as Argentina, Brazil, China, India, Indonesia, and Mexico, as well as in Saudi Arabia, where member organizations of the Developing Country Vaccine Manufacturers Network </w:t>
      </w:r>
      <w:proofErr w:type="gramStart"/>
      <w:r w:rsidRPr="00930986">
        <w:rPr>
          <w:rFonts w:asciiTheme="majorHAnsi" w:hAnsiTheme="majorHAnsi"/>
          <w:szCs w:val="22"/>
          <w:u w:val="single"/>
        </w:rPr>
        <w:t>operate</w:t>
      </w:r>
      <w:r w:rsidRPr="00C20FB2">
        <w:rPr>
          <w:rFonts w:asciiTheme="majorHAnsi" w:hAnsiTheme="majorHAnsi"/>
          <w:szCs w:val="22"/>
        </w:rPr>
        <w:t>  [</w:t>
      </w:r>
      <w:proofErr w:type="gramEnd"/>
      <w:r w:rsidRPr="00C20FB2">
        <w:rPr>
          <w:rFonts w:asciiTheme="majorHAnsi" w:hAnsiTheme="majorHAnsi"/>
          <w:szCs w:val="22"/>
        </w:rPr>
        <w:t xml:space="preserve">6]. These efforts are partly monitored through WHO’s new Product Development for New Vaccines Advisory Committee and the Special </w:t>
      </w:r>
      <w:proofErr w:type="spellStart"/>
      <w:r w:rsidRPr="00C20FB2">
        <w:rPr>
          <w:rFonts w:asciiTheme="majorHAnsi" w:hAnsiTheme="majorHAnsi"/>
          <w:szCs w:val="22"/>
        </w:rPr>
        <w:t>Programme</w:t>
      </w:r>
      <w:proofErr w:type="spellEnd"/>
      <w:r w:rsidRPr="00C20FB2">
        <w:rPr>
          <w:rFonts w:asciiTheme="majorHAnsi" w:hAnsiTheme="majorHAnsi"/>
          <w:szCs w:val="22"/>
        </w:rPr>
        <w:t xml:space="preserve"> for Research and Training in Tropical Diseases, but again </w:t>
      </w:r>
      <w:r w:rsidRPr="00930986">
        <w:rPr>
          <w:rFonts w:asciiTheme="majorHAnsi" w:hAnsiTheme="majorHAnsi"/>
          <w:b/>
          <w:bCs/>
          <w:szCs w:val="22"/>
          <w:u w:val="single"/>
        </w:rPr>
        <w:t xml:space="preserve">the </w:t>
      </w:r>
      <w:r w:rsidRPr="00EE4A8B">
        <w:rPr>
          <w:rFonts w:asciiTheme="majorHAnsi" w:hAnsiTheme="majorHAnsi"/>
          <w:b/>
          <w:bCs/>
          <w:szCs w:val="22"/>
          <w:highlight w:val="green"/>
          <w:u w:val="single"/>
        </w:rPr>
        <w:t>G20 government leaders</w:t>
      </w:r>
      <w:r w:rsidRPr="00930986">
        <w:rPr>
          <w:rFonts w:asciiTheme="majorHAnsi" w:hAnsiTheme="majorHAnsi"/>
          <w:b/>
          <w:bCs/>
          <w:szCs w:val="22"/>
          <w:u w:val="single"/>
        </w:rPr>
        <w:t xml:space="preserve"> </w:t>
      </w:r>
      <w:r w:rsidRPr="00E61A73">
        <w:rPr>
          <w:rFonts w:asciiTheme="majorHAnsi" w:hAnsiTheme="majorHAnsi"/>
          <w:b/>
          <w:bCs/>
          <w:szCs w:val="22"/>
          <w:highlight w:val="green"/>
          <w:u w:val="single"/>
        </w:rPr>
        <w:t>need to</w:t>
      </w:r>
      <w:r w:rsidRPr="00930986">
        <w:rPr>
          <w:rFonts w:asciiTheme="majorHAnsi" w:hAnsiTheme="majorHAnsi"/>
          <w:b/>
          <w:bCs/>
          <w:szCs w:val="22"/>
          <w:u w:val="single"/>
        </w:rPr>
        <w:t xml:space="preserve"> assume a greater role in </w:t>
      </w:r>
      <w:r w:rsidRPr="00E61A73">
        <w:rPr>
          <w:rFonts w:asciiTheme="majorHAnsi" w:hAnsiTheme="majorHAnsi"/>
          <w:b/>
          <w:bCs/>
          <w:szCs w:val="22"/>
          <w:highlight w:val="green"/>
          <w:u w:val="single"/>
        </w:rPr>
        <w:t>spur</w:t>
      </w:r>
      <w:r w:rsidRPr="00930986">
        <w:rPr>
          <w:rFonts w:asciiTheme="majorHAnsi" w:hAnsiTheme="majorHAnsi"/>
          <w:b/>
          <w:bCs/>
          <w:szCs w:val="22"/>
          <w:u w:val="single"/>
        </w:rPr>
        <w:t xml:space="preserve">ring </w:t>
      </w:r>
      <w:r w:rsidRPr="00E61A73">
        <w:rPr>
          <w:rFonts w:asciiTheme="majorHAnsi" w:hAnsiTheme="majorHAnsi"/>
          <w:b/>
          <w:bCs/>
          <w:szCs w:val="22"/>
          <w:highlight w:val="green"/>
          <w:u w:val="single"/>
        </w:rPr>
        <w:t>medical advances in</w:t>
      </w:r>
      <w:r w:rsidRPr="00930986">
        <w:rPr>
          <w:rFonts w:asciiTheme="majorHAnsi" w:hAnsiTheme="majorHAnsi"/>
          <w:b/>
          <w:bCs/>
          <w:szCs w:val="22"/>
          <w:u w:val="single"/>
        </w:rPr>
        <w:t xml:space="preserve"> the prevention and treatment of those diseases that disproportionately afflict the </w:t>
      </w:r>
      <w:r w:rsidRPr="00E61A73">
        <w:rPr>
          <w:rFonts w:asciiTheme="majorHAnsi" w:hAnsiTheme="majorHAnsi"/>
          <w:b/>
          <w:bCs/>
          <w:szCs w:val="22"/>
          <w:highlight w:val="green"/>
          <w:u w:val="single"/>
        </w:rPr>
        <w:t>most vulnerable populations in their countries</w:t>
      </w:r>
      <w:r w:rsidRPr="00C20FB2">
        <w:rPr>
          <w:rFonts w:asciiTheme="majorHAnsi" w:hAnsiTheme="majorHAnsi"/>
          <w:szCs w:val="22"/>
        </w:rPr>
        <w:t xml:space="preserve"> [7]. </w:t>
      </w:r>
      <w:r w:rsidRPr="00930986">
        <w:rPr>
          <w:rFonts w:asciiTheme="majorHAnsi" w:hAnsiTheme="majorHAnsi"/>
          <w:b/>
          <w:bCs/>
          <w:szCs w:val="22"/>
          <w:u w:val="single"/>
        </w:rPr>
        <w:t xml:space="preserve">People living in </w:t>
      </w:r>
      <w:r w:rsidRPr="00E61A73">
        <w:rPr>
          <w:rFonts w:asciiTheme="majorHAnsi" w:hAnsiTheme="majorHAnsi"/>
          <w:b/>
          <w:bCs/>
          <w:szCs w:val="22"/>
          <w:highlight w:val="green"/>
          <w:u w:val="single"/>
        </w:rPr>
        <w:t>poverty</w:t>
      </w:r>
      <w:r w:rsidRPr="00930986">
        <w:rPr>
          <w:rFonts w:asciiTheme="majorHAnsi" w:hAnsiTheme="majorHAnsi"/>
          <w:b/>
          <w:bCs/>
          <w:szCs w:val="22"/>
          <w:u w:val="single"/>
        </w:rPr>
        <w:t xml:space="preserve"> not only </w:t>
      </w:r>
      <w:r w:rsidRPr="00E61A73">
        <w:rPr>
          <w:rFonts w:asciiTheme="majorHAnsi" w:hAnsiTheme="majorHAnsi"/>
          <w:b/>
          <w:bCs/>
          <w:szCs w:val="22"/>
          <w:highlight w:val="green"/>
          <w:u w:val="single"/>
        </w:rPr>
        <w:t>have a</w:t>
      </w:r>
      <w:r w:rsidRPr="00930986">
        <w:rPr>
          <w:rFonts w:asciiTheme="majorHAnsi" w:hAnsiTheme="majorHAnsi"/>
          <w:b/>
          <w:bCs/>
          <w:szCs w:val="22"/>
          <w:u w:val="single"/>
        </w:rPr>
        <w:t xml:space="preserve"> fundamental </w:t>
      </w:r>
      <w:r w:rsidRPr="00E61A73">
        <w:rPr>
          <w:rFonts w:asciiTheme="majorHAnsi" w:hAnsiTheme="majorHAnsi"/>
          <w:b/>
          <w:bCs/>
          <w:szCs w:val="22"/>
          <w:highlight w:val="green"/>
          <w:u w:val="single"/>
        </w:rPr>
        <w:t>h</w:t>
      </w:r>
      <w:r w:rsidRPr="00930986">
        <w:rPr>
          <w:rFonts w:asciiTheme="majorHAnsi" w:hAnsiTheme="majorHAnsi"/>
          <w:b/>
          <w:bCs/>
          <w:szCs w:val="22"/>
          <w:u w:val="single"/>
        </w:rPr>
        <w:t xml:space="preserve">uman </w:t>
      </w:r>
      <w:r w:rsidRPr="00E61A73">
        <w:rPr>
          <w:rFonts w:asciiTheme="majorHAnsi" w:hAnsiTheme="majorHAnsi"/>
          <w:b/>
          <w:bCs/>
          <w:szCs w:val="22"/>
          <w:highlight w:val="green"/>
          <w:u w:val="single"/>
        </w:rPr>
        <w:t>r</w:t>
      </w:r>
      <w:r w:rsidRPr="00930986">
        <w:rPr>
          <w:rFonts w:asciiTheme="majorHAnsi" w:hAnsiTheme="majorHAnsi"/>
          <w:b/>
          <w:bCs/>
          <w:szCs w:val="22"/>
          <w:u w:val="single"/>
        </w:rPr>
        <w:t xml:space="preserve">ight </w:t>
      </w:r>
      <w:r w:rsidRPr="00E61A73">
        <w:rPr>
          <w:rFonts w:asciiTheme="majorHAnsi" w:hAnsiTheme="majorHAnsi"/>
          <w:b/>
          <w:bCs/>
          <w:szCs w:val="22"/>
          <w:highlight w:val="green"/>
          <w:u w:val="single"/>
        </w:rPr>
        <w:t>of</w:t>
      </w:r>
      <w:r w:rsidRPr="00930986">
        <w:rPr>
          <w:rFonts w:asciiTheme="majorHAnsi" w:hAnsiTheme="majorHAnsi"/>
          <w:b/>
          <w:bCs/>
          <w:szCs w:val="22"/>
          <w:u w:val="single"/>
        </w:rPr>
        <w:t xml:space="preserve"> access to </w:t>
      </w:r>
      <w:r w:rsidRPr="00E61A73">
        <w:rPr>
          <w:rFonts w:asciiTheme="majorHAnsi" w:hAnsiTheme="majorHAnsi"/>
          <w:b/>
          <w:bCs/>
          <w:szCs w:val="22"/>
          <w:highlight w:val="green"/>
          <w:u w:val="single"/>
        </w:rPr>
        <w:t>essential medicines</w:t>
      </w:r>
      <w:r w:rsidRPr="00930986">
        <w:rPr>
          <w:rFonts w:asciiTheme="majorHAnsi" w:hAnsiTheme="majorHAnsi"/>
          <w:b/>
          <w:bCs/>
          <w:szCs w:val="22"/>
          <w:u w:val="single"/>
        </w:rPr>
        <w:t xml:space="preserve">, but to </w:t>
      </w:r>
      <w:r w:rsidRPr="00E61A73">
        <w:rPr>
          <w:rFonts w:asciiTheme="majorHAnsi" w:hAnsiTheme="majorHAnsi"/>
          <w:b/>
          <w:bCs/>
          <w:szCs w:val="22"/>
          <w:highlight w:val="green"/>
          <w:u w:val="single"/>
        </w:rPr>
        <w:t>innovation as well</w:t>
      </w:r>
      <w:r w:rsidRPr="00930986">
        <w:rPr>
          <w:rFonts w:asciiTheme="majorHAnsi" w:hAnsiTheme="majorHAnsi"/>
          <w:b/>
          <w:bCs/>
          <w:szCs w:val="22"/>
          <w:u w:val="single"/>
        </w:rPr>
        <w:t>.</w:t>
      </w:r>
      <w:r w:rsidRPr="00C20FB2">
        <w:rPr>
          <w:rFonts w:asciiTheme="majorHAnsi" w:hAnsiTheme="majorHAnsi"/>
          <w:szCs w:val="22"/>
        </w:rPr>
        <w:t xml:space="preserve"> An attractive mechanism for each nation might resemble what Japan has done through its GHIT Fund, such that each of the G20 countries could create a similar mechanism but with its own unique national cha</w:t>
      </w:r>
      <w:r w:rsidRPr="0068736E">
        <w:rPr>
          <w:rFonts w:asciiTheme="majorHAnsi" w:hAnsiTheme="majorHAnsi"/>
          <w:szCs w:val="22"/>
        </w:rPr>
        <w:t xml:space="preserve">racter. </w:t>
      </w:r>
      <w:r w:rsidRPr="0068736E">
        <w:rPr>
          <w:rFonts w:asciiTheme="majorHAnsi" w:hAnsiTheme="majorHAnsi"/>
          <w:szCs w:val="22"/>
          <w:u w:val="single"/>
        </w:rPr>
        <w:t>Global funds for innovation also offer promise, but these multinational mechanisms bring with them added complexities.</w:t>
      </w:r>
      <w:r w:rsidRPr="0068736E">
        <w:rPr>
          <w:rFonts w:asciiTheme="majorHAnsi" w:hAnsiTheme="majorHAnsi"/>
          <w:szCs w:val="22"/>
        </w:rPr>
        <w:t xml:space="preserve"> One new auspicious approach is through the World Intellectual Property Organization, whose </w:t>
      </w:r>
      <w:proofErr w:type="gramStart"/>
      <w:r w:rsidRPr="0068736E">
        <w:rPr>
          <w:rFonts w:asciiTheme="majorHAnsi" w:hAnsiTheme="majorHAnsi"/>
          <w:szCs w:val="22"/>
        </w:rPr>
        <w:t>Re:-</w:t>
      </w:r>
      <w:proofErr w:type="gramEnd"/>
      <w:r w:rsidRPr="0068736E">
        <w:rPr>
          <w:rFonts w:asciiTheme="majorHAnsi" w:hAnsiTheme="majorHAnsi"/>
          <w:szCs w:val="22"/>
        </w:rPr>
        <w:t xml:space="preserve"> Search </w:t>
      </w:r>
      <w:r w:rsidRPr="0068736E">
        <w:rPr>
          <w:rFonts w:asciiTheme="majorHAnsi" w:hAnsiTheme="majorHAnsi"/>
          <w:color w:val="000000" w:themeColor="text1"/>
          <w:szCs w:val="22"/>
        </w:rPr>
        <w:t>organization</w:t>
      </w:r>
      <w:r w:rsidRPr="0068736E">
        <w:rPr>
          <w:rFonts w:asciiTheme="majorHAnsi" w:hAnsiTheme="majorHAnsi"/>
          <w:szCs w:val="22"/>
        </w:rPr>
        <w:t xml:space="preserve"> has created some links between academic partners and industry. I believe that WIPO, as a self</w:t>
      </w:r>
      <w:r w:rsidRPr="00C20FB2">
        <w:rPr>
          <w:rFonts w:asciiTheme="majorHAnsi" w:hAnsiTheme="majorHAnsi"/>
          <w:szCs w:val="22"/>
        </w:rPr>
        <w:t xml:space="preserve">-supporting UN agency through its revenue-generating supervision of patents under the Patent Cooperation Treaty, </w:t>
      </w:r>
      <w:r w:rsidRPr="00930986">
        <w:rPr>
          <w:rFonts w:asciiTheme="majorHAnsi" w:hAnsiTheme="majorHAnsi"/>
          <w:szCs w:val="22"/>
        </w:rPr>
        <w:t>could further tap into this mechanism to spawn funds for product development partnerships committed to NTDs.</w:t>
      </w:r>
      <w:r w:rsidRPr="00C20FB2">
        <w:rPr>
          <w:rFonts w:asciiTheme="majorHAnsi" w:hAnsiTheme="majorHAnsi"/>
          <w:szCs w:val="22"/>
        </w:rPr>
        <w:t xml:space="preserve"> The concept of </w:t>
      </w:r>
      <w:r w:rsidRPr="003A0C4F">
        <w:rPr>
          <w:rFonts w:asciiTheme="majorHAnsi" w:hAnsiTheme="majorHAnsi"/>
          <w:szCs w:val="22"/>
          <w:u w:val="single"/>
        </w:rPr>
        <w:t>blue marble health helps to illustrate some key failings among the elected leaders and the leadership of the G20 countries in looking after the weakest members of their nations</w:t>
      </w:r>
      <w:r w:rsidRPr="00C20FB2">
        <w:rPr>
          <w:rFonts w:asciiTheme="majorHAnsi" w:hAnsiTheme="majorHAnsi"/>
          <w:szCs w:val="22"/>
        </w:rPr>
        <w:t xml:space="preserve">. Today, </w:t>
      </w:r>
      <w:r w:rsidRPr="00E61A73">
        <w:rPr>
          <w:rFonts w:asciiTheme="majorHAnsi" w:hAnsiTheme="majorHAnsi"/>
          <w:szCs w:val="22"/>
          <w:highlight w:val="green"/>
          <w:u w:val="single"/>
        </w:rPr>
        <w:t>hundreds of millions</w:t>
      </w:r>
      <w:r w:rsidRPr="00930986">
        <w:rPr>
          <w:rFonts w:asciiTheme="majorHAnsi" w:hAnsiTheme="majorHAnsi"/>
          <w:szCs w:val="22"/>
          <w:u w:val="single"/>
        </w:rPr>
        <w:t xml:space="preserve"> of people living in the G20 are essentially </w:t>
      </w:r>
      <w:r w:rsidRPr="00E61A73">
        <w:rPr>
          <w:rFonts w:asciiTheme="majorHAnsi" w:hAnsiTheme="majorHAnsi"/>
          <w:szCs w:val="22"/>
          <w:highlight w:val="green"/>
          <w:u w:val="single"/>
        </w:rPr>
        <w:t>ignored</w:t>
      </w:r>
      <w:r w:rsidRPr="00930986">
        <w:rPr>
          <w:rFonts w:asciiTheme="majorHAnsi" w:hAnsiTheme="majorHAnsi"/>
          <w:szCs w:val="22"/>
          <w:u w:val="single"/>
        </w:rPr>
        <w:t xml:space="preserve"> and lack access </w:t>
      </w:r>
      <w:r w:rsidRPr="00E61A73">
        <w:rPr>
          <w:rFonts w:asciiTheme="majorHAnsi" w:hAnsiTheme="majorHAnsi"/>
          <w:szCs w:val="22"/>
          <w:highlight w:val="green"/>
          <w:u w:val="single"/>
        </w:rPr>
        <w:t>to essential medicines, innovation</w:t>
      </w:r>
      <w:r w:rsidRPr="00930986">
        <w:rPr>
          <w:rFonts w:asciiTheme="majorHAnsi" w:hAnsiTheme="majorHAnsi"/>
          <w:szCs w:val="22"/>
          <w:u w:val="single"/>
        </w:rPr>
        <w:t>, or health systems.</w:t>
      </w:r>
      <w:r w:rsidRPr="00C20FB2">
        <w:rPr>
          <w:rFonts w:asciiTheme="majorHAnsi" w:hAnsiTheme="majorHAnsi"/>
          <w:szCs w:val="22"/>
        </w:rPr>
        <w:t xml:space="preserve"> As Elie Wiesel once said, “The opposite of love is not </w:t>
      </w:r>
      <w:proofErr w:type="gramStart"/>
      <w:r w:rsidRPr="00C20FB2">
        <w:rPr>
          <w:rFonts w:asciiTheme="majorHAnsi" w:hAnsiTheme="majorHAnsi"/>
          <w:szCs w:val="22"/>
        </w:rPr>
        <w:t>hate</w:t>
      </w:r>
      <w:proofErr w:type="gramEnd"/>
      <w:r w:rsidRPr="00C20FB2">
        <w:rPr>
          <w:rFonts w:asciiTheme="majorHAnsi" w:hAnsiTheme="majorHAnsi"/>
          <w:szCs w:val="22"/>
        </w:rPr>
        <w:t>; it’s indifference.”</w:t>
      </w:r>
    </w:p>
    <w:p w14:paraId="27AA27F9" w14:textId="77777777" w:rsidR="00DD3A96" w:rsidRDefault="00DD3A96" w:rsidP="00DD3A96">
      <w:pPr>
        <w:pStyle w:val="Heading4"/>
        <w:rPr>
          <w:rFonts w:asciiTheme="majorHAnsi" w:hAnsiTheme="majorHAnsi"/>
        </w:rPr>
      </w:pPr>
      <w:r>
        <w:rPr>
          <w:rFonts w:asciiTheme="majorHAnsi" w:hAnsiTheme="majorHAnsi"/>
        </w:rPr>
        <w:t>Drug pricing decks</w:t>
      </w:r>
      <w:r w:rsidRPr="00C94373">
        <w:rPr>
          <w:rFonts w:asciiTheme="majorHAnsi" w:hAnsiTheme="majorHAnsi"/>
        </w:rPr>
        <w:t xml:space="preserve"> international </w:t>
      </w:r>
      <w:r>
        <w:rPr>
          <w:rFonts w:asciiTheme="majorHAnsi" w:hAnsiTheme="majorHAnsi"/>
        </w:rPr>
        <w:t xml:space="preserve">cooperation over global health – empirics prove the plan is reverse casual </w:t>
      </w:r>
    </w:p>
    <w:p w14:paraId="45CC3274" w14:textId="77777777" w:rsidR="00DD3A96" w:rsidRPr="00AB6B39" w:rsidRDefault="00DD3A96" w:rsidP="00DD3A96">
      <w:pPr>
        <w:spacing w:after="0" w:line="240" w:lineRule="auto"/>
        <w:rPr>
          <w:rFonts w:asciiTheme="majorHAnsi" w:eastAsia="Times New Roman" w:hAnsiTheme="majorHAnsi" w:cstheme="majorHAnsi"/>
          <w:color w:val="000000" w:themeColor="text1"/>
          <w:sz w:val="16"/>
          <w:szCs w:val="16"/>
        </w:rPr>
      </w:pPr>
      <w:proofErr w:type="spellStart"/>
      <w:r w:rsidRPr="00712BBE">
        <w:rPr>
          <w:b/>
          <w:bCs/>
        </w:rPr>
        <w:t>Kickbush</w:t>
      </w:r>
      <w:proofErr w:type="spellEnd"/>
      <w:r w:rsidRPr="00712BBE">
        <w:rPr>
          <w:b/>
          <w:bCs/>
        </w:rPr>
        <w:t xml:space="preserve"> et al 7,</w:t>
      </w:r>
      <w:r>
        <w:t xml:space="preserve"> </w:t>
      </w:r>
      <w:r w:rsidRPr="00712BBE">
        <w:rPr>
          <w:rFonts w:asciiTheme="majorHAnsi" w:hAnsiTheme="majorHAnsi" w:cstheme="majorHAnsi"/>
          <w:color w:val="000000" w:themeColor="text1"/>
          <w:sz w:val="16"/>
          <w:szCs w:val="16"/>
        </w:rPr>
        <w:t xml:space="preserve">Graduate Institute of International Studies, rue de Lausanne 132, CH-1211 Geneva 21, Switzerland, Graduate Institute of International Studies, rue de Lausanne 132, CH-1211 Geneva 21, Switzerland, </w:t>
      </w:r>
      <w:r w:rsidRPr="00712BBE">
        <w:rPr>
          <w:rFonts w:asciiTheme="majorHAnsi" w:eastAsia="Times New Roman" w:hAnsiTheme="majorHAnsi" w:cstheme="majorHAnsi"/>
          <w:color w:val="000000" w:themeColor="text1"/>
          <w:sz w:val="16"/>
          <w:szCs w:val="16"/>
        </w:rPr>
        <w:t xml:space="preserve">Oswaldo Cruz Foundation, </w:t>
      </w:r>
      <w:proofErr w:type="spellStart"/>
      <w:r w:rsidRPr="00712BBE">
        <w:rPr>
          <w:rFonts w:asciiTheme="majorHAnsi" w:eastAsia="Times New Roman" w:hAnsiTheme="majorHAnsi" w:cstheme="majorHAnsi"/>
          <w:color w:val="000000" w:themeColor="text1"/>
          <w:sz w:val="16"/>
          <w:szCs w:val="16"/>
        </w:rPr>
        <w:t>Manquinhas</w:t>
      </w:r>
      <w:proofErr w:type="spellEnd"/>
      <w:r w:rsidRPr="00712BBE">
        <w:rPr>
          <w:rFonts w:asciiTheme="majorHAnsi" w:eastAsia="Times New Roman" w:hAnsiTheme="majorHAnsi" w:cstheme="majorHAnsi"/>
          <w:color w:val="000000" w:themeColor="text1"/>
          <w:sz w:val="16"/>
          <w:szCs w:val="16"/>
        </w:rPr>
        <w:t>, Rio de Janeiro, Brazil</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Global health diplomacy: the need for new perspectives, strategic approaches and skills in global health</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Bulletin of the World Health Organization</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Special theme — Health and foreign polic</w:t>
      </w:r>
      <w:r>
        <w:rPr>
          <w:rFonts w:asciiTheme="majorHAnsi" w:eastAsia="Times New Roman" w:hAnsiTheme="majorHAnsi" w:cstheme="majorHAnsi"/>
          <w:color w:val="000000" w:themeColor="text1"/>
          <w:sz w:val="16"/>
          <w:szCs w:val="16"/>
        </w:rPr>
        <w:t xml:space="preserve">y, Global health diplomacy, </w:t>
      </w:r>
      <w:r w:rsidRPr="00712BBE">
        <w:rPr>
          <w:rFonts w:asciiTheme="majorHAnsi" w:eastAsia="Times New Roman" w:hAnsiTheme="majorHAnsi" w:cstheme="majorHAnsi"/>
          <w:color w:val="000000" w:themeColor="text1"/>
          <w:sz w:val="16"/>
          <w:szCs w:val="16"/>
        </w:rPr>
        <w:t>https://www.scielosp.org/article/ssm/content/raw/?resource_ssm_path=/media/assets/bwho/v85n3/v85n3a18.pdf</w:t>
      </w:r>
      <w:r>
        <w:rPr>
          <w:rFonts w:asciiTheme="majorHAnsi" w:eastAsia="Times New Roman" w:hAnsiTheme="majorHAnsi" w:cstheme="majorHAnsi"/>
          <w:color w:val="000000" w:themeColor="text1"/>
          <w:sz w:val="16"/>
          <w:szCs w:val="16"/>
        </w:rPr>
        <w:t>) KD</w:t>
      </w:r>
    </w:p>
    <w:p w14:paraId="45B8726B" w14:textId="77777777" w:rsidR="00DD3A96" w:rsidRPr="00712BBE" w:rsidRDefault="00DD3A96" w:rsidP="00DD3A96">
      <w:pPr>
        <w:spacing w:after="0" w:line="240" w:lineRule="auto"/>
        <w:rPr>
          <w:rFonts w:asciiTheme="majorHAnsi" w:eastAsia="Times New Roman" w:hAnsiTheme="majorHAnsi" w:cstheme="majorHAnsi"/>
          <w:szCs w:val="22"/>
        </w:rPr>
      </w:pPr>
      <w:r w:rsidRPr="00712BBE">
        <w:rPr>
          <w:rFonts w:asciiTheme="majorHAnsi" w:eastAsia="Times New Roman" w:hAnsiTheme="majorHAnsi" w:cstheme="majorHAnsi"/>
          <w:szCs w:val="22"/>
        </w:rPr>
        <w:t xml:space="preserve">One of the best </w:t>
      </w:r>
      <w:r w:rsidRPr="00712BBE">
        <w:rPr>
          <w:rFonts w:asciiTheme="majorHAnsi" w:eastAsia="Times New Roman" w:hAnsiTheme="majorHAnsi" w:cstheme="majorHAnsi"/>
          <w:szCs w:val="22"/>
          <w:u w:val="single"/>
        </w:rPr>
        <w:t xml:space="preserve">examples of the </w:t>
      </w:r>
      <w:r w:rsidRPr="00712BBE">
        <w:rPr>
          <w:rFonts w:asciiTheme="majorHAnsi" w:eastAsia="Times New Roman" w:hAnsiTheme="majorHAnsi" w:cstheme="majorHAnsi"/>
          <w:szCs w:val="22"/>
          <w:highlight w:val="green"/>
          <w:u w:val="single"/>
        </w:rPr>
        <w:t>close cooperation</w:t>
      </w:r>
      <w:r w:rsidRPr="00712BBE">
        <w:rPr>
          <w:rFonts w:asciiTheme="majorHAnsi" w:eastAsia="Times New Roman" w:hAnsiTheme="majorHAnsi" w:cstheme="majorHAnsi"/>
          <w:szCs w:val="22"/>
        </w:rPr>
        <w:t xml:space="preserve"> between the Ministry of Foreign Affairs and the Ministry of Health in Brazil </w:t>
      </w:r>
      <w:r w:rsidRPr="00712BBE">
        <w:rPr>
          <w:rFonts w:asciiTheme="majorHAnsi" w:eastAsia="Times New Roman" w:hAnsiTheme="majorHAnsi" w:cstheme="majorHAnsi"/>
          <w:b/>
          <w:bCs/>
          <w:szCs w:val="22"/>
          <w:highlight w:val="green"/>
          <w:u w:val="single"/>
        </w:rPr>
        <w:t>is global policy on human</w:t>
      </w:r>
      <w:r w:rsidRPr="00712BBE">
        <w:rPr>
          <w:rFonts w:asciiTheme="majorHAnsi" w:eastAsia="Times New Roman" w:hAnsiTheme="majorHAnsi" w:cstheme="majorHAnsi"/>
          <w:b/>
          <w:bCs/>
          <w:szCs w:val="22"/>
          <w:u w:val="single"/>
        </w:rPr>
        <w:t xml:space="preserve"> immunodeficiency virus</w:t>
      </w:r>
      <w:r w:rsidRPr="00712BBE">
        <w:rPr>
          <w:rFonts w:asciiTheme="majorHAnsi" w:eastAsia="Times New Roman" w:hAnsiTheme="majorHAnsi" w:cstheme="majorHAnsi"/>
          <w:szCs w:val="22"/>
        </w:rPr>
        <w:t xml:space="preserve">/acquired immunodeficiency syndrome (HIV/AIDS), in </w:t>
      </w:r>
      <w:r w:rsidRPr="00712BBE">
        <w:rPr>
          <w:rFonts w:asciiTheme="majorHAnsi" w:eastAsia="Times New Roman" w:hAnsiTheme="majorHAnsi" w:cstheme="majorHAnsi"/>
          <w:szCs w:val="22"/>
          <w:u w:val="single"/>
        </w:rPr>
        <w:t xml:space="preserve">particular, the </w:t>
      </w:r>
      <w:r w:rsidRPr="00712BBE">
        <w:rPr>
          <w:rFonts w:asciiTheme="majorHAnsi" w:eastAsia="Times New Roman" w:hAnsiTheme="majorHAnsi" w:cstheme="majorHAnsi"/>
          <w:szCs w:val="22"/>
          <w:highlight w:val="green"/>
          <w:u w:val="single"/>
        </w:rPr>
        <w:t>access to antiretroviral drugs</w:t>
      </w:r>
      <w:r w:rsidRPr="00712BBE">
        <w:rPr>
          <w:rFonts w:asciiTheme="majorHAnsi" w:eastAsia="Times New Roman" w:hAnsiTheme="majorHAnsi" w:cstheme="majorHAnsi"/>
          <w:szCs w:val="22"/>
        </w:rPr>
        <w:t xml:space="preserve">. The presence of health experts was crucial, since a diplomat when discussing his own field of expertise, such </w:t>
      </w:r>
      <w:r w:rsidRPr="00712BBE">
        <w:rPr>
          <w:rFonts w:asciiTheme="majorHAnsi" w:eastAsia="Times New Roman" w:hAnsiTheme="majorHAnsi" w:cstheme="majorHAnsi"/>
          <w:szCs w:val="22"/>
          <w:u w:val="single"/>
        </w:rPr>
        <w:t>as intellectual property</w:t>
      </w:r>
      <w:r w:rsidRPr="00712BBE">
        <w:rPr>
          <w:rFonts w:asciiTheme="majorHAnsi" w:eastAsia="Times New Roman" w:hAnsiTheme="majorHAnsi" w:cstheme="majorHAnsi"/>
          <w:szCs w:val="22"/>
        </w:rPr>
        <w:t xml:space="preserve">, does not necessarily know about </w:t>
      </w:r>
      <w:r w:rsidRPr="00712BBE">
        <w:rPr>
          <w:rFonts w:asciiTheme="majorHAnsi" w:eastAsia="Times New Roman" w:hAnsiTheme="majorHAnsi" w:cstheme="majorHAnsi"/>
          <w:szCs w:val="22"/>
          <w:u w:val="single"/>
        </w:rPr>
        <w:t>specific aspects of the production of drugs in the country or the policies regarding drug prices.</w:t>
      </w:r>
      <w:r w:rsidRPr="00712BBE">
        <w:rPr>
          <w:rFonts w:asciiTheme="majorHAnsi" w:eastAsia="Times New Roman" w:hAnsiTheme="majorHAnsi" w:cstheme="majorHAnsi"/>
          <w:szCs w:val="22"/>
        </w:rPr>
        <w:t xml:space="preserve"> The Ministry of External Relations has pointed out that the “</w:t>
      </w:r>
      <w:r w:rsidRPr="00712BBE">
        <w:rPr>
          <w:rFonts w:asciiTheme="majorHAnsi" w:eastAsia="Times New Roman" w:hAnsiTheme="majorHAnsi" w:cstheme="majorHAnsi"/>
          <w:szCs w:val="22"/>
          <w:highlight w:val="green"/>
          <w:u w:val="single"/>
        </w:rPr>
        <w:t>visibility</w:t>
      </w:r>
      <w:r w:rsidRPr="00712BBE">
        <w:rPr>
          <w:rFonts w:asciiTheme="majorHAnsi" w:eastAsia="Times New Roman" w:hAnsiTheme="majorHAnsi" w:cstheme="majorHAnsi"/>
          <w:szCs w:val="22"/>
          <w:u w:val="single"/>
        </w:rPr>
        <w:t xml:space="preserve"> of the Ministry of Health, </w:t>
      </w:r>
      <w:r w:rsidRPr="0068736E">
        <w:rPr>
          <w:rFonts w:asciiTheme="majorHAnsi" w:eastAsia="Times New Roman" w:hAnsiTheme="majorHAnsi" w:cstheme="majorHAnsi"/>
          <w:szCs w:val="22"/>
          <w:u w:val="single"/>
        </w:rPr>
        <w:t>both in the technical and political levels</w:t>
      </w:r>
      <w:r w:rsidRPr="00712BBE">
        <w:rPr>
          <w:rFonts w:asciiTheme="majorHAnsi" w:eastAsia="Times New Roman" w:hAnsiTheme="majorHAnsi" w:cstheme="majorHAnsi"/>
          <w:szCs w:val="22"/>
          <w:u w:val="single"/>
        </w:rPr>
        <w:t xml:space="preserve">, was </w:t>
      </w:r>
      <w:r w:rsidRPr="00712BBE">
        <w:rPr>
          <w:rFonts w:asciiTheme="majorHAnsi" w:eastAsia="Times New Roman" w:hAnsiTheme="majorHAnsi" w:cstheme="majorHAnsi"/>
          <w:szCs w:val="22"/>
          <w:highlight w:val="green"/>
          <w:u w:val="single"/>
        </w:rPr>
        <w:t>crucial for</w:t>
      </w:r>
      <w:r w:rsidRPr="00712BBE">
        <w:rPr>
          <w:rFonts w:asciiTheme="majorHAnsi" w:eastAsia="Times New Roman" w:hAnsiTheme="majorHAnsi" w:cstheme="majorHAnsi"/>
          <w:szCs w:val="22"/>
          <w:u w:val="single"/>
        </w:rPr>
        <w:t xml:space="preserve"> the </w:t>
      </w:r>
      <w:r w:rsidRPr="00712BBE">
        <w:rPr>
          <w:rFonts w:asciiTheme="majorHAnsi" w:eastAsia="Times New Roman" w:hAnsiTheme="majorHAnsi" w:cstheme="majorHAnsi"/>
          <w:szCs w:val="22"/>
          <w:highlight w:val="green"/>
          <w:u w:val="single"/>
        </w:rPr>
        <w:t>credibility</w:t>
      </w:r>
      <w:r w:rsidRPr="00712BBE">
        <w:rPr>
          <w:rFonts w:asciiTheme="majorHAnsi" w:eastAsia="Times New Roman" w:hAnsiTheme="majorHAnsi" w:cstheme="majorHAnsi"/>
          <w:szCs w:val="22"/>
          <w:u w:val="single"/>
        </w:rPr>
        <w:t xml:space="preserve"> of this position</w:t>
      </w:r>
      <w:r w:rsidRPr="00712BBE">
        <w:rPr>
          <w:rFonts w:asciiTheme="majorHAnsi" w:eastAsia="Times New Roman" w:hAnsiTheme="majorHAnsi" w:cstheme="majorHAnsi"/>
          <w:szCs w:val="22"/>
        </w:rPr>
        <w:t xml:space="preserve">. Our leadership was, therefore, doubtlessly, a result of this credibility.” The </w:t>
      </w:r>
      <w:r w:rsidRPr="00712BBE">
        <w:rPr>
          <w:rFonts w:asciiTheme="majorHAnsi" w:eastAsia="Times New Roman" w:hAnsiTheme="majorHAnsi" w:cstheme="majorHAnsi"/>
          <w:b/>
          <w:bCs/>
          <w:szCs w:val="22"/>
          <w:highlight w:val="green"/>
          <w:u w:val="single"/>
        </w:rPr>
        <w:t>participation of</w:t>
      </w:r>
      <w:r w:rsidRPr="00712BBE">
        <w:rPr>
          <w:rFonts w:asciiTheme="majorHAnsi" w:eastAsia="Times New Roman" w:hAnsiTheme="majorHAnsi" w:cstheme="majorHAnsi"/>
          <w:b/>
          <w:bCs/>
          <w:szCs w:val="22"/>
          <w:u w:val="single"/>
        </w:rPr>
        <w:t xml:space="preserve"> the Brazilian </w:t>
      </w:r>
      <w:r w:rsidRPr="00712BBE">
        <w:rPr>
          <w:rFonts w:asciiTheme="majorHAnsi" w:eastAsia="Times New Roman" w:hAnsiTheme="majorHAnsi" w:cstheme="majorHAnsi"/>
          <w:b/>
          <w:bCs/>
          <w:szCs w:val="22"/>
          <w:highlight w:val="green"/>
          <w:u w:val="single"/>
        </w:rPr>
        <w:t>diplomats</w:t>
      </w:r>
      <w:r w:rsidRPr="00712BBE">
        <w:rPr>
          <w:rFonts w:asciiTheme="majorHAnsi" w:eastAsia="Times New Roman" w:hAnsiTheme="majorHAnsi" w:cstheme="majorHAnsi"/>
          <w:szCs w:val="22"/>
        </w:rPr>
        <w:t xml:space="preserve"> in the fight against tobacco reinforced the country’s </w:t>
      </w:r>
      <w:r w:rsidRPr="00712BBE">
        <w:rPr>
          <w:rFonts w:asciiTheme="majorHAnsi" w:eastAsia="Times New Roman" w:hAnsiTheme="majorHAnsi" w:cstheme="majorHAnsi"/>
          <w:b/>
          <w:bCs/>
          <w:szCs w:val="22"/>
          <w:highlight w:val="green"/>
          <w:u w:val="single"/>
        </w:rPr>
        <w:t xml:space="preserve">leading role in international health </w:t>
      </w:r>
      <w:proofErr w:type="gramStart"/>
      <w:r w:rsidRPr="00712BBE">
        <w:rPr>
          <w:rFonts w:asciiTheme="majorHAnsi" w:eastAsia="Times New Roman" w:hAnsiTheme="majorHAnsi" w:cstheme="majorHAnsi"/>
          <w:b/>
          <w:bCs/>
          <w:szCs w:val="22"/>
          <w:highlight w:val="green"/>
          <w:u w:val="single"/>
        </w:rPr>
        <w:t>forums</w:t>
      </w:r>
      <w:r w:rsidRPr="00712BBE">
        <w:rPr>
          <w:rFonts w:asciiTheme="majorHAnsi" w:eastAsia="Times New Roman" w:hAnsiTheme="majorHAnsi" w:cstheme="majorHAnsi"/>
          <w:szCs w:val="22"/>
        </w:rPr>
        <w:t>, and</w:t>
      </w:r>
      <w:proofErr w:type="gramEnd"/>
      <w:r w:rsidRPr="00712BBE">
        <w:rPr>
          <w:rFonts w:asciiTheme="majorHAnsi" w:eastAsia="Times New Roman" w:hAnsiTheme="majorHAnsi" w:cstheme="majorHAnsi"/>
          <w:szCs w:val="22"/>
        </w:rPr>
        <w:t xml:space="preserve"> has </w:t>
      </w:r>
      <w:r w:rsidRPr="00712BBE">
        <w:rPr>
          <w:rFonts w:asciiTheme="majorHAnsi" w:eastAsia="Times New Roman" w:hAnsiTheme="majorHAnsi" w:cstheme="majorHAnsi"/>
          <w:b/>
          <w:bCs/>
          <w:szCs w:val="22"/>
          <w:highlight w:val="green"/>
          <w:u w:val="single"/>
        </w:rPr>
        <w:t>further strengthened</w:t>
      </w:r>
      <w:r w:rsidRPr="00712BBE">
        <w:rPr>
          <w:rFonts w:asciiTheme="majorHAnsi" w:eastAsia="Times New Roman" w:hAnsiTheme="majorHAnsi" w:cstheme="majorHAnsi"/>
          <w:b/>
          <w:bCs/>
          <w:szCs w:val="22"/>
          <w:u w:val="single"/>
        </w:rPr>
        <w:t xml:space="preserve"> the </w:t>
      </w:r>
      <w:r w:rsidRPr="00712BBE">
        <w:rPr>
          <w:rFonts w:asciiTheme="majorHAnsi" w:eastAsia="Times New Roman" w:hAnsiTheme="majorHAnsi" w:cstheme="majorHAnsi"/>
          <w:b/>
          <w:bCs/>
          <w:szCs w:val="22"/>
          <w:highlight w:val="green"/>
          <w:u w:val="single"/>
        </w:rPr>
        <w:t>bonds between health and diplomacy</w:t>
      </w:r>
      <w:r w:rsidRPr="00712BBE">
        <w:rPr>
          <w:rFonts w:asciiTheme="majorHAnsi" w:eastAsia="Times New Roman" w:hAnsiTheme="majorHAnsi" w:cstheme="majorHAnsi"/>
          <w:szCs w:val="22"/>
        </w:rPr>
        <w:t xml:space="preserve">. When assuming the presidency of the Intergovernmental Negotiating Body, Ambassador Celso Amorim from Brazil reaffirmed not only </w:t>
      </w:r>
      <w:r w:rsidRPr="00712BBE">
        <w:rPr>
          <w:rFonts w:asciiTheme="majorHAnsi" w:eastAsia="Times New Roman" w:hAnsiTheme="majorHAnsi" w:cstheme="majorHAnsi"/>
          <w:b/>
          <w:bCs/>
          <w:szCs w:val="22"/>
          <w:u w:val="single"/>
        </w:rPr>
        <w:t xml:space="preserve">the </w:t>
      </w:r>
      <w:r w:rsidRPr="005E0E92">
        <w:rPr>
          <w:rFonts w:asciiTheme="majorHAnsi" w:eastAsia="Times New Roman" w:hAnsiTheme="majorHAnsi" w:cstheme="majorHAnsi"/>
          <w:b/>
          <w:bCs/>
          <w:szCs w:val="22"/>
          <w:highlight w:val="green"/>
          <w:u w:val="single"/>
        </w:rPr>
        <w:t xml:space="preserve">need to bring health into foreign policy, </w:t>
      </w:r>
      <w:r w:rsidRPr="005E0E92">
        <w:rPr>
          <w:rFonts w:asciiTheme="majorHAnsi" w:eastAsia="Times New Roman" w:hAnsiTheme="majorHAnsi" w:cstheme="majorHAnsi"/>
          <w:b/>
          <w:bCs/>
          <w:szCs w:val="22"/>
          <w:u w:val="single"/>
        </w:rPr>
        <w:t xml:space="preserve">but also to bring </w:t>
      </w:r>
      <w:r w:rsidRPr="005E0E92">
        <w:rPr>
          <w:rFonts w:asciiTheme="majorHAnsi" w:eastAsia="Times New Roman" w:hAnsiTheme="majorHAnsi" w:cstheme="majorHAnsi"/>
          <w:b/>
          <w:bCs/>
          <w:szCs w:val="22"/>
          <w:highlight w:val="green"/>
          <w:u w:val="single"/>
        </w:rPr>
        <w:t>foreign policy into health</w:t>
      </w:r>
      <w:r w:rsidRPr="00712BBE">
        <w:rPr>
          <w:rFonts w:asciiTheme="majorHAnsi" w:eastAsia="Times New Roman" w:hAnsiTheme="majorHAnsi" w:cstheme="majorHAnsi"/>
          <w:szCs w:val="22"/>
        </w:rPr>
        <w:t xml:space="preserve">. Brazilian global health diplomacy was grounded on the country’s solid preparation “back home” with the National Commission for Tobacco Control, headed by the Ministry of Health and gathering </w:t>
      </w:r>
      <w:r w:rsidRPr="0068736E">
        <w:rPr>
          <w:rFonts w:asciiTheme="majorHAnsi" w:eastAsia="Times New Roman" w:hAnsiTheme="majorHAnsi" w:cstheme="majorHAnsi"/>
          <w:szCs w:val="22"/>
        </w:rPr>
        <w:t xml:space="preserve">representatives from different ministries (health, agriculture, international relations, treasury, education, environment, trade and industry, and communications). </w:t>
      </w:r>
      <w:proofErr w:type="gramStart"/>
      <w:r w:rsidRPr="0068736E">
        <w:rPr>
          <w:rFonts w:asciiTheme="majorHAnsi" w:eastAsia="Times New Roman" w:hAnsiTheme="majorHAnsi" w:cstheme="majorHAnsi"/>
          <w:szCs w:val="22"/>
        </w:rPr>
        <w:t>Again</w:t>
      </w:r>
      <w:proofErr w:type="gramEnd"/>
      <w:r w:rsidRPr="0068736E">
        <w:rPr>
          <w:rFonts w:asciiTheme="majorHAnsi" w:eastAsia="Times New Roman" w:hAnsiTheme="majorHAnsi" w:cstheme="majorHAnsi"/>
          <w:szCs w:val="22"/>
        </w:rPr>
        <w:t xml:space="preserve"> this illustrates the point that </w:t>
      </w:r>
      <w:r w:rsidRPr="0068736E">
        <w:rPr>
          <w:rFonts w:asciiTheme="majorHAnsi" w:eastAsia="Times New Roman" w:hAnsiTheme="majorHAnsi" w:cstheme="majorHAnsi"/>
          <w:szCs w:val="22"/>
          <w:u w:val="single"/>
        </w:rPr>
        <w:t>good global health governance begins at the national level: this intensive multi-sector preparation allowed the Brazilian delegation to intervene in almost all working groups of the negotiation process</w:t>
      </w:r>
      <w:r w:rsidRPr="0068736E">
        <w:rPr>
          <w:rFonts w:asciiTheme="majorHAnsi" w:eastAsia="Times New Roman" w:hAnsiTheme="majorHAnsi" w:cstheme="majorHAnsi"/>
          <w:szCs w:val="22"/>
        </w:rPr>
        <w:t>. The final document, therefore, had major contributions from the Brazilian delegation, which underlined the crucial link between the national and the global and further manifested itself in the success</w:t>
      </w:r>
      <w:r w:rsidRPr="00712BBE">
        <w:rPr>
          <w:rFonts w:asciiTheme="majorHAnsi" w:eastAsia="Times New Roman" w:hAnsiTheme="majorHAnsi" w:cstheme="majorHAnsi"/>
          <w:szCs w:val="22"/>
        </w:rPr>
        <w:t xml:space="preserve"> of the Tobacco and Other Cancer Risk Factors National Control Program in Brazil.</w:t>
      </w:r>
    </w:p>
    <w:p w14:paraId="500A4A63" w14:textId="77777777" w:rsidR="00DD3A96" w:rsidRPr="00712BBE" w:rsidRDefault="00DD3A96" w:rsidP="00DD3A96">
      <w:pPr>
        <w:rPr>
          <w:rFonts w:asciiTheme="majorHAnsi" w:hAnsiTheme="majorHAnsi" w:cstheme="majorHAnsi"/>
          <w:szCs w:val="22"/>
        </w:rPr>
      </w:pPr>
    </w:p>
    <w:p w14:paraId="35D497CD" w14:textId="77777777" w:rsidR="00DD3A96" w:rsidRDefault="00DD3A96" w:rsidP="00DD3A96">
      <w:pPr>
        <w:pStyle w:val="Heading4"/>
      </w:pPr>
      <w:r>
        <w:t xml:space="preserve">Medical diplomacy spreads accessibility of critical drugs – saves millions of lives per year </w:t>
      </w:r>
    </w:p>
    <w:p w14:paraId="37D0532A" w14:textId="77777777" w:rsidR="00DD3A96" w:rsidRPr="00001725" w:rsidRDefault="00DD3A96" w:rsidP="00DD3A96">
      <w:pPr>
        <w:shd w:val="clear" w:color="auto" w:fill="FFFFFF"/>
        <w:spacing w:before="166" w:after="166"/>
        <w:rPr>
          <w:color w:val="000000"/>
        </w:rPr>
      </w:pPr>
      <w:proofErr w:type="spellStart"/>
      <w:r>
        <w:rPr>
          <w:rFonts w:asciiTheme="majorHAnsi" w:hAnsiTheme="majorHAnsi"/>
          <w:b/>
          <w:bCs/>
        </w:rPr>
        <w:t>Zarocostas</w:t>
      </w:r>
      <w:proofErr w:type="spellEnd"/>
      <w:r>
        <w:rPr>
          <w:rFonts w:asciiTheme="majorHAnsi" w:hAnsiTheme="majorHAnsi"/>
          <w:b/>
          <w:bCs/>
        </w:rPr>
        <w:t xml:space="preserve"> 07, </w:t>
      </w:r>
      <w:r w:rsidRPr="00001725">
        <w:rPr>
          <w:rFonts w:asciiTheme="majorHAnsi" w:hAnsiTheme="majorHAnsi"/>
          <w:color w:val="000000"/>
          <w:sz w:val="16"/>
          <w:szCs w:val="16"/>
        </w:rPr>
        <w:t xml:space="preserve">Geneva-based independent international correspondent and broadcaster, with more than 20 </w:t>
      </w:r>
      <w:proofErr w:type="spellStart"/>
      <w:r w:rsidRPr="00001725">
        <w:rPr>
          <w:rFonts w:asciiTheme="majorHAnsi" w:hAnsiTheme="majorHAnsi"/>
          <w:color w:val="000000"/>
          <w:sz w:val="16"/>
          <w:szCs w:val="16"/>
        </w:rPr>
        <w:t>years experience</w:t>
      </w:r>
      <w:proofErr w:type="spellEnd"/>
      <w:r w:rsidRPr="00001725">
        <w:rPr>
          <w:rFonts w:asciiTheme="majorHAnsi" w:hAnsiTheme="majorHAnsi"/>
          <w:color w:val="000000"/>
          <w:sz w:val="16"/>
          <w:szCs w:val="16"/>
        </w:rPr>
        <w:t xml:space="preserve"> in covering international global issues, including world health, development and humanitarian issues </w:t>
      </w:r>
      <w:r w:rsidRPr="00001725">
        <w:rPr>
          <w:rFonts w:asciiTheme="majorHAnsi" w:hAnsiTheme="majorHAnsi"/>
          <w:sz w:val="16"/>
          <w:szCs w:val="16"/>
        </w:rPr>
        <w:t xml:space="preserve">(“Better access to drugs could save 10 million lives a year, says UN expert,” PubMed Central (PMC), BMJ. 2007 Sep 29; 335(7621): 635. </w:t>
      </w:r>
      <w:proofErr w:type="spellStart"/>
      <w:r w:rsidRPr="00001725">
        <w:rPr>
          <w:rFonts w:asciiTheme="majorHAnsi" w:hAnsiTheme="majorHAnsi"/>
          <w:sz w:val="16"/>
          <w:szCs w:val="16"/>
        </w:rPr>
        <w:t>doi</w:t>
      </w:r>
      <w:proofErr w:type="spellEnd"/>
      <w:r w:rsidRPr="00001725">
        <w:rPr>
          <w:rFonts w:asciiTheme="majorHAnsi" w:hAnsiTheme="majorHAnsi"/>
          <w:sz w:val="16"/>
          <w:szCs w:val="16"/>
        </w:rPr>
        <w:t>: 10.1136/bmj.</w:t>
      </w:r>
      <w:proofErr w:type="gramStart"/>
      <w:r w:rsidRPr="00001725">
        <w:rPr>
          <w:rFonts w:asciiTheme="majorHAnsi" w:hAnsiTheme="majorHAnsi"/>
          <w:sz w:val="16"/>
          <w:szCs w:val="16"/>
        </w:rPr>
        <w:t>39349.706782.DB</w:t>
      </w:r>
      <w:proofErr w:type="gramEnd"/>
      <w:r w:rsidRPr="00001725">
        <w:rPr>
          <w:rFonts w:asciiTheme="majorHAnsi" w:hAnsiTheme="majorHAnsi"/>
          <w:sz w:val="16"/>
          <w:szCs w:val="16"/>
        </w:rPr>
        <w:t>, https://www.ncbi.nlm.nih.gov/pmc/articles/PMC1995491/) KD</w:t>
      </w:r>
    </w:p>
    <w:p w14:paraId="4E1334DE" w14:textId="77777777" w:rsidR="00DD3A96" w:rsidRDefault="00DD3A96" w:rsidP="00DD3A96">
      <w:pPr>
        <w:rPr>
          <w:color w:val="000000"/>
          <w:szCs w:val="22"/>
        </w:rPr>
      </w:pPr>
      <w:r w:rsidRPr="007927BC">
        <w:rPr>
          <w:b/>
          <w:bCs/>
          <w:color w:val="000000"/>
          <w:highlight w:val="green"/>
          <w:u w:val="single"/>
        </w:rPr>
        <w:t>Better access to drugs</w:t>
      </w:r>
      <w:r w:rsidRPr="00712BBE">
        <w:rPr>
          <w:b/>
          <w:bCs/>
          <w:color w:val="000000"/>
          <w:u w:val="single"/>
        </w:rPr>
        <w:t xml:space="preserve">, especially in poor countries, </w:t>
      </w:r>
      <w:r w:rsidRPr="007927BC">
        <w:rPr>
          <w:b/>
          <w:bCs/>
          <w:color w:val="000000"/>
          <w:highlight w:val="green"/>
          <w:u w:val="single"/>
        </w:rPr>
        <w:t>could save 10 million lives each year</w:t>
      </w:r>
      <w:r w:rsidRPr="00001725">
        <w:rPr>
          <w:color w:val="000000"/>
        </w:rPr>
        <w:t xml:space="preserve">, </w:t>
      </w:r>
      <w:r w:rsidRPr="00712BBE">
        <w:rPr>
          <w:color w:val="000000"/>
          <w:u w:val="single"/>
        </w:rPr>
        <w:t>four million of them in Africa and South East Asia</w:t>
      </w:r>
      <w:r w:rsidRPr="00001725">
        <w:rPr>
          <w:color w:val="000000"/>
        </w:rPr>
        <w:t xml:space="preserve">, an </w:t>
      </w:r>
      <w:r w:rsidRPr="00712BBE">
        <w:rPr>
          <w:b/>
          <w:bCs/>
          <w:color w:val="000000"/>
          <w:u w:val="single"/>
        </w:rPr>
        <w:t xml:space="preserve">independent </w:t>
      </w:r>
      <w:r w:rsidRPr="007927BC">
        <w:rPr>
          <w:b/>
          <w:bCs/>
          <w:color w:val="000000"/>
          <w:highlight w:val="green"/>
          <w:u w:val="single"/>
        </w:rPr>
        <w:t>UN expert</w:t>
      </w:r>
      <w:r w:rsidRPr="00001725">
        <w:rPr>
          <w:color w:val="000000"/>
        </w:rPr>
        <w:t xml:space="preserve"> said as he unveiled a set of draft guidelines for pharmaceutical companies on access to drugs.</w:t>
      </w:r>
      <w:r>
        <w:rPr>
          <w:color w:val="000000"/>
        </w:rPr>
        <w:t xml:space="preserve"> </w:t>
      </w:r>
      <w:r w:rsidRPr="00001725">
        <w:rPr>
          <w:color w:val="000000"/>
        </w:rPr>
        <w:t xml:space="preserve">The </w:t>
      </w:r>
      <w:r w:rsidRPr="00712BBE">
        <w:rPr>
          <w:color w:val="000000"/>
          <w:u w:val="single"/>
        </w:rPr>
        <w:t>50 draft provisions</w:t>
      </w:r>
      <w:r w:rsidRPr="00001725">
        <w:rPr>
          <w:color w:val="000000"/>
        </w:rPr>
        <w:t xml:space="preserve"> drew a mixed response from interested parties. They were </w:t>
      </w:r>
      <w:r w:rsidRPr="00CE7965">
        <w:rPr>
          <w:color w:val="000000"/>
          <w:u w:val="single"/>
        </w:rPr>
        <w:t xml:space="preserve">welcomed by groups that advocate for access to affordable drugs but were strongly </w:t>
      </w:r>
      <w:proofErr w:type="spellStart"/>
      <w:r w:rsidRPr="00CE7965">
        <w:rPr>
          <w:color w:val="000000"/>
          <w:u w:val="single"/>
        </w:rPr>
        <w:t>criticised</w:t>
      </w:r>
      <w:proofErr w:type="spellEnd"/>
      <w:r w:rsidRPr="00CE7965">
        <w:rPr>
          <w:color w:val="000000"/>
          <w:u w:val="single"/>
        </w:rPr>
        <w:t xml:space="preserve"> by the industry</w:t>
      </w:r>
      <w:r w:rsidRPr="00001725">
        <w:rPr>
          <w:color w:val="000000"/>
        </w:rPr>
        <w:t>.</w:t>
      </w:r>
      <w:r>
        <w:rPr>
          <w:color w:val="000000"/>
        </w:rPr>
        <w:t xml:space="preserve"> </w:t>
      </w:r>
      <w:r w:rsidRPr="00001725">
        <w:rPr>
          <w:color w:val="000000"/>
        </w:rPr>
        <w:t>Announcing the guidelines, Paul Hunt, the United Nations' special rapporteur on the right of everyone to the enjoyment of the highest attainable standard of physical and mental health, said, “</w:t>
      </w:r>
      <w:r w:rsidRPr="007927BC">
        <w:rPr>
          <w:b/>
          <w:bCs/>
          <w:color w:val="000000"/>
          <w:highlight w:val="green"/>
          <w:u w:val="single"/>
        </w:rPr>
        <w:t>Almost</w:t>
      </w:r>
      <w:r w:rsidRPr="00CE7965">
        <w:rPr>
          <w:b/>
          <w:bCs/>
          <w:color w:val="000000"/>
          <w:u w:val="single"/>
        </w:rPr>
        <w:t xml:space="preserve"> </w:t>
      </w:r>
      <w:r w:rsidRPr="007927BC">
        <w:rPr>
          <w:b/>
          <w:bCs/>
          <w:color w:val="000000"/>
          <w:highlight w:val="green"/>
          <w:u w:val="single"/>
        </w:rPr>
        <w:t>two billion people lack</w:t>
      </w:r>
      <w:r w:rsidRPr="00CE7965">
        <w:rPr>
          <w:b/>
          <w:bCs/>
          <w:color w:val="000000"/>
          <w:u w:val="single"/>
        </w:rPr>
        <w:t xml:space="preserve"> access to </w:t>
      </w:r>
      <w:r w:rsidRPr="007927BC">
        <w:rPr>
          <w:b/>
          <w:bCs/>
          <w:color w:val="000000"/>
          <w:highlight w:val="green"/>
          <w:u w:val="single"/>
        </w:rPr>
        <w:t>essential medicines</w:t>
      </w:r>
      <w:r w:rsidRPr="00001725">
        <w:rPr>
          <w:color w:val="000000"/>
        </w:rPr>
        <w:t>. Improving access to existing medicines could save 10 million lives each year.</w:t>
      </w:r>
      <w:r>
        <w:rPr>
          <w:color w:val="000000"/>
        </w:rPr>
        <w:t xml:space="preserve"> </w:t>
      </w:r>
      <w:r w:rsidRPr="00001725">
        <w:rPr>
          <w:color w:val="000000"/>
        </w:rPr>
        <w:t xml:space="preserve">Professor Hunt, who is </w:t>
      </w:r>
      <w:r w:rsidRPr="00CE7965">
        <w:rPr>
          <w:color w:val="000000"/>
          <w:u w:val="single"/>
        </w:rPr>
        <w:t xml:space="preserve">professor at the department of law and the human rights </w:t>
      </w:r>
      <w:proofErr w:type="spellStart"/>
      <w:r w:rsidRPr="00CE7965">
        <w:rPr>
          <w:color w:val="000000"/>
          <w:u w:val="single"/>
        </w:rPr>
        <w:t>centre</w:t>
      </w:r>
      <w:proofErr w:type="spellEnd"/>
      <w:r w:rsidRPr="00CE7965">
        <w:rPr>
          <w:color w:val="000000"/>
          <w:u w:val="single"/>
        </w:rPr>
        <w:t xml:space="preserve"> at Essex University</w:t>
      </w:r>
      <w:r w:rsidRPr="00001725">
        <w:rPr>
          <w:color w:val="000000"/>
        </w:rPr>
        <w:t>, continued: “</w:t>
      </w:r>
      <w:r w:rsidRPr="007927BC">
        <w:rPr>
          <w:b/>
          <w:bCs/>
          <w:color w:val="000000"/>
          <w:highlight w:val="green"/>
          <w:u w:val="single"/>
        </w:rPr>
        <w:t>Access to medicines</w:t>
      </w:r>
      <w:r w:rsidRPr="00CE7965">
        <w:rPr>
          <w:b/>
          <w:bCs/>
          <w:color w:val="000000"/>
          <w:u w:val="single"/>
        </w:rPr>
        <w:t xml:space="preserve"> is </w:t>
      </w:r>
      <w:proofErr w:type="spellStart"/>
      <w:r w:rsidRPr="007927BC">
        <w:rPr>
          <w:b/>
          <w:bCs/>
          <w:color w:val="000000"/>
          <w:highlight w:val="green"/>
          <w:u w:val="single"/>
        </w:rPr>
        <w:t>characterised</w:t>
      </w:r>
      <w:proofErr w:type="spellEnd"/>
      <w:r w:rsidRPr="007927BC">
        <w:rPr>
          <w:b/>
          <w:bCs/>
          <w:color w:val="000000"/>
          <w:highlight w:val="green"/>
          <w:u w:val="single"/>
        </w:rPr>
        <w:t xml:space="preserve"> by</w:t>
      </w:r>
      <w:r w:rsidRPr="00CE7965">
        <w:rPr>
          <w:b/>
          <w:bCs/>
          <w:color w:val="000000"/>
          <w:u w:val="single"/>
        </w:rPr>
        <w:t xml:space="preserve"> profound </w:t>
      </w:r>
      <w:r w:rsidRPr="007927BC">
        <w:rPr>
          <w:b/>
          <w:bCs/>
          <w:color w:val="000000"/>
          <w:highlight w:val="green"/>
          <w:u w:val="single"/>
        </w:rPr>
        <w:t>global inequity</w:t>
      </w:r>
      <w:r w:rsidRPr="00001725">
        <w:rPr>
          <w:color w:val="000000"/>
        </w:rPr>
        <w:t xml:space="preserve">, as </w:t>
      </w:r>
      <w:r w:rsidRPr="007927BC">
        <w:rPr>
          <w:b/>
          <w:bCs/>
          <w:color w:val="000000"/>
          <w:highlight w:val="green"/>
          <w:u w:val="single"/>
        </w:rPr>
        <w:t>15%</w:t>
      </w:r>
      <w:r w:rsidRPr="00CE7965">
        <w:rPr>
          <w:b/>
          <w:bCs/>
          <w:color w:val="000000"/>
          <w:u w:val="single"/>
        </w:rPr>
        <w:t xml:space="preserve"> of the world's population </w:t>
      </w:r>
      <w:r w:rsidRPr="007927BC">
        <w:rPr>
          <w:b/>
          <w:bCs/>
          <w:color w:val="000000"/>
          <w:highlight w:val="green"/>
          <w:u w:val="single"/>
        </w:rPr>
        <w:t>consumes over 90% of</w:t>
      </w:r>
      <w:r w:rsidRPr="00CE7965">
        <w:rPr>
          <w:b/>
          <w:bCs/>
          <w:color w:val="000000"/>
          <w:u w:val="single"/>
        </w:rPr>
        <w:t xml:space="preserve"> the world's </w:t>
      </w:r>
      <w:r w:rsidRPr="007927BC">
        <w:rPr>
          <w:b/>
          <w:bCs/>
          <w:color w:val="000000"/>
          <w:highlight w:val="green"/>
          <w:u w:val="single"/>
        </w:rPr>
        <w:t>pharmaceuticals</w:t>
      </w:r>
      <w:r w:rsidRPr="00CE7965">
        <w:rPr>
          <w:b/>
          <w:bCs/>
          <w:color w:val="000000"/>
          <w:u w:val="single"/>
        </w:rPr>
        <w:t>.</w:t>
      </w:r>
      <w:r w:rsidRPr="00001725">
        <w:rPr>
          <w:color w:val="000000"/>
        </w:rPr>
        <w:t>”</w:t>
      </w:r>
      <w:r>
        <w:rPr>
          <w:color w:val="000000"/>
        </w:rPr>
        <w:t xml:space="preserve"> </w:t>
      </w:r>
      <w:r w:rsidRPr="00001725">
        <w:rPr>
          <w:color w:val="000000"/>
        </w:rPr>
        <w:t xml:space="preserve">The 12 pages of recommendations, which are available for public comment until the end of 2007, are likely to be </w:t>
      </w:r>
      <w:proofErr w:type="spellStart"/>
      <w:r w:rsidRPr="00001725">
        <w:rPr>
          <w:color w:val="000000"/>
        </w:rPr>
        <w:t>finalised</w:t>
      </w:r>
      <w:proofErr w:type="spellEnd"/>
      <w:r w:rsidRPr="00001725">
        <w:rPr>
          <w:color w:val="000000"/>
        </w:rPr>
        <w:t xml:space="preserve"> next year, he said. They were drafted “to help pharmaceutical companies enhance their contribution to these vital human rights issues” and “to assist those who wish to monitor the human rights performance of the pharmaceutical sector in relation to access to medicines.”</w:t>
      </w:r>
      <w:r>
        <w:rPr>
          <w:color w:val="000000"/>
        </w:rPr>
        <w:t xml:space="preserve"> </w:t>
      </w:r>
      <w:r w:rsidRPr="00001725">
        <w:rPr>
          <w:color w:val="000000"/>
        </w:rPr>
        <w:t xml:space="preserve">Professor Hunt said, “It is time to identify what pharmaceutical companies should do to help </w:t>
      </w:r>
      <w:proofErr w:type="spellStart"/>
      <w:r w:rsidRPr="00001725">
        <w:rPr>
          <w:color w:val="000000"/>
        </w:rPr>
        <w:t>realise</w:t>
      </w:r>
      <w:proofErr w:type="spellEnd"/>
      <w:r w:rsidRPr="00001725">
        <w:rPr>
          <w:color w:val="000000"/>
        </w:rPr>
        <w:t xml:space="preserve"> the human right to medicine. </w:t>
      </w:r>
      <w:r w:rsidRPr="00CE7965">
        <w:rPr>
          <w:b/>
          <w:bCs/>
          <w:color w:val="000000"/>
          <w:u w:val="single"/>
        </w:rPr>
        <w:t>How can we expect pharmaceutical companies to respect human rights if we fail to explain what they are to do?”</w:t>
      </w:r>
      <w:r>
        <w:rPr>
          <w:color w:val="000000"/>
        </w:rPr>
        <w:t xml:space="preserve"> </w:t>
      </w:r>
      <w:r w:rsidRPr="00764D47">
        <w:rPr>
          <w:color w:val="000000"/>
          <w:szCs w:val="22"/>
        </w:rPr>
        <w:t xml:space="preserve">The draft terms, which UN officials say are not mandatory, include recommendations on public policy influence, advocacy and lobbying; research and development of neglected diseases; patents and licensing; quality and technology transfer; pricing, ethical promotion and marketing; clinical trials; public-private partnerships; and corruption. </w:t>
      </w:r>
      <w:proofErr w:type="spellStart"/>
      <w:r w:rsidRPr="00764D47">
        <w:rPr>
          <w:color w:val="000000"/>
          <w:szCs w:val="22"/>
        </w:rPr>
        <w:t>Thiru</w:t>
      </w:r>
      <w:proofErr w:type="spellEnd"/>
      <w:r w:rsidRPr="00764D47">
        <w:rPr>
          <w:color w:val="000000"/>
          <w:szCs w:val="22"/>
        </w:rPr>
        <w:t xml:space="preserve"> </w:t>
      </w:r>
      <w:proofErr w:type="spellStart"/>
      <w:r w:rsidRPr="00764D47">
        <w:rPr>
          <w:color w:val="000000"/>
          <w:szCs w:val="22"/>
        </w:rPr>
        <w:t>Balasubramaniam</w:t>
      </w:r>
      <w:proofErr w:type="spellEnd"/>
      <w:r w:rsidRPr="00764D47">
        <w:rPr>
          <w:color w:val="000000"/>
          <w:szCs w:val="22"/>
        </w:rPr>
        <w:t xml:space="preserve">, the Geneva representative of the advocacy group Knowledge Economy International, said, “They look quite encouraging, specifically on the section on patents and the fact that </w:t>
      </w:r>
      <w:r w:rsidRPr="00764D47">
        <w:rPr>
          <w:b/>
          <w:bCs/>
          <w:color w:val="000000"/>
          <w:szCs w:val="22"/>
          <w:highlight w:val="green"/>
          <w:u w:val="single"/>
        </w:rPr>
        <w:t>companies should respect</w:t>
      </w:r>
      <w:r w:rsidRPr="00764D47">
        <w:rPr>
          <w:b/>
          <w:bCs/>
          <w:color w:val="000000"/>
          <w:szCs w:val="22"/>
          <w:u w:val="single"/>
        </w:rPr>
        <w:t xml:space="preserve"> the letter and the spirit of the Doha declaration</w:t>
      </w:r>
      <w:r w:rsidRPr="00764D47">
        <w:rPr>
          <w:color w:val="000000"/>
          <w:szCs w:val="22"/>
        </w:rPr>
        <w:t xml:space="preserve"> [the World Trade Organization </w:t>
      </w:r>
      <w:r w:rsidRPr="00764D47">
        <w:rPr>
          <w:color w:val="000000"/>
          <w:szCs w:val="22"/>
          <w:u w:val="single"/>
        </w:rPr>
        <w:t xml:space="preserve">declaration on trade related aspects of intellectual property rights </w:t>
      </w:r>
      <w:r w:rsidRPr="00764D47">
        <w:rPr>
          <w:color w:val="000000"/>
          <w:szCs w:val="22"/>
          <w:highlight w:val="green"/>
          <w:u w:val="single"/>
        </w:rPr>
        <w:t>(TRIPS)].”</w:t>
      </w:r>
      <w:r w:rsidRPr="00764D47">
        <w:rPr>
          <w:color w:val="000000"/>
          <w:szCs w:val="22"/>
        </w:rPr>
        <w:t xml:space="preserve"> The Doha declaration, which was brokered in August 2003, calls on states to issue compulsory </w:t>
      </w:r>
      <w:proofErr w:type="spellStart"/>
      <w:r w:rsidRPr="00764D47">
        <w:rPr>
          <w:color w:val="000000"/>
          <w:szCs w:val="22"/>
        </w:rPr>
        <w:t>licences</w:t>
      </w:r>
      <w:proofErr w:type="spellEnd"/>
      <w:r w:rsidRPr="00764D47">
        <w:rPr>
          <w:color w:val="000000"/>
          <w:szCs w:val="22"/>
        </w:rPr>
        <w:t xml:space="preserve"> for exports to poor nations that don't have a drug manufacturing capacity. Moreover, on patents and licensing, Professor Hunt recommends that </w:t>
      </w:r>
      <w:r w:rsidRPr="00764D47">
        <w:rPr>
          <w:color w:val="000000"/>
          <w:szCs w:val="22"/>
          <w:u w:val="single"/>
        </w:rPr>
        <w:t>companies should make a public commitment “</w:t>
      </w:r>
      <w:r w:rsidRPr="00764D47">
        <w:rPr>
          <w:color w:val="000000"/>
          <w:szCs w:val="22"/>
          <w:highlight w:val="green"/>
          <w:u w:val="single"/>
        </w:rPr>
        <w:t>not to lobby for</w:t>
      </w:r>
      <w:r w:rsidRPr="00764D47">
        <w:rPr>
          <w:color w:val="000000"/>
          <w:szCs w:val="22"/>
          <w:u w:val="single"/>
        </w:rPr>
        <w:t xml:space="preserve"> </w:t>
      </w:r>
      <w:r w:rsidRPr="00764D47">
        <w:rPr>
          <w:color w:val="000000"/>
          <w:szCs w:val="22"/>
          <w:highlight w:val="green"/>
          <w:u w:val="single"/>
        </w:rPr>
        <w:t>more demanding terms in</w:t>
      </w:r>
      <w:r w:rsidRPr="00764D47">
        <w:rPr>
          <w:color w:val="000000"/>
          <w:szCs w:val="22"/>
          <w:u w:val="single"/>
        </w:rPr>
        <w:t xml:space="preserve"> poor </w:t>
      </w:r>
      <w:r w:rsidRPr="00764D47">
        <w:rPr>
          <w:color w:val="000000"/>
          <w:szCs w:val="22"/>
          <w:highlight w:val="green"/>
          <w:u w:val="single"/>
        </w:rPr>
        <w:t>developing nations than</w:t>
      </w:r>
      <w:r w:rsidRPr="00764D47">
        <w:rPr>
          <w:color w:val="000000"/>
          <w:szCs w:val="22"/>
          <w:u w:val="single"/>
        </w:rPr>
        <w:t xml:space="preserve"> those required under </w:t>
      </w:r>
      <w:r w:rsidRPr="00764D47">
        <w:rPr>
          <w:color w:val="000000"/>
          <w:szCs w:val="22"/>
          <w:highlight w:val="green"/>
          <w:u w:val="single"/>
        </w:rPr>
        <w:t>W</w:t>
      </w:r>
      <w:r w:rsidRPr="00764D47">
        <w:rPr>
          <w:color w:val="000000"/>
          <w:szCs w:val="22"/>
          <w:u w:val="single"/>
        </w:rPr>
        <w:t xml:space="preserve">orld </w:t>
      </w:r>
      <w:r w:rsidRPr="00764D47">
        <w:rPr>
          <w:color w:val="000000"/>
          <w:szCs w:val="22"/>
          <w:highlight w:val="green"/>
          <w:u w:val="single"/>
        </w:rPr>
        <w:t>T</w:t>
      </w:r>
      <w:r w:rsidRPr="00764D47">
        <w:rPr>
          <w:color w:val="000000"/>
          <w:szCs w:val="22"/>
          <w:u w:val="single"/>
        </w:rPr>
        <w:t xml:space="preserve">rade </w:t>
      </w:r>
      <w:r w:rsidRPr="00764D47">
        <w:rPr>
          <w:color w:val="000000"/>
          <w:szCs w:val="22"/>
          <w:highlight w:val="green"/>
          <w:u w:val="single"/>
        </w:rPr>
        <w:t>O</w:t>
      </w:r>
      <w:r w:rsidRPr="00764D47">
        <w:rPr>
          <w:color w:val="000000"/>
          <w:szCs w:val="22"/>
          <w:u w:val="single"/>
        </w:rPr>
        <w:t xml:space="preserve">rganization norms governing protection of </w:t>
      </w:r>
      <w:r w:rsidRPr="00764D47">
        <w:rPr>
          <w:color w:val="000000"/>
          <w:szCs w:val="22"/>
          <w:highlight w:val="green"/>
          <w:u w:val="single"/>
        </w:rPr>
        <w:t>TRIPS</w:t>
      </w:r>
      <w:r w:rsidRPr="00764D47">
        <w:rPr>
          <w:color w:val="000000"/>
          <w:szCs w:val="22"/>
          <w:u w:val="single"/>
        </w:rPr>
        <w:t>.</w:t>
      </w:r>
      <w:r w:rsidRPr="00764D47">
        <w:rPr>
          <w:color w:val="000000"/>
          <w:szCs w:val="22"/>
        </w:rPr>
        <w:t xml:space="preserve">” </w:t>
      </w:r>
      <w:r w:rsidRPr="00764D47">
        <w:rPr>
          <w:color w:val="000000"/>
          <w:szCs w:val="22"/>
          <w:u w:val="single"/>
        </w:rPr>
        <w:t xml:space="preserve">Recent free trade agreements between the United States and developing nations in Latin America and Asia have resulted in so called </w:t>
      </w:r>
      <w:r w:rsidRPr="00764D47">
        <w:rPr>
          <w:b/>
          <w:bCs/>
          <w:color w:val="000000"/>
          <w:szCs w:val="22"/>
          <w:u w:val="single"/>
        </w:rPr>
        <w:t>“</w:t>
      </w:r>
      <w:r w:rsidRPr="00764D47">
        <w:rPr>
          <w:b/>
          <w:bCs/>
          <w:color w:val="000000"/>
          <w:szCs w:val="22"/>
          <w:highlight w:val="green"/>
          <w:u w:val="single"/>
        </w:rPr>
        <w:t>TRIPs plus” accords</w:t>
      </w:r>
      <w:r w:rsidRPr="00764D47">
        <w:rPr>
          <w:color w:val="000000"/>
          <w:szCs w:val="22"/>
        </w:rPr>
        <w:t xml:space="preserve">. Harvey Bale, director general of the International Federation of Pharmaceutical Manufacturers and Associations, said that the draft guidelines </w:t>
      </w:r>
      <w:r w:rsidRPr="00764D47">
        <w:rPr>
          <w:b/>
          <w:bCs/>
          <w:color w:val="000000"/>
          <w:szCs w:val="22"/>
          <w:u w:val="single"/>
        </w:rPr>
        <w:t xml:space="preserve">seemed to be “a fairly </w:t>
      </w:r>
      <w:r w:rsidRPr="00764D47">
        <w:rPr>
          <w:b/>
          <w:bCs/>
          <w:color w:val="000000"/>
          <w:szCs w:val="22"/>
          <w:highlight w:val="green"/>
          <w:u w:val="single"/>
        </w:rPr>
        <w:t>biased</w:t>
      </w:r>
      <w:r w:rsidRPr="00764D47">
        <w:rPr>
          <w:b/>
          <w:bCs/>
          <w:color w:val="000000"/>
          <w:szCs w:val="22"/>
          <w:u w:val="single"/>
        </w:rPr>
        <w:t xml:space="preserve"> approach, </w:t>
      </w:r>
      <w:r w:rsidRPr="00764D47">
        <w:rPr>
          <w:b/>
          <w:bCs/>
          <w:color w:val="000000"/>
          <w:szCs w:val="22"/>
          <w:highlight w:val="green"/>
          <w:u w:val="single"/>
        </w:rPr>
        <w:t>even in</w:t>
      </w:r>
      <w:r w:rsidRPr="00764D47">
        <w:rPr>
          <w:b/>
          <w:bCs/>
          <w:color w:val="000000"/>
          <w:szCs w:val="22"/>
          <w:u w:val="single"/>
        </w:rPr>
        <w:t xml:space="preserve"> the </w:t>
      </w:r>
      <w:r w:rsidRPr="00764D47">
        <w:rPr>
          <w:b/>
          <w:bCs/>
          <w:color w:val="000000"/>
          <w:szCs w:val="22"/>
          <w:highlight w:val="green"/>
          <w:u w:val="single"/>
        </w:rPr>
        <w:t xml:space="preserve">consultation </w:t>
      </w:r>
      <w:r w:rsidRPr="00764D47">
        <w:rPr>
          <w:b/>
          <w:bCs/>
          <w:color w:val="000000"/>
          <w:szCs w:val="22"/>
          <w:u w:val="single"/>
        </w:rPr>
        <w:t>phase</w:t>
      </w:r>
      <w:r w:rsidRPr="00764D47">
        <w:rPr>
          <w:color w:val="000000"/>
          <w:szCs w:val="22"/>
        </w:rPr>
        <w:t xml:space="preserve">.” He complained that the </w:t>
      </w:r>
      <w:r w:rsidRPr="00764D47">
        <w:rPr>
          <w:b/>
          <w:bCs/>
          <w:color w:val="000000"/>
          <w:szCs w:val="22"/>
          <w:u w:val="single"/>
        </w:rPr>
        <w:t xml:space="preserve">worldwide </w:t>
      </w:r>
      <w:r w:rsidRPr="00764D47">
        <w:rPr>
          <w:b/>
          <w:bCs/>
          <w:color w:val="000000"/>
          <w:szCs w:val="22"/>
          <w:highlight w:val="green"/>
          <w:u w:val="single"/>
        </w:rPr>
        <w:t>pharma</w:t>
      </w:r>
      <w:r w:rsidRPr="00764D47">
        <w:rPr>
          <w:b/>
          <w:bCs/>
          <w:color w:val="000000"/>
          <w:szCs w:val="22"/>
          <w:u w:val="single"/>
        </w:rPr>
        <w:t xml:space="preserve">ceutical </w:t>
      </w:r>
      <w:r w:rsidRPr="00764D47">
        <w:rPr>
          <w:b/>
          <w:bCs/>
          <w:color w:val="000000"/>
          <w:szCs w:val="22"/>
          <w:highlight w:val="green"/>
          <w:u w:val="single"/>
        </w:rPr>
        <w:t>research</w:t>
      </w:r>
      <w:r w:rsidRPr="00764D47">
        <w:rPr>
          <w:b/>
          <w:bCs/>
          <w:color w:val="000000"/>
          <w:szCs w:val="22"/>
          <w:u w:val="single"/>
        </w:rPr>
        <w:t xml:space="preserve"> and development sector had had </w:t>
      </w:r>
      <w:r w:rsidRPr="00764D47">
        <w:rPr>
          <w:b/>
          <w:bCs/>
          <w:color w:val="000000"/>
          <w:szCs w:val="22"/>
          <w:highlight w:val="green"/>
          <w:u w:val="single"/>
        </w:rPr>
        <w:t>little input in</w:t>
      </w:r>
      <w:r w:rsidRPr="00764D47">
        <w:rPr>
          <w:b/>
          <w:bCs/>
          <w:color w:val="000000"/>
          <w:szCs w:val="22"/>
          <w:u w:val="single"/>
        </w:rPr>
        <w:t xml:space="preserve"> the </w:t>
      </w:r>
      <w:r w:rsidRPr="00764D47">
        <w:rPr>
          <w:b/>
          <w:bCs/>
          <w:color w:val="000000"/>
          <w:szCs w:val="22"/>
          <w:highlight w:val="green"/>
          <w:u w:val="single"/>
        </w:rPr>
        <w:t>initial drafting</w:t>
      </w:r>
      <w:r w:rsidRPr="00764D47">
        <w:rPr>
          <w:b/>
          <w:bCs/>
          <w:color w:val="000000"/>
          <w:szCs w:val="22"/>
          <w:u w:val="single"/>
        </w:rPr>
        <w:t xml:space="preserve"> </w:t>
      </w:r>
      <w:r w:rsidRPr="00764D47">
        <w:rPr>
          <w:b/>
          <w:bCs/>
          <w:color w:val="000000"/>
          <w:szCs w:val="22"/>
          <w:highlight w:val="green"/>
          <w:u w:val="single"/>
        </w:rPr>
        <w:t>and</w:t>
      </w:r>
      <w:r w:rsidRPr="00764D47">
        <w:rPr>
          <w:b/>
          <w:bCs/>
          <w:color w:val="000000"/>
          <w:szCs w:val="22"/>
          <w:u w:val="single"/>
        </w:rPr>
        <w:t xml:space="preserve"> that the </w:t>
      </w:r>
      <w:r w:rsidRPr="00764D47">
        <w:rPr>
          <w:b/>
          <w:bCs/>
          <w:color w:val="000000"/>
          <w:szCs w:val="22"/>
          <w:highlight w:val="green"/>
          <w:u w:val="single"/>
        </w:rPr>
        <w:t>draft guidelines</w:t>
      </w:r>
      <w:r w:rsidRPr="00764D47">
        <w:rPr>
          <w:b/>
          <w:bCs/>
          <w:color w:val="000000"/>
          <w:szCs w:val="22"/>
          <w:u w:val="single"/>
        </w:rPr>
        <w:t xml:space="preserve"> </w:t>
      </w:r>
      <w:r w:rsidRPr="00764D47">
        <w:rPr>
          <w:b/>
          <w:bCs/>
          <w:color w:val="000000"/>
          <w:szCs w:val="22"/>
          <w:highlight w:val="green"/>
          <w:u w:val="single"/>
        </w:rPr>
        <w:t>made no reference to</w:t>
      </w:r>
      <w:r w:rsidRPr="00764D47">
        <w:rPr>
          <w:b/>
          <w:bCs/>
          <w:color w:val="000000"/>
          <w:szCs w:val="22"/>
          <w:u w:val="single"/>
        </w:rPr>
        <w:t xml:space="preserve"> manufacturers of </w:t>
      </w:r>
      <w:r w:rsidRPr="00764D47">
        <w:rPr>
          <w:b/>
          <w:bCs/>
          <w:color w:val="000000"/>
          <w:szCs w:val="22"/>
          <w:highlight w:val="green"/>
          <w:u w:val="single"/>
        </w:rPr>
        <w:t>generic drugs or</w:t>
      </w:r>
      <w:r w:rsidRPr="00764D47">
        <w:rPr>
          <w:b/>
          <w:bCs/>
          <w:color w:val="000000"/>
          <w:szCs w:val="22"/>
          <w:u w:val="single"/>
        </w:rPr>
        <w:t xml:space="preserve"> to </w:t>
      </w:r>
      <w:r w:rsidRPr="00764D47">
        <w:rPr>
          <w:b/>
          <w:bCs/>
          <w:color w:val="000000"/>
          <w:szCs w:val="22"/>
          <w:highlight w:val="green"/>
          <w:u w:val="single"/>
        </w:rPr>
        <w:t>companies in</w:t>
      </w:r>
      <w:r w:rsidRPr="00764D47">
        <w:rPr>
          <w:b/>
          <w:bCs/>
          <w:color w:val="000000"/>
          <w:szCs w:val="22"/>
          <w:u w:val="single"/>
        </w:rPr>
        <w:t xml:space="preserve"> </w:t>
      </w:r>
      <w:r w:rsidRPr="00764D47">
        <w:rPr>
          <w:b/>
          <w:bCs/>
          <w:color w:val="000000"/>
          <w:szCs w:val="22"/>
          <w:highlight w:val="green"/>
          <w:u w:val="single"/>
        </w:rPr>
        <w:t>developing countries</w:t>
      </w:r>
      <w:r w:rsidRPr="00764D47">
        <w:rPr>
          <w:color w:val="000000"/>
          <w:szCs w:val="22"/>
        </w:rPr>
        <w:t xml:space="preserve">. He also </w:t>
      </w:r>
      <w:proofErr w:type="spellStart"/>
      <w:r w:rsidRPr="00764D47">
        <w:rPr>
          <w:color w:val="000000"/>
          <w:szCs w:val="22"/>
        </w:rPr>
        <w:t>criticised</w:t>
      </w:r>
      <w:proofErr w:type="spellEnd"/>
      <w:r w:rsidRPr="00764D47">
        <w:rPr>
          <w:color w:val="000000"/>
          <w:szCs w:val="22"/>
        </w:rPr>
        <w:t xml:space="preserve"> the </w:t>
      </w:r>
      <w:r w:rsidRPr="00764D47">
        <w:rPr>
          <w:color w:val="000000"/>
          <w:szCs w:val="22"/>
          <w:u w:val="single"/>
        </w:rPr>
        <w:t>lack of reference to “para-statals</w:t>
      </w:r>
      <w:r w:rsidRPr="00764D47">
        <w:rPr>
          <w:color w:val="000000"/>
          <w:szCs w:val="22"/>
        </w:rPr>
        <w:t xml:space="preserve">,” the </w:t>
      </w:r>
      <w:proofErr w:type="gramStart"/>
      <w:r w:rsidRPr="00764D47">
        <w:rPr>
          <w:color w:val="000000"/>
          <w:szCs w:val="22"/>
        </w:rPr>
        <w:t>state owned</w:t>
      </w:r>
      <w:proofErr w:type="gramEnd"/>
      <w:r w:rsidRPr="00764D47">
        <w:rPr>
          <w:color w:val="000000"/>
          <w:szCs w:val="22"/>
        </w:rPr>
        <w:t xml:space="preserve"> companies that are prominent in countries such as Brazil, Thailand, and China.</w:t>
      </w:r>
    </w:p>
    <w:p w14:paraId="51E014D8" w14:textId="77777777" w:rsidR="00DD3A96" w:rsidRDefault="00DD3A96" w:rsidP="00DD3A96">
      <w:pPr>
        <w:pStyle w:val="Heading4"/>
        <w:rPr>
          <w:rFonts w:asciiTheme="majorHAnsi" w:hAnsiTheme="majorHAnsi"/>
        </w:rPr>
      </w:pPr>
      <w:r>
        <w:rPr>
          <w:rFonts w:asciiTheme="majorHAnsi" w:hAnsiTheme="majorHAnsi"/>
        </w:rPr>
        <w:t>Critiques of clinical testing miss the boat – t</w:t>
      </w:r>
      <w:r w:rsidRPr="00C94373">
        <w:rPr>
          <w:rFonts w:asciiTheme="majorHAnsi" w:hAnsiTheme="majorHAnsi"/>
        </w:rPr>
        <w:t>he 1AC’s orientation towards clinical studies positively reduces unethical testing</w:t>
      </w:r>
    </w:p>
    <w:p w14:paraId="1C8C8766" w14:textId="77777777" w:rsidR="00DD3A96" w:rsidRPr="00B36DD4" w:rsidRDefault="00DD3A96" w:rsidP="00DD3A96">
      <w:pPr>
        <w:rPr>
          <w:rFonts w:asciiTheme="majorHAnsi" w:hAnsiTheme="majorHAnsi"/>
          <w:b/>
          <w:bCs/>
          <w:szCs w:val="22"/>
        </w:rPr>
      </w:pPr>
      <w:r w:rsidRPr="00ED0287">
        <w:rPr>
          <w:rFonts w:asciiTheme="majorHAnsi" w:hAnsiTheme="majorHAnsi"/>
          <w:b/>
          <w:bCs/>
        </w:rPr>
        <w:t>Boyle 21,</w:t>
      </w:r>
      <w:r>
        <w:rPr>
          <w:rFonts w:asciiTheme="majorHAnsi" w:hAnsiTheme="majorHAnsi"/>
          <w:b/>
          <w:bCs/>
          <w:szCs w:val="22"/>
        </w:rPr>
        <w:t xml:space="preserve"> </w:t>
      </w:r>
      <w:r w:rsidRPr="00B36DD4">
        <w:rPr>
          <w:rFonts w:asciiTheme="majorHAnsi" w:hAnsiTheme="majorHAnsi"/>
          <w:sz w:val="16"/>
          <w:szCs w:val="16"/>
        </w:rPr>
        <w:t>Senior Staff Writer, Association of American Medical Colleges ("Five ways that clinical trials might change for good," AAMC, https://www.aamc.org/news-insights/five-ways-clinical-trials-might-change-good) KD</w:t>
      </w:r>
    </w:p>
    <w:p w14:paraId="5633213B" w14:textId="77777777" w:rsidR="00DD3A96" w:rsidRPr="00D934E3" w:rsidRDefault="00DD3A96" w:rsidP="00DD3A96">
      <w:pPr>
        <w:pStyle w:val="BodyText"/>
        <w:spacing w:before="0" w:beforeAutospacing="0" w:after="0" w:afterAutospacing="0"/>
        <w:rPr>
          <w:rFonts w:asciiTheme="majorHAnsi" w:hAnsiTheme="majorHAnsi" w:cs="Arial"/>
          <w:color w:val="22355A"/>
          <w:szCs w:val="22"/>
        </w:rPr>
      </w:pPr>
      <w:r w:rsidRPr="00B36DD4">
        <w:rPr>
          <w:rFonts w:asciiTheme="majorHAnsi" w:hAnsiTheme="majorHAnsi" w:cs="Arial"/>
          <w:color w:val="000000" w:themeColor="text1"/>
          <w:szCs w:val="22"/>
        </w:rPr>
        <w:t xml:space="preserve">Even before COVID-19, </w:t>
      </w:r>
      <w:r w:rsidRPr="00F93506">
        <w:rPr>
          <w:rFonts w:asciiTheme="majorHAnsi" w:hAnsiTheme="majorHAnsi" w:cs="Arial"/>
          <w:color w:val="000000" w:themeColor="text1"/>
          <w:szCs w:val="22"/>
          <w:highlight w:val="green"/>
          <w:u w:val="single"/>
        </w:rPr>
        <w:t>momentum</w:t>
      </w:r>
      <w:r w:rsidRPr="00AB6B39">
        <w:rPr>
          <w:rFonts w:asciiTheme="majorHAnsi" w:hAnsiTheme="majorHAnsi" w:cs="Arial"/>
          <w:color w:val="000000" w:themeColor="text1"/>
          <w:szCs w:val="22"/>
          <w:u w:val="single"/>
        </w:rPr>
        <w:t xml:space="preserve"> was </w:t>
      </w:r>
      <w:r w:rsidRPr="00F93506">
        <w:rPr>
          <w:rFonts w:asciiTheme="majorHAnsi" w:hAnsiTheme="majorHAnsi" w:cs="Arial"/>
          <w:color w:val="000000" w:themeColor="text1"/>
          <w:szCs w:val="22"/>
          <w:highlight w:val="green"/>
          <w:u w:val="single"/>
        </w:rPr>
        <w:t>building</w:t>
      </w:r>
      <w:r w:rsidRPr="00AB6B39">
        <w:rPr>
          <w:rFonts w:asciiTheme="majorHAnsi" w:hAnsiTheme="majorHAnsi" w:cs="Arial"/>
          <w:color w:val="000000" w:themeColor="text1"/>
          <w:szCs w:val="22"/>
          <w:u w:val="single"/>
        </w:rPr>
        <w:t xml:space="preserve"> among researchers</w:t>
      </w:r>
      <w:r w:rsidRPr="00B36DD4">
        <w:rPr>
          <w:rFonts w:asciiTheme="majorHAnsi" w:hAnsiTheme="majorHAnsi" w:cs="Arial"/>
          <w:color w:val="000000" w:themeColor="text1"/>
          <w:szCs w:val="22"/>
        </w:rPr>
        <w:t xml:space="preserve">, regulators, and sponsors </w:t>
      </w:r>
      <w:r w:rsidRPr="00F93506">
        <w:rPr>
          <w:rFonts w:asciiTheme="majorHAnsi" w:hAnsiTheme="majorHAnsi" w:cs="Arial"/>
          <w:color w:val="000000" w:themeColor="text1"/>
          <w:szCs w:val="22"/>
          <w:highlight w:val="green"/>
          <w:u w:val="single"/>
        </w:rPr>
        <w:t>to</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rethink</w:t>
      </w:r>
      <w:r w:rsidRPr="00AB6B39">
        <w:rPr>
          <w:rFonts w:asciiTheme="majorHAnsi" w:hAnsiTheme="majorHAnsi" w:cs="Arial"/>
          <w:color w:val="000000" w:themeColor="text1"/>
          <w:szCs w:val="22"/>
          <w:u w:val="single"/>
        </w:rPr>
        <w:t xml:space="preserve"> the rules and </w:t>
      </w:r>
      <w:r w:rsidRPr="00F93506">
        <w:rPr>
          <w:rFonts w:asciiTheme="majorHAnsi" w:hAnsiTheme="majorHAnsi" w:cs="Arial"/>
          <w:color w:val="000000" w:themeColor="text1"/>
          <w:szCs w:val="22"/>
          <w:highlight w:val="green"/>
          <w:u w:val="single"/>
        </w:rPr>
        <w:t>practices</w:t>
      </w:r>
      <w:r w:rsidRPr="00AB6B39">
        <w:rPr>
          <w:rFonts w:asciiTheme="majorHAnsi" w:hAnsiTheme="majorHAnsi" w:cs="Arial"/>
          <w:color w:val="000000" w:themeColor="text1"/>
          <w:szCs w:val="22"/>
          <w:u w:val="single"/>
        </w:rPr>
        <w:t xml:space="preserve"> that have </w:t>
      </w:r>
      <w:r w:rsidRPr="00F93506">
        <w:rPr>
          <w:rFonts w:asciiTheme="majorHAnsi" w:hAnsiTheme="majorHAnsi" w:cs="Arial"/>
          <w:color w:val="000000" w:themeColor="text1"/>
          <w:szCs w:val="22"/>
          <w:highlight w:val="green"/>
          <w:u w:val="single"/>
        </w:rPr>
        <w:t>built up</w:t>
      </w:r>
      <w:r w:rsidRPr="00AB6B39">
        <w:rPr>
          <w:rFonts w:asciiTheme="majorHAnsi" w:hAnsiTheme="majorHAnsi" w:cs="Arial"/>
          <w:color w:val="000000" w:themeColor="text1"/>
          <w:szCs w:val="22"/>
          <w:u w:val="single"/>
        </w:rPr>
        <w:t xml:space="preserve"> over the years </w:t>
      </w:r>
      <w:r w:rsidRPr="00F93506">
        <w:rPr>
          <w:rFonts w:asciiTheme="majorHAnsi" w:hAnsiTheme="majorHAnsi" w:cs="Arial"/>
          <w:color w:val="000000" w:themeColor="text1"/>
          <w:szCs w:val="22"/>
          <w:highlight w:val="green"/>
          <w:u w:val="single"/>
        </w:rPr>
        <w:t>around clinical trials</w:t>
      </w:r>
      <w:r w:rsidRPr="00AB6B39">
        <w:rPr>
          <w:rFonts w:asciiTheme="majorHAnsi" w:hAnsiTheme="majorHAnsi" w:cs="Arial"/>
          <w:color w:val="000000" w:themeColor="text1"/>
          <w:szCs w:val="22"/>
          <w:u w:val="single"/>
        </w:rPr>
        <w:t>.</w:t>
      </w:r>
      <w:r w:rsidRPr="00B36DD4">
        <w:rPr>
          <w:rFonts w:asciiTheme="majorHAnsi" w:hAnsiTheme="majorHAnsi" w:cs="Arial"/>
          <w:color w:val="000000" w:themeColor="text1"/>
          <w:szCs w:val="22"/>
        </w:rPr>
        <w:t xml:space="preserve"> The pandemic provided opportunities to test some of the ideas. “Major changes in clinical trials practice have been embraced nationwide,” a group of researchers wrote in the </w:t>
      </w:r>
      <w:hyperlink r:id="rId33" w:tgtFrame="_blankfollow" w:history="1">
        <w:r w:rsidRPr="00B36DD4">
          <w:rPr>
            <w:rStyle w:val="Emphasis"/>
            <w:rFonts w:asciiTheme="majorHAnsi" w:hAnsiTheme="majorHAnsi" w:cs="Arial"/>
            <w:color w:val="000000" w:themeColor="text1"/>
            <w:szCs w:val="22"/>
          </w:rPr>
          <w:t>Journal of the National Cancer Institute</w:t>
        </w:r>
      </w:hyperlink>
      <w:r w:rsidRPr="00B36DD4">
        <w:rPr>
          <w:rFonts w:asciiTheme="majorHAnsi" w:hAnsiTheme="majorHAnsi" w:cs="Arial"/>
          <w:color w:val="000000" w:themeColor="text1"/>
          <w:szCs w:val="22"/>
        </w:rPr>
        <w:t xml:space="preserve"> last fall. “There is a growing consensus that the regulatory and clinical research process alterations that have been adopted in response to the pandemic … should be implemented long term.” Alan Bryce, MD, chair of the Division of Hematology and Medical Oncology at Mayo Clinic in Arizona, says most of the ideas share one objective: “</w:t>
      </w:r>
      <w:r w:rsidRPr="00AB6B39">
        <w:rPr>
          <w:rFonts w:asciiTheme="majorHAnsi" w:hAnsiTheme="majorHAnsi" w:cs="Arial"/>
          <w:color w:val="000000" w:themeColor="text1"/>
          <w:szCs w:val="22"/>
          <w:u w:val="single"/>
        </w:rPr>
        <w:t xml:space="preserve">We can make </w:t>
      </w:r>
      <w:r w:rsidRPr="00F93506">
        <w:rPr>
          <w:rFonts w:asciiTheme="majorHAnsi" w:hAnsiTheme="majorHAnsi" w:cs="Arial"/>
          <w:color w:val="000000" w:themeColor="text1"/>
          <w:szCs w:val="22"/>
          <w:highlight w:val="green"/>
          <w:u w:val="single"/>
        </w:rPr>
        <w:t>trials more friendly to</w:t>
      </w:r>
      <w:r w:rsidRPr="00AB6B39">
        <w:rPr>
          <w:rFonts w:asciiTheme="majorHAnsi" w:hAnsiTheme="majorHAnsi" w:cs="Arial"/>
          <w:color w:val="000000" w:themeColor="text1"/>
          <w:szCs w:val="22"/>
          <w:u w:val="single"/>
        </w:rPr>
        <w:t xml:space="preserve"> both </w:t>
      </w:r>
      <w:r w:rsidRPr="00F93506">
        <w:rPr>
          <w:rFonts w:asciiTheme="majorHAnsi" w:hAnsiTheme="majorHAnsi" w:cs="Arial"/>
          <w:color w:val="000000" w:themeColor="text1"/>
          <w:szCs w:val="22"/>
          <w:highlight w:val="green"/>
          <w:u w:val="single"/>
        </w:rPr>
        <w:t>patients</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and staf</w:t>
      </w:r>
      <w:r w:rsidRPr="00AB6B39">
        <w:rPr>
          <w:rFonts w:asciiTheme="majorHAnsi" w:hAnsiTheme="majorHAnsi" w:cs="Arial"/>
          <w:color w:val="000000" w:themeColor="text1"/>
          <w:szCs w:val="22"/>
          <w:u w:val="single"/>
        </w:rPr>
        <w:t>f</w:t>
      </w:r>
      <w:r w:rsidRPr="00B36DD4">
        <w:rPr>
          <w:rFonts w:asciiTheme="majorHAnsi" w:hAnsiTheme="majorHAnsi" w:cs="Arial"/>
          <w:color w:val="000000" w:themeColor="text1"/>
          <w:szCs w:val="22"/>
        </w:rPr>
        <w:t xml:space="preserve">.” Below are some of the main ideas for how to do that. </w:t>
      </w:r>
      <w:r w:rsidRPr="00F93506">
        <w:rPr>
          <w:rFonts w:asciiTheme="majorHAnsi" w:hAnsiTheme="majorHAnsi" w:cs="Arial"/>
          <w:b/>
          <w:bCs/>
          <w:color w:val="000000" w:themeColor="text1"/>
          <w:szCs w:val="22"/>
          <w:highlight w:val="green"/>
          <w:u w:val="single"/>
        </w:rPr>
        <w:t>Recruit remotely</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Participating in a clinical trial is such a big decision that researchers almost always sit down with potential participants in person to walk them through the process and answer all questions: about the science behind the therapy that’s being tested (including how an experimental drug works in the body), about procedure details (such as how often the person will have to visit the clinic where the trial is being conducted), about potential benefits (such as slowing degradation from a disease), and about risks (including side effects). </w:t>
      </w:r>
      <w:r w:rsidRPr="00AB6B39">
        <w:rPr>
          <w:rFonts w:asciiTheme="majorHAnsi" w:hAnsiTheme="majorHAnsi" w:cs="Arial"/>
          <w:color w:val="000000" w:themeColor="text1"/>
          <w:szCs w:val="22"/>
          <w:u w:val="single"/>
        </w:rPr>
        <w:t>The pandemic forced many researchers to conduct those conversations online and get written consent through electronic documents</w:t>
      </w:r>
      <w:r w:rsidRPr="00B36DD4">
        <w:rPr>
          <w:rFonts w:asciiTheme="majorHAnsi" w:hAnsiTheme="majorHAnsi" w:cs="Arial"/>
          <w:color w:val="000000" w:themeColor="text1"/>
          <w:szCs w:val="22"/>
        </w:rPr>
        <w:t>. That allowed people to join trials that they otherwise might not have. For example, Massachusetts General Hospital (</w:t>
      </w:r>
      <w:r w:rsidRPr="00AB6B39">
        <w:rPr>
          <w:rFonts w:asciiTheme="majorHAnsi" w:hAnsiTheme="majorHAnsi" w:cs="Arial"/>
          <w:color w:val="000000" w:themeColor="text1"/>
          <w:szCs w:val="22"/>
          <w:u w:val="single"/>
        </w:rPr>
        <w:t>MGH) and Boston Medical Center used a mix of in-person and remote meetings to enroll dozens of women in a study of breast cancer survivors</w:t>
      </w:r>
      <w:r w:rsidRPr="00B36DD4">
        <w:rPr>
          <w:rFonts w:asciiTheme="majorHAnsi" w:hAnsiTheme="majorHAnsi" w:cs="Arial"/>
          <w:color w:val="000000" w:themeColor="text1"/>
          <w:szCs w:val="22"/>
        </w:rPr>
        <w:t xml:space="preserve">, says Erica Warner, ScD, MPH, project director of the Harvard/MGH Center on Genomics, Vulnerable Populations, and Health Disparities. But while remote consent “sounds good in theory, many patients and research teams might not prefer it,” says Daniel Ford, MD, MPH, director of the Johns Hopkins Institute for Clinical and Translational Research (ICTR) in Baltimore. At the ICTR, </w:t>
      </w:r>
      <w:r w:rsidRPr="00F93506">
        <w:rPr>
          <w:rFonts w:asciiTheme="majorHAnsi" w:hAnsiTheme="majorHAnsi" w:cs="Arial"/>
          <w:b/>
          <w:bCs/>
          <w:color w:val="000000" w:themeColor="text1"/>
          <w:szCs w:val="22"/>
          <w:highlight w:val="green"/>
          <w:u w:val="single"/>
        </w:rPr>
        <w:t>people</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didn’t sign up</w:t>
      </w:r>
      <w:r w:rsidRPr="00AB6B39">
        <w:rPr>
          <w:rFonts w:asciiTheme="majorHAnsi" w:hAnsiTheme="majorHAnsi" w:cs="Arial"/>
          <w:b/>
          <w:bCs/>
          <w:color w:val="000000" w:themeColor="text1"/>
          <w:szCs w:val="22"/>
          <w:u w:val="single"/>
        </w:rPr>
        <w:t xml:space="preserve"> for trials </w:t>
      </w:r>
      <w:r w:rsidRPr="00F93506">
        <w:rPr>
          <w:rFonts w:asciiTheme="majorHAnsi" w:hAnsiTheme="majorHAnsi" w:cs="Arial"/>
          <w:b/>
          <w:bCs/>
          <w:color w:val="000000" w:themeColor="text1"/>
          <w:szCs w:val="22"/>
          <w:highlight w:val="green"/>
          <w:u w:val="single"/>
        </w:rPr>
        <w:t>any more frequently</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after remote</w:t>
      </w:r>
      <w:r w:rsidRPr="00AB6B39">
        <w:rPr>
          <w:rFonts w:asciiTheme="majorHAnsi" w:hAnsiTheme="majorHAnsi" w:cs="Arial"/>
          <w:b/>
          <w:bCs/>
          <w:color w:val="000000" w:themeColor="text1"/>
          <w:szCs w:val="22"/>
          <w:u w:val="single"/>
        </w:rPr>
        <w:t xml:space="preserve"> consultations than they did through in-person meetings before the pandemic</w:t>
      </w:r>
      <w:r w:rsidRPr="00B36DD4">
        <w:rPr>
          <w:rFonts w:asciiTheme="majorHAnsi" w:hAnsiTheme="majorHAnsi" w:cs="Arial"/>
          <w:color w:val="000000" w:themeColor="text1"/>
          <w:szCs w:val="22"/>
        </w:rPr>
        <w:t xml:space="preserve">, Ford says. Other trials reported mixed results. Researchers believe the remote process can impede their ability to personally connect with some potential participants and instill confidence in the trial. Still, they hope that remote screening and consent will remain an option. “We’re not saying replace” in-person consent,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says. “We’re saying permit this tool to be deployed” in the right circumstances. </w:t>
      </w:r>
      <w:r w:rsidRPr="00F93506">
        <w:rPr>
          <w:rFonts w:asciiTheme="majorHAnsi" w:hAnsiTheme="majorHAnsi" w:cs="Arial"/>
          <w:b/>
          <w:bCs/>
          <w:color w:val="000000" w:themeColor="text1"/>
          <w:szCs w:val="22"/>
          <w:highlight w:val="green"/>
          <w:u w:val="single"/>
        </w:rPr>
        <w:t>Reduce travel</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One common impediment for participating in a clinical trial is traveling to the trial site for various procedures and consultations anywhere from every couple of months to several times a week. The burden is </w:t>
      </w:r>
      <w:r w:rsidRPr="00AB6B39">
        <w:rPr>
          <w:rFonts w:asciiTheme="majorHAnsi" w:hAnsiTheme="majorHAnsi" w:cs="Arial"/>
          <w:color w:val="000000" w:themeColor="text1"/>
          <w:szCs w:val="22"/>
          <w:u w:val="single"/>
        </w:rPr>
        <w:t xml:space="preserve">particularly heavy for people who must travel long distances or have limited access to transportation, such as those who need to use public transit or rely on someone to drive them to their appointments. </w:t>
      </w:r>
      <w:r w:rsidRPr="00B36DD4">
        <w:rPr>
          <w:rFonts w:asciiTheme="majorHAnsi" w:hAnsiTheme="majorHAnsi" w:cs="Arial"/>
          <w:color w:val="000000" w:themeColor="text1"/>
          <w:szCs w:val="22"/>
        </w:rPr>
        <w:t xml:space="preserve">“When a patient has to come to Center City Philadelphia once a week, and they live an hour away, that’s discouraging” for those who are thinking of joining a trial,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notes. During the pandemic, researchers rethought what procedures needed to be done in person. “Suddenly, you could do video visits” and accomplish many of the same objectives, explains Bryce at Mayo. </w:t>
      </w:r>
      <w:r w:rsidRPr="00F93506">
        <w:rPr>
          <w:rFonts w:asciiTheme="majorHAnsi" w:hAnsiTheme="majorHAnsi" w:cs="Arial"/>
          <w:color w:val="000000" w:themeColor="text1"/>
          <w:szCs w:val="22"/>
          <w:u w:val="single"/>
        </w:rPr>
        <w:t>Some trials</w:t>
      </w:r>
      <w:r w:rsidRPr="00B36DD4">
        <w:rPr>
          <w:rFonts w:asciiTheme="majorHAnsi" w:hAnsiTheme="majorHAnsi" w:cs="Arial"/>
          <w:color w:val="000000" w:themeColor="text1"/>
          <w:szCs w:val="22"/>
        </w:rPr>
        <w:t xml:space="preserve"> at Mayo, he explains, </w:t>
      </w:r>
      <w:r w:rsidRPr="00F93506">
        <w:rPr>
          <w:rFonts w:asciiTheme="majorHAnsi" w:hAnsiTheme="majorHAnsi" w:cs="Arial"/>
          <w:b/>
          <w:bCs/>
          <w:color w:val="000000" w:themeColor="text1"/>
          <w:szCs w:val="22"/>
          <w:highlight w:val="green"/>
          <w:u w:val="single"/>
        </w:rPr>
        <w:t>expanded</w:t>
      </w:r>
      <w:r w:rsidRPr="00F93506">
        <w:rPr>
          <w:rFonts w:asciiTheme="majorHAnsi" w:hAnsiTheme="majorHAnsi" w:cs="Arial"/>
          <w:b/>
          <w:bCs/>
          <w:color w:val="000000" w:themeColor="text1"/>
          <w:szCs w:val="22"/>
          <w:u w:val="single"/>
        </w:rPr>
        <w:t xml:space="preserve"> the </w:t>
      </w:r>
      <w:r w:rsidRPr="00F93506">
        <w:rPr>
          <w:rFonts w:asciiTheme="majorHAnsi" w:hAnsiTheme="majorHAnsi" w:cs="Arial"/>
          <w:b/>
          <w:bCs/>
          <w:color w:val="000000" w:themeColor="text1"/>
          <w:szCs w:val="22"/>
          <w:highlight w:val="green"/>
          <w:u w:val="single"/>
        </w:rPr>
        <w:t>period between required visits</w:t>
      </w:r>
      <w:r w:rsidRPr="00F93506">
        <w:rPr>
          <w:rFonts w:asciiTheme="majorHAnsi" w:hAnsiTheme="majorHAnsi" w:cs="Arial"/>
          <w:b/>
          <w:bCs/>
          <w:color w:val="000000" w:themeColor="text1"/>
          <w:szCs w:val="22"/>
          <w:u w:val="single"/>
        </w:rPr>
        <w:t xml:space="preserve"> to the site by several weeks</w:t>
      </w:r>
      <w:r w:rsidRPr="00B36DD4">
        <w:rPr>
          <w:rFonts w:asciiTheme="majorHAnsi" w:hAnsiTheme="majorHAnsi" w:cs="Arial"/>
          <w:color w:val="000000" w:themeColor="text1"/>
          <w:szCs w:val="22"/>
        </w:rPr>
        <w:t xml:space="preserve">. But as anyone who has joined a Zoom meeting knows, video gatherings can be clunky. Some patients are not adept at using computers and phones to participate in meetings. Others feel that in-person meetings give them more personal and focused attention, which can be especially important to people who are in a clinical trial to treat a severe disease, notes a </w:t>
      </w:r>
      <w:hyperlink r:id="rId34" w:tgtFrame="_blankfollow" w:history="1">
        <w:r w:rsidRPr="00B36DD4">
          <w:rPr>
            <w:rStyle w:val="Hyperlink"/>
            <w:rFonts w:asciiTheme="majorHAnsi" w:eastAsiaTheme="majorEastAsia" w:hAnsiTheme="majorHAnsi" w:cs="Arial"/>
            <w:color w:val="000000" w:themeColor="text1"/>
            <w:szCs w:val="22"/>
          </w:rPr>
          <w:t>journal article</w:t>
        </w:r>
      </w:hyperlink>
      <w:r w:rsidRPr="00B36DD4">
        <w:rPr>
          <w:rFonts w:asciiTheme="majorHAnsi" w:hAnsiTheme="majorHAnsi" w:cs="Arial"/>
          <w:color w:val="000000" w:themeColor="text1"/>
          <w:szCs w:val="22"/>
        </w:rPr>
        <w:t xml:space="preserve"> by researchers at Tufts University. “We’ll find the balance” on when to use remote and in-person visits, Ford says. </w:t>
      </w:r>
      <w:r w:rsidRPr="00F93506">
        <w:rPr>
          <w:rFonts w:asciiTheme="majorHAnsi" w:hAnsiTheme="majorHAnsi" w:cs="Arial"/>
          <w:b/>
          <w:bCs/>
          <w:color w:val="000000" w:themeColor="text1"/>
          <w:szCs w:val="22"/>
          <w:highlight w:val="green"/>
          <w:u w:val="single"/>
        </w:rPr>
        <w:t>Send medicine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Traditionally, </w:t>
      </w:r>
      <w:r w:rsidRPr="00F93506">
        <w:rPr>
          <w:rFonts w:asciiTheme="majorHAnsi" w:hAnsiTheme="majorHAnsi" w:cs="Arial"/>
          <w:color w:val="000000" w:themeColor="text1"/>
          <w:szCs w:val="22"/>
          <w:u w:val="single"/>
        </w:rPr>
        <w:t>clinical trial medications are administered at the trial site</w:t>
      </w:r>
      <w:r w:rsidRPr="00B36DD4">
        <w:rPr>
          <w:rFonts w:asciiTheme="majorHAnsi" w:hAnsiTheme="majorHAnsi" w:cs="Arial"/>
          <w:color w:val="000000" w:themeColor="text1"/>
          <w:szCs w:val="22"/>
        </w:rPr>
        <w:t xml:space="preserve">, where staff can assess patients to determine </w:t>
      </w:r>
      <w:r w:rsidRPr="00F93506">
        <w:rPr>
          <w:rFonts w:asciiTheme="majorHAnsi" w:hAnsiTheme="majorHAnsi" w:cs="Arial"/>
          <w:b/>
          <w:bCs/>
          <w:color w:val="000000" w:themeColor="text1"/>
          <w:szCs w:val="22"/>
          <w:highlight w:val="green"/>
          <w:u w:val="single"/>
        </w:rPr>
        <w:t>if doses</w:t>
      </w:r>
      <w:r w:rsidRPr="00F93506">
        <w:rPr>
          <w:rFonts w:asciiTheme="majorHAnsi" w:hAnsiTheme="majorHAnsi" w:cs="Arial"/>
          <w:b/>
          <w:bCs/>
          <w:color w:val="000000" w:themeColor="text1"/>
          <w:szCs w:val="22"/>
          <w:u w:val="single"/>
        </w:rPr>
        <w:t xml:space="preserve"> should be </w:t>
      </w:r>
      <w:r w:rsidRPr="00F93506">
        <w:rPr>
          <w:rFonts w:asciiTheme="majorHAnsi" w:hAnsiTheme="majorHAnsi" w:cs="Arial"/>
          <w:b/>
          <w:bCs/>
          <w:color w:val="000000" w:themeColor="text1"/>
          <w:szCs w:val="22"/>
          <w:highlight w:val="green"/>
          <w:u w:val="single"/>
        </w:rPr>
        <w:t>changed, correctly administer</w:t>
      </w:r>
      <w:r w:rsidRPr="00F93506">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the drugs</w:t>
      </w:r>
      <w:r w:rsidRPr="00B36DD4">
        <w:rPr>
          <w:rFonts w:asciiTheme="majorHAnsi" w:hAnsiTheme="majorHAnsi" w:cs="Arial"/>
          <w:color w:val="000000" w:themeColor="text1"/>
          <w:szCs w:val="22"/>
        </w:rPr>
        <w:t>, and (in some cases) monitor the effects. During the pandemic, many patients were reluctant or unable to come in to receive their medications. Some trials started sending research medicines to their patients — particularly those that people could easily and safely take at home, such as certain pills and liquids. Several factors must be taken into account, explains Ruben Mesa, MD, executive director of the Mays Cancer Center, home to UT Health San Antonio MD Anderson. The center’s questions included: Does the medication require special skills or supplies (such as injections)? Does it need to be shipped or stored in a specific way (such as at certain temperatures)? Can the researchers monitor the patient remotely to adjust the doses if necessary? Adopting this as a routine procedure would make it easier for people to join and remain in trials — especially those who travel long distances to get to the trial site. “You’ve got to drop everything and hang out at the medical center that’s providing the medicine,” Mesa says of the requirement. “</w:t>
      </w:r>
      <w:r w:rsidRPr="00F93506">
        <w:rPr>
          <w:rFonts w:asciiTheme="majorHAnsi" w:hAnsiTheme="majorHAnsi" w:cs="Arial"/>
          <w:color w:val="000000" w:themeColor="text1"/>
          <w:szCs w:val="22"/>
          <w:u w:val="single"/>
        </w:rPr>
        <w:t>If a patient is self-administering a medicine, it certainly makes the trial much easier to participate in</w:t>
      </w:r>
      <w:r w:rsidRPr="00B36DD4">
        <w:rPr>
          <w:rFonts w:asciiTheme="majorHAnsi" w:hAnsiTheme="majorHAnsi" w:cs="Arial"/>
          <w:color w:val="000000" w:themeColor="text1"/>
          <w:szCs w:val="22"/>
        </w:rPr>
        <w:t xml:space="preserve">.” Mesa suggests that in the future, even medications that need to be administered by trained medical personnel — such as through an IV — could be sent to a medical facility near a patient’s home. He wonders, “What if you have a local doctor on the other side who is willing to accept the medicine and administer it to the patient?” </w:t>
      </w:r>
      <w:r w:rsidRPr="00F93506">
        <w:rPr>
          <w:rFonts w:asciiTheme="majorHAnsi" w:hAnsiTheme="majorHAnsi" w:cs="Arial"/>
          <w:b/>
          <w:bCs/>
          <w:color w:val="000000" w:themeColor="text1"/>
          <w:szCs w:val="22"/>
          <w:highlight w:val="green"/>
          <w:u w:val="single"/>
        </w:rPr>
        <w:t>Reduce testing</w:t>
      </w:r>
      <w:r w:rsidRPr="00B36DD4">
        <w:rPr>
          <w:rFonts w:asciiTheme="majorHAnsi" w:hAnsiTheme="majorHAnsi" w:cs="Arial"/>
          <w:b/>
          <w:bCs/>
          <w:color w:val="000000" w:themeColor="text1"/>
          <w:szCs w:val="22"/>
        </w:rPr>
        <w:t xml:space="preserve"> </w:t>
      </w:r>
      <w:r w:rsidRPr="00F93506">
        <w:rPr>
          <w:rFonts w:asciiTheme="majorHAnsi" w:hAnsiTheme="majorHAnsi" w:cs="Arial"/>
          <w:b/>
          <w:bCs/>
          <w:color w:val="000000" w:themeColor="text1"/>
          <w:szCs w:val="22"/>
          <w:u w:val="single"/>
        </w:rPr>
        <w:t>Participants in clinical trials often undergo a dizzying array of tests and biological data collection that they don’t understand the need for</w:t>
      </w:r>
      <w:r w:rsidRPr="00B36DD4">
        <w:rPr>
          <w:rFonts w:asciiTheme="majorHAnsi" w:hAnsiTheme="majorHAnsi" w:cs="Arial"/>
          <w:color w:val="000000" w:themeColor="text1"/>
          <w:szCs w:val="22"/>
        </w:rPr>
        <w:t xml:space="preserve"> — </w:t>
      </w:r>
      <w:r w:rsidRPr="00F93506">
        <w:rPr>
          <w:rFonts w:asciiTheme="majorHAnsi" w:hAnsiTheme="majorHAnsi" w:cs="Arial"/>
          <w:color w:val="000000" w:themeColor="text1"/>
          <w:szCs w:val="22"/>
          <w:u w:val="single"/>
        </w:rPr>
        <w:t>and sometimes the researchers don’t, either</w:t>
      </w:r>
      <w:r w:rsidRPr="00B36DD4">
        <w:rPr>
          <w:rFonts w:asciiTheme="majorHAnsi" w:hAnsiTheme="majorHAnsi" w:cs="Arial"/>
          <w:color w:val="000000" w:themeColor="text1"/>
          <w:szCs w:val="22"/>
        </w:rPr>
        <w:t>. Many of the procedures are required by government oversight agencies and trial sponsors (which provide funding, oversight, and data analysis), in part based on the theory that the more information that’s gathered, the better. “</w:t>
      </w:r>
      <w:r w:rsidRPr="00F93506">
        <w:rPr>
          <w:rFonts w:asciiTheme="majorHAnsi" w:hAnsiTheme="majorHAnsi" w:cs="Arial"/>
          <w:b/>
          <w:bCs/>
          <w:color w:val="000000" w:themeColor="text1"/>
          <w:szCs w:val="22"/>
          <w:highlight w:val="green"/>
          <w:u w:val="single"/>
        </w:rPr>
        <w:t>Many</w:t>
      </w:r>
      <w:r w:rsidRPr="00F93506">
        <w:rPr>
          <w:rFonts w:asciiTheme="majorHAnsi" w:hAnsiTheme="majorHAnsi" w:cs="Arial"/>
          <w:b/>
          <w:bCs/>
          <w:color w:val="000000" w:themeColor="text1"/>
          <w:szCs w:val="22"/>
          <w:u w:val="single"/>
        </w:rPr>
        <w:t xml:space="preserve"> of these </w:t>
      </w:r>
      <w:r w:rsidRPr="00F93506">
        <w:rPr>
          <w:rFonts w:asciiTheme="majorHAnsi" w:hAnsiTheme="majorHAnsi" w:cs="Arial"/>
          <w:b/>
          <w:bCs/>
          <w:color w:val="000000" w:themeColor="text1"/>
          <w:szCs w:val="22"/>
          <w:highlight w:val="green"/>
          <w:u w:val="single"/>
        </w:rPr>
        <w:t>tests</w:t>
      </w:r>
      <w:r w:rsidRPr="00F93506">
        <w:rPr>
          <w:rFonts w:asciiTheme="majorHAnsi" w:hAnsiTheme="majorHAnsi" w:cs="Arial"/>
          <w:b/>
          <w:bCs/>
          <w:color w:val="000000" w:themeColor="text1"/>
          <w:szCs w:val="22"/>
          <w:u w:val="single"/>
        </w:rPr>
        <w:t xml:space="preserve"> are </w:t>
      </w:r>
      <w:r w:rsidRPr="00F93506">
        <w:rPr>
          <w:rFonts w:asciiTheme="majorHAnsi" w:hAnsiTheme="majorHAnsi" w:cs="Arial"/>
          <w:b/>
          <w:bCs/>
          <w:color w:val="000000" w:themeColor="text1"/>
          <w:szCs w:val="22"/>
          <w:highlight w:val="green"/>
          <w:u w:val="single"/>
        </w:rPr>
        <w:t>unnecessary</w:t>
      </w:r>
      <w:r w:rsidRPr="00F93506">
        <w:rPr>
          <w:rFonts w:asciiTheme="majorHAnsi" w:hAnsiTheme="majorHAnsi" w:cs="Arial"/>
          <w:b/>
          <w:bCs/>
          <w:color w:val="000000" w:themeColor="text1"/>
          <w:szCs w:val="22"/>
          <w:u w:val="single"/>
        </w:rPr>
        <w:t xml:space="preserve"> for the purposes of the trial,</w:t>
      </w:r>
      <w:r w:rsidRPr="00B36DD4">
        <w:rPr>
          <w:rFonts w:asciiTheme="majorHAnsi" w:hAnsiTheme="majorHAnsi" w:cs="Arial"/>
          <w:color w:val="000000" w:themeColor="text1"/>
          <w:szCs w:val="22"/>
        </w:rPr>
        <w:t xml:space="preserve">”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notes. The </w:t>
      </w:r>
      <w:r w:rsidRPr="00F93506">
        <w:rPr>
          <w:rFonts w:asciiTheme="majorHAnsi" w:hAnsiTheme="majorHAnsi" w:cs="Arial"/>
          <w:color w:val="000000" w:themeColor="text1"/>
          <w:szCs w:val="22"/>
          <w:u w:val="single"/>
        </w:rPr>
        <w:t xml:space="preserve">requirements have grown over the years along with the development of </w:t>
      </w:r>
      <w:r w:rsidRPr="00F93506">
        <w:rPr>
          <w:rFonts w:asciiTheme="majorHAnsi" w:hAnsiTheme="majorHAnsi" w:cs="Arial"/>
          <w:color w:val="000000" w:themeColor="text1"/>
          <w:szCs w:val="22"/>
          <w:highlight w:val="green"/>
          <w:u w:val="single"/>
        </w:rPr>
        <w:t>more ways to measure</w:t>
      </w:r>
      <w:r w:rsidRPr="00F93506">
        <w:rPr>
          <w:rFonts w:asciiTheme="majorHAnsi" w:hAnsiTheme="majorHAnsi" w:cs="Arial"/>
          <w:color w:val="000000" w:themeColor="text1"/>
          <w:szCs w:val="22"/>
          <w:u w:val="single"/>
        </w:rPr>
        <w:t xml:space="preserve"> and assess elements in the </w:t>
      </w:r>
      <w:r w:rsidRPr="00F93506">
        <w:rPr>
          <w:rFonts w:asciiTheme="majorHAnsi" w:hAnsiTheme="majorHAnsi" w:cs="Arial"/>
          <w:color w:val="000000" w:themeColor="text1"/>
          <w:szCs w:val="22"/>
          <w:highlight w:val="green"/>
          <w:u w:val="single"/>
        </w:rPr>
        <w:t xml:space="preserve">human </w:t>
      </w:r>
      <w:r w:rsidRPr="00F93506">
        <w:rPr>
          <w:rFonts w:asciiTheme="majorHAnsi" w:hAnsiTheme="majorHAnsi" w:cs="Arial"/>
          <w:color w:val="000000" w:themeColor="text1"/>
          <w:szCs w:val="22"/>
          <w:u w:val="single"/>
        </w:rPr>
        <w:t>body</w:t>
      </w:r>
      <w:r w:rsidRPr="00B36DD4">
        <w:rPr>
          <w:rFonts w:asciiTheme="majorHAnsi" w:hAnsiTheme="majorHAnsi" w:cs="Arial"/>
          <w:color w:val="000000" w:themeColor="text1"/>
          <w:szCs w:val="22"/>
        </w:rPr>
        <w:t xml:space="preserve">, like the makeup of tumors, says James </w:t>
      </w:r>
      <w:proofErr w:type="spellStart"/>
      <w:r w:rsidRPr="00B36DD4">
        <w:rPr>
          <w:rFonts w:asciiTheme="majorHAnsi" w:hAnsiTheme="majorHAnsi" w:cs="Arial"/>
          <w:color w:val="000000" w:themeColor="text1"/>
          <w:szCs w:val="22"/>
        </w:rPr>
        <w:t>Doroshow</w:t>
      </w:r>
      <w:proofErr w:type="spellEnd"/>
      <w:r w:rsidRPr="00B36DD4">
        <w:rPr>
          <w:rFonts w:asciiTheme="majorHAnsi" w:hAnsiTheme="majorHAnsi" w:cs="Arial"/>
          <w:color w:val="000000" w:themeColor="text1"/>
          <w:szCs w:val="22"/>
        </w:rPr>
        <w:t xml:space="preserve">, MD, director of the Division of Cancer Treatment and Diagnosis at the National Cancer Institute. He notes that requirements have gradually expanded to a point “that is difficult to sustain.” “Someone has to get it [the sample] from the patient,” he explains. “Someone records that in the health record. It gets put into another database. It involves data managers, doctors, nurses, pharmacists. It becomes very expensive” and time-consuming. When COVID-19 hit, trial investigators worked with regulators and sponsors to implement several changes already under consideration to make testing less burdensome for patients. They </w:t>
      </w:r>
      <w:r w:rsidRPr="00F93506">
        <w:rPr>
          <w:rFonts w:asciiTheme="majorHAnsi" w:hAnsiTheme="majorHAnsi" w:cs="Arial"/>
          <w:color w:val="000000" w:themeColor="text1"/>
          <w:szCs w:val="22"/>
          <w:u w:val="single"/>
        </w:rPr>
        <w:t>reduced the number of tests required, lengthened the time between tests, and arranged for samples to be collected at sites closer to patients’ homes, such as at local hospitals</w:t>
      </w:r>
      <w:r w:rsidRPr="00B36DD4">
        <w:rPr>
          <w:rFonts w:asciiTheme="majorHAnsi" w:hAnsiTheme="majorHAnsi" w:cs="Arial"/>
          <w:color w:val="000000" w:themeColor="text1"/>
          <w:szCs w:val="22"/>
        </w:rPr>
        <w:t xml:space="preserve">. “We learned that not every blood test for every time point for every trial has to happen at our clinic,” </w:t>
      </w:r>
      <w:proofErr w:type="spellStart"/>
      <w:r w:rsidRPr="00B36DD4">
        <w:rPr>
          <w:rFonts w:asciiTheme="majorHAnsi" w:hAnsiTheme="majorHAnsi" w:cs="Arial"/>
          <w:color w:val="000000" w:themeColor="text1"/>
          <w:szCs w:val="22"/>
        </w:rPr>
        <w:t>Vonderheide</w:t>
      </w:r>
      <w:proofErr w:type="spellEnd"/>
      <w:r w:rsidRPr="00B36DD4">
        <w:rPr>
          <w:rFonts w:asciiTheme="majorHAnsi" w:hAnsiTheme="majorHAnsi" w:cs="Arial"/>
          <w:color w:val="000000" w:themeColor="text1"/>
          <w:szCs w:val="22"/>
        </w:rPr>
        <w:t xml:space="preserve"> explains. Collecting those samples at facilities near participants’ homes “was really convenient for patients. There was no degradation of data integrity and there was no danger to patient safety.” </w:t>
      </w:r>
      <w:r w:rsidRPr="00F93506">
        <w:rPr>
          <w:rFonts w:asciiTheme="majorHAnsi" w:hAnsiTheme="majorHAnsi" w:cs="Arial"/>
          <w:b/>
          <w:bCs/>
          <w:color w:val="000000" w:themeColor="text1"/>
          <w:szCs w:val="22"/>
          <w:highlight w:val="green"/>
          <w:u w:val="single"/>
        </w:rPr>
        <w:t>Oversee from a distance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Staff from organizations that sponsor clinical trials typically spend a significant amount of time at the sites before and during the trials. They examine each site to ensure that it meets the sponsor’s requirements, train investigators on procedures such as data input, monitor the trial for quality control, and interview investigators and patients. “</w:t>
      </w:r>
      <w:r w:rsidRPr="00F93506">
        <w:rPr>
          <w:rFonts w:asciiTheme="majorHAnsi" w:hAnsiTheme="majorHAnsi" w:cs="Arial"/>
          <w:color w:val="000000" w:themeColor="text1"/>
          <w:szCs w:val="22"/>
          <w:u w:val="single"/>
        </w:rPr>
        <w:t>Clinical trials normally have a fairly intense face-to-face monitoring process</w:t>
      </w:r>
      <w:r w:rsidRPr="00B36DD4">
        <w:rPr>
          <w:rFonts w:asciiTheme="majorHAnsi" w:hAnsiTheme="majorHAnsi" w:cs="Arial"/>
          <w:color w:val="000000" w:themeColor="text1"/>
          <w:szCs w:val="22"/>
        </w:rPr>
        <w:t xml:space="preserve">,” Mesa says. Much of that work was done remotely during the pandemic. Monitors received data and reports electronically, conducted interviews by phone and videoconference, and had their questions answered by email. Many investigators and monitors think a lot of those practices should continue. The in-person visits “impose tremendous travel requirements on sponsor employees,” require significant coordination between trial and sponsor staff, and consume precious time and space at the site during the visits, nine University of Pennsylvania researchers wrote in a </w:t>
      </w:r>
      <w:hyperlink r:id="rId35" w:tgtFrame="_blankfollow" w:history="1">
        <w:r w:rsidRPr="00B36DD4">
          <w:rPr>
            <w:rStyle w:val="Hyperlink"/>
            <w:rFonts w:asciiTheme="majorHAnsi" w:eastAsiaTheme="majorEastAsia" w:hAnsiTheme="majorHAnsi" w:cs="Arial"/>
            <w:color w:val="000000" w:themeColor="text1"/>
            <w:szCs w:val="22"/>
          </w:rPr>
          <w:t>paper published online</w:t>
        </w:r>
      </w:hyperlink>
      <w:r w:rsidRPr="00B36DD4">
        <w:rPr>
          <w:rFonts w:asciiTheme="majorHAnsi" w:hAnsiTheme="majorHAnsi" w:cs="Arial"/>
          <w:color w:val="000000" w:themeColor="text1"/>
          <w:szCs w:val="22"/>
        </w:rPr>
        <w:t xml:space="preserve"> last month in the journal </w:t>
      </w:r>
      <w:r w:rsidRPr="00B36DD4">
        <w:rPr>
          <w:rStyle w:val="Emphasis"/>
          <w:rFonts w:asciiTheme="majorHAnsi" w:hAnsiTheme="majorHAnsi" w:cs="Arial"/>
          <w:color w:val="000000" w:themeColor="text1"/>
          <w:szCs w:val="22"/>
        </w:rPr>
        <w:t>Cancer</w:t>
      </w:r>
      <w:r w:rsidRPr="00B36DD4">
        <w:rPr>
          <w:rFonts w:asciiTheme="majorHAnsi" w:hAnsiTheme="majorHAnsi" w:cs="Arial"/>
          <w:color w:val="000000" w:themeColor="text1"/>
          <w:szCs w:val="22"/>
        </w:rPr>
        <w:t xml:space="preserve">. They urged that sponsors conduct “nearly all” of their activities remotely. “The pandemic has demonstrated that most sponsor activities can be performed virtually without compromising quality,” they wrote. In a </w:t>
      </w:r>
      <w:hyperlink r:id="rId36" w:tgtFrame="_blankfollow" w:history="1">
        <w:r w:rsidRPr="00B36DD4">
          <w:rPr>
            <w:rStyle w:val="Hyperlink"/>
            <w:rFonts w:asciiTheme="majorHAnsi" w:eastAsiaTheme="majorEastAsia" w:hAnsiTheme="majorHAnsi" w:cs="Arial"/>
            <w:color w:val="000000" w:themeColor="text1"/>
            <w:szCs w:val="22"/>
          </w:rPr>
          <w:t>presentation last December</w:t>
        </w:r>
      </w:hyperlink>
      <w:r w:rsidRPr="00B36DD4">
        <w:rPr>
          <w:rFonts w:asciiTheme="majorHAnsi" w:hAnsiTheme="majorHAnsi" w:cs="Arial"/>
          <w:color w:val="000000" w:themeColor="text1"/>
          <w:szCs w:val="22"/>
        </w:rPr>
        <w:t xml:space="preserve"> about remote monitoring and auditing of trials during the pandemic, administrators at Memorial Sloan Kettering Cancer Center presented data about the impact of that practice since it began there in 2011. The center, based in New York, reported that remote monitoring resulted in shorter visits between research associates and monitors, faster turnaround time for answering monitors’ questions, and significant cost reductions for each monitor. </w:t>
      </w:r>
      <w:r w:rsidRPr="00F93506">
        <w:rPr>
          <w:rFonts w:asciiTheme="majorHAnsi" w:hAnsiTheme="majorHAnsi" w:cs="Arial"/>
          <w:b/>
          <w:bCs/>
          <w:color w:val="000000" w:themeColor="text1"/>
          <w:szCs w:val="22"/>
          <w:u w:val="single"/>
        </w:rPr>
        <w:t xml:space="preserve">Researchers are optimistic that </w:t>
      </w:r>
      <w:r w:rsidRPr="00F93506">
        <w:rPr>
          <w:rFonts w:asciiTheme="majorHAnsi" w:hAnsiTheme="majorHAnsi" w:cs="Arial"/>
          <w:b/>
          <w:bCs/>
          <w:color w:val="000000" w:themeColor="text1"/>
          <w:szCs w:val="22"/>
          <w:highlight w:val="green"/>
          <w:u w:val="single"/>
        </w:rPr>
        <w:t>regulators</w:t>
      </w:r>
      <w:r w:rsidRPr="00F93506">
        <w:rPr>
          <w:rFonts w:asciiTheme="majorHAnsi" w:hAnsiTheme="majorHAnsi" w:cs="Arial"/>
          <w:b/>
          <w:bCs/>
          <w:color w:val="000000" w:themeColor="text1"/>
          <w:szCs w:val="22"/>
          <w:u w:val="single"/>
        </w:rPr>
        <w:t xml:space="preserve"> and sponsors </w:t>
      </w:r>
      <w:r w:rsidRPr="00F93506">
        <w:rPr>
          <w:rFonts w:asciiTheme="majorHAnsi" w:hAnsiTheme="majorHAnsi" w:cs="Arial"/>
          <w:b/>
          <w:bCs/>
          <w:color w:val="000000" w:themeColor="text1"/>
          <w:szCs w:val="22"/>
          <w:highlight w:val="green"/>
          <w:u w:val="single"/>
        </w:rPr>
        <w:t>will provide</w:t>
      </w:r>
      <w:r w:rsidRPr="00F93506">
        <w:rPr>
          <w:rFonts w:asciiTheme="majorHAnsi" w:hAnsiTheme="majorHAnsi" w:cs="Arial"/>
          <w:b/>
          <w:bCs/>
          <w:color w:val="000000" w:themeColor="text1"/>
          <w:szCs w:val="22"/>
          <w:u w:val="single"/>
        </w:rPr>
        <w:t xml:space="preserve"> continuing </w:t>
      </w:r>
      <w:r w:rsidRPr="00F93506">
        <w:rPr>
          <w:rFonts w:asciiTheme="majorHAnsi" w:hAnsiTheme="majorHAnsi" w:cs="Arial"/>
          <w:b/>
          <w:bCs/>
          <w:color w:val="000000" w:themeColor="text1"/>
          <w:szCs w:val="22"/>
          <w:highlight w:val="green"/>
          <w:u w:val="single"/>
        </w:rPr>
        <w:t>flexibility</w:t>
      </w:r>
      <w:r w:rsidRPr="00F93506">
        <w:rPr>
          <w:rFonts w:asciiTheme="majorHAnsi" w:hAnsiTheme="majorHAnsi" w:cs="Arial"/>
          <w:b/>
          <w:bCs/>
          <w:color w:val="000000" w:themeColor="text1"/>
          <w:szCs w:val="22"/>
          <w:u w:val="single"/>
        </w:rPr>
        <w:t xml:space="preserve"> to implement these and other changes</w:t>
      </w:r>
      <w:r w:rsidRPr="00B36DD4">
        <w:rPr>
          <w:rFonts w:asciiTheme="majorHAnsi" w:hAnsiTheme="majorHAnsi" w:cs="Arial"/>
          <w:color w:val="000000" w:themeColor="text1"/>
          <w:szCs w:val="22"/>
        </w:rPr>
        <w:t xml:space="preserve">. Some </w:t>
      </w:r>
      <w:r w:rsidRPr="00F93506">
        <w:rPr>
          <w:rFonts w:asciiTheme="majorHAnsi" w:hAnsiTheme="majorHAnsi" w:cs="Arial"/>
          <w:b/>
          <w:bCs/>
          <w:color w:val="000000" w:themeColor="text1"/>
          <w:szCs w:val="22"/>
          <w:highlight w:val="green"/>
          <w:u w:val="single"/>
        </w:rPr>
        <w:t>changes are already underway</w:t>
      </w:r>
      <w:r w:rsidRPr="00B36DD4">
        <w:rPr>
          <w:rFonts w:asciiTheme="majorHAnsi" w:hAnsiTheme="majorHAnsi" w:cs="Arial"/>
          <w:color w:val="000000" w:themeColor="text1"/>
          <w:szCs w:val="22"/>
        </w:rPr>
        <w:t xml:space="preserve">: The Food and Drug Administration, which had started to explore clinical trial changes before the pandemic, published </w:t>
      </w:r>
      <w:hyperlink r:id="rId37" w:tgtFrame="_blankfollow" w:history="1">
        <w:r w:rsidRPr="00B36DD4">
          <w:rPr>
            <w:rStyle w:val="Hyperlink"/>
            <w:rFonts w:asciiTheme="majorHAnsi" w:eastAsiaTheme="majorEastAsia" w:hAnsiTheme="majorHAnsi" w:cs="Arial"/>
            <w:color w:val="000000" w:themeColor="text1"/>
            <w:szCs w:val="22"/>
          </w:rPr>
          <w:t>updated guidelines</w:t>
        </w:r>
      </w:hyperlink>
      <w:r w:rsidRPr="00B36DD4">
        <w:rPr>
          <w:rFonts w:asciiTheme="majorHAnsi" w:hAnsiTheme="majorHAnsi" w:cs="Arial"/>
          <w:color w:val="000000" w:themeColor="text1"/>
          <w:szCs w:val="22"/>
        </w:rPr>
        <w:t xml:space="preserve"> last November. More revised guidelines appear likely, as </w:t>
      </w:r>
      <w:r w:rsidRPr="00F93506">
        <w:rPr>
          <w:rFonts w:asciiTheme="majorHAnsi" w:hAnsiTheme="majorHAnsi" w:cs="Arial"/>
          <w:color w:val="000000" w:themeColor="text1"/>
          <w:szCs w:val="22"/>
          <w:u w:val="single"/>
        </w:rPr>
        <w:t>everyone rethinks many of the trial requirements</w:t>
      </w:r>
      <w:r w:rsidRPr="00B36DD4">
        <w:rPr>
          <w:rFonts w:asciiTheme="majorHAnsi" w:hAnsiTheme="majorHAnsi" w:cs="Arial"/>
          <w:color w:val="000000" w:themeColor="text1"/>
          <w:szCs w:val="22"/>
        </w:rPr>
        <w:t xml:space="preserve"> that have accumulated over the years. “A lot of questions [about requirements] are evolving,” Mesa says. “Which of them really were necessary versus which were just business as usual? What’s effective? What isn’t?”</w:t>
      </w:r>
    </w:p>
    <w:p w14:paraId="028EB1B9" w14:textId="77777777" w:rsidR="00DD3A96" w:rsidRDefault="00DD3A96" w:rsidP="00DD3A96">
      <w:pPr>
        <w:pStyle w:val="Heading3"/>
      </w:pPr>
      <w:r>
        <w:t xml:space="preserve">Contention – Solvency </w:t>
      </w:r>
    </w:p>
    <w:p w14:paraId="3744BF27" w14:textId="77777777" w:rsidR="00DD3A96" w:rsidRDefault="00DD3A96" w:rsidP="00DD3A96">
      <w:pPr>
        <w:pStyle w:val="Heading4"/>
      </w:pPr>
      <w:r>
        <w:t xml:space="preserve">Plan: The member nations of the WTO should reduce Intellectual Property protections for medicines with data exclusivity protections. </w:t>
      </w:r>
    </w:p>
    <w:p w14:paraId="636616CE" w14:textId="77777777" w:rsidR="00DD3A96" w:rsidRDefault="00DD3A96" w:rsidP="00DD3A96">
      <w:pPr>
        <w:pStyle w:val="Heading4"/>
        <w:rPr>
          <w:rFonts w:asciiTheme="majorHAnsi" w:hAnsiTheme="majorHAnsi"/>
        </w:rPr>
      </w:pPr>
      <w:r w:rsidRPr="00C94373">
        <w:rPr>
          <w:rFonts w:asciiTheme="majorHAnsi" w:hAnsiTheme="majorHAnsi"/>
        </w:rPr>
        <w:t xml:space="preserve">Solves pricing </w:t>
      </w:r>
      <w:r>
        <w:rPr>
          <w:rFonts w:asciiTheme="majorHAnsi" w:hAnsiTheme="majorHAnsi"/>
        </w:rPr>
        <w:t>by improving efficiency of clinical productivity – that resolves alt causes</w:t>
      </w:r>
    </w:p>
    <w:p w14:paraId="5E85D34C" w14:textId="77777777" w:rsidR="00DD3A96" w:rsidRDefault="00DD3A96" w:rsidP="00DD3A96">
      <w:pPr>
        <w:rPr>
          <w:rFonts w:asciiTheme="majorHAnsi" w:hAnsiTheme="majorHAnsi"/>
          <w:b/>
          <w:bCs/>
          <w:szCs w:val="22"/>
        </w:rPr>
      </w:pPr>
      <w:r w:rsidRPr="00ED0287">
        <w:rPr>
          <w:rFonts w:asciiTheme="majorHAnsi" w:hAnsiTheme="majorHAnsi"/>
          <w:b/>
          <w:bCs/>
        </w:rPr>
        <w:t xml:space="preserve">Kimball and </w:t>
      </w:r>
      <w:proofErr w:type="spellStart"/>
      <w:r w:rsidRPr="00ED0287">
        <w:rPr>
          <w:rFonts w:asciiTheme="majorHAnsi" w:hAnsiTheme="majorHAnsi"/>
          <w:b/>
          <w:bCs/>
        </w:rPr>
        <w:t>Ragavan</w:t>
      </w:r>
      <w:proofErr w:type="spellEnd"/>
      <w:r w:rsidRPr="00ED0287">
        <w:rPr>
          <w:rFonts w:asciiTheme="majorHAnsi" w:hAnsiTheme="majorHAnsi"/>
          <w:b/>
          <w:bCs/>
        </w:rPr>
        <w:t xml:space="preserve"> et al 20,</w:t>
      </w:r>
      <w:r>
        <w:rPr>
          <w:rFonts w:asciiTheme="majorHAnsi" w:hAnsiTheme="majorHAnsi"/>
          <w:b/>
          <w:bCs/>
          <w:szCs w:val="22"/>
        </w:rPr>
        <w:t xml:space="preserve"> </w:t>
      </w:r>
      <w:r w:rsidRPr="00BC795D">
        <w:rPr>
          <w:rFonts w:asciiTheme="majorHAnsi" w:hAnsiTheme="majorHAnsi"/>
          <w:sz w:val="16"/>
          <w:szCs w:val="16"/>
        </w:rPr>
        <w:t>Vice President of Trade and International Affairs at the Association for Accessible Medicines, Professor at Texas A&amp;M University School of Law, (Reconsidering the Rationale for the Duration of Data Exclusivity, Texas A&amp;M University School of Law, Texas A&amp;M Law Scholarship, 51 U. Pac. L. Rev. 525, https://scholarship.law.tamu.edu/facscholar/1399) KD</w:t>
      </w:r>
    </w:p>
    <w:p w14:paraId="4F07EB1E" w14:textId="77777777" w:rsidR="00DD3A96" w:rsidRPr="00F1333A" w:rsidRDefault="00DD3A96" w:rsidP="00DD3A96">
      <w:pPr>
        <w:rPr>
          <w:rFonts w:asciiTheme="majorHAnsi" w:hAnsiTheme="majorHAnsi"/>
          <w:b/>
          <w:bCs/>
          <w:szCs w:val="22"/>
          <w:u w:val="single"/>
        </w:rPr>
      </w:pPr>
      <w:r w:rsidRPr="00DC7B19">
        <w:rPr>
          <w:rFonts w:asciiTheme="majorHAnsi" w:hAnsiTheme="majorHAnsi"/>
          <w:b/>
          <w:bCs/>
          <w:szCs w:val="22"/>
          <w:highlight w:val="green"/>
          <w:u w:val="single"/>
        </w:rPr>
        <w:t>For biologics</w:t>
      </w:r>
      <w:r w:rsidRPr="00DC7B19">
        <w:rPr>
          <w:rFonts w:asciiTheme="majorHAnsi" w:hAnsiTheme="majorHAnsi"/>
          <w:b/>
          <w:bCs/>
          <w:szCs w:val="22"/>
          <w:u w:val="single"/>
        </w:rPr>
        <w:t xml:space="preserve">, which are increasingly important (and </w:t>
      </w:r>
      <w:r w:rsidRPr="00DC7B19">
        <w:rPr>
          <w:rFonts w:asciiTheme="majorHAnsi" w:hAnsiTheme="majorHAnsi"/>
          <w:b/>
          <w:bCs/>
          <w:szCs w:val="22"/>
          <w:highlight w:val="green"/>
          <w:u w:val="single"/>
        </w:rPr>
        <w:t>expensive)</w:t>
      </w:r>
      <w:r w:rsidRPr="00245726">
        <w:rPr>
          <w:rFonts w:asciiTheme="majorHAnsi" w:hAnsiTheme="majorHAnsi"/>
          <w:szCs w:val="22"/>
        </w:rPr>
        <w:t xml:space="preserve"> options for patients living with cancer, autoimmune and other maladies,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exclusivity period</w:t>
      </w:r>
      <w:r w:rsidRPr="00DC7B19">
        <w:rPr>
          <w:rFonts w:asciiTheme="majorHAnsi" w:hAnsiTheme="majorHAnsi"/>
          <w:b/>
          <w:bCs/>
          <w:szCs w:val="22"/>
          <w:u w:val="single"/>
        </w:rPr>
        <w:t xml:space="preserve"> is not only </w:t>
      </w:r>
      <w:r w:rsidRPr="00DC7B19">
        <w:rPr>
          <w:rFonts w:asciiTheme="majorHAnsi" w:hAnsiTheme="majorHAnsi"/>
          <w:b/>
          <w:bCs/>
          <w:szCs w:val="22"/>
          <w:highlight w:val="green"/>
          <w:u w:val="single"/>
        </w:rPr>
        <w:t>longer</w:t>
      </w:r>
      <w:r w:rsidRPr="00245726">
        <w:rPr>
          <w:rFonts w:asciiTheme="majorHAnsi" w:hAnsiTheme="majorHAnsi"/>
          <w:szCs w:val="22"/>
        </w:rPr>
        <w:t xml:space="preserve"> (12 vs. 5-7.5 years in the United States), </w:t>
      </w:r>
      <w:r w:rsidRPr="00DC7B19">
        <w:rPr>
          <w:rFonts w:asciiTheme="majorHAnsi" w:hAnsiTheme="majorHAnsi"/>
          <w:b/>
          <w:bCs/>
          <w:szCs w:val="22"/>
          <w:u w:val="single"/>
        </w:rPr>
        <w:t xml:space="preserve">but also </w:t>
      </w:r>
      <w:r w:rsidRPr="00DC7B19">
        <w:rPr>
          <w:rFonts w:asciiTheme="majorHAnsi" w:hAnsiTheme="majorHAnsi"/>
          <w:b/>
          <w:bCs/>
          <w:szCs w:val="22"/>
          <w:highlight w:val="green"/>
          <w:u w:val="single"/>
        </w:rPr>
        <w:t>provides</w:t>
      </w:r>
      <w:r w:rsidRPr="00DC7B19">
        <w:rPr>
          <w:rFonts w:asciiTheme="majorHAnsi" w:hAnsiTheme="majorHAnsi"/>
          <w:b/>
          <w:bCs/>
          <w:szCs w:val="22"/>
          <w:u w:val="single"/>
        </w:rPr>
        <w:t xml:space="preserve"> a </w:t>
      </w:r>
      <w:r w:rsidRPr="00DC7B19">
        <w:rPr>
          <w:rFonts w:asciiTheme="majorHAnsi" w:hAnsiTheme="majorHAnsi"/>
          <w:b/>
          <w:bCs/>
          <w:szCs w:val="22"/>
          <w:highlight w:val="green"/>
          <w:u w:val="single"/>
        </w:rPr>
        <w:t>guaranteed market exclusivity</w:t>
      </w:r>
      <w:r w:rsidRPr="00DC7B19">
        <w:rPr>
          <w:rFonts w:asciiTheme="majorHAnsi" w:hAnsiTheme="majorHAnsi"/>
          <w:b/>
          <w:bCs/>
          <w:szCs w:val="22"/>
          <w:u w:val="single"/>
        </w:rPr>
        <w:t xml:space="preserve"> period extending </w:t>
      </w:r>
      <w:r w:rsidRPr="00DC7B19">
        <w:rPr>
          <w:rFonts w:asciiTheme="majorHAnsi" w:hAnsiTheme="majorHAnsi"/>
          <w:b/>
          <w:bCs/>
          <w:szCs w:val="22"/>
          <w:highlight w:val="green"/>
          <w:u w:val="single"/>
        </w:rPr>
        <w:t>to 12 years</w:t>
      </w:r>
      <w:r w:rsidRPr="00245726">
        <w:rPr>
          <w:rFonts w:asciiTheme="majorHAnsi" w:hAnsiTheme="majorHAnsi"/>
          <w:szCs w:val="22"/>
        </w:rPr>
        <w:t xml:space="preserve">. During the </w:t>
      </w:r>
      <w:r w:rsidRPr="00DC7B19">
        <w:rPr>
          <w:rFonts w:asciiTheme="majorHAnsi" w:hAnsiTheme="majorHAnsi"/>
          <w:szCs w:val="22"/>
          <w:u w:val="single"/>
        </w:rPr>
        <w:t>first four years</w:t>
      </w:r>
      <w:r w:rsidRPr="00245726">
        <w:rPr>
          <w:rFonts w:asciiTheme="majorHAnsi" w:hAnsiTheme="majorHAnsi"/>
          <w:szCs w:val="22"/>
        </w:rPr>
        <w:t xml:space="preserve"> of the 12-year period, the </w:t>
      </w:r>
      <w:r w:rsidRPr="00DC7B19">
        <w:rPr>
          <w:rFonts w:asciiTheme="majorHAnsi" w:hAnsiTheme="majorHAnsi"/>
          <w:b/>
          <w:bCs/>
          <w:szCs w:val="22"/>
          <w:u w:val="single"/>
        </w:rPr>
        <w:t>original reference brand product has both data exclusivity and market exclusivity,</w:t>
      </w:r>
      <w:r w:rsidRPr="00245726">
        <w:rPr>
          <w:rFonts w:asciiTheme="majorHAnsi" w:hAnsiTheme="majorHAnsi"/>
          <w:szCs w:val="22"/>
        </w:rPr>
        <w:t xml:space="preserve"> based on the pathway described in Section 351(k) of the Public Health Services Act.6 Specifically, data exclusivity is provided to the original biologic drug for four years, during which time the </w:t>
      </w:r>
      <w:r w:rsidRPr="00DC7B19">
        <w:rPr>
          <w:rFonts w:asciiTheme="majorHAnsi" w:hAnsiTheme="majorHAnsi"/>
          <w:b/>
          <w:bCs/>
          <w:szCs w:val="22"/>
          <w:highlight w:val="green"/>
          <w:u w:val="single"/>
        </w:rPr>
        <w:t>FDA cannot accept</w:t>
      </w:r>
      <w:r w:rsidRPr="00DC7B19">
        <w:rPr>
          <w:rFonts w:asciiTheme="majorHAnsi" w:hAnsiTheme="majorHAnsi"/>
          <w:b/>
          <w:bCs/>
          <w:szCs w:val="22"/>
          <w:u w:val="single"/>
        </w:rPr>
        <w:t xml:space="preserve"> an application for a </w:t>
      </w:r>
      <w:r w:rsidRPr="00DC7B19">
        <w:rPr>
          <w:rFonts w:asciiTheme="majorHAnsi" w:hAnsiTheme="majorHAnsi"/>
          <w:b/>
          <w:bCs/>
          <w:szCs w:val="22"/>
          <w:highlight w:val="green"/>
          <w:u w:val="single"/>
        </w:rPr>
        <w:t>biosimilar product</w:t>
      </w:r>
      <w:r w:rsidRPr="00DC7B19">
        <w:rPr>
          <w:rFonts w:asciiTheme="majorHAnsi" w:hAnsiTheme="majorHAnsi"/>
          <w:b/>
          <w:bCs/>
          <w:szCs w:val="22"/>
          <w:u w:val="single"/>
        </w:rPr>
        <w:t xml:space="preserve"> referencing that original product.</w:t>
      </w:r>
      <w:r w:rsidRPr="00245726">
        <w:rPr>
          <w:rFonts w:asciiTheme="majorHAnsi" w:hAnsiTheme="majorHAnsi"/>
          <w:szCs w:val="22"/>
        </w:rPr>
        <w:t xml:space="preserve"> Following the end of that four-year period and for an additional eight years, a biosimilar manufacturer can submit a marketing authorization application, but the FDA cannot approve that application, resulting in a combined 12 years of market exclusivity for the original biologic product.7 Duke University professor Henry G. Grabowski had defended—and continues to defend8 —the 12-year exclusivity period for biologics.9 His study, published in 2008 with data from 2006 and earlier,(and paid for by the Pharmaceutical Research and Manufactures of America (“PhRMA”)), found that “</w:t>
      </w:r>
      <w:r w:rsidRPr="00DC7B19">
        <w:rPr>
          <w:rFonts w:asciiTheme="majorHAnsi" w:hAnsiTheme="majorHAnsi"/>
          <w:szCs w:val="22"/>
          <w:u w:val="single"/>
        </w:rPr>
        <w:t>break-even lifetime for the portfolio occurs at 12.9 years</w:t>
      </w:r>
      <w:r w:rsidRPr="00245726">
        <w:rPr>
          <w:rFonts w:asciiTheme="majorHAnsi" w:hAnsiTheme="majorHAnsi"/>
          <w:szCs w:val="22"/>
        </w:rPr>
        <w:t xml:space="preserve"> . . .. This sensitivity reflects the lengthy research and development (“R&amp;D”) investment periods associated with pharmaceutical and biopharmaceutical investments.”10 Professor Grabowski takes the example of bevacizumab (Avastin; Genentech/Roche), which is one of the first of a new class of drugs to treat colorectal cancer. The paper illustrates that in 1997, Genentech submitted information on bevacizumab, a workable antibody, to the FDA. Although Phase I of the clinical trials commenced the same year, the trial finally ended in February 2004, allowing the FDA to approve bevacizumab as the first anti-angiogenic drug for treating cancer. While confirming that biologics overall had a better success rate than chemicals for approval, the study focuses on failure rates and probabilities of success as opposed to actual rates of success to arrive at the 12.9 years of exclusivity. Since its publication, this study has raised questions repeatedly, with critics challenging its premise that 12 years is necessary to incentivize the development of biosimilars.11 In fact, just recently, Nature Biotechnology found that “preclinical development times were not different between biologic and small-molecule drugs but were shorter for biologics.”12 The Grabowski argument is sometimes justified on the grounds that patents on biologics are not always granted and often are more susceptible to being invalidated. Hence, the wisdom is to bestow drug </w:t>
      </w:r>
      <w:proofErr w:type="gramStart"/>
      <w:r w:rsidRPr="00245726">
        <w:rPr>
          <w:rFonts w:asciiTheme="majorHAnsi" w:hAnsiTheme="majorHAnsi"/>
          <w:szCs w:val="22"/>
        </w:rPr>
        <w:t>companies</w:t>
      </w:r>
      <w:proofErr w:type="gramEnd"/>
      <w:r w:rsidRPr="00245726">
        <w:rPr>
          <w:rFonts w:asciiTheme="majorHAnsi" w:hAnsiTheme="majorHAnsi"/>
          <w:szCs w:val="22"/>
        </w:rPr>
        <w:t xml:space="preserve"> inordinate periods of exclusivity so they would not be discouraged from investing in research over biological substances. Others assert that “biotech products, like monoclonal antibodies, are very difficult for generic companies to develop and the absence of data exclusivity in a country would discourage the originator company from entering this market, which would have the deleterious effect of depriving people of the benefits of these drugs.”13 Nevertheless, even Professor Grabowski highlights a red-flag that can potentially choke competition in adding that, </w:t>
      </w:r>
      <w:r w:rsidRPr="00DC7B19">
        <w:rPr>
          <w:rFonts w:asciiTheme="majorHAnsi" w:hAnsiTheme="majorHAnsi"/>
          <w:szCs w:val="22"/>
          <w:highlight w:val="green"/>
        </w:rPr>
        <w:t>“</w:t>
      </w:r>
      <w:r w:rsidRPr="00DC7B19">
        <w:rPr>
          <w:rFonts w:asciiTheme="majorHAnsi" w:hAnsiTheme="majorHAnsi"/>
          <w:b/>
          <w:bCs/>
          <w:szCs w:val="22"/>
          <w:highlight w:val="green"/>
          <w:u w:val="single"/>
        </w:rPr>
        <w:t>if data exclusivity</w:t>
      </w:r>
      <w:r w:rsidRPr="00DC7B19">
        <w:rPr>
          <w:rFonts w:asciiTheme="majorHAnsi" w:hAnsiTheme="majorHAnsi"/>
          <w:b/>
          <w:bCs/>
          <w:szCs w:val="22"/>
          <w:u w:val="single"/>
        </w:rPr>
        <w:t xml:space="preserve"> periods are </w:t>
      </w:r>
      <w:r w:rsidRPr="00DC7B19">
        <w:rPr>
          <w:rFonts w:asciiTheme="majorHAnsi" w:hAnsiTheme="majorHAnsi"/>
          <w:b/>
          <w:bCs/>
          <w:szCs w:val="22"/>
          <w:highlight w:val="green"/>
          <w:u w:val="single"/>
        </w:rPr>
        <w:t>too long</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price competition</w:t>
      </w:r>
      <w:r w:rsidRPr="00DC7B19">
        <w:rPr>
          <w:rFonts w:asciiTheme="majorHAnsi" w:hAnsiTheme="majorHAnsi"/>
          <w:b/>
          <w:bCs/>
          <w:szCs w:val="22"/>
          <w:u w:val="single"/>
        </w:rPr>
        <w:t xml:space="preserve"> could be </w:t>
      </w:r>
      <w:r w:rsidRPr="00DC7B19">
        <w:rPr>
          <w:rFonts w:asciiTheme="majorHAnsi" w:hAnsiTheme="majorHAnsi"/>
          <w:b/>
          <w:bCs/>
          <w:szCs w:val="22"/>
          <w:highlight w:val="green"/>
          <w:u w:val="single"/>
        </w:rPr>
        <w:t>delayed beyond</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what is necessary to encourage innovation</w:t>
      </w:r>
      <w:r w:rsidRPr="00DC7B19">
        <w:rPr>
          <w:rFonts w:asciiTheme="majorHAnsi" w:hAnsiTheme="majorHAnsi"/>
          <w:b/>
          <w:bCs/>
          <w:szCs w:val="22"/>
          <w:u w:val="single"/>
        </w:rPr>
        <w:t>.”</w:t>
      </w:r>
      <w:r w:rsidRPr="00245726">
        <w:rPr>
          <w:rFonts w:asciiTheme="majorHAnsi" w:hAnsiTheme="majorHAnsi"/>
          <w:szCs w:val="22"/>
        </w:rPr>
        <w:t xml:space="preserve">14 Two important changes comport with the red flags that Professor Grabowski raises and consequently, makes his analysis dated. First, </w:t>
      </w:r>
      <w:r w:rsidRPr="00DC7B19">
        <w:rPr>
          <w:rFonts w:asciiTheme="majorHAnsi" w:hAnsiTheme="majorHAnsi"/>
          <w:szCs w:val="22"/>
          <w:u w:val="single"/>
        </w:rPr>
        <w:t xml:space="preserve">new technology such as </w:t>
      </w:r>
      <w:r w:rsidRPr="00DC7B19">
        <w:rPr>
          <w:rFonts w:asciiTheme="majorHAnsi" w:hAnsiTheme="majorHAnsi"/>
          <w:szCs w:val="22"/>
          <w:highlight w:val="green"/>
          <w:u w:val="single"/>
        </w:rPr>
        <w:t>AI</w:t>
      </w:r>
      <w:r w:rsidRPr="00DC7B19">
        <w:rPr>
          <w:rFonts w:asciiTheme="majorHAnsi" w:hAnsiTheme="majorHAnsi"/>
          <w:szCs w:val="22"/>
          <w:u w:val="single"/>
        </w:rPr>
        <w:t xml:space="preserve"> has contributed to </w:t>
      </w:r>
      <w:r w:rsidRPr="00DC7B19">
        <w:rPr>
          <w:rFonts w:asciiTheme="majorHAnsi" w:hAnsiTheme="majorHAnsi"/>
          <w:szCs w:val="22"/>
          <w:highlight w:val="green"/>
          <w:u w:val="single"/>
        </w:rPr>
        <w:t>shortening</w:t>
      </w:r>
      <w:r w:rsidRPr="00DC7B19">
        <w:rPr>
          <w:rFonts w:asciiTheme="majorHAnsi" w:hAnsiTheme="majorHAnsi"/>
          <w:szCs w:val="22"/>
          <w:u w:val="single"/>
        </w:rPr>
        <w:t xml:space="preserve"> the </w:t>
      </w:r>
      <w:r w:rsidRPr="00DC7B19">
        <w:rPr>
          <w:rFonts w:asciiTheme="majorHAnsi" w:hAnsiTheme="majorHAnsi"/>
          <w:szCs w:val="22"/>
          <w:highlight w:val="green"/>
          <w:u w:val="single"/>
        </w:rPr>
        <w:t>time required for</w:t>
      </w:r>
      <w:r w:rsidRPr="00DC7B19">
        <w:rPr>
          <w:rFonts w:asciiTheme="majorHAnsi" w:hAnsiTheme="majorHAnsi"/>
          <w:szCs w:val="22"/>
          <w:u w:val="single"/>
        </w:rPr>
        <w:t xml:space="preserve"> </w:t>
      </w:r>
      <w:r w:rsidRPr="00DC7B19">
        <w:rPr>
          <w:rFonts w:asciiTheme="majorHAnsi" w:hAnsiTheme="majorHAnsi"/>
          <w:szCs w:val="22"/>
          <w:highlight w:val="green"/>
          <w:u w:val="single"/>
        </w:rPr>
        <w:t>clinical trial</w:t>
      </w:r>
      <w:r w:rsidRPr="00DC7B19">
        <w:rPr>
          <w:rFonts w:asciiTheme="majorHAnsi" w:hAnsiTheme="majorHAnsi"/>
          <w:szCs w:val="22"/>
          <w:u w:val="single"/>
        </w:rPr>
        <w:t xml:space="preserve"> </w:t>
      </w:r>
      <w:r w:rsidRPr="0068736E">
        <w:rPr>
          <w:rFonts w:asciiTheme="majorHAnsi" w:hAnsiTheme="majorHAnsi"/>
          <w:szCs w:val="22"/>
          <w:u w:val="single"/>
        </w:rPr>
        <w:t>such that the long period of exclusivity is not justified</w:t>
      </w:r>
      <w:r w:rsidRPr="0068736E">
        <w:rPr>
          <w:rFonts w:asciiTheme="majorHAnsi" w:hAnsiTheme="majorHAnsi"/>
          <w:szCs w:val="22"/>
        </w:rPr>
        <w:t>. Sec</w:t>
      </w:r>
      <w:r w:rsidRPr="00245726">
        <w:rPr>
          <w:rFonts w:asciiTheme="majorHAnsi" w:hAnsiTheme="majorHAnsi"/>
          <w:szCs w:val="22"/>
        </w:rPr>
        <w:t xml:space="preserve">ond, </w:t>
      </w:r>
      <w:r w:rsidRPr="00DC7B19">
        <w:rPr>
          <w:rFonts w:asciiTheme="majorHAnsi" w:hAnsiTheme="majorHAnsi"/>
          <w:b/>
          <w:bCs/>
          <w:szCs w:val="22"/>
          <w:highlight w:val="green"/>
          <w:u w:val="single"/>
        </w:rPr>
        <w:t>pharma</w:t>
      </w:r>
      <w:r w:rsidRPr="00DC7B19">
        <w:rPr>
          <w:rFonts w:asciiTheme="majorHAnsi" w:hAnsiTheme="majorHAnsi"/>
          <w:b/>
          <w:bCs/>
          <w:szCs w:val="22"/>
          <w:u w:val="single"/>
        </w:rPr>
        <w:t xml:space="preserve">ceutical companies have tended to </w:t>
      </w:r>
      <w:r w:rsidRPr="00DC7B19">
        <w:rPr>
          <w:rFonts w:asciiTheme="majorHAnsi" w:hAnsiTheme="majorHAnsi"/>
          <w:b/>
          <w:bCs/>
          <w:szCs w:val="22"/>
          <w:highlight w:val="green"/>
          <w:u w:val="single"/>
        </w:rPr>
        <w:t>seek additional</w:t>
      </w:r>
      <w:r w:rsidRPr="00DC7B19">
        <w:rPr>
          <w:rFonts w:asciiTheme="majorHAnsi" w:hAnsiTheme="majorHAnsi"/>
          <w:b/>
          <w:bCs/>
          <w:szCs w:val="22"/>
          <w:u w:val="single"/>
        </w:rPr>
        <w:t xml:space="preserve"> periods of </w:t>
      </w:r>
      <w:r w:rsidRPr="00DC7B19">
        <w:rPr>
          <w:rFonts w:asciiTheme="majorHAnsi" w:hAnsiTheme="majorHAnsi"/>
          <w:b/>
          <w:bCs/>
          <w:szCs w:val="22"/>
          <w:highlight w:val="green"/>
          <w:u w:val="single"/>
        </w:rPr>
        <w:t>exclusivity</w:t>
      </w:r>
      <w:r w:rsidRPr="00DC7B19">
        <w:rPr>
          <w:rFonts w:asciiTheme="majorHAnsi" w:hAnsiTheme="majorHAnsi"/>
          <w:b/>
          <w:bCs/>
          <w:szCs w:val="22"/>
          <w:u w:val="single"/>
        </w:rPr>
        <w:t xml:space="preserve"> such as </w:t>
      </w:r>
      <w:r w:rsidRPr="00DC7B19">
        <w:rPr>
          <w:rFonts w:asciiTheme="majorHAnsi" w:hAnsiTheme="majorHAnsi"/>
          <w:b/>
          <w:bCs/>
          <w:szCs w:val="22"/>
          <w:highlight w:val="green"/>
          <w:u w:val="single"/>
        </w:rPr>
        <w:t xml:space="preserve">through orphan </w:t>
      </w:r>
      <w:r w:rsidRPr="00DC7B19">
        <w:rPr>
          <w:rFonts w:asciiTheme="majorHAnsi" w:hAnsiTheme="majorHAnsi"/>
          <w:b/>
          <w:bCs/>
          <w:szCs w:val="22"/>
          <w:u w:val="single"/>
        </w:rPr>
        <w:t xml:space="preserve">designation </w:t>
      </w:r>
      <w:r w:rsidRPr="00DC7B19">
        <w:rPr>
          <w:rFonts w:asciiTheme="majorHAnsi" w:hAnsiTheme="majorHAnsi"/>
          <w:b/>
          <w:bCs/>
          <w:szCs w:val="22"/>
          <w:highlight w:val="green"/>
          <w:u w:val="single"/>
        </w:rPr>
        <w:t>or, pediatric</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exclusivity</w:t>
      </w:r>
      <w:r w:rsidRPr="00245726">
        <w:rPr>
          <w:rFonts w:asciiTheme="majorHAnsi" w:hAnsiTheme="majorHAnsi"/>
          <w:szCs w:val="22"/>
        </w:rPr>
        <w:t xml:space="preserve">.15 For example, in the United States, in addition to the data and market exclusivity period awarded for NCEs, </w:t>
      </w:r>
      <w:r w:rsidRPr="00DC7B19">
        <w:rPr>
          <w:rFonts w:asciiTheme="majorHAnsi" w:hAnsiTheme="majorHAnsi"/>
          <w:b/>
          <w:bCs/>
          <w:szCs w:val="22"/>
          <w:u w:val="single"/>
        </w:rPr>
        <w:t>a pediatric exclusivity of 6 months,16 which is a form of market exclusivity for the pediatric designation is added to some existing drugs.</w:t>
      </w:r>
      <w:r w:rsidRPr="00245726">
        <w:rPr>
          <w:rFonts w:asciiTheme="majorHAnsi" w:hAnsiTheme="majorHAnsi"/>
          <w:szCs w:val="22"/>
        </w:rPr>
        <w:t xml:space="preserve"> This extension attaches at the end of term if the sponsor submits pediatric studies on the active moiety in response to a Written Request from FDA. The </w:t>
      </w:r>
      <w:proofErr w:type="gramStart"/>
      <w:r w:rsidRPr="00245726">
        <w:rPr>
          <w:rFonts w:asciiTheme="majorHAnsi" w:hAnsiTheme="majorHAnsi"/>
          <w:szCs w:val="22"/>
        </w:rPr>
        <w:t>real world</w:t>
      </w:r>
      <w:proofErr w:type="gramEnd"/>
      <w:r w:rsidRPr="00245726">
        <w:rPr>
          <w:rFonts w:asciiTheme="majorHAnsi" w:hAnsiTheme="majorHAnsi"/>
          <w:szCs w:val="22"/>
        </w:rPr>
        <w:t xml:space="preserve"> experience of biologic producers demonstrates that exclusivity for biologics can be much longer than even the 12.9 years that Grabowski suggested. </w:t>
      </w:r>
      <w:r w:rsidRPr="00DC7B19">
        <w:rPr>
          <w:rFonts w:asciiTheme="majorHAnsi" w:hAnsiTheme="majorHAnsi"/>
          <w:szCs w:val="22"/>
          <w:highlight w:val="green"/>
          <w:u w:val="single"/>
        </w:rPr>
        <w:t>For</w:t>
      </w:r>
      <w:r w:rsidRPr="00DC7B19">
        <w:rPr>
          <w:rFonts w:asciiTheme="majorHAnsi" w:hAnsiTheme="majorHAnsi"/>
          <w:szCs w:val="22"/>
          <w:u w:val="single"/>
        </w:rPr>
        <w:t xml:space="preserve"> an </w:t>
      </w:r>
      <w:r w:rsidRPr="00DC7B19">
        <w:rPr>
          <w:rFonts w:asciiTheme="majorHAnsi" w:hAnsiTheme="majorHAnsi"/>
          <w:szCs w:val="22"/>
          <w:highlight w:val="green"/>
          <w:u w:val="single"/>
        </w:rPr>
        <w:t>increasing</w:t>
      </w:r>
      <w:r w:rsidRPr="00DC7B19">
        <w:rPr>
          <w:rFonts w:asciiTheme="majorHAnsi" w:hAnsiTheme="majorHAnsi"/>
          <w:szCs w:val="22"/>
          <w:u w:val="single"/>
        </w:rPr>
        <w:t xml:space="preserve"> number of approved </w:t>
      </w:r>
      <w:r w:rsidRPr="00DC7B19">
        <w:rPr>
          <w:rFonts w:asciiTheme="majorHAnsi" w:hAnsiTheme="majorHAnsi"/>
          <w:szCs w:val="22"/>
          <w:highlight w:val="green"/>
          <w:u w:val="single"/>
        </w:rPr>
        <w:t>biologics,</w:t>
      </w:r>
      <w:r w:rsidRPr="00DC7B19">
        <w:rPr>
          <w:rFonts w:asciiTheme="majorHAnsi" w:hAnsiTheme="majorHAnsi"/>
          <w:szCs w:val="22"/>
          <w:u w:val="single"/>
        </w:rPr>
        <w:t xml:space="preserve"> a separate period of </w:t>
      </w:r>
      <w:r w:rsidRPr="00DC7B19">
        <w:rPr>
          <w:rFonts w:asciiTheme="majorHAnsi" w:hAnsiTheme="majorHAnsi"/>
          <w:szCs w:val="22"/>
          <w:highlight w:val="green"/>
          <w:u w:val="single"/>
        </w:rPr>
        <w:t>7 years of exclusivity</w:t>
      </w:r>
      <w:r w:rsidRPr="00DC7B19">
        <w:rPr>
          <w:rFonts w:asciiTheme="majorHAnsi" w:hAnsiTheme="majorHAnsi"/>
          <w:szCs w:val="22"/>
          <w:u w:val="single"/>
        </w:rPr>
        <w:t xml:space="preserve"> may be awarded under the Orphan Drugs Act for each use of the drug to treat an orphan condition.</w:t>
      </w:r>
      <w:r w:rsidRPr="00245726">
        <w:rPr>
          <w:rFonts w:asciiTheme="majorHAnsi" w:hAnsiTheme="majorHAnsi"/>
          <w:szCs w:val="22"/>
        </w:rPr>
        <w:t xml:space="preserve">17 For the orphan indication, a biosimilar (section 351(k) of Public Health Services Act) product may not be licensed by the FDA until after the expiration of the 7-year orphan drug exclusivity period or the 12-year reference product exclusivity, whichever is later. Thus, if the product with a 12-year exclusivity gets approval for an orphan indication in its, say, 11th year, the biosimilar will benefit from 17 years of different forms of hybrid exclusivities.18 Recently, National Public Radio reported that more than 70 drugs) that were approved as Orphan Drugs were in fact familiar brand names which were strategically later approved as orphans - out of the 148 records the Government Accountability Office reviewed, 38.5% had been previously approved drugs.19 </w:t>
      </w:r>
      <w:r w:rsidRPr="00DC7B19">
        <w:rPr>
          <w:rFonts w:asciiTheme="majorHAnsi" w:hAnsiTheme="majorHAnsi"/>
          <w:szCs w:val="22"/>
          <w:u w:val="single"/>
        </w:rPr>
        <w:t xml:space="preserve">Such examples </w:t>
      </w:r>
      <w:r w:rsidRPr="00DC7B19">
        <w:rPr>
          <w:rFonts w:asciiTheme="majorHAnsi" w:hAnsiTheme="majorHAnsi"/>
          <w:szCs w:val="22"/>
          <w:highlight w:val="green"/>
          <w:u w:val="single"/>
        </w:rPr>
        <w:t>include popular mass market drugs</w:t>
      </w:r>
      <w:r w:rsidRPr="00DC7B19">
        <w:rPr>
          <w:rFonts w:asciiTheme="majorHAnsi" w:hAnsiTheme="majorHAnsi"/>
          <w:szCs w:val="22"/>
          <w:u w:val="single"/>
        </w:rPr>
        <w:t xml:space="preserve">, such as the cholesterol blockbuster </w:t>
      </w:r>
      <w:r w:rsidRPr="00DC7B19">
        <w:rPr>
          <w:rFonts w:asciiTheme="majorHAnsi" w:hAnsiTheme="majorHAnsi"/>
          <w:szCs w:val="22"/>
          <w:highlight w:val="green"/>
          <w:u w:val="single"/>
        </w:rPr>
        <w:t>Crestor, Abilify</w:t>
      </w:r>
      <w:r w:rsidRPr="00DC7B19">
        <w:rPr>
          <w:rFonts w:asciiTheme="majorHAnsi" w:hAnsiTheme="majorHAnsi"/>
          <w:szCs w:val="22"/>
          <w:u w:val="single"/>
        </w:rPr>
        <w:t xml:space="preserve"> for psychiatric conditions, cancer drug </w:t>
      </w:r>
      <w:r w:rsidRPr="00DC7B19">
        <w:rPr>
          <w:rFonts w:asciiTheme="majorHAnsi" w:hAnsiTheme="majorHAnsi"/>
          <w:szCs w:val="22"/>
          <w:highlight w:val="green"/>
          <w:u w:val="single"/>
        </w:rPr>
        <w:t>Herceptin</w:t>
      </w:r>
      <w:r w:rsidRPr="00DC7B19">
        <w:rPr>
          <w:rFonts w:asciiTheme="majorHAnsi" w:hAnsiTheme="majorHAnsi"/>
          <w:szCs w:val="22"/>
          <w:u w:val="single"/>
        </w:rPr>
        <w:t xml:space="preserve">, and rheumatoid arthritis drug </w:t>
      </w:r>
      <w:r w:rsidRPr="00DC7B19">
        <w:rPr>
          <w:rFonts w:asciiTheme="majorHAnsi" w:hAnsiTheme="majorHAnsi"/>
          <w:szCs w:val="22"/>
          <w:highlight w:val="green"/>
          <w:u w:val="single"/>
        </w:rPr>
        <w:t>Humira</w:t>
      </w:r>
      <w:r w:rsidRPr="00DC7B19">
        <w:rPr>
          <w:rFonts w:asciiTheme="majorHAnsi" w:hAnsiTheme="majorHAnsi"/>
          <w:szCs w:val="22"/>
          <w:u w:val="single"/>
        </w:rPr>
        <w:t>,</w:t>
      </w:r>
      <w:r w:rsidRPr="00245726">
        <w:rPr>
          <w:rFonts w:asciiTheme="majorHAnsi" w:hAnsiTheme="majorHAnsi"/>
          <w:szCs w:val="22"/>
        </w:rPr>
        <w:t xml:space="preserve"> which is the best-selling medicine in the world (earning more than $19 billion in 2018 alone).20 Each of these represent the reapproval of a mass marketed drug as an orphan drug when their patent was about to expire. In essence,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orphan status</w:t>
      </w:r>
      <w:r w:rsidRPr="00DC7B19">
        <w:rPr>
          <w:rFonts w:asciiTheme="majorHAnsi" w:hAnsiTheme="majorHAnsi"/>
          <w:b/>
          <w:bCs/>
          <w:szCs w:val="22"/>
          <w:u w:val="single"/>
        </w:rPr>
        <w:t xml:space="preserve"> essentially </w:t>
      </w:r>
      <w:r w:rsidRPr="00DC7B19">
        <w:rPr>
          <w:rFonts w:asciiTheme="majorHAnsi" w:hAnsiTheme="majorHAnsi"/>
          <w:b/>
          <w:bCs/>
          <w:szCs w:val="22"/>
          <w:highlight w:val="green"/>
          <w:u w:val="single"/>
        </w:rPr>
        <w:t>enabled an additional seven years of exclusivity</w:t>
      </w:r>
      <w:r w:rsidRPr="00DC7B19">
        <w:rPr>
          <w:rFonts w:asciiTheme="majorHAnsi" w:hAnsiTheme="majorHAnsi"/>
          <w:b/>
          <w:bCs/>
          <w:szCs w:val="22"/>
          <w:u w:val="single"/>
        </w:rPr>
        <w:t xml:space="preserve"> for a drug which </w:t>
      </w:r>
      <w:r w:rsidRPr="00DC7B19">
        <w:rPr>
          <w:rFonts w:asciiTheme="majorHAnsi" w:hAnsiTheme="majorHAnsi"/>
          <w:b/>
          <w:bCs/>
          <w:szCs w:val="22"/>
          <w:highlight w:val="green"/>
          <w:u w:val="single"/>
        </w:rPr>
        <w:t>already benefitted from</w:t>
      </w:r>
      <w:r w:rsidRPr="00DC7B19">
        <w:rPr>
          <w:rFonts w:asciiTheme="majorHAnsi" w:hAnsiTheme="majorHAnsi"/>
          <w:b/>
          <w:bCs/>
          <w:szCs w:val="22"/>
          <w:u w:val="single"/>
        </w:rPr>
        <w:t xml:space="preserve"> patent protection as well as </w:t>
      </w:r>
      <w:r w:rsidRPr="00DC7B19">
        <w:rPr>
          <w:rFonts w:asciiTheme="majorHAnsi" w:hAnsiTheme="majorHAnsi"/>
          <w:b/>
          <w:bCs/>
          <w:szCs w:val="22"/>
          <w:highlight w:val="green"/>
          <w:u w:val="single"/>
        </w:rPr>
        <w:t>one layer of data and market exclusivity</w:t>
      </w:r>
      <w:r w:rsidRPr="00DC7B19">
        <w:rPr>
          <w:rFonts w:asciiTheme="majorHAnsi" w:hAnsiTheme="majorHAnsi"/>
          <w:b/>
          <w:bCs/>
          <w:szCs w:val="22"/>
          <w:u w:val="single"/>
        </w:rPr>
        <w:t xml:space="preserve"> for treating another disease</w:t>
      </w:r>
      <w:r w:rsidRPr="00245726">
        <w:rPr>
          <w:rFonts w:asciiTheme="majorHAnsi" w:hAnsiTheme="majorHAnsi"/>
          <w:szCs w:val="22"/>
        </w:rPr>
        <w:t xml:space="preserve">. </w:t>
      </w:r>
      <w:r w:rsidRPr="00DC7B19">
        <w:rPr>
          <w:rFonts w:asciiTheme="majorHAnsi" w:hAnsiTheme="majorHAnsi"/>
          <w:b/>
          <w:bCs/>
          <w:szCs w:val="22"/>
          <w:u w:val="single"/>
        </w:rPr>
        <w:t xml:space="preserve">This phenomenon is the </w:t>
      </w:r>
      <w:proofErr w:type="gramStart"/>
      <w:r w:rsidRPr="00DC7B19">
        <w:rPr>
          <w:rFonts w:asciiTheme="majorHAnsi" w:hAnsiTheme="majorHAnsi"/>
          <w:b/>
          <w:bCs/>
          <w:szCs w:val="22"/>
          <w:highlight w:val="green"/>
          <w:u w:val="single"/>
        </w:rPr>
        <w:t>red-flag</w:t>
      </w:r>
      <w:proofErr w:type="gramEnd"/>
      <w:r w:rsidRPr="00DC7B19">
        <w:rPr>
          <w:rFonts w:asciiTheme="majorHAnsi" w:hAnsiTheme="majorHAnsi"/>
          <w:b/>
          <w:bCs/>
          <w:szCs w:val="22"/>
          <w:u w:val="single"/>
        </w:rPr>
        <w:t xml:space="preserve"> </w:t>
      </w:r>
      <w:r w:rsidRPr="00DC7B19">
        <w:rPr>
          <w:rFonts w:asciiTheme="majorHAnsi" w:hAnsiTheme="majorHAnsi"/>
          <w:szCs w:val="22"/>
        </w:rPr>
        <w:t xml:space="preserve">that Grabowski himself highlighted, making a case </w:t>
      </w:r>
      <w:r w:rsidRPr="00DC7B19">
        <w:rPr>
          <w:rFonts w:asciiTheme="majorHAnsi" w:hAnsiTheme="majorHAnsi"/>
          <w:b/>
          <w:bCs/>
          <w:szCs w:val="22"/>
          <w:u w:val="single"/>
        </w:rPr>
        <w:t xml:space="preserve">for </w:t>
      </w:r>
      <w:r w:rsidRPr="00DC7B19">
        <w:rPr>
          <w:rFonts w:asciiTheme="majorHAnsi" w:hAnsiTheme="majorHAnsi"/>
          <w:b/>
          <w:bCs/>
          <w:szCs w:val="22"/>
          <w:highlight w:val="green"/>
          <w:u w:val="single"/>
        </w:rPr>
        <w:t>reduced term of protection</w:t>
      </w:r>
      <w:r w:rsidRPr="00DC7B19">
        <w:rPr>
          <w:rFonts w:asciiTheme="majorHAnsi" w:hAnsiTheme="majorHAnsi"/>
          <w:b/>
          <w:bCs/>
          <w:szCs w:val="22"/>
          <w:u w:val="single"/>
        </w:rPr>
        <w:t>.</w:t>
      </w:r>
      <w:r w:rsidRPr="00245726">
        <w:rPr>
          <w:rFonts w:asciiTheme="majorHAnsi" w:hAnsiTheme="majorHAnsi"/>
          <w:szCs w:val="22"/>
        </w:rPr>
        <w:t xml:space="preserve"> Second, the use of </w:t>
      </w:r>
      <w:r w:rsidRPr="00DC7B19">
        <w:rPr>
          <w:rFonts w:asciiTheme="majorHAnsi" w:hAnsiTheme="majorHAnsi"/>
          <w:b/>
          <w:bCs/>
          <w:szCs w:val="22"/>
          <w:highlight w:val="green"/>
          <w:u w:val="single"/>
        </w:rPr>
        <w:t>a</w:t>
      </w:r>
      <w:r w:rsidRPr="00DC7B19">
        <w:rPr>
          <w:rFonts w:asciiTheme="majorHAnsi" w:hAnsiTheme="majorHAnsi"/>
          <w:szCs w:val="22"/>
          <w:u w:val="single"/>
        </w:rPr>
        <w:t xml:space="preserve">rtificial </w:t>
      </w:r>
      <w:r w:rsidRPr="00DC7B19">
        <w:rPr>
          <w:rFonts w:asciiTheme="majorHAnsi" w:hAnsiTheme="majorHAnsi"/>
          <w:b/>
          <w:bCs/>
          <w:szCs w:val="22"/>
          <w:highlight w:val="green"/>
          <w:u w:val="single"/>
        </w:rPr>
        <w:t>i</w:t>
      </w:r>
      <w:r w:rsidRPr="00DC7B19">
        <w:rPr>
          <w:rFonts w:asciiTheme="majorHAnsi" w:hAnsiTheme="majorHAnsi"/>
          <w:szCs w:val="22"/>
          <w:u w:val="single"/>
        </w:rPr>
        <w:t xml:space="preserve">ntelligence, </w:t>
      </w:r>
      <w:r w:rsidRPr="00DC7B19">
        <w:rPr>
          <w:rFonts w:asciiTheme="majorHAnsi" w:hAnsiTheme="majorHAnsi"/>
          <w:b/>
          <w:bCs/>
          <w:szCs w:val="22"/>
          <w:highlight w:val="green"/>
          <w:u w:val="single"/>
        </w:rPr>
        <w:t>biomarkers</w:t>
      </w:r>
      <w:r w:rsidRPr="00245726">
        <w:rPr>
          <w:rFonts w:asciiTheme="majorHAnsi" w:hAnsiTheme="majorHAnsi"/>
          <w:szCs w:val="22"/>
        </w:rPr>
        <w:t xml:space="preserve">, </w:t>
      </w:r>
      <w:r w:rsidRPr="00DC7B19">
        <w:rPr>
          <w:rFonts w:asciiTheme="majorHAnsi" w:hAnsiTheme="majorHAnsi"/>
          <w:szCs w:val="22"/>
          <w:u w:val="single"/>
        </w:rPr>
        <w:t xml:space="preserve">patient-centered mobile technology, and other </w:t>
      </w:r>
      <w:r w:rsidRPr="0068736E">
        <w:rPr>
          <w:rFonts w:asciiTheme="majorHAnsi" w:hAnsiTheme="majorHAnsi"/>
          <w:szCs w:val="22"/>
          <w:u w:val="single"/>
        </w:rPr>
        <w:t>medical and technological advancements has improved drug candidate identification</w:t>
      </w:r>
      <w:r w:rsidRPr="0068736E">
        <w:rPr>
          <w:rFonts w:asciiTheme="majorHAnsi" w:hAnsiTheme="majorHAnsi"/>
          <w:szCs w:val="22"/>
        </w:rPr>
        <w:t xml:space="preserve">, </w:t>
      </w:r>
      <w:r w:rsidRPr="0068736E">
        <w:rPr>
          <w:rFonts w:asciiTheme="majorHAnsi" w:hAnsiTheme="majorHAnsi"/>
          <w:szCs w:val="22"/>
          <w:u w:val="single"/>
        </w:rPr>
        <w:t>patient participation in and engagement during clinical trials, and the overall likelihood of trial success</w:t>
      </w:r>
      <w:r w:rsidRPr="0068736E">
        <w:rPr>
          <w:rFonts w:asciiTheme="majorHAnsi" w:hAnsiTheme="majorHAnsi"/>
          <w:szCs w:val="22"/>
        </w:rPr>
        <w:t xml:space="preserve">. For example, in oncology, </w:t>
      </w:r>
      <w:r w:rsidRPr="0068736E">
        <w:rPr>
          <w:rFonts w:asciiTheme="majorHAnsi" w:hAnsiTheme="majorHAnsi"/>
          <w:szCs w:val="22"/>
          <w:u w:val="single"/>
        </w:rPr>
        <w:t xml:space="preserve">advanced analytics and the increased use of biomarkers have </w:t>
      </w:r>
      <w:r w:rsidRPr="0068736E">
        <w:rPr>
          <w:rFonts w:asciiTheme="majorHAnsi" w:hAnsiTheme="majorHAnsi"/>
          <w:szCs w:val="22"/>
          <w:highlight w:val="green"/>
          <w:u w:val="single"/>
        </w:rPr>
        <w:t>improved</w:t>
      </w:r>
      <w:r w:rsidRPr="0068736E">
        <w:rPr>
          <w:rFonts w:asciiTheme="majorHAnsi" w:hAnsiTheme="majorHAnsi"/>
          <w:szCs w:val="22"/>
          <w:u w:val="single"/>
        </w:rPr>
        <w:t xml:space="preserve"> the</w:t>
      </w:r>
      <w:r w:rsidRPr="00DC7B19">
        <w:rPr>
          <w:rFonts w:asciiTheme="majorHAnsi" w:hAnsiTheme="majorHAnsi"/>
          <w:szCs w:val="22"/>
          <w:u w:val="single"/>
        </w:rPr>
        <w:t xml:space="preserve"> </w:t>
      </w:r>
      <w:r w:rsidRPr="00406C91">
        <w:rPr>
          <w:rFonts w:asciiTheme="majorHAnsi" w:hAnsiTheme="majorHAnsi"/>
          <w:szCs w:val="22"/>
          <w:highlight w:val="green"/>
          <w:u w:val="single"/>
        </w:rPr>
        <w:t>ability to</w:t>
      </w:r>
      <w:r w:rsidRPr="00DC7B19">
        <w:rPr>
          <w:rFonts w:asciiTheme="majorHAnsi" w:hAnsiTheme="majorHAnsi"/>
          <w:szCs w:val="22"/>
          <w:u w:val="single"/>
        </w:rPr>
        <w:t xml:space="preserve"> </w:t>
      </w:r>
      <w:r w:rsidRPr="00406C91">
        <w:rPr>
          <w:rFonts w:asciiTheme="majorHAnsi" w:hAnsiTheme="majorHAnsi"/>
          <w:szCs w:val="22"/>
          <w:highlight w:val="green"/>
          <w:u w:val="single"/>
        </w:rPr>
        <w:t>identify unique gene signatures</w:t>
      </w:r>
      <w:r w:rsidRPr="00DC7B19">
        <w:rPr>
          <w:rFonts w:asciiTheme="majorHAnsi" w:hAnsiTheme="majorHAnsi"/>
          <w:szCs w:val="22"/>
          <w:u w:val="single"/>
        </w:rPr>
        <w:t xml:space="preserve"> and support the identification of clinical trial participants </w:t>
      </w:r>
      <w:r w:rsidRPr="00406C91">
        <w:rPr>
          <w:rFonts w:asciiTheme="majorHAnsi" w:hAnsiTheme="majorHAnsi"/>
          <w:szCs w:val="22"/>
          <w:highlight w:val="green"/>
          <w:u w:val="single"/>
        </w:rPr>
        <w:t>at a faster rate</w:t>
      </w:r>
      <w:r w:rsidRPr="00DC7B19">
        <w:rPr>
          <w:rFonts w:asciiTheme="majorHAnsi" w:hAnsiTheme="majorHAnsi"/>
          <w:szCs w:val="22"/>
          <w:u w:val="single"/>
        </w:rPr>
        <w:t xml:space="preserve"> and with greater precisions than previously</w:t>
      </w:r>
      <w:r w:rsidRPr="00245726">
        <w:rPr>
          <w:rFonts w:asciiTheme="majorHAnsi" w:hAnsiTheme="majorHAnsi"/>
          <w:szCs w:val="22"/>
        </w:rPr>
        <w:t xml:space="preserve">. Considering these developments, IQVIA’s Clinical Trial Trends Impact Assessment tool suggests that there will be a </w:t>
      </w:r>
      <w:r w:rsidRPr="00DC7B19">
        <w:rPr>
          <w:rFonts w:asciiTheme="majorHAnsi" w:hAnsiTheme="majorHAnsi"/>
          <w:b/>
          <w:bCs/>
          <w:szCs w:val="22"/>
          <w:u w:val="single"/>
        </w:rPr>
        <w:t>10</w:t>
      </w:r>
      <w:r w:rsidRPr="00406C91">
        <w:rPr>
          <w:rFonts w:asciiTheme="majorHAnsi" w:hAnsiTheme="majorHAnsi"/>
          <w:b/>
          <w:bCs/>
          <w:szCs w:val="22"/>
          <w:highlight w:val="green"/>
          <w:u w:val="single"/>
        </w:rPr>
        <w:t>4% and 71% increase in oncology R&amp;D productivity</w:t>
      </w:r>
      <w:r w:rsidRPr="00DC7B19">
        <w:rPr>
          <w:rFonts w:asciiTheme="majorHAnsi" w:hAnsiTheme="majorHAnsi"/>
          <w:b/>
          <w:bCs/>
          <w:szCs w:val="22"/>
          <w:u w:val="single"/>
        </w:rPr>
        <w:t xml:space="preserve"> because of advanced analytics and biomarkers</w:t>
      </w:r>
      <w:r w:rsidRPr="00245726">
        <w:rPr>
          <w:rFonts w:asciiTheme="majorHAnsi" w:hAnsiTheme="majorHAnsi"/>
          <w:szCs w:val="22"/>
        </w:rPr>
        <w:t xml:space="preserve">, respectively.21 Technological advancements such as </w:t>
      </w:r>
      <w:proofErr w:type="gramStart"/>
      <w:r w:rsidRPr="00245726">
        <w:rPr>
          <w:rFonts w:asciiTheme="majorHAnsi" w:hAnsiTheme="majorHAnsi"/>
          <w:szCs w:val="22"/>
        </w:rPr>
        <w:t>these promise</w:t>
      </w:r>
      <w:proofErr w:type="gramEnd"/>
      <w:r w:rsidRPr="00245726">
        <w:rPr>
          <w:rFonts w:asciiTheme="majorHAnsi" w:hAnsiTheme="majorHAnsi"/>
          <w:szCs w:val="22"/>
        </w:rPr>
        <w:t xml:space="preserve"> to </w:t>
      </w:r>
      <w:r w:rsidRPr="00406C91">
        <w:rPr>
          <w:rFonts w:asciiTheme="majorHAnsi" w:hAnsiTheme="majorHAnsi"/>
          <w:b/>
          <w:bCs/>
          <w:szCs w:val="22"/>
          <w:highlight w:val="green"/>
          <w:u w:val="single"/>
        </w:rPr>
        <w:t>significantly reduce</w:t>
      </w:r>
      <w:r w:rsidRPr="00DC7B19">
        <w:rPr>
          <w:rFonts w:asciiTheme="majorHAnsi" w:hAnsiTheme="majorHAnsi"/>
          <w:b/>
          <w:bCs/>
          <w:szCs w:val="22"/>
          <w:u w:val="single"/>
        </w:rPr>
        <w:t xml:space="preserve"> the </w:t>
      </w:r>
      <w:r w:rsidRPr="00406C91">
        <w:rPr>
          <w:rFonts w:asciiTheme="majorHAnsi" w:hAnsiTheme="majorHAnsi"/>
          <w:b/>
          <w:bCs/>
          <w:szCs w:val="22"/>
          <w:highlight w:val="green"/>
          <w:u w:val="single"/>
        </w:rPr>
        <w:t>time between</w:t>
      </w:r>
      <w:r w:rsidRPr="00DC7B19">
        <w:rPr>
          <w:rFonts w:asciiTheme="majorHAnsi" w:hAnsiTheme="majorHAnsi"/>
          <w:b/>
          <w:bCs/>
          <w:szCs w:val="22"/>
          <w:u w:val="single"/>
        </w:rPr>
        <w:t xml:space="preserve"> </w:t>
      </w:r>
      <w:r w:rsidRPr="00406C91">
        <w:rPr>
          <w:rFonts w:asciiTheme="majorHAnsi" w:hAnsiTheme="majorHAnsi"/>
          <w:b/>
          <w:bCs/>
          <w:szCs w:val="22"/>
          <w:u w:val="single"/>
        </w:rPr>
        <w:t xml:space="preserve">initial </w:t>
      </w:r>
      <w:r w:rsidRPr="00406C91">
        <w:rPr>
          <w:rFonts w:asciiTheme="majorHAnsi" w:hAnsiTheme="majorHAnsi"/>
          <w:b/>
          <w:bCs/>
          <w:szCs w:val="22"/>
          <w:highlight w:val="green"/>
          <w:u w:val="single"/>
        </w:rPr>
        <w:t>research and</w:t>
      </w:r>
      <w:r w:rsidRPr="00DC7B19">
        <w:rPr>
          <w:rFonts w:asciiTheme="majorHAnsi" w:hAnsiTheme="majorHAnsi"/>
          <w:b/>
          <w:bCs/>
          <w:szCs w:val="22"/>
          <w:u w:val="single"/>
        </w:rPr>
        <w:t xml:space="preserve"> regulatory </w:t>
      </w:r>
      <w:r w:rsidRPr="00406C91">
        <w:rPr>
          <w:rFonts w:asciiTheme="majorHAnsi" w:hAnsiTheme="majorHAnsi"/>
          <w:b/>
          <w:bCs/>
          <w:szCs w:val="22"/>
          <w:highlight w:val="green"/>
          <w:u w:val="single"/>
        </w:rPr>
        <w:t>approval</w:t>
      </w:r>
      <w:r w:rsidRPr="00DC7B19">
        <w:rPr>
          <w:rFonts w:asciiTheme="majorHAnsi" w:hAnsiTheme="majorHAnsi"/>
          <w:b/>
          <w:bCs/>
          <w:szCs w:val="22"/>
          <w:u w:val="single"/>
        </w:rPr>
        <w:t>, increase the likelihood of trial success</w:t>
      </w:r>
      <w:r w:rsidRPr="00245726">
        <w:rPr>
          <w:rFonts w:asciiTheme="majorHAnsi" w:hAnsiTheme="majorHAnsi"/>
          <w:szCs w:val="22"/>
        </w:rPr>
        <w:t xml:space="preserve">, </w:t>
      </w:r>
      <w:r w:rsidRPr="00DC7B19">
        <w:rPr>
          <w:rFonts w:asciiTheme="majorHAnsi" w:hAnsiTheme="majorHAnsi"/>
          <w:b/>
          <w:bCs/>
          <w:szCs w:val="22"/>
          <w:u w:val="single"/>
        </w:rPr>
        <w:t xml:space="preserve">while also </w:t>
      </w:r>
      <w:r w:rsidRPr="00406C91">
        <w:rPr>
          <w:rFonts w:asciiTheme="majorHAnsi" w:hAnsiTheme="majorHAnsi"/>
          <w:b/>
          <w:bCs/>
          <w:szCs w:val="22"/>
          <w:highlight w:val="green"/>
          <w:u w:val="single"/>
        </w:rPr>
        <w:t>reducing the cost</w:t>
      </w:r>
      <w:r w:rsidRPr="00DC7B19">
        <w:rPr>
          <w:rFonts w:asciiTheme="majorHAnsi" w:hAnsiTheme="majorHAnsi"/>
          <w:b/>
          <w:bCs/>
          <w:szCs w:val="22"/>
          <w:u w:val="single"/>
        </w:rPr>
        <w:t xml:space="preserve"> of such trials</w:t>
      </w:r>
      <w:r w:rsidRPr="00245726">
        <w:rPr>
          <w:rFonts w:asciiTheme="majorHAnsi" w:hAnsiTheme="majorHAnsi"/>
          <w:szCs w:val="22"/>
        </w:rPr>
        <w:t xml:space="preserve">. In doing so, they defy the logic behind the Grabowski analysis based on which the current terms of exclusivity are structured. That is, as these technologies are increasingly used in biopharmaceutical R&amp;D, </w:t>
      </w:r>
      <w:r w:rsidRPr="00DC7B19">
        <w:rPr>
          <w:rFonts w:asciiTheme="majorHAnsi" w:hAnsiTheme="majorHAnsi"/>
          <w:b/>
          <w:bCs/>
          <w:szCs w:val="22"/>
          <w:u w:val="single"/>
        </w:rPr>
        <w:t>t</w:t>
      </w:r>
      <w:r w:rsidRPr="00406C91">
        <w:rPr>
          <w:rFonts w:asciiTheme="majorHAnsi" w:hAnsiTheme="majorHAnsi"/>
          <w:b/>
          <w:bCs/>
          <w:szCs w:val="22"/>
          <w:u w:val="single"/>
        </w:rPr>
        <w:t>he</w:t>
      </w:r>
      <w:r w:rsidRPr="00406C91">
        <w:rPr>
          <w:rFonts w:asciiTheme="majorHAnsi" w:hAnsiTheme="majorHAnsi"/>
          <w:b/>
          <w:bCs/>
          <w:szCs w:val="22"/>
          <w:highlight w:val="green"/>
          <w:u w:val="single"/>
        </w:rPr>
        <w:t xml:space="preserve"> need for long periods of exclusivity is reduced</w:t>
      </w:r>
      <w:r w:rsidRPr="00245726">
        <w:rPr>
          <w:rFonts w:asciiTheme="majorHAnsi" w:hAnsiTheme="majorHAnsi"/>
          <w:szCs w:val="22"/>
        </w:rPr>
        <w:t xml:space="preserve">. In fact, </w:t>
      </w:r>
      <w:r w:rsidRPr="00406C91">
        <w:rPr>
          <w:rFonts w:asciiTheme="majorHAnsi" w:hAnsiTheme="majorHAnsi"/>
          <w:b/>
          <w:bCs/>
          <w:szCs w:val="22"/>
          <w:highlight w:val="green"/>
          <w:u w:val="single"/>
        </w:rPr>
        <w:t>as tech</w:t>
      </w:r>
      <w:r w:rsidRPr="00DC7B19">
        <w:rPr>
          <w:rFonts w:asciiTheme="majorHAnsi" w:hAnsiTheme="majorHAnsi"/>
          <w:b/>
          <w:bCs/>
          <w:szCs w:val="22"/>
          <w:u w:val="single"/>
        </w:rPr>
        <w:t xml:space="preserve">nology </w:t>
      </w:r>
      <w:r w:rsidRPr="00406C91">
        <w:rPr>
          <w:rFonts w:asciiTheme="majorHAnsi" w:hAnsiTheme="majorHAnsi"/>
          <w:b/>
          <w:bCs/>
          <w:szCs w:val="22"/>
          <w:highlight w:val="green"/>
          <w:u w:val="single"/>
        </w:rPr>
        <w:t>advances</w:t>
      </w:r>
      <w:r w:rsidRPr="00245726">
        <w:rPr>
          <w:rFonts w:asciiTheme="majorHAnsi" w:hAnsiTheme="majorHAnsi"/>
          <w:szCs w:val="22"/>
        </w:rPr>
        <w:t xml:space="preserve"> and continues to increase efficiencies in drug development, </w:t>
      </w:r>
      <w:r w:rsidRPr="00DC7B19">
        <w:rPr>
          <w:rFonts w:asciiTheme="majorHAnsi" w:hAnsiTheme="majorHAnsi"/>
          <w:b/>
          <w:bCs/>
          <w:szCs w:val="22"/>
          <w:u w:val="single"/>
        </w:rPr>
        <w:t xml:space="preserve">the </w:t>
      </w:r>
      <w:r w:rsidRPr="00406C91">
        <w:rPr>
          <w:rFonts w:asciiTheme="majorHAnsi" w:hAnsiTheme="majorHAnsi"/>
          <w:b/>
          <w:bCs/>
          <w:szCs w:val="22"/>
          <w:highlight w:val="green"/>
          <w:u w:val="single"/>
        </w:rPr>
        <w:t>case for lengthy exclusivity periods weakens</w:t>
      </w:r>
      <w:r w:rsidRPr="00DC7B19">
        <w:rPr>
          <w:rFonts w:asciiTheme="majorHAnsi" w:hAnsiTheme="majorHAnsi"/>
          <w:b/>
          <w:bCs/>
          <w:szCs w:val="22"/>
          <w:u w:val="single"/>
        </w:rPr>
        <w:t xml:space="preserve"> considerably</w:t>
      </w:r>
    </w:p>
    <w:p w14:paraId="7DD3B5F0" w14:textId="77777777" w:rsidR="00DD3A96" w:rsidRPr="00C94373" w:rsidRDefault="00DD3A96" w:rsidP="00DD3A96">
      <w:pPr>
        <w:pStyle w:val="Heading4"/>
        <w:rPr>
          <w:rFonts w:asciiTheme="majorHAnsi" w:hAnsiTheme="majorHAnsi"/>
        </w:rPr>
      </w:pPr>
      <w:r>
        <w:rPr>
          <w:rFonts w:asciiTheme="majorHAnsi" w:hAnsiTheme="majorHAnsi"/>
        </w:rPr>
        <w:t>Removes additional protections and slashes monopoly periods to create adequate development incentives.</w:t>
      </w:r>
    </w:p>
    <w:p w14:paraId="3DF7A270" w14:textId="77777777" w:rsidR="00DD3A96" w:rsidRDefault="00DD3A96" w:rsidP="00DD3A96">
      <w:pPr>
        <w:pStyle w:val="NormalWeb"/>
        <w:shd w:val="clear" w:color="auto" w:fill="FFFFFF"/>
        <w:spacing w:before="0" w:beforeAutospacing="0" w:after="0" w:afterAutospacing="0"/>
        <w:textAlignment w:val="baseline"/>
        <w:rPr>
          <w:rFonts w:asciiTheme="majorHAnsi" w:hAnsiTheme="majorHAnsi"/>
          <w:sz w:val="16"/>
          <w:szCs w:val="16"/>
        </w:rPr>
      </w:pPr>
      <w:r w:rsidRPr="00ED0287">
        <w:rPr>
          <w:rFonts w:asciiTheme="majorHAnsi" w:hAnsiTheme="majorHAnsi"/>
          <w:b/>
          <w:bCs/>
        </w:rPr>
        <w:t xml:space="preserve">Kimball and </w:t>
      </w:r>
      <w:proofErr w:type="spellStart"/>
      <w:r w:rsidRPr="00ED0287">
        <w:rPr>
          <w:rFonts w:asciiTheme="majorHAnsi" w:hAnsiTheme="majorHAnsi"/>
          <w:b/>
          <w:bCs/>
        </w:rPr>
        <w:t>Ragavan</w:t>
      </w:r>
      <w:proofErr w:type="spellEnd"/>
      <w:r w:rsidRPr="00ED0287">
        <w:rPr>
          <w:rFonts w:asciiTheme="majorHAnsi" w:hAnsiTheme="majorHAnsi"/>
          <w:b/>
          <w:bCs/>
        </w:rPr>
        <w:t xml:space="preserve"> et al 20,</w:t>
      </w:r>
      <w:r>
        <w:rPr>
          <w:rFonts w:asciiTheme="majorHAnsi" w:hAnsiTheme="majorHAnsi"/>
          <w:b/>
          <w:bCs/>
          <w:szCs w:val="22"/>
        </w:rPr>
        <w:t xml:space="preserve"> </w:t>
      </w:r>
      <w:r w:rsidRPr="00BC795D">
        <w:rPr>
          <w:rFonts w:asciiTheme="majorHAnsi" w:hAnsiTheme="majorHAnsi"/>
          <w:sz w:val="16"/>
          <w:szCs w:val="16"/>
        </w:rPr>
        <w:t xml:space="preserve">Vice President of Trade and International Affairs at the Association for Accessible Medicines, Professor at Texas A&amp;M University School of Law, </w:t>
      </w:r>
      <w:r>
        <w:rPr>
          <w:rFonts w:asciiTheme="majorHAnsi" w:hAnsiTheme="majorHAnsi"/>
          <w:sz w:val="16"/>
          <w:szCs w:val="16"/>
        </w:rPr>
        <w:t>(</w:t>
      </w:r>
      <w:r w:rsidRPr="007E74E9">
        <w:rPr>
          <w:rFonts w:asciiTheme="majorHAnsi" w:hAnsiTheme="majorHAnsi"/>
          <w:sz w:val="16"/>
          <w:szCs w:val="16"/>
        </w:rPr>
        <w:t>"</w:t>
      </w:r>
      <w:proofErr w:type="spellStart"/>
      <w:r w:rsidRPr="007E74E9">
        <w:rPr>
          <w:rFonts w:asciiTheme="majorHAnsi" w:hAnsiTheme="majorHAnsi"/>
          <w:sz w:val="16"/>
          <w:szCs w:val="16"/>
        </w:rPr>
        <w:t>TradeRx</w:t>
      </w:r>
      <w:proofErr w:type="spellEnd"/>
      <w:r w:rsidRPr="007E74E9">
        <w:rPr>
          <w:rFonts w:asciiTheme="majorHAnsi" w:hAnsiTheme="majorHAnsi"/>
          <w:sz w:val="16"/>
          <w:szCs w:val="16"/>
        </w:rPr>
        <w:t xml:space="preserve"> Report Is it Time to Do Away with Data </w:t>
      </w:r>
      <w:proofErr w:type="gramStart"/>
      <w:r w:rsidRPr="007E74E9">
        <w:rPr>
          <w:rFonts w:asciiTheme="majorHAnsi" w:hAnsiTheme="majorHAnsi"/>
          <w:sz w:val="16"/>
          <w:szCs w:val="16"/>
        </w:rPr>
        <w:t>Exclusivity?,</w:t>
      </w:r>
      <w:proofErr w:type="gramEnd"/>
      <w:r w:rsidRPr="007E74E9">
        <w:rPr>
          <w:rFonts w:asciiTheme="majorHAnsi" w:hAnsiTheme="majorHAnsi"/>
          <w:sz w:val="16"/>
          <w:szCs w:val="16"/>
        </w:rPr>
        <w:t xml:space="preserve">" </w:t>
      </w:r>
      <w:proofErr w:type="spellStart"/>
      <w:r w:rsidRPr="007E74E9">
        <w:rPr>
          <w:rFonts w:asciiTheme="majorHAnsi" w:hAnsiTheme="majorHAnsi"/>
          <w:sz w:val="16"/>
          <w:szCs w:val="16"/>
        </w:rPr>
        <w:t>TradeRx</w:t>
      </w:r>
      <w:proofErr w:type="spellEnd"/>
      <w:r w:rsidRPr="007E74E9">
        <w:rPr>
          <w:rFonts w:asciiTheme="majorHAnsi" w:hAnsiTheme="majorHAnsi"/>
          <w:sz w:val="16"/>
          <w:szCs w:val="16"/>
        </w:rPr>
        <w:t xml:space="preserve"> Report, https://www.traderxreport.com/data-exclusivities/is-it-time-to-do-away-with-data-exclusivity/</w:t>
      </w:r>
      <w:r>
        <w:rPr>
          <w:rFonts w:asciiTheme="majorHAnsi" w:hAnsiTheme="majorHAnsi"/>
          <w:sz w:val="16"/>
          <w:szCs w:val="16"/>
        </w:rPr>
        <w:t>) KD</w:t>
      </w:r>
    </w:p>
    <w:p w14:paraId="601F6C0A" w14:textId="77777777" w:rsidR="00DD3A96" w:rsidRPr="00C94373" w:rsidRDefault="00DD3A96" w:rsidP="00DD3A96">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It is estimated that </w:t>
      </w:r>
      <w:r w:rsidRPr="00E2059E">
        <w:rPr>
          <w:rFonts w:asciiTheme="majorHAnsi" w:hAnsiTheme="majorHAnsi" w:cstheme="majorHAnsi"/>
          <w:b/>
          <w:bCs/>
          <w:color w:val="000000" w:themeColor="text1"/>
          <w:szCs w:val="22"/>
          <w:u w:val="single"/>
        </w:rPr>
        <w:t xml:space="preserve">it takes </w:t>
      </w:r>
      <w:r w:rsidRPr="008674CD">
        <w:rPr>
          <w:rFonts w:asciiTheme="majorHAnsi" w:hAnsiTheme="majorHAnsi" w:cstheme="majorHAnsi"/>
          <w:b/>
          <w:bCs/>
          <w:color w:val="000000" w:themeColor="text1"/>
          <w:szCs w:val="22"/>
          <w:highlight w:val="green"/>
          <w:u w:val="single"/>
        </w:rPr>
        <w:t>at least six</w:t>
      </w:r>
      <w:r w:rsidRPr="00E2059E">
        <w:rPr>
          <w:rFonts w:asciiTheme="majorHAnsi" w:hAnsiTheme="majorHAnsi" w:cstheme="majorHAnsi"/>
          <w:b/>
          <w:bCs/>
          <w:color w:val="000000" w:themeColor="text1"/>
          <w:szCs w:val="22"/>
          <w:u w:val="single"/>
        </w:rPr>
        <w:t xml:space="preserve"> to seven </w:t>
      </w:r>
      <w:r w:rsidRPr="008674CD">
        <w:rPr>
          <w:rFonts w:asciiTheme="majorHAnsi" w:hAnsiTheme="majorHAnsi" w:cstheme="majorHAnsi"/>
          <w:b/>
          <w:bCs/>
          <w:color w:val="000000" w:themeColor="text1"/>
          <w:szCs w:val="22"/>
          <w:highlight w:val="green"/>
          <w:u w:val="single"/>
        </w:rPr>
        <w:t>years</w:t>
      </w:r>
      <w:r w:rsidRPr="00E2059E">
        <w:rPr>
          <w:rFonts w:asciiTheme="majorHAnsi" w:hAnsiTheme="majorHAnsi" w:cstheme="majorHAnsi"/>
          <w:b/>
          <w:bCs/>
          <w:color w:val="000000" w:themeColor="text1"/>
          <w:szCs w:val="22"/>
          <w:u w:val="single"/>
        </w:rPr>
        <w:t xml:space="preserve"> to go </w:t>
      </w:r>
      <w:r w:rsidRPr="008674CD">
        <w:rPr>
          <w:rFonts w:asciiTheme="majorHAnsi" w:hAnsiTheme="majorHAnsi" w:cstheme="majorHAnsi"/>
          <w:b/>
          <w:bCs/>
          <w:color w:val="000000" w:themeColor="text1"/>
          <w:szCs w:val="22"/>
          <w:highlight w:val="green"/>
          <w:u w:val="single"/>
        </w:rPr>
        <w:t>from initial discovery</w:t>
      </w:r>
      <w:r w:rsidRPr="00E2059E">
        <w:rPr>
          <w:rFonts w:asciiTheme="majorHAnsi" w:hAnsiTheme="majorHAnsi" w:cstheme="majorHAnsi"/>
          <w:b/>
          <w:bCs/>
          <w:color w:val="000000" w:themeColor="text1"/>
          <w:szCs w:val="22"/>
          <w:u w:val="single"/>
        </w:rPr>
        <w:t xml:space="preserve"> of a molecule </w:t>
      </w:r>
      <w:r w:rsidRPr="008674CD">
        <w:rPr>
          <w:rFonts w:asciiTheme="majorHAnsi" w:hAnsiTheme="majorHAnsi" w:cstheme="majorHAnsi"/>
          <w:b/>
          <w:bCs/>
          <w:color w:val="000000" w:themeColor="text1"/>
          <w:szCs w:val="22"/>
          <w:highlight w:val="green"/>
          <w:u w:val="single"/>
        </w:rPr>
        <w:t>to</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marketplace</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wherein drugs undergo extensive clinical trials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rPr>
        <w:t>Exclusivity was introduced to compensate for the high cost of clinical trials</w:t>
      </w:r>
      <w:r w:rsidRPr="00E2059E">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and the fact that the </w:t>
      </w:r>
      <w:r w:rsidRPr="00E2059E">
        <w:rPr>
          <w:rFonts w:asciiTheme="majorHAnsi" w:hAnsiTheme="majorHAnsi" w:cstheme="majorHAnsi"/>
          <w:color w:val="000000" w:themeColor="text1"/>
          <w:szCs w:val="22"/>
        </w:rPr>
        <w:t>end result of those trials is the data that demonstrates the relative safety and efficacy of a drug</w:t>
      </w:r>
      <w:r w:rsidRPr="00C94373">
        <w:rPr>
          <w:rFonts w:asciiTheme="majorHAnsi" w:hAnsiTheme="majorHAnsi" w:cstheme="majorHAnsi"/>
          <w:color w:val="000000" w:themeColor="text1"/>
          <w:szCs w:val="22"/>
        </w:rPr>
        <w:t xml:space="preserve">. </w:t>
      </w:r>
      <w:r w:rsidRPr="008674CD">
        <w:rPr>
          <w:rFonts w:asciiTheme="majorHAnsi" w:hAnsiTheme="majorHAnsi" w:cstheme="majorHAnsi"/>
          <w:color w:val="000000" w:themeColor="text1"/>
          <w:szCs w:val="22"/>
          <w:highlight w:val="green"/>
          <w:u w:val="single"/>
        </w:rPr>
        <w:t>During</w:t>
      </w:r>
      <w:r w:rsidRPr="00E2059E">
        <w:rPr>
          <w:rFonts w:asciiTheme="majorHAnsi" w:hAnsiTheme="majorHAnsi" w:cstheme="majorHAnsi"/>
          <w:color w:val="000000" w:themeColor="text1"/>
          <w:szCs w:val="22"/>
          <w:u w:val="single"/>
        </w:rPr>
        <w:t xml:space="preserve"> this </w:t>
      </w:r>
      <w:r w:rsidRPr="008674CD">
        <w:rPr>
          <w:rFonts w:asciiTheme="majorHAnsi" w:hAnsiTheme="majorHAnsi" w:cstheme="majorHAnsi"/>
          <w:color w:val="000000" w:themeColor="text1"/>
          <w:szCs w:val="22"/>
          <w:highlight w:val="green"/>
          <w:u w:val="single"/>
        </w:rPr>
        <w:t>monopoly period,</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when generic or </w:t>
      </w:r>
      <w:r w:rsidRPr="008674CD">
        <w:rPr>
          <w:rFonts w:asciiTheme="majorHAnsi" w:hAnsiTheme="majorHAnsi" w:cstheme="majorHAnsi"/>
          <w:color w:val="000000" w:themeColor="text1"/>
          <w:szCs w:val="22"/>
          <w:highlight w:val="green"/>
          <w:u w:val="single"/>
        </w:rPr>
        <w:t>biosimilar</w:t>
      </w:r>
      <w:r w:rsidRPr="00E2059E">
        <w:rPr>
          <w:rFonts w:asciiTheme="majorHAnsi" w:hAnsiTheme="majorHAnsi" w:cstheme="majorHAnsi"/>
          <w:color w:val="000000" w:themeColor="text1"/>
          <w:szCs w:val="22"/>
          <w:u w:val="single"/>
        </w:rPr>
        <w:t xml:space="preserve"> drug manufactures are </w:t>
      </w:r>
      <w:r w:rsidRPr="008674CD">
        <w:rPr>
          <w:rFonts w:asciiTheme="majorHAnsi" w:hAnsiTheme="majorHAnsi" w:cstheme="majorHAnsi"/>
          <w:color w:val="000000" w:themeColor="text1"/>
          <w:szCs w:val="22"/>
          <w:highlight w:val="green"/>
          <w:u w:val="single"/>
        </w:rPr>
        <w:t>unable to launch</w:t>
      </w:r>
      <w:r w:rsidRPr="00E2059E">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follow-on products</w:t>
      </w:r>
      <w:r w:rsidRPr="00E2059E">
        <w:rPr>
          <w:rFonts w:asciiTheme="majorHAnsi" w:hAnsiTheme="majorHAnsi" w:cstheme="majorHAnsi"/>
          <w:color w:val="000000" w:themeColor="text1"/>
          <w:szCs w:val="22"/>
          <w:u w:val="single"/>
        </w:rPr>
        <w:t xml:space="preserve"> clinical trial data is protected from competition</w:t>
      </w:r>
      <w:r w:rsidRPr="00C94373">
        <w:rPr>
          <w:rFonts w:asciiTheme="majorHAnsi" w:hAnsiTheme="majorHAnsi" w:cstheme="majorHAnsi"/>
          <w:color w:val="000000" w:themeColor="text1"/>
          <w:szCs w:val="22"/>
        </w:rPr>
        <w:t xml:space="preserve">, allowing an additional opportunity, on top of the patent term, during which time companies could recover the cost of the innovation.  But, if the benefits of the end of that exclusivity period are to be realized as quickly as possible, it is </w:t>
      </w:r>
      <w:r w:rsidRPr="008674CD">
        <w:rPr>
          <w:rFonts w:asciiTheme="majorHAnsi" w:hAnsiTheme="majorHAnsi" w:cstheme="majorHAnsi"/>
          <w:color w:val="000000" w:themeColor="text1"/>
          <w:szCs w:val="22"/>
          <w:u w:val="single"/>
        </w:rPr>
        <w:t>critical</w:t>
      </w:r>
      <w:r w:rsidRPr="00C94373">
        <w:rPr>
          <w:rFonts w:asciiTheme="majorHAnsi" w:hAnsiTheme="majorHAnsi" w:cstheme="majorHAnsi"/>
          <w:color w:val="000000" w:themeColor="text1"/>
          <w:szCs w:val="22"/>
        </w:rPr>
        <w:t xml:space="preserve"> </w:t>
      </w:r>
      <w:r w:rsidRPr="008674CD">
        <w:rPr>
          <w:rFonts w:asciiTheme="majorHAnsi" w:hAnsiTheme="majorHAnsi" w:cstheme="majorHAnsi"/>
          <w:b/>
          <w:bCs/>
          <w:color w:val="000000" w:themeColor="text1"/>
          <w:szCs w:val="22"/>
          <w:u w:val="single"/>
        </w:rPr>
        <w:t>for follow-on producers to use this data in order to enter the market as soon as the period of patent exclusivity ends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Obstacles to access this data have become a barrier that deserves to be reconsidered </w:t>
      </w:r>
      <w:r w:rsidRPr="00C94373">
        <w:rPr>
          <w:rFonts w:asciiTheme="majorHAnsi" w:hAnsiTheme="majorHAnsi" w:cstheme="majorHAnsi"/>
          <w:color w:val="000000" w:themeColor="text1"/>
          <w:szCs w:val="22"/>
        </w:rPr>
        <w:t>closely.</w:t>
      </w:r>
    </w:p>
    <w:p w14:paraId="3080B52B" w14:textId="77777777" w:rsidR="00DD3A96" w:rsidRPr="00F1333A" w:rsidRDefault="00DD3A96" w:rsidP="00DD3A96">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 xml:space="preserve">For small-molecule drugs especially, </w:t>
      </w:r>
      <w:r w:rsidRPr="00E2059E">
        <w:rPr>
          <w:rFonts w:asciiTheme="majorHAnsi" w:hAnsiTheme="majorHAnsi" w:cstheme="majorHAnsi"/>
          <w:color w:val="000000" w:themeColor="text1"/>
          <w:szCs w:val="22"/>
          <w:u w:val="single"/>
        </w:rPr>
        <w:t xml:space="preserve">the </w:t>
      </w:r>
      <w:r w:rsidRPr="008674CD">
        <w:rPr>
          <w:rFonts w:asciiTheme="majorHAnsi" w:hAnsiTheme="majorHAnsi" w:cstheme="majorHAnsi"/>
          <w:color w:val="000000" w:themeColor="text1"/>
          <w:szCs w:val="22"/>
          <w:highlight w:val="green"/>
          <w:u w:val="single"/>
        </w:rPr>
        <w:t>proprietary data</w:t>
      </w:r>
      <w:r w:rsidRPr="00E2059E">
        <w:rPr>
          <w:rFonts w:asciiTheme="majorHAnsi" w:hAnsiTheme="majorHAnsi" w:cstheme="majorHAnsi"/>
          <w:color w:val="000000" w:themeColor="text1"/>
          <w:szCs w:val="22"/>
          <w:u w:val="single"/>
        </w:rPr>
        <w:t xml:space="preserve"> developed by the original medicine producer is </w:t>
      </w:r>
      <w:r w:rsidRPr="008674CD">
        <w:rPr>
          <w:rFonts w:asciiTheme="majorHAnsi" w:hAnsiTheme="majorHAnsi" w:cstheme="majorHAnsi"/>
          <w:color w:val="000000" w:themeColor="text1"/>
          <w:szCs w:val="22"/>
          <w:highlight w:val="green"/>
          <w:u w:val="single"/>
        </w:rPr>
        <w:t xml:space="preserve">important for </w:t>
      </w:r>
      <w:r w:rsidRPr="008674CD">
        <w:rPr>
          <w:rFonts w:asciiTheme="majorHAnsi" w:hAnsiTheme="majorHAnsi" w:cstheme="majorHAnsi"/>
          <w:color w:val="000000" w:themeColor="text1"/>
          <w:szCs w:val="22"/>
          <w:u w:val="single"/>
        </w:rPr>
        <w:t>follow-on producers</w:t>
      </w:r>
      <w:r w:rsidRPr="00E2059E">
        <w:rPr>
          <w:rFonts w:asciiTheme="majorHAnsi" w:hAnsiTheme="majorHAnsi" w:cstheme="majorHAnsi"/>
          <w:color w:val="000000" w:themeColor="text1"/>
          <w:szCs w:val="22"/>
          <w:u w:val="single"/>
        </w:rPr>
        <w:t xml:space="preserve"> to file </w:t>
      </w:r>
      <w:r w:rsidRPr="008674CD">
        <w:rPr>
          <w:rFonts w:asciiTheme="majorHAnsi" w:hAnsiTheme="majorHAnsi" w:cstheme="majorHAnsi"/>
          <w:color w:val="000000" w:themeColor="text1"/>
          <w:szCs w:val="22"/>
          <w:highlight w:val="green"/>
          <w:u w:val="single"/>
        </w:rPr>
        <w:t>generic applications</w:t>
      </w:r>
      <w:r w:rsidRPr="00E2059E">
        <w:rPr>
          <w:rFonts w:asciiTheme="majorHAnsi" w:hAnsiTheme="majorHAnsi" w:cstheme="majorHAnsi"/>
          <w:color w:val="000000" w:themeColor="text1"/>
          <w:szCs w:val="22"/>
          <w:u w:val="single"/>
        </w:rPr>
        <w:t>. </w:t>
      </w:r>
      <w:r w:rsidRPr="00C94373">
        <w:rPr>
          <w:rFonts w:asciiTheme="majorHAnsi" w:hAnsiTheme="majorHAnsi" w:cstheme="majorHAnsi"/>
          <w:color w:val="000000" w:themeColor="text1"/>
          <w:szCs w:val="22"/>
        </w:rPr>
        <w:t> </w:t>
      </w:r>
      <w:proofErr w:type="spellStart"/>
      <w:r w:rsidR="007156A6">
        <w:fldChar w:fldCharType="begin"/>
      </w:r>
      <w:r w:rsidR="007156A6">
        <w:instrText xml:space="preserve"> HYPERLINK "https://www.idhifapro.com/?gclid=CjwKCAjw88v3BRBFEiwApwLevS3Uoaz8j88YmtjR87NpozN6lP98nFBS6pLNudVhVAyn2s3iyZS-QRoCmXoQAvD_BwE" \t "_blank" </w:instrText>
      </w:r>
      <w:r w:rsidR="007156A6">
        <w:fldChar w:fldCharType="separate"/>
      </w:r>
      <w:r w:rsidRPr="00C94373">
        <w:rPr>
          <w:rStyle w:val="Hyperlink"/>
          <w:rFonts w:asciiTheme="majorHAnsi" w:eastAsiaTheme="majorEastAsia" w:hAnsiTheme="majorHAnsi" w:cstheme="majorHAnsi"/>
          <w:color w:val="000000" w:themeColor="text1"/>
          <w:szCs w:val="22"/>
          <w:bdr w:val="none" w:sz="0" w:space="0" w:color="auto" w:frame="1"/>
        </w:rPr>
        <w:t>Idhifa</w:t>
      </w:r>
      <w:proofErr w:type="spellEnd"/>
      <w:r w:rsidR="007156A6">
        <w:rPr>
          <w:rStyle w:val="Hyperlink"/>
          <w:rFonts w:asciiTheme="majorHAnsi" w:eastAsiaTheme="majorEastAsia" w:hAnsiTheme="majorHAnsi" w:cstheme="majorHAnsi"/>
          <w:color w:val="000000" w:themeColor="text1"/>
          <w:szCs w:val="22"/>
          <w:bdr w:val="none" w:sz="0" w:space="0" w:color="auto" w:frame="1"/>
        </w:rPr>
        <w:fldChar w:fldCharType="end"/>
      </w:r>
      <w:r w:rsidRPr="00C94373">
        <w:rPr>
          <w:rFonts w:asciiTheme="majorHAnsi" w:hAnsiTheme="majorHAnsi" w:cstheme="majorHAnsi"/>
          <w:color w:val="000000" w:themeColor="text1"/>
          <w:szCs w:val="22"/>
        </w:rPr>
        <w:t> is an example of a small molecule drug used for the treatment of acute myeloid leukemia. It is currently priced at $28,000 for a month’s supply of the medication. The drug was approved in 2017 by the </w:t>
      </w:r>
      <w:hyperlink r:id="rId38" w:tgtFrame="_blank" w:history="1">
        <w:r w:rsidRPr="00C94373">
          <w:rPr>
            <w:rStyle w:val="Hyperlink"/>
            <w:rFonts w:asciiTheme="majorHAnsi" w:eastAsiaTheme="majorEastAsia" w:hAnsiTheme="majorHAnsi" w:cstheme="majorHAnsi"/>
            <w:color w:val="000000" w:themeColor="text1"/>
            <w:szCs w:val="22"/>
            <w:bdr w:val="none" w:sz="0" w:space="0" w:color="auto" w:frame="1"/>
          </w:rPr>
          <w:t>FDA for marketing</w:t>
        </w:r>
      </w:hyperlink>
      <w:r w:rsidRPr="00C94373">
        <w:rPr>
          <w:rFonts w:asciiTheme="majorHAnsi" w:hAnsiTheme="majorHAnsi" w:cstheme="majorHAnsi"/>
          <w:color w:val="000000" w:themeColor="text1"/>
          <w:szCs w:val="22"/>
        </w:rPr>
        <w:t xml:space="preserve"> and its patent is set to expire in 2034. Although the data exclusivity period for this drug will expire before the end of the patent term, </w:t>
      </w:r>
      <w:r w:rsidRPr="00E2059E">
        <w:rPr>
          <w:rFonts w:asciiTheme="majorHAnsi" w:hAnsiTheme="majorHAnsi" w:cstheme="majorHAnsi"/>
          <w:b/>
          <w:bCs/>
          <w:color w:val="000000" w:themeColor="text1"/>
          <w:szCs w:val="22"/>
          <w:u w:val="single"/>
        </w:rPr>
        <w:t xml:space="preserve">the </w:t>
      </w:r>
      <w:r w:rsidRPr="008674CD">
        <w:rPr>
          <w:rFonts w:asciiTheme="majorHAnsi" w:hAnsiTheme="majorHAnsi" w:cstheme="majorHAnsi"/>
          <w:b/>
          <w:bCs/>
          <w:color w:val="000000" w:themeColor="text1"/>
          <w:szCs w:val="22"/>
          <w:highlight w:val="green"/>
          <w:u w:val="single"/>
        </w:rPr>
        <w:t>patent exclusivity</w:t>
      </w:r>
      <w:r w:rsidRPr="00E2059E">
        <w:rPr>
          <w:rFonts w:asciiTheme="majorHAnsi" w:hAnsiTheme="majorHAnsi" w:cstheme="majorHAnsi"/>
          <w:b/>
          <w:bCs/>
          <w:color w:val="000000" w:themeColor="text1"/>
          <w:szCs w:val="22"/>
          <w:u w:val="single"/>
        </w:rPr>
        <w:t xml:space="preserve"> monopoly in and of itself </w:t>
      </w:r>
      <w:r w:rsidRPr="008674CD">
        <w:rPr>
          <w:rFonts w:asciiTheme="majorHAnsi" w:hAnsiTheme="majorHAnsi" w:cstheme="majorHAnsi"/>
          <w:b/>
          <w:bCs/>
          <w:color w:val="000000" w:themeColor="text1"/>
          <w:szCs w:val="22"/>
          <w:highlight w:val="green"/>
          <w:u w:val="single"/>
        </w:rPr>
        <w:t>provides adequate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incentive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such that</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data</w:t>
      </w:r>
      <w:r w:rsidRPr="00E2059E">
        <w:rPr>
          <w:rFonts w:asciiTheme="majorHAnsi" w:hAnsiTheme="majorHAnsi" w:cstheme="majorHAnsi"/>
          <w:b/>
          <w:bCs/>
          <w:color w:val="000000" w:themeColor="text1"/>
          <w:szCs w:val="22"/>
          <w:u w:val="single"/>
        </w:rPr>
        <w:t xml:space="preserve"> on the efficacy of the drug </w:t>
      </w:r>
      <w:r w:rsidRPr="008674CD">
        <w:rPr>
          <w:rFonts w:asciiTheme="majorHAnsi" w:hAnsiTheme="majorHAnsi" w:cstheme="majorHAnsi"/>
          <w:b/>
          <w:bCs/>
          <w:color w:val="000000" w:themeColor="text1"/>
          <w:szCs w:val="22"/>
          <w:highlight w:val="green"/>
          <w:u w:val="single"/>
        </w:rPr>
        <w:t>need not require</w:t>
      </w:r>
      <w:r w:rsidRPr="00E2059E">
        <w:rPr>
          <w:rFonts w:asciiTheme="majorHAnsi" w:hAnsiTheme="majorHAnsi" w:cstheme="majorHAnsi"/>
          <w:b/>
          <w:bCs/>
          <w:color w:val="000000" w:themeColor="text1"/>
          <w:szCs w:val="22"/>
          <w:u w:val="single"/>
        </w:rPr>
        <w:t xml:space="preserve"> an additional layer(s) of </w:t>
      </w:r>
      <w:r w:rsidRPr="008674CD">
        <w:rPr>
          <w:rFonts w:asciiTheme="majorHAnsi" w:hAnsiTheme="majorHAnsi" w:cstheme="majorHAnsi"/>
          <w:b/>
          <w:bCs/>
          <w:color w:val="000000" w:themeColor="text1"/>
          <w:szCs w:val="22"/>
          <w:highlight w:val="green"/>
          <w:u w:val="single"/>
        </w:rPr>
        <w:t>protection</w:t>
      </w:r>
      <w:r w:rsidRPr="00C94373">
        <w:rPr>
          <w:rFonts w:asciiTheme="majorHAnsi" w:hAnsiTheme="majorHAnsi" w:cstheme="majorHAnsi"/>
          <w:color w:val="000000" w:themeColor="text1"/>
          <w:szCs w:val="22"/>
        </w:rPr>
        <w:t xml:space="preserve">. Considering that small molecule drugs (like all inventions) </w:t>
      </w:r>
      <w:r w:rsidRPr="00F1333A">
        <w:rPr>
          <w:rFonts w:asciiTheme="majorHAnsi" w:hAnsiTheme="majorHAnsi" w:cstheme="majorHAnsi"/>
          <w:color w:val="000000" w:themeColor="text1"/>
          <w:szCs w:val="22"/>
          <w:u w:val="single"/>
        </w:rPr>
        <w:t>already benefit from a 20-year period of patent monopoly</w:t>
      </w:r>
      <w:r w:rsidRPr="00C94373">
        <w:rPr>
          <w:rFonts w:asciiTheme="majorHAnsi" w:hAnsiTheme="majorHAnsi" w:cstheme="majorHAnsi"/>
          <w:color w:val="000000" w:themeColor="text1"/>
          <w:szCs w:val="22"/>
        </w:rPr>
        <w:t xml:space="preserve">, the question of </w:t>
      </w:r>
      <w:r w:rsidRPr="00F1333A">
        <w:rPr>
          <w:rFonts w:asciiTheme="majorHAnsi" w:hAnsiTheme="majorHAnsi" w:cstheme="majorHAnsi"/>
          <w:color w:val="000000" w:themeColor="text1"/>
          <w:szCs w:val="22"/>
          <w:u w:val="single"/>
        </w:rPr>
        <w:t>whether we need clinical trial data to be protected separately and to achieve what goals remains critical.</w:t>
      </w:r>
    </w:p>
    <w:p w14:paraId="54B2FDEC" w14:textId="77777777" w:rsidR="00DD3A96" w:rsidRPr="00CE5B48" w:rsidRDefault="00DD3A96" w:rsidP="00DD3A96">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In a paper published in the </w:t>
      </w:r>
      <w:hyperlink r:id="rId39" w:tgtFrame="_blank" w:history="1">
        <w:r w:rsidRPr="00C94373">
          <w:rPr>
            <w:rStyle w:val="Hyperlink"/>
            <w:rFonts w:asciiTheme="majorHAnsi" w:eastAsiaTheme="majorEastAsia" w:hAnsiTheme="majorHAnsi" w:cstheme="majorHAnsi"/>
            <w:color w:val="000000" w:themeColor="text1"/>
            <w:szCs w:val="22"/>
            <w:bdr w:val="none" w:sz="0" w:space="0" w:color="auto" w:frame="1"/>
          </w:rPr>
          <w:t>University of Pacific L.J.,</w:t>
        </w:r>
      </w:hyperlink>
      <w:r w:rsidRPr="00C94373">
        <w:rPr>
          <w:rFonts w:asciiTheme="majorHAnsi" w:hAnsiTheme="majorHAnsi" w:cstheme="majorHAnsi"/>
          <w:color w:val="000000" w:themeColor="text1"/>
          <w:szCs w:val="22"/>
        </w:rPr>
        <w:t xml:space="preserve"> we assert, specifically with reference to biologics, that </w:t>
      </w:r>
      <w:r w:rsidRPr="008674CD">
        <w:rPr>
          <w:rFonts w:asciiTheme="majorHAnsi" w:hAnsiTheme="majorHAnsi" w:cstheme="majorHAnsi"/>
          <w:b/>
          <w:bCs/>
          <w:color w:val="000000" w:themeColor="text1"/>
          <w:szCs w:val="22"/>
          <w:highlight w:val="green"/>
          <w:u w:val="single"/>
        </w:rPr>
        <w:t>tech</w:t>
      </w:r>
      <w:r w:rsidRPr="00F1333A">
        <w:rPr>
          <w:rFonts w:asciiTheme="majorHAnsi" w:hAnsiTheme="majorHAnsi" w:cstheme="majorHAnsi"/>
          <w:b/>
          <w:bCs/>
          <w:color w:val="000000" w:themeColor="text1"/>
          <w:szCs w:val="22"/>
          <w:u w:val="single"/>
        </w:rPr>
        <w:t xml:space="preserve">nological innovations </w:t>
      </w:r>
      <w:r w:rsidRPr="008674CD">
        <w:rPr>
          <w:rFonts w:asciiTheme="majorHAnsi" w:hAnsiTheme="majorHAnsi" w:cstheme="majorHAnsi"/>
          <w:b/>
          <w:bCs/>
          <w:color w:val="000000" w:themeColor="text1"/>
          <w:szCs w:val="22"/>
          <w:highlight w:val="green"/>
          <w:u w:val="single"/>
        </w:rPr>
        <w:t>undermine</w:t>
      </w:r>
      <w:r w:rsidRPr="00F1333A">
        <w:rPr>
          <w:rFonts w:asciiTheme="majorHAnsi" w:hAnsiTheme="majorHAnsi" w:cstheme="majorHAnsi"/>
          <w:b/>
          <w:bCs/>
          <w:color w:val="000000" w:themeColor="text1"/>
          <w:szCs w:val="22"/>
          <w:u w:val="single"/>
        </w:rPr>
        <w:t xml:space="preserve"> the justifications for </w:t>
      </w:r>
      <w:r w:rsidRPr="008674CD">
        <w:rPr>
          <w:rFonts w:asciiTheme="majorHAnsi" w:hAnsiTheme="majorHAnsi" w:cstheme="majorHAnsi"/>
          <w:b/>
          <w:bCs/>
          <w:color w:val="000000" w:themeColor="text1"/>
          <w:szCs w:val="22"/>
          <w:highlight w:val="green"/>
          <w:u w:val="single"/>
        </w:rPr>
        <w:t>d</w:t>
      </w:r>
      <w:r w:rsidRPr="00F1333A">
        <w:rPr>
          <w:rFonts w:asciiTheme="majorHAnsi" w:hAnsiTheme="majorHAnsi" w:cstheme="majorHAnsi"/>
          <w:b/>
          <w:bCs/>
          <w:color w:val="000000" w:themeColor="text1"/>
          <w:szCs w:val="22"/>
          <w:u w:val="single"/>
        </w:rPr>
        <w:t xml:space="preserve">ata </w:t>
      </w:r>
      <w:r w:rsidRPr="008674CD">
        <w:rPr>
          <w:rFonts w:asciiTheme="majorHAnsi" w:hAnsiTheme="majorHAnsi" w:cstheme="majorHAnsi"/>
          <w:b/>
          <w:bCs/>
          <w:color w:val="000000" w:themeColor="text1"/>
          <w:szCs w:val="22"/>
          <w:highlight w:val="green"/>
          <w:u w:val="single"/>
        </w:rPr>
        <w:t>e</w:t>
      </w:r>
      <w:r w:rsidRPr="00F1333A">
        <w:rPr>
          <w:rFonts w:asciiTheme="majorHAnsi" w:hAnsiTheme="majorHAnsi" w:cstheme="majorHAnsi"/>
          <w:b/>
          <w:bCs/>
          <w:color w:val="000000" w:themeColor="text1"/>
          <w:szCs w:val="22"/>
          <w:u w:val="single"/>
        </w:rPr>
        <w:t>xclusivity.</w:t>
      </w:r>
      <w:r w:rsidRPr="00C94373">
        <w:rPr>
          <w:rFonts w:asciiTheme="majorHAnsi" w:hAnsiTheme="majorHAnsi" w:cstheme="majorHAnsi"/>
          <w:color w:val="000000" w:themeColor="text1"/>
          <w:szCs w:val="22"/>
        </w:rPr>
        <w:t xml:space="preserve"> Although our paper’s focus was on biologics, the same arguments fully apply to small molecules as well. First, technological advancement reduces the cost and the time for drug discovery </w:t>
      </w:r>
      <w:r w:rsidRPr="00C94373">
        <w:rPr>
          <w:rStyle w:val="Emphasis"/>
          <w:rFonts w:asciiTheme="majorHAnsi" w:hAnsiTheme="majorHAnsi" w:cstheme="majorHAnsi"/>
          <w:color w:val="000000" w:themeColor="text1"/>
          <w:szCs w:val="22"/>
          <w:bdr w:val="none" w:sz="0" w:space="0" w:color="auto" w:frame="1"/>
        </w:rPr>
        <w:t>per se</w:t>
      </w:r>
      <w:r w:rsidRPr="00C94373">
        <w:rPr>
          <w:rFonts w:asciiTheme="majorHAnsi" w:hAnsiTheme="majorHAnsi" w:cstheme="majorHAnsi"/>
          <w:color w:val="000000" w:themeColor="text1"/>
          <w:szCs w:val="22"/>
        </w:rPr>
        <w:t xml:space="preserve">, whether small molecule or biologics. New and emerging technologies (e.g., artificial intelligence, the use of biomarkers in drug discovery and clinical trials, mobile technology, etc.) are being deployed every day to enhance efficiencies and reduce the time taken to bring a drug to the market.  </w:t>
      </w:r>
      <w:r w:rsidRPr="00F1333A">
        <w:rPr>
          <w:rFonts w:asciiTheme="majorHAnsi" w:hAnsiTheme="majorHAnsi" w:cstheme="majorHAnsi"/>
          <w:color w:val="000000" w:themeColor="text1"/>
          <w:szCs w:val="22"/>
          <w:u w:val="single"/>
        </w:rPr>
        <w:t xml:space="preserve">As </w:t>
      </w:r>
      <w:r w:rsidRPr="008674CD">
        <w:rPr>
          <w:rFonts w:asciiTheme="majorHAnsi" w:hAnsiTheme="majorHAnsi" w:cstheme="majorHAnsi"/>
          <w:color w:val="000000" w:themeColor="text1"/>
          <w:szCs w:val="22"/>
          <w:highlight w:val="green"/>
          <w:u w:val="single"/>
        </w:rPr>
        <w:t>new tech</w:t>
      </w:r>
      <w:r w:rsidRPr="00F1333A">
        <w:rPr>
          <w:rFonts w:asciiTheme="majorHAnsi" w:hAnsiTheme="majorHAnsi" w:cstheme="majorHAnsi"/>
          <w:color w:val="000000" w:themeColor="text1"/>
          <w:szCs w:val="22"/>
          <w:u w:val="single"/>
        </w:rPr>
        <w:t xml:space="preserve">nologies are adopted and </w:t>
      </w:r>
      <w:r w:rsidRPr="008674CD">
        <w:rPr>
          <w:rFonts w:asciiTheme="majorHAnsi" w:hAnsiTheme="majorHAnsi" w:cstheme="majorHAnsi"/>
          <w:color w:val="000000" w:themeColor="text1"/>
          <w:szCs w:val="22"/>
          <w:highlight w:val="green"/>
          <w:u w:val="single"/>
        </w:rPr>
        <w:t>advances</w:t>
      </w:r>
      <w:r w:rsidRPr="00F1333A">
        <w:rPr>
          <w:rFonts w:asciiTheme="majorHAnsi" w:hAnsiTheme="majorHAnsi" w:cstheme="majorHAnsi"/>
          <w:color w:val="000000" w:themeColor="text1"/>
          <w:szCs w:val="22"/>
          <w:u w:val="single"/>
        </w:rPr>
        <w:t xml:space="preserve"> in scientific understanding are leveraged, it </w:t>
      </w:r>
      <w:r w:rsidRPr="008674CD">
        <w:rPr>
          <w:rFonts w:asciiTheme="majorHAnsi" w:hAnsiTheme="majorHAnsi" w:cstheme="majorHAnsi"/>
          <w:color w:val="000000" w:themeColor="text1"/>
          <w:szCs w:val="22"/>
          <w:highlight w:val="green"/>
          <w:u w:val="single"/>
        </w:rPr>
        <w:t>result</w:t>
      </w:r>
      <w:r w:rsidRPr="00F1333A">
        <w:rPr>
          <w:rFonts w:asciiTheme="majorHAnsi" w:hAnsiTheme="majorHAnsi" w:cstheme="majorHAnsi"/>
          <w:color w:val="000000" w:themeColor="text1"/>
          <w:szCs w:val="22"/>
          <w:u w:val="single"/>
        </w:rPr>
        <w:t xml:space="preserve">s </w:t>
      </w:r>
      <w:r w:rsidRPr="008674CD">
        <w:rPr>
          <w:rFonts w:asciiTheme="majorHAnsi" w:hAnsiTheme="majorHAnsi" w:cstheme="majorHAnsi"/>
          <w:color w:val="000000" w:themeColor="text1"/>
          <w:szCs w:val="22"/>
          <w:highlight w:val="green"/>
          <w:u w:val="single"/>
        </w:rPr>
        <w:t>in shorter drug development time</w:t>
      </w:r>
      <w:r w:rsidRPr="00F1333A">
        <w:rPr>
          <w:rFonts w:asciiTheme="majorHAnsi" w:hAnsiTheme="majorHAnsi" w:cstheme="majorHAnsi"/>
          <w:color w:val="000000" w:themeColor="text1"/>
          <w:szCs w:val="22"/>
          <w:u w:val="single"/>
        </w:rPr>
        <w:t>lines.</w:t>
      </w:r>
      <w:r>
        <w:rPr>
          <w:rFonts w:asciiTheme="majorHAnsi" w:hAnsiTheme="majorHAnsi" w:cstheme="majorHAnsi"/>
          <w:color w:val="000000" w:themeColor="text1"/>
          <w:szCs w:val="22"/>
          <w:u w:val="single"/>
        </w:rPr>
        <w:t xml:space="preserve"> </w:t>
      </w:r>
      <w:hyperlink r:id="rId40" w:tgtFrame="_blank" w:history="1">
        <w:proofErr w:type="spellStart"/>
        <w:r w:rsidRPr="00C94373">
          <w:rPr>
            <w:rStyle w:val="Hyperlink"/>
            <w:rFonts w:asciiTheme="majorHAnsi" w:eastAsiaTheme="majorEastAsia" w:hAnsiTheme="majorHAnsi" w:cstheme="majorHAnsi"/>
            <w:color w:val="000000" w:themeColor="text1"/>
            <w:szCs w:val="22"/>
            <w:bdr w:val="none" w:sz="0" w:space="0" w:color="auto" w:frame="1"/>
          </w:rPr>
          <w:t>BenchSci</w:t>
        </w:r>
        <w:proofErr w:type="spellEnd"/>
        <w:r w:rsidRPr="00C94373">
          <w:rPr>
            <w:rStyle w:val="Hyperlink"/>
            <w:rFonts w:asciiTheme="majorHAnsi" w:eastAsiaTheme="majorEastAsia" w:hAnsiTheme="majorHAnsi" w:cstheme="majorHAnsi"/>
            <w:color w:val="000000" w:themeColor="text1"/>
            <w:szCs w:val="22"/>
            <w:bdr w:val="none" w:sz="0" w:space="0" w:color="auto" w:frame="1"/>
          </w:rPr>
          <w:t>,</w:t>
        </w:r>
      </w:hyperlink>
      <w:r w:rsidRPr="00C94373">
        <w:rPr>
          <w:rFonts w:asciiTheme="majorHAnsi" w:hAnsiTheme="majorHAnsi" w:cstheme="majorHAnsi"/>
          <w:color w:val="000000" w:themeColor="text1"/>
          <w:szCs w:val="22"/>
        </w:rPr>
        <w:t xml:space="preserve"> the blog, highlights how about </w:t>
      </w:r>
      <w:r w:rsidRPr="008674CD">
        <w:rPr>
          <w:rFonts w:asciiTheme="majorHAnsi" w:hAnsiTheme="majorHAnsi" w:cstheme="majorHAnsi"/>
          <w:b/>
          <w:bCs/>
          <w:color w:val="000000" w:themeColor="text1"/>
          <w:szCs w:val="22"/>
          <w:highlight w:val="green"/>
          <w:u w:val="single"/>
        </w:rPr>
        <w:t>230 plus start-ups</w:t>
      </w:r>
      <w:r w:rsidRPr="00F1333A">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exclusively use AI</w:t>
      </w:r>
      <w:r w:rsidRPr="00F1333A">
        <w:rPr>
          <w:rFonts w:asciiTheme="majorHAnsi" w:hAnsiTheme="majorHAnsi" w:cstheme="majorHAnsi"/>
          <w:b/>
          <w:bCs/>
          <w:color w:val="000000" w:themeColor="text1"/>
          <w:szCs w:val="22"/>
          <w:u w:val="single"/>
        </w:rPr>
        <w:t xml:space="preserve"> to discover relationships </w:t>
      </w:r>
      <w:r w:rsidRPr="008674CD">
        <w:rPr>
          <w:rFonts w:asciiTheme="majorHAnsi" w:hAnsiTheme="majorHAnsi" w:cstheme="majorHAnsi"/>
          <w:b/>
          <w:bCs/>
          <w:color w:val="000000" w:themeColor="text1"/>
          <w:szCs w:val="22"/>
          <w:highlight w:val="green"/>
          <w:u w:val="single"/>
        </w:rPr>
        <w:t>between diseases</w:t>
      </w:r>
      <w:r w:rsidRPr="00F1333A">
        <w:rPr>
          <w:rFonts w:asciiTheme="majorHAnsi" w:hAnsiTheme="majorHAnsi" w:cstheme="majorHAnsi"/>
          <w:b/>
          <w:bCs/>
          <w:color w:val="000000" w:themeColor="text1"/>
          <w:szCs w:val="22"/>
          <w:u w:val="single"/>
        </w:rPr>
        <w:t xml:space="preserve">, targets, </w:t>
      </w:r>
      <w:r w:rsidRPr="008674CD">
        <w:rPr>
          <w:rFonts w:asciiTheme="majorHAnsi" w:hAnsiTheme="majorHAnsi" w:cstheme="majorHAnsi"/>
          <w:b/>
          <w:bCs/>
          <w:color w:val="000000" w:themeColor="text1"/>
          <w:szCs w:val="22"/>
          <w:highlight w:val="green"/>
          <w:u w:val="single"/>
        </w:rPr>
        <w:t xml:space="preserve">and </w:t>
      </w:r>
      <w:proofErr w:type="spellStart"/>
      <w:proofErr w:type="gramStart"/>
      <w:r w:rsidRPr="008674CD">
        <w:rPr>
          <w:rFonts w:asciiTheme="majorHAnsi" w:hAnsiTheme="majorHAnsi" w:cstheme="majorHAnsi"/>
          <w:b/>
          <w:bCs/>
          <w:color w:val="000000" w:themeColor="text1"/>
          <w:szCs w:val="22"/>
          <w:highlight w:val="green"/>
          <w:u w:val="single"/>
        </w:rPr>
        <w:t>drugs</w:t>
      </w:r>
      <w:r w:rsidRPr="00C94373">
        <w:rPr>
          <w:rFonts w:asciiTheme="majorHAnsi" w:hAnsiTheme="majorHAnsi" w:cstheme="majorHAnsi"/>
          <w:color w:val="000000" w:themeColor="text1"/>
          <w:szCs w:val="22"/>
        </w:rPr>
        <w:t>;to</w:t>
      </w:r>
      <w:proofErr w:type="spellEnd"/>
      <w:proofErr w:type="gramEnd"/>
      <w:r w:rsidRPr="00C94373">
        <w:rPr>
          <w:rFonts w:asciiTheme="majorHAnsi" w:hAnsiTheme="majorHAnsi" w:cstheme="majorHAnsi"/>
          <w:color w:val="000000" w:themeColor="text1"/>
          <w:szCs w:val="22"/>
        </w:rPr>
        <w:t xml:space="preserve"> curate imaging, to create databases; to create genomic datasets and more using AI. The use of AI and </w:t>
      </w:r>
      <w:r w:rsidRPr="00F1333A">
        <w:rPr>
          <w:rFonts w:asciiTheme="majorHAnsi" w:hAnsiTheme="majorHAnsi" w:cstheme="majorHAnsi"/>
          <w:color w:val="000000" w:themeColor="text1"/>
          <w:szCs w:val="22"/>
          <w:u w:val="single"/>
        </w:rPr>
        <w:t xml:space="preserve">related technologies as well as big data has </w:t>
      </w:r>
      <w:r w:rsidRPr="008674CD">
        <w:rPr>
          <w:rFonts w:asciiTheme="majorHAnsi" w:hAnsiTheme="majorHAnsi" w:cstheme="majorHAnsi"/>
          <w:color w:val="000000" w:themeColor="text1"/>
          <w:szCs w:val="22"/>
          <w:highlight w:val="green"/>
          <w:u w:val="single"/>
        </w:rPr>
        <w:t>shortened</w:t>
      </w:r>
      <w:r w:rsidRPr="00F1333A">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 of clinical trials</w:t>
      </w:r>
      <w:r w:rsidRPr="00F1333A">
        <w:rPr>
          <w:rFonts w:asciiTheme="majorHAnsi" w:hAnsiTheme="majorHAnsi" w:cstheme="majorHAnsi"/>
          <w:color w:val="000000" w:themeColor="text1"/>
          <w:szCs w:val="22"/>
          <w:u w:val="single"/>
        </w:rPr>
        <w:t xml:space="preserve"> and has simultaneously strengthened it.</w:t>
      </w:r>
      <w:r>
        <w:rPr>
          <w:rFonts w:asciiTheme="majorHAnsi" w:hAnsiTheme="majorHAnsi" w:cstheme="majorHAnsi"/>
          <w:color w:val="000000" w:themeColor="text1"/>
          <w:szCs w:val="22"/>
          <w:u w:val="single"/>
        </w:rPr>
        <w:t xml:space="preserve"> </w:t>
      </w:r>
      <w:r w:rsidRPr="00C94373">
        <w:rPr>
          <w:rFonts w:asciiTheme="majorHAnsi" w:hAnsiTheme="majorHAnsi" w:cstheme="majorHAnsi"/>
          <w:color w:val="000000" w:themeColor="text1"/>
          <w:szCs w:val="22"/>
        </w:rPr>
        <w:t xml:space="preserve">Second, </w:t>
      </w:r>
      <w:r w:rsidRPr="008373CF">
        <w:rPr>
          <w:rFonts w:asciiTheme="majorHAnsi" w:hAnsiTheme="majorHAnsi" w:cstheme="majorHAnsi"/>
          <w:b/>
          <w:bCs/>
          <w:color w:val="000000" w:themeColor="text1"/>
          <w:szCs w:val="22"/>
          <w:u w:val="single"/>
        </w:rPr>
        <w:t xml:space="preserve">the COVID-19 pandemic has highlighted the </w:t>
      </w:r>
      <w:r w:rsidRPr="008674CD">
        <w:rPr>
          <w:rFonts w:asciiTheme="majorHAnsi" w:hAnsiTheme="majorHAnsi" w:cstheme="majorHAnsi"/>
          <w:b/>
          <w:bCs/>
          <w:color w:val="000000" w:themeColor="text1"/>
          <w:szCs w:val="22"/>
          <w:highlight w:val="green"/>
          <w:u w:val="single"/>
        </w:rPr>
        <w:t>need</w:t>
      </w:r>
      <w:r w:rsidRPr="008373CF">
        <w:rPr>
          <w:rFonts w:asciiTheme="majorHAnsi" w:hAnsiTheme="majorHAnsi" w:cstheme="majorHAnsi"/>
          <w:b/>
          <w:bCs/>
          <w:color w:val="000000" w:themeColor="text1"/>
          <w:szCs w:val="22"/>
          <w:u w:val="single"/>
        </w:rPr>
        <w:t xml:space="preserve"> for not only </w:t>
      </w:r>
      <w:r w:rsidRPr="008674CD">
        <w:rPr>
          <w:rFonts w:asciiTheme="majorHAnsi" w:hAnsiTheme="majorHAnsi" w:cstheme="majorHAnsi"/>
          <w:b/>
          <w:bCs/>
          <w:color w:val="000000" w:themeColor="text1"/>
          <w:szCs w:val="22"/>
          <w:highlight w:val="green"/>
          <w:u w:val="single"/>
        </w:rPr>
        <w:t>innovating med</w:t>
      </w:r>
      <w:r w:rsidRPr="008674CD">
        <w:rPr>
          <w:rFonts w:asciiTheme="majorHAnsi" w:hAnsiTheme="majorHAnsi" w:cstheme="majorHAnsi"/>
          <w:b/>
          <w:bCs/>
          <w:color w:val="000000" w:themeColor="text1"/>
          <w:szCs w:val="22"/>
          <w:u w:val="single"/>
        </w:rPr>
        <w:t>ication</w:t>
      </w:r>
      <w:r w:rsidRPr="008674CD">
        <w:rPr>
          <w:rFonts w:asciiTheme="majorHAnsi" w:hAnsiTheme="majorHAnsi" w:cstheme="majorHAnsi"/>
          <w:b/>
          <w:bCs/>
          <w:color w:val="000000" w:themeColor="text1"/>
          <w:szCs w:val="22"/>
          <w:highlight w:val="green"/>
          <w:u w:val="single"/>
        </w:rPr>
        <w:t>s</w:t>
      </w:r>
      <w:r w:rsidRPr="008373CF">
        <w:rPr>
          <w:rFonts w:asciiTheme="majorHAnsi" w:hAnsiTheme="majorHAnsi" w:cstheme="majorHAnsi"/>
          <w:b/>
          <w:bCs/>
          <w:color w:val="000000" w:themeColor="text1"/>
          <w:szCs w:val="22"/>
          <w:u w:val="single"/>
        </w:rPr>
        <w:t xml:space="preserve">, but also the importance of making those innovations </w:t>
      </w:r>
      <w:r w:rsidRPr="008674CD">
        <w:rPr>
          <w:rFonts w:asciiTheme="majorHAnsi" w:hAnsiTheme="majorHAnsi" w:cstheme="majorHAnsi"/>
          <w:b/>
          <w:bCs/>
          <w:color w:val="000000" w:themeColor="text1"/>
          <w:szCs w:val="22"/>
          <w:highlight w:val="green"/>
          <w:u w:val="single"/>
        </w:rPr>
        <w:t>widely accessible</w:t>
      </w:r>
      <w:r w:rsidRPr="008373CF">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All diseases can result in loss of productivity – relatively simpler ones such as diabetes or, more aggressive ones, such as forms of </w:t>
      </w:r>
      <w:r w:rsidRPr="008373CF">
        <w:rPr>
          <w:rFonts w:asciiTheme="majorHAnsi" w:hAnsiTheme="majorHAnsi" w:cstheme="majorHAnsi"/>
          <w:color w:val="000000" w:themeColor="text1"/>
          <w:szCs w:val="22"/>
        </w:rPr>
        <w:t>cancer can all affect productivity of not only patients but also caregivers and others who are immediately impacted by it</w:t>
      </w:r>
      <w:r w:rsidRPr="00C94373">
        <w:rPr>
          <w:rFonts w:asciiTheme="majorHAnsi" w:hAnsiTheme="majorHAnsi" w:cstheme="majorHAnsi"/>
          <w:color w:val="000000" w:themeColor="text1"/>
          <w:szCs w:val="22"/>
        </w:rPr>
        <w:t xml:space="preserve">. COVID-19 highlights the </w:t>
      </w:r>
      <w:r w:rsidRPr="008373CF">
        <w:rPr>
          <w:rFonts w:asciiTheme="majorHAnsi" w:hAnsiTheme="majorHAnsi" w:cstheme="majorHAnsi"/>
          <w:b/>
          <w:bCs/>
          <w:color w:val="000000" w:themeColor="text1"/>
          <w:szCs w:val="22"/>
          <w:u w:val="single"/>
        </w:rPr>
        <w:t xml:space="preserve">important role that a </w:t>
      </w:r>
      <w:r w:rsidRPr="008674CD">
        <w:rPr>
          <w:rFonts w:asciiTheme="majorHAnsi" w:hAnsiTheme="majorHAnsi" w:cstheme="majorHAnsi"/>
          <w:b/>
          <w:bCs/>
          <w:color w:val="000000" w:themeColor="text1"/>
          <w:szCs w:val="22"/>
          <w:highlight w:val="green"/>
          <w:u w:val="single"/>
        </w:rPr>
        <w:t>healthy population</w:t>
      </w:r>
      <w:r w:rsidRPr="008373CF">
        <w:rPr>
          <w:rFonts w:asciiTheme="majorHAnsi" w:hAnsiTheme="majorHAnsi" w:cstheme="majorHAnsi"/>
          <w:b/>
          <w:bCs/>
          <w:color w:val="000000" w:themeColor="text1"/>
          <w:szCs w:val="22"/>
          <w:u w:val="single"/>
        </w:rPr>
        <w:t xml:space="preserve"> plays in </w:t>
      </w:r>
      <w:r w:rsidRPr="008674CD">
        <w:rPr>
          <w:rFonts w:asciiTheme="majorHAnsi" w:hAnsiTheme="majorHAnsi" w:cstheme="majorHAnsi"/>
          <w:b/>
          <w:bCs/>
          <w:color w:val="000000" w:themeColor="text1"/>
          <w:szCs w:val="22"/>
          <w:highlight w:val="green"/>
          <w:u w:val="single"/>
        </w:rPr>
        <w:t>facilitating world trade</w:t>
      </w:r>
      <w:r w:rsidRPr="008373CF">
        <w:rPr>
          <w:rFonts w:asciiTheme="majorHAnsi" w:hAnsiTheme="majorHAnsi" w:cstheme="majorHAnsi"/>
          <w:b/>
          <w:bCs/>
          <w:color w:val="000000" w:themeColor="text1"/>
          <w:szCs w:val="22"/>
          <w:u w:val="single"/>
        </w:rPr>
        <w:t>.</w:t>
      </w:r>
      <w:r w:rsidRPr="00C94373">
        <w:rPr>
          <w:rFonts w:asciiTheme="majorHAnsi" w:hAnsiTheme="majorHAnsi" w:cstheme="majorHAnsi"/>
          <w:color w:val="000000" w:themeColor="text1"/>
          <w:szCs w:val="22"/>
        </w:rPr>
        <w:t xml:space="preserve"> Given that technology has minimized the trial to table time for drugs, it is important </w:t>
      </w:r>
      <w:r w:rsidRPr="008373CF">
        <w:rPr>
          <w:rFonts w:asciiTheme="majorHAnsi" w:hAnsiTheme="majorHAnsi" w:cstheme="majorHAnsi"/>
          <w:color w:val="000000" w:themeColor="text1"/>
          <w:szCs w:val="22"/>
          <w:u w:val="single"/>
        </w:rPr>
        <w:t xml:space="preserve">to </w:t>
      </w:r>
      <w:r w:rsidRPr="008674CD">
        <w:rPr>
          <w:rFonts w:asciiTheme="majorHAnsi" w:hAnsiTheme="majorHAnsi" w:cstheme="majorHAnsi"/>
          <w:color w:val="000000" w:themeColor="text1"/>
          <w:szCs w:val="22"/>
          <w:highlight w:val="green"/>
          <w:u w:val="single"/>
        </w:rPr>
        <w:t>eliminate</w:t>
      </w:r>
      <w:r w:rsidRPr="008373CF">
        <w:rPr>
          <w:rFonts w:asciiTheme="majorHAnsi" w:hAnsiTheme="majorHAnsi" w:cstheme="majorHAnsi"/>
          <w:color w:val="000000" w:themeColor="text1"/>
          <w:szCs w:val="22"/>
          <w:u w:val="single"/>
        </w:rPr>
        <w:t xml:space="preserve"> those </w:t>
      </w:r>
      <w:r w:rsidRPr="008674CD">
        <w:rPr>
          <w:rFonts w:asciiTheme="majorHAnsi" w:hAnsiTheme="majorHAnsi" w:cstheme="majorHAnsi"/>
          <w:color w:val="000000" w:themeColor="text1"/>
          <w:szCs w:val="22"/>
          <w:highlight w:val="green"/>
          <w:u w:val="single"/>
        </w:rPr>
        <w:t>barriers</w:t>
      </w:r>
      <w:r w:rsidRPr="008373CF">
        <w:rPr>
          <w:rFonts w:asciiTheme="majorHAnsi" w:hAnsiTheme="majorHAnsi" w:cstheme="majorHAnsi"/>
          <w:color w:val="000000" w:themeColor="text1"/>
          <w:szCs w:val="22"/>
          <w:u w:val="single"/>
        </w:rPr>
        <w:t xml:space="preserve"> that are </w:t>
      </w:r>
      <w:r w:rsidRPr="008674CD">
        <w:rPr>
          <w:rFonts w:asciiTheme="majorHAnsi" w:hAnsiTheme="majorHAnsi" w:cstheme="majorHAnsi"/>
          <w:color w:val="000000" w:themeColor="text1"/>
          <w:szCs w:val="22"/>
          <w:highlight w:val="green"/>
          <w:u w:val="single"/>
        </w:rPr>
        <w:t>no longer necessary to incentivize innovation</w:t>
      </w:r>
      <w:r w:rsidRPr="00C94373">
        <w:rPr>
          <w:rFonts w:asciiTheme="majorHAnsi" w:hAnsiTheme="majorHAnsi" w:cstheme="majorHAnsi"/>
          <w:color w:val="000000" w:themeColor="text1"/>
          <w:szCs w:val="22"/>
        </w:rPr>
        <w:t>,</w:t>
      </w:r>
      <w:r w:rsidRPr="008674C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but</w:t>
      </w:r>
      <w:r w:rsidRPr="00C94373">
        <w:rPr>
          <w:rFonts w:asciiTheme="majorHAnsi" w:hAnsiTheme="majorHAnsi" w:cstheme="majorHAnsi"/>
          <w:color w:val="000000" w:themeColor="text1"/>
          <w:szCs w:val="22"/>
        </w:rPr>
        <w:t xml:space="preserve"> instead </w:t>
      </w:r>
      <w:r w:rsidRPr="008373CF">
        <w:rPr>
          <w:rFonts w:asciiTheme="majorHAnsi" w:hAnsiTheme="majorHAnsi" w:cstheme="majorHAnsi"/>
          <w:b/>
          <w:bCs/>
          <w:color w:val="000000" w:themeColor="text1"/>
          <w:szCs w:val="22"/>
          <w:u w:val="single"/>
        </w:rPr>
        <w:t xml:space="preserve">prevail as mechanisms that </w:t>
      </w:r>
      <w:r w:rsidRPr="008674CD">
        <w:rPr>
          <w:rFonts w:asciiTheme="majorHAnsi" w:hAnsiTheme="majorHAnsi" w:cstheme="majorHAnsi"/>
          <w:b/>
          <w:bCs/>
          <w:color w:val="000000" w:themeColor="text1"/>
          <w:szCs w:val="22"/>
          <w:highlight w:val="green"/>
          <w:u w:val="single"/>
        </w:rPr>
        <w:t>delay</w:t>
      </w:r>
      <w:r w:rsidRPr="008373CF">
        <w:rPr>
          <w:rFonts w:asciiTheme="majorHAnsi" w:hAnsiTheme="majorHAnsi" w:cstheme="majorHAnsi"/>
          <w:b/>
          <w:bCs/>
          <w:color w:val="000000" w:themeColor="text1"/>
          <w:szCs w:val="22"/>
          <w:u w:val="single"/>
        </w:rPr>
        <w:t xml:space="preserve"> the use of the </w:t>
      </w:r>
      <w:r w:rsidRPr="008674CD">
        <w:rPr>
          <w:rFonts w:asciiTheme="majorHAnsi" w:hAnsiTheme="majorHAnsi" w:cstheme="majorHAnsi"/>
          <w:b/>
          <w:bCs/>
          <w:color w:val="000000" w:themeColor="text1"/>
          <w:szCs w:val="22"/>
          <w:highlight w:val="green"/>
          <w:u w:val="single"/>
        </w:rPr>
        <w:t>clinical trial test data</w:t>
      </w:r>
      <w:r w:rsidRPr="00C94373">
        <w:rPr>
          <w:rFonts w:asciiTheme="majorHAnsi" w:hAnsiTheme="majorHAnsi" w:cstheme="majorHAnsi"/>
          <w:color w:val="000000" w:themeColor="text1"/>
          <w:szCs w:val="22"/>
        </w:rPr>
        <w:t xml:space="preserve">, thus </w:t>
      </w:r>
      <w:r w:rsidRPr="008674CD">
        <w:rPr>
          <w:rFonts w:asciiTheme="majorHAnsi" w:hAnsiTheme="majorHAnsi" w:cstheme="majorHAnsi"/>
          <w:color w:val="000000" w:themeColor="text1"/>
          <w:szCs w:val="22"/>
          <w:highlight w:val="green"/>
          <w:u w:val="single"/>
        </w:rPr>
        <w:t>impeding competition</w:t>
      </w:r>
      <w:r w:rsidRPr="008373CF">
        <w:rPr>
          <w:rFonts w:asciiTheme="majorHAnsi" w:hAnsiTheme="majorHAnsi" w:cstheme="majorHAnsi"/>
          <w:color w:val="000000" w:themeColor="text1"/>
          <w:szCs w:val="22"/>
          <w:u w:val="single"/>
        </w:rPr>
        <w:t xml:space="preserve">, and </w:t>
      </w:r>
      <w:r w:rsidRPr="008674CD">
        <w:rPr>
          <w:rFonts w:asciiTheme="majorHAnsi" w:hAnsiTheme="majorHAnsi" w:cstheme="majorHAnsi"/>
          <w:b/>
          <w:bCs/>
          <w:color w:val="000000" w:themeColor="text1"/>
          <w:szCs w:val="22"/>
          <w:highlight w:val="green"/>
          <w:u w:val="single"/>
        </w:rPr>
        <w:t>forestalling lower prices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 xml:space="preserve">that result in increased </w:t>
      </w:r>
      <w:proofErr w:type="spellStart"/>
      <w:proofErr w:type="gramStart"/>
      <w:r w:rsidRPr="008674CD">
        <w:rPr>
          <w:rFonts w:asciiTheme="majorHAnsi" w:hAnsiTheme="majorHAnsi" w:cstheme="majorHAnsi"/>
          <w:b/>
          <w:bCs/>
          <w:color w:val="000000" w:themeColor="text1"/>
          <w:szCs w:val="22"/>
          <w:highlight w:val="green"/>
          <w:u w:val="single"/>
        </w:rPr>
        <w:t>access</w:t>
      </w:r>
      <w:r w:rsidRPr="00C94373">
        <w:rPr>
          <w:rFonts w:asciiTheme="majorHAnsi" w:hAnsiTheme="majorHAnsi" w:cstheme="majorHAnsi"/>
          <w:color w:val="000000" w:themeColor="text1"/>
          <w:szCs w:val="22"/>
        </w:rPr>
        <w:t>.Reconsidering</w:t>
      </w:r>
      <w:proofErr w:type="spellEnd"/>
      <w:proofErr w:type="gramEnd"/>
      <w:r w:rsidRPr="00C94373">
        <w:rPr>
          <w:rFonts w:asciiTheme="majorHAnsi" w:hAnsiTheme="majorHAnsi" w:cstheme="majorHAnsi"/>
          <w:color w:val="000000" w:themeColor="text1"/>
          <w:szCs w:val="22"/>
        </w:rPr>
        <w:t xml:space="preserve"> the importance of </w:t>
      </w:r>
      <w:r w:rsidRPr="008674CD">
        <w:rPr>
          <w:rFonts w:asciiTheme="majorHAnsi" w:hAnsiTheme="majorHAnsi" w:cstheme="majorHAnsi"/>
          <w:b/>
          <w:bCs/>
          <w:color w:val="000000" w:themeColor="text1"/>
          <w:szCs w:val="22"/>
          <w:u w:val="single"/>
        </w:rPr>
        <w:t>regulatory exclusivities</w:t>
      </w:r>
      <w:r w:rsidRPr="00C94373">
        <w:rPr>
          <w:rFonts w:asciiTheme="majorHAnsi" w:hAnsiTheme="majorHAnsi" w:cstheme="majorHAnsi"/>
          <w:color w:val="000000" w:themeColor="text1"/>
          <w:szCs w:val="22"/>
        </w:rPr>
        <w:t xml:space="preserve"> is important at this time.  </w:t>
      </w:r>
      <w:r w:rsidRPr="00E54FC0">
        <w:rPr>
          <w:rFonts w:asciiTheme="majorHAnsi" w:hAnsiTheme="majorHAnsi" w:cstheme="majorHAnsi"/>
          <w:color w:val="000000" w:themeColor="text1"/>
          <w:szCs w:val="22"/>
          <w:u w:val="single"/>
        </w:rPr>
        <w:t xml:space="preserve">A </w:t>
      </w:r>
      <w:r w:rsidRPr="008674CD">
        <w:rPr>
          <w:rFonts w:asciiTheme="majorHAnsi" w:hAnsiTheme="majorHAnsi" w:cstheme="majorHAnsi"/>
          <w:color w:val="000000" w:themeColor="text1"/>
          <w:szCs w:val="22"/>
          <w:highlight w:val="green"/>
          <w:u w:val="single"/>
        </w:rPr>
        <w:t>reduction in</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contribute to</w:t>
      </w:r>
      <w:r w:rsidRPr="00E54FC0">
        <w:rPr>
          <w:rFonts w:asciiTheme="majorHAnsi" w:hAnsiTheme="majorHAnsi" w:cstheme="majorHAnsi"/>
          <w:color w:val="000000" w:themeColor="text1"/>
          <w:szCs w:val="22"/>
          <w:u w:val="single"/>
        </w:rPr>
        <w:t xml:space="preserve"> the l</w:t>
      </w:r>
      <w:r w:rsidRPr="008674CD">
        <w:rPr>
          <w:rFonts w:asciiTheme="majorHAnsi" w:hAnsiTheme="majorHAnsi" w:cstheme="majorHAnsi"/>
          <w:color w:val="000000" w:themeColor="text1"/>
          <w:szCs w:val="22"/>
          <w:highlight w:val="green"/>
          <w:u w:val="single"/>
        </w:rPr>
        <w:t>ower cost of med</w:t>
      </w:r>
      <w:r w:rsidRPr="00E54FC0">
        <w:rPr>
          <w:rFonts w:asciiTheme="majorHAnsi" w:hAnsiTheme="majorHAnsi" w:cstheme="majorHAnsi"/>
          <w:color w:val="000000" w:themeColor="text1"/>
          <w:szCs w:val="22"/>
          <w:u w:val="single"/>
        </w:rPr>
        <w:t>ication</w:t>
      </w:r>
      <w:r w:rsidRPr="00C94373">
        <w:rPr>
          <w:rFonts w:asciiTheme="majorHAnsi" w:hAnsiTheme="majorHAnsi" w:cstheme="majorHAnsi"/>
          <w:color w:val="000000" w:themeColor="text1"/>
          <w:szCs w:val="22"/>
        </w:rPr>
        <w:t xml:space="preserve">, resulting </w:t>
      </w:r>
      <w:r w:rsidRPr="008674CD">
        <w:rPr>
          <w:rFonts w:asciiTheme="majorHAnsi" w:hAnsiTheme="majorHAnsi" w:cstheme="majorHAnsi"/>
          <w:color w:val="000000" w:themeColor="text1"/>
          <w:szCs w:val="22"/>
          <w:highlight w:val="green"/>
          <w:u w:val="single"/>
        </w:rPr>
        <w:t>from increased competition</w:t>
      </w:r>
      <w:r w:rsidRPr="00C94373">
        <w:rPr>
          <w:rFonts w:asciiTheme="majorHAnsi" w:hAnsiTheme="majorHAnsi" w:cstheme="majorHAnsi"/>
          <w:color w:val="000000" w:themeColor="text1"/>
          <w:szCs w:val="22"/>
        </w:rPr>
        <w:t xml:space="preserve"> as soon as a patent monopoly expires. </w:t>
      </w:r>
      <w:r w:rsidRPr="00E54FC0">
        <w:rPr>
          <w:rFonts w:asciiTheme="majorHAnsi" w:hAnsiTheme="majorHAnsi" w:cstheme="majorHAnsi"/>
          <w:color w:val="000000" w:themeColor="text1"/>
          <w:szCs w:val="22"/>
          <w:u w:val="single"/>
        </w:rPr>
        <w:t>While technology has enabled a shorter time for innovators to get to the market by completing clinical trials faster</w:t>
      </w:r>
      <w:r w:rsidRPr="008674CD">
        <w:rPr>
          <w:rFonts w:asciiTheme="majorHAnsi" w:hAnsiTheme="majorHAnsi" w:cstheme="majorHAnsi"/>
          <w:color w:val="000000" w:themeColor="text1"/>
          <w:szCs w:val="22"/>
          <w:highlight w:val="green"/>
          <w:u w:val="single"/>
        </w:rPr>
        <w:t>, limiting</w:t>
      </w:r>
      <w:r w:rsidRPr="00E54FC0">
        <w:rPr>
          <w:rFonts w:asciiTheme="majorHAnsi" w:hAnsiTheme="majorHAnsi" w:cstheme="majorHAnsi"/>
          <w:color w:val="000000" w:themeColor="text1"/>
          <w:szCs w:val="22"/>
          <w:u w:val="single"/>
        </w:rPr>
        <w:t xml:space="preserve"> regulatory </w:t>
      </w:r>
      <w:r w:rsidRPr="008674CD">
        <w:rPr>
          <w:rFonts w:asciiTheme="majorHAnsi" w:hAnsiTheme="majorHAnsi" w:cstheme="majorHAnsi"/>
          <w:color w:val="000000" w:themeColor="text1"/>
          <w:szCs w:val="22"/>
          <w:highlight w:val="green"/>
          <w:u w:val="single"/>
        </w:rPr>
        <w:t>exclusivities</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allow generics</w:t>
      </w:r>
      <w:r w:rsidRPr="00E54FC0">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to enter</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market</w:t>
      </w:r>
      <w:r w:rsidRPr="00E54FC0">
        <w:rPr>
          <w:rFonts w:asciiTheme="majorHAnsi" w:hAnsiTheme="majorHAnsi" w:cstheme="majorHAnsi"/>
          <w:color w:val="000000" w:themeColor="text1"/>
          <w:szCs w:val="22"/>
          <w:u w:val="single"/>
        </w:rPr>
        <w:t xml:space="preserve"> more </w:t>
      </w:r>
      <w:r w:rsidRPr="008674CD">
        <w:rPr>
          <w:rFonts w:asciiTheme="majorHAnsi" w:hAnsiTheme="majorHAnsi" w:cstheme="majorHAnsi"/>
          <w:b/>
          <w:bCs/>
          <w:color w:val="000000" w:themeColor="text1"/>
          <w:szCs w:val="22"/>
          <w:highlight w:val="green"/>
          <w:u w:val="single"/>
        </w:rPr>
        <w:t>quickly by having access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to clinical trial data</w:t>
      </w:r>
      <w:r w:rsidRPr="008674CD">
        <w:rPr>
          <w:rFonts w:asciiTheme="majorHAnsi" w:hAnsiTheme="majorHAnsi" w:cstheme="majorHAnsi"/>
          <w:b/>
          <w:bCs/>
          <w:color w:val="000000" w:themeColor="text1"/>
          <w:szCs w:val="22"/>
          <w:u w:val="single"/>
        </w:rPr>
        <w:t>,</w:t>
      </w:r>
      <w:r w:rsidRPr="00E54FC0">
        <w:rPr>
          <w:rFonts w:asciiTheme="majorHAnsi" w:hAnsiTheme="majorHAnsi" w:cstheme="majorHAnsi"/>
          <w:color w:val="000000" w:themeColor="text1"/>
          <w:szCs w:val="22"/>
          <w:u w:val="single"/>
        </w:rPr>
        <w:t xml:space="preserve"> and thus, leading to </w:t>
      </w:r>
      <w:r w:rsidRPr="008674CD">
        <w:rPr>
          <w:rFonts w:asciiTheme="majorHAnsi" w:hAnsiTheme="majorHAnsi" w:cstheme="majorHAnsi"/>
          <w:color w:val="000000" w:themeColor="text1"/>
          <w:szCs w:val="22"/>
          <w:highlight w:val="green"/>
          <w:u w:val="single"/>
        </w:rPr>
        <w:t>faster access</w:t>
      </w:r>
      <w:r w:rsidRPr="00E54FC0">
        <w:rPr>
          <w:rFonts w:asciiTheme="majorHAnsi" w:hAnsiTheme="majorHAnsi" w:cstheme="majorHAnsi"/>
          <w:color w:val="000000" w:themeColor="text1"/>
          <w:szCs w:val="22"/>
          <w:u w:val="single"/>
        </w:rPr>
        <w:t xml:space="preserve"> of the medication </w:t>
      </w:r>
      <w:r w:rsidRPr="008674CD">
        <w:rPr>
          <w:rFonts w:asciiTheme="majorHAnsi" w:hAnsiTheme="majorHAnsi" w:cstheme="majorHAnsi"/>
          <w:color w:val="000000" w:themeColor="text1"/>
          <w:szCs w:val="22"/>
          <w:highlight w:val="green"/>
          <w:u w:val="single"/>
        </w:rPr>
        <w:t>to</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public.</w:t>
      </w:r>
    </w:p>
    <w:p w14:paraId="71C435A0" w14:textId="77777777" w:rsidR="00DD3A96" w:rsidRDefault="00DD3A96" w:rsidP="00DD3A96">
      <w:pPr>
        <w:rPr>
          <w:rFonts w:asciiTheme="majorHAnsi" w:hAnsiTheme="majorHAnsi"/>
        </w:rPr>
      </w:pPr>
    </w:p>
    <w:p w14:paraId="0F4A34BD" w14:textId="77777777" w:rsidR="00DD3A96" w:rsidRDefault="00DD3A96" w:rsidP="00DD3A96">
      <w:pPr>
        <w:pStyle w:val="Heading4"/>
        <w:rPr>
          <w:rFonts w:asciiTheme="majorHAnsi" w:hAnsiTheme="majorHAnsi"/>
        </w:rPr>
      </w:pPr>
      <w:r>
        <w:rPr>
          <w:rFonts w:asciiTheme="majorHAnsi" w:hAnsiTheme="majorHAnsi"/>
        </w:rPr>
        <w:t xml:space="preserve">International medical cooperation strengthens global health initiatives  </w:t>
      </w:r>
    </w:p>
    <w:p w14:paraId="2CD5E2A5" w14:textId="77777777" w:rsidR="00DD3A96" w:rsidRPr="00970758" w:rsidRDefault="00DD3A96" w:rsidP="00DD3A96">
      <w:pPr>
        <w:rPr>
          <w:rFonts w:asciiTheme="majorHAnsi" w:hAnsiTheme="majorHAnsi"/>
          <w:b/>
          <w:bCs/>
          <w:szCs w:val="22"/>
        </w:rPr>
      </w:pPr>
      <w:r w:rsidRPr="00ED0287">
        <w:rPr>
          <w:rFonts w:asciiTheme="majorHAnsi" w:hAnsiTheme="majorHAnsi"/>
          <w:b/>
          <w:bCs/>
        </w:rPr>
        <w:t>Diallo 21,</w:t>
      </w:r>
      <w:r>
        <w:rPr>
          <w:rFonts w:asciiTheme="majorHAnsi" w:hAnsiTheme="majorHAnsi"/>
          <w:b/>
          <w:bCs/>
          <w:szCs w:val="22"/>
        </w:rPr>
        <w:t xml:space="preserve"> </w:t>
      </w:r>
      <w:r w:rsidRPr="00970758">
        <w:rPr>
          <w:rFonts w:asciiTheme="majorHAnsi" w:hAnsiTheme="majorHAnsi"/>
          <w:sz w:val="16"/>
          <w:szCs w:val="16"/>
        </w:rPr>
        <w:t xml:space="preserve">Researcher and Project Coordinator at Access to Medicine </w:t>
      </w:r>
      <w:proofErr w:type="spellStart"/>
      <w:r w:rsidRPr="00970758">
        <w:rPr>
          <w:rFonts w:asciiTheme="majorHAnsi" w:hAnsiTheme="majorHAnsi"/>
          <w:sz w:val="16"/>
          <w:szCs w:val="16"/>
        </w:rPr>
        <w:t>Foundnation</w:t>
      </w:r>
      <w:proofErr w:type="spellEnd"/>
      <w:r w:rsidRPr="00970758">
        <w:rPr>
          <w:rFonts w:asciiTheme="majorHAnsi" w:hAnsiTheme="majorHAnsi"/>
          <w:sz w:val="16"/>
          <w:szCs w:val="16"/>
        </w:rPr>
        <w:t>, guides pharmaceutical companies to do more for low and middle-income countries without access to medicine ("Why access matters," Access to Medicine Foundation, https://accesstomedicinefoundation.org/access-to-medicine-index/about-the-index/why-access-matters#) KD</w:t>
      </w:r>
    </w:p>
    <w:p w14:paraId="24649F52" w14:textId="77777777" w:rsidR="00DD3A96" w:rsidRPr="00A37934" w:rsidRDefault="00DD3A96" w:rsidP="00DD3A96">
      <w:pPr>
        <w:pStyle w:val="NormalWeb"/>
        <w:rPr>
          <w:rFonts w:asciiTheme="majorHAnsi" w:hAnsiTheme="majorHAnsi" w:cs="Arial"/>
          <w:color w:val="142935"/>
          <w:szCs w:val="22"/>
          <w:u w:val="single"/>
        </w:rPr>
      </w:pPr>
      <w:r w:rsidRPr="005C16D3">
        <w:rPr>
          <w:rFonts w:asciiTheme="majorHAnsi" w:hAnsiTheme="majorHAnsi"/>
          <w:b/>
          <w:bCs/>
          <w:color w:val="000000" w:themeColor="text1"/>
          <w:szCs w:val="22"/>
          <w:highlight w:val="green"/>
          <w:u w:val="single"/>
        </w:rPr>
        <w:t>Sustained commitments and deeper cooperation</w:t>
      </w:r>
      <w:r w:rsidRPr="005C16D3">
        <w:rPr>
          <w:rFonts w:asciiTheme="majorHAnsi" w:hAnsiTheme="majorHAnsi"/>
          <w:color w:val="000000" w:themeColor="text1"/>
          <w:szCs w:val="22"/>
          <w:highlight w:val="green"/>
        </w:rPr>
        <w:t xml:space="preserve"> </w:t>
      </w:r>
      <w:proofErr w:type="gramStart"/>
      <w:r w:rsidRPr="005C16D3">
        <w:rPr>
          <w:rFonts w:asciiTheme="majorHAnsi" w:hAnsiTheme="majorHAnsi" w:cs="Arial"/>
          <w:color w:val="000000" w:themeColor="text1"/>
          <w:szCs w:val="22"/>
        </w:rPr>
        <w:t>The</w:t>
      </w:r>
      <w:proofErr w:type="gramEnd"/>
      <w:r w:rsidRPr="005C16D3">
        <w:rPr>
          <w:rFonts w:asciiTheme="majorHAnsi" w:hAnsiTheme="majorHAnsi" w:cs="Arial"/>
          <w:color w:val="000000" w:themeColor="text1"/>
          <w:szCs w:val="22"/>
        </w:rPr>
        <w:t xml:space="preserve"> constitution of the World Health Organization (WHO) asserts that all people have the right to the</w:t>
      </w:r>
      <w:r w:rsidRPr="00970758">
        <w:rPr>
          <w:rFonts w:asciiTheme="majorHAnsi" w:hAnsiTheme="majorHAnsi" w:cs="Arial"/>
          <w:color w:val="000000" w:themeColor="text1"/>
          <w:szCs w:val="22"/>
        </w:rPr>
        <w:t xml:space="preserve"> highest attainable standard of health, yet </w:t>
      </w:r>
      <w:r w:rsidRPr="005C16D3">
        <w:rPr>
          <w:rFonts w:asciiTheme="majorHAnsi" w:hAnsiTheme="majorHAnsi" w:cs="Arial"/>
          <w:b/>
          <w:bCs/>
          <w:color w:val="000000" w:themeColor="text1"/>
          <w:szCs w:val="22"/>
          <w:highlight w:val="green"/>
          <w:u w:val="single"/>
        </w:rPr>
        <w:t xml:space="preserve">access to medicine </w:t>
      </w:r>
      <w:r w:rsidRPr="005C16D3">
        <w:rPr>
          <w:rFonts w:asciiTheme="majorHAnsi" w:hAnsiTheme="majorHAnsi" w:cs="Arial"/>
          <w:b/>
          <w:bCs/>
          <w:color w:val="000000" w:themeColor="text1"/>
          <w:szCs w:val="22"/>
          <w:u w:val="single"/>
        </w:rPr>
        <w:t xml:space="preserve">continues to be </w:t>
      </w:r>
      <w:r w:rsidRPr="005C16D3">
        <w:rPr>
          <w:rFonts w:asciiTheme="majorHAnsi" w:hAnsiTheme="majorHAnsi" w:cs="Arial"/>
          <w:b/>
          <w:bCs/>
          <w:color w:val="000000" w:themeColor="text1"/>
          <w:szCs w:val="22"/>
          <w:highlight w:val="green"/>
          <w:u w:val="single"/>
        </w:rPr>
        <w:t>out of reach for</w:t>
      </w:r>
      <w:r w:rsidRPr="005C16D3">
        <w:rPr>
          <w:rFonts w:asciiTheme="majorHAnsi" w:hAnsiTheme="majorHAnsi" w:cs="Arial"/>
          <w:b/>
          <w:bCs/>
          <w:color w:val="000000" w:themeColor="text1"/>
          <w:szCs w:val="22"/>
          <w:u w:val="single"/>
        </w:rPr>
        <w:t xml:space="preserve"> an estimated </w:t>
      </w:r>
      <w:r w:rsidRPr="005C16D3">
        <w:rPr>
          <w:rFonts w:asciiTheme="majorHAnsi" w:hAnsiTheme="majorHAnsi" w:cs="Arial"/>
          <w:b/>
          <w:bCs/>
          <w:color w:val="000000" w:themeColor="text1"/>
          <w:szCs w:val="22"/>
          <w:highlight w:val="green"/>
          <w:u w:val="single"/>
        </w:rPr>
        <w:t>two billion</w:t>
      </w:r>
      <w:r w:rsidRPr="005C16D3">
        <w:rPr>
          <w:rFonts w:asciiTheme="majorHAnsi" w:hAnsiTheme="majorHAnsi" w:cs="Arial"/>
          <w:b/>
          <w:bCs/>
          <w:color w:val="000000" w:themeColor="text1"/>
          <w:szCs w:val="22"/>
          <w:u w:val="single"/>
        </w:rPr>
        <w:t xml:space="preserve"> people</w:t>
      </w:r>
      <w:r w:rsidRPr="00970758">
        <w:rPr>
          <w:rFonts w:asciiTheme="majorHAnsi" w:hAnsiTheme="majorHAnsi" w:cs="Arial"/>
          <w:color w:val="000000" w:themeColor="text1"/>
          <w:szCs w:val="22"/>
        </w:rPr>
        <w:t>.</w:t>
      </w:r>
      <w:r w:rsidRPr="00970758">
        <w:rPr>
          <w:rFonts w:asciiTheme="majorHAnsi" w:hAnsiTheme="majorHAnsi" w:cs="Arial"/>
          <w:b/>
          <w:bCs/>
          <w:color w:val="000000" w:themeColor="text1"/>
          <w:szCs w:val="22"/>
        </w:rPr>
        <w:t xml:space="preserve"> </w:t>
      </w:r>
      <w:r w:rsidRPr="00970758">
        <w:rPr>
          <w:rFonts w:asciiTheme="majorHAnsi" w:hAnsiTheme="majorHAnsi" w:cs="Arial"/>
          <w:color w:val="000000" w:themeColor="text1"/>
          <w:szCs w:val="22"/>
        </w:rPr>
        <w:t xml:space="preserve">Further, </w:t>
      </w:r>
      <w:r w:rsidRPr="005C16D3">
        <w:rPr>
          <w:rFonts w:asciiTheme="majorHAnsi" w:hAnsiTheme="majorHAnsi" w:cs="Arial"/>
          <w:color w:val="000000" w:themeColor="text1"/>
          <w:szCs w:val="22"/>
          <w:u w:val="single"/>
        </w:rPr>
        <w:t>about 100 million people are pushed into extreme poverty because they have to pay for healthcare.</w:t>
      </w:r>
      <w:r w:rsidRPr="00970758">
        <w:rPr>
          <w:rFonts w:asciiTheme="majorHAnsi" w:hAnsiTheme="majorHAnsi" w:cs="Arial"/>
          <w:color w:val="000000" w:themeColor="text1"/>
          <w:szCs w:val="22"/>
        </w:rPr>
        <w:t xml:space="preserve"> </w:t>
      </w:r>
      <w:r w:rsidRPr="005C16D3">
        <w:rPr>
          <w:rFonts w:asciiTheme="majorHAnsi" w:hAnsiTheme="majorHAnsi" w:cs="Arial"/>
          <w:b/>
          <w:bCs/>
          <w:color w:val="000000" w:themeColor="text1"/>
          <w:szCs w:val="22"/>
          <w:u w:val="single"/>
        </w:rPr>
        <w:t xml:space="preserve">New and </w:t>
      </w:r>
      <w:r w:rsidRPr="005C16D3">
        <w:rPr>
          <w:rFonts w:asciiTheme="majorHAnsi" w:hAnsiTheme="majorHAnsi" w:cs="Arial"/>
          <w:b/>
          <w:bCs/>
          <w:color w:val="000000" w:themeColor="text1"/>
          <w:szCs w:val="22"/>
          <w:highlight w:val="green"/>
          <w:u w:val="single"/>
        </w:rPr>
        <w:t>complex health challenges</w:t>
      </w:r>
      <w:r w:rsidRPr="005C16D3">
        <w:rPr>
          <w:rFonts w:asciiTheme="majorHAnsi" w:hAnsiTheme="majorHAnsi" w:cs="Arial"/>
          <w:b/>
          <w:bCs/>
          <w:color w:val="000000" w:themeColor="text1"/>
          <w:szCs w:val="22"/>
          <w:u w:val="single"/>
        </w:rPr>
        <w:t xml:space="preserve"> continue to emerge, </w:t>
      </w:r>
      <w:r w:rsidRPr="005C16D3">
        <w:rPr>
          <w:rFonts w:asciiTheme="majorHAnsi" w:hAnsiTheme="majorHAnsi" w:cs="Arial"/>
          <w:b/>
          <w:bCs/>
          <w:color w:val="000000" w:themeColor="text1"/>
          <w:szCs w:val="22"/>
          <w:highlight w:val="green"/>
          <w:u w:val="single"/>
        </w:rPr>
        <w:t>demanding</w:t>
      </w:r>
      <w:r w:rsidRPr="005C16D3">
        <w:rPr>
          <w:rFonts w:asciiTheme="majorHAnsi" w:hAnsiTheme="majorHAnsi" w:cs="Arial"/>
          <w:b/>
          <w:bCs/>
          <w:color w:val="000000" w:themeColor="text1"/>
          <w:szCs w:val="22"/>
          <w:u w:val="single"/>
        </w:rPr>
        <w:t xml:space="preserve"> sustained commitments and </w:t>
      </w:r>
      <w:r w:rsidRPr="005C16D3">
        <w:rPr>
          <w:rFonts w:asciiTheme="majorHAnsi" w:hAnsiTheme="majorHAnsi" w:cs="Arial"/>
          <w:b/>
          <w:bCs/>
          <w:color w:val="000000" w:themeColor="text1"/>
          <w:szCs w:val="22"/>
          <w:highlight w:val="green"/>
          <w:u w:val="single"/>
        </w:rPr>
        <w:t>deeper cooperation across</w:t>
      </w:r>
      <w:r w:rsidRPr="005C16D3">
        <w:rPr>
          <w:rFonts w:asciiTheme="majorHAnsi" w:hAnsiTheme="majorHAnsi" w:cs="Arial"/>
          <w:b/>
          <w:bCs/>
          <w:color w:val="000000" w:themeColor="text1"/>
          <w:szCs w:val="22"/>
          <w:u w:val="single"/>
        </w:rPr>
        <w:t xml:space="preserve"> the ecosystem of </w:t>
      </w:r>
      <w:r w:rsidRPr="005C16D3">
        <w:rPr>
          <w:rFonts w:asciiTheme="majorHAnsi" w:hAnsiTheme="majorHAnsi" w:cs="Arial"/>
          <w:b/>
          <w:bCs/>
          <w:color w:val="000000" w:themeColor="text1"/>
          <w:szCs w:val="22"/>
          <w:highlight w:val="green"/>
          <w:u w:val="single"/>
        </w:rPr>
        <w:t>global health</w:t>
      </w:r>
      <w:r w:rsidRPr="005C16D3">
        <w:rPr>
          <w:rFonts w:asciiTheme="majorHAnsi" w:hAnsiTheme="majorHAnsi" w:cs="Arial"/>
          <w:b/>
          <w:bCs/>
          <w:color w:val="000000" w:themeColor="text1"/>
          <w:szCs w:val="22"/>
          <w:u w:val="single"/>
        </w:rPr>
        <w:t xml:space="preserve"> stakeholders</w:t>
      </w:r>
      <w:r w:rsidRPr="00970758">
        <w:rPr>
          <w:rFonts w:asciiTheme="majorHAnsi" w:hAnsiTheme="majorHAnsi" w:cs="Arial"/>
          <w:color w:val="000000" w:themeColor="text1"/>
          <w:szCs w:val="22"/>
        </w:rPr>
        <w:t xml:space="preserve">, as well as </w:t>
      </w:r>
      <w:r w:rsidRPr="005C16D3">
        <w:rPr>
          <w:rFonts w:asciiTheme="majorHAnsi" w:hAnsiTheme="majorHAnsi" w:cs="Arial"/>
          <w:color w:val="000000" w:themeColor="text1"/>
          <w:szCs w:val="22"/>
          <w:u w:val="single"/>
        </w:rPr>
        <w:t>wider adoption of proven solutions</w:t>
      </w:r>
      <w:r w:rsidRPr="00970758">
        <w:rPr>
          <w:rFonts w:asciiTheme="majorHAnsi" w:hAnsiTheme="majorHAnsi" w:cs="Arial"/>
          <w:color w:val="000000" w:themeColor="text1"/>
          <w:szCs w:val="22"/>
        </w:rPr>
        <w:t xml:space="preserve">. Achieving universal healthcare is critical to help populations access health services they need without financial constraint. </w:t>
      </w:r>
      <w:r w:rsidRPr="005C16D3">
        <w:rPr>
          <w:rFonts w:asciiTheme="majorHAnsi" w:hAnsiTheme="majorHAnsi" w:cs="Arial"/>
          <w:color w:val="000000" w:themeColor="text1"/>
          <w:szCs w:val="22"/>
          <w:u w:val="single"/>
        </w:rPr>
        <w:t>Access to medicines is an important</w:t>
      </w:r>
      <w:r w:rsidRPr="00970758">
        <w:rPr>
          <w:rFonts w:asciiTheme="majorHAnsi" w:hAnsiTheme="majorHAnsi" w:cs="Arial"/>
          <w:color w:val="000000" w:themeColor="text1"/>
          <w:szCs w:val="22"/>
        </w:rPr>
        <w:t xml:space="preserve"> part of this. </w:t>
      </w:r>
      <w:r w:rsidRPr="005C16D3">
        <w:rPr>
          <w:rFonts w:asciiTheme="majorHAnsi" w:hAnsiTheme="majorHAnsi" w:cs="Arial"/>
          <w:color w:val="000000" w:themeColor="text1"/>
          <w:szCs w:val="22"/>
          <w:highlight w:val="green"/>
          <w:u w:val="single"/>
        </w:rPr>
        <w:t xml:space="preserve">Increasing access </w:t>
      </w:r>
      <w:r w:rsidRPr="005C16D3">
        <w:rPr>
          <w:rFonts w:asciiTheme="majorHAnsi" w:hAnsiTheme="majorHAnsi" w:cs="Arial"/>
          <w:color w:val="000000" w:themeColor="text1"/>
          <w:szCs w:val="22"/>
          <w:u w:val="single"/>
        </w:rPr>
        <w:t xml:space="preserve">depends on a range of factors and </w:t>
      </w:r>
      <w:r w:rsidRPr="005C16D3">
        <w:rPr>
          <w:rFonts w:asciiTheme="majorHAnsi" w:hAnsiTheme="majorHAnsi" w:cs="Arial"/>
          <w:color w:val="000000" w:themeColor="text1"/>
          <w:szCs w:val="22"/>
          <w:highlight w:val="green"/>
          <w:u w:val="single"/>
        </w:rPr>
        <w:t>involves action from a variety of parties</w:t>
      </w:r>
      <w:r w:rsidRPr="00970758">
        <w:rPr>
          <w:rFonts w:asciiTheme="majorHAnsi" w:hAnsiTheme="majorHAnsi" w:cs="Arial"/>
          <w:color w:val="000000" w:themeColor="text1"/>
          <w:szCs w:val="22"/>
        </w:rPr>
        <w:t xml:space="preserve">. The pharmaceutical industry, in collaboration with the global health community, plays a critical role in </w:t>
      </w:r>
      <w:r w:rsidRPr="005C16D3">
        <w:rPr>
          <w:rFonts w:asciiTheme="majorHAnsi" w:hAnsiTheme="majorHAnsi" w:cs="Arial"/>
          <w:color w:val="000000" w:themeColor="text1"/>
          <w:szCs w:val="22"/>
          <w:u w:val="single"/>
        </w:rPr>
        <w:t xml:space="preserve">responding to </w:t>
      </w:r>
      <w:r w:rsidRPr="005C16D3">
        <w:rPr>
          <w:rFonts w:asciiTheme="majorHAnsi" w:hAnsiTheme="majorHAnsi" w:cs="Arial"/>
          <w:color w:val="000000" w:themeColor="text1"/>
          <w:szCs w:val="22"/>
          <w:highlight w:val="green"/>
          <w:u w:val="single"/>
        </w:rPr>
        <w:t>defined priorities for global health</w:t>
      </w:r>
      <w:r w:rsidRPr="00970758">
        <w:rPr>
          <w:rFonts w:asciiTheme="majorHAnsi" w:hAnsiTheme="majorHAnsi" w:cs="Arial"/>
          <w:color w:val="000000" w:themeColor="text1"/>
          <w:szCs w:val="22"/>
        </w:rPr>
        <w:t xml:space="preserve">, developing much-needed innovative products, </w:t>
      </w:r>
      <w:r w:rsidRPr="005C16D3">
        <w:rPr>
          <w:rFonts w:asciiTheme="majorHAnsi" w:hAnsiTheme="majorHAnsi" w:cs="Arial"/>
          <w:b/>
          <w:bCs/>
          <w:color w:val="000000" w:themeColor="text1"/>
          <w:szCs w:val="22"/>
          <w:highlight w:val="green"/>
          <w:u w:val="single"/>
        </w:rPr>
        <w:t>expanding access</w:t>
      </w:r>
      <w:r w:rsidRPr="005C16D3">
        <w:rPr>
          <w:rFonts w:asciiTheme="majorHAnsi" w:hAnsiTheme="majorHAnsi" w:cs="Arial"/>
          <w:b/>
          <w:bCs/>
          <w:color w:val="000000" w:themeColor="text1"/>
          <w:szCs w:val="22"/>
          <w:u w:val="single"/>
        </w:rPr>
        <w:t xml:space="preserve"> to those products that already exist and forging new partnerships </w:t>
      </w:r>
      <w:r w:rsidRPr="005C16D3">
        <w:rPr>
          <w:rFonts w:asciiTheme="majorHAnsi" w:hAnsiTheme="majorHAnsi" w:cs="Arial"/>
          <w:b/>
          <w:bCs/>
          <w:color w:val="000000" w:themeColor="text1"/>
          <w:szCs w:val="22"/>
          <w:highlight w:val="green"/>
          <w:u w:val="single"/>
        </w:rPr>
        <w:t>to promote</w:t>
      </w:r>
      <w:r w:rsidRPr="005C16D3">
        <w:rPr>
          <w:rFonts w:asciiTheme="majorHAnsi" w:hAnsiTheme="majorHAnsi" w:cs="Arial"/>
          <w:b/>
          <w:bCs/>
          <w:color w:val="000000" w:themeColor="text1"/>
          <w:szCs w:val="22"/>
          <w:u w:val="single"/>
        </w:rPr>
        <w:t xml:space="preserve"> sustainable, </w:t>
      </w:r>
      <w:r w:rsidRPr="005C16D3">
        <w:rPr>
          <w:rFonts w:asciiTheme="majorHAnsi" w:hAnsiTheme="majorHAnsi" w:cs="Arial"/>
          <w:b/>
          <w:bCs/>
          <w:color w:val="000000" w:themeColor="text1"/>
          <w:szCs w:val="22"/>
          <w:highlight w:val="green"/>
          <w:u w:val="single"/>
        </w:rPr>
        <w:t>long-term access to medicines</w:t>
      </w:r>
      <w:r w:rsidRPr="005C16D3">
        <w:rPr>
          <w:rFonts w:asciiTheme="majorHAnsi" w:hAnsiTheme="majorHAnsi" w:cs="Arial"/>
          <w:b/>
          <w:bCs/>
          <w:color w:val="000000" w:themeColor="text1"/>
          <w:szCs w:val="22"/>
          <w:u w:val="single"/>
        </w:rPr>
        <w:t xml:space="preserve">. </w:t>
      </w:r>
      <w:r w:rsidRPr="005C16D3">
        <w:rPr>
          <w:rFonts w:asciiTheme="majorHAnsi" w:hAnsiTheme="majorHAnsi"/>
          <w:b/>
          <w:bCs/>
          <w:color w:val="000000" w:themeColor="text1"/>
          <w:szCs w:val="22"/>
          <w:u w:val="single"/>
        </w:rPr>
        <w:t xml:space="preserve">Global health issues </w:t>
      </w:r>
      <w:r w:rsidRPr="005C16D3">
        <w:rPr>
          <w:rFonts w:asciiTheme="majorHAnsi" w:hAnsiTheme="majorHAnsi"/>
          <w:b/>
          <w:bCs/>
          <w:color w:val="000000" w:themeColor="text1"/>
          <w:szCs w:val="22"/>
          <w:highlight w:val="green"/>
          <w:u w:val="single"/>
        </w:rPr>
        <w:t>hit lower-income countries</w:t>
      </w:r>
      <w:r w:rsidRPr="005C16D3">
        <w:rPr>
          <w:rFonts w:asciiTheme="majorHAnsi" w:hAnsiTheme="majorHAnsi"/>
          <w:b/>
          <w:bCs/>
          <w:color w:val="000000" w:themeColor="text1"/>
          <w:szCs w:val="22"/>
          <w:u w:val="single"/>
        </w:rPr>
        <w:t xml:space="preserve"> the </w:t>
      </w:r>
      <w:r w:rsidRPr="005C16D3">
        <w:rPr>
          <w:rFonts w:asciiTheme="majorHAnsi" w:hAnsiTheme="majorHAnsi"/>
          <w:b/>
          <w:bCs/>
          <w:color w:val="000000" w:themeColor="text1"/>
          <w:szCs w:val="22"/>
          <w:highlight w:val="green"/>
          <w:u w:val="single"/>
        </w:rPr>
        <w:t>hardest</w:t>
      </w:r>
      <w:r w:rsidRPr="00970758">
        <w:rPr>
          <w:rFonts w:asciiTheme="majorHAnsi" w:hAnsiTheme="majorHAnsi"/>
          <w:color w:val="000000" w:themeColor="text1"/>
          <w:szCs w:val="22"/>
        </w:rPr>
        <w:t xml:space="preserve"> </w:t>
      </w:r>
      <w:proofErr w:type="gramStart"/>
      <w:r w:rsidRPr="00970758">
        <w:rPr>
          <w:rFonts w:asciiTheme="majorHAnsi" w:hAnsiTheme="majorHAnsi" w:cs="Arial"/>
          <w:color w:val="000000" w:themeColor="text1"/>
          <w:szCs w:val="22"/>
        </w:rPr>
        <w:t>The</w:t>
      </w:r>
      <w:proofErr w:type="gramEnd"/>
      <w:r w:rsidRPr="00970758">
        <w:rPr>
          <w:rFonts w:asciiTheme="majorHAnsi" w:hAnsiTheme="majorHAnsi" w:cs="Arial"/>
          <w:color w:val="000000" w:themeColor="text1"/>
          <w:szCs w:val="22"/>
        </w:rPr>
        <w:t xml:space="preserve"> growth in development aid for health has fallen in recent years as donor government budgets have tightened.</w:t>
      </w:r>
      <w:r w:rsidRPr="00970758">
        <w:rPr>
          <w:rStyle w:val="CommentReference"/>
          <w:rFonts w:asciiTheme="majorHAnsi" w:eastAsiaTheme="majorEastAsia" w:hAnsiTheme="majorHAnsi" w:cs="Arial"/>
          <w:color w:val="000000" w:themeColor="text1"/>
          <w:szCs w:val="22"/>
        </w:rPr>
        <w:t xml:space="preserve"> </w:t>
      </w:r>
      <w:r w:rsidRPr="00970758">
        <w:rPr>
          <w:rFonts w:asciiTheme="majorHAnsi" w:hAnsiTheme="majorHAnsi" w:cs="Arial"/>
          <w:color w:val="000000" w:themeColor="text1"/>
          <w:szCs w:val="22"/>
        </w:rPr>
        <w:t xml:space="preserve">This is particularly concerning for low-income countries that rely heavily on aid to provide health services to their populations. Low-income countries are being hit the hardest: in these countries, </w:t>
      </w:r>
      <w:r w:rsidRPr="00AD3B40">
        <w:rPr>
          <w:rFonts w:asciiTheme="majorHAnsi" w:hAnsiTheme="majorHAnsi" w:cs="Arial"/>
          <w:b/>
          <w:bCs/>
          <w:color w:val="000000" w:themeColor="text1"/>
          <w:szCs w:val="22"/>
          <w:highlight w:val="green"/>
          <w:u w:val="single"/>
        </w:rPr>
        <w:t>government health expenditure</w:t>
      </w:r>
      <w:r w:rsidRPr="005C16D3">
        <w:rPr>
          <w:rFonts w:asciiTheme="majorHAnsi" w:hAnsiTheme="majorHAnsi" w:cs="Arial"/>
          <w:b/>
          <w:bCs/>
          <w:color w:val="000000" w:themeColor="text1"/>
          <w:szCs w:val="22"/>
          <w:u w:val="single"/>
        </w:rPr>
        <w:t xml:space="preserve"> as a percentage of GDP has been </w:t>
      </w:r>
      <w:r w:rsidRPr="00AD3B40">
        <w:rPr>
          <w:rFonts w:asciiTheme="majorHAnsi" w:hAnsiTheme="majorHAnsi" w:cs="Arial"/>
          <w:b/>
          <w:bCs/>
          <w:color w:val="000000" w:themeColor="text1"/>
          <w:szCs w:val="22"/>
          <w:highlight w:val="green"/>
          <w:u w:val="single"/>
        </w:rPr>
        <w:t>in</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 xml:space="preserve">decline </w:t>
      </w:r>
      <w:r w:rsidRPr="00AD3B40">
        <w:rPr>
          <w:rFonts w:asciiTheme="majorHAnsi" w:hAnsiTheme="majorHAnsi" w:cs="Arial"/>
          <w:b/>
          <w:bCs/>
          <w:color w:val="000000" w:themeColor="text1"/>
          <w:szCs w:val="22"/>
          <w:u w:val="single"/>
        </w:rPr>
        <w:t>in recent years</w:t>
      </w:r>
      <w:r w:rsidRPr="005C16D3">
        <w:rPr>
          <w:rFonts w:asciiTheme="majorHAnsi" w:hAnsiTheme="majorHAnsi" w:cs="Arial"/>
          <w:b/>
          <w:bCs/>
          <w:color w:val="000000" w:themeColor="text1"/>
          <w:szCs w:val="22"/>
          <w:u w:val="single"/>
        </w:rPr>
        <w:t>, resulting in more needing to be done with less.</w:t>
      </w:r>
      <w:r w:rsidRPr="00970758">
        <w:rPr>
          <w:rFonts w:asciiTheme="majorHAnsi" w:hAnsiTheme="majorHAnsi" w:cs="Arial"/>
          <w:color w:val="000000" w:themeColor="text1"/>
          <w:szCs w:val="22"/>
        </w:rPr>
        <w:t xml:space="preserve">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 Progress in global health is not inevitable. </w:t>
      </w:r>
      <w:r w:rsidRPr="005C16D3">
        <w:rPr>
          <w:rFonts w:asciiTheme="majorHAnsi" w:hAnsiTheme="majorHAnsi" w:cs="Arial"/>
          <w:color w:val="000000" w:themeColor="text1"/>
          <w:szCs w:val="22"/>
          <w:u w:val="single"/>
        </w:rPr>
        <w:t>Non-communicable diseases (</w:t>
      </w:r>
      <w:r w:rsidRPr="00AD3B40">
        <w:rPr>
          <w:rFonts w:asciiTheme="majorHAnsi" w:hAnsiTheme="majorHAnsi" w:cs="Arial"/>
          <w:color w:val="000000" w:themeColor="text1"/>
          <w:szCs w:val="22"/>
          <w:highlight w:val="green"/>
          <w:u w:val="single"/>
        </w:rPr>
        <w:t>NCD</w:t>
      </w:r>
      <w:r w:rsidRPr="005C16D3">
        <w:rPr>
          <w:rFonts w:asciiTheme="majorHAnsi" w:hAnsiTheme="majorHAnsi" w:cs="Arial"/>
          <w:color w:val="000000" w:themeColor="text1"/>
          <w:szCs w:val="22"/>
          <w:u w:val="single"/>
        </w:rPr>
        <w:t xml:space="preserve">s) such as diabetes, cancer and heart disease are a growing challenge due to rapid </w:t>
      </w:r>
      <w:proofErr w:type="spellStart"/>
      <w:r w:rsidRPr="005C16D3">
        <w:rPr>
          <w:rFonts w:asciiTheme="majorHAnsi" w:hAnsiTheme="majorHAnsi" w:cs="Arial"/>
          <w:color w:val="000000" w:themeColor="text1"/>
          <w:szCs w:val="22"/>
          <w:u w:val="single"/>
        </w:rPr>
        <w:t>urbanisation</w:t>
      </w:r>
      <w:proofErr w:type="spellEnd"/>
      <w:r w:rsidRPr="005C16D3">
        <w:rPr>
          <w:rFonts w:asciiTheme="majorHAnsi" w:hAnsiTheme="majorHAnsi" w:cs="Arial"/>
          <w:color w:val="000000" w:themeColor="text1"/>
          <w:szCs w:val="22"/>
          <w:u w:val="single"/>
        </w:rPr>
        <w:t xml:space="preserve">, worsening diets and increasingly sedentary lifestyles, they </w:t>
      </w:r>
      <w:r w:rsidRPr="00AD3B40">
        <w:rPr>
          <w:rFonts w:asciiTheme="majorHAnsi" w:hAnsiTheme="majorHAnsi" w:cs="Arial"/>
          <w:color w:val="000000" w:themeColor="text1"/>
          <w:szCs w:val="22"/>
          <w:highlight w:val="green"/>
          <w:u w:val="single"/>
        </w:rPr>
        <w:t>account for 71% of deaths globally</w:t>
      </w:r>
      <w:r w:rsidRPr="005C16D3">
        <w:rPr>
          <w:rFonts w:asciiTheme="majorHAnsi" w:hAnsiTheme="majorHAnsi" w:cs="Arial"/>
          <w:color w:val="000000" w:themeColor="text1"/>
          <w:szCs w:val="22"/>
          <w:u w:val="single"/>
        </w:rPr>
        <w:t xml:space="preserve"> each year, including 15 million people aged between 30 and 69 years, with more than 85% of these so-called premature deaths occurring in low- and middle-income countries</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Access to prevention</w:t>
      </w:r>
      <w:r w:rsidRPr="005C16D3">
        <w:rPr>
          <w:rFonts w:asciiTheme="majorHAnsi" w:hAnsiTheme="majorHAnsi" w:cs="Arial"/>
          <w:b/>
          <w:bCs/>
          <w:color w:val="000000" w:themeColor="text1"/>
          <w:szCs w:val="22"/>
          <w:u w:val="single"/>
        </w:rPr>
        <w:t xml:space="preserve">, detection, screening, </w:t>
      </w:r>
      <w:r w:rsidRPr="00AD3B40">
        <w:rPr>
          <w:rFonts w:asciiTheme="majorHAnsi" w:hAnsiTheme="majorHAnsi" w:cs="Arial"/>
          <w:b/>
          <w:bCs/>
          <w:color w:val="000000" w:themeColor="text1"/>
          <w:szCs w:val="22"/>
          <w:highlight w:val="green"/>
          <w:u w:val="single"/>
        </w:rPr>
        <w:t>treatment for NCDs is essential</w:t>
      </w:r>
      <w:r w:rsidRPr="005C16D3">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In addition, </w:t>
      </w:r>
      <w:r w:rsidRPr="00E9448A">
        <w:rPr>
          <w:rFonts w:asciiTheme="majorHAnsi" w:hAnsiTheme="majorHAnsi" w:cs="Arial"/>
          <w:color w:val="000000" w:themeColor="text1"/>
          <w:szCs w:val="22"/>
          <w:u w:val="single"/>
        </w:rPr>
        <w:t>new public health crises</w:t>
      </w:r>
      <w:r w:rsidRPr="00970758">
        <w:rPr>
          <w:rFonts w:asciiTheme="majorHAnsi" w:hAnsiTheme="majorHAnsi" w:cs="Arial"/>
          <w:color w:val="000000" w:themeColor="text1"/>
          <w:szCs w:val="22"/>
        </w:rPr>
        <w:t xml:space="preserve"> have </w:t>
      </w:r>
      <w:r w:rsidRPr="00E9448A">
        <w:rPr>
          <w:rFonts w:asciiTheme="majorHAnsi" w:hAnsiTheme="majorHAnsi" w:cs="Arial"/>
          <w:color w:val="000000" w:themeColor="text1"/>
          <w:szCs w:val="22"/>
          <w:u w:val="single"/>
        </w:rPr>
        <w:t>posed further challenges to global health</w:t>
      </w:r>
      <w:r w:rsidRPr="00970758">
        <w:rPr>
          <w:rFonts w:asciiTheme="majorHAnsi" w:hAnsiTheme="majorHAnsi" w:cs="Arial"/>
          <w:color w:val="000000" w:themeColor="text1"/>
          <w:szCs w:val="22"/>
        </w:rPr>
        <w:t xml:space="preserve"> and have put </w:t>
      </w:r>
      <w:r w:rsidRPr="00E9448A">
        <w:rPr>
          <w:rFonts w:asciiTheme="majorHAnsi" w:hAnsiTheme="majorHAnsi" w:cs="Arial"/>
          <w:color w:val="000000" w:themeColor="text1"/>
          <w:szCs w:val="22"/>
          <w:u w:val="single"/>
        </w:rPr>
        <w:t>more pressure on already strained health systems and families paying out of pocket for health services</w:t>
      </w:r>
      <w:r w:rsidRPr="00970758">
        <w:rPr>
          <w:rFonts w:asciiTheme="majorHAnsi" w:hAnsiTheme="majorHAnsi" w:cs="Arial"/>
          <w:color w:val="000000" w:themeColor="text1"/>
          <w:szCs w:val="22"/>
        </w:rPr>
        <w:t xml:space="preserve">. For instance, in 2019 the resurgence of measles was a threat with 6,000 deaths recorded in the Democratic Republic of the Congo by January 2020. </w:t>
      </w:r>
      <w:r w:rsidRPr="00AD3B40">
        <w:rPr>
          <w:rFonts w:asciiTheme="majorHAnsi" w:hAnsiTheme="majorHAnsi" w:cs="Arial"/>
          <w:b/>
          <w:bCs/>
          <w:color w:val="000000" w:themeColor="text1"/>
          <w:szCs w:val="22"/>
          <w:highlight w:val="green"/>
          <w:u w:val="single"/>
        </w:rPr>
        <w:t>A</w:t>
      </w:r>
      <w:r w:rsidRPr="00E9448A">
        <w:rPr>
          <w:rFonts w:asciiTheme="majorHAnsi" w:hAnsiTheme="majorHAnsi" w:cs="Arial"/>
          <w:b/>
          <w:bCs/>
          <w:color w:val="000000" w:themeColor="text1"/>
          <w:szCs w:val="22"/>
          <w:u w:val="single"/>
        </w:rPr>
        <w:t>nti</w:t>
      </w:r>
      <w:r w:rsidRPr="00AD3B40">
        <w:rPr>
          <w:rFonts w:asciiTheme="majorHAnsi" w:hAnsiTheme="majorHAnsi" w:cs="Arial"/>
          <w:b/>
          <w:bCs/>
          <w:color w:val="000000" w:themeColor="text1"/>
          <w:szCs w:val="22"/>
          <w:highlight w:val="green"/>
          <w:u w:val="single"/>
        </w:rPr>
        <w:t>m</w:t>
      </w:r>
      <w:r w:rsidRPr="00E9448A">
        <w:rPr>
          <w:rFonts w:asciiTheme="majorHAnsi" w:hAnsiTheme="majorHAnsi" w:cs="Arial"/>
          <w:b/>
          <w:bCs/>
          <w:color w:val="000000" w:themeColor="text1"/>
          <w:szCs w:val="22"/>
          <w:u w:val="single"/>
        </w:rPr>
        <w:t>icrobial resistance,</w:t>
      </w:r>
      <w:r w:rsidRPr="00970758">
        <w:rPr>
          <w:rFonts w:asciiTheme="majorHAnsi" w:hAnsiTheme="majorHAnsi" w:cs="Arial"/>
          <w:color w:val="000000" w:themeColor="text1"/>
          <w:szCs w:val="22"/>
        </w:rPr>
        <w:t xml:space="preserve"> </w:t>
      </w:r>
      <w:r w:rsidRPr="00AD3B40">
        <w:rPr>
          <w:rFonts w:asciiTheme="majorHAnsi" w:hAnsiTheme="majorHAnsi" w:cs="Arial"/>
          <w:b/>
          <w:bCs/>
          <w:color w:val="000000" w:themeColor="text1"/>
          <w:szCs w:val="22"/>
          <w:highlight w:val="green"/>
          <w:u w:val="single"/>
        </w:rPr>
        <w:t>which</w:t>
      </w:r>
      <w:r w:rsidRPr="00E9448A">
        <w:rPr>
          <w:rFonts w:asciiTheme="majorHAnsi" w:hAnsiTheme="majorHAnsi" w:cs="Arial"/>
          <w:b/>
          <w:bCs/>
          <w:color w:val="000000" w:themeColor="text1"/>
          <w:szCs w:val="22"/>
          <w:u w:val="single"/>
        </w:rPr>
        <w:t xml:space="preserve"> already </w:t>
      </w:r>
      <w:r w:rsidRPr="00AD3B40">
        <w:rPr>
          <w:rFonts w:asciiTheme="majorHAnsi" w:hAnsiTheme="majorHAnsi" w:cs="Arial"/>
          <w:b/>
          <w:bCs/>
          <w:color w:val="000000" w:themeColor="text1"/>
          <w:szCs w:val="22"/>
          <w:highlight w:val="green"/>
          <w:u w:val="single"/>
        </w:rPr>
        <w:t>causes more than 700,000 d</w:t>
      </w:r>
      <w:r w:rsidRPr="00AD3B40">
        <w:rPr>
          <w:rFonts w:asciiTheme="majorHAnsi" w:hAnsiTheme="majorHAnsi" w:cs="Arial"/>
          <w:b/>
          <w:bCs/>
          <w:color w:val="000000" w:themeColor="text1"/>
          <w:szCs w:val="22"/>
          <w:u w:val="single"/>
        </w:rPr>
        <w:t>eath</w:t>
      </w:r>
      <w:r w:rsidRPr="00E9448A">
        <w:rPr>
          <w:rFonts w:asciiTheme="majorHAnsi" w:hAnsiTheme="majorHAnsi" w:cs="Arial"/>
          <w:b/>
          <w:bCs/>
          <w:color w:val="000000" w:themeColor="text1"/>
          <w:szCs w:val="22"/>
          <w:u w:val="single"/>
        </w:rPr>
        <w:t xml:space="preserve">s each year worldwide, </w:t>
      </w:r>
      <w:r w:rsidRPr="00AD3B40">
        <w:rPr>
          <w:rFonts w:asciiTheme="majorHAnsi" w:hAnsiTheme="majorHAnsi" w:cs="Arial"/>
          <w:b/>
          <w:bCs/>
          <w:color w:val="000000" w:themeColor="text1"/>
          <w:szCs w:val="22"/>
          <w:highlight w:val="green"/>
          <w:u w:val="single"/>
        </w:rPr>
        <w:t>is growing</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r w:rsidRPr="00AD3B40">
        <w:rPr>
          <w:rFonts w:asciiTheme="majorHAnsi" w:hAnsiTheme="majorHAnsi" w:cs="Arial"/>
          <w:b/>
          <w:bCs/>
          <w:color w:val="000000" w:themeColor="text1"/>
          <w:szCs w:val="22"/>
          <w:highlight w:val="green"/>
          <w:u w:val="single"/>
        </w:rPr>
        <w:t>governments and regulators</w:t>
      </w:r>
      <w:r w:rsidRPr="00970758">
        <w:rPr>
          <w:rFonts w:asciiTheme="majorHAnsi" w:hAnsiTheme="majorHAnsi" w:cs="Arial"/>
          <w:color w:val="000000" w:themeColor="text1"/>
          <w:szCs w:val="22"/>
        </w:rPr>
        <w:t xml:space="preserve"> – as well as stakeholders from the public and private sectors – </w:t>
      </w:r>
      <w:r w:rsidRPr="00AD3B40">
        <w:rPr>
          <w:rFonts w:asciiTheme="majorHAnsi" w:hAnsiTheme="majorHAnsi" w:cs="Arial"/>
          <w:color w:val="000000" w:themeColor="text1"/>
          <w:szCs w:val="22"/>
          <w:highlight w:val="green"/>
          <w:u w:val="single"/>
        </w:rPr>
        <w:t>need to develop</w:t>
      </w:r>
      <w:r w:rsidRPr="00E9448A">
        <w:rPr>
          <w:rFonts w:asciiTheme="majorHAnsi" w:hAnsiTheme="majorHAnsi" w:cs="Arial"/>
          <w:color w:val="000000" w:themeColor="text1"/>
          <w:szCs w:val="22"/>
          <w:u w:val="single"/>
        </w:rPr>
        <w:t xml:space="preserve">, support and implement </w:t>
      </w:r>
      <w:r w:rsidRPr="00AD3B40">
        <w:rPr>
          <w:rFonts w:asciiTheme="majorHAnsi" w:hAnsiTheme="majorHAnsi" w:cs="Arial"/>
          <w:b/>
          <w:bCs/>
          <w:color w:val="000000" w:themeColor="text1"/>
          <w:szCs w:val="22"/>
          <w:highlight w:val="green"/>
          <w:u w:val="single"/>
        </w:rPr>
        <w:t xml:space="preserve">innovative </w:t>
      </w:r>
      <w:r w:rsidRPr="00AD3B40">
        <w:rPr>
          <w:rFonts w:asciiTheme="majorHAnsi" w:hAnsiTheme="majorHAnsi" w:cs="Arial"/>
          <w:color w:val="000000" w:themeColor="text1"/>
          <w:szCs w:val="22"/>
          <w:highlight w:val="green"/>
          <w:u w:val="single"/>
        </w:rPr>
        <w:t>practices to</w:t>
      </w:r>
      <w:r w:rsidRPr="00AD3B40">
        <w:rPr>
          <w:rFonts w:asciiTheme="majorHAnsi" w:hAnsiTheme="majorHAnsi" w:cs="Arial"/>
          <w:color w:val="000000" w:themeColor="text1"/>
          <w:szCs w:val="22"/>
          <w:u w:val="single"/>
        </w:rPr>
        <w:t xml:space="preserve"> reach</w:t>
      </w:r>
      <w:r w:rsidRPr="00E9448A">
        <w:rPr>
          <w:rFonts w:asciiTheme="majorHAnsi" w:hAnsiTheme="majorHAnsi" w:cs="Arial"/>
          <w:color w:val="000000" w:themeColor="text1"/>
          <w:szCs w:val="22"/>
          <w:u w:val="single"/>
        </w:rPr>
        <w:t xml:space="preserve"> more </w:t>
      </w:r>
      <w:r w:rsidRPr="00AD3B40">
        <w:rPr>
          <w:rFonts w:asciiTheme="majorHAnsi" w:hAnsiTheme="majorHAnsi" w:cs="Arial"/>
          <w:color w:val="000000" w:themeColor="text1"/>
          <w:szCs w:val="22"/>
          <w:highlight w:val="green"/>
          <w:u w:val="single"/>
        </w:rPr>
        <w:t>people in need</w:t>
      </w:r>
      <w:r w:rsidRPr="00AD3B40">
        <w:rPr>
          <w:rFonts w:asciiTheme="majorHAnsi" w:hAnsiTheme="majorHAnsi" w:cs="Arial"/>
          <w:color w:val="000000" w:themeColor="text1"/>
          <w:szCs w:val="22"/>
          <w:u w:val="single"/>
        </w:rPr>
        <w:t>.</w:t>
      </w:r>
      <w:r w:rsidRPr="00AD3B40">
        <w:rPr>
          <w:rFonts w:asciiTheme="majorHAnsi" w:hAnsiTheme="majorHAnsi"/>
          <w:color w:val="000000" w:themeColor="text1"/>
          <w:szCs w:val="22"/>
          <w:u w:val="single"/>
        </w:rPr>
        <w:t xml:space="preserve"> </w:t>
      </w:r>
      <w:r w:rsidRPr="00AD3B40">
        <w:rPr>
          <w:rFonts w:asciiTheme="majorHAnsi" w:hAnsiTheme="majorHAnsi"/>
          <w:b/>
          <w:bCs/>
          <w:color w:val="000000" w:themeColor="text1"/>
          <w:szCs w:val="22"/>
          <w:highlight w:val="green"/>
          <w:u w:val="single"/>
        </w:rPr>
        <w:t>Through international cooperation</w:t>
      </w:r>
      <w:r w:rsidRPr="00AD3B40">
        <w:rPr>
          <w:rFonts w:asciiTheme="majorHAnsi" w:hAnsiTheme="majorHAnsi"/>
          <w:b/>
          <w:bCs/>
          <w:color w:val="000000" w:themeColor="text1"/>
          <w:szCs w:val="22"/>
          <w:u w:val="single"/>
        </w:rPr>
        <w:t xml:space="preserve">, </w:t>
      </w:r>
      <w:r w:rsidRPr="00AD3B40">
        <w:rPr>
          <w:rFonts w:asciiTheme="majorHAnsi" w:hAnsiTheme="majorHAnsi"/>
          <w:b/>
          <w:bCs/>
          <w:color w:val="000000" w:themeColor="text1"/>
          <w:szCs w:val="22"/>
          <w:highlight w:val="green"/>
          <w:u w:val="single"/>
        </w:rPr>
        <w:t>progress is being made</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 xml:space="preserve">Despite significant global health challenges, milestones have been reached. These demonstrate that </w:t>
      </w:r>
      <w:r w:rsidRPr="00851CBC">
        <w:rPr>
          <w:rFonts w:asciiTheme="majorHAnsi" w:hAnsiTheme="majorHAnsi" w:cs="Arial"/>
          <w:color w:val="000000" w:themeColor="text1"/>
          <w:szCs w:val="22"/>
          <w:highlight w:val="green"/>
          <w:u w:val="single"/>
        </w:rPr>
        <w:t>effective approaches</w:t>
      </w:r>
      <w:r w:rsidRPr="00E9448A">
        <w:rPr>
          <w:rFonts w:asciiTheme="majorHAnsi" w:hAnsiTheme="majorHAnsi" w:cs="Arial"/>
          <w:color w:val="000000" w:themeColor="text1"/>
          <w:szCs w:val="22"/>
          <w:u w:val="single"/>
        </w:rPr>
        <w:t xml:space="preserve"> are being developed and applied and </w:t>
      </w:r>
      <w:r w:rsidRPr="00851CBC">
        <w:rPr>
          <w:rFonts w:asciiTheme="majorHAnsi" w:hAnsiTheme="majorHAnsi" w:cs="Arial"/>
          <w:color w:val="000000" w:themeColor="text1"/>
          <w:szCs w:val="22"/>
          <w:highlight w:val="green"/>
          <w:u w:val="single"/>
        </w:rPr>
        <w:t>exemplify</w:t>
      </w:r>
      <w:r w:rsidRPr="00E9448A">
        <w:rPr>
          <w:rFonts w:asciiTheme="majorHAnsi" w:hAnsiTheme="majorHAnsi" w:cs="Arial"/>
          <w:color w:val="000000" w:themeColor="text1"/>
          <w:szCs w:val="22"/>
          <w:u w:val="single"/>
        </w:rPr>
        <w:t xml:space="preserve"> the </w:t>
      </w:r>
      <w:r w:rsidRPr="00851CBC">
        <w:rPr>
          <w:rFonts w:asciiTheme="majorHAnsi" w:hAnsiTheme="majorHAnsi" w:cs="Arial"/>
          <w:color w:val="000000" w:themeColor="text1"/>
          <w:szCs w:val="22"/>
          <w:highlight w:val="green"/>
          <w:u w:val="single"/>
        </w:rPr>
        <w:t>impact that international collaboration</w:t>
      </w:r>
      <w:r w:rsidRPr="00E9448A">
        <w:rPr>
          <w:rFonts w:asciiTheme="majorHAnsi" w:hAnsiTheme="majorHAnsi" w:cs="Arial"/>
          <w:color w:val="000000" w:themeColor="text1"/>
          <w:szCs w:val="22"/>
          <w:u w:val="single"/>
        </w:rPr>
        <w:t xml:space="preserve"> and coordination </w:t>
      </w:r>
      <w:r w:rsidRPr="00851CBC">
        <w:rPr>
          <w:rFonts w:asciiTheme="majorHAnsi" w:hAnsiTheme="majorHAnsi" w:cs="Arial"/>
          <w:color w:val="000000" w:themeColor="text1"/>
          <w:szCs w:val="22"/>
          <w:highlight w:val="green"/>
          <w:u w:val="single"/>
        </w:rPr>
        <w:t xml:space="preserve">can have on </w:t>
      </w:r>
      <w:r w:rsidRPr="00851CBC">
        <w:rPr>
          <w:rFonts w:asciiTheme="majorHAnsi" w:hAnsiTheme="majorHAnsi" w:cs="Arial"/>
          <w:color w:val="000000" w:themeColor="text1"/>
          <w:szCs w:val="22"/>
          <w:u w:val="single"/>
        </w:rPr>
        <w:t xml:space="preserve">the </w:t>
      </w:r>
      <w:r w:rsidRPr="00851CBC">
        <w:rPr>
          <w:rFonts w:asciiTheme="majorHAnsi" w:hAnsiTheme="majorHAnsi" w:cs="Arial"/>
          <w:b/>
          <w:bCs/>
          <w:color w:val="000000" w:themeColor="text1"/>
          <w:szCs w:val="22"/>
          <w:u w:val="single"/>
        </w:rPr>
        <w:t xml:space="preserve">health of </w:t>
      </w:r>
      <w:r w:rsidRPr="00851CBC">
        <w:rPr>
          <w:rFonts w:asciiTheme="majorHAnsi" w:hAnsiTheme="majorHAnsi" w:cs="Arial"/>
          <w:b/>
          <w:bCs/>
          <w:color w:val="000000" w:themeColor="text1"/>
          <w:szCs w:val="22"/>
          <w:highlight w:val="green"/>
          <w:u w:val="single"/>
        </w:rPr>
        <w:t>billions</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For example, under-five child mortality dropped by 59% between 1990 and 2018. There has been more than a 56% decline in AIDS-related deaths since the peak of the HIV/AIDS epidemic in 2004, and more than half of all people living with HIV/AIDS are accessing antiretroviral therapy. In 2017, 81% of countries had a national action plan addressing cancer, up from 66% in 2013, and WHO member states endorsed a set of measures in 2017 to improve cancer control. </w:t>
      </w:r>
      <w:r w:rsidRPr="00A37934">
        <w:rPr>
          <w:rFonts w:asciiTheme="majorHAnsi" w:hAnsiTheme="majorHAnsi" w:cs="Arial"/>
          <w:color w:val="000000" w:themeColor="text1"/>
          <w:szCs w:val="22"/>
          <w:u w:val="single"/>
        </w:rPr>
        <w:t>Vaccine campaigns are enabling movement towards elimination of polio in Haiti, meningitis in 26 countries in sub-Saharan Africa and hepatitis B in Chin</w:t>
      </w:r>
      <w:r w:rsidRPr="00970758">
        <w:rPr>
          <w:rFonts w:asciiTheme="majorHAnsi" w:hAnsiTheme="majorHAnsi" w:cs="Arial"/>
          <w:color w:val="000000" w:themeColor="text1"/>
          <w:szCs w:val="22"/>
        </w:rPr>
        <w:t>a</w:t>
      </w:r>
      <w:r w:rsidRPr="00851CBC">
        <w:rPr>
          <w:rFonts w:asciiTheme="majorHAnsi" w:hAnsiTheme="majorHAnsi" w:cs="Arial"/>
          <w:b/>
          <w:bCs/>
          <w:color w:val="000000" w:themeColor="text1"/>
          <w:szCs w:val="22"/>
          <w:highlight w:val="green"/>
          <w:u w:val="single"/>
        </w:rPr>
        <w:t>. New global health</w:t>
      </w:r>
      <w:r w:rsidRPr="00A37934">
        <w:rPr>
          <w:rFonts w:asciiTheme="majorHAnsi" w:hAnsiTheme="majorHAnsi" w:cs="Arial"/>
          <w:b/>
          <w:bCs/>
          <w:color w:val="000000" w:themeColor="text1"/>
          <w:szCs w:val="22"/>
          <w:u w:val="single"/>
        </w:rPr>
        <w:t xml:space="preserve"> conventions and </w:t>
      </w:r>
      <w:r w:rsidRPr="00851CBC">
        <w:rPr>
          <w:rFonts w:asciiTheme="majorHAnsi" w:hAnsiTheme="majorHAnsi" w:cs="Arial"/>
          <w:b/>
          <w:bCs/>
          <w:color w:val="000000" w:themeColor="text1"/>
          <w:szCs w:val="22"/>
          <w:highlight w:val="green"/>
          <w:u w:val="single"/>
        </w:rPr>
        <w:t>commitments</w:t>
      </w:r>
      <w:r w:rsidRPr="00A37934">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 including the 2017 London Summit on Family Planning and the 2018 UN High Level Meeting on Ending Tuberculosis, as well as the UN High-Level Meeting on Non-Communicable Diseases – </w:t>
      </w:r>
      <w:r w:rsidRPr="00A37934">
        <w:rPr>
          <w:rFonts w:asciiTheme="majorHAnsi" w:hAnsiTheme="majorHAnsi" w:cs="Arial"/>
          <w:b/>
          <w:bCs/>
          <w:color w:val="000000" w:themeColor="text1"/>
          <w:szCs w:val="22"/>
          <w:u w:val="single"/>
        </w:rPr>
        <w:t>a</w:t>
      </w:r>
      <w:r w:rsidRPr="00A37934">
        <w:rPr>
          <w:rFonts w:asciiTheme="majorHAnsi" w:hAnsiTheme="majorHAnsi" w:cs="Arial"/>
          <w:b/>
          <w:bCs/>
          <w:color w:val="000000" w:themeColor="text1"/>
          <w:szCs w:val="22"/>
        </w:rPr>
        <w:t>r</w:t>
      </w:r>
      <w:r w:rsidRPr="00A37934">
        <w:rPr>
          <w:rFonts w:asciiTheme="majorHAnsi" w:hAnsiTheme="majorHAnsi" w:cs="Arial"/>
          <w:b/>
          <w:bCs/>
          <w:color w:val="000000" w:themeColor="text1"/>
          <w:szCs w:val="22"/>
          <w:u w:val="single"/>
        </w:rPr>
        <w:t xml:space="preserve">e helping to </w:t>
      </w:r>
      <w:r w:rsidRPr="00851CBC">
        <w:rPr>
          <w:rFonts w:asciiTheme="majorHAnsi" w:hAnsiTheme="majorHAnsi" w:cs="Arial"/>
          <w:b/>
          <w:bCs/>
          <w:color w:val="000000" w:themeColor="text1"/>
          <w:szCs w:val="22"/>
          <w:highlight w:val="green"/>
          <w:u w:val="single"/>
        </w:rPr>
        <w:t>set additional priorities</w:t>
      </w:r>
      <w:r w:rsidRPr="00A37934">
        <w:rPr>
          <w:rFonts w:asciiTheme="majorHAnsi" w:hAnsiTheme="majorHAnsi" w:cs="Arial"/>
          <w:b/>
          <w:bCs/>
          <w:color w:val="000000" w:themeColor="text1"/>
          <w:szCs w:val="22"/>
          <w:u w:val="single"/>
        </w:rPr>
        <w:t xml:space="preserve">, with the </w:t>
      </w:r>
      <w:r w:rsidRPr="00851CBC">
        <w:rPr>
          <w:rFonts w:asciiTheme="majorHAnsi" w:hAnsiTheme="majorHAnsi" w:cs="Arial"/>
          <w:b/>
          <w:bCs/>
          <w:color w:val="000000" w:themeColor="text1"/>
          <w:szCs w:val="22"/>
          <w:highlight w:val="green"/>
          <w:u w:val="single"/>
        </w:rPr>
        <w:t>goal of inspiring global action</w:t>
      </w:r>
      <w:r w:rsidRPr="00A37934">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Progress is being made against neglected tropical diseases (NTDs), with the number of people requiring treatment and care for NTDs dropping from 2.03 billion to 1.58 billion between 2010 and 2017. </w:t>
      </w:r>
      <w:r w:rsidRPr="00A37934">
        <w:rPr>
          <w:rFonts w:asciiTheme="majorHAnsi" w:hAnsiTheme="majorHAnsi" w:cs="Arial"/>
          <w:color w:val="000000" w:themeColor="text1"/>
          <w:szCs w:val="22"/>
          <w:u w:val="single"/>
        </w:rPr>
        <w:t xml:space="preserve">The Ebola outbreaks which occurred in the Democratic Republic of the Congo in 2018 were contained more quickly </w:t>
      </w:r>
      <w:r w:rsidRPr="00970758">
        <w:rPr>
          <w:rFonts w:asciiTheme="majorHAnsi" w:hAnsiTheme="majorHAnsi" w:cs="Arial"/>
          <w:color w:val="000000" w:themeColor="text1"/>
          <w:szCs w:val="22"/>
        </w:rPr>
        <w:t xml:space="preserve">than the 2014-2016 West Africa Ebola outbreak </w:t>
      </w:r>
      <w:r w:rsidRPr="00A37934">
        <w:rPr>
          <w:rFonts w:asciiTheme="majorHAnsi" w:hAnsiTheme="majorHAnsi" w:cs="Arial"/>
          <w:color w:val="000000" w:themeColor="text1"/>
          <w:szCs w:val="22"/>
          <w:u w:val="single"/>
        </w:rPr>
        <w:t>was</w:t>
      </w:r>
      <w:r w:rsidRPr="00970758">
        <w:rPr>
          <w:rFonts w:asciiTheme="majorHAnsi" w:hAnsiTheme="majorHAnsi" w:cs="Arial"/>
          <w:color w:val="000000" w:themeColor="text1"/>
          <w:szCs w:val="22"/>
        </w:rPr>
        <w:t xml:space="preserve"> </w:t>
      </w:r>
      <w:r w:rsidRPr="00A37934">
        <w:rPr>
          <w:rFonts w:asciiTheme="majorHAnsi" w:hAnsiTheme="majorHAnsi" w:cs="Arial"/>
          <w:color w:val="000000" w:themeColor="text1"/>
          <w:szCs w:val="22"/>
          <w:u w:val="single"/>
        </w:rPr>
        <w:t>in part due to quicker response times and the use of novel medicine and vaccine candidates.</w:t>
      </w:r>
    </w:p>
    <w:p w14:paraId="3D43C3EC"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BB4C02"/>
    <w:multiLevelType w:val="hybridMultilevel"/>
    <w:tmpl w:val="E8B27F1A"/>
    <w:lvl w:ilvl="0" w:tplc="F9B2CE4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C0B8F"/>
    <w:multiLevelType w:val="multilevel"/>
    <w:tmpl w:val="1C485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055DBD"/>
    <w:multiLevelType w:val="hybridMultilevel"/>
    <w:tmpl w:val="BF049812"/>
    <w:lvl w:ilvl="0" w:tplc="E294FF6E">
      <w:start w:val="1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3294E"/>
    <w:multiLevelType w:val="hybridMultilevel"/>
    <w:tmpl w:val="7EB8C5BC"/>
    <w:lvl w:ilvl="0" w:tplc="0FAA5CC6">
      <w:start w:val="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015D2"/>
    <w:multiLevelType w:val="hybridMultilevel"/>
    <w:tmpl w:val="65A87D04"/>
    <w:lvl w:ilvl="0" w:tplc="48647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B1A9A"/>
    <w:multiLevelType w:val="hybridMultilevel"/>
    <w:tmpl w:val="5E346C0C"/>
    <w:lvl w:ilvl="0" w:tplc="2B36216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67390C"/>
    <w:multiLevelType w:val="hybridMultilevel"/>
    <w:tmpl w:val="A11ACA00"/>
    <w:lvl w:ilvl="0" w:tplc="2AAC97CA">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7"/>
  </w:num>
  <w:num w:numId="15">
    <w:abstractNumId w:val="15"/>
  </w:num>
  <w:num w:numId="16">
    <w:abstractNumId w:val="16"/>
  </w:num>
  <w:num w:numId="17">
    <w:abstractNumId w:val="1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3A96"/>
    <w:rsid w:val="000029E3"/>
    <w:rsid w:val="000029E8"/>
    <w:rsid w:val="00004225"/>
    <w:rsid w:val="000066CA"/>
    <w:rsid w:val="00007264"/>
    <w:rsid w:val="000076A9"/>
    <w:rsid w:val="0001476A"/>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00FE"/>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6A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CC7"/>
    <w:rsid w:val="009C5FF7"/>
    <w:rsid w:val="009C6292"/>
    <w:rsid w:val="009D10F1"/>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350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A9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1BE4AC"/>
  <w14:defaultImageDpi w14:val="300"/>
  <w15:docId w15:val="{1A89A80A-41A7-EF4F-B76D-764405ED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1476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0147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47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47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147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147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76A"/>
  </w:style>
  <w:style w:type="character" w:customStyle="1" w:styleId="Heading1Char">
    <w:name w:val="Heading 1 Char"/>
    <w:aliases w:val="Pocket Char"/>
    <w:basedOn w:val="DefaultParagraphFont"/>
    <w:link w:val="Heading1"/>
    <w:uiPriority w:val="9"/>
    <w:rsid w:val="000147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147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1476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01476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01476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01476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01476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476A"/>
    <w:rPr>
      <w:color w:val="auto"/>
      <w:u w:val="non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01476A"/>
    <w:rPr>
      <w:color w:val="auto"/>
      <w:u w:val="none"/>
    </w:rPr>
  </w:style>
  <w:style w:type="paragraph" w:styleId="DocumentMap">
    <w:name w:val="Document Map"/>
    <w:basedOn w:val="Normal"/>
    <w:link w:val="DocumentMapChar"/>
    <w:uiPriority w:val="99"/>
    <w:semiHidden/>
    <w:unhideWhenUsed/>
    <w:rsid w:val="000147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476A"/>
    <w:rPr>
      <w:rFonts w:ascii="Lucida Grande" w:hAnsi="Lucida Grande" w:cs="Lucida Grande"/>
    </w:rPr>
  </w:style>
  <w:style w:type="character" w:styleId="UnresolvedMention">
    <w:name w:val="Unresolved Mention"/>
    <w:basedOn w:val="DefaultParagraphFont"/>
    <w:uiPriority w:val="99"/>
    <w:semiHidden/>
    <w:unhideWhenUsed/>
    <w:rsid w:val="00DD3A96"/>
    <w:rPr>
      <w:color w:val="605E5C"/>
      <w:shd w:val="clear" w:color="auto" w:fill="E1DFDD"/>
    </w:rPr>
  </w:style>
  <w:style w:type="character" w:styleId="Strong">
    <w:name w:val="Strong"/>
    <w:basedOn w:val="DefaultParagraphFont"/>
    <w:uiPriority w:val="22"/>
    <w:qFormat/>
    <w:rsid w:val="00DD3A96"/>
    <w:rPr>
      <w:b/>
      <w:bCs/>
    </w:rPr>
  </w:style>
  <w:style w:type="paragraph" w:styleId="NormalWeb">
    <w:name w:val="Normal (Web)"/>
    <w:basedOn w:val="Normal"/>
    <w:uiPriority w:val="99"/>
    <w:unhideWhenUsed/>
    <w:rsid w:val="00DD3A96"/>
    <w:pPr>
      <w:spacing w:before="100" w:beforeAutospacing="1" w:after="100" w:afterAutospacing="1"/>
    </w:pPr>
  </w:style>
  <w:style w:type="paragraph" w:customStyle="1" w:styleId="articlebody-text">
    <w:name w:val="article__body-text"/>
    <w:basedOn w:val="Normal"/>
    <w:rsid w:val="00DD3A96"/>
    <w:pPr>
      <w:spacing w:before="100" w:beforeAutospacing="1" w:after="100" w:afterAutospacing="1"/>
    </w:pPr>
  </w:style>
  <w:style w:type="character" w:customStyle="1" w:styleId="sro">
    <w:name w:val="sro"/>
    <w:basedOn w:val="DefaultParagraphFont"/>
    <w:rsid w:val="00DD3A96"/>
  </w:style>
  <w:style w:type="paragraph" w:styleId="ListParagraph">
    <w:name w:val="List Paragraph"/>
    <w:basedOn w:val="Normal"/>
    <w:uiPriority w:val="99"/>
    <w:qFormat/>
    <w:rsid w:val="00DD3A96"/>
    <w:pPr>
      <w:ind w:left="720"/>
      <w:contextualSpacing/>
    </w:pPr>
  </w:style>
  <w:style w:type="paragraph" w:customStyle="1" w:styleId="p">
    <w:name w:val="p"/>
    <w:basedOn w:val="Normal"/>
    <w:rsid w:val="00DD3A96"/>
    <w:pPr>
      <w:spacing w:before="100" w:beforeAutospacing="1" w:after="100" w:afterAutospacing="1"/>
    </w:pPr>
  </w:style>
  <w:style w:type="paragraph" w:customStyle="1" w:styleId="textbold">
    <w:name w:val="text bold"/>
    <w:link w:val="Emphasis"/>
    <w:autoRedefine/>
    <w:uiPriority w:val="20"/>
    <w:qFormat/>
    <w:rsid w:val="00DD3A96"/>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BalloonText">
    <w:name w:val="Balloon Text"/>
    <w:basedOn w:val="Normal"/>
    <w:link w:val="BalloonTextChar"/>
    <w:uiPriority w:val="99"/>
    <w:semiHidden/>
    <w:unhideWhenUsed/>
    <w:rsid w:val="00DD3A96"/>
    <w:rPr>
      <w:sz w:val="18"/>
      <w:szCs w:val="18"/>
    </w:rPr>
  </w:style>
  <w:style w:type="character" w:customStyle="1" w:styleId="BalloonTextChar">
    <w:name w:val="Balloon Text Char"/>
    <w:basedOn w:val="DefaultParagraphFont"/>
    <w:link w:val="BalloonText"/>
    <w:uiPriority w:val="99"/>
    <w:semiHidden/>
    <w:rsid w:val="00DD3A96"/>
    <w:rPr>
      <w:rFonts w:ascii="Calibri" w:hAnsi="Calibri" w:cs="Calibri"/>
      <w:sz w:val="18"/>
      <w:szCs w:val="18"/>
    </w:rPr>
  </w:style>
  <w:style w:type="paragraph" w:styleId="BodyText">
    <w:name w:val="Body Text"/>
    <w:basedOn w:val="Normal"/>
    <w:link w:val="BodyTextChar"/>
    <w:uiPriority w:val="99"/>
    <w:unhideWhenUsed/>
    <w:rsid w:val="00DD3A96"/>
    <w:pPr>
      <w:spacing w:before="100" w:beforeAutospacing="1" w:after="100" w:afterAutospacing="1"/>
    </w:pPr>
  </w:style>
  <w:style w:type="character" w:customStyle="1" w:styleId="BodyTextChar">
    <w:name w:val="Body Text Char"/>
    <w:basedOn w:val="DefaultParagraphFont"/>
    <w:link w:val="BodyText"/>
    <w:uiPriority w:val="99"/>
    <w:rsid w:val="00DD3A96"/>
    <w:rPr>
      <w:rFonts w:ascii="Calibri" w:hAnsi="Calibri" w:cs="Calibri"/>
      <w:sz w:val="22"/>
    </w:rPr>
  </w:style>
  <w:style w:type="character" w:styleId="CommentReference">
    <w:name w:val="annotation reference"/>
    <w:basedOn w:val="DefaultParagraphFont"/>
    <w:uiPriority w:val="99"/>
    <w:semiHidden/>
    <w:unhideWhenUsed/>
    <w:rsid w:val="00DD3A96"/>
  </w:style>
  <w:style w:type="character" w:customStyle="1" w:styleId="ref-lnk">
    <w:name w:val="ref-lnk"/>
    <w:basedOn w:val="DefaultParagraphFont"/>
    <w:rsid w:val="00DD3A96"/>
  </w:style>
  <w:style w:type="paragraph" w:styleId="Revision">
    <w:name w:val="Revision"/>
    <w:hidden/>
    <w:uiPriority w:val="99"/>
    <w:semiHidden/>
    <w:rsid w:val="00DD3A96"/>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DD3A96"/>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du/gdp/2019/11/06/rethinking-trade-treaties-access-to-medicines-toward-a-policy-oriented-research-agenda/" TargetMode="External"/><Relationship Id="rId18" Type="http://schemas.openxmlformats.org/officeDocument/2006/relationships/hyperlink" Target="https://www.mision-salud.org/wp-content/uploads/2013/02/IMPACTO-DE-10-A%C3%91OS-DE-PROTECCION-DE-DATOS-EN-COLOMBIA.pdf" TargetMode="External"/><Relationship Id="rId26" Type="http://schemas.openxmlformats.org/officeDocument/2006/relationships/hyperlink" Target="https://www.westhealth.org/what-we-do/policy-advocacy-2/" TargetMode="External"/><Relationship Id="rId39" Type="http://schemas.openxmlformats.org/officeDocument/2006/relationships/hyperlink" Target="https://scholarship.law.tamu.edu/cgi/viewcontent.cgi?article=2385&amp;amp;context=facscholar" TargetMode="External"/><Relationship Id="rId21" Type="http://schemas.openxmlformats.org/officeDocument/2006/relationships/hyperlink" Target="http://www.nejm.org/doi/full/10.1056/NEJMc1700244" TargetMode="External"/><Relationship Id="rId34" Type="http://schemas.openxmlformats.org/officeDocument/2006/relationships/hyperlink" Target="https://www.appliedclinicaltrialsonline.com/view/covid-19-and-its-impact-on-the-future-of-clinical-trial-executio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mak.org/wp-content/uploads/2018/08/I-MAK-Overpatented-Overpriced-Report.pdf" TargetMode="External"/><Relationship Id="rId20" Type="http://schemas.openxmlformats.org/officeDocument/2006/relationships/hyperlink" Target="https://www.healthline.com/health-news/evolocumab-plus-statin-lowers-cholesterol-further-051314" TargetMode="External"/><Relationship Id="rId29" Type="http://schemas.openxmlformats.org/officeDocument/2006/relationships/hyperlink" Target="https://www.westhealth.org/press-release/study-predicts-1-million-deaths-due-to-high-cost-prescription-drug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cbi.nlm.nih.gov/pmc/articles/PMC3781951/" TargetMode="External"/><Relationship Id="rId32" Type="http://schemas.openxmlformats.org/officeDocument/2006/relationships/hyperlink" Target="https://global-uploads.webflow.com/5e5972d438ab930a0612707f/5fa9bf4419f4da03a7daf190_WHPC-Xcenda_NonAdherence%20Population%20Model_Report_22Oct2020r.pdf" TargetMode="External"/><Relationship Id="rId37" Type="http://schemas.openxmlformats.org/officeDocument/2006/relationships/hyperlink" Target="https://www.fda.gov/media/127712/download" TargetMode="External"/><Relationship Id="rId40" Type="http://schemas.openxmlformats.org/officeDocument/2006/relationships/hyperlink" Target="https://www.benchsci.com/" TargetMode="External"/><Relationship Id="rId5" Type="http://schemas.openxmlformats.org/officeDocument/2006/relationships/numbering" Target="numbering.xml"/><Relationship Id="rId15" Type="http://schemas.openxmlformats.org/officeDocument/2006/relationships/hyperlink" Target="https://journals.plos.org/plosone/article?id=10.1371/journal.pone.0049470" TargetMode="External"/><Relationship Id="rId23" Type="http://schemas.openxmlformats.org/officeDocument/2006/relationships/hyperlink" Target="http://annals.org/aim/article/1357338/interventions-improve-adherence-self-administered-medications-chronic-diseases-united-states" TargetMode="External"/><Relationship Id="rId28" Type="http://schemas.openxmlformats.org/officeDocument/2006/relationships/hyperlink" Target="https://www.westhealth.org/press-release/study-predicts-1-million-deaths-due-to-high-cost-prescription-drugs/" TargetMode="External"/><Relationship Id="rId36" Type="http://schemas.openxmlformats.org/officeDocument/2006/relationships/hyperlink" Target="https://www.aaci-cancer.org/Files/Admin/Webinars/2020-12-16-CRI-Webinar-Virtual-Clinical-Trials.pdf" TargetMode="External"/><Relationship Id="rId10" Type="http://schemas.openxmlformats.org/officeDocument/2006/relationships/hyperlink" Target="https://www.bu.edu/gdp/2021/04/21/evaluating-the-impact-of-data-exclusivity-on-the-price-per-kilogram-of-pharmaceutical-imports/" TargetMode="External"/><Relationship Id="rId19" Type="http://schemas.openxmlformats.org/officeDocument/2006/relationships/hyperlink" Target="https://jamanetwork.com/journals/jamacardiology/fullarticle/2654960" TargetMode="External"/><Relationship Id="rId31" Type="http://schemas.openxmlformats.org/officeDocument/2006/relationships/hyperlink" Target="https://www.cidsa.org/xcenda-interactive-report" TargetMode="External"/><Relationship Id="rId4" Type="http://schemas.openxmlformats.org/officeDocument/2006/relationships/customXml" Target="../customXml/item4.xml"/><Relationship Id="rId9" Type="http://schemas.openxmlformats.org/officeDocument/2006/relationships/hyperlink" Target="https://www.bu.edu/gdp/2021/05/25/chart-of-the-week-how-data-exclusivity-laws-impact-drug-prices/" TargetMode="External"/><Relationship Id="rId14" Type="http://schemas.openxmlformats.org/officeDocument/2006/relationships/hyperlink" Target="https://doi.org/10.1371/journal.pone.0124257" TargetMode="External"/><Relationship Id="rId22" Type="http://schemas.openxmlformats.org/officeDocument/2006/relationships/hyperlink" Target="http://truvenhealth.com/Portals/0/Assets/TRU_18156_0617_NPR_Poll_Prescription_Drugs_FINAL.pdf" TargetMode="External"/><Relationship Id="rId27" Type="http://schemas.openxmlformats.org/officeDocument/2006/relationships/hyperlink" Target="https://www.congress.gov/bill/116th-congress/house-bill/3/text" TargetMode="External"/><Relationship Id="rId30" Type="http://schemas.openxmlformats.org/officeDocument/2006/relationships/hyperlink" Target="https://www.cidsa.org/" TargetMode="External"/><Relationship Id="rId35" Type="http://schemas.openxmlformats.org/officeDocument/2006/relationships/hyperlink" Target="https://pubmed.ncbi.nlm.nih.gov/3384907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u.edu/gdp/2019/11/06/rethinking-trade-treaties-access-to-medicines-toward-a-policy-oriented-research-agenda/" TargetMode="External"/><Relationship Id="rId17" Type="http://schemas.openxmlformats.org/officeDocument/2006/relationships/hyperlink" Target="https://www.nejm.org/doi/full/10.1056/NEJMp1003126" TargetMode="External"/><Relationship Id="rId25" Type="http://schemas.openxmlformats.org/officeDocument/2006/relationships/hyperlink" Target="https://www.cidsa.org/publications/xcenda-summary" TargetMode="External"/><Relationship Id="rId33" Type="http://schemas.openxmlformats.org/officeDocument/2006/relationships/hyperlink" Target="https://academic.oup.com/jnci/advance-article/doi/10.1093/jnci/djaa162/5924372" TargetMode="External"/><Relationship Id="rId38" Type="http://schemas.openxmlformats.org/officeDocument/2006/relationships/hyperlink" Target="https://www.fda.gov/news-events/press-announcements/fda-approves-new-targeted-treatment-relapsed-or-refractory-acute-myeloid-leukem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11039</Words>
  <Characters>62928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2021-10-23T18:33:00Z</dcterms:created>
  <dcterms:modified xsi:type="dcterms:W3CDTF">2021-10-23T18:33:00Z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