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EF" w:rsidRPr="00D721F7" w:rsidRDefault="00733AEF" w:rsidP="00733AEF">
      <w:pPr>
        <w:pStyle w:val="Heading3"/>
      </w:pPr>
      <w:r>
        <w:t>NC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b/>
          <w:bCs/>
          <w:color w:val="000000"/>
          <w:sz w:val="22"/>
          <w:shd w:val="clear" w:color="auto" w:fill="B4A7D6"/>
          <w:lang w:eastAsia="zh-CN"/>
        </w:rPr>
        <w:t>V-</w:t>
      </w: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</w:t>
      </w: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Justice(</w:t>
      </w:r>
      <w:proofErr w:type="gram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Same Def as </w:t>
      </w:r>
      <w:proofErr w:type="spell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AFF</w:t>
      </w:r>
      <w:proofErr w:type="spell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)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b/>
          <w:bCs/>
          <w:color w:val="000000"/>
          <w:sz w:val="22"/>
          <w:shd w:val="clear" w:color="auto" w:fill="B4A7D6"/>
          <w:lang w:eastAsia="zh-CN"/>
        </w:rPr>
        <w:t>C-</w:t>
      </w: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Minimizing Suffering- Karl </w:t>
      </w: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Popper(</w:t>
      </w:r>
      <w:proofErr w:type="gram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Same Def as </w:t>
      </w:r>
      <w:proofErr w:type="spell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AFF</w:t>
      </w:r>
      <w:proofErr w:type="spell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)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b/>
          <w:bCs/>
          <w:color w:val="000000"/>
          <w:sz w:val="22"/>
          <w:shd w:val="clear" w:color="auto" w:fill="B4A7D6"/>
          <w:lang w:eastAsia="zh-CN"/>
        </w:rPr>
        <w:t>C1- Strikes Violence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ab/>
      </w:r>
      <w:r w:rsidRPr="00D721F7">
        <w:rPr>
          <w:rFonts w:ascii="Arial" w:eastAsia="Times New Roman" w:hAnsi="Arial" w:cs="Arial"/>
          <w:b/>
          <w:bCs/>
          <w:color w:val="000000"/>
          <w:sz w:val="22"/>
          <w:lang w:eastAsia="zh-CN"/>
        </w:rPr>
        <w:t>Main Idea-</w:t>
      </w: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Strikes are violent which maximizes suffering and a just government would</w:t>
      </w:r>
    </w:p>
    <w:p w:rsidR="00733AEF" w:rsidRPr="00D721F7" w:rsidRDefault="00733AEF" w:rsidP="00733AEF">
      <w:pPr>
        <w:ind w:firstLine="720"/>
        <w:rPr>
          <w:rFonts w:eastAsia="Times New Roman"/>
          <w:sz w:val="24"/>
          <w:szCs w:val="24"/>
          <w:lang w:eastAsia="zh-CN"/>
        </w:rPr>
      </w:pP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therefore</w:t>
      </w:r>
      <w:proofErr w:type="gram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not recognize striking as a right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ab/>
      </w:r>
      <w:proofErr w:type="spellStart"/>
      <w:r w:rsidRPr="00D721F7">
        <w:rPr>
          <w:rFonts w:ascii="Arial" w:eastAsia="Times New Roman" w:hAnsi="Arial" w:cs="Arial"/>
          <w:b/>
          <w:bCs/>
          <w:color w:val="000000"/>
          <w:sz w:val="22"/>
          <w:lang w:eastAsia="zh-CN"/>
        </w:rPr>
        <w:t>Ev</w:t>
      </w:r>
      <w:proofErr w:type="spellEnd"/>
      <w:r w:rsidRPr="00D721F7">
        <w:rPr>
          <w:rFonts w:ascii="Arial" w:eastAsia="Times New Roman" w:hAnsi="Arial" w:cs="Arial"/>
          <w:b/>
          <w:bCs/>
          <w:color w:val="000000"/>
          <w:sz w:val="22"/>
          <w:lang w:eastAsia="zh-CN"/>
        </w:rPr>
        <w:t>-</w:t>
      </w: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National Institute Labor Relations </w:t>
      </w: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Research(</w:t>
      </w:r>
      <w:proofErr w:type="gram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Instances of Violence W/ Strikes)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b/>
          <w:bCs/>
          <w:color w:val="000000"/>
          <w:sz w:val="22"/>
          <w:shd w:val="clear" w:color="auto" w:fill="B4A7D6"/>
          <w:lang w:eastAsia="zh-CN"/>
        </w:rPr>
        <w:t>C2- Regulation</w:t>
      </w:r>
    </w:p>
    <w:p w:rsidR="00733AEF" w:rsidRPr="00D721F7" w:rsidRDefault="00733AEF" w:rsidP="00733AEF">
      <w:pPr>
        <w:rPr>
          <w:rFonts w:eastAsia="Times New Roman"/>
          <w:sz w:val="24"/>
          <w:szCs w:val="24"/>
          <w:lang w:eastAsia="zh-CN"/>
        </w:rPr>
      </w:pP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ab/>
      </w:r>
      <w:r w:rsidRPr="00D721F7">
        <w:rPr>
          <w:rFonts w:ascii="Arial" w:eastAsia="Times New Roman" w:hAnsi="Arial" w:cs="Arial"/>
          <w:b/>
          <w:bCs/>
          <w:color w:val="000000"/>
          <w:sz w:val="22"/>
          <w:lang w:eastAsia="zh-CN"/>
        </w:rPr>
        <w:t>Main Idea-</w:t>
      </w: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</w:t>
      </w: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A</w:t>
      </w:r>
      <w:proofErr w:type="gram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Just government uses regulation to make sure that suffering is minimized for</w:t>
      </w:r>
    </w:p>
    <w:p w:rsidR="00733AEF" w:rsidRPr="00D721F7" w:rsidRDefault="00733AEF" w:rsidP="00733AEF">
      <w:pPr>
        <w:ind w:firstLine="720"/>
        <w:rPr>
          <w:rFonts w:eastAsia="Times New Roman"/>
          <w:sz w:val="24"/>
          <w:szCs w:val="24"/>
          <w:lang w:eastAsia="zh-CN"/>
        </w:rPr>
      </w:pP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workers</w:t>
      </w:r>
      <w:proofErr w:type="gramEnd"/>
    </w:p>
    <w:p w:rsidR="00733AEF" w:rsidRDefault="00733AEF" w:rsidP="00733AEF">
      <w:pPr>
        <w:rPr>
          <w:rFonts w:ascii="Arial" w:eastAsia="Times New Roman" w:hAnsi="Arial" w:cs="Arial"/>
          <w:color w:val="000000"/>
          <w:sz w:val="22"/>
          <w:lang w:eastAsia="zh-CN"/>
        </w:rPr>
      </w:pP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ab/>
      </w:r>
      <w:proofErr w:type="spellStart"/>
      <w:r w:rsidRPr="00D721F7">
        <w:rPr>
          <w:rFonts w:ascii="Arial" w:eastAsia="Times New Roman" w:hAnsi="Arial" w:cs="Arial"/>
          <w:b/>
          <w:bCs/>
          <w:color w:val="000000"/>
          <w:sz w:val="22"/>
          <w:lang w:eastAsia="zh-CN"/>
        </w:rPr>
        <w:t>Ev</w:t>
      </w:r>
      <w:proofErr w:type="spellEnd"/>
      <w:r w:rsidRPr="00D721F7">
        <w:rPr>
          <w:rFonts w:ascii="Arial" w:eastAsia="Times New Roman" w:hAnsi="Arial" w:cs="Arial"/>
          <w:b/>
          <w:bCs/>
          <w:color w:val="000000"/>
          <w:sz w:val="22"/>
          <w:lang w:eastAsia="zh-CN"/>
        </w:rPr>
        <w:t>-</w:t>
      </w:r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Economic Policy </w:t>
      </w:r>
      <w:proofErr w:type="gramStart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Institute(</w:t>
      </w:r>
      <w:proofErr w:type="spellStart"/>
      <w:proofErr w:type="gram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>FLSA</w:t>
      </w:r>
      <w:proofErr w:type="spellEnd"/>
      <w:r w:rsidRPr="00D721F7">
        <w:rPr>
          <w:rFonts w:ascii="Arial" w:eastAsia="Times New Roman" w:hAnsi="Arial" w:cs="Arial"/>
          <w:color w:val="000000"/>
          <w:sz w:val="22"/>
          <w:lang w:eastAsia="zh-CN"/>
        </w:rPr>
        <w:t xml:space="preserve"> and its success)</w:t>
      </w:r>
    </w:p>
    <w:p w:rsidR="00733AEF" w:rsidRDefault="00733AEF" w:rsidP="00733AEF">
      <w:pPr>
        <w:rPr>
          <w:rFonts w:ascii="Arial" w:eastAsia="Times New Roman" w:hAnsi="Arial" w:cs="Arial"/>
          <w:color w:val="000000"/>
          <w:sz w:val="22"/>
          <w:lang w:eastAsia="zh-CN"/>
        </w:rPr>
      </w:pPr>
    </w:p>
    <w:p w:rsidR="00733AEF" w:rsidRDefault="00733AEF" w:rsidP="00733AEF">
      <w:pPr>
        <w:rPr>
          <w:rFonts w:ascii="Arial" w:eastAsia="Times New Roman" w:hAnsi="Arial" w:cs="Arial"/>
          <w:color w:val="000000"/>
          <w:sz w:val="22"/>
          <w:lang w:eastAsia="zh-CN"/>
        </w:rPr>
      </w:pPr>
    </w:p>
    <w:p w:rsidR="00733AEF" w:rsidRPr="00D721F7" w:rsidRDefault="00733AEF" w:rsidP="00733AEF">
      <w:pPr>
        <w:rPr>
          <w:lang w:eastAsia="zh-CN"/>
        </w:rPr>
      </w:pPr>
    </w:p>
    <w:p w:rsidR="00A95652" w:rsidRPr="00733AEF" w:rsidRDefault="00A95652" w:rsidP="00733AEF">
      <w:bookmarkStart w:id="0" w:name="_GoBack"/>
      <w:bookmarkEnd w:id="0"/>
    </w:p>
    <w:sectPr w:rsidR="00A95652" w:rsidRPr="00733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BE1D65"/>
    <w:multiLevelType w:val="hybridMultilevel"/>
    <w:tmpl w:val="E0BC1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24E7E"/>
    <w:multiLevelType w:val="hybridMultilevel"/>
    <w:tmpl w:val="7DA2525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5700"/>
    <w:multiLevelType w:val="multilevel"/>
    <w:tmpl w:val="10F4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09F5"/>
    <w:multiLevelType w:val="hybridMultilevel"/>
    <w:tmpl w:val="89A88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B07D0"/>
    <w:multiLevelType w:val="hybridMultilevel"/>
    <w:tmpl w:val="F8B02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BE2FC4"/>
    <w:rsid w:val="000139A3"/>
    <w:rsid w:val="00020EFB"/>
    <w:rsid w:val="000D08D4"/>
    <w:rsid w:val="00100833"/>
    <w:rsid w:val="00104529"/>
    <w:rsid w:val="00105942"/>
    <w:rsid w:val="00107396"/>
    <w:rsid w:val="00144A4C"/>
    <w:rsid w:val="00176AB0"/>
    <w:rsid w:val="00177B7D"/>
    <w:rsid w:val="0018322D"/>
    <w:rsid w:val="00186727"/>
    <w:rsid w:val="001A0752"/>
    <w:rsid w:val="001B5776"/>
    <w:rsid w:val="001E527A"/>
    <w:rsid w:val="001F78CE"/>
    <w:rsid w:val="00251FC7"/>
    <w:rsid w:val="002855A7"/>
    <w:rsid w:val="002B146A"/>
    <w:rsid w:val="002B5E17"/>
    <w:rsid w:val="002E17B5"/>
    <w:rsid w:val="00315690"/>
    <w:rsid w:val="00316B75"/>
    <w:rsid w:val="00325646"/>
    <w:rsid w:val="003460F2"/>
    <w:rsid w:val="0037186E"/>
    <w:rsid w:val="0038158C"/>
    <w:rsid w:val="003902BA"/>
    <w:rsid w:val="003A09E2"/>
    <w:rsid w:val="00407037"/>
    <w:rsid w:val="004605D6"/>
    <w:rsid w:val="00470FF5"/>
    <w:rsid w:val="0048256D"/>
    <w:rsid w:val="004C60E8"/>
    <w:rsid w:val="004D3EF5"/>
    <w:rsid w:val="004E3579"/>
    <w:rsid w:val="004E728B"/>
    <w:rsid w:val="004F39E0"/>
    <w:rsid w:val="00537BD5"/>
    <w:rsid w:val="00563C87"/>
    <w:rsid w:val="0057268A"/>
    <w:rsid w:val="005D2912"/>
    <w:rsid w:val="005D6E09"/>
    <w:rsid w:val="006065BD"/>
    <w:rsid w:val="00645FA9"/>
    <w:rsid w:val="00647866"/>
    <w:rsid w:val="00665003"/>
    <w:rsid w:val="006A2AD0"/>
    <w:rsid w:val="006B18CF"/>
    <w:rsid w:val="006C2375"/>
    <w:rsid w:val="006D4ECC"/>
    <w:rsid w:val="00722258"/>
    <w:rsid w:val="007243E5"/>
    <w:rsid w:val="00733AEF"/>
    <w:rsid w:val="00766EA0"/>
    <w:rsid w:val="007A2226"/>
    <w:rsid w:val="007F5B66"/>
    <w:rsid w:val="00823A1C"/>
    <w:rsid w:val="0083227F"/>
    <w:rsid w:val="00845B9D"/>
    <w:rsid w:val="00860984"/>
    <w:rsid w:val="008B3ECB"/>
    <w:rsid w:val="008B4E85"/>
    <w:rsid w:val="008C1B2E"/>
    <w:rsid w:val="0091627E"/>
    <w:rsid w:val="0097032B"/>
    <w:rsid w:val="00982000"/>
    <w:rsid w:val="009D2EAD"/>
    <w:rsid w:val="009D54B2"/>
    <w:rsid w:val="009E1922"/>
    <w:rsid w:val="009F7ED2"/>
    <w:rsid w:val="00A15267"/>
    <w:rsid w:val="00A93661"/>
    <w:rsid w:val="00A95652"/>
    <w:rsid w:val="00AC0AB8"/>
    <w:rsid w:val="00B304CB"/>
    <w:rsid w:val="00B33C6D"/>
    <w:rsid w:val="00B4508F"/>
    <w:rsid w:val="00B55AD5"/>
    <w:rsid w:val="00B8057C"/>
    <w:rsid w:val="00BD6238"/>
    <w:rsid w:val="00BE2FC4"/>
    <w:rsid w:val="00BF593B"/>
    <w:rsid w:val="00BF773A"/>
    <w:rsid w:val="00BF7E81"/>
    <w:rsid w:val="00C13773"/>
    <w:rsid w:val="00C17CC8"/>
    <w:rsid w:val="00C83417"/>
    <w:rsid w:val="00C948EC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E324E"/>
    <w:rsid w:val="00E15E75"/>
    <w:rsid w:val="00E40B60"/>
    <w:rsid w:val="00E41576"/>
    <w:rsid w:val="00E5262C"/>
    <w:rsid w:val="00EC7DC4"/>
    <w:rsid w:val="00ED30CF"/>
    <w:rsid w:val="00F176EF"/>
    <w:rsid w:val="00F45E10"/>
    <w:rsid w:val="00F6364A"/>
    <w:rsid w:val="00F71095"/>
    <w:rsid w:val="00F9113A"/>
    <w:rsid w:val="00F97416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7537F9-A2AC-478E-8BF8-2BBE8078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733AEF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BE2FC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BE2FC4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Heading 3 Char Char, Char,Char1,Heading 3 Char3,Heading 3 Char4 Char Char,Heading 3 Char3 Char Char Char,Heading 3 Char1 Char Char Char Char,Heading 3 Char Char Char Char Char Char,Heading 3 Char1 Char Char Char Char Char Char,Citation,n"/>
    <w:basedOn w:val="Normal"/>
    <w:next w:val="Normal"/>
    <w:link w:val="Heading3Char"/>
    <w:uiPriority w:val="2"/>
    <w:unhideWhenUsed/>
    <w:qFormat/>
    <w:rsid w:val="00BE2FC4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Normal Tag,Big card,heading 2,body,Ch,Heading 2 Char2 Char,Heading 2 Char1 Char Char,No Spacing211,No Spacing12,No Spacing2111,ta,small space,t,no read,TAG,No Spacing4,No Spacing11111,Heading 41,No Spacing1121,No Spacing21,T,Ta"/>
    <w:basedOn w:val="Normal"/>
    <w:next w:val="Normal"/>
    <w:link w:val="Heading4Char"/>
    <w:uiPriority w:val="3"/>
    <w:unhideWhenUsed/>
    <w:qFormat/>
    <w:rsid w:val="00BE2FC4"/>
    <w:pPr>
      <w:keepNext/>
      <w:keepLines/>
      <w:spacing w:before="200"/>
      <w:outlineLvl w:val="3"/>
    </w:pPr>
    <w:rPr>
      <w:rFonts w:eastAsiaTheme="majorEastAsia" w:cstheme="majorBidi"/>
      <w:b/>
      <w:iCs/>
      <w:sz w:val="24"/>
    </w:rPr>
  </w:style>
  <w:style w:type="character" w:default="1" w:styleId="DefaultParagraphFont">
    <w:name w:val="Default Paragraph Font"/>
    <w:uiPriority w:val="1"/>
    <w:semiHidden/>
    <w:unhideWhenUsed/>
    <w:rsid w:val="00BE2F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2FC4"/>
  </w:style>
  <w:style w:type="character" w:customStyle="1" w:styleId="Heading1Char">
    <w:name w:val="Heading 1 Char"/>
    <w:aliases w:val="Pocket Char"/>
    <w:basedOn w:val="DefaultParagraphFont"/>
    <w:link w:val="Heading1"/>
    <w:rsid w:val="00BE2FC4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BE2FC4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Heading 3 Char Char Char, Char Char,Char1 Char,Heading 3 Char3 Char,Heading 3 Char4 Char Char Char,Heading 3 Char3 Char Char Char Char,Heading 3 Char1 Char Char Char Char Char,Heading 3 Char Char Char Char Char Char Char,n Char"/>
    <w:basedOn w:val="DefaultParagraphFont"/>
    <w:link w:val="Heading3"/>
    <w:uiPriority w:val="2"/>
    <w:rsid w:val="00BE2FC4"/>
    <w:rPr>
      <w:rFonts w:ascii="Times New Roman" w:eastAsiaTheme="majorEastAsia" w:hAnsi="Times New Roman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Normal Tag Char,Big card Char,heading 2 Char,body Char,Ch Char,Heading 2 Char2 Char Char,Heading 2 Char1 Char Char Char,No Spacing211 Char,No Spacing12 Char,No Spacing2111 Char,ta Char,small space Char,t Char"/>
    <w:basedOn w:val="DefaultParagraphFont"/>
    <w:link w:val="Heading4"/>
    <w:uiPriority w:val="3"/>
    <w:rsid w:val="00BE2FC4"/>
    <w:rPr>
      <w:rFonts w:ascii="Times New Roman" w:eastAsiaTheme="majorEastAsia" w:hAnsi="Times New Roman" w:cstheme="majorBidi"/>
      <w:b/>
      <w:iCs/>
      <w:sz w:val="24"/>
    </w:rPr>
  </w:style>
  <w:style w:type="character" w:styleId="Emphasis">
    <w:name w:val="Emphasis"/>
    <w:basedOn w:val="DefaultParagraphFont"/>
    <w:uiPriority w:val="7"/>
    <w:qFormat/>
    <w:rsid w:val="00BE2FC4"/>
    <w:rPr>
      <w:rFonts w:ascii="Times New Roman" w:hAnsi="Times New Roman" w:cs="Times New Roman"/>
      <w:b/>
      <w:i w:val="0"/>
      <w:iCs/>
      <w:sz w:val="22"/>
      <w:u w:val="single"/>
      <w:bdr w:val="single" w:sz="12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BE2FC4"/>
    <w:rPr>
      <w:b/>
      <w:bCs/>
      <w:sz w:val="20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BE2FC4"/>
    <w:rPr>
      <w:b w:val="0"/>
      <w:sz w:val="2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BE2FC4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E2FC4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iu6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FDDD-2E56-4B35-9FC2-2661FFCF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 Liu</dc:creator>
  <cp:keywords>5.1.1</cp:keywords>
  <dc:description/>
  <cp:lastModifiedBy>Matthew Steven Liu</cp:lastModifiedBy>
  <cp:revision>2</cp:revision>
  <dcterms:created xsi:type="dcterms:W3CDTF">2021-11-29T21:13:00Z</dcterms:created>
  <dcterms:modified xsi:type="dcterms:W3CDTF">2021-11-29T21:13:00Z</dcterms:modified>
</cp:coreProperties>
</file>