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547AC" w14:textId="2B7C4269" w:rsidR="00062E0A" w:rsidRDefault="00062E0A" w:rsidP="00062E0A">
      <w:pPr>
        <w:pStyle w:val="Heading2"/>
      </w:pPr>
      <w:r>
        <w:t>New off</w:t>
      </w:r>
    </w:p>
    <w:p w14:paraId="38D61B30" w14:textId="77777777" w:rsidR="00B73D22" w:rsidRDefault="00B73D22" w:rsidP="00B73D22">
      <w:pPr>
        <w:pStyle w:val="Heading3"/>
      </w:pPr>
      <w:r>
        <w:t>2NR – Condo – Long</w:t>
      </w:r>
    </w:p>
    <w:p w14:paraId="08DDDE8D" w14:textId="77777777" w:rsidR="00B73D22" w:rsidRDefault="00B73D22" w:rsidP="00B73D22">
      <w:pPr>
        <w:pStyle w:val="Heading4"/>
      </w:pPr>
      <w:proofErr w:type="spellStart"/>
      <w:r>
        <w:t>Counterinterp</w:t>
      </w:r>
      <w:proofErr w:type="spellEnd"/>
      <w:r>
        <w:t xml:space="preserve"> – the neg gets conditional advocacies – </w:t>
      </w:r>
    </w:p>
    <w:p w14:paraId="42AF8018" w14:textId="77777777" w:rsidR="00B73D22" w:rsidRDefault="00B73D22" w:rsidP="00B73D22">
      <w:pPr>
        <w:pStyle w:val="Heading4"/>
      </w:pPr>
      <w:r>
        <w:t xml:space="preserve">1] It’s most logical --- the role of the neg is to prove the </w:t>
      </w:r>
      <w:proofErr w:type="spellStart"/>
      <w:r>
        <w:t>Aff</w:t>
      </w:r>
      <w:proofErr w:type="spellEnd"/>
      <w:r>
        <w:t xml:space="preserve"> bad, while the </w:t>
      </w:r>
      <w:proofErr w:type="spellStart"/>
      <w:r>
        <w:t>Aff</w:t>
      </w:r>
      <w:proofErr w:type="spellEnd"/>
      <w:r>
        <w:t xml:space="preserve"> should prove that they’re optimal. Every counterplan establishes an opportunity cost to the plan --- any limit on that is arbitrary – this also proves you should judge kick if the </w:t>
      </w:r>
      <w:proofErr w:type="spellStart"/>
      <w:r>
        <w:t>squo</w:t>
      </w:r>
      <w:proofErr w:type="spellEnd"/>
      <w:r>
        <w:t xml:space="preserve"> is better than the counterplan  </w:t>
      </w:r>
    </w:p>
    <w:p w14:paraId="61D1ED63" w14:textId="77777777" w:rsidR="00B73D22" w:rsidRDefault="00B73D22" w:rsidP="00B73D22">
      <w:pPr>
        <w:pStyle w:val="Heading4"/>
      </w:pPr>
      <w:r>
        <w:t xml:space="preserve">Logic outweighs every other standard --- it’s a side constraint --- you wouldn’t vote on a theory argument that </w:t>
      </w:r>
      <w:proofErr w:type="spellStart"/>
      <w:r>
        <w:t>saiad</w:t>
      </w:r>
      <w:proofErr w:type="spellEnd"/>
      <w:r>
        <w:t xml:space="preserve"> us being faster is a voting issue, even if the </w:t>
      </w:r>
      <w:proofErr w:type="spellStart"/>
      <w:r>
        <w:t>Aff</w:t>
      </w:r>
      <w:proofErr w:type="spellEnd"/>
      <w:r>
        <w:t xml:space="preserve"> won it made the round less equal.</w:t>
      </w:r>
    </w:p>
    <w:p w14:paraId="4D8CD28B" w14:textId="77777777" w:rsidR="00B73D22" w:rsidRDefault="00B73D22" w:rsidP="00B73D22">
      <w:pPr>
        <w:pStyle w:val="Heading4"/>
      </w:pPr>
      <w:r>
        <w:t xml:space="preserve">2] Key to neg flex --- they set the terms of debate and know the plan better than us, so multiple options </w:t>
      </w:r>
      <w:proofErr w:type="gramStart"/>
      <w:r>
        <w:t>ensures</w:t>
      </w:r>
      <w:proofErr w:type="gramEnd"/>
      <w:r>
        <w:t xml:space="preserve"> the neg doesn’t auto lose after the 1AR</w:t>
      </w:r>
    </w:p>
    <w:p w14:paraId="2E7607B2" w14:textId="77777777" w:rsidR="00B73D22" w:rsidRDefault="00B73D22" w:rsidP="00B73D22">
      <w:pPr>
        <w:pStyle w:val="Heading4"/>
      </w:pPr>
      <w:r>
        <w:t xml:space="preserve">outweighs – </w:t>
      </w:r>
    </w:p>
    <w:p w14:paraId="01121268" w14:textId="77777777" w:rsidR="00B73D22" w:rsidRDefault="00B73D22" w:rsidP="00B73D22">
      <w:pPr>
        <w:pStyle w:val="Heading4"/>
      </w:pPr>
      <w:r>
        <w:t xml:space="preserve">A] Negating is harder – choosing the plan and 2AR </w:t>
      </w:r>
      <w:proofErr w:type="gramStart"/>
      <w:r>
        <w:t>collapse  means</w:t>
      </w:r>
      <w:proofErr w:type="gramEnd"/>
      <w:r>
        <w:t xml:space="preserve"> the </w:t>
      </w:r>
      <w:proofErr w:type="spellStart"/>
      <w:r>
        <w:t>Aff</w:t>
      </w:r>
      <w:proofErr w:type="spellEnd"/>
      <w:r>
        <w:t xml:space="preserve"> always controls the direction of the debate</w:t>
      </w:r>
    </w:p>
    <w:p w14:paraId="2D58D1FC" w14:textId="77777777" w:rsidR="00B73D22" w:rsidRDefault="00B73D22" w:rsidP="00B73D22">
      <w:pPr>
        <w:pStyle w:val="Heading4"/>
      </w:pPr>
      <w:r>
        <w:t xml:space="preserve">B] Size of link --- even if being </w:t>
      </w:r>
      <w:proofErr w:type="spellStart"/>
      <w:r>
        <w:t>Aff</w:t>
      </w:r>
      <w:proofErr w:type="spellEnd"/>
      <w:r>
        <w:t xml:space="preserve"> is harder in the abstract, they make effective 1NCs impossible and give us no options, which overcompensates </w:t>
      </w:r>
    </w:p>
    <w:p w14:paraId="437C7ED9" w14:textId="77777777" w:rsidR="00B73D22" w:rsidRDefault="00B73D22" w:rsidP="00B73D22">
      <w:pPr>
        <w:pStyle w:val="Heading4"/>
      </w:pPr>
      <w:r>
        <w:t xml:space="preserve">C] Their </w:t>
      </w:r>
      <w:proofErr w:type="spellStart"/>
      <w:r>
        <w:t>interp</w:t>
      </w:r>
      <w:proofErr w:type="spellEnd"/>
      <w:r>
        <w:t xml:space="preserve"> makes it impossible to be neg against new </w:t>
      </w:r>
      <w:proofErr w:type="spellStart"/>
      <w:r>
        <w:t>Affs</w:t>
      </w:r>
      <w:proofErr w:type="spellEnd"/>
      <w:r>
        <w:t xml:space="preserve"> --- independently locks in neg losses</w:t>
      </w:r>
    </w:p>
    <w:p w14:paraId="1A1B290F" w14:textId="77777777" w:rsidR="00B73D22" w:rsidRDefault="00B73D22" w:rsidP="00B73D22">
      <w:pPr>
        <w:pStyle w:val="Heading4"/>
      </w:pPr>
      <w:r>
        <w:t xml:space="preserve">3] Fosters advocacy skills --- it forces the </w:t>
      </w:r>
      <w:proofErr w:type="spellStart"/>
      <w:r>
        <w:t>Aff</w:t>
      </w:r>
      <w:proofErr w:type="spellEnd"/>
      <w:r>
        <w:t xml:space="preserve"> to defend every component of the plan, allows rigorous testing, and allows better information processing by enabling discussion on a litany of issues</w:t>
      </w:r>
    </w:p>
    <w:p w14:paraId="1F02D48E" w14:textId="77777777" w:rsidR="00B73D22" w:rsidRDefault="00B73D22" w:rsidP="00B73D22">
      <w:pPr>
        <w:pStyle w:val="Heading4"/>
      </w:pPr>
      <w:r>
        <w:t>4] It’s most real world – policymakers attack a bill from different angles, and don’t limit themselves to one criticism – they can amend and change positions to find the best option</w:t>
      </w:r>
    </w:p>
    <w:p w14:paraId="4AA11697" w14:textId="77777777" w:rsidR="00B73D22" w:rsidRPr="00B10C60" w:rsidRDefault="00B73D22" w:rsidP="00B73D22"/>
    <w:p w14:paraId="20EC71E1" w14:textId="77777777" w:rsidR="00B73D22" w:rsidRPr="00B10C60" w:rsidRDefault="00B73D22" w:rsidP="00B73D22"/>
    <w:p w14:paraId="590C7289" w14:textId="77777777" w:rsidR="00062E0A" w:rsidRPr="00062E0A" w:rsidRDefault="00062E0A" w:rsidP="00062E0A"/>
    <w:p w14:paraId="1AE7609C" w14:textId="3AC5BFA1" w:rsidR="002132EC" w:rsidRDefault="002132EC" w:rsidP="002132EC">
      <w:pPr>
        <w:pStyle w:val="Heading2"/>
      </w:pPr>
      <w:r>
        <w:t>1</w:t>
      </w:r>
    </w:p>
    <w:p w14:paraId="3971EE3B" w14:textId="197E8CD8" w:rsidR="002132EC" w:rsidRPr="00BF270F" w:rsidRDefault="002132EC" w:rsidP="002132EC">
      <w:pPr>
        <w:pStyle w:val="Heading4"/>
      </w:pPr>
      <w:r>
        <w:t>Debaters must disclose the affirmative</w:t>
      </w:r>
      <w:r>
        <w:t>.</w:t>
      </w:r>
    </w:p>
    <w:p w14:paraId="0C976893" w14:textId="4DE4465A" w:rsidR="002132EC" w:rsidRDefault="002132EC" w:rsidP="002132EC">
      <w:pPr>
        <w:pStyle w:val="Heading4"/>
      </w:pPr>
      <w:r>
        <w:t>VIO: they didn’t</w:t>
      </w:r>
    </w:p>
    <w:p w14:paraId="62CD11B1" w14:textId="55045BCF" w:rsidR="002132EC" w:rsidRDefault="002132EC" w:rsidP="002132EC">
      <w:pPr>
        <w:pStyle w:val="Heading4"/>
      </w:pPr>
      <w:r w:rsidRPr="002132EC">
        <w:rPr>
          <w:noProof/>
        </w:rPr>
        <w:t xml:space="preserve"> </w:t>
      </w:r>
      <w:r w:rsidR="008A0E06">
        <w:rPr>
          <w:noProof/>
        </w:rPr>
        <w:drawing>
          <wp:inline distT="0" distB="0" distL="0" distR="0" wp14:anchorId="234307AA" wp14:editId="0CA64B56">
            <wp:extent cx="3898900" cy="42799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9"/>
                    <a:stretch>
                      <a:fillRect/>
                    </a:stretch>
                  </pic:blipFill>
                  <pic:spPr>
                    <a:xfrm>
                      <a:off x="0" y="0"/>
                      <a:ext cx="3898900" cy="4279900"/>
                    </a:xfrm>
                    <a:prstGeom prst="rect">
                      <a:avLst/>
                    </a:prstGeom>
                  </pic:spPr>
                </pic:pic>
              </a:graphicData>
            </a:graphic>
          </wp:inline>
        </w:drawing>
      </w:r>
    </w:p>
    <w:p w14:paraId="7AE9F052" w14:textId="496BD3F8" w:rsidR="002132EC" w:rsidRDefault="002132EC" w:rsidP="002132EC">
      <w:pPr>
        <w:pStyle w:val="Heading4"/>
      </w:pPr>
      <w:r>
        <w:t xml:space="preserve">Vote negative to preserve </w:t>
      </w:r>
      <w:r w:rsidRPr="00556E49">
        <w:t>education quality</w:t>
      </w:r>
      <w:r>
        <w:t xml:space="preserve"> – if your </w:t>
      </w:r>
      <w:proofErr w:type="spellStart"/>
      <w:r>
        <w:t>aff</w:t>
      </w:r>
      <w:proofErr w:type="spellEnd"/>
      <w:r>
        <w:t xml:space="preserve"> is demolished with 15 minutes of prep, then it doesn’t deserve to win – 15 minutes is key to update generics to apply to the </w:t>
      </w:r>
      <w:proofErr w:type="spellStart"/>
      <w:r>
        <w:t>aff</w:t>
      </w:r>
      <w:proofErr w:type="spellEnd"/>
      <w:r>
        <w:t xml:space="preserve">, test the </w:t>
      </w:r>
      <w:proofErr w:type="spellStart"/>
      <w:r>
        <w:t>affs</w:t>
      </w:r>
      <w:proofErr w:type="spellEnd"/>
      <w:r>
        <w:t xml:space="preserve"> inherency, or at least learn something about the </w:t>
      </w:r>
      <w:proofErr w:type="spellStart"/>
      <w:r>
        <w:t>aff</w:t>
      </w:r>
      <w:proofErr w:type="spellEnd"/>
      <w:r>
        <w:t>—that’s a voter for advocacy skills – otherwise debate is useless</w:t>
      </w:r>
    </w:p>
    <w:p w14:paraId="1FA86996" w14:textId="27938833" w:rsidR="002132EC" w:rsidRDefault="002132EC" w:rsidP="002132EC">
      <w:pPr>
        <w:pStyle w:val="Heading4"/>
      </w:pPr>
      <w:r>
        <w:t xml:space="preserve">Drop the debater – round was skewed from the beginning and there’s no argument to drop. </w:t>
      </w:r>
      <w:r w:rsidRPr="00774BF5">
        <w:t xml:space="preserve">Competing </w:t>
      </w:r>
      <w:proofErr w:type="spellStart"/>
      <w:r w:rsidRPr="00774BF5">
        <w:t>interps</w:t>
      </w:r>
      <w:proofErr w:type="spellEnd"/>
      <w:r w:rsidRPr="00774BF5">
        <w:t xml:space="preserve"> since we should debate over and select the best interpretation of how we d</w:t>
      </w:r>
      <w:r>
        <w:t xml:space="preserve">ebate our advocacies—reasonability also begs the subjective question of what people think is reasonable. </w:t>
      </w:r>
    </w:p>
    <w:p w14:paraId="58E587F4" w14:textId="1E1898B8" w:rsidR="0077250D" w:rsidRDefault="00131B3B" w:rsidP="0077250D">
      <w:pPr>
        <w:pStyle w:val="Heading2"/>
      </w:pPr>
      <w:r>
        <w:t>2</w:t>
      </w:r>
    </w:p>
    <w:p w14:paraId="789D7733" w14:textId="77777777" w:rsidR="0077250D" w:rsidRPr="00251F49" w:rsidRDefault="0077250D" w:rsidP="0077250D">
      <w:pPr>
        <w:pStyle w:val="Heading4"/>
      </w:pPr>
      <w:r>
        <w:t>Private sector innovation in the commercial space industry is high and rising.</w:t>
      </w:r>
    </w:p>
    <w:p w14:paraId="4BF2DE61" w14:textId="77777777" w:rsidR="0077250D" w:rsidRPr="008D4744" w:rsidRDefault="0077250D" w:rsidP="0077250D">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F4A1D02" w14:textId="77777777" w:rsidR="0077250D" w:rsidRDefault="0077250D" w:rsidP="0077250D">
      <w:r w:rsidRPr="00A325AF">
        <w:rPr>
          <w:rStyle w:val="StyleUnderline"/>
        </w:rPr>
        <w:t>Step aside, NASA</w:t>
      </w:r>
      <w:r w:rsidRPr="00C71417">
        <w:t>. The 20th</w:t>
      </w:r>
      <w:r>
        <w:t xml:space="preserve"> </w:t>
      </w:r>
      <w:r w:rsidRPr="00C71417">
        <w:t xml:space="preserve">century model of space exploration is running out of fuel, and </w:t>
      </w:r>
      <w:r w:rsidRPr="005E5121">
        <w:rPr>
          <w:rStyle w:val="Emphasis"/>
          <w:highlight w:val="green"/>
        </w:rPr>
        <w:t>private companies</w:t>
      </w:r>
      <w:r w:rsidRPr="008662AA">
        <w:rPr>
          <w:rStyle w:val="Emphasis"/>
        </w:rPr>
        <w:t xml:space="preserve"> are now </w:t>
      </w:r>
      <w:r w:rsidRPr="005E5121">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5E5121">
        <w:rPr>
          <w:rStyle w:val="StyleUnderline"/>
          <w:highlight w:val="green"/>
        </w:rPr>
        <w:t>SpaceX</w:t>
      </w:r>
      <w:r w:rsidRPr="00F36306">
        <w:rPr>
          <w:rStyle w:val="StyleUnderline"/>
        </w:rPr>
        <w:t xml:space="preserve">, </w:t>
      </w:r>
      <w:r w:rsidRPr="005E5121">
        <w:rPr>
          <w:rStyle w:val="StyleUnderline"/>
          <w:highlight w:val="green"/>
        </w:rPr>
        <w:t>Virgin Galactic</w:t>
      </w:r>
      <w:r w:rsidRPr="00F36306">
        <w:rPr>
          <w:rStyle w:val="StyleUnderline"/>
        </w:rPr>
        <w:t xml:space="preserve">, and </w:t>
      </w:r>
      <w:r w:rsidRPr="005E5121">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5E5121">
        <w:rPr>
          <w:rStyle w:val="Emphasis"/>
          <w:highlight w:val="green"/>
        </w:rPr>
        <w:t>collaborations with</w:t>
      </w:r>
      <w:r w:rsidRPr="00C71417">
        <w:t xml:space="preserve"> the National Aeronautics and Space Administration (</w:t>
      </w:r>
      <w:r w:rsidRPr="005E5121">
        <w:rPr>
          <w:rStyle w:val="Emphasis"/>
          <w:highlight w:val="green"/>
        </w:rPr>
        <w:t>NASA</w:t>
      </w:r>
      <w:r w:rsidRPr="00C71417">
        <w:t xml:space="preserve">) </w:t>
      </w:r>
      <w:r w:rsidRPr="008662AA">
        <w:rPr>
          <w:rStyle w:val="Emphasis"/>
        </w:rPr>
        <w:t xml:space="preserve">and other government agencies </w:t>
      </w:r>
      <w:r w:rsidRPr="002D2A82">
        <w:rPr>
          <w:rStyle w:val="Emphasis"/>
        </w:rPr>
        <w:t>are</w:t>
      </w:r>
      <w:r w:rsidRPr="002D2A82">
        <w:rPr>
          <w:rStyle w:val="StyleUnderline"/>
        </w:rPr>
        <w:t xml:space="preserve"> encouraged and </w:t>
      </w:r>
      <w:proofErr w:type="gramStart"/>
      <w:r w:rsidRPr="002D2A82">
        <w:rPr>
          <w:rStyle w:val="StyleUnderline"/>
        </w:rPr>
        <w:t>appreciated</w:t>
      </w:r>
      <w:r w:rsidRPr="00C71417">
        <w:t xml:space="preserve">, </w:t>
      </w:r>
      <w:r w:rsidRPr="002D2A82">
        <w:t>but</w:t>
      </w:r>
      <w:proofErr w:type="gramEnd"/>
      <w:r w:rsidRPr="00C71417">
        <w:t xml:space="preserve"> </w:t>
      </w:r>
      <w:r w:rsidRPr="00A325AF">
        <w:rPr>
          <w:rStyle w:val="StyleUnderline"/>
        </w:rPr>
        <w:t xml:space="preserve">are </w:t>
      </w:r>
      <w:r w:rsidRPr="005E5121">
        <w:rPr>
          <w:rStyle w:val="Emphasis"/>
          <w:highlight w:val="green"/>
        </w:rPr>
        <w:t>no longer essential</w:t>
      </w:r>
      <w:r w:rsidRPr="00A325AF">
        <w:rPr>
          <w:rStyle w:val="StyleUnderline"/>
        </w:rPr>
        <w:t xml:space="preserve"> to achieve his goal</w:t>
      </w:r>
      <w:r w:rsidRPr="002D2A82">
        <w:t xml:space="preserve">. </w:t>
      </w:r>
      <w:hyperlink r:id="rId10" w:history="1">
        <w:r w:rsidRPr="002D2A82">
          <w:rPr>
            <w:rStyle w:val="StyleUnderline"/>
          </w:rPr>
          <w:t>Musk</w:t>
        </w:r>
      </w:hyperlink>
      <w:r w:rsidRPr="002D2A82">
        <w:t xml:space="preserve">, who co-founded Tesla, has </w:t>
      </w:r>
      <w:r w:rsidRPr="002D2A82">
        <w:rPr>
          <w:rStyle w:val="StyleUnderline"/>
        </w:rPr>
        <w:t>already launched nine rockets</w:t>
      </w:r>
      <w:r w:rsidRPr="002D2A82">
        <w:t xml:space="preserve"> w</w:t>
      </w:r>
      <w:r w:rsidRPr="00C71417">
        <w:t>ithin the first five months of 2018, one of which was the most powerful private spacecraft</w:t>
      </w:r>
      <w:r>
        <w:t xml:space="preserve"> </w:t>
      </w:r>
      <w:hyperlink r:id="rId11"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5E5121">
        <w:rPr>
          <w:rStyle w:val="StyleUnderline"/>
          <w:highlight w:val="green"/>
        </w:rPr>
        <w:t>current</w:t>
      </w:r>
      <w:r w:rsidRPr="00F36306">
        <w:rPr>
          <w:rStyle w:val="StyleUnderline"/>
        </w:rPr>
        <w:t xml:space="preserve"> </w:t>
      </w:r>
      <w:r w:rsidRPr="008662AA">
        <w:rPr>
          <w:rStyle w:val="Emphasis"/>
        </w:rPr>
        <w:t xml:space="preserve">US </w:t>
      </w:r>
      <w:r w:rsidRPr="005E5121">
        <w:rPr>
          <w:rStyle w:val="Emphasis"/>
          <w:highlight w:val="green"/>
        </w:rPr>
        <w:t>president</w:t>
      </w:r>
      <w:r w:rsidRPr="008662AA">
        <w:rPr>
          <w:rStyle w:val="Emphasis"/>
        </w:rPr>
        <w:t xml:space="preserve"> is </w:t>
      </w:r>
      <w:r w:rsidRPr="005E5121">
        <w:rPr>
          <w:rStyle w:val="Emphasis"/>
          <w:highlight w:val="green"/>
        </w:rPr>
        <w:t>encouraging</w:t>
      </w:r>
      <w:r w:rsidRPr="008662AA">
        <w:rPr>
          <w:rStyle w:val="Emphasis"/>
        </w:rPr>
        <w:t xml:space="preserve"> this </w:t>
      </w:r>
      <w:r w:rsidRPr="005E5121">
        <w:rPr>
          <w:rStyle w:val="Emphasis"/>
          <w:highlight w:val="green"/>
        </w:rPr>
        <w:t>shift to private companies</w:t>
      </w:r>
      <w:r w:rsidRPr="005E5121">
        <w:rPr>
          <w:rStyle w:val="StyleUnderline"/>
          <w:highlight w:val="green"/>
        </w:rPr>
        <w:t xml:space="preserve"> driving </w:t>
      </w:r>
      <w:hyperlink r:id="rId12" w:history="1">
        <w:r w:rsidRPr="005E5121">
          <w:rPr>
            <w:rStyle w:val="StyleUnderline"/>
            <w:highlight w:val="green"/>
          </w:rPr>
          <w:t>innovation in space</w:t>
        </w:r>
      </w:hyperlink>
      <w:r w:rsidRPr="00C71417">
        <w:t xml:space="preserve">. With </w:t>
      </w:r>
      <w:r w:rsidRPr="005E5121">
        <w:rPr>
          <w:rStyle w:val="StyleUnderline"/>
          <w:highlight w:val="green"/>
        </w:rPr>
        <w:t xml:space="preserve">almost </w:t>
      </w:r>
      <w:hyperlink r:id="rId13" w:anchor="5fdd019b285c" w:history="1">
        <w:r w:rsidRPr="005E5121">
          <w:rPr>
            <w:rStyle w:val="StyleUnderline"/>
            <w:highlight w:val="green"/>
          </w:rPr>
          <w:t>$1 billion</w:t>
        </w:r>
      </w:hyperlink>
      <w:r w:rsidRPr="005E5121">
        <w:rPr>
          <w:rStyle w:val="StyleUnderline"/>
          <w:highlight w:val="green"/>
        </w:rPr>
        <w:t xml:space="preserve"> invested in space-focused startups</w:t>
      </w:r>
      <w:r w:rsidRPr="00C71417">
        <w:t xml:space="preserve"> in the first quarter of 2018, the commercialized </w:t>
      </w:r>
      <w:r w:rsidRPr="005E5121">
        <w:rPr>
          <w:rStyle w:val="Emphasis"/>
          <w:highlight w:val="green"/>
        </w:rPr>
        <w:t>space industry shows no sign of slowing down</w:t>
      </w:r>
      <w:r w:rsidRPr="00C71417">
        <w:t>.</w:t>
      </w:r>
    </w:p>
    <w:p w14:paraId="1947B38A" w14:textId="77777777" w:rsidR="0077250D" w:rsidRPr="002D2A82" w:rsidRDefault="0077250D" w:rsidP="0077250D"/>
    <w:p w14:paraId="6EBF787E" w14:textId="77777777" w:rsidR="0077250D" w:rsidRPr="00F45AB6" w:rsidRDefault="0077250D" w:rsidP="0077250D">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427E5EED" w14:textId="77777777" w:rsidR="0077250D" w:rsidRDefault="0077250D" w:rsidP="0077250D">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14" w:history="1">
        <w:r w:rsidRPr="00E97E6D">
          <w:rPr>
            <w:rStyle w:val="Hyperlink"/>
          </w:rPr>
          <w:t>https://knowledge.wharton.upenn.edu/article/commercial-space-economy/</w:t>
        </w:r>
      </w:hyperlink>
      <w:r>
        <w:t xml:space="preserve"> DD) </w:t>
      </w:r>
    </w:p>
    <w:p w14:paraId="050C8C55" w14:textId="77777777" w:rsidR="0077250D" w:rsidRDefault="0077250D" w:rsidP="0077250D">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282B91">
        <w:rPr>
          <w:rStyle w:val="StyleUnderline"/>
        </w:rPr>
        <w:t>signs are pointing in the direction of a robust, varied space age of viable commercialization</w:t>
      </w:r>
      <w:r>
        <w:t xml:space="preserve"> — as well as more audacious goals than we’ve seen in generations. On the practical side, </w:t>
      </w:r>
      <w:r w:rsidRPr="004E60C1">
        <w:rPr>
          <w:rStyle w:val="StyleUnderline"/>
        </w:rPr>
        <w:t xml:space="preserve">advances in reusable rockets, lowered per-launch costs and miniaturization of satellites are </w:t>
      </w:r>
      <w:proofErr w:type="gramStart"/>
      <w:r w:rsidRPr="004E60C1">
        <w:rPr>
          <w:rStyle w:val="StyleUnderline"/>
        </w:rPr>
        <w:t>opening up</w:t>
      </w:r>
      <w:proofErr w:type="gramEnd"/>
      <w:r w:rsidRPr="004E60C1">
        <w:rPr>
          <w:rStyle w:val="StyleUnderline"/>
        </w:rPr>
        <w:t xml:space="preserve">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already are. </w:t>
      </w:r>
      <w:r w:rsidRPr="00282B91">
        <w:rPr>
          <w:rStyle w:val="StyleUnderline"/>
        </w:rPr>
        <w:t xml:space="preserve">One indication that </w:t>
      </w:r>
      <w:r w:rsidRPr="005E5121">
        <w:rPr>
          <w:rStyle w:val="StyleUnderline"/>
          <w:highlight w:val="green"/>
        </w:rPr>
        <w:t xml:space="preserve">big </w:t>
      </w:r>
      <w:r w:rsidRPr="00282B91">
        <w:rPr>
          <w:rStyle w:val="StyleUnderline"/>
          <w:highlight w:val="green"/>
        </w:rPr>
        <w:t>business</w:t>
      </w:r>
      <w:r w:rsidRPr="00282B91">
        <w:rPr>
          <w:rStyle w:val="StyleUnderline"/>
        </w:rPr>
        <w:t xml:space="preserve"> </w:t>
      </w:r>
      <w:r w:rsidRPr="005E5121">
        <w:rPr>
          <w:rStyle w:val="StyleUnderline"/>
          <w:highlight w:val="green"/>
        </w:rPr>
        <w:t xml:space="preserve">is taking space more seriously </w:t>
      </w:r>
      <w:r w:rsidRPr="00282B91">
        <w:rPr>
          <w:rStyle w:val="StyleUnderline"/>
        </w:rPr>
        <w:t xml:space="preserve">is that </w:t>
      </w:r>
      <w:r w:rsidRPr="005E5121">
        <w:rPr>
          <w:rStyle w:val="StyleUnderline"/>
          <w:highlight w:val="green"/>
        </w:rPr>
        <w:t xml:space="preserve">interest has moved </w:t>
      </w:r>
      <w:r w:rsidRPr="00282B91">
        <w:rPr>
          <w:rStyle w:val="StyleUnderline"/>
        </w:rPr>
        <w:t xml:space="preserve">from the </w:t>
      </w:r>
      <w:r w:rsidRPr="00282B91">
        <w:rPr>
          <w:rStyle w:val="Emphasis"/>
        </w:rPr>
        <w:t xml:space="preserve">fringe </w:t>
      </w:r>
      <w:r w:rsidRPr="005E5121">
        <w:rPr>
          <w:rStyle w:val="Emphasis"/>
          <w:highlight w:val="green"/>
        </w:rPr>
        <w:t>to the mainstream</w:t>
      </w:r>
      <w:r>
        <w:t xml:space="preserve">, says Wharton management professor Anoop Menon. While space retains an undeniably speculative aspect, especially around development of business models, </w:t>
      </w:r>
      <w:proofErr w:type="gramStart"/>
      <w:r w:rsidRPr="004E60C1">
        <w:rPr>
          <w:rStyle w:val="StyleUnderline"/>
        </w:rPr>
        <w:t>a number of</w:t>
      </w:r>
      <w:proofErr w:type="gramEnd"/>
      <w:r w:rsidRPr="004E60C1">
        <w:rPr>
          <w:rStyle w:val="StyleUnderline"/>
        </w:rPr>
        <w:t xml:space="preserve"> </w:t>
      </w:r>
      <w:r w:rsidRPr="00282B91">
        <w:rPr>
          <w:rStyle w:val="StyleUnderline"/>
        </w:rPr>
        <w:t>factors are coming together now to suggest that big business’s foray into space is here.</w:t>
      </w:r>
      <w:r w:rsidRPr="00282B91">
        <w:t xml:space="preserve"> “I don’t think we are necessarily a long way away </w:t>
      </w:r>
      <w:r w:rsidRPr="00282B91">
        <w:rPr>
          <w:rStyle w:val="StyleUnderline"/>
        </w:rPr>
        <w:t>— it’s a matter of being creative</w:t>
      </w:r>
      <w:r w:rsidRPr="00282B91">
        <w:t xml:space="preserve">,” said Menon, co-author with Laura Huang and </w:t>
      </w:r>
      <w:proofErr w:type="spellStart"/>
      <w:r w:rsidRPr="00282B91">
        <w:t>Tiona</w:t>
      </w:r>
      <w:proofErr w:type="spellEnd"/>
      <w:r w:rsidRPr="00282B91">
        <w:t xml:space="preserve"> </w:t>
      </w:r>
      <w:proofErr w:type="spellStart"/>
      <w:r w:rsidRPr="00282B91">
        <w:t>Zuzul</w:t>
      </w:r>
      <w:proofErr w:type="spellEnd"/>
      <w:r w:rsidRPr="00282B91">
        <w:t xml:space="preserve"> of “Watershed Moments</w:t>
      </w:r>
      <w:r>
        <w:t xml:space="preserve">, Cognitive Discontinuities, and Entrepreneurial Entry: The Case of New Space.” </w:t>
      </w:r>
      <w:r w:rsidRPr="005E5121">
        <w:rPr>
          <w:rStyle w:val="StyleUnderline"/>
          <w:highlight w:val="green"/>
        </w:rPr>
        <w:t xml:space="preserve">Satellites that capture geospatial data are </w:t>
      </w:r>
      <w:r w:rsidRPr="00282B91">
        <w:rPr>
          <w:rStyle w:val="StyleUnderline"/>
        </w:rPr>
        <w:t xml:space="preserve">potentially quite </w:t>
      </w:r>
      <w:r w:rsidRPr="005E5121">
        <w:rPr>
          <w:rStyle w:val="StyleUnderline"/>
          <w:highlight w:val="green"/>
        </w:rPr>
        <w:t>lucrative</w:t>
      </w:r>
      <w:r>
        <w:t xml:space="preserve">, he says, </w:t>
      </w:r>
      <w:r w:rsidRPr="005E5121">
        <w:rPr>
          <w:rStyle w:val="StyleUnderline"/>
          <w:highlight w:val="green"/>
        </w:rPr>
        <w:t xml:space="preserve">tracking shipping movements, </w:t>
      </w:r>
      <w:proofErr w:type="gramStart"/>
      <w:r w:rsidRPr="005E5121">
        <w:rPr>
          <w:rStyle w:val="StyleUnderline"/>
          <w:highlight w:val="green"/>
        </w:rPr>
        <w:t>deforestation</w:t>
      </w:r>
      <w:proofErr w:type="gramEnd"/>
      <w:r w:rsidRPr="005E5121">
        <w:rPr>
          <w:rStyle w:val="StyleUnderline"/>
          <w:highlight w:val="green"/>
        </w:rPr>
        <w:t xml:space="preserve"> or </w:t>
      </w:r>
      <w:r w:rsidRPr="00282B91">
        <w:rPr>
          <w:rStyle w:val="StyleUnderline"/>
        </w:rPr>
        <w:t xml:space="preserve">the </w:t>
      </w:r>
      <w:r w:rsidRPr="005E5121">
        <w:rPr>
          <w:rStyle w:val="StyleUnderline"/>
          <w:highlight w:val="green"/>
        </w:rPr>
        <w:t>location of mining deposits</w:t>
      </w:r>
      <w:r>
        <w:t>. “This is an interesting one,” says Menon of another idea: “</w:t>
      </w:r>
      <w:r w:rsidRPr="00282B91">
        <w:rPr>
          <w:rStyle w:val="StyleUnderline"/>
        </w:rPr>
        <w:t>Taking pictures of parking lots at Wal-Mart and Target and selling that to hedge funds</w:t>
      </w:r>
      <w:r w:rsidRPr="005E5121">
        <w:rPr>
          <w:rStyle w:val="StyleUnderline"/>
          <w:highlight w:val="green"/>
        </w:rPr>
        <w:t>,</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 xml:space="preserve">sustaining losses is a small price to pay for the pursuit of something larger and potentially more </w:t>
      </w:r>
      <w:r w:rsidRPr="0073102E">
        <w:rPr>
          <w:rStyle w:val="StyleUnderline"/>
        </w:rPr>
        <w:t>meaningful</w:t>
      </w:r>
      <w:r w:rsidRPr="0073102E">
        <w:t xml:space="preserve">. </w:t>
      </w:r>
      <w:r w:rsidRPr="0073102E">
        <w:rPr>
          <w:rStyle w:val="StyleUnderline"/>
        </w:rPr>
        <w:t>Bezos</w:t>
      </w:r>
      <w:r w:rsidRPr="0073102E">
        <w:t xml:space="preserve">, for instance, </w:t>
      </w:r>
      <w:r w:rsidRPr="0073102E">
        <w:rPr>
          <w:rStyle w:val="StyleUnderline"/>
        </w:rPr>
        <w:t>has said he is willing to sell a billion dollars of Amazon stock per year in exchange for adventure and knowledge in space.</w:t>
      </w:r>
      <w:r>
        <w:rPr>
          <w:rStyle w:val="StyleUnderline"/>
        </w:rPr>
        <w:t xml:space="preserve"> </w:t>
      </w:r>
      <w:r>
        <w:t xml:space="preserve">Says </w:t>
      </w:r>
      <w:proofErr w:type="spellStart"/>
      <w:r>
        <w:t>Nicolaj</w:t>
      </w:r>
      <w:proofErr w:type="spellEnd"/>
      <w:r>
        <w:t xml:space="preserve"> </w:t>
      </w:r>
      <w:proofErr w:type="spellStart"/>
      <w:r>
        <w:t>Siggelkow</w:t>
      </w:r>
      <w:proofErr w:type="spellEnd"/>
      <w:r>
        <w:t>, Wharton management professor and co-director of the Mack Institute for Innovation Management: “</w:t>
      </w:r>
      <w:r w:rsidRPr="00282B91">
        <w:rPr>
          <w:rStyle w:val="StyleUnderline"/>
        </w:rPr>
        <w:t>The main driver for these people I think 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w:t>
      </w:r>
      <w:r w:rsidRPr="00282B91">
        <w:t xml:space="preserve">— </w:t>
      </w:r>
      <w:r w:rsidRPr="00282B91">
        <w:rPr>
          <w:rStyle w:val="StyleUnderline"/>
        </w:rPr>
        <w:t xml:space="preserve">Bezos, Elon </w:t>
      </w:r>
      <w:proofErr w:type="gramStart"/>
      <w:r w:rsidRPr="00282B91">
        <w:rPr>
          <w:rStyle w:val="StyleUnderline"/>
        </w:rPr>
        <w:t>Musk</w:t>
      </w:r>
      <w:proofErr w:type="gramEnd"/>
      <w:r w:rsidRPr="00282B91">
        <w:rPr>
          <w:rStyle w:val="StyleUnderline"/>
        </w:rPr>
        <w:t xml:space="preserve"> and Richard Branson</w:t>
      </w:r>
      <w:r w:rsidRPr="00282B91">
        <w:t xml:space="preserve"> — </w:t>
      </w:r>
      <w:r w:rsidRPr="00282B91">
        <w:rPr>
          <w:rStyle w:val="StyleUnderline"/>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w:t>
      </w:r>
      <w:r w:rsidRPr="00282B91">
        <w:t>bi</w:t>
      </w:r>
      <w:r>
        <w:t xml:space="preserve">t. </w:t>
      </w:r>
      <w:r w:rsidRPr="005E5121">
        <w:rPr>
          <w:rStyle w:val="StyleUnderline"/>
          <w:highlight w:val="green"/>
        </w:rPr>
        <w:t xml:space="preserve">SpaceX intends to launch </w:t>
      </w:r>
      <w:r w:rsidRPr="00282B91">
        <w:rPr>
          <w:rStyle w:val="StyleUnderline"/>
        </w:rPr>
        <w:t xml:space="preserve">others, creating </w:t>
      </w:r>
      <w:proofErr w:type="spellStart"/>
      <w:r w:rsidRPr="005E5121">
        <w:rPr>
          <w:rStyle w:val="StyleUnderline"/>
          <w:highlight w:val="green"/>
        </w:rPr>
        <w:t>Starlink</w:t>
      </w:r>
      <w:proofErr w:type="spellEnd"/>
      <w:r w:rsidRPr="005E5121">
        <w:rPr>
          <w:rStyle w:val="StyleUnderline"/>
          <w:highlight w:val="green"/>
        </w:rPr>
        <w:t xml:space="preserve">, </w:t>
      </w:r>
      <w:r w:rsidRPr="00282B91">
        <w:rPr>
          <w:rStyle w:val="StyleUnderline"/>
        </w:rPr>
        <w:t xml:space="preserve">a web of satellites supporting a global </w:t>
      </w:r>
      <w:r w:rsidRPr="0073102E">
        <w:rPr>
          <w:rStyle w:val="StyleUnderline"/>
        </w:rPr>
        <w:t>internet</w:t>
      </w:r>
      <w:r w:rsidRPr="00282B91">
        <w:rPr>
          <w:rStyle w:val="StyleUnderline"/>
        </w:rPr>
        <w:t xml:space="preserve"> service.</w:t>
      </w:r>
      <w:r>
        <w:rPr>
          <w:rStyle w:val="StyleUnderline"/>
        </w:rPr>
        <w:t xml:space="preserve"> </w:t>
      </w:r>
      <w:r>
        <w:t>“</w:t>
      </w:r>
      <w:r w:rsidRPr="0073102E">
        <w:rPr>
          <w:rStyle w:val="StyleUnderline"/>
        </w:rPr>
        <w:t xml:space="preserve">This </w:t>
      </w:r>
      <w:r w:rsidRPr="005E5121">
        <w:rPr>
          <w:rStyle w:val="StyleUnderline"/>
          <w:highlight w:val="green"/>
        </w:rPr>
        <w:t xml:space="preserve">‘data-driven’ aspect </w:t>
      </w:r>
      <w:r w:rsidRPr="00282B91">
        <w:rPr>
          <w:rStyle w:val="StyleUnderline"/>
        </w:rPr>
        <w:t xml:space="preserve">when coupled with the rest of the space-industry ecosystem </w:t>
      </w:r>
      <w:r w:rsidRPr="005E5121">
        <w:rPr>
          <w:rStyle w:val="StyleUnderline"/>
          <w:highlight w:val="green"/>
        </w:rPr>
        <w:t>could make it more robust</w:t>
      </w:r>
      <w:r>
        <w:t xml:space="preserve">.”–Anoop Menon </w:t>
      </w:r>
      <w:r w:rsidRPr="005E5121">
        <w:rPr>
          <w:rStyle w:val="StyleUnderline"/>
          <w:highlight w:val="green"/>
        </w:rPr>
        <w:t xml:space="preserve">Thousands more satellites are being readied. </w:t>
      </w:r>
      <w:proofErr w:type="spellStart"/>
      <w:r w:rsidRPr="0073102E">
        <w:rPr>
          <w:rStyle w:val="StyleUnderline"/>
          <w:highlight w:val="green"/>
        </w:rPr>
        <w:t>Telesat</w:t>
      </w:r>
      <w:proofErr w:type="spellEnd"/>
      <w:r>
        <w:t xml:space="preserve"> LEO (low-earth orbit) </w:t>
      </w:r>
      <w:r w:rsidRPr="0073102E">
        <w:rPr>
          <w:rStyle w:val="StyleUnderline"/>
        </w:rPr>
        <w:t>will</w:t>
      </w:r>
      <w:r w:rsidRPr="0073102E">
        <w:t xml:space="preserve"> </w:t>
      </w:r>
      <w:r w:rsidRPr="00282B91">
        <w:rPr>
          <w:rStyle w:val="StyleUnderline"/>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proofErr w:type="spellStart"/>
      <w:r w:rsidRPr="005E5121">
        <w:rPr>
          <w:rStyle w:val="StyleUnderline"/>
          <w:highlight w:val="green"/>
        </w:rPr>
        <w:t>OneWeb</w:t>
      </w:r>
      <w:proofErr w:type="spellEnd"/>
      <w:r w:rsidRPr="005E5121">
        <w:rPr>
          <w:rStyle w:val="StyleUnderline"/>
          <w:highlight w:val="green"/>
        </w:rPr>
        <w:t xml:space="preserve"> Satellites </w:t>
      </w:r>
      <w:r w:rsidRPr="00282B91">
        <w:rPr>
          <w:rStyle w:val="StyleUnderline"/>
        </w:rPr>
        <w:t xml:space="preserve">and </w:t>
      </w:r>
      <w:r w:rsidRPr="005E5121">
        <w:rPr>
          <w:rStyle w:val="StyleUnderline"/>
          <w:highlight w:val="green"/>
        </w:rPr>
        <w:t xml:space="preserve">Airbus </w:t>
      </w:r>
      <w:r w:rsidRPr="00282B91">
        <w:rPr>
          <w:rStyle w:val="StyleUnderline"/>
        </w:rPr>
        <w:t>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 xml:space="preserve">Kuiper </w:t>
      </w:r>
      <w:r w:rsidRPr="0073102E">
        <w:rPr>
          <w:rStyle w:val="StyleUnderline"/>
        </w:rPr>
        <w:t xml:space="preserve">will place 3,236 satellites into orbit </w:t>
      </w:r>
      <w:r w:rsidRPr="00282B91">
        <w:rPr>
          <w:rStyle w:val="StyleUnderline"/>
        </w:rPr>
        <w:t xml:space="preserve">with the stated intention of providing </w:t>
      </w:r>
      <w:r w:rsidRPr="005E5121">
        <w:rPr>
          <w:rStyle w:val="StyleUnderline"/>
          <w:highlight w:val="green"/>
        </w:rPr>
        <w:t>“low-latency, high-speed broadband connectivity</w:t>
      </w:r>
      <w:r w:rsidRPr="004E60C1">
        <w:rPr>
          <w:rStyle w:val="StyleUnderline"/>
        </w:rPr>
        <w:t xml:space="preserve"> to unserved and underserved communities around the world,”</w:t>
      </w:r>
      <w:r>
        <w:t xml:space="preserve"> Amazon said in a statement to </w:t>
      </w:r>
      <w:proofErr w:type="spellStart"/>
      <w:r>
        <w:t>GeekWire</w:t>
      </w:r>
      <w:proofErr w:type="spellEnd"/>
      <w:r>
        <w:t>.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 xml:space="preserve">demand for data only promises to increase with the proliferation of AI, development of self-driving vehicles, virtual </w:t>
      </w:r>
      <w:proofErr w:type="gramStart"/>
      <w:r w:rsidRPr="004E60C1">
        <w:rPr>
          <w:rStyle w:val="StyleUnderline"/>
        </w:rPr>
        <w:t>reality</w:t>
      </w:r>
      <w:proofErr w:type="gramEnd"/>
      <w:r w:rsidRPr="004E60C1">
        <w:rPr>
          <w:rStyle w:val="StyleUnderline"/>
        </w:rPr>
        <w:t xml:space="preserve"> and video</w:t>
      </w:r>
      <w:r>
        <w:t xml:space="preserve">. At the same time, </w:t>
      </w:r>
      <w:r w:rsidRPr="004E60C1">
        <w:rPr>
          <w:rStyle w:val="StyleUnderline"/>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w:t>
      </w:r>
      <w:proofErr w:type="gramStart"/>
      <w:r w:rsidRPr="004E60C1">
        <w:rPr>
          <w:rStyle w:val="StyleUnderline"/>
        </w:rPr>
        <w:t>CubeSat, when</w:t>
      </w:r>
      <w:proofErr w:type="gramEnd"/>
      <w:r w:rsidRPr="004E60C1">
        <w:rPr>
          <w:rStyle w:val="StyleUnderline"/>
        </w:rPr>
        <w:t xml:space="preserve"> different commercial off-the-shelf components were used instead of space-qualified components. Over time, more and more engineers adopted the form factor</w:t>
      </w:r>
      <w:r>
        <w:t>.” “Here we are clinging to this speck of dust moving through the universe and there is this idea that we might be able to escape that. That is ultimately what drives their wanting to succeed.”–</w:t>
      </w:r>
      <w:proofErr w:type="spellStart"/>
      <w:r>
        <w:t>Nicolaj</w:t>
      </w:r>
      <w:proofErr w:type="spellEnd"/>
      <w:r>
        <w:t xml:space="preserve"> </w:t>
      </w:r>
      <w:proofErr w:type="spellStart"/>
      <w:r>
        <w:t>Siggelkow</w:t>
      </w:r>
      <w:proofErr w:type="spellEnd"/>
      <w:r>
        <w:t xml:space="preserve"> Recently, </w:t>
      </w:r>
      <w:r w:rsidRPr="0073102E">
        <w:rPr>
          <w:rStyle w:val="StyleUnderline"/>
        </w:rPr>
        <w:t xml:space="preserve">the </w:t>
      </w:r>
      <w:r w:rsidRPr="005E5121">
        <w:rPr>
          <w:rStyle w:val="StyleUnderline"/>
          <w:highlight w:val="green"/>
        </w:rPr>
        <w:t xml:space="preserve">cost of launching </w:t>
      </w:r>
      <w:r w:rsidRPr="0064154F">
        <w:rPr>
          <w:rStyle w:val="StyleUnderline"/>
        </w:rPr>
        <w:t xml:space="preserve">a satellite has </w:t>
      </w:r>
      <w:r w:rsidRPr="005E5121">
        <w:rPr>
          <w:rStyle w:val="StyleUnderline"/>
          <w:highlight w:val="green"/>
        </w:rPr>
        <w:t xml:space="preserve">declined </w:t>
      </w:r>
      <w:r w:rsidRPr="0064154F">
        <w:rPr>
          <w:rStyle w:val="StyleUnderline"/>
        </w:rPr>
        <w:t>to about $60 million from $200 million because of reusable rockets, reports Morgan Stanley, with a potential drop to as low as $5 million. Satellite mas</w:t>
      </w:r>
      <w:r w:rsidRPr="004E60C1">
        <w:rPr>
          <w:rStyle w:val="StyleUnderline"/>
        </w:rPr>
        <w:t xml:space="preserve">s </w:t>
      </w:r>
      <w:r w:rsidRPr="0064154F">
        <w:rPr>
          <w:rStyle w:val="StyleUnderline"/>
        </w:rPr>
        <w:t xml:space="preserve">production </w:t>
      </w:r>
      <w:r w:rsidRPr="005E5121">
        <w:rPr>
          <w:rStyle w:val="StyleUnderline"/>
          <w:highlight w:val="green"/>
        </w:rPr>
        <w:t xml:space="preserve">could decrease </w:t>
      </w:r>
      <w:r w:rsidRPr="0064154F">
        <w:rPr>
          <w:rStyle w:val="StyleUnderline"/>
        </w:rPr>
        <w:t xml:space="preserve">the cost </w:t>
      </w:r>
      <w:r w:rsidRPr="005E5121">
        <w:rPr>
          <w:rStyle w:val="StyleUnderline"/>
          <w:highlight w:val="green"/>
        </w:rPr>
        <w:t xml:space="preserve">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73102E">
        <w:rPr>
          <w:rStyle w:val="StyleUnderline"/>
        </w:rPr>
        <w:t>Companies like Bigelow Aerospace are</w:t>
      </w:r>
      <w:r w:rsidRPr="0064154F">
        <w:rPr>
          <w:rStyle w:val="StyleUnderline"/>
        </w:rPr>
        <w:t xml:space="preserve"> </w:t>
      </w:r>
      <w:r w:rsidRPr="005E5121">
        <w:rPr>
          <w:rStyle w:val="StyleUnderline"/>
          <w:highlight w:val="green"/>
        </w:rPr>
        <w:t>developing orbital space stations</w:t>
      </w:r>
      <w:r w:rsidRPr="004E60C1">
        <w:rPr>
          <w:rStyle w:val="StyleUnderline"/>
        </w:rPr>
        <w:t>. Axiom Space has staked out plans to build the first international commercial space station</w:t>
      </w:r>
      <w:r>
        <w:t xml:space="preserve"> — with a Philippe </w:t>
      </w:r>
      <w:proofErr w:type="spellStart"/>
      <w:r>
        <w:t>Starck</w:t>
      </w:r>
      <w:proofErr w:type="spellEnd"/>
      <w:r>
        <w:t xml:space="preserve">-designed interior — </w:t>
      </w:r>
      <w:r w:rsidRPr="0064154F">
        <w:rPr>
          <w:rStyle w:val="StyleUnderline"/>
        </w:rPr>
        <w:t xml:space="preserve">that </w:t>
      </w:r>
      <w:r w:rsidRPr="005E5121">
        <w:rPr>
          <w:rStyle w:val="StyleUnderline"/>
          <w:highlight w:val="green"/>
        </w:rPr>
        <w:t xml:space="preserve">aims to be </w:t>
      </w:r>
      <w:r w:rsidRPr="0064154F">
        <w:rPr>
          <w:rStyle w:val="StyleUnderline"/>
        </w:rPr>
        <w:t xml:space="preserve">a </w:t>
      </w:r>
      <w:r w:rsidRPr="005E5121">
        <w:rPr>
          <w:rStyle w:val="StyleUnderline"/>
          <w:highlight w:val="green"/>
        </w:rPr>
        <w:t>“microgravity lab</w:t>
      </w:r>
      <w:r w:rsidRPr="0064154F">
        <w:rPr>
          <w:rStyle w:val="StyleUnderline"/>
        </w:rPr>
        <w:t>oratory</w:t>
      </w:r>
      <w:r w:rsidRPr="005E5121">
        <w:rPr>
          <w:rStyle w:val="StyleUnderline"/>
          <w:highlight w:val="green"/>
        </w:rPr>
        <w:t xml:space="preserve"> where </w:t>
      </w:r>
      <w:r w:rsidRPr="0064154F">
        <w:rPr>
          <w:rStyle w:val="StyleUnderline"/>
        </w:rPr>
        <w:t xml:space="preserve">educators, scientists and </w:t>
      </w:r>
      <w:r w:rsidRPr="005E5121">
        <w:rPr>
          <w:rStyle w:val="StyleUnderline"/>
          <w:highlight w:val="green"/>
        </w:rPr>
        <w:t>researchers conduct life-improving research</w:t>
      </w:r>
      <w:r>
        <w:t xml:space="preserve">.” </w:t>
      </w:r>
      <w:r w:rsidRPr="0064154F">
        <w:rPr>
          <w:rStyle w:val="StyleUnderline"/>
        </w:rPr>
        <w:t xml:space="preserve">Other firms are </w:t>
      </w:r>
      <w:r w:rsidRPr="0073102E">
        <w:rPr>
          <w:rStyle w:val="StyleUnderline"/>
        </w:rPr>
        <w:t xml:space="preserve">chasing </w:t>
      </w:r>
      <w:r w:rsidRPr="005E5121">
        <w:rPr>
          <w:rStyle w:val="StyleUnderline"/>
          <w:highlight w:val="green"/>
        </w:rPr>
        <w:t>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w:t>
      </w:r>
      <w:r w:rsidRPr="0064154F">
        <w:rPr>
          <w:rStyle w:val="StyleUnderline"/>
        </w:rPr>
        <w:t>held space exploration firms are pursuing goals like landing humans on the moon, as well as airplane-borne rocket launchers that could put small telecommunications satellites into low Earth orbit at a far lower cost, and with far greater responsiveness, than ground-based systems.</w:t>
      </w:r>
      <w:r w:rsidRPr="0064154F">
        <w:t xml:space="preserve"> “</w:t>
      </w:r>
      <w:r w:rsidRPr="0064154F">
        <w:rPr>
          <w:rStyle w:val="StyleUnderline"/>
        </w:rPr>
        <w:t xml:space="preserve">It used to be a space race between countries, and </w:t>
      </w:r>
      <w:r w:rsidRPr="0064154F">
        <w:rPr>
          <w:rStyle w:val="Emphasis"/>
        </w:rPr>
        <w:t>now it’s a space race between billionaires</w:t>
      </w:r>
      <w:r w:rsidRPr="0064154F">
        <w:t>,” says Menon. “</w:t>
      </w:r>
      <w:r w:rsidRPr="0064154F">
        <w:rPr>
          <w:rStyle w:val="StyleUnderline"/>
        </w:rPr>
        <w:t>Musk is running</w:t>
      </w:r>
      <w:r w:rsidRPr="00431325">
        <w:rPr>
          <w:rStyle w:val="StyleUnderline"/>
        </w:rPr>
        <w:t xml:space="preserve"> SpaceX with the goal of colonizing Mars and making humanity a multi-planetary species. Bezos, with </w:t>
      </w:r>
      <w:proofErr w:type="gramStart"/>
      <w:r w:rsidRPr="00431325">
        <w:rPr>
          <w:rStyle w:val="StyleUnderline"/>
        </w:rPr>
        <w:t>all of</w:t>
      </w:r>
      <w:proofErr w:type="gramEnd"/>
      <w:r w:rsidRPr="00431325">
        <w:rPr>
          <w:rStyle w:val="StyleUnderline"/>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w:t>
      </w:r>
      <w:proofErr w:type="spellStart"/>
      <w:r>
        <w:t>Siggelkow</w:t>
      </w:r>
      <w:proofErr w:type="spellEnd"/>
      <w:r>
        <w:t xml:space="preserve">. “And I think that </w:t>
      </w:r>
      <w:r w:rsidRPr="0064154F">
        <w:rPr>
          <w:rStyle w:val="StyleUnderline"/>
        </w:rPr>
        <w:t xml:space="preserve">is what </w:t>
      </w:r>
      <w:r w:rsidRPr="005E5121">
        <w:rPr>
          <w:rStyle w:val="StyleUnderline"/>
          <w:highlight w:val="green"/>
        </w:rPr>
        <w:t>allow</w:t>
      </w:r>
      <w:r w:rsidRPr="0064154F">
        <w:rPr>
          <w:rStyle w:val="StyleUnderline"/>
        </w:rPr>
        <w:t xml:space="preserve">s these </w:t>
      </w:r>
      <w:r w:rsidRPr="005E5121">
        <w:rPr>
          <w:rStyle w:val="StyleUnderline"/>
          <w:highlight w:val="green"/>
        </w:rPr>
        <w:t xml:space="preserve">firms to attract </w:t>
      </w:r>
      <w:proofErr w:type="gramStart"/>
      <w:r w:rsidRPr="005E5121">
        <w:rPr>
          <w:rStyle w:val="StyleUnderline"/>
          <w:highlight w:val="green"/>
        </w:rPr>
        <w:t>really good</w:t>
      </w:r>
      <w:proofErr w:type="gramEnd"/>
      <w:r w:rsidRPr="005E5121">
        <w:rPr>
          <w:rStyle w:val="StyleUnderline"/>
          <w:highlight w:val="green"/>
        </w:rPr>
        <w:t xml:space="preserve"> people</w:t>
      </w:r>
      <w:r>
        <w:t xml:space="preserve">. </w:t>
      </w:r>
      <w:r w:rsidRPr="00431325">
        <w:rPr>
          <w:rStyle w:val="StyleUnderline"/>
        </w:rPr>
        <w:t xml:space="preserve">It is </w:t>
      </w:r>
      <w:proofErr w:type="gramStart"/>
      <w:r w:rsidRPr="00431325">
        <w:rPr>
          <w:rStyle w:val="StyleUnderline"/>
        </w:rPr>
        <w:t>really cool</w:t>
      </w:r>
      <w:proofErr w:type="gramEnd"/>
      <w:r w:rsidRPr="00431325">
        <w:rPr>
          <w:rStyle w:val="StyleUnderline"/>
        </w:rPr>
        <w:t xml:space="preserve">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64154F">
        <w:rPr>
          <w:rStyle w:val="StyleUnderline"/>
        </w:rPr>
        <w:t>It’s like Google funding big science projects</w:t>
      </w:r>
      <w:r w:rsidRPr="00431325">
        <w:rPr>
          <w:rStyle w:val="StyleUnderline"/>
        </w:rPr>
        <w:t xml:space="preserve"> and trying to push the technology frontier</w:t>
      </w:r>
      <w:r>
        <w:t>,” he says. “</w:t>
      </w:r>
      <w:r w:rsidRPr="0064154F">
        <w:rPr>
          <w:rStyle w:val="Emphasis"/>
          <w:highlight w:val="green"/>
        </w:rPr>
        <w:t>That</w:t>
      </w:r>
      <w:r w:rsidRPr="0064154F">
        <w:rPr>
          <w:rStyle w:val="Emphasis"/>
        </w:rPr>
        <w:t xml:space="preserve"> </w:t>
      </w:r>
      <w:r w:rsidRPr="005E5121">
        <w:rPr>
          <w:rStyle w:val="Emphasis"/>
          <w:highlight w:val="green"/>
        </w:rPr>
        <w:t>has a signaling purpose in the marketplace</w:t>
      </w:r>
      <w:r>
        <w:t xml:space="preserve"> — ‘</w:t>
      </w:r>
      <w:r w:rsidRPr="00431325">
        <w:rPr>
          <w:rStyle w:val="StyleUnderline"/>
        </w:rPr>
        <w:t xml:space="preserve">we may be making 99% of our money from your searches, but </w:t>
      </w:r>
      <w:r w:rsidRPr="0064154F">
        <w:rPr>
          <w:rStyle w:val="StyleUnderline"/>
        </w:rPr>
        <w:t xml:space="preserve">we are </w:t>
      </w:r>
      <w:r w:rsidRPr="005E5121">
        <w:rPr>
          <w:rStyle w:val="StyleUnderline"/>
          <w:highlight w:val="green"/>
        </w:rPr>
        <w:t>thinking about the future and pushing the frontier a bit</w:t>
      </w:r>
      <w:r>
        <w:t xml:space="preserve">.’ </w:t>
      </w:r>
      <w:r w:rsidRPr="00431325">
        <w:rPr>
          <w:rStyle w:val="StyleUnderline"/>
        </w:rPr>
        <w:t xml:space="preserve">They are really trying to work on the harder problems, and maybe we haven’t thought of </w:t>
      </w:r>
      <w:proofErr w:type="gramStart"/>
      <w:r w:rsidRPr="00431325">
        <w:rPr>
          <w:rStyle w:val="StyleUnderline"/>
        </w:rPr>
        <w:t>all of</w:t>
      </w:r>
      <w:proofErr w:type="gramEnd"/>
      <w:r w:rsidRPr="00431325">
        <w:rPr>
          <w:rStyle w:val="StyleUnderline"/>
        </w:rPr>
        <w:t xml:space="preserve"> the uses for a particular technology in all cases</w:t>
      </w:r>
      <w:r>
        <w:t xml:space="preserve">. </w:t>
      </w:r>
      <w:r w:rsidRPr="0064154F">
        <w:rPr>
          <w:rStyle w:val="Emphasis"/>
        </w:rPr>
        <w:t>They are on the road toward that</w:t>
      </w:r>
      <w:r w:rsidRPr="005E5121">
        <w:rPr>
          <w:highlight w:val="green"/>
        </w:rPr>
        <w:t xml:space="preserve">. </w:t>
      </w:r>
      <w:r w:rsidRPr="005E5121">
        <w:rPr>
          <w:rStyle w:val="StyleUnderline"/>
          <w:highlight w:val="green"/>
        </w:rPr>
        <w:t xml:space="preserve">You want to </w:t>
      </w:r>
      <w:r w:rsidRPr="0064154F">
        <w:rPr>
          <w:rStyle w:val="StyleUnderline"/>
        </w:rPr>
        <w:t xml:space="preserve">be able to </w:t>
      </w:r>
      <w:r w:rsidRPr="005E5121">
        <w:rPr>
          <w:rStyle w:val="StyleUnderline"/>
          <w:highlight w:val="green"/>
        </w:rPr>
        <w:t>show tech</w:t>
      </w:r>
      <w:r w:rsidRPr="0064154F">
        <w:rPr>
          <w:rStyle w:val="StyleUnderline"/>
        </w:rPr>
        <w:t xml:space="preserve">nological </w:t>
      </w:r>
      <w:r w:rsidRPr="005E5121">
        <w:rPr>
          <w:rStyle w:val="StyleUnderline"/>
          <w:highlight w:val="green"/>
        </w:rPr>
        <w:t xml:space="preserve">things </w:t>
      </w:r>
      <w:r w:rsidRPr="0073102E">
        <w:rPr>
          <w:rStyle w:val="StyleUnderline"/>
        </w:rPr>
        <w:t xml:space="preserve">that </w:t>
      </w:r>
      <w:r w:rsidRPr="005E5121">
        <w:rPr>
          <w:rStyle w:val="StyleUnderline"/>
          <w:highlight w:val="green"/>
        </w:rPr>
        <w:t xml:space="preserve">people didn’t </w:t>
      </w:r>
      <w:r w:rsidRPr="0064154F">
        <w:rPr>
          <w:rStyle w:val="StyleUnderline"/>
        </w:rPr>
        <w:t xml:space="preserve">necessarily </w:t>
      </w:r>
      <w:r w:rsidRPr="0073102E">
        <w:rPr>
          <w:rStyle w:val="StyleUnderline"/>
          <w:highlight w:val="green"/>
        </w:rPr>
        <w:t>understand</w:t>
      </w:r>
      <w:r w:rsidRPr="0064154F">
        <w:rPr>
          <w:rStyle w:val="StyleUnderline"/>
        </w:rPr>
        <w:t xml:space="preserve"> </w:t>
      </w:r>
      <w:r w:rsidRPr="0073102E">
        <w:rPr>
          <w:rStyle w:val="StyleUnderline"/>
          <w:highlight w:val="green"/>
        </w:rPr>
        <w:t>were</w:t>
      </w:r>
      <w:r w:rsidRPr="0064154F">
        <w:rPr>
          <w:rStyle w:val="StyleUnderline"/>
        </w:rPr>
        <w:t xml:space="preserve"> feasible or </w:t>
      </w:r>
      <w:r w:rsidRPr="0073102E">
        <w:rPr>
          <w:rStyle w:val="StyleUnderline"/>
          <w:highlight w:val="green"/>
        </w:rPr>
        <w:t>possible</w:t>
      </w:r>
      <w:r w:rsidRPr="0064154F">
        <w:rPr>
          <w:rStyle w:val="StyleUnderline"/>
        </w:rPr>
        <w:t>.”</w:t>
      </w:r>
      <w:r>
        <w:rPr>
          <w:rStyle w:val="StyleUnderline"/>
        </w:rPr>
        <w:t xml:space="preserve"> </w:t>
      </w:r>
      <w:r w:rsidRPr="0064154F">
        <w:rPr>
          <w:rStyle w:val="StyleUnderline"/>
        </w:rPr>
        <w:t xml:space="preserve">A certain amount of </w:t>
      </w:r>
      <w:r w:rsidRPr="005E5121">
        <w:rPr>
          <w:rStyle w:val="Emphasis"/>
          <w:highlight w:val="green"/>
        </w:rPr>
        <w:t>momentum for ideas hinges on perception</w:t>
      </w:r>
      <w:r>
        <w:t xml:space="preserve">, especially regarding a future for the space-tourism industry, </w:t>
      </w:r>
      <w:proofErr w:type="spellStart"/>
      <w:r>
        <w:t>Siggelkow</w:t>
      </w:r>
      <w:proofErr w:type="spellEnd"/>
      <w:r>
        <w:t xml:space="preserve"> notes. “</w:t>
      </w:r>
      <w:r w:rsidRPr="0064154F">
        <w:rPr>
          <w:rStyle w:val="StyleUnderline"/>
        </w:rPr>
        <w:t>We know this is a really complicated and to a certain extent dangerous endeavor, and the general public’s risk appetite is very low</w:t>
      </w:r>
      <w:r w:rsidRPr="0064154F">
        <w:t>. Think about self-driving vehicles and accidents. At what po</w:t>
      </w:r>
      <w:r>
        <w:t xml:space="preserve">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w:t>
      </w:r>
      <w:proofErr w:type="spellStart"/>
      <w:r>
        <w:t>Beresheet</w:t>
      </w:r>
      <w:proofErr w:type="spellEnd"/>
      <w:r>
        <w:t xml:space="preserve"> Spacecraft, which in April crashed into the moon. </w:t>
      </w:r>
      <w:r w:rsidRPr="00DC3D81">
        <w:rPr>
          <w:rStyle w:val="StyleUnderline"/>
        </w:rPr>
        <w:t xml:space="preserve">For now, </w:t>
      </w:r>
      <w:r w:rsidRPr="0073102E">
        <w:rPr>
          <w:rStyle w:val="StyleUnderline"/>
        </w:rPr>
        <w:t>investors are taking</w:t>
      </w:r>
      <w:r w:rsidRPr="00F40C97">
        <w:rPr>
          <w:rStyle w:val="StyleUnderline"/>
        </w:rPr>
        <w:t xml:space="preserve"> a relatively rosy view of the prospect of making money in space. In the first quarter of 2019, </w:t>
      </w:r>
      <w:r w:rsidRPr="005E5121">
        <w:rPr>
          <w:rStyle w:val="StyleUnderline"/>
          <w:highlight w:val="green"/>
        </w:rPr>
        <w:t xml:space="preserve">$1.7 billion </w:t>
      </w:r>
      <w:r w:rsidRPr="00F40C97">
        <w:rPr>
          <w:rStyle w:val="StyleUnderline"/>
        </w:rPr>
        <w:t xml:space="preserve">in equity </w:t>
      </w:r>
      <w:r w:rsidRPr="005E5121">
        <w:rPr>
          <w:rStyle w:val="StyleUnderline"/>
          <w:highlight w:val="green"/>
        </w:rPr>
        <w:t xml:space="preserve">was invested into space </w:t>
      </w:r>
      <w:r w:rsidRPr="0073102E">
        <w:rPr>
          <w:rStyle w:val="StyleUnderline"/>
        </w:rPr>
        <w:t>companies</w:t>
      </w:r>
      <w:r>
        <w:t xml:space="preserve"> — </w:t>
      </w:r>
      <w:r w:rsidRPr="00431325">
        <w:rPr>
          <w:rStyle w:val="StyleUnderline"/>
        </w:rPr>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 xml:space="preserve">the </w:t>
      </w:r>
      <w:r w:rsidRPr="00F40C97">
        <w:rPr>
          <w:rStyle w:val="StyleUnderline"/>
        </w:rPr>
        <w:t xml:space="preserve">New Space </w:t>
      </w:r>
      <w:r w:rsidRPr="005E5121">
        <w:rPr>
          <w:rStyle w:val="StyleUnderline"/>
          <w:highlight w:val="green"/>
        </w:rPr>
        <w:t xml:space="preserve">market was catalyzed by </w:t>
      </w:r>
      <w:r w:rsidRPr="0073102E">
        <w:rPr>
          <w:rStyle w:val="StyleUnderline"/>
        </w:rPr>
        <w:t xml:space="preserve">a set of </w:t>
      </w:r>
      <w:r w:rsidRPr="005E5121">
        <w:rPr>
          <w:rStyle w:val="StyleUnderline"/>
          <w:highlight w:val="green"/>
        </w:rPr>
        <w:t>“emotionally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 xml:space="preserve">challenged or reinforced existing </w:t>
      </w:r>
      <w:proofErr w:type="gramStart"/>
      <w:r w:rsidRPr="00431325">
        <w:rPr>
          <w:rStyle w:val="StyleUnderline"/>
        </w:rPr>
        <w:t>notions, and</w:t>
      </w:r>
      <w:proofErr w:type="gramEnd"/>
      <w:r w:rsidRPr="00431325">
        <w:rPr>
          <w:rStyle w:val="StyleUnderline"/>
        </w:rPr>
        <w:t xml:space="preserve"> led to new solutions</w:t>
      </w:r>
      <w:r>
        <w:t>. “</w:t>
      </w:r>
      <w:r w:rsidRPr="005E5121">
        <w:rPr>
          <w:rStyle w:val="StyleUnderline"/>
          <w:highlight w:val="green"/>
        </w:rPr>
        <w:t>This</w:t>
      </w:r>
      <w:r w:rsidRPr="00F40C97">
        <w:rPr>
          <w:rStyle w:val="StyleUnderline"/>
        </w:rPr>
        <w:t xml:space="preserve">, in turn, </w:t>
      </w:r>
      <w:r w:rsidRPr="005E5121">
        <w:rPr>
          <w:rStyle w:val="StyleUnderline"/>
          <w:highlight w:val="green"/>
        </w:rPr>
        <w:t xml:space="preserve">drove </w:t>
      </w:r>
      <w:r w:rsidRPr="00F40C97">
        <w:rPr>
          <w:rStyle w:val="StyleUnderline"/>
        </w:rPr>
        <w:t xml:space="preserve">the </w:t>
      </w:r>
      <w:r w:rsidRPr="005E5121">
        <w:rPr>
          <w:rStyle w:val="StyleUnderline"/>
          <w:highlight w:val="green"/>
        </w:rPr>
        <w:t xml:space="preserve">emergence of </w:t>
      </w:r>
      <w:r w:rsidRPr="00F40C97">
        <w:rPr>
          <w:rStyle w:val="StyleUnderline"/>
        </w:rPr>
        <w:t xml:space="preserve">a previously </w:t>
      </w:r>
      <w:r w:rsidRPr="005E5121">
        <w:rPr>
          <w:rStyle w:val="StyleUnderline"/>
          <w:highlight w:val="green"/>
        </w:rPr>
        <w:t>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F40C97">
        <w:rPr>
          <w:rStyle w:val="StyleUnderline"/>
        </w:rPr>
        <w:t xml:space="preserve">the </w:t>
      </w:r>
      <w:r w:rsidRPr="0073102E">
        <w:rPr>
          <w:rStyle w:val="StyleUnderline"/>
        </w:rPr>
        <w:t>pace has now picked up</w:t>
      </w:r>
      <w:r>
        <w:t xml:space="preserve"> — at NASA as well as in 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w:t>
      </w:r>
      <w:proofErr w:type="spellStart"/>
      <w:r>
        <w:t>Skylon</w:t>
      </w:r>
      <w:proofErr w:type="spellEnd"/>
      <w:r>
        <w:t xml:space="preserve">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4D705160" w14:textId="77777777" w:rsidR="0077250D" w:rsidRDefault="0077250D" w:rsidP="0077250D">
      <w:pPr>
        <w:pStyle w:val="Heading4"/>
      </w:pPr>
      <w:r>
        <w:t>Without that mass investment, all necessary space infrastructure is chilled – technology is all seen as linked to eventual deep space exploration</w:t>
      </w:r>
    </w:p>
    <w:p w14:paraId="68EEA810" w14:textId="77777777" w:rsidR="0077250D" w:rsidRPr="00016D7A" w:rsidRDefault="0077250D" w:rsidP="0077250D">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15"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26B26600" w14:textId="77777777" w:rsidR="0077250D" w:rsidRDefault="0077250D" w:rsidP="0077250D">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 xml:space="preserve">significant progress has been made in </w:t>
      </w:r>
      <w:r w:rsidRPr="00F40C97">
        <w:rPr>
          <w:rStyle w:val="StyleUnderline"/>
        </w:rPr>
        <w:t xml:space="preserve">the </w:t>
      </w:r>
      <w:r w:rsidRPr="0073102E">
        <w:rPr>
          <w:rStyle w:val="StyleUnderline"/>
        </w:rPr>
        <w:t xml:space="preserve">design and development of </w:t>
      </w:r>
      <w:r w:rsidRPr="005E5121">
        <w:rPr>
          <w:rStyle w:val="StyleUnderline"/>
          <w:highlight w:val="green"/>
        </w:rPr>
        <w:t>cost-effective launch vehicles</w:t>
      </w:r>
      <w:r w:rsidRPr="00E461A0">
        <w:rPr>
          <w:rStyle w:val="StyleUnderline"/>
        </w:rPr>
        <w:t>.</w:t>
      </w:r>
      <w:r>
        <w:t xml:space="preserve"> Currently, </w:t>
      </w:r>
      <w:r w:rsidRPr="00F40C97">
        <w:rPr>
          <w:rStyle w:val="StyleUnderline"/>
        </w:rPr>
        <w:t>SpaceX</w:t>
      </w:r>
      <w:r w:rsidRPr="00F40C97">
        <w:t xml:space="preserve"> </w:t>
      </w:r>
      <w:r w:rsidRPr="00F40C97">
        <w:rPr>
          <w:rStyle w:val="StyleUnderline"/>
        </w:rPr>
        <w:t>has developed a system to reuse the first stage of rockets</w:t>
      </w:r>
      <w:r w:rsidRPr="00F40C97">
        <w:t xml:space="preserve">, </w:t>
      </w:r>
      <w:r w:rsidRPr="00F40C97">
        <w:rPr>
          <w:rStyle w:val="StyleUnderline"/>
        </w:rPr>
        <w:t>which serves to give the initial thrust necessary to</w:t>
      </w:r>
      <w:r w:rsidRPr="00E461A0">
        <w:rPr>
          <w:rStyle w:val="StyleUnderline"/>
        </w:rPr>
        <w:t xml:space="preserve"> overcome Earth's </w:t>
      </w:r>
      <w:r w:rsidRPr="00BF0B97">
        <w:rPr>
          <w:rStyle w:val="StyleUnderline"/>
        </w:rPr>
        <w:t>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F40C97">
        <w:rPr>
          <w:rStyle w:val="StyleUnderline"/>
        </w:rPr>
        <w:t xml:space="preserve">SpaceX has </w:t>
      </w:r>
      <w:r w:rsidRPr="005E5121">
        <w:rPr>
          <w:rStyle w:val="StyleUnderline"/>
          <w:highlight w:val="green"/>
        </w:rPr>
        <w:t xml:space="preserve">successfully developed </w:t>
      </w:r>
      <w:r w:rsidRPr="00F40C97">
        <w:rPr>
          <w:rStyle w:val="StyleUnderline"/>
        </w:rPr>
        <w:t xml:space="preserve">the </w:t>
      </w:r>
      <w:r w:rsidRPr="005E5121">
        <w:rPr>
          <w:rStyle w:val="StyleUnderline"/>
          <w:highlight w:val="green"/>
        </w:rPr>
        <w:t xml:space="preserve">recovery and reuse of </w:t>
      </w:r>
      <w:r w:rsidRPr="00F40C97">
        <w:rPr>
          <w:rStyle w:val="StyleUnderline"/>
        </w:rPr>
        <w:t xml:space="preserve">the </w:t>
      </w:r>
      <w:r w:rsidRPr="005E5121">
        <w:rPr>
          <w:rStyle w:val="StyleUnderline"/>
          <w:highlight w:val="green"/>
        </w:rPr>
        <w:t>first stage</w:t>
      </w:r>
      <w:r w:rsidRPr="00F40C97">
        <w:rPr>
          <w:rStyle w:val="StyleUnderline"/>
        </w:rPr>
        <w:t xml:space="preserve">s </w:t>
      </w:r>
      <w:r w:rsidRPr="005E5121">
        <w:rPr>
          <w:rStyle w:val="StyleUnderline"/>
          <w:highlight w:val="green"/>
        </w:rPr>
        <w:t>of rockets</w:t>
      </w:r>
      <w:r w:rsidRPr="00E461A0">
        <w:rPr>
          <w:rStyle w:val="StyleUnderline"/>
        </w:rPr>
        <w:t xml:space="preserve">, </w:t>
      </w:r>
      <w:r w:rsidRPr="005E5121">
        <w:rPr>
          <w:rStyle w:val="StyleUnderline"/>
          <w:highlight w:val="green"/>
        </w:rPr>
        <w:t xml:space="preserve">reducing </w:t>
      </w:r>
      <w:r w:rsidRPr="001E61CA">
        <w:rPr>
          <w:rStyle w:val="StyleUnderline"/>
        </w:rPr>
        <w:t xml:space="preserve">the </w:t>
      </w:r>
      <w:r w:rsidRPr="005E5121">
        <w:rPr>
          <w:rStyle w:val="StyleUnderline"/>
          <w:highlight w:val="green"/>
        </w:rPr>
        <w:t xml:space="preserve">cost </w:t>
      </w:r>
      <w:r w:rsidRPr="001E61CA">
        <w:rPr>
          <w:rStyle w:val="StyleUnderline"/>
        </w:rPr>
        <w:t>per kilogram of payload</w:t>
      </w:r>
      <w:r w:rsidRPr="005E5121">
        <w:rPr>
          <w:rStyle w:val="StyleUnderline"/>
          <w:highlight w:val="green"/>
        </w:rPr>
        <w:t xml:space="preserve"> by more than 50 percent</w:t>
      </w:r>
      <w:r w:rsidRPr="00E461A0">
        <w:rPr>
          <w:rStyle w:val="StyleUnderline"/>
        </w:rPr>
        <w:t>.</w:t>
      </w:r>
      <w:r>
        <w:t xml:space="preserve"> </w:t>
      </w:r>
      <w:r w:rsidRPr="001E61CA">
        <w:rPr>
          <w:rStyle w:val="StyleUnderline"/>
        </w:rPr>
        <w:t xml:space="preserve">These developments provide access to space for many small and medium-sized companies, </w:t>
      </w:r>
      <w:r w:rsidRPr="001E61CA">
        <w:rPr>
          <w:rStyle w:val="Emphasis"/>
        </w:rPr>
        <w:t>as well as educational and research institutions</w:t>
      </w:r>
      <w:r w:rsidRPr="001E61CA">
        <w:t xml:space="preserve">. </w:t>
      </w:r>
      <w:proofErr w:type="gramStart"/>
      <w:r w:rsidRPr="001E61CA">
        <w:t>In the near future</w:t>
      </w:r>
      <w:proofErr w:type="gramEnd"/>
      <w:r w:rsidRPr="001E61CA">
        <w:t xml:space="preserve">, </w:t>
      </w:r>
      <w:r w:rsidRPr="001E61CA">
        <w:rPr>
          <w:rStyle w:val="StyleUnderline"/>
        </w:rPr>
        <w:t>the development of the satellite Internet</w:t>
      </w:r>
      <w:r w:rsidRPr="00016D7A">
        <w:rPr>
          <w:rStyle w:val="StyleUnderline"/>
        </w:rPr>
        <w:t xml:space="preserve"> will allow people and companies to connect wherever they are</w:t>
      </w:r>
      <w:r>
        <w:t xml:space="preserve"> - an effective alternative when terrestrial networks are absent or of poor quality. In addition, </w:t>
      </w:r>
      <w:r w:rsidRPr="005E5121">
        <w:rPr>
          <w:rStyle w:val="StyleUnderline"/>
          <w:highlight w:val="green"/>
        </w:rPr>
        <w:t>satellite tech</w:t>
      </w:r>
      <w:r w:rsidRPr="001E61CA">
        <w:rPr>
          <w:rStyle w:val="StyleUnderline"/>
        </w:rPr>
        <w:t>nology</w:t>
      </w:r>
      <w:r w:rsidRPr="005E5121">
        <w:rPr>
          <w:rStyle w:val="StyleUnderline"/>
          <w:highlight w:val="green"/>
        </w:rPr>
        <w:t xml:space="preserve"> gives rise to </w:t>
      </w:r>
      <w:r w:rsidRPr="00BF0B97">
        <w:rPr>
          <w:rStyle w:val="StyleUnderline"/>
        </w:rPr>
        <w:t>a growing stream of uses, including</w:t>
      </w:r>
      <w:r w:rsidRPr="001E61CA">
        <w:rPr>
          <w:rStyle w:val="StyleUnderline"/>
        </w:rPr>
        <w:t xml:space="preserve"> </w:t>
      </w:r>
      <w:r w:rsidRPr="005E5121">
        <w:rPr>
          <w:rStyle w:val="StyleUnderline"/>
          <w:highlight w:val="green"/>
        </w:rPr>
        <w:t xml:space="preserve">transportation </w:t>
      </w:r>
      <w:r w:rsidRPr="001E61CA">
        <w:rPr>
          <w:rStyle w:val="StyleUnderline"/>
        </w:rPr>
        <w:t xml:space="preserve">and </w:t>
      </w:r>
      <w:r w:rsidRPr="005E5121">
        <w:rPr>
          <w:rStyle w:val="StyleUnderline"/>
          <w:highlight w:val="green"/>
        </w:rPr>
        <w:t xml:space="preserve">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BF0B97">
        <w:rPr>
          <w:rStyle w:val="StyleUnderline"/>
        </w:rPr>
        <w:t xml:space="preserve">the </w:t>
      </w:r>
      <w:r w:rsidRPr="005E5121">
        <w:rPr>
          <w:rStyle w:val="StyleUnderline"/>
          <w:highlight w:val="green"/>
        </w:rPr>
        <w:t xml:space="preserve">use of space resources will be crucial </w:t>
      </w:r>
      <w:r w:rsidRPr="00BF0B97">
        <w:rPr>
          <w:rStyle w:val="StyleUnderline"/>
        </w:rPr>
        <w:t>for the success of expeditions to the Moon and other planets</w:t>
      </w:r>
      <w:r w:rsidRPr="00BF0B97">
        <w:t xml:space="preserve">. </w:t>
      </w:r>
      <w:r w:rsidRPr="00BF0B97">
        <w:rPr>
          <w:rStyle w:val="StyleUnderline"/>
        </w:rPr>
        <w:t>The Moon's resources provide propellant for the in-orbit refueling of spacecraft,</w:t>
      </w:r>
      <w:r w:rsidRPr="00BF0B97">
        <w:t xml:space="preserve"> </w:t>
      </w:r>
      <w:r w:rsidRPr="00BF0B97">
        <w:rPr>
          <w:rStyle w:val="StyleUnderline"/>
        </w:rPr>
        <w:t xml:space="preserve">reducing their </w:t>
      </w:r>
      <w:proofErr w:type="gramStart"/>
      <w:r w:rsidRPr="00BF0B97">
        <w:rPr>
          <w:rStyle w:val="StyleUnderline"/>
        </w:rPr>
        <w:t>costs</w:t>
      </w:r>
      <w:r w:rsidRPr="00BF0B97">
        <w:t>[</w:t>
      </w:r>
      <w:proofErr w:type="gramEnd"/>
      <w:r w:rsidRPr="00BF0B97">
        <w:t>1]</w:t>
      </w:r>
      <w:r w:rsidRPr="00BF0B97">
        <w:rPr>
          <w:rStyle w:val="StyleUnderline"/>
        </w:rPr>
        <w:t>, and oxygen and water for suppor</w:t>
      </w:r>
      <w:r w:rsidRPr="00016D7A">
        <w:rPr>
          <w:rStyle w:val="StyleUnderline"/>
        </w:rPr>
        <w:t>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BF0B97">
        <w:rPr>
          <w:rStyle w:val="StyleUnderline"/>
        </w:rPr>
        <w:t xml:space="preserve">The </w:t>
      </w:r>
      <w:r w:rsidRPr="005E5121">
        <w:rPr>
          <w:rStyle w:val="StyleUnderline"/>
          <w:highlight w:val="green"/>
        </w:rPr>
        <w:t xml:space="preserve">private sector would </w:t>
      </w:r>
      <w:r w:rsidRPr="00BF0B97">
        <w:rPr>
          <w:rStyle w:val="StyleUnderline"/>
        </w:rPr>
        <w:t xml:space="preserve">then </w:t>
      </w:r>
      <w:r w:rsidRPr="001E61CA">
        <w:rPr>
          <w:rStyle w:val="StyleUnderline"/>
        </w:rPr>
        <w:t xml:space="preserve">take the lead in </w:t>
      </w:r>
      <w:r w:rsidRPr="005E5121">
        <w:rPr>
          <w:rStyle w:val="StyleUnderline"/>
          <w:highlight w:val="green"/>
        </w:rPr>
        <w:t>creat</w:t>
      </w:r>
      <w:r w:rsidRPr="001E61CA">
        <w:rPr>
          <w:rStyle w:val="StyleUnderline"/>
        </w:rPr>
        <w:t>ing</w:t>
      </w:r>
      <w:r w:rsidRPr="005E5121">
        <w:rPr>
          <w:rStyle w:val="StyleUnderline"/>
          <w:highlight w:val="green"/>
        </w:rPr>
        <w:t xml:space="preserve"> new markets and expand</w:t>
      </w:r>
      <w:r w:rsidRPr="001E61CA">
        <w:rPr>
          <w:rStyle w:val="StyleUnderline"/>
        </w:rPr>
        <w:t>ing</w:t>
      </w:r>
      <w:r w:rsidRPr="005E5121">
        <w:rPr>
          <w:rStyle w:val="StyleUnderline"/>
          <w:highlight w:val="green"/>
        </w:rPr>
        <w:t xml:space="preserve"> the presence of </w:t>
      </w:r>
      <w:r w:rsidRPr="00BF0B97">
        <w:rPr>
          <w:rStyle w:val="StyleUnderline"/>
          <w:highlight w:val="green"/>
        </w:rPr>
        <w:t>humanity</w:t>
      </w:r>
      <w:r w:rsidRPr="001E61CA">
        <w:rPr>
          <w:rStyle w:val="StyleUnderline"/>
        </w:rPr>
        <w:t xml:space="preserve"> in </w:t>
      </w:r>
      <w:r w:rsidRPr="001E61CA">
        <w:rPr>
          <w:rStyle w:val="StyleUnderline"/>
          <w:highlight w:val="green"/>
        </w:rPr>
        <w:t>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1E61CA">
        <w:rPr>
          <w:rStyle w:val="StyleUnderline"/>
        </w:rPr>
        <w:t xml:space="preserve">Moon mining will </w:t>
      </w:r>
      <w:proofErr w:type="gramStart"/>
      <w:r w:rsidRPr="001E61CA">
        <w:rPr>
          <w:rStyle w:val="StyleUnderline"/>
        </w:rPr>
        <w:t>present also</w:t>
      </w:r>
      <w:proofErr w:type="gramEnd"/>
      <w:r w:rsidRPr="001E61CA">
        <w:rPr>
          <w:rStyle w:val="StyleUnderline"/>
        </w:rPr>
        <w:t xml:space="preserve"> </w:t>
      </w:r>
      <w:r w:rsidRPr="005E5121">
        <w:rPr>
          <w:rStyle w:val="StyleUnderline"/>
          <w:highlight w:val="green"/>
        </w:rPr>
        <w:t xml:space="preserve">an opportunity to make space based solar power </w:t>
      </w:r>
      <w:r w:rsidRPr="001E61CA">
        <w:rPr>
          <w:rStyle w:val="StyleUnderline"/>
        </w:rPr>
        <w:t xml:space="preserve">(SBSP) </w:t>
      </w:r>
      <w:r w:rsidRPr="001E61CA">
        <w:rPr>
          <w:rStyle w:val="StyleUnderline"/>
          <w:highlight w:val="green"/>
        </w:rPr>
        <w:t>economically feasible</w:t>
      </w:r>
      <w:r w:rsidRPr="001E61CA">
        <w:t xml:space="preserve">. </w:t>
      </w:r>
      <w:r w:rsidRPr="001E61CA">
        <w:rPr>
          <w:rStyle w:val="StyleUnderline"/>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24FFCEF7" w14:textId="77777777" w:rsidR="0077250D" w:rsidRPr="005351C3" w:rsidRDefault="0077250D" w:rsidP="0077250D"/>
    <w:p w14:paraId="04B39FB8" w14:textId="77777777" w:rsidR="0077250D" w:rsidRDefault="0077250D" w:rsidP="0077250D"/>
    <w:p w14:paraId="7A02FBFB" w14:textId="77777777" w:rsidR="0077250D" w:rsidRDefault="0077250D" w:rsidP="0077250D">
      <w:pPr>
        <w:pStyle w:val="Heading4"/>
      </w:pPr>
      <w:r>
        <w:t>Strong commercial space industry catalyzes tech innovation – progress at the margins and spinoff tech change global information networks.</w:t>
      </w:r>
    </w:p>
    <w:p w14:paraId="5F89B77B" w14:textId="77777777" w:rsidR="0077250D" w:rsidRDefault="0077250D" w:rsidP="0077250D">
      <w:r w:rsidRPr="00ED5B3E">
        <w:rPr>
          <w:b/>
          <w:bCs/>
          <w:sz w:val="26"/>
          <w:szCs w:val="26"/>
        </w:rPr>
        <w:t>Hampson 17</w:t>
      </w:r>
      <w:r>
        <w:t xml:space="preserve"> [</w:t>
      </w:r>
      <w:r w:rsidRPr="00ED5B3E">
        <w:t xml:space="preserve">Joshua Hampson, 1-27-2017, "The Future of Space Commercialization," </w:t>
      </w:r>
      <w:proofErr w:type="spellStart"/>
      <w:r w:rsidRPr="00ED5B3E">
        <w:t>Niskanen</w:t>
      </w:r>
      <w:proofErr w:type="spellEnd"/>
      <w:r w:rsidRPr="00ED5B3E">
        <w:t xml:space="preserve"> Center, </w:t>
      </w:r>
      <w:hyperlink r:id="rId16" w:history="1">
        <w:r w:rsidRPr="005B1C0F">
          <w:rPr>
            <w:rStyle w:val="Hyperlink"/>
          </w:rPr>
          <w:t>https://www.niskanencenter.org/wp-content/uploads/old_uploads/2017/01/TheFutureofSpaceCommercializationFinal.pdf</w:t>
        </w:r>
      </w:hyperlink>
      <w:r>
        <w:t>]//DDPT</w:t>
      </w:r>
    </w:p>
    <w:p w14:paraId="4150C7B8" w14:textId="77777777" w:rsidR="0077250D" w:rsidRPr="002E5B44" w:rsidRDefault="0077250D" w:rsidP="0077250D">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530AB61C" w14:textId="77777777" w:rsidR="0077250D" w:rsidRDefault="0077250D" w:rsidP="0077250D">
      <w:r>
        <w:t xml:space="preserve">In terms of technology, </w:t>
      </w:r>
      <w:r w:rsidRPr="002E5B44">
        <w:rPr>
          <w:rStyle w:val="StyleUnderline"/>
        </w:rPr>
        <w:t xml:space="preserve">the </w:t>
      </w:r>
      <w:r w:rsidRPr="005E5121">
        <w:rPr>
          <w:rStyle w:val="StyleUnderline"/>
          <w:highlight w:val="green"/>
        </w:rPr>
        <w:t xml:space="preserve">difficult environment </w:t>
      </w:r>
      <w:r w:rsidRPr="00BF0B97">
        <w:rPr>
          <w:rStyle w:val="StyleUnderline"/>
        </w:rPr>
        <w:t>of</w:t>
      </w:r>
      <w:r w:rsidRPr="002E5B44">
        <w:rPr>
          <w:rStyle w:val="StyleUnderline"/>
        </w:rPr>
        <w:t xml:space="preserve"> </w:t>
      </w:r>
      <w:r w:rsidRPr="002E5B44">
        <w:rPr>
          <w:rStyle w:val="Emphasis"/>
        </w:rPr>
        <w:t xml:space="preserve">outer </w:t>
      </w:r>
      <w:r w:rsidRPr="00BF0B97">
        <w:rPr>
          <w:rStyle w:val="Emphasis"/>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BF0B97">
        <w:rPr>
          <w:rStyle w:val="Emphasis"/>
          <w:highlight w:val="green"/>
        </w:rPr>
        <w:t>launch</w:t>
      </w:r>
      <w:r w:rsidRPr="00BF0B97">
        <w:rPr>
          <w:rStyle w:val="Emphasis"/>
        </w:rPr>
        <w:t>ed</w:t>
      </w:r>
      <w:r w:rsidRPr="00BF0B97">
        <w:rPr>
          <w:rStyle w:val="StyleUnderline"/>
        </w:rPr>
        <w:t xml:space="preserve"> into orbit </w:t>
      </w:r>
      <w:r w:rsidRPr="00BF0B97">
        <w:rPr>
          <w:rStyle w:val="Emphasis"/>
          <w:highlight w:val="green"/>
        </w:rPr>
        <w:t>costs</w:t>
      </w:r>
      <w:r w:rsidRPr="00BF0B97">
        <w:rPr>
          <w:rStyle w:val="StyleUnderline"/>
        </w:rPr>
        <w:t xml:space="preserve"> a </w:t>
      </w:r>
      <w:r w:rsidRPr="00BF0B97">
        <w:rPr>
          <w:rStyle w:val="Emphasis"/>
        </w:rPr>
        <w:t>significant</w:t>
      </w:r>
      <w:r w:rsidRPr="00BF0B97">
        <w:rPr>
          <w:rStyle w:val="StyleUnderline"/>
        </w:rPr>
        <w:t xml:space="preserve"> amount of </w:t>
      </w:r>
      <w:r w:rsidRPr="00BF0B97">
        <w:rPr>
          <w:rStyle w:val="Emphasis"/>
        </w:rPr>
        <w:t>money</w:t>
      </w:r>
      <w:r>
        <w:t>—at the moment between $27,000 and $43,000 per pound, though that will likely drop in the future —</w:t>
      </w:r>
      <w:r w:rsidRPr="002E5B44">
        <w:rPr>
          <w:rStyle w:val="StyleUnderline"/>
        </w:rPr>
        <w:t>each</w:t>
      </w:r>
      <w:r>
        <w:t xml:space="preserve"> 19 </w:t>
      </w:r>
      <w:proofErr w:type="gramStart"/>
      <w:r w:rsidRPr="002E5B44">
        <w:rPr>
          <w:rStyle w:val="StyleUnderline"/>
        </w:rPr>
        <w:t>reduction</w:t>
      </w:r>
      <w:proofErr w:type="gramEnd"/>
      <w:r w:rsidRPr="002E5B44">
        <w:rPr>
          <w:rStyle w:val="StyleUnderline"/>
        </w:rPr>
        <w:t xml:space="preserve">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w:t>
      </w:r>
      <w:proofErr w:type="spellStart"/>
      <w:r>
        <w:t>prototypers</w:t>
      </w:r>
      <w:proofErr w:type="spellEnd"/>
      <w:r>
        <w:t xml:space="preserve">,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5CF928F6" w14:textId="77777777" w:rsidR="0077250D" w:rsidRPr="002E5B44" w:rsidRDefault="0077250D" w:rsidP="0077250D">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 xml:space="preserve">need for certainty </w:t>
      </w:r>
      <w:r w:rsidRPr="00BF0B97">
        <w:rPr>
          <w:rStyle w:val="StyleUnderline"/>
        </w:rPr>
        <w:t>about</w:t>
      </w:r>
      <w:r w:rsidRPr="002E5B44">
        <w:rPr>
          <w:rStyle w:val="StyleUnderline"/>
        </w:rPr>
        <w:t xml:space="preserve"> the resiliency of </w:t>
      </w:r>
      <w:r w:rsidRPr="00BF0B97">
        <w:rPr>
          <w:rStyle w:val="StyleUnderline"/>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 xml:space="preserve">development </w:t>
      </w:r>
      <w:r w:rsidRPr="00BF0B97">
        <w:rPr>
          <w:rStyle w:val="StyleUnderline"/>
        </w:rPr>
        <w:t xml:space="preserve">of an </w:t>
      </w:r>
      <w:r w:rsidRPr="005E5121">
        <w:rPr>
          <w:rStyle w:val="StyleUnderline"/>
          <w:highlight w:val="green"/>
        </w:rPr>
        <w:t xml:space="preserve">analytics </w:t>
      </w:r>
      <w:r w:rsidRPr="00BF0B97">
        <w:rPr>
          <w:rStyle w:val="StyleUnderline"/>
        </w:rPr>
        <w:t>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BF0B97">
        <w:rPr>
          <w:rStyle w:val="Emphasis"/>
        </w:rPr>
        <w:t>Temper foam</w:t>
      </w:r>
      <w:r w:rsidRPr="00BF0B97">
        <w:t xml:space="preserve">, the material used in memory-foam pillows, was </w:t>
      </w:r>
      <w:r w:rsidRPr="00BF0B97">
        <w:rPr>
          <w:rStyle w:val="Emphasis"/>
        </w:rPr>
        <w:t>developed</w:t>
      </w:r>
      <w:r w:rsidRPr="00BF0B97">
        <w:rPr>
          <w:rStyle w:val="StyleUnderline"/>
        </w:rPr>
        <w:t xml:space="preserve"> for NASA</w:t>
      </w:r>
      <w:r w:rsidRPr="002E5B44">
        <w:rPr>
          <w:rStyle w:val="StyleUnderline"/>
        </w:rPr>
        <w:t xml:space="preserve"> for seat covers</w:t>
      </w:r>
      <w:r>
        <w:t xml:space="preserve">. </w:t>
      </w:r>
      <w:r w:rsidRPr="00BF0B97">
        <w:rPr>
          <w:rStyle w:val="StyleUnderline"/>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5DA54892" w14:textId="77777777" w:rsidR="0077250D" w:rsidRDefault="0077250D" w:rsidP="0077250D">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w:t>
      </w:r>
      <w:r w:rsidRPr="00BF0B97">
        <w:rPr>
          <w:rStyle w:val="Emphasis"/>
        </w:rPr>
        <w:t>ellite</w:t>
      </w:r>
      <w:r w:rsidRPr="005E5121">
        <w:rPr>
          <w:rStyle w:val="Emphasis"/>
          <w:highlight w:val="green"/>
        </w:rPr>
        <w:t>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w:t>
      </w:r>
      <w:proofErr w:type="gramStart"/>
      <w:r>
        <w:t>previously-unreached</w:t>
      </w:r>
      <w:proofErr w:type="gramEnd"/>
      <w:r>
        <w:t xml:space="preserve">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 xml:space="preserve">change </w:t>
      </w:r>
      <w:r w:rsidRPr="00BF0B97">
        <w:rPr>
          <w:rStyle w:val="Emphasis"/>
          <w:highlight w:val="green"/>
        </w:rPr>
        <w:t>how</w:t>
      </w:r>
      <w:r w:rsidRPr="00F3325D">
        <w:rPr>
          <w:rStyle w:val="Emphasis"/>
        </w:rPr>
        <w:t xml:space="preserve"> </w:t>
      </w:r>
      <w:r w:rsidRPr="00BF0B97">
        <w:rPr>
          <w:rStyle w:val="Emphasis"/>
          <w:highlight w:val="green"/>
        </w:rPr>
        <w:t>whole</w:t>
      </w:r>
      <w:r w:rsidRPr="00F3325D">
        <w:rPr>
          <w:rStyle w:val="Emphasis"/>
        </w:rPr>
        <w:t xml:space="preserv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28DDF5C3" w14:textId="77777777" w:rsidR="0077250D" w:rsidRDefault="0077250D" w:rsidP="0077250D"/>
    <w:p w14:paraId="662A02D1" w14:textId="77777777" w:rsidR="0077250D" w:rsidRDefault="0077250D" w:rsidP="0077250D">
      <w:pPr>
        <w:pStyle w:val="Heading4"/>
      </w:pPr>
      <w:r>
        <w:t xml:space="preserve">Tech innovation solves every existential threat – cumulative extinction events outweigh the </w:t>
      </w:r>
      <w:proofErr w:type="spellStart"/>
      <w:r>
        <w:t>aff</w:t>
      </w:r>
      <w:proofErr w:type="spellEnd"/>
      <w:r>
        <w:t xml:space="preserve"> </w:t>
      </w:r>
    </w:p>
    <w:p w14:paraId="74BB08FA" w14:textId="77777777" w:rsidR="0077250D" w:rsidRDefault="0077250D" w:rsidP="0077250D">
      <w:r w:rsidRPr="00C11CBC">
        <w:rPr>
          <w:b/>
          <w:bCs/>
          <w:sz w:val="26"/>
          <w:szCs w:val="26"/>
        </w:rPr>
        <w:t>Matthews 18</w:t>
      </w:r>
      <w:r>
        <w:t xml:space="preserve"> [</w:t>
      </w:r>
      <w:r w:rsidRPr="00875E56">
        <w:t xml:space="preserve">Dylan Matthews, 10-26-2018, "How to help people millions of years from now," Vox, </w:t>
      </w:r>
      <w:hyperlink r:id="rId17" w:history="1">
        <w:r w:rsidRPr="005B1C0F">
          <w:rPr>
            <w:rStyle w:val="Hyperlink"/>
          </w:rPr>
          <w:t>https://www.vox.com/future-perfect/2018/10/26/18023366/far-future-effective-altruism-existential-risk-doing-good</w:t>
        </w:r>
      </w:hyperlink>
      <w:r>
        <w:t>]</w:t>
      </w:r>
    </w:p>
    <w:p w14:paraId="46546517" w14:textId="77777777" w:rsidR="0077250D" w:rsidRPr="001E2FFF" w:rsidRDefault="0077250D" w:rsidP="0077250D">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2EB71061" w14:textId="77777777" w:rsidR="0077250D" w:rsidRPr="001E2FFF" w:rsidRDefault="0077250D" w:rsidP="0077250D">
      <w:r w:rsidRPr="001E2FFF">
        <w:t xml:space="preserve">That’s the basic argument behind Nick </w:t>
      </w:r>
      <w:proofErr w:type="spellStart"/>
      <w:r w:rsidRPr="001E2FFF">
        <w:t>Beckstead’s</w:t>
      </w:r>
      <w:proofErr w:type="spellEnd"/>
      <w:r w:rsidRPr="001E2FFF">
        <w:t xml:space="preserve"> 2013 Rutgers philosophy dissertation, “</w:t>
      </w:r>
      <w:hyperlink r:id="rId18" w:history="1">
        <w:r w:rsidRPr="001E2FFF">
          <w:rPr>
            <w:rStyle w:val="Hyperlink"/>
          </w:rPr>
          <w:t>On the overwhelming importance of shaping the far future</w:t>
        </w:r>
      </w:hyperlink>
      <w:r w:rsidRPr="001E2FFF">
        <w:t xml:space="preserve">.” It’s a glorious mindfuck of a thesis, not least because </w:t>
      </w:r>
      <w:proofErr w:type="spellStart"/>
      <w:r w:rsidRPr="001E2FFF">
        <w:t>Beckstead</w:t>
      </w:r>
      <w:proofErr w:type="spellEnd"/>
      <w:r w:rsidRPr="001E2FFF">
        <w:t xml:space="preserve"> shows very convincingly that this is a conclusion any plausible moral view would reach. It’s not just something that </w:t>
      </w:r>
      <w:hyperlink r:id="rId19" w:history="1">
        <w:r w:rsidRPr="001E2FFF">
          <w:rPr>
            <w:rStyle w:val="Hyperlink"/>
          </w:rPr>
          <w:t xml:space="preserve">weird </w:t>
        </w:r>
        <w:proofErr w:type="spellStart"/>
        <w:r w:rsidRPr="001E2FFF">
          <w:rPr>
            <w:rStyle w:val="Hyperlink"/>
          </w:rPr>
          <w:t>utilitarians</w:t>
        </w:r>
        <w:proofErr w:type="spellEnd"/>
      </w:hyperlink>
      <w:r w:rsidRPr="001E2FFF">
        <w:t> </w:t>
      </w:r>
      <w:proofErr w:type="gramStart"/>
      <w:r w:rsidRPr="001E2FFF">
        <w:t>have to</w:t>
      </w:r>
      <w:proofErr w:type="gramEnd"/>
      <w:r w:rsidRPr="001E2FFF">
        <w:t xml:space="preserve"> deal with.</w:t>
      </w:r>
    </w:p>
    <w:p w14:paraId="3FFC17BB" w14:textId="77777777" w:rsidR="0077250D" w:rsidRPr="001E2FFF" w:rsidRDefault="0077250D" w:rsidP="0077250D">
      <w:r w:rsidRPr="001E2FFF">
        <w:t xml:space="preserve">And </w:t>
      </w:r>
      <w:proofErr w:type="spellStart"/>
      <w:r w:rsidRPr="001E2FFF">
        <w:t>Beckstead</w:t>
      </w:r>
      <w:proofErr w:type="spellEnd"/>
      <w:r w:rsidRPr="001E2FFF">
        <w:t>, to his considerable credit, walks the walk on this. He works at the Open Philanthropy Project on grants relating to the far future and runs a </w:t>
      </w:r>
      <w:hyperlink r:id="rId20"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45272724" w14:textId="77777777" w:rsidR="0077250D" w:rsidRPr="001E2FFF" w:rsidRDefault="0077250D" w:rsidP="0077250D">
      <w:pPr>
        <w:rPr>
          <w:rStyle w:val="Emphasis"/>
        </w:rPr>
      </w:pPr>
      <w:r w:rsidRPr="001E2FFF">
        <w:t xml:space="preserve">But </w:t>
      </w:r>
      <w:r w:rsidRPr="001E2FFF">
        <w:rPr>
          <w:rStyle w:val="Emphasis"/>
        </w:rPr>
        <w:t xml:space="preserve">what does </w:t>
      </w:r>
      <w:r w:rsidRPr="009B0287">
        <w:rPr>
          <w:rStyle w:val="Emphasis"/>
          <w:highlight w:val="green"/>
        </w:rPr>
        <w:t>prioritizing the far future</w:t>
      </w:r>
      <w:r w:rsidRPr="00502312">
        <w:rPr>
          <w:rStyle w:val="Emphasis"/>
        </w:rPr>
        <w:t xml:space="preserve"> even</w:t>
      </w:r>
      <w:r w:rsidRPr="001E2FFF">
        <w:rPr>
          <w:rStyle w:val="Emphasis"/>
        </w:rPr>
        <w:t xml:space="preserve"> mean?</w:t>
      </w:r>
    </w:p>
    <w:p w14:paraId="0A15717D" w14:textId="77777777" w:rsidR="0077250D" w:rsidRPr="001E2FFF" w:rsidRDefault="0077250D" w:rsidP="0077250D">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21"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73AF80FA" w14:textId="77777777" w:rsidR="0077250D" w:rsidRPr="001E2FFF" w:rsidRDefault="0077250D" w:rsidP="0077250D">
      <w:r w:rsidRPr="001E2FFF">
        <w:t>But in a </w:t>
      </w:r>
      <w:hyperlink r:id="rId22"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9B0287">
        <w:rPr>
          <w:rStyle w:val="Emphasis"/>
        </w:rPr>
        <w:t>approaches that address specific threats</w:t>
      </w:r>
      <w:r w:rsidRPr="001E2FFF">
        <w:rPr>
          <w:rStyle w:val="Emphasis"/>
        </w:rPr>
        <w:t xml:space="preserve"> to humanity</w:t>
      </w:r>
      <w:r w:rsidRPr="001E2FFF">
        <w:t xml:space="preserve"> (which he calls “targeted” approaches to the far future) </w:t>
      </w:r>
      <w:r w:rsidRPr="009B0287">
        <w:rPr>
          <w:rStyle w:val="Emphasis"/>
        </w:rPr>
        <w:t xml:space="preserve">have to complement </w:t>
      </w:r>
      <w:r w:rsidRPr="005E5121">
        <w:rPr>
          <w:rStyle w:val="Emphasis"/>
          <w:highlight w:val="green"/>
        </w:rPr>
        <w:t>“broad”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 xml:space="preserve">equipped to deal with </w:t>
      </w:r>
      <w:r w:rsidRPr="009B0287">
        <w:rPr>
          <w:rStyle w:val="Emphasis"/>
        </w:rPr>
        <w:t xml:space="preserve">potential </w:t>
      </w:r>
      <w:r w:rsidRPr="005E5121">
        <w:rPr>
          <w:rStyle w:val="Emphasis"/>
          <w:highlight w:val="green"/>
        </w:rPr>
        <w:t>extinction events</w:t>
      </w:r>
      <w:r w:rsidRPr="001E2FFF">
        <w:rPr>
          <w:rStyle w:val="StyleUnderline"/>
        </w:rPr>
        <w:t xml:space="preserve"> in the future</w:t>
      </w:r>
      <w:r w:rsidRPr="001E2FFF">
        <w:t>, not just in 2030 or 2040 but in 3500 or 95000 or even 37 million.</w:t>
      </w:r>
    </w:p>
    <w:p w14:paraId="2EF3FC58" w14:textId="77777777" w:rsidR="0077250D" w:rsidRPr="001E2FFF" w:rsidRDefault="0077250D" w:rsidP="0077250D">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 xml:space="preserve">doesn’t mean </w:t>
      </w:r>
      <w:r w:rsidRPr="009B0287">
        <w:rPr>
          <w:rStyle w:val="StyleUnderline"/>
        </w:rPr>
        <w:t xml:space="preserve">just paying attention to </w:t>
      </w:r>
      <w:r w:rsidRPr="005E5121">
        <w:rPr>
          <w:rStyle w:val="StyleUnderline"/>
          <w:highlight w:val="green"/>
        </w:rPr>
        <w:t>low-probability risks</w:t>
      </w:r>
      <w:r w:rsidRPr="001E2FFF">
        <w:rPr>
          <w:rStyle w:val="StyleUnderline"/>
        </w:rPr>
        <w:t xml:space="preserve"> of total annihilation</w:t>
      </w:r>
      <w:r w:rsidRPr="001E2FFF">
        <w:t xml:space="preserve">; </w:t>
      </w:r>
      <w:r w:rsidRPr="005E5121">
        <w:rPr>
          <w:rStyle w:val="StyleUnderline"/>
          <w:highlight w:val="green"/>
        </w:rPr>
        <w:t xml:space="preserve">it </w:t>
      </w:r>
      <w:r w:rsidRPr="009B0287">
        <w:rPr>
          <w:rStyle w:val="StyleUnderline"/>
        </w:rPr>
        <w:t xml:space="preserve">also </w:t>
      </w:r>
      <w:r w:rsidRPr="005E5121">
        <w:rPr>
          <w:rStyle w:val="Emphasis"/>
          <w:highlight w:val="green"/>
        </w:rPr>
        <w:t xml:space="preserve">means acting </w:t>
      </w:r>
      <w:r w:rsidRPr="009B0287">
        <w:rPr>
          <w:rStyle w:val="Emphasis"/>
        </w:rPr>
        <w:t xml:space="preserve">on pressing needs </w:t>
      </w:r>
      <w:r w:rsidRPr="005E5121">
        <w:rPr>
          <w:rStyle w:val="Emphasis"/>
          <w:highlight w:val="green"/>
        </w:rPr>
        <w:t>now.</w:t>
      </w:r>
    </w:p>
    <w:p w14:paraId="612489D1" w14:textId="77777777" w:rsidR="0077250D" w:rsidRPr="001E2FFF" w:rsidRDefault="0077250D" w:rsidP="0077250D">
      <w:r w:rsidRPr="001E2FFF">
        <w:t xml:space="preserve">For example: </w:t>
      </w:r>
      <w:r w:rsidRPr="00502312">
        <w:rPr>
          <w:rStyle w:val="Emphasis"/>
        </w:rPr>
        <w:t xml:space="preserve">We’re going to be </w:t>
      </w:r>
      <w:r w:rsidRPr="009B0287">
        <w:rPr>
          <w:rStyle w:val="Emphasis"/>
        </w:rPr>
        <w:t xml:space="preserve">better </w:t>
      </w:r>
      <w:r w:rsidRPr="005E5121">
        <w:rPr>
          <w:rStyle w:val="Emphasis"/>
          <w:highlight w:val="green"/>
        </w:rPr>
        <w:t>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proofErr w:type="gramStart"/>
      <w:r w:rsidRPr="001E2FFF">
        <w:rPr>
          <w:rStyle w:val="StyleUnderline"/>
        </w:rPr>
        <w:t xml:space="preserve">the vast </w:t>
      </w:r>
      <w:r w:rsidRPr="009B0287">
        <w:rPr>
          <w:rStyle w:val="Emphasis"/>
        </w:rPr>
        <w:t>majority of</w:t>
      </w:r>
      <w:proofErr w:type="gramEnd"/>
      <w:r w:rsidRPr="009B0287">
        <w:rPr>
          <w:rStyle w:val="Emphasis"/>
        </w:rPr>
        <w:t xml:space="preserve"> humanity doesn’t get</w:t>
      </w:r>
      <w:r w:rsidRPr="009B0287">
        <w:rPr>
          <w:rStyle w:val="StyleUnderline"/>
        </w:rPr>
        <w:t xml:space="preserve"> high-enough-quality </w:t>
      </w:r>
      <w:r w:rsidRPr="009B0287">
        <w:rPr>
          <w:rStyle w:val="Emphasis"/>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51C80C90" w14:textId="77777777" w:rsidR="0077250D" w:rsidRPr="001E2FFF" w:rsidRDefault="0077250D" w:rsidP="0077250D">
      <w:r w:rsidRPr="001E2FFF">
        <w:t>So maybe one of the best things we can do for the far future is to improve school systems — here and now — to harness the group economist Raj Chetty calls </w:t>
      </w:r>
      <w:hyperlink r:id="rId23"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0296D0E6" w14:textId="77777777" w:rsidR="0077250D" w:rsidRPr="001E2FFF" w:rsidRDefault="0077250D" w:rsidP="0077250D">
      <w:r w:rsidRPr="001E2FFF">
        <w:t>What if living ethically for the far future means living ethically now?</w:t>
      </w:r>
    </w:p>
    <w:p w14:paraId="6ED8C033" w14:textId="77777777" w:rsidR="0077250D" w:rsidRPr="001E2FFF" w:rsidRDefault="0077250D" w:rsidP="0077250D">
      <w:proofErr w:type="spellStart"/>
      <w:r w:rsidRPr="001E2FFF">
        <w:t>Beckstead</w:t>
      </w:r>
      <w:proofErr w:type="spellEnd"/>
      <w:r w:rsidRPr="001E2FFF">
        <w:t xml:space="preserve"> mentions some other broad, or very broad, ideas (these are all his descriptions):</w:t>
      </w:r>
    </w:p>
    <w:p w14:paraId="0C524AA9" w14:textId="77777777" w:rsidR="0077250D" w:rsidRPr="001E2FFF" w:rsidRDefault="0077250D" w:rsidP="0077250D">
      <w:r w:rsidRPr="001E2FFF">
        <w:t>Help make computers faster so that people everywhere can work more efficiently</w:t>
      </w:r>
    </w:p>
    <w:p w14:paraId="4C06EF9D" w14:textId="77777777" w:rsidR="0077250D" w:rsidRPr="001E2FFF" w:rsidRDefault="0077250D" w:rsidP="0077250D">
      <w:r w:rsidRPr="001E2FFF">
        <w:t>Change intellectual property law so that technological innovation can happen more quickly</w:t>
      </w:r>
    </w:p>
    <w:p w14:paraId="4123390B" w14:textId="77777777" w:rsidR="0077250D" w:rsidRPr="001E2FFF" w:rsidRDefault="0077250D" w:rsidP="0077250D">
      <w:r w:rsidRPr="001E2FFF">
        <w:t>Advocate for open borders so that people from poorly governed countries can move to better-governed countries and be more productive</w:t>
      </w:r>
    </w:p>
    <w:p w14:paraId="7F50411F" w14:textId="77777777" w:rsidR="0077250D" w:rsidRPr="001E2FFF" w:rsidRDefault="0077250D" w:rsidP="0077250D">
      <w:r w:rsidRPr="001E2FFF">
        <w:t>Meta-research: improve incentives and norms in academic work to better advance human knowledge</w:t>
      </w:r>
    </w:p>
    <w:p w14:paraId="44DF3234" w14:textId="77777777" w:rsidR="0077250D" w:rsidRPr="001E2FFF" w:rsidRDefault="0077250D" w:rsidP="0077250D">
      <w:r w:rsidRPr="001E2FFF">
        <w:t>Improve education</w:t>
      </w:r>
    </w:p>
    <w:p w14:paraId="4195DD1E" w14:textId="77777777" w:rsidR="0077250D" w:rsidRPr="001E2FFF" w:rsidRDefault="0077250D" w:rsidP="0077250D">
      <w:r w:rsidRPr="001E2FFF">
        <w:t>Advocate for political party X to make future people have values more like political party X</w:t>
      </w:r>
    </w:p>
    <w:p w14:paraId="2D5094C7" w14:textId="77777777" w:rsidR="0077250D" w:rsidRPr="001E2FFF" w:rsidRDefault="0077250D" w:rsidP="0077250D">
      <w:proofErr w:type="gramStart"/>
      <w:r w:rsidRPr="001E2FFF">
        <w:t>”If</w:t>
      </w:r>
      <w:proofErr w:type="gramEnd"/>
      <w:r w:rsidRPr="001E2FFF">
        <w:t xml:space="preserve"> you look at these areas (</w:t>
      </w:r>
      <w:r w:rsidRPr="005E5121">
        <w:rPr>
          <w:rStyle w:val="Emphasis"/>
          <w:highlight w:val="green"/>
        </w:rPr>
        <w:t>econ</w:t>
      </w:r>
      <w:r w:rsidRPr="009B0287">
        <w:rPr>
          <w:rStyle w:val="Emphasis"/>
        </w:rPr>
        <w:t xml:space="preserve">omic </w:t>
      </w:r>
      <w:r w:rsidRPr="005E5121">
        <w:rPr>
          <w:rStyle w:val="Emphasis"/>
          <w:highlight w:val="green"/>
        </w:rPr>
        <w:t>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xml:space="preserve">, access to </w:t>
      </w:r>
      <w:r w:rsidRPr="009B0287">
        <w:rPr>
          <w:rStyle w:val="StyleUnderline"/>
          <w:highlight w:val="green"/>
        </w:rPr>
        <w:t>information</w:t>
      </w:r>
      <w:r w:rsidRPr="001E2FFF">
        <w:rPr>
          <w:rStyle w:val="StyleUnderline"/>
        </w:rPr>
        <w:t xml:space="preserve">, individual capability, social </w:t>
      </w:r>
      <w:r w:rsidRPr="009B0287">
        <w:rPr>
          <w:rStyle w:val="StyleUnderline"/>
        </w:rPr>
        <w:t>coordination</w:t>
      </w:r>
      <w:r w:rsidRPr="001E2FFF">
        <w:rPr>
          <w:rStyle w:val="StyleUnderline"/>
        </w:rPr>
        <w:t>,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076857B6" w14:textId="77777777" w:rsidR="0077250D" w:rsidRPr="001E2FFF" w:rsidRDefault="0077250D" w:rsidP="0077250D">
      <w:pPr>
        <w:rPr>
          <w:rStyle w:val="StyleUnderline"/>
        </w:rPr>
      </w:pPr>
      <w:r w:rsidRPr="001E2FFF">
        <w:t xml:space="preserve">Look at those examples again: It’s </w:t>
      </w:r>
      <w:r w:rsidRPr="009B0287">
        <w:t xml:space="preserve">just a list of what normal altruistically motivated people, not effective altruism folks, generally do. </w:t>
      </w:r>
      <w:r w:rsidRPr="009B0287">
        <w:rPr>
          <w:rStyle w:val="StyleUnderline"/>
        </w:rPr>
        <w:t>Charities in the US love talking about the lost opportunities for innovation that poverty creates</w:t>
      </w:r>
      <w:r w:rsidRPr="009B0287">
        <w:t xml:space="preserve">. </w:t>
      </w:r>
      <w:r w:rsidRPr="009B0287">
        <w:rPr>
          <w:rStyle w:val="Emphasis"/>
        </w:rPr>
        <w:t xml:space="preserve">Lots of </w:t>
      </w:r>
      <w:r w:rsidRPr="005E5121">
        <w:rPr>
          <w:rStyle w:val="Emphasis"/>
          <w:highlight w:val="green"/>
        </w:rPr>
        <w:t xml:space="preserve">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48F9842F" w14:textId="1D9B2FD2" w:rsidR="0077250D" w:rsidRDefault="0077250D" w:rsidP="0077250D">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65864847" w14:textId="48AF3193" w:rsidR="00131B3B" w:rsidRDefault="00131B3B" w:rsidP="00131B3B">
      <w:pPr>
        <w:pStyle w:val="Heading2"/>
      </w:pPr>
      <w:r>
        <w:t>3</w:t>
      </w:r>
    </w:p>
    <w:p w14:paraId="65C39A37" w14:textId="77777777" w:rsidR="00131B3B" w:rsidRDefault="00131B3B" w:rsidP="00131B3B">
      <w:pPr>
        <w:pStyle w:val="Heading4"/>
      </w:pPr>
      <w:r>
        <w:t>Counterplan: States ought to establish a governing authority to distribute property to private entities as outlined in Babcock 21.</w:t>
      </w:r>
    </w:p>
    <w:p w14:paraId="1C0022A0" w14:textId="77777777" w:rsidR="00131B3B" w:rsidRPr="004F1AC4" w:rsidRDefault="00131B3B" w:rsidP="00131B3B">
      <w:pPr>
        <w:pStyle w:val="Heading4"/>
      </w:pPr>
      <w:r>
        <w:t>That solves state of nature and property,</w:t>
      </w:r>
      <w:r>
        <w:br/>
        <w:t>Babcock 21</w:t>
      </w:r>
    </w:p>
    <w:p w14:paraId="4C3D0427" w14:textId="77777777" w:rsidR="00131B3B" w:rsidRDefault="00131B3B" w:rsidP="00131B3B">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14:paraId="5BD53691" w14:textId="77777777" w:rsidR="00131B3B" w:rsidRPr="007B350D" w:rsidRDefault="00131B3B" w:rsidP="00131B3B">
      <w:pPr>
        <w:rPr>
          <w:sz w:val="14"/>
        </w:rPr>
      </w:pPr>
      <w:r w:rsidRPr="007B350D">
        <w:rPr>
          <w:sz w:val="14"/>
        </w:rP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rsidRPr="007B350D">
        <w:rPr>
          <w:sz w:val="14"/>
        </w:rPr>
        <w:t xml:space="preserve">. While an auction theoretically would open up the market in development rights to </w:t>
      </w:r>
      <w:proofErr w:type="spellStart"/>
      <w:r w:rsidRPr="007B350D">
        <w:rPr>
          <w:sz w:val="14"/>
        </w:rPr>
        <w:t>non spacefaring</w:t>
      </w:r>
      <w:proofErr w:type="spellEnd"/>
      <w:r w:rsidRPr="007B350D">
        <w:rPr>
          <w:sz w:val="14"/>
        </w:rPr>
        <w:t xml:space="preserve"> nations, in practice, only the wealthy nations would be able to effectively bid on and secure those rights.58 </w:t>
      </w:r>
      <w:r w:rsidRPr="004B775F">
        <w:rPr>
          <w:rStyle w:val="StyleUnderline"/>
        </w:rPr>
        <w:t>However, the idea of tradable credits might work</w:t>
      </w:r>
      <w:r w:rsidRPr="007B350D">
        <w:rPr>
          <w:sz w:val="14"/>
        </w:rP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rsidRPr="007B350D">
        <w:rPr>
          <w:sz w:val="14"/>
        </w:rP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The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rsidRPr="007B350D">
        <w:rPr>
          <w:sz w:val="14"/>
        </w:rP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rsidRPr="007B350D">
        <w:rPr>
          <w:sz w:val="14"/>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w:t>
      </w:r>
      <w:proofErr w:type="gramStart"/>
      <w:r w:rsidRPr="007B350D">
        <w:rPr>
          <w:sz w:val="14"/>
        </w:rPr>
        <w:t>commons</w:t>
      </w:r>
      <w:proofErr w:type="gramEnd"/>
      <w:r w:rsidRPr="007B350D">
        <w:rPr>
          <w:sz w:val="14"/>
        </w:rPr>
        <w:t xml:space="preserve">. 62 Under this doctrine, the sovereign holds certain common properties in trust in perpetuity for the free and unimpeded use of the </w:t>
      </w:r>
      <w:proofErr w:type="gramStart"/>
      <w:r w:rsidRPr="007B350D">
        <w:rPr>
          <w:sz w:val="14"/>
        </w:rPr>
        <w:t>general public</w:t>
      </w:r>
      <w:proofErr w:type="gramEnd"/>
      <w:r w:rsidRPr="007B350D">
        <w:rPr>
          <w:sz w:val="14"/>
        </w:rPr>
        <w:t xml:space="preserve">.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w:t>
      </w:r>
      <w:proofErr w:type="gramStart"/>
      <w:r w:rsidRPr="007B350D">
        <w:rPr>
          <w:sz w:val="14"/>
        </w:rPr>
        <w:t>general public</w:t>
      </w:r>
      <w:proofErr w:type="gramEnd"/>
      <w:r w:rsidRPr="007B350D">
        <w:rPr>
          <w:sz w:val="14"/>
        </w:rPr>
        <w:t xml:space="preserve">,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RPr="007B350D">
        <w:rPr>
          <w:u w:val="single"/>
        </w:rPr>
        <w:t xml:space="preserve">public trust doctrine seems the most suited to managing property in outer space. However, the doctrine provides no incentives for development of trust resources.66 Its traditional use has been to curtail development, making it potentially a </w:t>
      </w:r>
      <w:proofErr w:type="spellStart"/>
      <w:r w:rsidRPr="007B350D">
        <w:rPr>
          <w:u w:val="single"/>
        </w:rPr>
        <w:t>counter productive</w:t>
      </w:r>
      <w:proofErr w:type="spellEnd"/>
      <w:r w:rsidRPr="007B350D">
        <w:rPr>
          <w:u w:val="single"/>
        </w:rPr>
        <w:t xml:space="preserve"> solution to the beneficial development of outer space. Allowing limited use of private property management approaches, like tradable development credits, might 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proofErr w:type="gramStart"/>
      <w:r w:rsidRPr="004B775F">
        <w:rPr>
          <w:rStyle w:val="StyleUnderline"/>
          <w:highlight w:val="yellow"/>
        </w:rPr>
        <w:t>commons</w:t>
      </w:r>
      <w:proofErr w:type="gramEnd"/>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will not just be profitable for a few; rather, space’s development will be </w:t>
      </w:r>
      <w:r w:rsidRPr="004B775F">
        <w:rPr>
          <w:rStyle w:val="StyleUnderline"/>
          <w:highlight w:val="yellow"/>
        </w:rPr>
        <w:t>sustainable and equitable</w:t>
      </w:r>
      <w:r w:rsidRPr="004B775F">
        <w:rPr>
          <w:rStyle w:val="StyleUnderline"/>
        </w:rPr>
        <w:t>, ideally for all</w:t>
      </w:r>
      <w:r w:rsidRPr="007B350D">
        <w:rPr>
          <w:sz w:val="14"/>
        </w:rPr>
        <w:t>.</w:t>
      </w:r>
    </w:p>
    <w:p w14:paraId="696F169E" w14:textId="77777777" w:rsidR="00131B3B" w:rsidRDefault="00131B3B" w:rsidP="0077250D"/>
    <w:p w14:paraId="2A635098" w14:textId="1DB72060" w:rsidR="00E42E4C" w:rsidRDefault="0077250D" w:rsidP="0077250D">
      <w:pPr>
        <w:pStyle w:val="Heading2"/>
      </w:pPr>
      <w:r>
        <w:t>Util</w:t>
      </w:r>
    </w:p>
    <w:p w14:paraId="7977964A" w14:textId="77777777" w:rsidR="0077250D" w:rsidRPr="00355308" w:rsidRDefault="0077250D" w:rsidP="0077250D">
      <w:pPr>
        <w:pStyle w:val="Heading4"/>
        <w:rPr>
          <w:rFonts w:cs="Calibri"/>
        </w:rPr>
      </w:pPr>
      <w:r w:rsidRPr="00355308">
        <w:rPr>
          <w:rFonts w:cs="Calibri"/>
        </w:rPr>
        <w:t xml:space="preserve">The standard is maximizing expected wellbeing. </w:t>
      </w:r>
    </w:p>
    <w:p w14:paraId="7BCD8892" w14:textId="77777777" w:rsidR="0077250D" w:rsidRPr="00355308" w:rsidRDefault="0077250D" w:rsidP="0077250D">
      <w:pPr>
        <w:pStyle w:val="Heading4"/>
        <w:rPr>
          <w:rFonts w:cs="Calibri"/>
        </w:rPr>
      </w:pPr>
      <w:r w:rsidRPr="00355308">
        <w:rPr>
          <w:rFonts w:cs="Calibri"/>
        </w:rPr>
        <w:t>Prefer it:</w:t>
      </w:r>
    </w:p>
    <w:p w14:paraId="16FD3444" w14:textId="77777777" w:rsidR="0077250D" w:rsidRPr="00355308" w:rsidRDefault="0077250D" w:rsidP="0077250D">
      <w:pPr>
        <w:pStyle w:val="Heading4"/>
        <w:rPr>
          <w:rFonts w:cs="Calibri"/>
        </w:rPr>
      </w:pPr>
      <w:r w:rsidRPr="00355308">
        <w:rPr>
          <w:rFonts w:cs="Calibri"/>
        </w:rPr>
        <w:t>1] Actor specificity:</w:t>
      </w:r>
    </w:p>
    <w:p w14:paraId="0ACAC57C" w14:textId="77777777" w:rsidR="0077250D" w:rsidRPr="00355308" w:rsidRDefault="0077250D" w:rsidP="0077250D">
      <w:pPr>
        <w:pStyle w:val="Heading4"/>
        <w:tabs>
          <w:tab w:val="left" w:pos="5490"/>
        </w:tabs>
        <w:rPr>
          <w:rFonts w:cs="Calibri"/>
        </w:rPr>
      </w:pPr>
      <w:r w:rsidRPr="00355308">
        <w:rPr>
          <w:rFonts w:cs="Calibri"/>
        </w:rPr>
        <w:t>A] Aggregation – every policy benefits some and harms others, which also means side constraints freeze action.</w:t>
      </w:r>
    </w:p>
    <w:p w14:paraId="2006E30A" w14:textId="77777777" w:rsidR="0077250D" w:rsidRPr="00355308" w:rsidRDefault="0077250D" w:rsidP="0077250D">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340CAED" w14:textId="77777777" w:rsidR="0077250D" w:rsidRPr="00355308" w:rsidRDefault="0077250D" w:rsidP="0077250D">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7B5CD33" w14:textId="77777777" w:rsidR="0077250D" w:rsidRPr="00355308" w:rsidRDefault="0077250D" w:rsidP="0077250D">
      <w:r w:rsidRPr="00355308">
        <w:t>o/w</w:t>
      </w:r>
    </w:p>
    <w:p w14:paraId="048DF4F9" w14:textId="77777777" w:rsidR="0077250D" w:rsidRPr="00355308" w:rsidRDefault="0077250D" w:rsidP="0077250D"/>
    <w:p w14:paraId="54FBA6F5" w14:textId="77777777" w:rsidR="0077250D" w:rsidRPr="00355308" w:rsidRDefault="0077250D" w:rsidP="0077250D">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540EF2D" w14:textId="77777777" w:rsidR="0077250D" w:rsidRPr="00355308" w:rsidRDefault="0077250D" w:rsidP="0077250D"/>
    <w:p w14:paraId="372479F3" w14:textId="77777777" w:rsidR="0077250D" w:rsidRPr="00355308" w:rsidRDefault="0077250D" w:rsidP="0077250D">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BE827B6" w14:textId="54AE98D4" w:rsidR="0077250D" w:rsidRPr="00355308" w:rsidRDefault="0077250D" w:rsidP="0077250D">
      <w:pPr>
        <w:pStyle w:val="Heading4"/>
        <w:rPr>
          <w:rFonts w:cs="Calibri"/>
        </w:rPr>
      </w:pPr>
      <w:r>
        <w:rPr>
          <w:rFonts w:cs="Calibri"/>
        </w:rPr>
        <w:t>4</w:t>
      </w:r>
      <w:r w:rsidRPr="00355308">
        <w:rPr>
          <w:rFonts w:cs="Calibri"/>
        </w:rPr>
        <w:t>] Governments must aggregate because their policies benefit some and harm others so the only non-arbitrary way to prioritize is by helping the most amount of people. o/w since different agents have different ethical obligations</w:t>
      </w:r>
    </w:p>
    <w:p w14:paraId="04484ACF" w14:textId="77777777" w:rsidR="0077250D" w:rsidRPr="00355308" w:rsidRDefault="0077250D" w:rsidP="0077250D">
      <w:r w:rsidRPr="00355308">
        <w:rPr>
          <w:b/>
        </w:rPr>
        <w:t>Mack 4</w:t>
      </w:r>
      <w:r w:rsidRPr="00355308">
        <w:t xml:space="preserve"> [(Peter, MBBS, FRCS(Ed), FRCS (</w:t>
      </w:r>
      <w:proofErr w:type="spellStart"/>
      <w:r w:rsidRPr="00355308">
        <w:t>Glasg</w:t>
      </w:r>
      <w:proofErr w:type="spellEnd"/>
      <w:r w:rsidRPr="00355308">
        <w:t xml:space="preserve">), PhD, MBA, </w:t>
      </w:r>
      <w:proofErr w:type="spellStart"/>
      <w:r w:rsidRPr="00355308">
        <w:t>MHlthEcon</w:t>
      </w:r>
      <w:proofErr w:type="spellEnd"/>
      <w:r w:rsidRPr="00355308">
        <w:t>) “Utilitarian Ethics in Healthcare.” International Journal of the Computer, the Internet, and Management Vol. 12, No.3. 2004. Department of Surgery. Singapore General Hospital.] SJDI</w:t>
      </w:r>
    </w:p>
    <w:p w14:paraId="646AAAEF" w14:textId="77777777" w:rsidR="0077250D" w:rsidRPr="00355308" w:rsidRDefault="0077250D" w:rsidP="0077250D">
      <w:pPr>
        <w:rPr>
          <w:u w:val="single"/>
        </w:rPr>
      </w:pPr>
      <w:r w:rsidRPr="00355308">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55308">
        <w:t>things, and</w:t>
      </w:r>
      <w:proofErr w:type="gramEnd"/>
      <w:r w:rsidRPr="00355308">
        <w:t xml:space="preserve"> perform ever more expensive interventions for their patients so long as any of their patients’ health needs remain unfulfilled. </w:t>
      </w:r>
      <w:r w:rsidRPr="00355308">
        <w:rPr>
          <w:b/>
          <w:u w:val="single"/>
        </w:rPr>
        <w:t xml:space="preserve">The traditional stance </w:t>
      </w:r>
      <w:r w:rsidRPr="00355308">
        <w:t>of the physician</w:t>
      </w:r>
      <w:r w:rsidRPr="00355308">
        <w:rPr>
          <w:b/>
          <w:u w:val="single"/>
        </w:rPr>
        <w:t xml:space="preserve"> is that each patient is an isolated universe. </w:t>
      </w:r>
      <w:r w:rsidRPr="00355308">
        <w:t xml:space="preserve">When confronted with a situation in which his duty involves a competition for scarce medications or treatments, he would plead the patient’s cause by all methods, short of deceit. However, </w:t>
      </w:r>
      <w:r w:rsidRPr="00355308">
        <w:rPr>
          <w:b/>
          <w:highlight w:val="green"/>
          <w:u w:val="single"/>
        </w:rPr>
        <w:t>when the</w:t>
      </w:r>
      <w:r w:rsidRPr="00355308">
        <w:rPr>
          <w:b/>
          <w:u w:val="single"/>
        </w:rPr>
        <w:t xml:space="preserve"> </w:t>
      </w:r>
      <w:r w:rsidRPr="00355308">
        <w:t>physician’s</w:t>
      </w:r>
      <w:r w:rsidRPr="00355308">
        <w:rPr>
          <w:b/>
          <w:u w:val="single"/>
        </w:rPr>
        <w:t xml:space="preserve"> </w:t>
      </w:r>
      <w:r w:rsidRPr="00355308">
        <w:rPr>
          <w:b/>
          <w:highlight w:val="green"/>
          <w:u w:val="single"/>
        </w:rPr>
        <w:t>decision involves more</w:t>
      </w:r>
      <w:r w:rsidRPr="00355308">
        <w:rPr>
          <w:b/>
          <w:u w:val="single"/>
        </w:rPr>
        <w:t xml:space="preserve"> than just his own patient</w:t>
      </w:r>
      <w:r w:rsidRPr="00355308">
        <w:t>, or has some commitment to public health,</w:t>
      </w:r>
      <w:r w:rsidRPr="00355308">
        <w:rPr>
          <w:b/>
          <w:u w:val="single"/>
        </w:rPr>
        <w:t xml:space="preserve"> </w:t>
      </w:r>
      <w:r w:rsidRPr="00355308">
        <w:rPr>
          <w:b/>
          <w:highlight w:val="green"/>
          <w:u w:val="single"/>
        </w:rPr>
        <w:t xml:space="preserve">other issues </w:t>
      </w:r>
      <w:proofErr w:type="gramStart"/>
      <w:r w:rsidRPr="00355308">
        <w:rPr>
          <w:b/>
          <w:highlight w:val="green"/>
          <w:u w:val="single"/>
        </w:rPr>
        <w:t>have to</w:t>
      </w:r>
      <w:proofErr w:type="gramEnd"/>
      <w:r w:rsidRPr="00355308">
        <w:rPr>
          <w:b/>
          <w:highlight w:val="green"/>
          <w:u w:val="single"/>
        </w:rPr>
        <w:t xml:space="preserve"> be considered.</w:t>
      </w:r>
      <w:r w:rsidRPr="00355308">
        <w:rPr>
          <w:b/>
          <w:u w:val="single"/>
        </w:rPr>
        <w:t xml:space="preserve"> </w:t>
      </w:r>
      <w:r w:rsidRPr="00355308">
        <w:t xml:space="preserve">He then </w:t>
      </w:r>
      <w:proofErr w:type="gramStart"/>
      <w:r w:rsidRPr="00355308">
        <w:t>has to</w:t>
      </w:r>
      <w:proofErr w:type="gramEnd"/>
      <w:r w:rsidRPr="00355308">
        <w:t xml:space="preserve"> </w:t>
      </w:r>
      <w:proofErr w:type="spellStart"/>
      <w:r w:rsidRPr="00355308">
        <w:t>recognise</w:t>
      </w:r>
      <w:proofErr w:type="spellEnd"/>
      <w:r w:rsidRPr="00355308">
        <w:t xml:space="preserve"> that the</w:t>
      </w:r>
      <w:r w:rsidRPr="00355308">
        <w:rPr>
          <w:b/>
          <w:u w:val="single"/>
        </w:rPr>
        <w:t xml:space="preserve"> </w:t>
      </w:r>
      <w:r w:rsidRPr="00355308">
        <w:rPr>
          <w:b/>
          <w:highlight w:val="green"/>
          <w:u w:val="single"/>
        </w:rPr>
        <w:t>unbridled advocacy</w:t>
      </w:r>
      <w:r w:rsidRPr="00355308">
        <w:rPr>
          <w:b/>
          <w:u w:val="single"/>
        </w:rPr>
        <w:t xml:space="preserve"> of the patient </w:t>
      </w:r>
      <w:r w:rsidRPr="00355308">
        <w:rPr>
          <w:b/>
          <w:highlight w:val="green"/>
          <w:u w:val="single"/>
        </w:rPr>
        <w:t>may not square with</w:t>
      </w:r>
      <w:r w:rsidRPr="00355308">
        <w:t xml:space="preserve"> what the economist perceives to be </w:t>
      </w:r>
      <w:r w:rsidRPr="00355308">
        <w:rPr>
          <w:b/>
          <w:highlight w:val="green"/>
          <w:u w:val="single"/>
        </w:rPr>
        <w:t>the most advantageous policy to society</w:t>
      </w:r>
      <w:r w:rsidRPr="00355308">
        <w:rPr>
          <w:b/>
          <w:u w:val="single"/>
        </w:rPr>
        <w:t xml:space="preserve"> as a whole.</w:t>
      </w:r>
      <w:r w:rsidRPr="00355308">
        <w:t xml:space="preserve"> Medical professionals characteristically deplore scarcities. Many of them are simply not prepared to modify their intransigent principle of unwavering duty to their patients’ individual interest. However, </w:t>
      </w:r>
      <w:r w:rsidRPr="00355308">
        <w:rPr>
          <w:b/>
          <w:u w:val="single"/>
        </w:rPr>
        <w:t>in decisions involving multiple patients</w:t>
      </w:r>
      <w:r w:rsidRPr="00355308">
        <w:t xml:space="preserve">, making available </w:t>
      </w:r>
      <w:r w:rsidRPr="00355308">
        <w:rPr>
          <w:b/>
          <w:highlight w:val="green"/>
          <w:u w:val="single"/>
        </w:rPr>
        <w:t>more</w:t>
      </w:r>
      <w:r w:rsidRPr="00355308">
        <w:rPr>
          <w:b/>
          <w:u w:val="single"/>
        </w:rPr>
        <w:t xml:space="preserve"> </w:t>
      </w:r>
      <w:r w:rsidRPr="00355308">
        <w:t xml:space="preserve">medication, </w:t>
      </w:r>
      <w:proofErr w:type="spellStart"/>
      <w:proofErr w:type="gramStart"/>
      <w:r w:rsidRPr="00355308">
        <w:t>labour</w:t>
      </w:r>
      <w:proofErr w:type="spellEnd"/>
      <w:proofErr w:type="gramEnd"/>
      <w:r w:rsidRPr="00355308">
        <w:t xml:space="preserve"> or </w:t>
      </w:r>
      <w:r w:rsidRPr="00355308">
        <w:rPr>
          <w:b/>
          <w:highlight w:val="green"/>
          <w:u w:val="single"/>
        </w:rPr>
        <w:t>expenses for one</w:t>
      </w:r>
      <w:r w:rsidRPr="00355308">
        <w:rPr>
          <w:b/>
          <w:u w:val="single"/>
        </w:rPr>
        <w:t xml:space="preserve"> </w:t>
      </w:r>
      <w:r w:rsidRPr="00355308">
        <w:t xml:space="preserve">patient </w:t>
      </w:r>
      <w:r w:rsidRPr="00355308">
        <w:rPr>
          <w:b/>
          <w:u w:val="single"/>
        </w:rPr>
        <w:t xml:space="preserve">will </w:t>
      </w:r>
      <w:r w:rsidRPr="00355308">
        <w:rPr>
          <w:b/>
          <w:highlight w:val="green"/>
          <w:u w:val="single"/>
        </w:rPr>
        <w:t>mean</w:t>
      </w:r>
      <w:r w:rsidRPr="00355308">
        <w:rPr>
          <w:b/>
          <w:u w:val="single"/>
        </w:rPr>
        <w:t xml:space="preserve"> </w:t>
      </w:r>
      <w:r w:rsidRPr="00355308">
        <w:t xml:space="preserve">leaving </w:t>
      </w:r>
      <w:r w:rsidRPr="00355308">
        <w:rPr>
          <w:b/>
          <w:highlight w:val="green"/>
          <w:u w:val="single"/>
        </w:rPr>
        <w:t>less for another.</w:t>
      </w:r>
      <w:r w:rsidRPr="00355308">
        <w:rPr>
          <w:b/>
          <w:u w:val="single"/>
        </w:rPr>
        <w:t xml:space="preserve"> The physician is</w:t>
      </w:r>
      <w:r w:rsidRPr="00355308">
        <w:t xml:space="preserve"> then </w:t>
      </w:r>
      <w:r w:rsidRPr="00355308">
        <w:rPr>
          <w:b/>
          <w:u w:val="single"/>
        </w:rPr>
        <w:t>compelled</w:t>
      </w:r>
      <w:r w:rsidRPr="00355308">
        <w:t xml:space="preserve"> by his competing loyalties </w:t>
      </w:r>
      <w:r w:rsidRPr="00355308">
        <w:rPr>
          <w:b/>
          <w:u w:val="single"/>
        </w:rPr>
        <w:t xml:space="preserve">to </w:t>
      </w:r>
      <w:proofErr w:type="gramStart"/>
      <w:r w:rsidRPr="00355308">
        <w:rPr>
          <w:b/>
          <w:u w:val="single"/>
        </w:rPr>
        <w:t>enter into</w:t>
      </w:r>
      <w:proofErr w:type="gramEnd"/>
      <w:r w:rsidRPr="00355308">
        <w:rPr>
          <w:b/>
          <w:u w:val="single"/>
        </w:rPr>
        <w:t xml:space="preserve"> a decision mode of one versus many, where the underlying constraint is</w:t>
      </w:r>
      <w:r w:rsidRPr="00355308">
        <w:t xml:space="preserve"> one of </w:t>
      </w:r>
      <w:r w:rsidRPr="00355308">
        <w:rPr>
          <w:b/>
          <w:u w:val="single"/>
        </w:rPr>
        <w:t>finiteness of the commodities.</w:t>
      </w:r>
      <w:r w:rsidRPr="00355308">
        <w:t xml:space="preserve"> Although the medical treatment may be simple and inexpensive in many instances, there are situations such as in renal dialysis, where </w:t>
      </w:r>
      <w:proofErr w:type="spellStart"/>
      <w:r w:rsidRPr="00355308">
        <w:t>prioritisation</w:t>
      </w:r>
      <w:proofErr w:type="spellEnd"/>
      <w:r w:rsidRPr="00355308">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55308">
        <w:rPr>
          <w:b/>
          <w:u w:val="single"/>
        </w:rPr>
        <w:t>ethics is identified with the investigation of rationally justifiable bases for resolving conflict among persons with divergent aims</w:t>
      </w:r>
      <w:r w:rsidRPr="00355308">
        <w:t xml:space="preserve"> and who share a common world. </w:t>
      </w:r>
      <w:r w:rsidRPr="00355308">
        <w:rPr>
          <w:b/>
          <w:highlight w:val="green"/>
          <w:u w:val="single"/>
        </w:rPr>
        <w:t>Because of the scarcity of resources</w:t>
      </w:r>
      <w:r w:rsidRPr="00355308">
        <w:rPr>
          <w:b/>
          <w:u w:val="single"/>
        </w:rPr>
        <w:t xml:space="preserve">, one’s success is another person’s failure. </w:t>
      </w:r>
      <w:proofErr w:type="gramStart"/>
      <w:r w:rsidRPr="00355308">
        <w:rPr>
          <w:b/>
          <w:u w:val="single"/>
        </w:rPr>
        <w:t>Therefore</w:t>
      </w:r>
      <w:proofErr w:type="gramEnd"/>
      <w:r w:rsidRPr="00355308">
        <w:rPr>
          <w:b/>
          <w:u w:val="single"/>
        </w:rPr>
        <w:t xml:space="preserve"> </w:t>
      </w:r>
      <w:r w:rsidRPr="00355308">
        <w:rPr>
          <w:b/>
          <w:highlight w:val="green"/>
          <w:u w:val="single"/>
        </w:rPr>
        <w:t>ethics search for rationally justifiable standards for the resolution of interpersonal conflict.</w:t>
      </w:r>
      <w:r w:rsidRPr="00355308">
        <w:t xml:space="preserve"> </w:t>
      </w:r>
      <w:r w:rsidRPr="00355308">
        <w:rPr>
          <w:b/>
          <w:u w:val="single"/>
        </w:rPr>
        <w:t>While the realities of human life have given rise to the concepts of property, justice and scarcity, the management of scarcity requires the exercise of choice</w:t>
      </w:r>
      <w:r w:rsidRPr="00355308">
        <w:t xml:space="preserve">, since having more of some goods means having less of others. </w:t>
      </w:r>
      <w:r w:rsidRPr="00355308">
        <w:rPr>
          <w:b/>
          <w:u w:val="single"/>
        </w:rPr>
        <w:t xml:space="preserve">Exercising choice in turn involves </w:t>
      </w:r>
      <w:r w:rsidRPr="00355308">
        <w:t xml:space="preserve">comparisons, and </w:t>
      </w:r>
      <w:r w:rsidRPr="00355308">
        <w:rPr>
          <w:b/>
          <w:u w:val="single"/>
        </w:rPr>
        <w:t xml:space="preserve">comparisons </w:t>
      </w:r>
      <w:r w:rsidRPr="00355308">
        <w:t xml:space="preserve">are </w:t>
      </w:r>
      <w:r w:rsidRPr="00355308">
        <w:rPr>
          <w:b/>
          <w:u w:val="single"/>
        </w:rPr>
        <w:t xml:space="preserve">based on principles. </w:t>
      </w:r>
      <w:r w:rsidRPr="00355308">
        <w:t xml:space="preserve">As ethicists, </w:t>
      </w:r>
      <w:r w:rsidRPr="00355308">
        <w:rPr>
          <w:b/>
          <w:u w:val="single"/>
        </w:rPr>
        <w:t>the meaning of these principles must be sought in the moral basis that implementing them would require.</w:t>
      </w:r>
      <w:r w:rsidRPr="00355308">
        <w:t xml:space="preserve"> For instance, if the implementation of distributive justice in healthcare is founded </w:t>
      </w:r>
      <w:proofErr w:type="gramStart"/>
      <w:r w:rsidRPr="00355308">
        <w:t>on the basis of</w:t>
      </w:r>
      <w:proofErr w:type="gramEnd"/>
      <w:r w:rsidRPr="00355308">
        <w:t xml:space="preserve"> welfare-based principles, as opposed to say resource-based principles, it means that the health system is motivated by the idea that what is of primary moral importance is the level of welfare of the people. This means that </w:t>
      </w:r>
      <w:r w:rsidRPr="00355308">
        <w:rPr>
          <w:b/>
          <w:u w:val="single"/>
        </w:rPr>
        <w:t xml:space="preserve">all </w:t>
      </w:r>
      <w:r w:rsidRPr="00355308">
        <w:rPr>
          <w:b/>
          <w:highlight w:val="green"/>
          <w:u w:val="single"/>
        </w:rPr>
        <w:t xml:space="preserve">distributive questions should </w:t>
      </w:r>
      <w:r w:rsidRPr="00355308">
        <w:rPr>
          <w:b/>
          <w:u w:val="single"/>
        </w:rPr>
        <w:t xml:space="preserve">be settled according to which distribution </w:t>
      </w:r>
      <w:proofErr w:type="spellStart"/>
      <w:r w:rsidRPr="00355308">
        <w:rPr>
          <w:b/>
          <w:highlight w:val="green"/>
          <w:u w:val="single"/>
        </w:rPr>
        <w:t>maximise</w:t>
      </w:r>
      <w:r w:rsidRPr="00355308">
        <w:rPr>
          <w:b/>
          <w:u w:val="single"/>
        </w:rPr>
        <w:t>s</w:t>
      </w:r>
      <w:proofErr w:type="spellEnd"/>
      <w:r w:rsidRPr="00355308">
        <w:rPr>
          <w:b/>
          <w:highlight w:val="green"/>
          <w:u w:val="single"/>
        </w:rPr>
        <w:t xml:space="preserve"> welfare.</w:t>
      </w:r>
      <w:r w:rsidRPr="00355308">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55308">
        <w:t>maximisation</w:t>
      </w:r>
      <w:proofErr w:type="spellEnd"/>
      <w:r w:rsidRPr="00355308">
        <w:t xml:space="preserve">, consumer sovereignty, consequentialism and welfarism. Utility </w:t>
      </w:r>
      <w:proofErr w:type="spellStart"/>
      <w:r w:rsidRPr="00355308">
        <w:t>maximisation</w:t>
      </w:r>
      <w:proofErr w:type="spellEnd"/>
      <w:r w:rsidRPr="00355308">
        <w:t xml:space="preserve"> embodies the </w:t>
      </w:r>
      <w:proofErr w:type="spellStart"/>
      <w:r w:rsidRPr="00355308">
        <w:t>behavioural</w:t>
      </w:r>
      <w:proofErr w:type="spellEnd"/>
      <w:r w:rsidRPr="00355308">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55308">
        <w:rPr>
          <w:b/>
          <w:u w:val="single"/>
        </w:rPr>
        <w:t>these</w:t>
      </w:r>
      <w:r w:rsidRPr="00355308">
        <w:t xml:space="preserve"> four </w:t>
      </w:r>
      <w:r w:rsidRPr="00355308">
        <w:rPr>
          <w:b/>
          <w:u w:val="single"/>
        </w:rPr>
        <w:t xml:space="preserve">tenets require that a </w:t>
      </w:r>
      <w:r w:rsidRPr="00355308">
        <w:rPr>
          <w:b/>
          <w:highlight w:val="green"/>
          <w:u w:val="single"/>
        </w:rPr>
        <w:t>policy be judged solely in terms of the resulting utilities</w:t>
      </w:r>
      <w:r w:rsidRPr="00355308">
        <w:rPr>
          <w:b/>
          <w:u w:val="single"/>
        </w:rPr>
        <w:t xml:space="preserve"> achieved by individuals as assessed by the individuals themselves. Issues of who receives the utility, the source of the utility and any non-utility aspects of the situation are ignored.</w:t>
      </w:r>
    </w:p>
    <w:p w14:paraId="6B2C7474" w14:textId="4929D86E" w:rsidR="0077250D" w:rsidRPr="00355308" w:rsidRDefault="0077250D" w:rsidP="0077250D">
      <w:pPr>
        <w:pStyle w:val="Heading4"/>
        <w:rPr>
          <w:rFonts w:cs="Calibri"/>
        </w:rPr>
      </w:pPr>
      <w:bookmarkStart w:id="1" w:name="_heading=h.tyjcwt" w:colFirst="0" w:colLast="0"/>
      <w:bookmarkEnd w:id="1"/>
      <w:r>
        <w:rPr>
          <w:rFonts w:cs="Calibri"/>
        </w:rPr>
        <w:t>5</w:t>
      </w:r>
      <w:r w:rsidRPr="00355308">
        <w:rPr>
          <w:rFonts w:cs="Calibri"/>
        </w:rPr>
        <w:t xml:space="preserve">] Phenomenal introspection --- it’s the most epistemically reliable --- historical moral disagreement over internal conceptions of morality such as questions of race, gender, class, religion, </w:t>
      </w:r>
      <w:proofErr w:type="spellStart"/>
      <w:r w:rsidRPr="00355308">
        <w:rPr>
          <w:rFonts w:cs="Calibri"/>
        </w:rPr>
        <w:t>etc</w:t>
      </w:r>
      <w:proofErr w:type="spellEnd"/>
      <w:r w:rsidRPr="0035530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237C79FB" w14:textId="6560BE83" w:rsidR="0077250D" w:rsidRPr="00355308" w:rsidRDefault="0077250D" w:rsidP="0077250D">
      <w:pPr>
        <w:pStyle w:val="Heading4"/>
        <w:rPr>
          <w:rFonts w:cs="Calibri"/>
        </w:rPr>
      </w:pPr>
      <w:r>
        <w:rPr>
          <w:rFonts w:cs="Calibri"/>
        </w:rPr>
        <w:t>6</w:t>
      </w:r>
      <w:r w:rsidRPr="00355308">
        <w:rPr>
          <w:rFonts w:cs="Calibri"/>
        </w:rPr>
        <w:t>] No intent-foresight distinction—if we foresee a consequence, then it becomes part of our deliberation which makes it intrinsic to our action since we intend it to happen.</w:t>
      </w:r>
    </w:p>
    <w:p w14:paraId="79606520" w14:textId="139D1A23" w:rsidR="0077250D" w:rsidRPr="00355308" w:rsidRDefault="0077250D" w:rsidP="0077250D">
      <w:pPr>
        <w:pStyle w:val="Heading4"/>
        <w:rPr>
          <w:rFonts w:cs="Calibri"/>
        </w:rPr>
      </w:pPr>
      <w:r>
        <w:rPr>
          <w:rFonts w:cs="Calibri"/>
        </w:rPr>
        <w:t>7</w:t>
      </w:r>
      <w:r w:rsidRPr="00355308">
        <w:rPr>
          <w:rFonts w:cs="Calibri"/>
        </w:rPr>
        <w:t>] Use epistemic modesty for evaluating the framework debate:</w:t>
      </w:r>
    </w:p>
    <w:p w14:paraId="02147FC1" w14:textId="77777777" w:rsidR="0077250D" w:rsidRPr="00355308" w:rsidRDefault="0077250D" w:rsidP="0077250D">
      <w:pPr>
        <w:pStyle w:val="Heading4"/>
        <w:rPr>
          <w:rFonts w:cs="Calibri"/>
        </w:rPr>
      </w:pPr>
      <w:r w:rsidRPr="00355308">
        <w:rPr>
          <w:rFonts w:cs="Calibri"/>
        </w:rPr>
        <w:t xml:space="preserve">A] Substantively true since it maximizes the probability of achieving net most moral value—beating a </w:t>
      </w:r>
      <w:proofErr w:type="gramStart"/>
      <w:r w:rsidRPr="00355308">
        <w:rPr>
          <w:rFonts w:cs="Calibri"/>
        </w:rPr>
        <w:t>framework acts</w:t>
      </w:r>
      <w:proofErr w:type="gramEnd"/>
      <w:r w:rsidRPr="00355308">
        <w:rPr>
          <w:rFonts w:cs="Calibri"/>
        </w:rPr>
        <w:t xml:space="preserve"> as mitigation to their impacts but the strength of that mitigation is contingent. </w:t>
      </w:r>
    </w:p>
    <w:p w14:paraId="6775BDCB" w14:textId="77777777" w:rsidR="0077250D" w:rsidRPr="00355308" w:rsidRDefault="0077250D" w:rsidP="0077250D">
      <w:pPr>
        <w:pStyle w:val="Heading4"/>
        <w:rPr>
          <w:rFonts w:cs="Calibri"/>
        </w:rPr>
      </w:pPr>
      <w:r w:rsidRPr="00355308">
        <w:rPr>
          <w:rFonts w:cs="Calibri"/>
        </w:rPr>
        <w:t xml:space="preserve">B] Clash—disincentives debaters from going all in for framework which means we get the ideal balance between topic ed and </w:t>
      </w:r>
      <w:proofErr w:type="spellStart"/>
      <w:r w:rsidRPr="00355308">
        <w:rPr>
          <w:rFonts w:cs="Calibri"/>
        </w:rPr>
        <w:t>phil</w:t>
      </w:r>
      <w:proofErr w:type="spellEnd"/>
      <w:r w:rsidRPr="00355308">
        <w:rPr>
          <w:rFonts w:cs="Calibri"/>
        </w:rPr>
        <w:t xml:space="preserve"> ed—it’s important to talk about contention-level offense </w:t>
      </w:r>
    </w:p>
    <w:p w14:paraId="2AFEF4CF" w14:textId="6C7591C1" w:rsidR="0077250D" w:rsidRPr="00355308" w:rsidRDefault="0077250D" w:rsidP="0077250D">
      <w:pPr>
        <w:pStyle w:val="Heading4"/>
        <w:rPr>
          <w:rFonts w:cs="Calibri"/>
        </w:rPr>
      </w:pPr>
      <w:r>
        <w:rPr>
          <w:rFonts w:cs="Calibri"/>
        </w:rPr>
        <w:t>8</w:t>
      </w:r>
      <w:r w:rsidRPr="00355308">
        <w:rPr>
          <w:rFonts w:cs="Calibri"/>
        </w:rPr>
        <w:t>] Reject calc indicts and util triggers permissibility arguments:</w:t>
      </w:r>
    </w:p>
    <w:p w14:paraId="12026E70" w14:textId="77777777" w:rsidR="0077250D" w:rsidRPr="00355308" w:rsidRDefault="0077250D" w:rsidP="0077250D">
      <w:pPr>
        <w:pStyle w:val="Heading4"/>
        <w:rPr>
          <w:rFonts w:cs="Calibri"/>
        </w:rPr>
      </w:pPr>
      <w:r w:rsidRPr="00355308">
        <w:rPr>
          <w:rFonts w:cs="Calibri"/>
        </w:rPr>
        <w:t>A] Empirically denied—both individuals and policymakers carry out effective cost-benefit analysis which means even if decisions aren’t always perfect it’s still better than not acting at all</w:t>
      </w:r>
    </w:p>
    <w:p w14:paraId="02536BE0" w14:textId="77777777" w:rsidR="0077250D" w:rsidRPr="00355308" w:rsidRDefault="0077250D" w:rsidP="0077250D">
      <w:pPr>
        <w:pStyle w:val="Heading4"/>
        <w:rPr>
          <w:rFonts w:cs="Calibri"/>
        </w:rPr>
      </w:pPr>
      <w:r w:rsidRPr="00355308">
        <w:rPr>
          <w:rFonts w:cs="Calibri"/>
        </w:rPr>
        <w:t xml:space="preserve">B] Theory—they’re functionally NIBs that everyone knows are silly but skew the </w:t>
      </w:r>
      <w:proofErr w:type="spellStart"/>
      <w:r w:rsidRPr="00355308">
        <w:rPr>
          <w:rFonts w:cs="Calibri"/>
        </w:rPr>
        <w:t>aff</w:t>
      </w:r>
      <w:proofErr w:type="spellEnd"/>
      <w:r w:rsidRPr="00355308">
        <w:rPr>
          <w:rFonts w:cs="Calibri"/>
        </w:rPr>
        <w:t xml:space="preserve"> and move the debate away from the topic and actual philosophical debate, killing valuable education</w:t>
      </w:r>
    </w:p>
    <w:p w14:paraId="005BF2E6" w14:textId="77777777" w:rsidR="00872F86" w:rsidRPr="008378EA" w:rsidRDefault="0077250D" w:rsidP="00872F86">
      <w:pPr>
        <w:pStyle w:val="Heading4"/>
      </w:pPr>
      <w:r w:rsidRPr="00355308">
        <w:br w:type="page"/>
      </w:r>
      <w:r w:rsidR="00872F86">
        <w:t xml:space="preserve">9) </w:t>
      </w:r>
      <w:r w:rsidR="00872F86" w:rsidRPr="00466EB8">
        <w:t xml:space="preserve">NC collapses to the AC—if each person has infinite value, having more of that value is a good thing so you </w:t>
      </w:r>
      <w:proofErr w:type="gramStart"/>
      <w:r w:rsidR="00872F86" w:rsidRPr="00466EB8">
        <w:t>have to</w:t>
      </w:r>
      <w:proofErr w:type="gramEnd"/>
      <w:r w:rsidR="00872F86" w:rsidRPr="00466EB8">
        <w:t xml:space="preserve"> aggregate</w:t>
      </w:r>
    </w:p>
    <w:p w14:paraId="59DED493" w14:textId="06DCE0C2" w:rsidR="00872F86" w:rsidRPr="00466EB8" w:rsidRDefault="00872F86" w:rsidP="00872F86">
      <w:pPr>
        <w:pStyle w:val="Heading4"/>
        <w:rPr>
          <w:rFonts w:cs="Times New Roman"/>
        </w:rPr>
      </w:pPr>
      <w:r>
        <w:rPr>
          <w:rFonts w:cs="Times New Roman"/>
        </w:rPr>
        <w:t>10)</w:t>
      </w:r>
      <w:r w:rsidRPr="00466EB8">
        <w:rPr>
          <w:rFonts w:cs="Times New Roman"/>
        </w:rPr>
        <w:t xml:space="preserve">Epistemology hijack—epistemology outweighs in terms of </w:t>
      </w:r>
      <w:proofErr w:type="spellStart"/>
      <w:r w:rsidRPr="00466EB8">
        <w:rPr>
          <w:rFonts w:cs="Times New Roman"/>
        </w:rPr>
        <w:t>fw</w:t>
      </w:r>
      <w:proofErr w:type="spellEnd"/>
      <w:r w:rsidRPr="00466EB8">
        <w:rPr>
          <w:rFonts w:cs="Times New Roman"/>
        </w:rPr>
        <w:t xml:space="preserve"> justifications—it determines how we create knowledge and determine a </w:t>
      </w:r>
      <w:proofErr w:type="spellStart"/>
      <w:r w:rsidRPr="00466EB8">
        <w:rPr>
          <w:rFonts w:cs="Times New Roman"/>
        </w:rPr>
        <w:t>fw</w:t>
      </w:r>
      <w:proofErr w:type="spellEnd"/>
      <w:r w:rsidRPr="00466EB8">
        <w:rPr>
          <w:rFonts w:cs="Times New Roman"/>
        </w:rPr>
        <w:t xml:space="preserve"> in the first place; only util accounts for all forms of epistemology such as </w:t>
      </w:r>
      <w:proofErr w:type="spellStart"/>
      <w:r w:rsidRPr="00466EB8">
        <w:rPr>
          <w:rFonts w:cs="Times New Roman"/>
        </w:rPr>
        <w:t>aposteriori</w:t>
      </w:r>
      <w:proofErr w:type="spellEnd"/>
      <w:r w:rsidRPr="00466EB8">
        <w:rPr>
          <w:rFonts w:cs="Times New Roman"/>
        </w:rPr>
        <w:t xml:space="preserve"> knowledge</w:t>
      </w:r>
    </w:p>
    <w:p w14:paraId="6742B980" w14:textId="77777777" w:rsidR="00872F86" w:rsidRPr="00DE25F7" w:rsidRDefault="00872F86" w:rsidP="00872F86">
      <w:pPr>
        <w:pStyle w:val="Heading4"/>
      </w:pPr>
      <w:r>
        <w:t xml:space="preserve">11) </w:t>
      </w:r>
      <w:r>
        <w:t xml:space="preserve">. Util </w:t>
      </w:r>
      <w:r w:rsidRPr="00DE25F7">
        <w:t>is the only moral system that accounts for the equality of all beings.</w:t>
      </w:r>
    </w:p>
    <w:p w14:paraId="05D34ECD" w14:textId="77777777" w:rsidR="00872F86" w:rsidRPr="00DE25F7" w:rsidRDefault="00872F86" w:rsidP="00872F86">
      <w:r w:rsidRPr="00DE25F7">
        <w:t xml:space="preserve">David </w:t>
      </w:r>
      <w:proofErr w:type="spellStart"/>
      <w:r w:rsidRPr="00DE25F7">
        <w:rPr>
          <w:b/>
          <w:u w:val="single"/>
        </w:rPr>
        <w:t>Cummiskey</w:t>
      </w:r>
      <w:proofErr w:type="spellEnd"/>
      <w:r w:rsidRPr="00DE25F7">
        <w:rPr>
          <w:b/>
          <w:u w:val="single"/>
        </w:rPr>
        <w:t xml:space="preserve"> 90</w:t>
      </w:r>
      <w:r w:rsidRPr="00DE25F7">
        <w:t xml:space="preserve"> [Associate prof of </w:t>
      </w:r>
      <w:proofErr w:type="spellStart"/>
      <w:r w:rsidRPr="00DE25F7">
        <w:t>philo</w:t>
      </w:r>
      <w:proofErr w:type="spellEnd"/>
      <w:r w:rsidRPr="00DE25F7">
        <w:t xml:space="preserve"> @ </w:t>
      </w:r>
      <w:proofErr w:type="spellStart"/>
      <w:r w:rsidRPr="00DE25F7">
        <w:t>UChicago</w:t>
      </w:r>
      <w:proofErr w:type="spellEnd"/>
      <w:r w:rsidRPr="00DE25F7">
        <w:t>], “Kantian Consequentialism”, University of Chicago Press, Ethics, Vol. 100, No. 3 (</w:t>
      </w:r>
      <w:proofErr w:type="gramStart"/>
      <w:r w:rsidRPr="00DE25F7">
        <w:t>Apr.,</w:t>
      </w:r>
      <w:proofErr w:type="gramEnd"/>
      <w:r w:rsidRPr="00DE25F7">
        <w:t xml:space="preserve"> 1990), pp. 586-615, BE</w:t>
      </w:r>
    </w:p>
    <w:p w14:paraId="6BC10997" w14:textId="73F81A79" w:rsidR="0077250D" w:rsidRDefault="00872F86" w:rsidP="00B3598E">
      <w:r w:rsidRPr="00DE25F7">
        <w:t>We must not obscure</w:t>
      </w:r>
      <w:r w:rsidRPr="005A5B86">
        <w:t xml:space="preserve"> the issue by characterizing this type of case as the sacrifice of individuals for some abstract “social entity.” It is not a question of some persons having to bear the cost for some elusive “overall social good.” Instead, </w:t>
      </w:r>
      <w:r w:rsidRPr="00514110">
        <w:rPr>
          <w:b/>
          <w:u w:val="single"/>
        </w:rPr>
        <w:t>the question is whether some persons must bear the inescapable cost for the sake of other persons.</w:t>
      </w:r>
      <w:r w:rsidRPr="00514110">
        <w:t xml:space="preserve"> Robert Nozick, for example, argues that “to use a person in this way does not sufficiently respect and take account</w:t>
      </w:r>
      <w:r w:rsidRPr="005A5B86">
        <w:t xml:space="preserve"> of the fact that he is a separate person, that his is the only life he has.” But why is this not equally true of all those whom we do not save through our failure to act? </w:t>
      </w:r>
      <w:r w:rsidRPr="005A5B86">
        <w:rPr>
          <w:b/>
          <w:highlight w:val="green"/>
          <w:u w:val="single"/>
        </w:rPr>
        <w:t xml:space="preserve">By emphasizing </w:t>
      </w:r>
      <w:proofErr w:type="gramStart"/>
      <w:r w:rsidRPr="005A5B86">
        <w:rPr>
          <w:b/>
          <w:highlight w:val="green"/>
          <w:u w:val="single"/>
        </w:rPr>
        <w:t>solely</w:t>
      </w:r>
      <w:proofErr w:type="gramEnd"/>
      <w:r w:rsidRPr="005A5B86">
        <w:rPr>
          <w:b/>
          <w:highlight w:val="green"/>
          <w:u w:val="single"/>
        </w:rPr>
        <w:t xml:space="preserve"> the one who must bear the cost</w:t>
      </w:r>
      <w:r w:rsidRPr="005A5B86">
        <w:rPr>
          <w:b/>
          <w:u w:val="single"/>
        </w:rPr>
        <w:t xml:space="preserve"> if we act, </w:t>
      </w:r>
      <w:r w:rsidRPr="005A5B86">
        <w:rPr>
          <w:b/>
          <w:highlight w:val="green"/>
          <w:u w:val="single"/>
        </w:rPr>
        <w:t>we fail to</w:t>
      </w:r>
      <w:r w:rsidRPr="005A5B86">
        <w:rPr>
          <w:b/>
          <w:u w:val="single"/>
        </w:rPr>
        <w:t xml:space="preserve"> sufficiently </w:t>
      </w:r>
      <w:r w:rsidRPr="005A5B86">
        <w:rPr>
          <w:b/>
          <w:highlight w:val="green"/>
          <w:u w:val="single"/>
        </w:rPr>
        <w:t>respect</w:t>
      </w:r>
      <w:r w:rsidRPr="005A5B86">
        <w:rPr>
          <w:b/>
          <w:u w:val="single"/>
        </w:rPr>
        <w:t xml:space="preserve"> and take account of the </w:t>
      </w:r>
      <w:r w:rsidRPr="005A5B86">
        <w:rPr>
          <w:b/>
          <w:highlight w:val="green"/>
          <w:u w:val="single"/>
        </w:rPr>
        <w:t>many other</w:t>
      </w:r>
      <w:r w:rsidRPr="005A5B86">
        <w:rPr>
          <w:b/>
          <w:u w:val="single"/>
        </w:rPr>
        <w:t xml:space="preserve"> separate </w:t>
      </w:r>
      <w:r w:rsidRPr="005A5B86">
        <w:rPr>
          <w:b/>
          <w:highlight w:val="green"/>
          <w:u w:val="single"/>
        </w:rPr>
        <w:t>persons</w:t>
      </w:r>
      <w:r w:rsidRPr="005A5B86">
        <w:rPr>
          <w:b/>
          <w:u w:val="single"/>
        </w:rPr>
        <w:t xml:space="preserve">, </w:t>
      </w:r>
      <w:r w:rsidRPr="005A5B86">
        <w:rPr>
          <w:b/>
          <w:highlight w:val="green"/>
          <w:u w:val="single"/>
        </w:rPr>
        <w:t>each with only one life</w:t>
      </w:r>
      <w:r w:rsidRPr="005A5B86">
        <w:rPr>
          <w:b/>
          <w:u w:val="single"/>
        </w:rPr>
        <w:t xml:space="preserve">, </w:t>
      </w:r>
      <w:r w:rsidRPr="005A5B86">
        <w:rPr>
          <w:b/>
          <w:highlight w:val="green"/>
          <w:u w:val="single"/>
        </w:rPr>
        <w:t>who will bear the cost of</w:t>
      </w:r>
      <w:r w:rsidRPr="005A5B86">
        <w:rPr>
          <w:b/>
          <w:u w:val="single"/>
        </w:rPr>
        <w:t xml:space="preserve"> our </w:t>
      </w:r>
      <w:r w:rsidRPr="005A5B86">
        <w:rPr>
          <w:b/>
          <w:highlight w:val="green"/>
          <w:u w:val="single"/>
        </w:rPr>
        <w:t>inaction.</w:t>
      </w:r>
      <w:r w:rsidRPr="005A5B86">
        <w:t xml:space="preserve"> In such a situation, what would a conscientious Kantian agent, an agent motivated by the unconditional value of rational beings, choose? A morally good agent recognizes that the basis of all </w:t>
      </w:r>
      <w:proofErr w:type="gramStart"/>
      <w:r w:rsidRPr="005A5B86">
        <w:t>particular duties</w:t>
      </w:r>
      <w:proofErr w:type="gramEnd"/>
      <w:r w:rsidRPr="005A5B86">
        <w:t xml:space="preserve"> is the principle that “rational nature exists as an end in itself”. Rational nature as such is the supreme objective end of all conduct. </w:t>
      </w:r>
      <w:r w:rsidRPr="005A5B86">
        <w:rPr>
          <w:b/>
          <w:highlight w:val="green"/>
          <w:u w:val="single"/>
        </w:rPr>
        <w:t>If one</w:t>
      </w:r>
      <w:r w:rsidRPr="005A5B86">
        <w:rPr>
          <w:b/>
          <w:u w:val="single"/>
        </w:rPr>
        <w:t xml:space="preserve"> truly </w:t>
      </w:r>
      <w:r w:rsidRPr="005A5B86">
        <w:rPr>
          <w:b/>
          <w:highlight w:val="green"/>
          <w:u w:val="single"/>
        </w:rPr>
        <w:t>believes that all rational beings have an equal value</w:t>
      </w:r>
      <w:r w:rsidRPr="005A5B86">
        <w:rPr>
          <w:b/>
          <w:u w:val="single"/>
        </w:rPr>
        <w:t xml:space="preserve">, </w:t>
      </w:r>
      <w:r w:rsidRPr="005A5B86">
        <w:rPr>
          <w:b/>
          <w:highlight w:val="green"/>
          <w:u w:val="single"/>
        </w:rPr>
        <w:t>then the rational solution</w:t>
      </w:r>
      <w:r w:rsidRPr="005A5B86">
        <w:rPr>
          <w:b/>
          <w:u w:val="single"/>
        </w:rPr>
        <w:t xml:space="preserve"> to such a dilemma </w:t>
      </w:r>
      <w:r w:rsidRPr="005A5B86">
        <w:rPr>
          <w:b/>
          <w:highlight w:val="green"/>
          <w:u w:val="single"/>
        </w:rPr>
        <w:t>involves maximally promoting</w:t>
      </w:r>
      <w:r w:rsidRPr="005A5B86">
        <w:rPr>
          <w:b/>
          <w:u w:val="single"/>
        </w:rPr>
        <w:t xml:space="preserve"> the </w:t>
      </w:r>
      <w:r w:rsidRPr="005A5B86">
        <w:rPr>
          <w:b/>
          <w:highlight w:val="green"/>
          <w:u w:val="single"/>
        </w:rPr>
        <w:t>lives and liberties</w:t>
      </w:r>
      <w:r w:rsidRPr="005A5B86">
        <w:rPr>
          <w:b/>
          <w:u w:val="single"/>
        </w:rPr>
        <w:t xml:space="preserve"> of as many rational beings as possible.</w:t>
      </w:r>
      <w:r w:rsidRPr="005A5B86">
        <w:t xml:space="preserve"> </w:t>
      </w:r>
      <w:proofErr w:type="gramStart"/>
      <w:r w:rsidRPr="005A5B86">
        <w:t>In order to</w:t>
      </w:r>
      <w:proofErr w:type="gramEnd"/>
      <w:r w:rsidRPr="005A5B86">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5A5B86">
        <w:rPr>
          <w:b/>
          <w:highlight w:val="green"/>
          <w:u w:val="single"/>
        </w:rPr>
        <w:t>If I sacrifice some for the sake of others</w:t>
      </w:r>
      <w:r w:rsidRPr="005A5B86">
        <w:rPr>
          <w:b/>
          <w:u w:val="single"/>
        </w:rPr>
        <w:t xml:space="preserve">, </w:t>
      </w:r>
      <w:r w:rsidRPr="005A5B86">
        <w:rPr>
          <w:b/>
          <w:highlight w:val="green"/>
          <w:u w:val="single"/>
        </w:rPr>
        <w:t>I do not use them arbitrarily</w:t>
      </w:r>
      <w:r w:rsidRPr="005A5B86">
        <w:rPr>
          <w:b/>
          <w:u w:val="single"/>
        </w:rPr>
        <w:t>, and I do not deny the unconditional value of rational beings.</w:t>
      </w:r>
      <w:r w:rsidRPr="005A5B86">
        <w:t xml:space="preserve"> Persons may have “dignity, that is, an unconditional and incomparable worth” that transcends any market value, but persons also have a fundamental equality that dictates that some must sometimes give way for the sake of others. The concept of the end-in-itself does not support the view that we may never force another to bear some cost </w:t>
      </w:r>
      <w:proofErr w:type="gramStart"/>
      <w:r w:rsidRPr="005A5B86">
        <w:t>in order to</w:t>
      </w:r>
      <w:proofErr w:type="gramEnd"/>
      <w:r w:rsidRPr="005A5B86">
        <w:t xml:space="preserve"> benefit others.</w:t>
      </w:r>
    </w:p>
    <w:p w14:paraId="5C71E708" w14:textId="77777777" w:rsidR="00872F86" w:rsidRDefault="00872F86" w:rsidP="00872F86">
      <w:pPr>
        <w:pStyle w:val="Heading3"/>
      </w:pPr>
      <w:proofErr w:type="spellStart"/>
      <w:proofErr w:type="gramStart"/>
      <w:r>
        <w:t>At:constitutivism</w:t>
      </w:r>
      <w:proofErr w:type="spellEnd"/>
      <w:proofErr w:type="gramEnd"/>
      <w:r>
        <w:t xml:space="preserve"> Fallacy of Division </w:t>
      </w:r>
    </w:p>
    <w:p w14:paraId="18B90AEE" w14:textId="77777777" w:rsidR="00872F86" w:rsidRPr="001A2753" w:rsidRDefault="00872F86" w:rsidP="00872F86">
      <w:pPr>
        <w:pStyle w:val="Heading4"/>
      </w:pPr>
      <w:r>
        <w:t xml:space="preserve">Fallacy of division—just because something like [] is constitutive of moral </w:t>
      </w:r>
      <w:proofErr w:type="gramStart"/>
      <w:r>
        <w:t>systems as a whole, it</w:t>
      </w:r>
      <w:proofErr w:type="gramEnd"/>
      <w:r>
        <w:t xml:space="preserve"> doesn’t mean every single action we take has to be consistent with that principle. Even though a plane </w:t>
      </w:r>
      <w:proofErr w:type="gramStart"/>
      <w:r>
        <w:t>as a whole can</w:t>
      </w:r>
      <w:proofErr w:type="gramEnd"/>
      <w:r>
        <w:t xml:space="preserve"> fly, each part independently can’t—we wouldn’t book a flight on an engine.</w:t>
      </w:r>
    </w:p>
    <w:p w14:paraId="6799D619" w14:textId="77777777" w:rsidR="0077250D" w:rsidRPr="00355308" w:rsidRDefault="0077250D" w:rsidP="0077250D">
      <w:pPr>
        <w:pStyle w:val="Heading4"/>
        <w:rPr>
          <w:rFonts w:cs="Calibri"/>
        </w:rPr>
      </w:pPr>
      <w:r w:rsidRPr="00355308">
        <w:rPr>
          <w:rFonts w:cs="Calibri"/>
        </w:rPr>
        <w:t>Extinction comes first!</w:t>
      </w:r>
    </w:p>
    <w:p w14:paraId="13B75AD2" w14:textId="77777777" w:rsidR="0077250D" w:rsidRPr="00355308" w:rsidRDefault="0077250D" w:rsidP="0077250D">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C23E6AE" w14:textId="77777777" w:rsidR="0077250D" w:rsidRPr="00355308" w:rsidRDefault="0077250D" w:rsidP="0077250D">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w:t>
      </w:r>
      <w:r w:rsidRPr="0026706F">
        <w:t xml:space="preserve">there were no future generations of intelligent persons. On his view, my life would contain vastly less well-being if (say) a year after my death the world came to an end. So obviously if Scheffler were right I’d have very strong reason to reduce existential risk. </w:t>
      </w:r>
      <w:r w:rsidRPr="0026706F">
        <w:rPr>
          <w:b/>
          <w:u w:val="single"/>
        </w:rPr>
        <w:t xml:space="preserve">We should also </w:t>
      </w:r>
      <w:proofErr w:type="gramStart"/>
      <w:r w:rsidRPr="0026706F">
        <w:rPr>
          <w:b/>
          <w:u w:val="single"/>
        </w:rPr>
        <w:t>take into account</w:t>
      </w:r>
      <w:proofErr w:type="gramEnd"/>
      <w:r w:rsidRPr="0026706F">
        <w:rPr>
          <w:b/>
          <w:u w:val="single"/>
        </w:rPr>
        <w:t xml:space="preserve"> moral uncertainty.</w:t>
      </w:r>
      <w:r w:rsidRPr="0026706F">
        <w:t xml:space="preserve"> </w:t>
      </w:r>
      <w:r w:rsidRPr="0026706F">
        <w:rPr>
          <w:b/>
          <w:u w:val="single"/>
        </w:rPr>
        <w:t>What is it reasonable for one to do, when one is uncertain not (only) about the empirical facts, but also about the moral facts?</w:t>
      </w:r>
      <w:r w:rsidRPr="0026706F">
        <w:t xml:space="preserve"> I’ve just argued that </w:t>
      </w:r>
      <w:r w:rsidRPr="0026706F">
        <w:rPr>
          <w:b/>
          <w:u w:val="single"/>
        </w:rPr>
        <w:t>there’s agreement among minimally plausible ethical views that we have strong reason to reduce existential risk – not only consequentialists, but also deontologists, virtue ethicists, and sophisticated egoists should agree.</w:t>
      </w:r>
      <w:r w:rsidRPr="0026706F">
        <w:t xml:space="preserve"> But </w:t>
      </w:r>
      <w:r w:rsidRPr="0026706F">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26706F">
        <w:t xml:space="preserve">(and 10% sure that one of these other ones is correct), </w:t>
      </w:r>
      <w:r w:rsidRPr="0026706F">
        <w:rPr>
          <w:b/>
          <w:u w:val="single"/>
        </w:rPr>
        <w:t xml:space="preserve">they would have </w:t>
      </w:r>
      <w:proofErr w:type="gramStart"/>
      <w:r w:rsidRPr="0026706F">
        <w:rPr>
          <w:b/>
          <w:u w:val="single"/>
        </w:rPr>
        <w:t>pretty strong</w:t>
      </w:r>
      <w:proofErr w:type="gramEnd"/>
      <w:r w:rsidRPr="0026706F">
        <w:rPr>
          <w:b/>
          <w:u w:val="single"/>
        </w:rPr>
        <w:t xml:space="preserve"> reason, from the standpoint of moral uncertainty, to reduce existential risk.</w:t>
      </w:r>
      <w:r w:rsidRPr="0026706F">
        <w:t xml:space="preserve"> Perhaps most disturbingly still, </w:t>
      </w:r>
      <w:r w:rsidRPr="0026706F">
        <w:rPr>
          <w:b/>
          <w:u w:val="single"/>
        </w:rPr>
        <w:t>even if we are only 1% sure that the well-being of possible future people matters, it is at least arguable that, from the standpoint of moral uncertainty, reducing existential risk is the most important thing in the world.</w:t>
      </w:r>
      <w:r w:rsidRPr="0026706F">
        <w:t xml:space="preserve"> Again, this is largely </w:t>
      </w:r>
      <w:proofErr w:type="gramStart"/>
      <w:r w:rsidRPr="0026706F">
        <w:t>for the reason that</w:t>
      </w:r>
      <w:proofErr w:type="gramEnd"/>
      <w:r w:rsidRPr="0026706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6706F">
        <w:rPr>
          <w:b/>
          <w:u w:val="single"/>
        </w:rPr>
        <w:t>It is enough for my claim that there is moral agreement in the relevant sense if</w:t>
      </w:r>
      <w:r w:rsidRPr="0026706F">
        <w:t xml:space="preserve">, at least given certain empirical claims about what future lives would most likely be like, </w:t>
      </w:r>
      <w:r w:rsidRPr="0026706F">
        <w:rPr>
          <w:b/>
          <w:u w:val="single"/>
        </w:rPr>
        <w:t>all minimally plausible moral views would converge on the conclusion that we should try to save the world.</w:t>
      </w:r>
      <w:r w:rsidRPr="0026706F">
        <w:t xml:space="preserve"> While there are some non-crazy </w:t>
      </w:r>
      <w:r w:rsidRPr="0026706F">
        <w:rPr>
          <w:b/>
          <w:u w:val="single"/>
        </w:rPr>
        <w:t>views that place significantly greater moral weight on avoiding suffering than on promoting happiness</w:t>
      </w:r>
      <w:r w:rsidRPr="0026706F">
        <w:t xml:space="preserve">, for reasons others have offered (and for independent reasons I won’t get into here unless requested to), they nonetheless </w:t>
      </w:r>
      <w:r w:rsidRPr="0026706F">
        <w:rPr>
          <w:b/>
          <w:u w:val="single"/>
        </w:rPr>
        <w:t xml:space="preserve">seem to be </w:t>
      </w:r>
      <w:proofErr w:type="gramStart"/>
      <w:r w:rsidRPr="0026706F">
        <w:rPr>
          <w:b/>
          <w:u w:val="single"/>
        </w:rPr>
        <w:t>fairly implausible</w:t>
      </w:r>
      <w:proofErr w:type="gramEnd"/>
      <w:r w:rsidRPr="0026706F">
        <w:rPr>
          <w:b/>
          <w:u w:val="single"/>
        </w:rPr>
        <w:t xml:space="preserve"> views.</w:t>
      </w:r>
      <w:r w:rsidRPr="0026706F">
        <w:t xml:space="preserve"> And </w:t>
      </w:r>
      <w:r w:rsidRPr="0026706F">
        <w:rPr>
          <w:b/>
          <w:u w:val="single"/>
        </w:rPr>
        <w:t xml:space="preserve">even if things did not go well for our ancestors, I am optimistic that they will overall go fantastically well for our </w:t>
      </w:r>
      <w:proofErr w:type="gramStart"/>
      <w:r w:rsidRPr="0026706F">
        <w:rPr>
          <w:b/>
          <w:u w:val="single"/>
        </w:rPr>
        <w:t>descendants, if</w:t>
      </w:r>
      <w:proofErr w:type="gramEnd"/>
      <w:r w:rsidRPr="0026706F">
        <w:rPr>
          <w:b/>
          <w:u w:val="single"/>
        </w:rPr>
        <w:t xml:space="preserve"> we allow them to. I suspect that most of us alive today – at least those of us not suffering from extreme illness or poverty – have lives that are well worth living, and that things will continue to improve.</w:t>
      </w:r>
      <w:r w:rsidRPr="0026706F">
        <w:t xml:space="preserve"> Derek Parfit, whose work has emphasized future generations as well as agreement in ethics, described our situation clearly and accurately: “We live during the hinge of history. </w:t>
      </w:r>
      <w:r w:rsidRPr="0026706F">
        <w:rPr>
          <w:b/>
          <w:u w:val="single"/>
        </w:rPr>
        <w:t xml:space="preserve">Given the scientific and technological discoveries of the last two centuries, the world has never changed as fast. </w:t>
      </w:r>
      <w:r w:rsidRPr="0026706F">
        <w:t xml:space="preserve">We shall soon have even greater powers to transform, not only our surroundings, but ourselves and our successors. </w:t>
      </w:r>
      <w:r w:rsidRPr="0026706F">
        <w:rPr>
          <w:b/>
          <w:u w:val="single"/>
        </w:rPr>
        <w:t xml:space="preserve">If we act wisely in the next few centuries, humanity will survive its most dangerous and decisive period. </w:t>
      </w:r>
      <w:r w:rsidRPr="0026706F">
        <w:t xml:space="preserve">Our descendants could, if necessary, go elsewhere, spreading through this galaxy…. </w:t>
      </w:r>
      <w:r w:rsidRPr="0026706F">
        <w:rPr>
          <w:b/>
          <w:u w:val="single"/>
        </w:rPr>
        <w:t>Our descendants might, I believe, make the further future very good. But that good future may also depend in part on us. If our selfish recklessness ends human history, we would be acting very wrongly.</w:t>
      </w:r>
      <w:r w:rsidRPr="0026706F">
        <w:t>” (From chapter 36 of On What Matters)</w:t>
      </w:r>
    </w:p>
    <w:p w14:paraId="6A1BED02" w14:textId="08558A7D" w:rsidR="0077250D" w:rsidRPr="0077250D" w:rsidRDefault="0077250D" w:rsidP="0077250D"/>
    <w:sectPr w:rsidR="0077250D" w:rsidRPr="00772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0665C1"/>
    <w:multiLevelType w:val="hybridMultilevel"/>
    <w:tmpl w:val="A072B256"/>
    <w:lvl w:ilvl="0" w:tplc="4D2291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66B92"/>
    <w:multiLevelType w:val="multilevel"/>
    <w:tmpl w:val="06C4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58350B"/>
    <w:multiLevelType w:val="hybridMultilevel"/>
    <w:tmpl w:val="CDF2360E"/>
    <w:lvl w:ilvl="0" w:tplc="CF4665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35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E0A"/>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B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2EC"/>
    <w:rsid w:val="00213B1E"/>
    <w:rsid w:val="00215284"/>
    <w:rsid w:val="002168F2"/>
    <w:rsid w:val="0022589F"/>
    <w:rsid w:val="002343FE"/>
    <w:rsid w:val="00235F7B"/>
    <w:rsid w:val="002502CF"/>
    <w:rsid w:val="00263577"/>
    <w:rsid w:val="0026706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50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F86"/>
    <w:rsid w:val="0087459D"/>
    <w:rsid w:val="0087680F"/>
    <w:rsid w:val="00876D81"/>
    <w:rsid w:val="00881D86"/>
    <w:rsid w:val="00883306"/>
    <w:rsid w:val="008904F9"/>
    <w:rsid w:val="00890E4C"/>
    <w:rsid w:val="00890E74"/>
    <w:rsid w:val="00892798"/>
    <w:rsid w:val="0089418F"/>
    <w:rsid w:val="00897C29"/>
    <w:rsid w:val="008A0E06"/>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A0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98E"/>
    <w:rsid w:val="00B43676"/>
    <w:rsid w:val="00B5602D"/>
    <w:rsid w:val="00B60125"/>
    <w:rsid w:val="00B6656B"/>
    <w:rsid w:val="00B71625"/>
    <w:rsid w:val="00B73D2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CA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E6886"/>
  <w14:defaultImageDpi w14:val="300"/>
  <w15:docId w15:val="{EC56F2D8-24A4-0C47-82DC-58DA40B0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35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635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35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35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T"/>
    <w:basedOn w:val="Normal"/>
    <w:next w:val="Normal"/>
    <w:link w:val="Heading4Char"/>
    <w:uiPriority w:val="9"/>
    <w:unhideWhenUsed/>
    <w:qFormat/>
    <w:rsid w:val="002635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35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577"/>
  </w:style>
  <w:style w:type="character" w:customStyle="1" w:styleId="Heading1Char">
    <w:name w:val="Heading 1 Char"/>
    <w:aliases w:val="Pocket Char"/>
    <w:basedOn w:val="DefaultParagraphFont"/>
    <w:link w:val="Heading1"/>
    <w:uiPriority w:val="9"/>
    <w:rsid w:val="002635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357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26357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Ch1 Char"/>
    <w:basedOn w:val="DefaultParagraphFont"/>
    <w:link w:val="Heading4"/>
    <w:uiPriority w:val="9"/>
    <w:rsid w:val="002635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3577"/>
    <w:rPr>
      <w:b/>
      <w:sz w:val="26"/>
      <w:u w:val="singl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263577"/>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26357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63577"/>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263577"/>
    <w:rPr>
      <w:color w:val="auto"/>
      <w:u w:val="none"/>
    </w:rPr>
  </w:style>
  <w:style w:type="paragraph" w:styleId="DocumentMap">
    <w:name w:val="Document Map"/>
    <w:basedOn w:val="Normal"/>
    <w:link w:val="DocumentMapChar"/>
    <w:uiPriority w:val="99"/>
    <w:semiHidden/>
    <w:unhideWhenUsed/>
    <w:rsid w:val="002635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3577"/>
    <w:rPr>
      <w:rFonts w:ascii="Lucida Grande" w:hAnsi="Lucida Grande" w:cs="Lucida Grande"/>
    </w:rPr>
  </w:style>
  <w:style w:type="paragraph" w:styleId="NormalWeb">
    <w:name w:val="Normal (Web)"/>
    <w:basedOn w:val="Normal"/>
    <w:uiPriority w:val="99"/>
    <w:semiHidden/>
    <w:unhideWhenUsed/>
    <w:rsid w:val="0077250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77250D"/>
    <w:rPr>
      <w:b/>
      <w:bCs/>
    </w:rPr>
  </w:style>
  <w:style w:type="character" w:styleId="UnresolvedMention">
    <w:name w:val="Unresolved Mention"/>
    <w:basedOn w:val="DefaultParagraphFont"/>
    <w:uiPriority w:val="99"/>
    <w:semiHidden/>
    <w:unhideWhenUsed/>
    <w:rsid w:val="0077250D"/>
    <w:rPr>
      <w:color w:val="605E5C"/>
      <w:shd w:val="clear" w:color="auto" w:fill="E1DFDD"/>
    </w:rPr>
  </w:style>
  <w:style w:type="character" w:customStyle="1" w:styleId="smallcaps">
    <w:name w:val="smallcaps"/>
    <w:basedOn w:val="DefaultParagraphFont"/>
    <w:rsid w:val="0077250D"/>
  </w:style>
  <w:style w:type="character" w:customStyle="1" w:styleId="article-header-backgrounderauthor">
    <w:name w:val="article-header-backgrounder__author"/>
    <w:basedOn w:val="DefaultParagraphFont"/>
    <w:rsid w:val="0077250D"/>
  </w:style>
  <w:style w:type="paragraph" w:customStyle="1" w:styleId="font-copy">
    <w:name w:val="font-copy"/>
    <w:basedOn w:val="Normal"/>
    <w:rsid w:val="0077250D"/>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77250D"/>
    <w:pPr>
      <w:ind w:left="720"/>
      <w:contextualSpacing/>
    </w:pPr>
  </w:style>
  <w:style w:type="character" w:customStyle="1" w:styleId="BoldUnderline">
    <w:name w:val="Bold Underline"/>
    <w:basedOn w:val="DefaultParagraphFont"/>
    <w:uiPriority w:val="1"/>
    <w:qFormat/>
    <w:rsid w:val="0077250D"/>
    <w:rPr>
      <w:rFonts w:ascii="Arial" w:hAnsi="Arial"/>
      <w:b/>
      <w:sz w:val="20"/>
      <w:u w:val="single"/>
    </w:rPr>
  </w:style>
  <w:style w:type="paragraph" w:customStyle="1" w:styleId="textbold">
    <w:name w:val="text bold"/>
    <w:basedOn w:val="Normal"/>
    <w:link w:val="Emphasis"/>
    <w:uiPriority w:val="20"/>
    <w:qFormat/>
    <w:rsid w:val="0077250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Emphasis1">
    <w:name w:val="Emphasis1"/>
    <w:basedOn w:val="Normal"/>
    <w:uiPriority w:val="7"/>
    <w:qFormat/>
    <w:rsid w:val="0077250D"/>
    <w:pPr>
      <w:pBdr>
        <w:top w:val="single" w:sz="4" w:space="1" w:color="auto"/>
        <w:left w:val="single" w:sz="4" w:space="4" w:color="auto"/>
        <w:bottom w:val="single" w:sz="4" w:space="1" w:color="auto"/>
        <w:right w:val="single" w:sz="4" w:space="4" w:color="auto"/>
      </w:pBdr>
      <w:ind w:left="720"/>
      <w:jc w:val="both"/>
    </w:pPr>
    <w:rPr>
      <w:rFonts w:ascii="Tahoma" w:hAnsi="Tahoma" w:cs="Tahoma"/>
      <w:b/>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77250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31B3B"/>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alexknapp/2018/04/10/nearly-1-billion-was-invested-in-space-startups-in-1q2018-new-report-says/" TargetMode="External"/><Relationship Id="rId18" Type="http://schemas.openxmlformats.org/officeDocument/2006/relationships/hyperlink" Target="https://docs.google.com/viewer?a=v&amp;pid=sites&amp;srcid=ZGVmYXVsdGRvbWFpbnxuYmVja3N0ZWFkfGd4OjExNDBjZTcwNjMxMzRmZGE" TargetMode="External"/><Relationship Id="rId3" Type="http://schemas.openxmlformats.org/officeDocument/2006/relationships/customXml" Target="../customXml/item3.xml"/><Relationship Id="rId21" Type="http://schemas.openxmlformats.org/officeDocument/2006/relationships/hyperlink" Target="https://www.vox.com/future-perfect/2018/10/15/17948062/pandemic-flu-ebola-h1n1-outbreak-infectious-disease" TargetMode="External"/><Relationship Id="rId7" Type="http://schemas.openxmlformats.org/officeDocument/2006/relationships/settings" Target="settings.xml"/><Relationship Id="rId12"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7" Type="http://schemas.openxmlformats.org/officeDocument/2006/relationships/hyperlink" Target="https://www.vox.com/future-perfect/2018/10/26/18023366/far-future-effective-altruism-existential-risk-doing-goo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iskanencenter.org/wp-content/uploads/old_uploads/2017/01/TheFutureofSpaceCommercializationFinal.pdf" TargetMode="External"/><Relationship Id="rId20" Type="http://schemas.openxmlformats.org/officeDocument/2006/relationships/hyperlink" Target="https://app.effectivealtruism.org/funds/fa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n.hms.harvard.edu/flash/2018/spacex-launches-falcon-heavy-rocket-successfull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pionline.it/en/pubblicazione/evolution-space-economy-role-private-sector-and-challenges-europe-28604" TargetMode="External"/><Relationship Id="rId23" Type="http://schemas.openxmlformats.org/officeDocument/2006/relationships/hyperlink" Target="https://www.nytimes.com/2017/12/03/opinion/lost-einsteins-innovation-inequality.html" TargetMode="External"/><Relationship Id="rId10" Type="http://schemas.openxmlformats.org/officeDocument/2006/relationships/hyperlink" Target="https://www.geekwire.com/2018/jeff-bezos-blue-origin-space-venture-go-moon-settlements/" TargetMode="External"/><Relationship Id="rId19" Type="http://schemas.openxmlformats.org/officeDocument/2006/relationships/hyperlink" Target="https://plato.stanford.edu/entries/consequentialis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knowledge.wharton.upenn.edu/article/commercial-space-economy/" TargetMode="External"/><Relationship Id="rId22" Type="http://schemas.openxmlformats.org/officeDocument/2006/relationships/hyperlink" Target="https://intelligence.org/wp-content/uploads/2013/07/Beckstead-Evaluating-Options-Using-Far-Future-Standard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8452</Words>
  <Characters>48179</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3</cp:revision>
  <dcterms:created xsi:type="dcterms:W3CDTF">2022-02-19T15:06:00Z</dcterms:created>
  <dcterms:modified xsi:type="dcterms:W3CDTF">2022-02-19T16:13:00Z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