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1D035" w14:textId="69E52FFA" w:rsidR="00B8355C" w:rsidRDefault="00B8355C" w:rsidP="00B8355C">
      <w:pPr>
        <w:pStyle w:val="Heading2"/>
        <w:rPr>
          <w:rFonts w:eastAsia="Times New Roman"/>
        </w:rPr>
      </w:pPr>
      <w:r>
        <w:rPr>
          <w:rFonts w:eastAsia="Times New Roman"/>
        </w:rPr>
        <w:t>1</w:t>
      </w:r>
    </w:p>
    <w:p w14:paraId="5E0466B6" w14:textId="77777777" w:rsidR="00B8355C" w:rsidRDefault="00B8355C" w:rsidP="00B8355C">
      <w:pPr>
        <w:spacing w:before="240" w:after="40" w:line="240" w:lineRule="auto"/>
        <w:outlineLvl w:val="3"/>
        <w:rPr>
          <w:rFonts w:eastAsia="Times New Roman" w:cstheme="minorHAnsi"/>
          <w:b/>
          <w:bCs/>
          <w:color w:val="000000"/>
          <w:sz w:val="26"/>
          <w:szCs w:val="26"/>
        </w:rPr>
      </w:pPr>
    </w:p>
    <w:p w14:paraId="2E031DAF" w14:textId="542E710F" w:rsidR="00B8355C" w:rsidRPr="00B8355C" w:rsidRDefault="00B8355C" w:rsidP="00B8355C">
      <w:pPr>
        <w:spacing w:before="240" w:after="40" w:line="240" w:lineRule="auto"/>
        <w:outlineLvl w:val="3"/>
        <w:rPr>
          <w:rFonts w:eastAsia="Times New Roman" w:cstheme="minorHAnsi"/>
          <w:b/>
          <w:bCs/>
          <w:color w:val="000000"/>
          <w:sz w:val="26"/>
          <w:szCs w:val="26"/>
        </w:rPr>
      </w:pPr>
      <w:r w:rsidRPr="00AC7E37">
        <w:rPr>
          <w:rFonts w:eastAsia="Times New Roman" w:cstheme="minorHAnsi"/>
          <w:b/>
          <w:bCs/>
          <w:color w:val="000000"/>
          <w:sz w:val="26"/>
          <w:szCs w:val="26"/>
        </w:rPr>
        <w:t>Interpretation: You need to have contact info on the wiki for disclosure when not open sourcing the docs.</w:t>
      </w:r>
    </w:p>
    <w:p w14:paraId="7940729A" w14:textId="4DDE1AB6" w:rsidR="00B8355C" w:rsidRDefault="00B8355C" w:rsidP="00B8355C">
      <w:pPr>
        <w:spacing w:before="240" w:after="40" w:line="240" w:lineRule="auto"/>
        <w:outlineLvl w:val="3"/>
        <w:rPr>
          <w:rFonts w:eastAsia="Times New Roman" w:cstheme="minorHAnsi"/>
          <w:b/>
          <w:bCs/>
          <w:color w:val="000000"/>
          <w:sz w:val="26"/>
          <w:szCs w:val="26"/>
        </w:rPr>
      </w:pPr>
      <w:r w:rsidRPr="00AC7E37">
        <w:rPr>
          <w:rFonts w:eastAsia="Times New Roman" w:cstheme="minorHAnsi"/>
          <w:b/>
          <w:bCs/>
          <w:color w:val="000000"/>
          <w:sz w:val="26"/>
          <w:szCs w:val="26"/>
        </w:rPr>
        <w:t>Violation –-</w:t>
      </w:r>
      <w:r>
        <w:rPr>
          <w:rFonts w:eastAsia="Times New Roman" w:cstheme="minorHAnsi"/>
          <w:b/>
          <w:bCs/>
          <w:color w:val="000000"/>
          <w:sz w:val="26"/>
          <w:szCs w:val="26"/>
        </w:rPr>
        <w:t>T</w:t>
      </w:r>
      <w:r w:rsidRPr="00AC7E37">
        <w:rPr>
          <w:rFonts w:eastAsia="Times New Roman" w:cstheme="minorHAnsi"/>
          <w:b/>
          <w:bCs/>
          <w:color w:val="000000"/>
          <w:sz w:val="26"/>
          <w:szCs w:val="26"/>
        </w:rPr>
        <w:t>hey have neither contact info nor open source</w:t>
      </w:r>
      <w:r>
        <w:rPr>
          <w:rFonts w:eastAsia="Times New Roman" w:cstheme="minorHAnsi"/>
          <w:b/>
          <w:bCs/>
          <w:color w:val="000000"/>
          <w:sz w:val="26"/>
          <w:szCs w:val="26"/>
        </w:rPr>
        <w:t xml:space="preserve"> nor any page on the wiki.</w:t>
      </w:r>
    </w:p>
    <w:p w14:paraId="5CB38AFD" w14:textId="07402213" w:rsidR="00784F4C" w:rsidRPr="00AC7E37" w:rsidRDefault="00784F4C" w:rsidP="00B8355C">
      <w:pPr>
        <w:spacing w:before="240" w:after="40" w:line="240" w:lineRule="auto"/>
        <w:outlineLvl w:val="3"/>
        <w:rPr>
          <w:rFonts w:eastAsia="Times New Roman" w:cstheme="minorHAnsi"/>
          <w:b/>
          <w:bCs/>
          <w:sz w:val="26"/>
          <w:szCs w:val="26"/>
        </w:rPr>
      </w:pPr>
      <w:r>
        <w:rPr>
          <w:rFonts w:eastAsia="Times New Roman" w:cstheme="minorHAnsi"/>
          <w:b/>
          <w:bCs/>
          <w:color w:val="000000"/>
          <w:sz w:val="26"/>
          <w:szCs w:val="26"/>
        </w:rPr>
        <w:t xml:space="preserve">Top level: </w:t>
      </w:r>
      <w:proofErr w:type="gramStart"/>
      <w:r>
        <w:rPr>
          <w:rFonts w:eastAsia="Times New Roman" w:cstheme="minorHAnsi"/>
          <w:b/>
          <w:bCs/>
          <w:color w:val="000000"/>
          <w:sz w:val="26"/>
          <w:szCs w:val="26"/>
        </w:rPr>
        <w:t>Sure</w:t>
      </w:r>
      <w:proofErr w:type="gramEnd"/>
      <w:r>
        <w:rPr>
          <w:rFonts w:eastAsia="Times New Roman" w:cstheme="minorHAnsi"/>
          <w:b/>
          <w:bCs/>
          <w:color w:val="000000"/>
          <w:sz w:val="26"/>
          <w:szCs w:val="26"/>
        </w:rPr>
        <w:t xml:space="preserve"> they sent me the case, but it’s about the model of debate the opponent propagates. Nobody can reach them for past </w:t>
      </w:r>
      <w:proofErr w:type="spellStart"/>
      <w:r>
        <w:rPr>
          <w:rFonts w:eastAsia="Times New Roman" w:cstheme="minorHAnsi"/>
          <w:b/>
          <w:bCs/>
          <w:color w:val="000000"/>
          <w:sz w:val="26"/>
          <w:szCs w:val="26"/>
        </w:rPr>
        <w:t>ncs</w:t>
      </w:r>
      <w:proofErr w:type="spellEnd"/>
      <w:r>
        <w:rPr>
          <w:rFonts w:eastAsia="Times New Roman" w:cstheme="minorHAnsi"/>
          <w:b/>
          <w:bCs/>
          <w:color w:val="000000"/>
          <w:sz w:val="26"/>
          <w:szCs w:val="26"/>
        </w:rPr>
        <w:t xml:space="preserve"> or contact them for the aff. We </w:t>
      </w:r>
      <w:proofErr w:type="gramStart"/>
      <w:r>
        <w:rPr>
          <w:rFonts w:eastAsia="Times New Roman" w:cstheme="minorHAnsi"/>
          <w:b/>
          <w:bCs/>
          <w:color w:val="000000"/>
          <w:sz w:val="26"/>
          <w:szCs w:val="26"/>
        </w:rPr>
        <w:t>have to</w:t>
      </w:r>
      <w:proofErr w:type="gramEnd"/>
      <w:r>
        <w:rPr>
          <w:rFonts w:eastAsia="Times New Roman" w:cstheme="minorHAnsi"/>
          <w:b/>
          <w:bCs/>
          <w:color w:val="000000"/>
          <w:sz w:val="26"/>
          <w:szCs w:val="26"/>
        </w:rPr>
        <w:t xml:space="preserve"> wait for him to send us the case which he can do at anytime he wants killing the neg prep time. It is a norm to have/send at least one past </w:t>
      </w:r>
      <w:proofErr w:type="spellStart"/>
      <w:r>
        <w:rPr>
          <w:rFonts w:eastAsia="Times New Roman" w:cstheme="minorHAnsi"/>
          <w:b/>
          <w:bCs/>
          <w:color w:val="000000"/>
          <w:sz w:val="26"/>
          <w:szCs w:val="26"/>
        </w:rPr>
        <w:t>nc</w:t>
      </w:r>
      <w:proofErr w:type="spellEnd"/>
      <w:r>
        <w:rPr>
          <w:rFonts w:eastAsia="Times New Roman" w:cstheme="minorHAnsi"/>
          <w:b/>
          <w:bCs/>
          <w:color w:val="000000"/>
          <w:sz w:val="26"/>
          <w:szCs w:val="26"/>
        </w:rPr>
        <w:t>, but since there’s no contact info, we lose that.</w:t>
      </w:r>
    </w:p>
    <w:p w14:paraId="38796AAB" w14:textId="77777777" w:rsidR="00B8355C" w:rsidRPr="00AC7E37" w:rsidRDefault="00B8355C" w:rsidP="00B8355C">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Standards:</w:t>
      </w:r>
    </w:p>
    <w:p w14:paraId="24FDEB2E" w14:textId="77777777" w:rsidR="00B8355C" w:rsidRPr="00AC7E37" w:rsidRDefault="00B8355C" w:rsidP="00B8355C">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a] predictability - contact info on the wiki allows people to get sent the case to understand the arguments that will be read in round. If there is no contact info or open source, there is no way for people to know the args. Predictability is key to education because in round clash can be maximized when the arguments are known beforehand. Clash increases education which is the purpose of debate.</w:t>
      </w:r>
    </w:p>
    <w:p w14:paraId="3C33FB02" w14:textId="714B167D" w:rsidR="00B8355C" w:rsidRPr="00AC7E37" w:rsidRDefault="00B8355C" w:rsidP="00B8355C">
      <w:pPr>
        <w:spacing w:before="240" w:after="240" w:line="240" w:lineRule="auto"/>
        <w:rPr>
          <w:rFonts w:eastAsia="Times New Roman" w:cstheme="minorHAnsi"/>
          <w:b/>
          <w:bCs/>
          <w:color w:val="000000"/>
          <w:sz w:val="26"/>
          <w:szCs w:val="26"/>
        </w:rPr>
      </w:pPr>
      <w:r w:rsidRPr="00AC7E37">
        <w:rPr>
          <w:rFonts w:eastAsia="Times New Roman" w:cstheme="minorHAnsi"/>
          <w:b/>
          <w:bCs/>
          <w:color w:val="000000"/>
          <w:sz w:val="26"/>
          <w:szCs w:val="26"/>
        </w:rPr>
        <w:t xml:space="preserve">b] </w:t>
      </w:r>
      <w:proofErr w:type="spellStart"/>
      <w:r w:rsidRPr="00AC7E37">
        <w:rPr>
          <w:rFonts w:eastAsia="Times New Roman" w:cstheme="minorHAnsi"/>
          <w:b/>
          <w:bCs/>
          <w:color w:val="000000"/>
          <w:sz w:val="26"/>
          <w:szCs w:val="26"/>
        </w:rPr>
        <w:t>strat</w:t>
      </w:r>
      <w:proofErr w:type="spellEnd"/>
      <w:r w:rsidRPr="00AC7E37">
        <w:rPr>
          <w:rFonts w:eastAsia="Times New Roman" w:cstheme="minorHAnsi"/>
          <w:b/>
          <w:bCs/>
          <w:color w:val="000000"/>
          <w:sz w:val="26"/>
          <w:szCs w:val="26"/>
        </w:rPr>
        <w:t xml:space="preserve"> skew - contact info/open source allows for disclosure which helps smaller schools get access to better evidence. Small schools have access to more and better evidence, this increases the quality of the debate, and allows for more clash. Stopping </w:t>
      </w:r>
      <w:proofErr w:type="spellStart"/>
      <w:r w:rsidRPr="00AC7E37">
        <w:rPr>
          <w:rFonts w:eastAsia="Times New Roman" w:cstheme="minorHAnsi"/>
          <w:b/>
          <w:bCs/>
          <w:color w:val="000000"/>
          <w:sz w:val="26"/>
          <w:szCs w:val="26"/>
        </w:rPr>
        <w:t>strat</w:t>
      </w:r>
      <w:proofErr w:type="spellEnd"/>
      <w:r w:rsidRPr="00AC7E37">
        <w:rPr>
          <w:rFonts w:eastAsia="Times New Roman" w:cstheme="minorHAnsi"/>
          <w:b/>
          <w:bCs/>
          <w:color w:val="000000"/>
          <w:sz w:val="26"/>
          <w:szCs w:val="26"/>
        </w:rPr>
        <w:t xml:space="preserve"> skew is key to fairness because bigger schools have access to more prep than smaller schools. </w:t>
      </w:r>
      <w:r w:rsidR="00784F4C">
        <w:rPr>
          <w:rFonts w:eastAsia="Times New Roman" w:cstheme="minorHAnsi"/>
          <w:b/>
          <w:bCs/>
          <w:color w:val="000000"/>
          <w:sz w:val="26"/>
          <w:szCs w:val="26"/>
        </w:rPr>
        <w:t>Nobody can contact them for evidence or past positions or help at all which decks fairness.</w:t>
      </w:r>
    </w:p>
    <w:p w14:paraId="53DC1E19" w14:textId="4AE1A75B" w:rsidR="00784F4C" w:rsidRDefault="00B8355C" w:rsidP="00B8355C">
      <w:pPr>
        <w:spacing w:before="240" w:after="240" w:line="240" w:lineRule="auto"/>
        <w:rPr>
          <w:rFonts w:eastAsia="Times New Roman" w:cstheme="minorHAnsi"/>
          <w:b/>
          <w:bCs/>
          <w:color w:val="000000"/>
          <w:sz w:val="26"/>
          <w:szCs w:val="26"/>
        </w:rPr>
      </w:pPr>
      <w:r w:rsidRPr="00AC7E37">
        <w:rPr>
          <w:rFonts w:eastAsia="Times New Roman" w:cstheme="minorHAnsi"/>
          <w:b/>
          <w:bCs/>
          <w:color w:val="000000"/>
          <w:sz w:val="26"/>
          <w:szCs w:val="26"/>
        </w:rPr>
        <w:t>c] reciprocity – I have my contact info on the wiki for disclosure. Harms fairness if I contribute to the norm, and they do not.</w:t>
      </w:r>
      <w:r>
        <w:rPr>
          <w:rFonts w:eastAsia="Times New Roman" w:cstheme="minorHAnsi"/>
          <w:b/>
          <w:bCs/>
          <w:color w:val="000000"/>
          <w:sz w:val="26"/>
          <w:szCs w:val="26"/>
        </w:rPr>
        <w:t xml:space="preserve"> </w:t>
      </w:r>
    </w:p>
    <w:p w14:paraId="411289E1" w14:textId="4BF367A6" w:rsidR="00B8355C" w:rsidRPr="00AC7E37" w:rsidRDefault="00B8355C" w:rsidP="00B8355C">
      <w:pPr>
        <w:spacing w:before="240" w:after="240" w:line="240" w:lineRule="auto"/>
        <w:rPr>
          <w:rFonts w:eastAsia="Times New Roman" w:cstheme="minorHAnsi"/>
          <w:sz w:val="26"/>
          <w:szCs w:val="26"/>
        </w:rPr>
      </w:pPr>
      <w:r w:rsidRPr="00AC7E37">
        <w:rPr>
          <w:rFonts w:eastAsia="Times New Roman" w:cstheme="minorHAnsi"/>
          <w:b/>
          <w:bCs/>
          <w:color w:val="000000"/>
          <w:sz w:val="26"/>
          <w:szCs w:val="26"/>
        </w:rPr>
        <w:t>Voters:</w:t>
      </w:r>
    </w:p>
    <w:p w14:paraId="7F4054B3" w14:textId="77777777" w:rsidR="00B8355C" w:rsidRPr="00AC7E37" w:rsidRDefault="00B8355C" w:rsidP="00B8355C">
      <w:pPr>
        <w:spacing w:before="240" w:after="240" w:line="240" w:lineRule="auto"/>
        <w:rPr>
          <w:rFonts w:eastAsia="Times New Roman" w:cstheme="minorHAnsi"/>
          <w:sz w:val="26"/>
          <w:szCs w:val="26"/>
        </w:rPr>
      </w:pPr>
      <w:r w:rsidRPr="00AC7E37">
        <w:rPr>
          <w:rFonts w:eastAsia="Times New Roman" w:cstheme="minorHAnsi"/>
          <w:b/>
          <w:bCs/>
          <w:color w:val="000000"/>
          <w:sz w:val="26"/>
          <w:szCs w:val="26"/>
        </w:rPr>
        <w:t>a]. Education is a voter because education is the goal and purpose of debate. Education furthers life skills and thus must be protected.</w:t>
      </w:r>
    </w:p>
    <w:p w14:paraId="61FE60AB" w14:textId="77777777" w:rsidR="00B8355C" w:rsidRPr="00AC7E37" w:rsidRDefault="00B8355C" w:rsidP="00B8355C">
      <w:pPr>
        <w:spacing w:before="240" w:after="240" w:line="240" w:lineRule="auto"/>
        <w:rPr>
          <w:rFonts w:eastAsia="Times New Roman" w:cstheme="minorHAnsi"/>
          <w:sz w:val="26"/>
          <w:szCs w:val="26"/>
        </w:rPr>
      </w:pPr>
      <w:r w:rsidRPr="00AC7E37">
        <w:rPr>
          <w:rFonts w:eastAsia="Times New Roman" w:cstheme="minorHAnsi"/>
          <w:b/>
          <w:bCs/>
          <w:color w:val="000000"/>
          <w:sz w:val="26"/>
          <w:szCs w:val="26"/>
        </w:rPr>
        <w:t>b]. Fairness is a voter because debate is a competition, so protecting fairness in the round is key.</w:t>
      </w:r>
    </w:p>
    <w:p w14:paraId="76CF73E2" w14:textId="77777777" w:rsidR="00B8355C" w:rsidRPr="00AC7E37" w:rsidRDefault="00B8355C" w:rsidP="00B8355C">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lastRenderedPageBreak/>
        <w:t xml:space="preserve">It’s </w:t>
      </w:r>
      <w:proofErr w:type="gramStart"/>
      <w:r w:rsidRPr="00AC7E37">
        <w:rPr>
          <w:rFonts w:eastAsia="Times New Roman" w:cstheme="minorHAnsi"/>
          <w:b/>
          <w:bCs/>
          <w:color w:val="000000"/>
          <w:sz w:val="26"/>
          <w:szCs w:val="26"/>
        </w:rPr>
        <w:t>drop</w:t>
      </w:r>
      <w:proofErr w:type="gramEnd"/>
      <w:r w:rsidRPr="00AC7E37">
        <w:rPr>
          <w:rFonts w:eastAsia="Times New Roman" w:cstheme="minorHAnsi"/>
          <w:b/>
          <w:bCs/>
          <w:color w:val="000000"/>
          <w:sz w:val="26"/>
          <w:szCs w:val="26"/>
        </w:rPr>
        <w:t xml:space="preserve"> the debater – a] deter future abuse and b] set better norms for debate c] indicts the debater d] time investment</w:t>
      </w:r>
    </w:p>
    <w:p w14:paraId="0F9D974C" w14:textId="77777777" w:rsidR="00B8355C" w:rsidRPr="00AC7E37" w:rsidRDefault="00B8355C" w:rsidP="00B8355C">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Competing interps – [a] reasonability is arbitrary and encourages judge intervention since there’s no clear norm, [b] it creates a race to the top where we create the best possible norms for debate.</w:t>
      </w:r>
    </w:p>
    <w:p w14:paraId="2BC1EB31" w14:textId="77777777" w:rsidR="00B8355C" w:rsidRPr="00AC7E37" w:rsidRDefault="00B8355C" w:rsidP="00B8355C">
      <w:pPr>
        <w:spacing w:before="240" w:after="40" w:line="240" w:lineRule="auto"/>
        <w:outlineLvl w:val="3"/>
        <w:rPr>
          <w:rFonts w:eastAsia="Times New Roman" w:cstheme="minorHAnsi"/>
          <w:b/>
          <w:bCs/>
          <w:sz w:val="26"/>
          <w:szCs w:val="26"/>
        </w:rPr>
      </w:pPr>
      <w:r w:rsidRPr="00AC7E37">
        <w:rPr>
          <w:rFonts w:eastAsia="Times New Roman" w:cstheme="minorHAnsi"/>
          <w:b/>
          <w:bCs/>
          <w:color w:val="000000"/>
          <w:sz w:val="26"/>
          <w:szCs w:val="26"/>
        </w:rPr>
        <w:t>No RVIs – a] illogical, you don’t win for proving that you meet the burden of being fair, logic outweighs since it’s a prerequisite for evaluating any other argument, b] RVIs incentivize baiting theory and prepping it out which leads to maximally abusive practices c] you can’t win for having good disclosure practices, d] chills the checking of abuse</w:t>
      </w:r>
    </w:p>
    <w:p w14:paraId="547E6986" w14:textId="14B43AD2" w:rsidR="00A95652" w:rsidRDefault="00A95652" w:rsidP="00B55AD5"/>
    <w:p w14:paraId="5F8F2E97" w14:textId="77777777" w:rsidR="00B8355C" w:rsidRDefault="00B8355C" w:rsidP="00B8355C">
      <w:pPr>
        <w:pStyle w:val="Heading2"/>
      </w:pPr>
      <w:r>
        <w:lastRenderedPageBreak/>
        <w:t>2</w:t>
      </w:r>
    </w:p>
    <w:p w14:paraId="4D92BFC7" w14:textId="77777777" w:rsidR="00B8355C" w:rsidRDefault="00B8355C" w:rsidP="00B8355C">
      <w:pPr>
        <w:pStyle w:val="Heading2"/>
      </w:pPr>
    </w:p>
    <w:p w14:paraId="6DEB51EF" w14:textId="12FB4BAC" w:rsidR="00B8355C" w:rsidRPr="00B8355C" w:rsidRDefault="00B8355C" w:rsidP="00B8355C">
      <w:pPr>
        <w:pStyle w:val="Heading4"/>
        <w:rPr>
          <w:sz w:val="44"/>
        </w:rPr>
      </w:pPr>
      <w:r w:rsidRPr="00C30D8D">
        <w:t>The role of the ballot is to vote for the debater who proves the truth or falsity of the resolution through textual or conceptual args.</w:t>
      </w:r>
    </w:p>
    <w:p w14:paraId="77B33B8D" w14:textId="77777777" w:rsidR="00B8355C" w:rsidRPr="00C30D8D" w:rsidRDefault="00B8355C" w:rsidP="00B8355C">
      <w:pPr>
        <w:rPr>
          <w:b/>
          <w:sz w:val="26"/>
          <w:szCs w:val="26"/>
        </w:rPr>
      </w:pPr>
      <w:r w:rsidRPr="00C30D8D">
        <w:rPr>
          <w:b/>
          <w:sz w:val="26"/>
          <w:szCs w:val="26"/>
        </w:rPr>
        <w:t>Standards:</w:t>
      </w:r>
    </w:p>
    <w:p w14:paraId="320088A2" w14:textId="77777777" w:rsidR="00B8355C" w:rsidRPr="00C30D8D" w:rsidRDefault="00B8355C" w:rsidP="00B8355C">
      <w:pPr>
        <w:rPr>
          <w:b/>
          <w:sz w:val="26"/>
          <w:szCs w:val="26"/>
        </w:rPr>
      </w:pPr>
      <w:r w:rsidRPr="00C30D8D">
        <w:rPr>
          <w:b/>
          <w:sz w:val="26"/>
          <w:szCs w:val="26"/>
        </w:rPr>
        <w:t xml:space="preserve">[a] – Inclusion. The Truth Testing role of the ballot allows for far more args then the assumed comparative worlds debate. This ROB </w:t>
      </w:r>
      <w:r>
        <w:rPr>
          <w:b/>
          <w:sz w:val="26"/>
          <w:szCs w:val="26"/>
        </w:rPr>
        <w:t>includes all other args.</w:t>
      </w:r>
    </w:p>
    <w:p w14:paraId="598684CB" w14:textId="77777777" w:rsidR="00B8355C" w:rsidRPr="001D4AB5" w:rsidRDefault="00B8355C" w:rsidP="00B8355C">
      <w:pPr>
        <w:rPr>
          <w:b/>
          <w:sz w:val="26"/>
          <w:szCs w:val="26"/>
        </w:rPr>
      </w:pPr>
      <w:r w:rsidRPr="00C30D8D">
        <w:rPr>
          <w:b/>
          <w:sz w:val="26"/>
          <w:szCs w:val="26"/>
        </w:rPr>
        <w:t xml:space="preserve">[b] – Reciprocity. </w:t>
      </w:r>
      <w:r>
        <w:rPr>
          <w:b/>
          <w:sz w:val="26"/>
          <w:szCs w:val="26"/>
        </w:rPr>
        <w:t>Only way to weigh Ks and other args which test the truth of my position is the Truth Testing ROB.</w:t>
      </w:r>
    </w:p>
    <w:p w14:paraId="18A146B3" w14:textId="77777777" w:rsidR="00B8355C" w:rsidRPr="00DA0498" w:rsidRDefault="00B8355C" w:rsidP="00B8355C">
      <w:pPr>
        <w:rPr>
          <w:b/>
          <w:bCs/>
          <w:sz w:val="26"/>
          <w:szCs w:val="26"/>
        </w:rPr>
      </w:pPr>
      <w:r w:rsidRPr="00DA0498">
        <w:rPr>
          <w:b/>
          <w:bCs/>
          <w:sz w:val="26"/>
          <w:szCs w:val="26"/>
        </w:rPr>
        <w:t>[c] – Affirming or negating means assigning truth or falsity</w:t>
      </w:r>
    </w:p>
    <w:p w14:paraId="7E220A87" w14:textId="77777777" w:rsidR="00B8355C" w:rsidRPr="00DA0498" w:rsidRDefault="00B8355C" w:rsidP="00B8355C">
      <w:pPr>
        <w:rPr>
          <w:b/>
          <w:bCs/>
          <w:sz w:val="26"/>
          <w:szCs w:val="26"/>
        </w:rPr>
      </w:pPr>
      <w:r w:rsidRPr="00DA0498">
        <w:rPr>
          <w:b/>
          <w:bCs/>
          <w:sz w:val="26"/>
          <w:szCs w:val="26"/>
        </w:rPr>
        <w:t>Affirm means as per Dictionary.com – maintain as true</w:t>
      </w:r>
    </w:p>
    <w:p w14:paraId="7AFAE483" w14:textId="77777777" w:rsidR="00B8355C" w:rsidRPr="00C30D8D" w:rsidRDefault="00B8355C" w:rsidP="00B8355C">
      <w:pPr>
        <w:rPr>
          <w:b/>
          <w:bCs/>
          <w:sz w:val="26"/>
          <w:szCs w:val="26"/>
        </w:rPr>
      </w:pPr>
      <w:r w:rsidRPr="00DA0498">
        <w:rPr>
          <w:b/>
          <w:bCs/>
          <w:sz w:val="26"/>
          <w:szCs w:val="26"/>
        </w:rPr>
        <w:t xml:space="preserve">Negate means as per Dictionary.com - </w:t>
      </w:r>
      <w:r w:rsidRPr="00DA0498">
        <w:rPr>
          <w:rFonts w:cstheme="minorHAnsi"/>
          <w:b/>
          <w:bCs/>
          <w:color w:val="1A1A1A"/>
          <w:sz w:val="26"/>
          <w:szCs w:val="26"/>
          <w:shd w:val="clear" w:color="auto" w:fill="FFFFFF"/>
        </w:rPr>
        <w:t>to deny the existence, evidence, or truth of</w:t>
      </w:r>
    </w:p>
    <w:p w14:paraId="061D5F05" w14:textId="77777777" w:rsidR="00B8355C" w:rsidRPr="00B51255" w:rsidRDefault="00B8355C" w:rsidP="00B8355C">
      <w:pPr>
        <w:rPr>
          <w:b/>
          <w:bCs/>
          <w:sz w:val="26"/>
          <w:szCs w:val="26"/>
        </w:rPr>
      </w:pPr>
      <w:r w:rsidRPr="00B51255">
        <w:rPr>
          <w:b/>
          <w:bCs/>
          <w:sz w:val="26"/>
          <w:szCs w:val="26"/>
        </w:rPr>
        <w:t>Presumption and permissibility flow neg: most statements aren’t true, so the resolution is most likely false. Debate is roleplay policymaking, and we don’t pass policies that would have no effect. Just because something is permissible doesn’t mean it is obligatory. It is morally permissible for me to wear a red shirt, but it doesn’t mean I need to wear a red shirt always.</w:t>
      </w:r>
    </w:p>
    <w:p w14:paraId="2FD2E5CF" w14:textId="77777777" w:rsidR="00B8355C" w:rsidRDefault="00B8355C" w:rsidP="00B8355C">
      <w:pPr>
        <w:rPr>
          <w:b/>
          <w:bCs/>
          <w:sz w:val="26"/>
          <w:szCs w:val="26"/>
        </w:rPr>
      </w:pPr>
      <w:r>
        <w:rPr>
          <w:b/>
          <w:bCs/>
          <w:sz w:val="26"/>
          <w:szCs w:val="26"/>
        </w:rPr>
        <w:t xml:space="preserve">A </w:t>
      </w:r>
      <w:proofErr w:type="spellStart"/>
      <w:r>
        <w:rPr>
          <w:b/>
          <w:bCs/>
          <w:sz w:val="26"/>
          <w:szCs w:val="26"/>
        </w:rPr>
        <w:t>prioris</w:t>
      </w:r>
      <w:proofErr w:type="spellEnd"/>
      <w:r>
        <w:rPr>
          <w:b/>
          <w:bCs/>
          <w:sz w:val="26"/>
          <w:szCs w:val="26"/>
        </w:rPr>
        <w:t xml:space="preserve"> and semantics first – A priori ideas must be discussed first because they control the links to the ethics and framing issues in the comp worlds debate. Semantics too because we must understand the logic of the words we speak right now. Understanding linguistics is essential to figure out the true impacts of any claim.</w:t>
      </w:r>
    </w:p>
    <w:p w14:paraId="16BF4CD1" w14:textId="01C60410" w:rsidR="00B8355C" w:rsidRPr="00B51255" w:rsidRDefault="00B8355C" w:rsidP="00B8355C">
      <w:pPr>
        <w:rPr>
          <w:b/>
          <w:bCs/>
          <w:sz w:val="26"/>
          <w:szCs w:val="26"/>
        </w:rPr>
      </w:pPr>
      <w:r w:rsidRPr="00B51255">
        <w:rPr>
          <w:b/>
          <w:bCs/>
          <w:sz w:val="26"/>
          <w:szCs w:val="26"/>
        </w:rPr>
        <w:t>1] Zeno’s Paradox – to complete an action you must go halfway then halfway of that and so on, but this means you never complete it</w:t>
      </w:r>
      <w:r>
        <w:rPr>
          <w:b/>
          <w:bCs/>
          <w:sz w:val="26"/>
          <w:szCs w:val="26"/>
        </w:rPr>
        <w:t xml:space="preserve"> which means passing the aff isn’t possible.</w:t>
      </w:r>
    </w:p>
    <w:p w14:paraId="514E79C0" w14:textId="60D31282" w:rsidR="00B8355C" w:rsidRPr="00C41525" w:rsidRDefault="00B8355C" w:rsidP="00B8355C">
      <w:pPr>
        <w:pStyle w:val="Heading4"/>
      </w:pPr>
      <w:r>
        <w:lastRenderedPageBreak/>
        <w:t>2</w:t>
      </w:r>
      <w:r>
        <w:t>] – Contestation – Args that would contest parts of my position presuppose the validity and truth of our claims which means they are true.</w:t>
      </w:r>
    </w:p>
    <w:p w14:paraId="4AA18D05" w14:textId="0B49D706" w:rsidR="00B8355C" w:rsidRPr="003E7826" w:rsidRDefault="00B8355C" w:rsidP="00B8355C">
      <w:pPr>
        <w:pStyle w:val="Heading4"/>
        <w:rPr>
          <w:bCs/>
          <w:szCs w:val="26"/>
        </w:rPr>
      </w:pPr>
      <w:r>
        <w:t>3</w:t>
      </w:r>
      <w:r>
        <w:t xml:space="preserve">] - Perf cons are independent voters. Any proven contradiction of my opponent destroys </w:t>
      </w:r>
      <w:proofErr w:type="spellStart"/>
      <w:r>
        <w:t>debatability</w:t>
      </w:r>
      <w:proofErr w:type="spellEnd"/>
      <w:r>
        <w:t xml:space="preserve"> because they turn into a moving target, and I don’t know which of my opponent’s points they are </w:t>
      </w:r>
      <w:proofErr w:type="gramStart"/>
      <w:r>
        <w:t>actually going</w:t>
      </w:r>
      <w:proofErr w:type="gramEnd"/>
      <w:r>
        <w:t xml:space="preserve"> for and which to actually attack. This creates grounds issues where I don’t know what I am debating, and time skew issues where I must give up my already limited time to either figuring out which </w:t>
      </w:r>
      <w:proofErr w:type="gramStart"/>
      <w:r>
        <w:t>point</w:t>
      </w:r>
      <w:proofErr w:type="gramEnd"/>
      <w:r>
        <w:t xml:space="preserve"> they mean or winning both. This decks fairness and education.</w:t>
      </w:r>
    </w:p>
    <w:p w14:paraId="32ABE397" w14:textId="3C7EAE58" w:rsidR="00B8355C" w:rsidRPr="00B51255" w:rsidRDefault="00B8355C" w:rsidP="00B8355C">
      <w:pPr>
        <w:rPr>
          <w:b/>
          <w:bCs/>
          <w:sz w:val="26"/>
          <w:szCs w:val="26"/>
        </w:rPr>
      </w:pPr>
      <w:r>
        <w:rPr>
          <w:b/>
          <w:bCs/>
          <w:sz w:val="26"/>
          <w:szCs w:val="26"/>
        </w:rPr>
        <w:t>4</w:t>
      </w:r>
      <w:r w:rsidRPr="00B51255">
        <w:rPr>
          <w:b/>
          <w:bCs/>
          <w:sz w:val="26"/>
          <w:szCs w:val="26"/>
        </w:rPr>
        <w:t>] – Decision Making Paradox - To do something requires a system of decision making, but choosing one requires another system which seems to cause infinite regress.</w:t>
      </w:r>
    </w:p>
    <w:p w14:paraId="0746EB7B" w14:textId="0F2976FA" w:rsidR="00B8355C" w:rsidRDefault="00B8355C" w:rsidP="00B8355C">
      <w:pPr>
        <w:rPr>
          <w:rFonts w:cstheme="minorHAnsi"/>
          <w:b/>
          <w:bCs/>
          <w:color w:val="202122"/>
          <w:sz w:val="26"/>
          <w:szCs w:val="26"/>
          <w:shd w:val="clear" w:color="auto" w:fill="FFFFFF"/>
        </w:rPr>
      </w:pPr>
      <w:r>
        <w:rPr>
          <w:b/>
          <w:bCs/>
          <w:sz w:val="26"/>
          <w:szCs w:val="26"/>
        </w:rPr>
        <w:t>5</w:t>
      </w:r>
      <w:r w:rsidRPr="00B51255">
        <w:rPr>
          <w:b/>
          <w:bCs/>
          <w:sz w:val="26"/>
          <w:szCs w:val="26"/>
        </w:rPr>
        <w:t>]</w:t>
      </w:r>
      <w:r>
        <w:rPr>
          <w:b/>
          <w:bCs/>
          <w:sz w:val="26"/>
          <w:szCs w:val="26"/>
        </w:rPr>
        <w:t xml:space="preserve"> – C</w:t>
      </w:r>
      <w:r w:rsidRPr="00B51255">
        <w:rPr>
          <w:b/>
          <w:bCs/>
          <w:sz w:val="26"/>
          <w:szCs w:val="26"/>
        </w:rPr>
        <w:t>arrol</w:t>
      </w:r>
      <w:r>
        <w:rPr>
          <w:b/>
          <w:bCs/>
          <w:sz w:val="26"/>
          <w:szCs w:val="26"/>
        </w:rPr>
        <w:t>l</w:t>
      </w:r>
      <w:r w:rsidRPr="00B51255">
        <w:rPr>
          <w:b/>
          <w:bCs/>
          <w:sz w:val="26"/>
          <w:szCs w:val="26"/>
        </w:rPr>
        <w:t xml:space="preserve">’s Paradox - </w:t>
      </w:r>
      <w:r w:rsidRPr="00B51255">
        <w:rPr>
          <w:rFonts w:cstheme="minorHAnsi"/>
          <w:b/>
          <w:bCs/>
          <w:color w:val="202122"/>
          <w:sz w:val="26"/>
          <w:szCs w:val="26"/>
          <w:shd w:val="clear" w:color="auto" w:fill="FFFFFF"/>
        </w:rPr>
        <w:t>The angular momentum of a stick should be zero, but it is not. Reality is not real which triggers neg presumption.</w:t>
      </w:r>
    </w:p>
    <w:p w14:paraId="44C605D3" w14:textId="681BE5A4" w:rsidR="0062667B" w:rsidRPr="0062667B" w:rsidRDefault="0062667B" w:rsidP="0062667B">
      <w:pPr>
        <w:pStyle w:val="Heading4"/>
      </w:pPr>
      <w:r>
        <w:t>6</w:t>
      </w:r>
      <w:r>
        <w:t xml:space="preserve">] – Reading the neg turns it into imagination in the mind which means that in some way/world the neg is already happening/happened which means the </w:t>
      </w:r>
      <w:proofErr w:type="spellStart"/>
      <w:r>
        <w:t>res</w:t>
      </w:r>
      <w:proofErr w:type="spellEnd"/>
      <w:r>
        <w:t xml:space="preserve"> is false.</w:t>
      </w:r>
    </w:p>
    <w:p w14:paraId="46C47612" w14:textId="39FD3C76" w:rsidR="00B8355C" w:rsidRPr="00384594" w:rsidRDefault="0062667B" w:rsidP="00B8355C">
      <w:pPr>
        <w:rPr>
          <w:rFonts w:cstheme="minorHAnsi"/>
          <w:b/>
          <w:bCs/>
          <w:color w:val="202122"/>
          <w:sz w:val="26"/>
          <w:szCs w:val="26"/>
          <w:shd w:val="clear" w:color="auto" w:fill="FFFFFF"/>
        </w:rPr>
      </w:pPr>
      <w:r>
        <w:rPr>
          <w:rFonts w:cstheme="minorHAnsi"/>
          <w:b/>
          <w:bCs/>
          <w:color w:val="202122"/>
          <w:sz w:val="26"/>
          <w:szCs w:val="26"/>
          <w:shd w:val="clear" w:color="auto" w:fill="FFFFFF"/>
        </w:rPr>
        <w:t>7</w:t>
      </w:r>
      <w:r w:rsidR="00B8355C">
        <w:rPr>
          <w:rFonts w:cstheme="minorHAnsi"/>
          <w:b/>
          <w:bCs/>
          <w:color w:val="202122"/>
          <w:sz w:val="26"/>
          <w:szCs w:val="26"/>
          <w:shd w:val="clear" w:color="auto" w:fill="FFFFFF"/>
        </w:rPr>
        <w:t xml:space="preserve">] – Rule Following Paradox – Even if you think the aff did the better debating that doesn’t mean that you write aff on the ballot. Your general rule of voting for the better debater doesn’t factor me in. You aren’t going </w:t>
      </w:r>
      <w:proofErr w:type="gramStart"/>
      <w:r w:rsidR="00B8355C">
        <w:rPr>
          <w:rFonts w:cstheme="minorHAnsi"/>
          <w:b/>
          <w:bCs/>
          <w:color w:val="202122"/>
          <w:sz w:val="26"/>
          <w:szCs w:val="26"/>
          <w:shd w:val="clear" w:color="auto" w:fill="FFFFFF"/>
        </w:rPr>
        <w:t>off of</w:t>
      </w:r>
      <w:proofErr w:type="gramEnd"/>
      <w:r w:rsidR="00B8355C">
        <w:rPr>
          <w:rFonts w:cstheme="minorHAnsi"/>
          <w:b/>
          <w:bCs/>
          <w:color w:val="202122"/>
          <w:sz w:val="26"/>
          <w:szCs w:val="26"/>
          <w:shd w:val="clear" w:color="auto" w:fill="FFFFFF"/>
        </w:rPr>
        <w:t xml:space="preserve"> fact just interpretation, so when I am part of the debate, you’d vote for the neg. </w:t>
      </w:r>
      <w:r w:rsidR="00B8355C" w:rsidRPr="00F86E16">
        <w:rPr>
          <w:rFonts w:cstheme="minorHAnsi"/>
          <w:b/>
          <w:bCs/>
          <w:color w:val="202122"/>
          <w:sz w:val="26"/>
          <w:szCs w:val="26"/>
          <w:shd w:val="clear" w:color="auto" w:fill="FFFFFF"/>
        </w:rPr>
        <w:t>“no course of action could be determined by a rule, because any course of action can be made out to accord with the rule”</w:t>
      </w:r>
      <w:r w:rsidR="00B8355C">
        <w:rPr>
          <w:rFonts w:cstheme="minorHAnsi"/>
          <w:b/>
          <w:bCs/>
          <w:color w:val="202122"/>
          <w:sz w:val="26"/>
          <w:szCs w:val="26"/>
          <w:shd w:val="clear" w:color="auto" w:fill="FFFFFF"/>
        </w:rPr>
        <w:t>.</w:t>
      </w:r>
      <w:r w:rsidR="00B8355C">
        <w:t xml:space="preserve"> </w:t>
      </w:r>
    </w:p>
    <w:p w14:paraId="292E8FCC" w14:textId="75B35846" w:rsidR="00B8355C" w:rsidRDefault="00B8355C" w:rsidP="00B8355C"/>
    <w:p w14:paraId="7C4E7EEB" w14:textId="3443AD75" w:rsidR="00B8355C" w:rsidRDefault="00B8355C" w:rsidP="00B8355C">
      <w:pPr>
        <w:pStyle w:val="Heading2"/>
      </w:pPr>
      <w:r>
        <w:lastRenderedPageBreak/>
        <w:t>3</w:t>
      </w:r>
    </w:p>
    <w:p w14:paraId="23623AAC" w14:textId="0A7191CF" w:rsidR="00B8355C" w:rsidRDefault="00B8355C" w:rsidP="00B8355C"/>
    <w:p w14:paraId="2D87CE43" w14:textId="77777777" w:rsidR="00B8355C" w:rsidRDefault="00B8355C" w:rsidP="00B8355C">
      <w:pPr>
        <w:pStyle w:val="Heading4"/>
      </w:pPr>
      <w:r>
        <w:t>Governments rely on satellites, and their destruction/interference could trigger nuclear war.</w:t>
      </w:r>
    </w:p>
    <w:p w14:paraId="4E00AB0B" w14:textId="77777777" w:rsidR="00B8355C" w:rsidRPr="00C91E05" w:rsidRDefault="00B8355C" w:rsidP="00B8355C">
      <w:r w:rsidRPr="00C91E05">
        <w:rPr>
          <w:rFonts w:eastAsiaTheme="majorEastAsia" w:cstheme="majorBidi"/>
          <w:b/>
          <w:iCs/>
          <w:sz w:val="26"/>
        </w:rPr>
        <w:t>Graham</w:t>
      </w:r>
      <w:r>
        <w:t xml:space="preserve"> [</w:t>
      </w:r>
      <w:r w:rsidRPr="00C91E05">
        <w:t xml:space="preserve">Graham, Thomas. Space Weapons and the Risk of Accidental Nuclear War | Arms Control Today , Arms Control Association, </w:t>
      </w:r>
      <w:hyperlink r:id="rId6" w:history="1">
        <w:r w:rsidRPr="00E969C7">
          <w:rPr>
            <w:rStyle w:val="Hyperlink"/>
          </w:rPr>
          <w:t>www.armscontrol.org/act/2005-12/features/space-weapons-risk-accidental-nuclear-war</w:t>
        </w:r>
      </w:hyperlink>
      <w:r w:rsidRPr="00C91E05">
        <w:t>.</w:t>
      </w:r>
      <w:r>
        <w:t>] FMST</w:t>
      </w:r>
    </w:p>
    <w:p w14:paraId="0AAEA283" w14:textId="77777777" w:rsidR="00B8355C" w:rsidRDefault="00B8355C" w:rsidP="00B8355C">
      <w:pPr>
        <w:rPr>
          <w:sz w:val="16"/>
          <w:szCs w:val="16"/>
        </w:rPr>
      </w:pPr>
      <w:r w:rsidRPr="002E391B">
        <w:t xml:space="preserve">The United States and Russia maintain thousands of </w:t>
      </w:r>
      <w:r w:rsidRPr="00EB7478">
        <w:rPr>
          <w:b/>
          <w:bCs/>
          <w:highlight w:val="green"/>
          <w:u w:val="single"/>
        </w:rPr>
        <w:t>nuclear warheads</w:t>
      </w:r>
      <w:r w:rsidRPr="002E391B">
        <w:t xml:space="preserve"> on long-range ballistic missiles on 15-minute alert. Once launched, they cannot be recalled, and they will strike their targets in roughly 30 minutes. </w:t>
      </w:r>
      <w:r w:rsidRPr="00EB7478">
        <w:rPr>
          <w:b/>
          <w:bCs/>
          <w:u w:val="single"/>
        </w:rPr>
        <w:t>Fifteen years after the end of the Cold War, the chance of an accidental nuclear exchange has far from decreased</w:t>
      </w:r>
      <w:r w:rsidRPr="002E391B">
        <w:t xml:space="preserve">. Yet, the </w:t>
      </w:r>
      <w:r w:rsidRPr="00EB7478">
        <w:rPr>
          <w:b/>
          <w:bCs/>
          <w:highlight w:val="green"/>
          <w:u w:val="single"/>
        </w:rPr>
        <w:t>United States</w:t>
      </w:r>
      <w:r w:rsidRPr="002E391B">
        <w:t xml:space="preserve"> may be contemplating further </w:t>
      </w:r>
      <w:r w:rsidRPr="00DF69C2">
        <w:rPr>
          <w:b/>
          <w:bCs/>
          <w:highlight w:val="green"/>
          <w:u w:val="single"/>
        </w:rPr>
        <w:t>exacerbating this threat by deploying missile interceptors</w:t>
      </w:r>
      <w:r w:rsidRPr="002E391B">
        <w:t xml:space="preserve"> in space.</w:t>
      </w:r>
      <w:r>
        <w:t xml:space="preserve"> </w:t>
      </w:r>
      <w:r w:rsidRPr="002E391B">
        <w:t xml:space="preserve">Both the </w:t>
      </w:r>
      <w:r w:rsidRPr="004645E5">
        <w:rPr>
          <w:b/>
          <w:bCs/>
          <w:highlight w:val="green"/>
          <w:u w:val="single"/>
        </w:rPr>
        <w:t>U</w:t>
      </w:r>
      <w:r w:rsidRPr="002E391B">
        <w:t xml:space="preserve">nited </w:t>
      </w:r>
      <w:r w:rsidRPr="004645E5">
        <w:rPr>
          <w:b/>
          <w:bCs/>
          <w:highlight w:val="green"/>
          <w:u w:val="single"/>
        </w:rPr>
        <w:t>S</w:t>
      </w:r>
      <w:r w:rsidRPr="002E391B">
        <w:t xml:space="preserve">tates </w:t>
      </w:r>
      <w:r w:rsidRPr="004645E5">
        <w:rPr>
          <w:b/>
          <w:bCs/>
          <w:highlight w:val="green"/>
          <w:u w:val="single"/>
        </w:rPr>
        <w:t>and Russia rely on space-based systems to provide</w:t>
      </w:r>
      <w:r w:rsidRPr="002E391B">
        <w:t xml:space="preserve"> early </w:t>
      </w:r>
      <w:r w:rsidRPr="004645E5">
        <w:rPr>
          <w:b/>
          <w:bCs/>
          <w:highlight w:val="green"/>
          <w:u w:val="single"/>
        </w:rPr>
        <w:t>warning of</w:t>
      </w:r>
      <w:r w:rsidRPr="002E391B">
        <w:t xml:space="preserve"> a </w:t>
      </w:r>
      <w:r w:rsidRPr="004645E5">
        <w:rPr>
          <w:b/>
          <w:bCs/>
          <w:highlight w:val="green"/>
          <w:u w:val="single"/>
        </w:rPr>
        <w:t>nuclear attack</w:t>
      </w:r>
      <w:r w:rsidRPr="002E391B">
        <w:t xml:space="preserve">. If deployed, however, U.S. space-based missile defense interceptors could </w:t>
      </w:r>
      <w:r w:rsidRPr="005110DC">
        <w:rPr>
          <w:b/>
          <w:bCs/>
          <w:highlight w:val="green"/>
          <w:u w:val="single"/>
        </w:rPr>
        <w:t>eliminate the Russian early warning satellites quickly</w:t>
      </w:r>
      <w:r w:rsidRPr="002E391B">
        <w:t xml:space="preserve"> and </w:t>
      </w:r>
      <w:r w:rsidRPr="005110DC">
        <w:rPr>
          <w:b/>
          <w:bCs/>
          <w:highlight w:val="green"/>
          <w:u w:val="single"/>
        </w:rPr>
        <w:t>without warning</w:t>
      </w:r>
      <w:r w:rsidRPr="002E391B">
        <w:t xml:space="preserve">. So, just the existence of U.S. space weapons could make </w:t>
      </w:r>
      <w:r w:rsidRPr="004645E5">
        <w:rPr>
          <w:b/>
          <w:bCs/>
          <w:highlight w:val="green"/>
          <w:u w:val="single"/>
        </w:rPr>
        <w:t>Russia’s</w:t>
      </w:r>
      <w:r w:rsidRPr="002E391B">
        <w:t xml:space="preserve"> strategic </w:t>
      </w:r>
      <w:r w:rsidRPr="004645E5">
        <w:rPr>
          <w:b/>
          <w:bCs/>
          <w:highlight w:val="green"/>
          <w:u w:val="single"/>
        </w:rPr>
        <w:t>trigger fingers itchy</w:t>
      </w:r>
      <w:r w:rsidRPr="002E391B">
        <w:t>.</w:t>
      </w:r>
      <w:r>
        <w:t xml:space="preserve"> </w:t>
      </w:r>
      <w:r w:rsidRPr="002E391B">
        <w:t xml:space="preserve">The potential protection space-based defenses might offer the United States is swamped therefore by their potential cost: a failure of or false signal from a component of the Russian early warning system could lead to a </w:t>
      </w:r>
      <w:r w:rsidRPr="004645E5">
        <w:rPr>
          <w:b/>
          <w:bCs/>
          <w:highlight w:val="green"/>
          <w:u w:val="single"/>
        </w:rPr>
        <w:t>disastrous reaction and accidental nuclear war</w:t>
      </w:r>
      <w:r w:rsidRPr="002E391B">
        <w:t xml:space="preserve">. There is no conceivable missile defense, space-based or not, that would offer protection </w:t>
      </w:r>
      <w:proofErr w:type="gramStart"/>
      <w:r w:rsidRPr="002E391B">
        <w:t>in the event that</w:t>
      </w:r>
      <w:proofErr w:type="gramEnd"/>
      <w:r w:rsidRPr="002E391B">
        <w:t xml:space="preserve"> the Russian nuclear arsenal was launched at the United States.</w:t>
      </w:r>
      <w:r>
        <w:t xml:space="preserve"> </w:t>
      </w:r>
      <w:r w:rsidRPr="002E391B">
        <w:t xml:space="preserve">Nor are the Russians or other countries likely to stand still and watch the United States construct space-based defenses. These states are likely to respond by </w:t>
      </w:r>
      <w:r w:rsidRPr="004645E5">
        <w:rPr>
          <w:b/>
          <w:bCs/>
          <w:highlight w:val="green"/>
          <w:u w:val="single"/>
        </w:rPr>
        <w:t>developing</w:t>
      </w:r>
      <w:r w:rsidRPr="002E391B">
        <w:t xml:space="preserve"> advanced anti-satellite weapon systems.[</w:t>
      </w:r>
      <w:hyperlink r:id="rId7" w:anchor="note01" w:history="1">
        <w:r w:rsidRPr="002E391B">
          <w:rPr>
            <w:rStyle w:val="Hyperlink"/>
          </w:rPr>
          <w:t>1</w:t>
        </w:r>
      </w:hyperlink>
      <w:r w:rsidRPr="002E391B">
        <w:t xml:space="preserve">] These </w:t>
      </w:r>
      <w:r w:rsidRPr="004645E5">
        <w:rPr>
          <w:b/>
          <w:bCs/>
          <w:highlight w:val="green"/>
          <w:u w:val="single"/>
        </w:rPr>
        <w:t>weapons</w:t>
      </w:r>
      <w:r w:rsidRPr="002E391B">
        <w:t xml:space="preserve">, in turn, would endanger U.S. early warning systems, impair valuable U.S. weapons intelligence efforts, and </w:t>
      </w:r>
      <w:r w:rsidRPr="004645E5">
        <w:rPr>
          <w:b/>
          <w:bCs/>
          <w:highlight w:val="green"/>
          <w:u w:val="single"/>
        </w:rPr>
        <w:t>increase the jitteriness of U.S. officials</w:t>
      </w:r>
      <w:r w:rsidRPr="002E391B">
        <w:t>.</w:t>
      </w:r>
      <w:r>
        <w:t xml:space="preserve"> </w:t>
      </w:r>
      <w:r w:rsidRPr="002E391B">
        <w:t>The Dangers of Failed Early</w:t>
      </w:r>
      <w:r>
        <w:t xml:space="preserve">. </w:t>
      </w:r>
      <w:r w:rsidRPr="002E391B">
        <w:t>Warning Systems</w:t>
      </w:r>
      <w:r>
        <w:t xml:space="preserve"> </w:t>
      </w:r>
      <w:proofErr w:type="gramStart"/>
      <w:r w:rsidRPr="004645E5">
        <w:rPr>
          <w:b/>
          <w:bCs/>
          <w:u w:val="single"/>
        </w:rPr>
        <w:t>The</w:t>
      </w:r>
      <w:proofErr w:type="gramEnd"/>
      <w:r w:rsidRPr="004645E5">
        <w:rPr>
          <w:b/>
          <w:bCs/>
          <w:u w:val="single"/>
        </w:rPr>
        <w:t xml:space="preserve"> Russian early warning system is in serious disrepair. This system consists of older radar systems nearing the end of their operational life and just three functioning satellites, although the Russian military has plans to deploy more. The United States has 15 such satellites.</w:t>
      </w:r>
      <w:r w:rsidRPr="002E391B">
        <w:t xml:space="preserve"> Ten years ago, on January 25, 1995, this aging early warning network picked up a rocket launch from Norway. </w:t>
      </w:r>
      <w:r w:rsidRPr="000902E5">
        <w:rPr>
          <w:sz w:val="16"/>
          <w:szCs w:val="16"/>
        </w:rPr>
        <w:t>The Russian military could not determine the nature of the missile or its destination. Fearing that it might be a submarine-launched missile aimed at Moscow with the purpose of decapitating the Russian command and control structure, the Russian military alerted President Boris Yeltsin, his defense minister, and the chief of the general staff.</w:t>
      </w:r>
      <w:r w:rsidRPr="002E391B">
        <w:t xml:space="preserve"> </w:t>
      </w:r>
      <w:r w:rsidRPr="00C373AC">
        <w:rPr>
          <w:u w:val="single"/>
        </w:rPr>
        <w:t>They immediately opened an emergency teleconference to determine whether they needed to order Russia’s strategic forces to launch a counterattack.</w:t>
      </w:r>
      <w:r>
        <w:t xml:space="preserve"> </w:t>
      </w:r>
      <w:r w:rsidRPr="002E391B">
        <w:t xml:space="preserve">The rocket that had been launched was </w:t>
      </w:r>
      <w:proofErr w:type="gramStart"/>
      <w:r w:rsidRPr="002E391B">
        <w:t>actually an</w:t>
      </w:r>
      <w:proofErr w:type="gramEnd"/>
      <w:r w:rsidRPr="002E391B">
        <w:t xml:space="preserve"> atmospheric sounding rocket conducting scientific observations of the aurora borealis. </w:t>
      </w:r>
      <w:r w:rsidRPr="00D87A62">
        <w:rPr>
          <w:sz w:val="16"/>
          <w:szCs w:val="16"/>
        </w:rPr>
        <w:t>Norway had notified Russia of this launch several weeks earlier, but the message had not reached the relevant sections of the military. In little more than two minutes before the deadline to order nuclear retaliation, the Russians realized their mistake and stood down their strategic forces. Thus, 10 years ago, when the declining Russian early warning system was stronger than today, it read this single small missile test launch as a U.S. nuclear missile attack on Russia</w:t>
      </w:r>
      <w:r w:rsidRPr="002E391B">
        <w:t xml:space="preserve">. The alarm went up the Russian chain of command all the way to the top. </w:t>
      </w:r>
      <w:r w:rsidRPr="00C373AC">
        <w:rPr>
          <w:u w:val="single"/>
        </w:rPr>
        <w:t>The briefcase containing the nuclear missile launch codes was brought to Yeltsin as he was told of the attack.</w:t>
      </w:r>
      <w:r w:rsidRPr="002E391B">
        <w:t xml:space="preserve"> Fortunately, Yeltsin and the Russian leadership made the correct decision that day and directed the Russian strategic nuclear forces to stand down.</w:t>
      </w:r>
      <w:r>
        <w:t xml:space="preserve"> </w:t>
      </w:r>
      <w:r w:rsidRPr="002E391B">
        <w:t xml:space="preserve">Obviously, nothing should be done in any way further to diminish the reliability of the space-based components of U.S. and Russian ballistic missile early warning systems. A </w:t>
      </w:r>
      <w:r w:rsidRPr="00C373AC">
        <w:rPr>
          <w:b/>
          <w:bCs/>
          <w:highlight w:val="green"/>
          <w:u w:val="single"/>
        </w:rPr>
        <w:t>decline in confidence in</w:t>
      </w:r>
      <w:r w:rsidRPr="002E391B">
        <w:t xml:space="preserve"> such early </w:t>
      </w:r>
      <w:r w:rsidRPr="00D87A62">
        <w:rPr>
          <w:b/>
          <w:bCs/>
          <w:highlight w:val="green"/>
          <w:u w:val="single"/>
        </w:rPr>
        <w:t>warning systems</w:t>
      </w:r>
      <w:r w:rsidRPr="002E391B">
        <w:t xml:space="preserve"> caused by the deployment of weapons in space would </w:t>
      </w:r>
      <w:r w:rsidRPr="00D87A62">
        <w:rPr>
          <w:b/>
          <w:bCs/>
          <w:highlight w:val="green"/>
          <w:u w:val="single"/>
        </w:rPr>
        <w:lastRenderedPageBreak/>
        <w:t>enhance the risk of</w:t>
      </w:r>
      <w:r w:rsidRPr="002E391B">
        <w:t xml:space="preserve"> an accidental </w:t>
      </w:r>
      <w:r w:rsidRPr="00D87A62">
        <w:rPr>
          <w:b/>
          <w:bCs/>
          <w:highlight w:val="green"/>
          <w:u w:val="single"/>
        </w:rPr>
        <w:t>nuclear weapons attack</w:t>
      </w:r>
      <w:r w:rsidRPr="002E391B">
        <w:t xml:space="preserve">. Yet, as part of its plans for missile defense, the Pentagon is calling for the development of a test bed for space-based interceptors as well as examining </w:t>
      </w:r>
      <w:proofErr w:type="gramStart"/>
      <w:r w:rsidRPr="002E391B">
        <w:t>a number of</w:t>
      </w:r>
      <w:proofErr w:type="gramEnd"/>
      <w:r w:rsidRPr="002E391B">
        <w:t xml:space="preserve"> other exotic space weapons. </w:t>
      </w:r>
      <w:r w:rsidRPr="00D87A62">
        <w:rPr>
          <w:sz w:val="16"/>
          <w:szCs w:val="16"/>
        </w:rPr>
        <w:t>In an interview published in Arms Control Today, </w:t>
      </w:r>
      <w:hyperlink r:id="rId8" w:history="1">
        <w:r w:rsidRPr="00D87A62">
          <w:rPr>
            <w:rStyle w:val="Hyperlink"/>
            <w:sz w:val="16"/>
            <w:szCs w:val="16"/>
          </w:rPr>
          <w:t xml:space="preserve">Lt. Gen. Henry </w:t>
        </w:r>
        <w:proofErr w:type="spellStart"/>
        <w:r w:rsidRPr="00D87A62">
          <w:rPr>
            <w:rStyle w:val="Hyperlink"/>
            <w:sz w:val="16"/>
            <w:szCs w:val="16"/>
          </w:rPr>
          <w:t>Obering</w:t>
        </w:r>
        <w:proofErr w:type="spellEnd"/>
        <w:r w:rsidRPr="00D87A62">
          <w:rPr>
            <w:rStyle w:val="Hyperlink"/>
            <w:sz w:val="16"/>
            <w:szCs w:val="16"/>
          </w:rPr>
          <w:t>,</w:t>
        </w:r>
      </w:hyperlink>
      <w:r w:rsidRPr="00D87A62">
        <w:rPr>
          <w:sz w:val="16"/>
          <w:szCs w:val="16"/>
        </w:rPr>
        <w:t xml:space="preserve"> director of the Missile Defense Agency, touted what he said was “a very modest and moderate test-bed approach to launch some experiments.” </w:t>
      </w:r>
      <w:proofErr w:type="spellStart"/>
      <w:r w:rsidRPr="00D87A62">
        <w:rPr>
          <w:sz w:val="16"/>
          <w:szCs w:val="16"/>
        </w:rPr>
        <w:t>Obering</w:t>
      </w:r>
      <w:proofErr w:type="spellEnd"/>
      <w:r w:rsidRPr="00D87A62">
        <w:rPr>
          <w:sz w:val="16"/>
          <w:szCs w:val="16"/>
        </w:rPr>
        <w:t xml:space="preserve"> said the Pentagon would only deploy a handful of interceptors: “We are talking about onesies, </w:t>
      </w:r>
      <w:proofErr w:type="spellStart"/>
      <w:r w:rsidRPr="00D87A62">
        <w:rPr>
          <w:sz w:val="16"/>
          <w:szCs w:val="16"/>
        </w:rPr>
        <w:t>twosies</w:t>
      </w:r>
      <w:proofErr w:type="spellEnd"/>
      <w:r w:rsidRPr="00D87A62">
        <w:rPr>
          <w:sz w:val="16"/>
          <w:szCs w:val="16"/>
        </w:rPr>
        <w:t xml:space="preserve"> in terms of experimentation.”[</w:t>
      </w:r>
      <w:hyperlink r:id="rId9" w:anchor="note02" w:history="1">
        <w:r w:rsidRPr="00D87A62">
          <w:rPr>
            <w:rStyle w:val="Hyperlink"/>
            <w:sz w:val="16"/>
            <w:szCs w:val="16"/>
          </w:rPr>
          <w:t>2</w:t>
        </w:r>
      </w:hyperlink>
      <w:r w:rsidRPr="00D87A62">
        <w:rPr>
          <w:sz w:val="16"/>
          <w:szCs w:val="16"/>
        </w:rPr>
        <w:t>]</w:t>
      </w:r>
    </w:p>
    <w:p w14:paraId="41F363F4" w14:textId="77777777" w:rsidR="00B8355C" w:rsidRPr="00B8355C" w:rsidRDefault="00B8355C" w:rsidP="00B8355C"/>
    <w:p w14:paraId="5CD8C7C0" w14:textId="77777777" w:rsidR="00B8355C" w:rsidRDefault="00B8355C" w:rsidP="00B8355C">
      <w:pPr>
        <w:pStyle w:val="Heading4"/>
      </w:pPr>
      <w:r>
        <w:t xml:space="preserve">Nuke war causes extinction AND outweighs </w:t>
      </w:r>
      <w:r w:rsidRPr="00C339DB">
        <w:rPr>
          <w:u w:val="single"/>
        </w:rPr>
        <w:t>other</w:t>
      </w:r>
      <w:r>
        <w:t xml:space="preserve"> existential risks</w:t>
      </w:r>
    </w:p>
    <w:p w14:paraId="0373E6D9" w14:textId="77777777" w:rsidR="00B8355C" w:rsidRPr="005E50AE" w:rsidRDefault="00B8355C" w:rsidP="00B8355C">
      <w:pPr>
        <w:pStyle w:val="ListParagraph"/>
        <w:numPr>
          <w:ilvl w:val="0"/>
          <w:numId w:val="11"/>
        </w:numPr>
      </w:pPr>
      <w:r>
        <w:t>Checked</w:t>
      </w:r>
    </w:p>
    <w:p w14:paraId="106BBAFF" w14:textId="77777777" w:rsidR="00B8355C" w:rsidRPr="00E530E8" w:rsidRDefault="00B8355C" w:rsidP="00B8355C">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791635">
          <w:rPr>
            <w:rStyle w:val="Hyperlink"/>
          </w:rPr>
          <w:t>http://www.reachingcriticalwill.org/images/documents/Disarmament-fora/OEWG/2016/Documents/NGO13.pdf</w:t>
        </w:r>
      </w:hyperlink>
      <w:r>
        <w:t xml:space="preserve"> //Re-cut by Elmer</w:t>
      </w:r>
    </w:p>
    <w:p w14:paraId="0FF189E7" w14:textId="77777777" w:rsidR="00B8355C" w:rsidRDefault="00B8355C" w:rsidP="00B8355C">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proofErr w:type="spellStart"/>
      <w:r w:rsidRPr="00090F75">
        <w:rPr>
          <w:rStyle w:val="Emphasis"/>
          <w:highlight w:val="green"/>
        </w:rPr>
        <w:t>self assured</w:t>
      </w:r>
      <w:proofErr w:type="spellEnd"/>
      <w:r w:rsidRPr="00090F75">
        <w:rPr>
          <w:rStyle w:val="Emphasis"/>
          <w:highlight w:val="green"/>
        </w:rPr>
        <w:t xml:space="preserve">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0441E69" w14:textId="77777777" w:rsidR="00B8355C" w:rsidRDefault="00B8355C" w:rsidP="00B8355C">
      <w:pPr>
        <w:pStyle w:val="Heading4"/>
      </w:pPr>
    </w:p>
    <w:p w14:paraId="104F8487" w14:textId="77777777" w:rsidR="00B8355C" w:rsidRDefault="00B8355C" w:rsidP="00B8355C">
      <w:pPr>
        <w:pStyle w:val="Heading4"/>
      </w:pPr>
      <w:r>
        <w:t>The private sector can alleviate some of the stress which would decrease the likelihood of nuclear war.</w:t>
      </w:r>
    </w:p>
    <w:p w14:paraId="559BF579" w14:textId="77777777" w:rsidR="00B8355C" w:rsidRPr="00AC593C" w:rsidRDefault="00B8355C" w:rsidP="00B8355C">
      <w:r w:rsidRPr="00AC593C">
        <w:rPr>
          <w:rStyle w:val="Style13ptBold"/>
        </w:rPr>
        <w:t>Cobb 21</w:t>
      </w:r>
      <w:r w:rsidRPr="00AC593C">
        <w:t xml:space="preserve"> [Wendy N. Whitman Cobb, Associate Professor of Strategy and Security Studies at the School of Advanced Air and Space Studies, “Privatizing Peace: How Commerce Can Reduce Conflict in Space,” 2021, Routledge, pp. 68-69, EA]</w:t>
      </w:r>
      <w:r>
        <w:t xml:space="preserve"> FMST</w:t>
      </w:r>
    </w:p>
    <w:p w14:paraId="5B251944" w14:textId="77777777" w:rsidR="00B8355C" w:rsidRPr="00AC593C" w:rsidRDefault="00B8355C" w:rsidP="00B8355C">
      <w:pPr>
        <w:rPr>
          <w:rStyle w:val="StyleUnderline"/>
        </w:rPr>
      </w:pPr>
      <w:r w:rsidRPr="00AC593C">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AC593C">
        <w:rPr>
          <w:rStyle w:val="StyleUnderline"/>
        </w:rPr>
        <w:t xml:space="preserve">As space becomes more </w:t>
      </w:r>
      <w:r w:rsidRPr="00D12E76">
        <w:rPr>
          <w:rStyle w:val="StyleUnderline"/>
          <w:b/>
          <w:bCs/>
          <w:highlight w:val="green"/>
        </w:rPr>
        <w:t>commercialized</w:t>
      </w:r>
      <w:r w:rsidRPr="00AC593C">
        <w:rPr>
          <w:sz w:val="16"/>
        </w:rPr>
        <w:t xml:space="preserve">, these </w:t>
      </w:r>
      <w:r w:rsidRPr="00AC593C">
        <w:rPr>
          <w:rStyle w:val="StyleUnderline"/>
        </w:rPr>
        <w:t xml:space="preserve">private </w:t>
      </w:r>
      <w:r w:rsidRPr="00D12E76">
        <w:rPr>
          <w:rStyle w:val="StyleUnderline"/>
          <w:b/>
          <w:bCs/>
          <w:highlight w:val="green"/>
        </w:rPr>
        <w:t>actors</w:t>
      </w:r>
      <w:r w:rsidRPr="00AC593C">
        <w:rPr>
          <w:sz w:val="16"/>
        </w:rPr>
        <w:t xml:space="preserve"> can </w:t>
      </w:r>
      <w:r w:rsidRPr="00E021D1">
        <w:rPr>
          <w:rStyle w:val="Emphasis"/>
          <w:highlight w:val="green"/>
        </w:rPr>
        <w:t>exert pressure</w:t>
      </w:r>
      <w:r w:rsidRPr="00AC593C">
        <w:rPr>
          <w:rStyle w:val="StyleUnderline"/>
        </w:rPr>
        <w:t xml:space="preserve"> on states </w:t>
      </w:r>
      <w:r w:rsidRPr="00D12E76">
        <w:rPr>
          <w:rStyle w:val="StyleUnderline"/>
          <w:b/>
          <w:bCs/>
          <w:highlight w:val="green"/>
        </w:rPr>
        <w:t xml:space="preserve">to </w:t>
      </w:r>
      <w:r w:rsidRPr="00E021D1">
        <w:rPr>
          <w:rStyle w:val="Emphasis"/>
          <w:highlight w:val="green"/>
        </w:rPr>
        <w:t>behave</w:t>
      </w:r>
      <w:r w:rsidRPr="00E021D1">
        <w:rPr>
          <w:rStyle w:val="StyleUnderline"/>
          <w:highlight w:val="green"/>
        </w:rPr>
        <w:t xml:space="preserve"> </w:t>
      </w:r>
      <w:r w:rsidRPr="00E021D1">
        <w:rPr>
          <w:rStyle w:val="Emphasis"/>
          <w:highlight w:val="green"/>
        </w:rPr>
        <w:t>peacefully</w:t>
      </w:r>
      <w:r w:rsidRPr="00AC593C">
        <w:rPr>
          <w:sz w:val="16"/>
        </w:rPr>
        <w:t xml:space="preserve"> </w:t>
      </w:r>
      <w:proofErr w:type="gramStart"/>
      <w:r w:rsidRPr="00AC593C">
        <w:rPr>
          <w:sz w:val="16"/>
        </w:rPr>
        <w:t xml:space="preserve">in order </w:t>
      </w:r>
      <w:r w:rsidRPr="00D12E76">
        <w:rPr>
          <w:rStyle w:val="StyleUnderline"/>
          <w:b/>
          <w:bCs/>
          <w:highlight w:val="green"/>
        </w:rPr>
        <w:t>to</w:t>
      </w:r>
      <w:proofErr w:type="gramEnd"/>
      <w:r w:rsidRPr="00E021D1">
        <w:rPr>
          <w:rStyle w:val="StyleUnderline"/>
          <w:highlight w:val="green"/>
        </w:rPr>
        <w:t xml:space="preserve"> </w:t>
      </w:r>
      <w:r w:rsidRPr="00E021D1">
        <w:rPr>
          <w:rStyle w:val="Emphasis"/>
          <w:highlight w:val="green"/>
        </w:rPr>
        <w:t>promote</w:t>
      </w:r>
      <w:r w:rsidRPr="00AC593C">
        <w:rPr>
          <w:sz w:val="16"/>
        </w:rPr>
        <w:t xml:space="preserve"> further </w:t>
      </w:r>
      <w:r w:rsidRPr="00AC593C">
        <w:rPr>
          <w:rStyle w:val="Emphasis"/>
        </w:rPr>
        <w:t xml:space="preserve">economic </w:t>
      </w:r>
      <w:r w:rsidRPr="00E021D1">
        <w:rPr>
          <w:rStyle w:val="Emphasis"/>
          <w:highlight w:val="green"/>
        </w:rPr>
        <w:t>development</w:t>
      </w:r>
      <w:r w:rsidRPr="00AC593C">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AC593C">
        <w:rPr>
          <w:rStyle w:val="StyleUnderline"/>
        </w:rPr>
        <w:t xml:space="preserve">commercial space </w:t>
      </w:r>
      <w:r w:rsidRPr="00D12E76">
        <w:rPr>
          <w:rStyle w:val="StyleUnderline"/>
          <w:b/>
          <w:bCs/>
          <w:highlight w:val="green"/>
        </w:rPr>
        <w:t>actors may</w:t>
      </w:r>
      <w:r w:rsidRPr="00AC593C">
        <w:rPr>
          <w:rStyle w:val="StyleUnderline"/>
        </w:rPr>
        <w:t xml:space="preserve"> choose </w:t>
      </w:r>
      <w:r w:rsidRPr="00D12E76">
        <w:rPr>
          <w:rStyle w:val="StyleUnderline"/>
          <w:b/>
          <w:bCs/>
          <w:highlight w:val="green"/>
        </w:rPr>
        <w:t>not</w:t>
      </w:r>
      <w:r w:rsidRPr="00AC593C">
        <w:rPr>
          <w:rStyle w:val="StyleUnderline"/>
        </w:rPr>
        <w:t xml:space="preserve"> to </w:t>
      </w:r>
      <w:r w:rsidRPr="00D12E76">
        <w:rPr>
          <w:rStyle w:val="StyleUnderline"/>
          <w:b/>
          <w:bCs/>
          <w:highlight w:val="green"/>
        </w:rPr>
        <w:t>engage in new</w:t>
      </w:r>
      <w:r w:rsidRPr="00AC593C">
        <w:rPr>
          <w:rStyle w:val="StyleUnderline"/>
        </w:rPr>
        <w:t xml:space="preserve"> economic </w:t>
      </w:r>
      <w:r w:rsidRPr="00D12E76">
        <w:rPr>
          <w:rStyle w:val="StyleUnderline"/>
          <w:b/>
          <w:bCs/>
          <w:highlight w:val="green"/>
        </w:rPr>
        <w:t>investment</w:t>
      </w:r>
      <w:r w:rsidRPr="00AC593C">
        <w:rPr>
          <w:rStyle w:val="StyleUnderline"/>
        </w:rPr>
        <w:t xml:space="preserve"> which can</w:t>
      </w:r>
      <w:r w:rsidRPr="00AC593C">
        <w:rPr>
          <w:sz w:val="16"/>
        </w:rPr>
        <w:t xml:space="preserve"> in turn </w:t>
      </w:r>
      <w:r w:rsidRPr="00AC593C">
        <w:rPr>
          <w:rStyle w:val="StyleUnderline"/>
        </w:rPr>
        <w:t>affect a state’s economic performance</w:t>
      </w:r>
      <w:r w:rsidRPr="00AC593C">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D12E76">
        <w:rPr>
          <w:rStyle w:val="StyleUnderline"/>
          <w:b/>
          <w:bCs/>
          <w:highlight w:val="green"/>
        </w:rPr>
        <w:t>As states contract out</w:t>
      </w:r>
      <w:r w:rsidRPr="00AC593C">
        <w:rPr>
          <w:rStyle w:val="StyleUnderline"/>
        </w:rPr>
        <w:t xml:space="preserve"> space </w:t>
      </w:r>
      <w:r w:rsidRPr="00D12E76">
        <w:rPr>
          <w:rStyle w:val="StyleUnderline"/>
          <w:b/>
          <w:bCs/>
          <w:highlight w:val="green"/>
        </w:rPr>
        <w:t>services</w:t>
      </w:r>
      <w:r w:rsidRPr="00AC593C">
        <w:rPr>
          <w:rStyle w:val="StyleUnderline"/>
        </w:rPr>
        <w:t xml:space="preserve"> to a greater extent, </w:t>
      </w:r>
      <w:r w:rsidRPr="00D12E76">
        <w:rPr>
          <w:rStyle w:val="StyleUnderline"/>
          <w:b/>
          <w:bCs/>
          <w:highlight w:val="green"/>
        </w:rPr>
        <w:t>private actors</w:t>
      </w:r>
      <w:r w:rsidRPr="00E021D1">
        <w:rPr>
          <w:rStyle w:val="StyleUnderline"/>
          <w:highlight w:val="green"/>
        </w:rPr>
        <w:t xml:space="preserve"> </w:t>
      </w:r>
      <w:r w:rsidRPr="00E021D1">
        <w:rPr>
          <w:rStyle w:val="Emphasis"/>
          <w:highlight w:val="green"/>
        </w:rPr>
        <w:t>exert</w:t>
      </w:r>
      <w:r w:rsidRPr="00AC593C">
        <w:rPr>
          <w:sz w:val="16"/>
        </w:rPr>
        <w:t xml:space="preserve"> an </w:t>
      </w:r>
      <w:r w:rsidRPr="00AC593C">
        <w:rPr>
          <w:rStyle w:val="Emphasis"/>
        </w:rPr>
        <w:t xml:space="preserve">even </w:t>
      </w:r>
      <w:r w:rsidRPr="00E021D1">
        <w:rPr>
          <w:rStyle w:val="Emphasis"/>
          <w:highlight w:val="green"/>
        </w:rPr>
        <w:t>greater influence</w:t>
      </w:r>
      <w:r w:rsidRPr="00AC593C">
        <w:rPr>
          <w:rStyle w:val="StyleUnderline"/>
        </w:rPr>
        <w:t xml:space="preserve"> over the state by having a capability they do not.</w:t>
      </w:r>
    </w:p>
    <w:p w14:paraId="39473EA3" w14:textId="20CECBBB" w:rsidR="00B8355C" w:rsidRDefault="00B8355C" w:rsidP="00B8355C">
      <w:pPr>
        <w:rPr>
          <w:rStyle w:val="StyleUnderline"/>
        </w:rPr>
      </w:pPr>
      <w:r w:rsidRPr="00AC593C">
        <w:rPr>
          <w:sz w:val="16"/>
        </w:rPr>
        <w:t xml:space="preserve">Why might </w:t>
      </w:r>
      <w:r w:rsidRPr="00AC593C">
        <w:rPr>
          <w:rStyle w:val="StyleUnderline"/>
        </w:rPr>
        <w:t>private companies want a</w:t>
      </w:r>
      <w:r w:rsidRPr="00AC593C">
        <w:rPr>
          <w:sz w:val="16"/>
        </w:rPr>
        <w:t xml:space="preserve"> more </w:t>
      </w:r>
      <w:r w:rsidRPr="00AC593C">
        <w:rPr>
          <w:rStyle w:val="StyleUnderline"/>
        </w:rPr>
        <w:t>conflict-free space</w:t>
      </w:r>
      <w:r w:rsidRPr="00AC593C">
        <w:rPr>
          <w:sz w:val="16"/>
        </w:rPr>
        <w:t xml:space="preserve">? If there is weaponized conflict in space, they could potentially benefit through new launches to send up replacement satellites; this is </w:t>
      </w:r>
      <w:proofErr w:type="gramStart"/>
      <w:r w:rsidRPr="00AC593C">
        <w:rPr>
          <w:sz w:val="16"/>
        </w:rPr>
        <w:t>similar to</w:t>
      </w:r>
      <w:proofErr w:type="gramEnd"/>
      <w:r w:rsidRPr="00AC593C">
        <w:rPr>
          <w:sz w:val="16"/>
        </w:rPr>
        <w:t xml:space="preserve"> an argument that war can actually be beneficial to an economy because companies are needed to create materiel and weapons.51 But, </w:t>
      </w:r>
      <w:r w:rsidRPr="00D12E76">
        <w:rPr>
          <w:rStyle w:val="StyleUnderline"/>
          <w:b/>
          <w:bCs/>
          <w:highlight w:val="green"/>
        </w:rPr>
        <w:t>in a debris filled environment</w:t>
      </w:r>
      <w:r w:rsidRPr="00AC593C">
        <w:rPr>
          <w:rStyle w:val="StyleUnderline"/>
        </w:rPr>
        <w:t xml:space="preserve">, sending </w:t>
      </w:r>
      <w:r w:rsidRPr="00D12E76">
        <w:rPr>
          <w:rStyle w:val="StyleUnderline"/>
          <w:b/>
          <w:bCs/>
          <w:highlight w:val="green"/>
        </w:rPr>
        <w:t>replacements is</w:t>
      </w:r>
      <w:r w:rsidRPr="00AC593C">
        <w:rPr>
          <w:sz w:val="16"/>
        </w:rPr>
        <w:t xml:space="preserve"> more </w:t>
      </w:r>
      <w:r w:rsidRPr="00E021D1">
        <w:rPr>
          <w:rStyle w:val="Emphasis"/>
          <w:highlight w:val="green"/>
        </w:rPr>
        <w:t>difficult</w:t>
      </w:r>
      <w:r w:rsidRPr="00E021D1">
        <w:rPr>
          <w:rStyle w:val="StyleUnderline"/>
          <w:highlight w:val="green"/>
        </w:rPr>
        <w:t xml:space="preserve"> </w:t>
      </w:r>
      <w:r w:rsidRPr="00D12E76">
        <w:rPr>
          <w:rStyle w:val="StyleUnderline"/>
          <w:b/>
          <w:bCs/>
          <w:highlight w:val="green"/>
        </w:rPr>
        <w:t>and</w:t>
      </w:r>
      <w:r w:rsidRPr="00E021D1">
        <w:rPr>
          <w:rStyle w:val="StyleUnderline"/>
          <w:highlight w:val="green"/>
        </w:rPr>
        <w:t xml:space="preserve"> </w:t>
      </w:r>
      <w:r w:rsidRPr="00E021D1">
        <w:rPr>
          <w:rStyle w:val="Emphasis"/>
          <w:highlight w:val="green"/>
        </w:rPr>
        <w:t>dangerous</w:t>
      </w:r>
      <w:r w:rsidRPr="00AC593C">
        <w:rPr>
          <w:rStyle w:val="StyleUnderline"/>
        </w:rPr>
        <w:t>. Some private companies</w:t>
      </w:r>
      <w:r w:rsidRPr="00AC593C">
        <w:rPr>
          <w:sz w:val="16"/>
        </w:rPr>
        <w:t xml:space="preserve"> want to </w:t>
      </w:r>
      <w:r w:rsidRPr="00AC593C">
        <w:rPr>
          <w:rStyle w:val="StyleUnderline"/>
        </w:rPr>
        <w:t xml:space="preserve">engage in </w:t>
      </w:r>
      <w:r w:rsidRPr="00D12E76">
        <w:rPr>
          <w:rStyle w:val="StyleUnderline"/>
          <w:b/>
          <w:bCs/>
          <w:highlight w:val="green"/>
        </w:rPr>
        <w:t>human spaceflight</w:t>
      </w:r>
      <w:r w:rsidRPr="00AC593C">
        <w:rPr>
          <w:rStyle w:val="StyleUnderline"/>
        </w:rPr>
        <w:t>; a conflictual or more dangerous orbital environment would</w:t>
      </w:r>
      <w:r w:rsidRPr="00AC593C">
        <w:rPr>
          <w:sz w:val="16"/>
        </w:rPr>
        <w:t xml:space="preserve"> likely </w:t>
      </w:r>
      <w:r w:rsidRPr="00AC593C">
        <w:rPr>
          <w:rStyle w:val="Emphasis"/>
        </w:rPr>
        <w:t>prevent those activities</w:t>
      </w:r>
      <w:r w:rsidRPr="00AC593C">
        <w:rPr>
          <w:sz w:val="16"/>
        </w:rPr>
        <w:t xml:space="preserve"> or increase their costs to such an extent that it becomes economically infeasible. James Clay </w:t>
      </w:r>
      <w:proofErr w:type="spellStart"/>
      <w:r w:rsidRPr="00AC593C">
        <w:rPr>
          <w:sz w:val="16"/>
        </w:rPr>
        <w:t>Moltz</w:t>
      </w:r>
      <w:proofErr w:type="spellEnd"/>
      <w:r w:rsidRPr="00AC593C">
        <w:rPr>
          <w:sz w:val="16"/>
        </w:rPr>
        <w:t xml:space="preserve"> argues specifically that “</w:t>
      </w:r>
      <w:r w:rsidRPr="00AC593C">
        <w:rPr>
          <w:rStyle w:val="StyleUnderline"/>
        </w:rPr>
        <w:t xml:space="preserve">the growing presence of </w:t>
      </w:r>
      <w:r w:rsidRPr="00E021D1">
        <w:rPr>
          <w:rStyle w:val="Emphasis"/>
          <w:highlight w:val="green"/>
        </w:rPr>
        <w:t>space tourists</w:t>
      </w:r>
      <w:r w:rsidRPr="00AC593C">
        <w:rPr>
          <w:rStyle w:val="StyleUnderline"/>
        </w:rPr>
        <w:t xml:space="preserve"> in low-Earth orbit would</w:t>
      </w:r>
      <w:r w:rsidRPr="00AC593C">
        <w:rPr>
          <w:sz w:val="16"/>
        </w:rPr>
        <w:t xml:space="preserve"> greatly </w:t>
      </w:r>
      <w:r w:rsidRPr="00E021D1">
        <w:rPr>
          <w:rStyle w:val="Emphasis"/>
          <w:highlight w:val="green"/>
        </w:rPr>
        <w:t>increase</w:t>
      </w:r>
      <w:r w:rsidRPr="00AC593C">
        <w:rPr>
          <w:sz w:val="16"/>
        </w:rPr>
        <w:t xml:space="preserve"> the </w:t>
      </w:r>
      <w:r w:rsidRPr="00AC593C">
        <w:rPr>
          <w:rStyle w:val="StyleUnderline"/>
        </w:rPr>
        <w:t xml:space="preserve">incentives for </w:t>
      </w:r>
      <w:r w:rsidRPr="00E021D1">
        <w:rPr>
          <w:rStyle w:val="Emphasis"/>
          <w:highlight w:val="green"/>
        </w:rPr>
        <w:t>restraint</w:t>
      </w:r>
      <w:r w:rsidRPr="00E021D1">
        <w:rPr>
          <w:rStyle w:val="StyleUnderline"/>
          <w:highlight w:val="green"/>
        </w:rPr>
        <w:t xml:space="preserve"> in</w:t>
      </w:r>
      <w:r w:rsidRPr="00AC593C">
        <w:rPr>
          <w:rStyle w:val="Emphasis"/>
        </w:rPr>
        <w:t xml:space="preserve"> any future </w:t>
      </w:r>
      <w:r w:rsidRPr="00E021D1">
        <w:rPr>
          <w:rStyle w:val="Emphasis"/>
          <w:highlight w:val="green"/>
        </w:rPr>
        <w:t>[ASAT] test programs</w:t>
      </w:r>
      <w:r w:rsidRPr="00AC593C">
        <w:rPr>
          <w:sz w:val="16"/>
        </w:rPr>
        <w:t xml:space="preserve">.”52 Those </w:t>
      </w:r>
      <w:r w:rsidRPr="00D12E76">
        <w:rPr>
          <w:rStyle w:val="StyleUnderline"/>
          <w:b/>
          <w:bCs/>
          <w:highlight w:val="green"/>
        </w:rPr>
        <w:t>foregone</w:t>
      </w:r>
      <w:r w:rsidRPr="00AC593C">
        <w:rPr>
          <w:rStyle w:val="StyleUnderline"/>
        </w:rPr>
        <w:t xml:space="preserve"> development costs and </w:t>
      </w:r>
      <w:r w:rsidRPr="00D12E76">
        <w:rPr>
          <w:rStyle w:val="StyleUnderline"/>
          <w:b/>
          <w:bCs/>
          <w:highlight w:val="green"/>
        </w:rPr>
        <w:t>commercial activities</w:t>
      </w:r>
      <w:r w:rsidRPr="00AC593C">
        <w:rPr>
          <w:sz w:val="16"/>
        </w:rPr>
        <w:t xml:space="preserve"> can </w:t>
      </w:r>
      <w:r w:rsidRPr="00E021D1">
        <w:rPr>
          <w:rStyle w:val="Emphasis"/>
          <w:highlight w:val="green"/>
        </w:rPr>
        <w:t>have a similar cost to states</w:t>
      </w:r>
      <w:r w:rsidRPr="00AC593C">
        <w:rPr>
          <w:rStyle w:val="Emphasis"/>
        </w:rPr>
        <w:t xml:space="preserve"> </w:t>
      </w:r>
      <w:r w:rsidRPr="00AC593C">
        <w:rPr>
          <w:sz w:val="16"/>
        </w:rPr>
        <w:t xml:space="preserve">simply </w:t>
      </w:r>
      <w:r w:rsidRPr="00D12E76">
        <w:rPr>
          <w:rStyle w:val="StyleUnderline"/>
          <w:b/>
          <w:bCs/>
          <w:highlight w:val="green"/>
        </w:rPr>
        <w:t>by discouraging private actors</w:t>
      </w:r>
      <w:r w:rsidRPr="00AC593C">
        <w:rPr>
          <w:rStyle w:val="StyleUnderline"/>
        </w:rPr>
        <w:t xml:space="preserve"> from participating in the market.</w:t>
      </w:r>
    </w:p>
    <w:p w14:paraId="386A7C3B" w14:textId="77777777" w:rsidR="0062667B" w:rsidRDefault="0062667B" w:rsidP="00B8355C">
      <w:pPr>
        <w:rPr>
          <w:rStyle w:val="StyleUnderline"/>
        </w:rPr>
      </w:pPr>
    </w:p>
    <w:p w14:paraId="7D3AD37F" w14:textId="7BD918F0" w:rsidR="00B8355C" w:rsidRDefault="0062667B" w:rsidP="0062667B">
      <w:pPr>
        <w:pStyle w:val="Heading2"/>
      </w:pPr>
      <w:r>
        <w:lastRenderedPageBreak/>
        <w:t>4</w:t>
      </w:r>
    </w:p>
    <w:p w14:paraId="529EABB8" w14:textId="2C2E877D" w:rsidR="0062667B" w:rsidRDefault="0062667B" w:rsidP="0062667B"/>
    <w:p w14:paraId="4CCE11CD" w14:textId="77777777" w:rsidR="0062667B" w:rsidRDefault="0062667B" w:rsidP="0062667B">
      <w:pPr>
        <w:pStyle w:val="Heading4"/>
      </w:pPr>
      <w:r>
        <w:rPr>
          <w:b w:val="0"/>
        </w:rPr>
        <w:t xml:space="preserve">Private sector is key to mining and overcomes </w:t>
      </w:r>
      <w:r>
        <w:rPr>
          <w:b w:val="0"/>
          <w:u w:val="single"/>
        </w:rPr>
        <w:t>all</w:t>
      </w:r>
      <w:r>
        <w:rPr>
          <w:b w:val="0"/>
        </w:rPr>
        <w:t xml:space="preserve"> extinction scenarios.</w:t>
      </w:r>
    </w:p>
    <w:p w14:paraId="188DC276" w14:textId="77777777" w:rsidR="0062667B" w:rsidRDefault="0062667B" w:rsidP="0062667B">
      <w:r>
        <w:rPr>
          <w:rStyle w:val="Style13ptBold"/>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1169EC4E" w14:textId="77777777" w:rsidR="0062667B" w:rsidRDefault="0062667B" w:rsidP="0062667B">
      <w:pPr>
        <w:rPr>
          <w:sz w:val="16"/>
        </w:rPr>
      </w:pPr>
      <w:r>
        <w:rPr>
          <w:rStyle w:val="StyleUnderline"/>
        </w:rPr>
        <w:t xml:space="preserve">Are </w:t>
      </w:r>
      <w:r>
        <w:rPr>
          <w:sz w:val="16"/>
        </w:rPr>
        <w:t>We</w:t>
      </w:r>
      <w:r>
        <w:rPr>
          <w:rStyle w:val="StyleUnderline"/>
        </w:rPr>
        <w:t xml:space="preserve"> Humans Doomed to </w:t>
      </w:r>
      <w:r>
        <w:rPr>
          <w:rStyle w:val="Emphasis"/>
        </w:rPr>
        <w:t>Extinction</w:t>
      </w:r>
      <w:r>
        <w:rPr>
          <w:rStyle w:val="StyleUnderline"/>
        </w:rPr>
        <w:t xml:space="preserve">? What will we do when Earth’s resources are used up </w:t>
      </w:r>
      <w:r>
        <w:rPr>
          <w:sz w:val="16"/>
        </w:rPr>
        <w:t>by humanity</w:t>
      </w:r>
      <w:r>
        <w:rPr>
          <w:rStyle w:val="StyleUnderline"/>
        </w:rPr>
        <w:t>? The world is</w:t>
      </w:r>
      <w:r>
        <w:rPr>
          <w:sz w:val="16"/>
        </w:rPr>
        <w:t xml:space="preserve"> now hugely </w:t>
      </w:r>
      <w:proofErr w:type="gramStart"/>
      <w:r>
        <w:rPr>
          <w:rStyle w:val="Emphasis"/>
          <w:highlight w:val="green"/>
        </w:rPr>
        <w:t>over populated</w:t>
      </w:r>
      <w:proofErr w:type="gramEnd"/>
      <w:r>
        <w:rPr>
          <w:rStyle w:val="StyleUnderline"/>
        </w:rPr>
        <w:t>, with billions</w:t>
      </w:r>
      <w:r>
        <w:rPr>
          <w:sz w:val="16"/>
        </w:rPr>
        <w:t xml:space="preserve"> and billions </w:t>
      </w:r>
      <w:r>
        <w:rPr>
          <w:rStyle w:val="StyleUnderline"/>
        </w:rPr>
        <w:t>crammed into our over</w:t>
      </w:r>
      <w:r>
        <w:rPr>
          <w:rStyle w:val="Emphasis"/>
        </w:rPr>
        <w:t>crowded</w:t>
      </w:r>
      <w:r>
        <w:rPr>
          <w:rStyle w:val="StyleUnderline"/>
        </w:rPr>
        <w:t xml:space="preserve"> </w:t>
      </w:r>
      <w:r>
        <w:rPr>
          <w:rStyle w:val="StyleUnderline"/>
          <w:highlight w:val="green"/>
        </w:rPr>
        <w:t>cities</w:t>
      </w:r>
      <w:r>
        <w:rPr>
          <w:rStyle w:val="StyleUnderline"/>
        </w:rPr>
        <w:t xml:space="preserve">. </w:t>
      </w:r>
      <w:r>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rStyle w:val="StyleUnderline"/>
        </w:rPr>
        <w:t>These</w:t>
      </w:r>
      <w:r>
        <w:rPr>
          <w:sz w:val="16"/>
        </w:rPr>
        <w:t xml:space="preserve"> cities </w:t>
      </w:r>
      <w:r>
        <w:rPr>
          <w:rStyle w:val="StyleUnderline"/>
          <w:highlight w:val="green"/>
        </w:rPr>
        <w:t>will be</w:t>
      </w:r>
      <w:r>
        <w:rPr>
          <w:sz w:val="16"/>
        </w:rPr>
        <w:t xml:space="preserve"> ever </w:t>
      </w:r>
      <w:r>
        <w:rPr>
          <w:rStyle w:val="StyleUnderline"/>
        </w:rPr>
        <w:t xml:space="preserve">more </w:t>
      </w:r>
      <w:r>
        <w:rPr>
          <w:rStyle w:val="StyleUnderline"/>
          <w:highlight w:val="green"/>
        </w:rPr>
        <w:t xml:space="preserve">vulnerable to </w:t>
      </w:r>
      <w:r>
        <w:rPr>
          <w:rStyle w:val="Emphasis"/>
          <w:highlight w:val="green"/>
        </w:rPr>
        <w:t>terror</w:t>
      </w:r>
      <w:r>
        <w:rPr>
          <w:rStyle w:val="StyleUnderline"/>
          <w:highlight w:val="green"/>
        </w:rPr>
        <w:t>ist</w:t>
      </w:r>
      <w:r>
        <w:rPr>
          <w:rStyle w:val="StyleUnderline"/>
        </w:rPr>
        <w:t xml:space="preserve"> attack, </w:t>
      </w:r>
      <w:r>
        <w:rPr>
          <w:rStyle w:val="Emphasis"/>
          <w:highlight w:val="green"/>
        </w:rPr>
        <w:t>natural disaster</w:t>
      </w:r>
      <w:r>
        <w:rPr>
          <w:rStyle w:val="StyleUnderline"/>
        </w:rPr>
        <w:t xml:space="preserve">, and other plights that come with overcrowding </w:t>
      </w:r>
      <w:r>
        <w:rPr>
          <w:sz w:val="16"/>
        </w:rPr>
        <w:t xml:space="preserve">and a dearth of jobs that will be fueled by rapid automation and the rise of </w:t>
      </w:r>
      <w:proofErr w:type="spellStart"/>
      <w:r>
        <w:rPr>
          <w:sz w:val="16"/>
        </w:rPr>
        <w:t>artifi</w:t>
      </w:r>
      <w:proofErr w:type="spellEnd"/>
      <w:r>
        <w:rPr>
          <w:sz w:val="16"/>
        </w:rPr>
        <w:t xml:space="preserve"> </w:t>
      </w:r>
      <w:proofErr w:type="spellStart"/>
      <w:r>
        <w:rPr>
          <w:sz w:val="16"/>
        </w:rPr>
        <w:t>cial</w:t>
      </w:r>
      <w:proofErr w:type="spellEnd"/>
      <w:r>
        <w:rPr>
          <w:sz w:val="16"/>
        </w:rPr>
        <w:t xml:space="preserve"> intelligence across the global economy</w:t>
      </w:r>
      <w:r>
        <w:rPr>
          <w:rStyle w:val="StyleUnderline"/>
        </w:rPr>
        <w:t>.</w:t>
      </w:r>
      <w:r>
        <w:rPr>
          <w:sz w:val="16"/>
        </w:rPr>
        <w:t xml:space="preserve"> </w:t>
      </w:r>
      <w:r>
        <w:rPr>
          <w:rStyle w:val="StyleUnderline"/>
          <w:highlight w:val="green"/>
        </w:rPr>
        <w:t>We are</w:t>
      </w:r>
      <w:r>
        <w:rPr>
          <w:rStyle w:val="StyleUnderline"/>
        </w:rPr>
        <w:t xml:space="preserve"> </w:t>
      </w:r>
      <w:r>
        <w:rPr>
          <w:sz w:val="16"/>
        </w:rPr>
        <w:t xml:space="preserve">already </w:t>
      </w:r>
      <w:r>
        <w:rPr>
          <w:rStyle w:val="StyleUnderline"/>
        </w:rPr>
        <w:t xml:space="preserve">rapidly </w:t>
      </w:r>
      <w:r>
        <w:rPr>
          <w:rStyle w:val="Emphasis"/>
          <w:highlight w:val="green"/>
        </w:rPr>
        <w:t>running out of water</w:t>
      </w:r>
      <w:r>
        <w:rPr>
          <w:rStyle w:val="StyleUnderline"/>
          <w:highlight w:val="green"/>
        </w:rPr>
        <w:t xml:space="preserve"> </w:t>
      </w:r>
      <w:r>
        <w:rPr>
          <w:rStyle w:val="StyleUnderline"/>
        </w:rPr>
        <w:t xml:space="preserve">and </w:t>
      </w:r>
      <w:r>
        <w:rPr>
          <w:rStyle w:val="Emphasis"/>
        </w:rPr>
        <w:t>minerals</w:t>
      </w:r>
      <w:r>
        <w:rPr>
          <w:rStyle w:val="StyleUnderline"/>
        </w:rPr>
        <w:t xml:space="preserve">. </w:t>
      </w:r>
      <w:r>
        <w:rPr>
          <w:rStyle w:val="Emphasis"/>
          <w:highlight w:val="green"/>
        </w:rPr>
        <w:t>Climate change</w:t>
      </w:r>
      <w:r>
        <w:rPr>
          <w:rStyle w:val="StyleUnderline"/>
          <w:highlight w:val="green"/>
        </w:rPr>
        <w:t xml:space="preserve"> </w:t>
      </w:r>
      <w:r>
        <w:rPr>
          <w:rStyle w:val="StyleUnderline"/>
        </w:rPr>
        <w:t xml:space="preserve">is threatening our very </w:t>
      </w:r>
      <w:r>
        <w:rPr>
          <w:rStyle w:val="Emphasis"/>
        </w:rPr>
        <w:t>existence</w:t>
      </w:r>
      <w:r>
        <w:rPr>
          <w:rStyle w:val="StyleUnderline"/>
        </w:rPr>
        <w:t>.</w:t>
      </w:r>
      <w:r>
        <w:rPr>
          <w:sz w:val="16"/>
        </w:rPr>
        <w:t xml:space="preserve"> Political leaders and even the Pope have cautioned us against inaction. Perhaps the naysayers are right. </w:t>
      </w:r>
      <w:r>
        <w:rPr>
          <w:rStyle w:val="Emphasis"/>
          <w:sz w:val="24"/>
        </w:rPr>
        <w:t xml:space="preserve">All </w:t>
      </w:r>
      <w:r>
        <w:rPr>
          <w:rStyle w:val="Emphasis"/>
          <w:sz w:val="24"/>
          <w:highlight w:val="green"/>
        </w:rPr>
        <w:t>humanity is at</w:t>
      </w:r>
      <w:r>
        <w:rPr>
          <w:rStyle w:val="Emphasis"/>
          <w:sz w:val="24"/>
        </w:rPr>
        <w:t xml:space="preserve"> tremendous </w:t>
      </w:r>
      <w:r>
        <w:rPr>
          <w:rStyle w:val="Emphasis"/>
          <w:sz w:val="24"/>
          <w:highlight w:val="green"/>
        </w:rPr>
        <w:t>risk.</w:t>
      </w:r>
      <w:r>
        <w:rPr>
          <w:sz w:val="16"/>
        </w:rPr>
        <w:t xml:space="preserve"> Is there no hope for the future? This book is about hope. We think that there is literally heavenly hope for humanity. But </w:t>
      </w:r>
      <w:r>
        <w:rPr>
          <w:rStyle w:val="StyleUnderline"/>
        </w:rPr>
        <w:t>we</w:t>
      </w:r>
      <w:r>
        <w:rPr>
          <w:sz w:val="16"/>
        </w:rPr>
        <w:t xml:space="preserve"> are not talking here about divine intervention. We are </w:t>
      </w:r>
      <w:r>
        <w:rPr>
          <w:rStyle w:val="StyleUnderline"/>
        </w:rPr>
        <w:t>envision</w:t>
      </w:r>
      <w:r>
        <w:rPr>
          <w:sz w:val="16"/>
        </w:rPr>
        <w:t xml:space="preserve">ing </w:t>
      </w:r>
      <w:r>
        <w:rPr>
          <w:rStyle w:val="StyleUnderline"/>
        </w:rPr>
        <w:t>a new space economy that recognizes</w:t>
      </w:r>
      <w:r>
        <w:rPr>
          <w:sz w:val="16"/>
        </w:rPr>
        <w:t xml:space="preserve"> that </w:t>
      </w:r>
      <w:r>
        <w:rPr>
          <w:rStyle w:val="StyleUnderline"/>
        </w:rPr>
        <w:t xml:space="preserve">there is more water in the skies that all our oceans. </w:t>
      </w:r>
      <w:r>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rStyle w:val="StyleUnderline"/>
        </w:rPr>
        <w:t xml:space="preserve">The new space frontier can literally </w:t>
      </w:r>
      <w:proofErr w:type="gramStart"/>
      <w:r>
        <w:rPr>
          <w:rStyle w:val="StyleUnderline"/>
        </w:rPr>
        <w:t>open up</w:t>
      </w:r>
      <w:proofErr w:type="gramEnd"/>
      <w:r>
        <w:rPr>
          <w:rStyle w:val="StyleUnderline"/>
        </w:rPr>
        <w:t xml:space="preserve"> a “gold rush in the skies.” </w:t>
      </w:r>
      <w:r>
        <w:rPr>
          <w:sz w:val="16"/>
        </w:rPr>
        <w:t xml:space="preserve">In brief, we think </w:t>
      </w:r>
      <w:r>
        <w:rPr>
          <w:rStyle w:val="StyleUnderline"/>
        </w:rPr>
        <w:t>there is new hope for humanity.</w:t>
      </w:r>
      <w:r>
        <w:rPr>
          <w:sz w:val="16"/>
        </w:rPr>
        <w:t xml:space="preserve"> We see a new a pathway to the future via new ventures in space. For too long, space programs have been seen as a money pit. In the process, </w:t>
      </w:r>
      <w:r>
        <w:rPr>
          <w:rStyle w:val="StyleUnderline"/>
        </w:rPr>
        <w:t>we have overlooked the great abundance available to us in the skies above.</w:t>
      </w:r>
      <w:r>
        <w:rPr>
          <w:sz w:val="16"/>
        </w:rPr>
        <w:t xml:space="preserve"> It is important to recognize </w:t>
      </w:r>
      <w:r>
        <w:rPr>
          <w:rStyle w:val="StyleUnderline"/>
        </w:rPr>
        <w:t>there is already the beginning of a new gold rush in space—a pathway to astral abundance.</w:t>
      </w:r>
      <w:r>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rStyle w:val="StyleUnderline"/>
        </w:rPr>
        <w:t xml:space="preserve">new pathways to the stars could prove vital to </w:t>
      </w:r>
      <w:r>
        <w:rPr>
          <w:rStyle w:val="Emphasis"/>
        </w:rPr>
        <w:t>human survival</w:t>
      </w:r>
      <w:r>
        <w:rPr>
          <w:rStyle w:val="StyleUnderline"/>
        </w:rPr>
        <w:t xml:space="preserve">. </w:t>
      </w:r>
      <w:r>
        <w:rPr>
          <w:sz w:val="16"/>
        </w:rPr>
        <w:t xml:space="preserve">If one does not believe in spending money to probe the mysteries of the universe then </w:t>
      </w:r>
      <w:proofErr w:type="gramStart"/>
      <w:r>
        <w:rPr>
          <w:sz w:val="16"/>
        </w:rPr>
        <w:t>perhaps</w:t>
      </w:r>
      <w:proofErr w:type="gramEnd"/>
      <w:r>
        <w:rPr>
          <w:sz w:val="16"/>
        </w:rPr>
        <w:t xml:space="preserve"> we can try what might be called “calibrated greed” on for size. One only needs to go to a </w:t>
      </w:r>
      <w:proofErr w:type="spellStart"/>
      <w:r>
        <w:rPr>
          <w:sz w:val="16"/>
        </w:rPr>
        <w:t>cubesat</w:t>
      </w:r>
      <w:proofErr w:type="spellEnd"/>
      <w:r>
        <w:rPr>
          <w:sz w:val="16"/>
        </w:rPr>
        <w:t xml:space="preserve"> workshop, or to Silicon Valley or one of many conferences like the “Disrupt Space” event in Bremen, Germany, held in April 2016 to recognize that </w:t>
      </w:r>
      <w:r>
        <w:rPr>
          <w:rStyle w:val="StyleUnderline"/>
        </w:rPr>
        <w:t>entrepreneurial New Space initiatives are changing everything</w:t>
      </w:r>
      <w:r>
        <w:rPr>
          <w:sz w:val="16"/>
        </w:rPr>
        <w:t xml:space="preserve"> [ </w:t>
      </w:r>
      <w:proofErr w:type="gramStart"/>
      <w:r>
        <w:rPr>
          <w:sz w:val="16"/>
        </w:rPr>
        <w:t>1 ]</w:t>
      </w:r>
      <w:proofErr w:type="gramEnd"/>
      <w:r>
        <w:rPr>
          <w:rStyle w:val="StyleUnderline"/>
        </w:rPr>
        <w:t>.</w:t>
      </w:r>
      <w:r>
        <w:rPr>
          <w:sz w:val="16"/>
        </w:rPr>
        <w:t xml:space="preserve"> In fact, the very </w:t>
      </w:r>
      <w:proofErr w:type="gramStart"/>
      <w:r>
        <w:rPr>
          <w:sz w:val="16"/>
        </w:rPr>
        <w:t>nature</w:t>
      </w:r>
      <w:proofErr w:type="gramEnd"/>
      <w:r>
        <w:rPr>
          <w:sz w:val="16"/>
        </w:rPr>
        <w:t xml:space="preserve"> and dimensions of what outer space activities are today have changed forever. It is no longer your grandfather’s concept of outer space that was once dominated by the big national space agencies. The </w:t>
      </w:r>
      <w:r>
        <w:rPr>
          <w:rStyle w:val="StyleUnderline"/>
        </w:rPr>
        <w:t>entrepreneurs are taking over.</w:t>
      </w:r>
      <w:r>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Pr>
          <w:sz w:val="16"/>
        </w:rPr>
        <w:t>in order to</w:t>
      </w:r>
      <w:proofErr w:type="gramEnd"/>
      <w:r>
        <w:rPr>
          <w:sz w:val="1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Pr>
          <w:sz w:val="16"/>
        </w:rPr>
        <w:t>fl</w:t>
      </w:r>
      <w:proofErr w:type="spellEnd"/>
      <w:r>
        <w:rPr>
          <w:sz w:val="1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w:t>
      </w:r>
      <w:r>
        <w:rPr>
          <w:sz w:val="16"/>
        </w:rPr>
        <w:lastRenderedPageBreak/>
        <w:t xml:space="preserve">Bigelow—have invested millions if not billions of dollars into commercializing space. They are </w:t>
      </w:r>
      <w:r>
        <w:rPr>
          <w:rStyle w:val="StyleUnderline"/>
        </w:rPr>
        <w:t xml:space="preserve">developing </w:t>
      </w:r>
      <w:r>
        <w:rPr>
          <w:rStyle w:val="Emphasis"/>
          <w:highlight w:val="green"/>
        </w:rPr>
        <w:t>new tech</w:t>
      </w:r>
      <w:r>
        <w:rPr>
          <w:sz w:val="16"/>
        </w:rPr>
        <w:t>nologies</w:t>
      </w:r>
      <w:r>
        <w:rPr>
          <w:rStyle w:val="StyleUnderline"/>
        </w:rPr>
        <w:t xml:space="preserve"> </w:t>
      </w:r>
      <w:r>
        <w:rPr>
          <w:rStyle w:val="StyleUnderline"/>
          <w:highlight w:val="green"/>
        </w:rPr>
        <w:t>and</w:t>
      </w:r>
      <w:r>
        <w:rPr>
          <w:rStyle w:val="StyleUnderline"/>
        </w:rPr>
        <w:t xml:space="preserve"> establishing space </w:t>
      </w:r>
      <w:r>
        <w:rPr>
          <w:rStyle w:val="StyleUnderline"/>
          <w:highlight w:val="green"/>
        </w:rPr>
        <w:t>enterprises</w:t>
      </w:r>
      <w:r>
        <w:rPr>
          <w:rStyle w:val="StyleUnderline"/>
        </w:rPr>
        <w:t xml:space="preserve"> that can </w:t>
      </w:r>
      <w:r>
        <w:rPr>
          <w:rStyle w:val="StyleUnderline"/>
          <w:highlight w:val="green"/>
        </w:rPr>
        <w:t xml:space="preserve">bring </w:t>
      </w:r>
      <w:r>
        <w:rPr>
          <w:rStyle w:val="StyleUnderline"/>
        </w:rPr>
        <w:t xml:space="preserve">the wealth of </w:t>
      </w:r>
      <w:r>
        <w:rPr>
          <w:rStyle w:val="StyleUnderline"/>
          <w:highlight w:val="green"/>
        </w:rPr>
        <w:t>outer space</w:t>
      </w:r>
      <w:r>
        <w:rPr>
          <w:rStyle w:val="StyleUnderline"/>
        </w:rPr>
        <w:t xml:space="preserve"> down </w:t>
      </w:r>
      <w:r>
        <w:rPr>
          <w:rStyle w:val="StyleUnderline"/>
          <w:highlight w:val="green"/>
        </w:rPr>
        <w:t xml:space="preserve">to Earth. </w:t>
      </w:r>
      <w:r>
        <w:rPr>
          <w:rStyle w:val="StyleUnderline"/>
        </w:rPr>
        <w:t xml:space="preserve">This is not a pipe </w:t>
      </w:r>
      <w:proofErr w:type="gramStart"/>
      <w:r>
        <w:rPr>
          <w:rStyle w:val="StyleUnderline"/>
        </w:rPr>
        <w:t>dream, but</w:t>
      </w:r>
      <w:proofErr w:type="gramEnd"/>
      <w:r>
        <w:rPr>
          <w:rStyle w:val="StyleUnderline"/>
        </w:rPr>
        <w:t xml:space="preserve"> will increasingly be </w:t>
      </w:r>
      <w:r>
        <w:rPr>
          <w:rStyle w:val="StyleUnderline"/>
          <w:highlight w:val="green"/>
        </w:rPr>
        <w:t>the</w:t>
      </w:r>
      <w:r>
        <w:rPr>
          <w:rStyle w:val="StyleUnderline"/>
        </w:rPr>
        <w:t xml:space="preserve"> </w:t>
      </w:r>
      <w:r>
        <w:rPr>
          <w:rStyle w:val="Emphasis"/>
        </w:rPr>
        <w:t xml:space="preserve">economic </w:t>
      </w:r>
      <w:r>
        <w:rPr>
          <w:rStyle w:val="Emphasis"/>
          <w:highlight w:val="green"/>
        </w:rPr>
        <w:t>reality</w:t>
      </w:r>
      <w:r>
        <w:rPr>
          <w:rStyle w:val="StyleUnderline"/>
          <w:highlight w:val="green"/>
        </w:rPr>
        <w:t xml:space="preserve"> of the 2020s.</w:t>
      </w:r>
      <w:r>
        <w:rPr>
          <w:rStyle w:val="StyleUnderline"/>
        </w:rPr>
        <w:t xml:space="preserve"> </w:t>
      </w:r>
      <w:r>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Pr>
          <w:sz w:val="16"/>
        </w:rPr>
        <w:t>Mars, or</w:t>
      </w:r>
      <w:proofErr w:type="gramEnd"/>
      <w:r>
        <w:rPr>
          <w:sz w:val="16"/>
        </w:rPr>
        <w:t xml:space="preserve"> creating new structures in space to protect our planet from cosmic hazards and even raising Earth’s orbit to escape the rising heat levels of the Sun in millennia to come. </w:t>
      </w:r>
      <w:r>
        <w:rPr>
          <w:rStyle w:val="Emphasis"/>
        </w:rPr>
        <w:t>Some</w:t>
      </w:r>
      <w:r>
        <w:rPr>
          <w:sz w:val="16"/>
        </w:rPr>
        <w:t xml:space="preserve">, of course, </w:t>
      </w:r>
      <w:r>
        <w:rPr>
          <w:rStyle w:val="StyleUnderline"/>
        </w:rPr>
        <w:t xml:space="preserve">will say this is </w:t>
      </w:r>
      <w:r>
        <w:rPr>
          <w:rStyle w:val="Emphasis"/>
        </w:rPr>
        <w:t>sci-fi hogwash</w:t>
      </w:r>
      <w:r>
        <w:rPr>
          <w:sz w:val="16"/>
        </w:rPr>
        <w:t>.</w:t>
      </w:r>
      <w:r>
        <w:rPr>
          <w:rStyle w:val="StyleUnderline"/>
        </w:rPr>
        <w:t xml:space="preserve"> </w:t>
      </w:r>
      <w:r>
        <w:rPr>
          <w:sz w:val="16"/>
        </w:rPr>
        <w:t xml:space="preserve">It can’t be done. We say that </w:t>
      </w:r>
      <w:r>
        <w:rPr>
          <w:rStyle w:val="StyleUnderline"/>
        </w:rPr>
        <w:t>this is what people</w:t>
      </w:r>
      <w:r>
        <w:rPr>
          <w:sz w:val="16"/>
        </w:rPr>
        <w:t xml:space="preserve"> would have </w:t>
      </w:r>
      <w:r>
        <w:rPr>
          <w:rStyle w:val="StyleUnderline"/>
        </w:rPr>
        <w:t>said</w:t>
      </w:r>
      <w:r>
        <w:rPr>
          <w:sz w:val="16"/>
        </w:rPr>
        <w:t xml:space="preserve"> in 1900 </w:t>
      </w:r>
      <w:r>
        <w:rPr>
          <w:rStyle w:val="StyleUnderline"/>
        </w:rPr>
        <w:t xml:space="preserve">about </w:t>
      </w:r>
      <w:r>
        <w:rPr>
          <w:sz w:val="16"/>
        </w:rPr>
        <w:t>air</w:t>
      </w:r>
      <w:r>
        <w:rPr>
          <w:rStyle w:val="Emphasis"/>
        </w:rPr>
        <w:t>planes</w:t>
      </w:r>
      <w:r>
        <w:rPr>
          <w:sz w:val="16"/>
        </w:rPr>
        <w:t xml:space="preserve">, rocket ships, cell phones </w:t>
      </w:r>
      <w:r>
        <w:rPr>
          <w:rStyle w:val="StyleUnderline"/>
        </w:rPr>
        <w:t>and nuclear devices.</w:t>
      </w:r>
      <w:r>
        <w:rPr>
          <w:sz w:val="16"/>
        </w:rPr>
        <w:t xml:space="preserve"> </w:t>
      </w:r>
      <w:r>
        <w:rPr>
          <w:rStyle w:val="StyleUnderline"/>
        </w:rPr>
        <w:t xml:space="preserve">The skeptics </w:t>
      </w:r>
      <w:r>
        <w:rPr>
          <w:rStyle w:val="Emphasis"/>
        </w:rPr>
        <w:t>laughed</w:t>
      </w:r>
      <w:r>
        <w:rPr>
          <w:rStyle w:val="StyleUnderline"/>
        </w:rPr>
        <w:t xml:space="preserve"> at</w:t>
      </w:r>
      <w:r>
        <w:rPr>
          <w:sz w:val="16"/>
        </w:rPr>
        <w:t xml:space="preserve"> </w:t>
      </w:r>
      <w:r>
        <w:rPr>
          <w:rStyle w:val="Emphasis"/>
        </w:rPr>
        <w:t>Columbus</w:t>
      </w:r>
      <w:r>
        <w:rPr>
          <w:sz w:val="16"/>
        </w:rPr>
        <w:t xml:space="preserve"> </w:t>
      </w:r>
      <w:r>
        <w:rPr>
          <w:rStyle w:val="StyleUnderline"/>
        </w:rPr>
        <w:t>and his plan to sail across the oceans</w:t>
      </w:r>
      <w:r>
        <w:rPr>
          <w:sz w:val="16"/>
        </w:rPr>
        <w:t xml:space="preserve"> to discover new worlds</w:t>
      </w:r>
      <w:r>
        <w:rPr>
          <w:rStyle w:val="StyleUnderline"/>
        </w:rPr>
        <w:t>. When</w:t>
      </w:r>
      <w:r>
        <w:rPr>
          <w:sz w:val="16"/>
        </w:rPr>
        <w:t xml:space="preserve"> Thomas Jefferson bought the Louisiana Purchase from France or </w:t>
      </w:r>
      <w:r>
        <w:rPr>
          <w:rStyle w:val="StyleUnderline"/>
        </w:rPr>
        <w:t>Seward bought Alaska, there were plenty of naysayers</w:t>
      </w:r>
      <w:r>
        <w:rPr>
          <w:sz w:val="16"/>
        </w:rPr>
        <w:t xml:space="preserve"> that said such investment in the unknown was an extravagant waste of money</w:t>
      </w:r>
      <w:r>
        <w:rPr>
          <w:rStyle w:val="StyleUnderline"/>
        </w:rPr>
        <w:t xml:space="preserve">. </w:t>
      </w:r>
      <w:r>
        <w:rPr>
          <w:sz w:val="16"/>
        </w:rPr>
        <w:t xml:space="preserve">A healthy skepticism is useful and can play a role in economic and business success. Before one dismisses the idea of an impending major new space economy and a new gold rush, it </w:t>
      </w:r>
      <w:proofErr w:type="gramStart"/>
      <w:r>
        <w:rPr>
          <w:sz w:val="16"/>
        </w:rPr>
        <w:t>might</w:t>
      </w:r>
      <w:proofErr w:type="gramEnd"/>
      <w:r>
        <w:rPr>
          <w:sz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6"/>
        </w:rPr>
        <w:t>Viasat</w:t>
      </w:r>
      <w:proofErr w:type="spellEnd"/>
      <w:r>
        <w:rPr>
          <w:sz w:val="16"/>
        </w:rPr>
        <w:t xml:space="preserve"> 2 —a half century later— has an impressive throughput of some 140 Gb/s. Th is means that the relative throughput is nearly 300,000 greater, while its lifetime is some ten times longer (Figs. 1.1 and </w:t>
      </w:r>
      <w:proofErr w:type="gramStart"/>
      <w:r>
        <w:rPr>
          <w:sz w:val="16"/>
        </w:rPr>
        <w:t>1.2 )</w:t>
      </w:r>
      <w:proofErr w:type="gramEnd"/>
      <w:r>
        <w:rPr>
          <w:sz w:val="16"/>
        </w:rPr>
        <w:t xml:space="preserve">. Each new generation of communications satellite has had more power, better antenna systems, improved pointing and stabilization, and an extended lifetime. And the capabilities represented by remote sensing </w:t>
      </w:r>
      <w:proofErr w:type="gramStart"/>
      <w:r>
        <w:rPr>
          <w:sz w:val="16"/>
        </w:rPr>
        <w:t>satellites ,</w:t>
      </w:r>
      <w:proofErr w:type="gramEnd"/>
      <w:r>
        <w:rPr>
          <w:sz w:val="1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6"/>
        </w:rPr>
        <w:t>traffi</w:t>
      </w:r>
      <w:proofErr w:type="spellEnd"/>
      <w:r>
        <w:rPr>
          <w:sz w:val="16"/>
        </w:rPr>
        <w:t xml:space="preserve"> c control and management, international banking, </w:t>
      </w:r>
      <w:proofErr w:type="gramStart"/>
      <w:r>
        <w:rPr>
          <w:sz w:val="16"/>
        </w:rPr>
        <w:t>search</w:t>
      </w:r>
      <w:proofErr w:type="gramEnd"/>
      <w:r>
        <w:rPr>
          <w:sz w:val="16"/>
        </w:rPr>
        <w:t xml:space="preserve"> and rescue and much, much more depend on application satellites. Th </w:t>
      </w:r>
      <w:proofErr w:type="spellStart"/>
      <w:r>
        <w:rPr>
          <w:sz w:val="16"/>
        </w:rPr>
        <w:t>ose</w:t>
      </w:r>
      <w:proofErr w:type="spellEnd"/>
      <w:r>
        <w:rPr>
          <w:sz w:val="16"/>
        </w:rPr>
        <w:t xml:space="preserve"> that would doubt the importance of satellites to the global economy might wish to view on You Tube the video “If Th ere Were a Day Without Satellites?” [ </w:t>
      </w:r>
      <w:proofErr w:type="gramStart"/>
      <w:r>
        <w:rPr>
          <w:sz w:val="16"/>
        </w:rPr>
        <w:t>2 ]</w:t>
      </w:r>
      <w:proofErr w:type="gramEnd"/>
      <w:r>
        <w:rPr>
          <w:sz w:val="1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Pr>
          <w:sz w:val="16"/>
        </w:rPr>
        <w:t>Of course</w:t>
      </w:r>
      <w:proofErr w:type="gramEnd"/>
      <w:r>
        <w:rPr>
          <w:sz w:val="16"/>
        </w:rPr>
        <w:t xml:space="preserve"> this twenty-fi </w:t>
      </w:r>
      <w:proofErr w:type="spellStart"/>
      <w:r>
        <w:rPr>
          <w:sz w:val="16"/>
        </w:rPr>
        <w:t>rst</w:t>
      </w:r>
      <w:proofErr w:type="spellEnd"/>
      <w:r>
        <w:rPr>
          <w:sz w:val="1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Pr>
          <w:rStyle w:val="StyleUnderline"/>
        </w:rPr>
        <w:t>Info</w:t>
      </w:r>
      <w:r>
        <w:rPr>
          <w:sz w:val="16"/>
        </w:rPr>
        <w:t>rmation</w:t>
      </w:r>
      <w:r>
        <w:rPr>
          <w:rStyle w:val="StyleUnderline"/>
        </w:rPr>
        <w:t xml:space="preserve"> </w:t>
      </w:r>
      <w:r>
        <w:rPr>
          <w:rStyle w:val="StyleUnderline"/>
          <w:highlight w:val="green"/>
        </w:rPr>
        <w:t xml:space="preserve">technology, robotics, </w:t>
      </w:r>
      <w:r>
        <w:rPr>
          <w:rStyle w:val="Emphasis"/>
          <w:highlight w:val="green"/>
        </w:rPr>
        <w:t>a</w:t>
      </w:r>
      <w:r>
        <w:rPr>
          <w:rStyle w:val="StyleUnderline"/>
        </w:rPr>
        <w:t xml:space="preserve">rtificial </w:t>
      </w:r>
      <w:proofErr w:type="gramStart"/>
      <w:r>
        <w:rPr>
          <w:rStyle w:val="Emphasis"/>
          <w:highlight w:val="green"/>
        </w:rPr>
        <w:t>i</w:t>
      </w:r>
      <w:r>
        <w:rPr>
          <w:rStyle w:val="StyleUnderline"/>
        </w:rPr>
        <w:t>ntelligence</w:t>
      </w:r>
      <w:proofErr w:type="gramEnd"/>
      <w:r>
        <w:rPr>
          <w:rStyle w:val="StyleUnderline"/>
        </w:rPr>
        <w:t xml:space="preserve"> </w:t>
      </w:r>
      <w:r>
        <w:rPr>
          <w:rStyle w:val="StyleUnderline"/>
          <w:highlight w:val="green"/>
        </w:rPr>
        <w:t>and commercial space</w:t>
      </w:r>
      <w:r>
        <w:rPr>
          <w:rStyle w:val="StyleUnderline"/>
        </w:rPr>
        <w:t xml:space="preserve"> </w:t>
      </w:r>
      <w:r>
        <w:rPr>
          <w:sz w:val="16"/>
        </w:rPr>
        <w:t>travel systems</w:t>
      </w:r>
      <w:r>
        <w:rPr>
          <w:rStyle w:val="StyleUnderline"/>
        </w:rPr>
        <w:t xml:space="preserve"> </w:t>
      </w:r>
      <w:r>
        <w:rPr>
          <w:rStyle w:val="StyleUnderline"/>
          <w:highlight w:val="green"/>
        </w:rPr>
        <w:t>have</w:t>
      </w:r>
      <w:r>
        <w:rPr>
          <w:rStyle w:val="StyleUnderline"/>
        </w:rPr>
        <w:t xml:space="preserve"> </w:t>
      </w:r>
      <w:r>
        <w:rPr>
          <w:sz w:val="16"/>
        </w:rPr>
        <w:t>now</w:t>
      </w:r>
      <w:r>
        <w:rPr>
          <w:rStyle w:val="StyleUnderline"/>
        </w:rPr>
        <w:t xml:space="preserve"> </w:t>
      </w:r>
      <w:r>
        <w:rPr>
          <w:rStyle w:val="StyleUnderline"/>
          <w:highlight w:val="green"/>
        </w:rPr>
        <w:t>set us on</w:t>
      </w:r>
      <w:r>
        <w:rPr>
          <w:rStyle w:val="StyleUnderline"/>
        </w:rPr>
        <w:t xml:space="preserve"> </w:t>
      </w:r>
      <w:r>
        <w:rPr>
          <w:sz w:val="16"/>
        </w:rPr>
        <w:t xml:space="preserve">a </w:t>
      </w:r>
      <w:r>
        <w:rPr>
          <w:rStyle w:val="StyleUnderline"/>
          <w:highlight w:val="green"/>
        </w:rPr>
        <w:t>course</w:t>
      </w:r>
      <w:r>
        <w:rPr>
          <w:rStyle w:val="StyleUnderline"/>
        </w:rPr>
        <w:t xml:space="preserve"> to </w:t>
      </w:r>
      <w:r>
        <w:rPr>
          <w:sz w:val="16"/>
        </w:rPr>
        <w:t>allow us humans to</w:t>
      </w:r>
      <w:r>
        <w:rPr>
          <w:rStyle w:val="StyleUnderline"/>
        </w:rPr>
        <w:t xml:space="preserve"> harvest </w:t>
      </w:r>
      <w:r>
        <w:rPr>
          <w:sz w:val="16"/>
        </w:rPr>
        <w:t>the amazing</w:t>
      </w:r>
      <w:r>
        <w:rPr>
          <w:rStyle w:val="StyleUnderline"/>
        </w:rPr>
        <w:t xml:space="preserve"> riches in the skies—new natural resources, new energy, and</w:t>
      </w:r>
      <w:r>
        <w:rPr>
          <w:sz w:val="16"/>
        </w:rPr>
        <w:t xml:space="preserve"> even totally </w:t>
      </w:r>
      <w:r>
        <w:rPr>
          <w:rStyle w:val="StyleUnderline"/>
        </w:rPr>
        <w:t xml:space="preserve">new ways of looking at the </w:t>
      </w:r>
      <w:r>
        <w:rPr>
          <w:rStyle w:val="Emphasis"/>
        </w:rPr>
        <w:t>purpose of human existence</w:t>
      </w:r>
      <w:r>
        <w:rPr>
          <w:rStyle w:val="StyleUnderline"/>
        </w:rPr>
        <w:t>.</w:t>
      </w:r>
      <w:r>
        <w:rPr>
          <w:sz w:val="16"/>
        </w:rPr>
        <w:t xml:space="preserve"> If we pursue this course steadfastly, it can be the beginning of a New Space renaissance. But </w:t>
      </w:r>
      <w:r>
        <w:rPr>
          <w:rStyle w:val="StyleUnderline"/>
        </w:rPr>
        <w:t xml:space="preserve">if we don’t seek to realize our </w:t>
      </w:r>
      <w:r>
        <w:rPr>
          <w:rStyle w:val="Emphasis"/>
        </w:rPr>
        <w:t>ultimate destiny</w:t>
      </w:r>
      <w:r>
        <w:rPr>
          <w:sz w:val="16"/>
        </w:rPr>
        <w:t xml:space="preserve"> in space, </w:t>
      </w:r>
      <w:r>
        <w:rPr>
          <w:rStyle w:val="StyleUnderline"/>
        </w:rPr>
        <w:t xml:space="preserve">Homo sapiens can end up in the </w:t>
      </w:r>
      <w:r>
        <w:rPr>
          <w:rStyle w:val="Emphasis"/>
        </w:rPr>
        <w:t>dustbin of history</w:t>
      </w:r>
      <w:r>
        <w:rPr>
          <w:sz w:val="16"/>
        </w:rPr>
        <w:t xml:space="preserve">—just </w:t>
      </w:r>
      <w:r>
        <w:rPr>
          <w:rStyle w:val="StyleUnderline"/>
        </w:rPr>
        <w:t xml:space="preserve">like </w:t>
      </w:r>
      <w:r>
        <w:rPr>
          <w:sz w:val="16"/>
        </w:rPr>
        <w:t>literally</w:t>
      </w:r>
      <w:r>
        <w:rPr>
          <w:rStyle w:val="StyleUnderline"/>
        </w:rPr>
        <w:t xml:space="preserve"> </w:t>
      </w:r>
      <w:r>
        <w:rPr>
          <w:rStyle w:val="Emphasis"/>
        </w:rPr>
        <w:t>millions of already failed species</w:t>
      </w:r>
      <w:r>
        <w:rPr>
          <w:sz w:val="16"/>
        </w:rPr>
        <w:t xml:space="preserve">. In each and every one of the five mass extinction events that have occurred over the last 1.5 billion years on Earth, some 50–80 % of all species have gone </w:t>
      </w:r>
      <w:r>
        <w:rPr>
          <w:rStyle w:val="StyleUnderline"/>
        </w:rPr>
        <w:t xml:space="preserve">the way of the </w:t>
      </w:r>
      <w:r>
        <w:rPr>
          <w:rStyle w:val="Emphasis"/>
        </w:rPr>
        <w:t>T. Rex</w:t>
      </w:r>
      <w:r>
        <w:rPr>
          <w:rStyle w:val="StyleUnderline"/>
        </w:rPr>
        <w:t xml:space="preserve">, the </w:t>
      </w:r>
      <w:r>
        <w:rPr>
          <w:rStyle w:val="Emphasis"/>
        </w:rPr>
        <w:t>woolly mammoth</w:t>
      </w:r>
      <w:r>
        <w:rPr>
          <w:rStyle w:val="StyleUnderline"/>
        </w:rPr>
        <w:t xml:space="preserve">, and the </w:t>
      </w:r>
      <w:proofErr w:type="gramStart"/>
      <w:r>
        <w:rPr>
          <w:rStyle w:val="Emphasis"/>
        </w:rPr>
        <w:t>Dodo</w:t>
      </w:r>
      <w:proofErr w:type="gramEnd"/>
      <w:r>
        <w:rPr>
          <w:rStyle w:val="Emphasis"/>
        </w:rPr>
        <w:t xml:space="preserve"> bird</w:t>
      </w:r>
      <w:r>
        <w:rPr>
          <w:sz w:val="16"/>
        </w:rPr>
        <w:t xml:space="preserve"> </w:t>
      </w:r>
      <w:r>
        <w:rPr>
          <w:rStyle w:val="StyleUnderline"/>
        </w:rPr>
        <w:t xml:space="preserve">along with extinct </w:t>
      </w:r>
      <w:r>
        <w:rPr>
          <w:rStyle w:val="Emphasis"/>
        </w:rPr>
        <w:t>ferns</w:t>
      </w:r>
      <w:r>
        <w:rPr>
          <w:rStyle w:val="StyleUnderline"/>
        </w:rPr>
        <w:t xml:space="preserve">, </w:t>
      </w:r>
      <w:r>
        <w:rPr>
          <w:rStyle w:val="Emphasis"/>
        </w:rPr>
        <w:t>grasses</w:t>
      </w:r>
      <w:r>
        <w:rPr>
          <w:rStyle w:val="StyleUnderline"/>
        </w:rPr>
        <w:t xml:space="preserve"> and </w:t>
      </w:r>
      <w:r>
        <w:rPr>
          <w:rStyle w:val="Emphasis"/>
        </w:rPr>
        <w:t>cacti</w:t>
      </w:r>
      <w:r>
        <w:rPr>
          <w:rStyle w:val="StyleUnderline"/>
        </w:rPr>
        <w:t>.</w:t>
      </w:r>
      <w:r>
        <w:rPr>
          <w:sz w:val="16"/>
        </w:rPr>
        <w:t xml:space="preserve"> On the other hand, the best days of </w:t>
      </w:r>
      <w:proofErr w:type="gramStart"/>
      <w:r>
        <w:rPr>
          <w:sz w:val="16"/>
        </w:rPr>
        <w:t>the human race</w:t>
      </w:r>
      <w:proofErr w:type="gramEnd"/>
      <w:r>
        <w:rPr>
          <w:sz w:val="1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Pr>
          <w:sz w:val="16"/>
        </w:rPr>
        <w:t>Tsiokovsky</w:t>
      </w:r>
      <w:proofErr w:type="spellEnd"/>
      <w:r>
        <w:rPr>
          <w:sz w:val="16"/>
        </w:rPr>
        <w:t xml:space="preserve">, the Russian astronautics pioneer, who fi </w:t>
      </w:r>
      <w:proofErr w:type="spellStart"/>
      <w:r>
        <w:rPr>
          <w:sz w:val="16"/>
        </w:rPr>
        <w:t>rst</w:t>
      </w:r>
      <w:proofErr w:type="spellEnd"/>
      <w:r>
        <w:rPr>
          <w:sz w:val="16"/>
        </w:rPr>
        <w:t xml:space="preserve"> conceived of practical designs for spaceships, famously said: “A planet is the cradle of mankind, but one cannot live in a cradle forever.” Well before </w:t>
      </w:r>
      <w:proofErr w:type="spellStart"/>
      <w:r>
        <w:rPr>
          <w:sz w:val="16"/>
        </w:rPr>
        <w:t>Tsiokovsky</w:t>
      </w:r>
      <w:proofErr w:type="spellEnd"/>
      <w:r>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6"/>
        </w:rPr>
        <w:t>erent</w:t>
      </w:r>
      <w:proofErr w:type="spellEnd"/>
      <w:r>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6"/>
        </w:rPr>
        <w:t>ey</w:t>
      </w:r>
      <w:proofErr w:type="spellEnd"/>
      <w:r>
        <w:rPr>
          <w:sz w:val="16"/>
        </w:rPr>
        <w:t xml:space="preserve">, and others, have said that we can, we </w:t>
      </w:r>
      <w:proofErr w:type="gramStart"/>
      <w:r>
        <w:rPr>
          <w:sz w:val="16"/>
        </w:rPr>
        <w:t>should</w:t>
      </w:r>
      <w:proofErr w:type="gramEnd"/>
      <w:r>
        <w:rPr>
          <w:sz w:val="16"/>
        </w:rPr>
        <w:t xml:space="preserve"> and we soon shall go into space and realize the bounty that it can offer to us. Th e New Space enterprise is today indeed being led by those so-called space </w:t>
      </w:r>
      <w:proofErr w:type="gramStart"/>
      <w:r>
        <w:rPr>
          <w:sz w:val="16"/>
        </w:rPr>
        <w:t>billionaires ,</w:t>
      </w:r>
      <w:proofErr w:type="gramEnd"/>
      <w:r>
        <w:rPr>
          <w:sz w:val="16"/>
        </w:rPr>
        <w:t xml:space="preserve"> who have an exciting vision of the future. They and others in the commercial space economy believe that the exploitation of outer space may </w:t>
      </w:r>
      <w:proofErr w:type="gramStart"/>
      <w:r>
        <w:rPr>
          <w:sz w:val="16"/>
        </w:rPr>
        <w:t>open up</w:t>
      </w:r>
      <w:proofErr w:type="gramEnd"/>
      <w:r>
        <w:rPr>
          <w:sz w:val="16"/>
        </w:rPr>
        <w:t xml:space="preserve"> a new golden age of astral abundance. They see outer </w:t>
      </w:r>
      <w:r>
        <w:rPr>
          <w:rStyle w:val="StyleUnderline"/>
        </w:rPr>
        <w:t>space</w:t>
      </w:r>
      <w:r>
        <w:rPr>
          <w:sz w:val="16"/>
        </w:rPr>
        <w:t xml:space="preserve"> as a new frontier that can be a great source of new </w:t>
      </w:r>
      <w:r>
        <w:rPr>
          <w:rStyle w:val="StyleUnderline"/>
        </w:rPr>
        <w:t>materials, energy and</w:t>
      </w:r>
      <w:r>
        <w:rPr>
          <w:sz w:val="16"/>
        </w:rPr>
        <w:t xml:space="preserve"> various forms of new </w:t>
      </w:r>
      <w:r>
        <w:rPr>
          <w:rStyle w:val="StyleUnderline"/>
        </w:rPr>
        <w:t>wealth</w:t>
      </w:r>
      <w:r>
        <w:rPr>
          <w:sz w:val="16"/>
        </w:rPr>
        <w:t xml:space="preserve"> that might even </w:t>
      </w:r>
      <w:r>
        <w:rPr>
          <w:rStyle w:val="StyleUnderline"/>
        </w:rPr>
        <w:t>save us from excesses of the past.</w:t>
      </w:r>
      <w:r>
        <w:rPr>
          <w:sz w:val="16"/>
        </w:rPr>
        <w:t xml:space="preserve"> Th is gold rush in the skies represents a new beginning. We are not talking about expensive new space ventures funded by NASA or other space agencies in Europe, Japan, </w:t>
      </w:r>
      <w:proofErr w:type="gramStart"/>
      <w:r>
        <w:rPr>
          <w:sz w:val="16"/>
        </w:rPr>
        <w:t>China</w:t>
      </w:r>
      <w:proofErr w:type="gramEnd"/>
      <w:r>
        <w:rPr>
          <w:sz w:val="16"/>
        </w:rPr>
        <w:t xml:space="preserve"> or India. No, these </w:t>
      </w:r>
      <w:proofErr w:type="gramStart"/>
      <w:r>
        <w:rPr>
          <w:sz w:val="16"/>
        </w:rPr>
        <w:t>eff</w:t>
      </w:r>
      <w:proofErr w:type="gramEnd"/>
      <w:r>
        <w:rPr>
          <w:sz w:val="16"/>
        </w:rPr>
        <w:t xml:space="preserve"> orts which we and others call New Space are today being forged by imaginative and resourceful commercial entrepreneurs. Th ese twenty-fi </w:t>
      </w:r>
      <w:proofErr w:type="spellStart"/>
      <w:r>
        <w:rPr>
          <w:sz w:val="16"/>
        </w:rPr>
        <w:t>rst</w:t>
      </w:r>
      <w:proofErr w:type="spellEnd"/>
      <w:r>
        <w:rPr>
          <w:sz w:val="1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rStyle w:val="Emphasis"/>
          <w:highlight w:val="green"/>
        </w:rPr>
        <w:t>bold leaders</w:t>
      </w:r>
      <w:r>
        <w:rPr>
          <w:sz w:val="16"/>
        </w:rPr>
        <w:t xml:space="preserve">, </w:t>
      </w:r>
      <w:r>
        <w:rPr>
          <w:rStyle w:val="StyleUnderline"/>
        </w:rPr>
        <w:t xml:space="preserve">such as </w:t>
      </w:r>
      <w:r>
        <w:rPr>
          <w:rStyle w:val="Emphasis"/>
        </w:rPr>
        <w:t>Paul Allen</w:t>
      </w:r>
      <w:r>
        <w:rPr>
          <w:sz w:val="16"/>
        </w:rPr>
        <w:t xml:space="preserve"> and Sir </w:t>
      </w:r>
      <w:r>
        <w:rPr>
          <w:rStyle w:val="Emphasis"/>
        </w:rPr>
        <w:t>Richard Branson</w:t>
      </w:r>
      <w:r>
        <w:rPr>
          <w:sz w:val="16"/>
        </w:rPr>
        <w:t xml:space="preserve">, plus other space entrepreneurs including </w:t>
      </w:r>
      <w:r>
        <w:rPr>
          <w:rStyle w:val="Emphasis"/>
        </w:rPr>
        <w:t>Jeff Bezos of Amazon</w:t>
      </w:r>
      <w:r>
        <w:rPr>
          <w:sz w:val="16"/>
        </w:rPr>
        <w:t xml:space="preserve"> and </w:t>
      </w:r>
      <w:r>
        <w:rPr>
          <w:rStyle w:val="Emphasis"/>
        </w:rPr>
        <w:t>Blue Origin</w:t>
      </w:r>
      <w:r>
        <w:rPr>
          <w:sz w:val="16"/>
        </w:rPr>
        <w:t xml:space="preserve">, and </w:t>
      </w:r>
      <w:r>
        <w:rPr>
          <w:rStyle w:val="Emphasis"/>
        </w:rPr>
        <w:t>Robert Bigelow</w:t>
      </w:r>
      <w:r>
        <w:rPr>
          <w:sz w:val="16"/>
        </w:rPr>
        <w:t xml:space="preserve">, Chairman of Budget Suites and </w:t>
      </w:r>
      <w:r>
        <w:rPr>
          <w:sz w:val="16"/>
        </w:rPr>
        <w:lastRenderedPageBreak/>
        <w:t xml:space="preserve">Bigelow Aerospace, </w:t>
      </w:r>
      <w:r>
        <w:rPr>
          <w:rStyle w:val="StyleUnderline"/>
        </w:rPr>
        <w:t>not only dream of</w:t>
      </w:r>
      <w:r>
        <w:rPr>
          <w:sz w:val="16"/>
        </w:rPr>
        <w:t xml:space="preserve"> their future in </w:t>
      </w:r>
      <w:r>
        <w:rPr>
          <w:rStyle w:val="StyleUnderline"/>
        </w:rPr>
        <w:t xml:space="preserve">the space industry but also </w:t>
      </w:r>
      <w:r>
        <w:rPr>
          <w:rStyle w:val="StyleUnderline"/>
          <w:highlight w:val="green"/>
        </w:rPr>
        <w:t xml:space="preserve">have </w:t>
      </w:r>
      <w:r>
        <w:rPr>
          <w:rStyle w:val="Emphasis"/>
          <w:highlight w:val="green"/>
        </w:rPr>
        <w:t>billions</w:t>
      </w:r>
      <w:r>
        <w:rPr>
          <w:sz w:val="16"/>
        </w:rPr>
        <w:t xml:space="preserve"> of dollars </w:t>
      </w:r>
      <w:r>
        <w:rPr>
          <w:rStyle w:val="StyleUnderline"/>
        </w:rPr>
        <w:t>in assets.</w:t>
      </w:r>
      <w:r>
        <w:rPr>
          <w:sz w:val="16"/>
        </w:rPr>
        <w:t xml:space="preserve"> These </w:t>
      </w:r>
      <w:r>
        <w:rPr>
          <w:rStyle w:val="StyleUnderline"/>
        </w:rPr>
        <w:t>are the</w:t>
      </w:r>
      <w:r>
        <w:rPr>
          <w:sz w:val="16"/>
        </w:rPr>
        <w:t xml:space="preserve"> </w:t>
      </w:r>
      <w:r>
        <w:rPr>
          <w:rStyle w:val="Emphasis"/>
        </w:rPr>
        <w:t>bright stars of an entirely new industry</w:t>
      </w:r>
      <w:r>
        <w:rPr>
          <w:sz w:val="16"/>
        </w:rPr>
        <w:t xml:space="preserve"> that are leading us into the age of New Space commerce</w:t>
      </w:r>
      <w:r>
        <w:rPr>
          <w:rStyle w:val="StyleUnderline"/>
        </w:rPr>
        <w:t>.</w:t>
      </w:r>
      <w:r>
        <w:rPr>
          <w:sz w:val="16"/>
        </w:rPr>
        <w:t xml:space="preserve"> These </w:t>
      </w:r>
      <w:r>
        <w:rPr>
          <w:rStyle w:val="StyleUnderline"/>
        </w:rPr>
        <w:t>space billionaires</w:t>
      </w:r>
      <w:r>
        <w:rPr>
          <w:sz w:val="16"/>
        </w:rPr>
        <w:t xml:space="preserve">, each in their own way, </w:t>
      </w:r>
      <w:r>
        <w:rPr>
          <w:rStyle w:val="StyleUnderline"/>
        </w:rPr>
        <w:t xml:space="preserve">are proponents of </w:t>
      </w:r>
      <w:r>
        <w:rPr>
          <w:sz w:val="16"/>
        </w:rPr>
        <w:t xml:space="preserve">a new age of </w:t>
      </w:r>
      <w:r>
        <w:rPr>
          <w:rStyle w:val="StyleUnderline"/>
        </w:rPr>
        <w:t xml:space="preserve">astral abundance. </w:t>
      </w:r>
      <w:r>
        <w:rPr>
          <w:rStyle w:val="StyleUnderline"/>
          <w:highlight w:val="green"/>
        </w:rPr>
        <w:t xml:space="preserve">Each </w:t>
      </w:r>
      <w:r>
        <w:rPr>
          <w:rStyle w:val="StyleUnderline"/>
        </w:rPr>
        <w:t xml:space="preserve">of them </w:t>
      </w:r>
      <w:r>
        <w:rPr>
          <w:rStyle w:val="StyleUnderline"/>
          <w:highlight w:val="green"/>
        </w:rPr>
        <w:t>is launching</w:t>
      </w:r>
      <w:r>
        <w:rPr>
          <w:rStyle w:val="StyleUnderline"/>
        </w:rPr>
        <w:t xml:space="preserve"> new commercial space </w:t>
      </w:r>
      <w:r>
        <w:rPr>
          <w:rStyle w:val="StyleUnderline"/>
          <w:highlight w:val="green"/>
        </w:rPr>
        <w:t>industries.</w:t>
      </w:r>
      <w:r>
        <w:rPr>
          <w:rStyle w:val="StyleUnderline"/>
        </w:rPr>
        <w:t xml:space="preserve"> </w:t>
      </w:r>
      <w:r>
        <w:rPr>
          <w:sz w:val="16"/>
        </w:rPr>
        <w:t xml:space="preserve">They are literally transforming our vision of tomorrow. </w:t>
      </w:r>
      <w:r>
        <w:rPr>
          <w:rStyle w:val="StyleUnderline"/>
        </w:rPr>
        <w:t>These</w:t>
      </w:r>
      <w:r>
        <w:rPr>
          <w:sz w:val="16"/>
        </w:rPr>
        <w:t xml:space="preserve"> new types of entrepreneurial aerospace companies—the </w:t>
      </w:r>
      <w:r>
        <w:rPr>
          <w:rStyle w:val="StyleUnderline"/>
        </w:rPr>
        <w:t>New Space enterprises</w:t>
      </w:r>
      <w:r>
        <w:rPr>
          <w:sz w:val="16"/>
        </w:rPr>
        <w:t>—</w:t>
      </w:r>
      <w:r>
        <w:rPr>
          <w:rStyle w:val="StyleUnderline"/>
        </w:rPr>
        <w:t>give</w:t>
      </w:r>
      <w:r>
        <w:rPr>
          <w:sz w:val="16"/>
        </w:rPr>
        <w:t xml:space="preserve"> new hope and </w:t>
      </w:r>
      <w:r>
        <w:rPr>
          <w:rStyle w:val="StyleUnderline"/>
        </w:rPr>
        <w:t>new promise of transforming our world</w:t>
      </w:r>
      <w:r>
        <w:rPr>
          <w:sz w:val="16"/>
        </w:rPr>
        <w:t xml:space="preserve"> as we know it today</w:t>
      </w:r>
      <w:r>
        <w:rPr>
          <w:rStyle w:val="StyleUnderline"/>
        </w:rPr>
        <w:t>.</w:t>
      </w:r>
      <w:r>
        <w:rPr>
          <w:sz w:val="16"/>
        </w:rPr>
        <w:t xml:space="preserve"> The New Space Frontier What happens in space in the next few decades, plus corresponding new information technologies and advanced robotics, will change our world forever. These changes will </w:t>
      </w:r>
      <w:proofErr w:type="spellStart"/>
      <w:r>
        <w:rPr>
          <w:sz w:val="16"/>
        </w:rPr>
        <w:t>redefi</w:t>
      </w:r>
      <w:proofErr w:type="spellEnd"/>
      <w:r>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Pr>
          <w:sz w:val="16"/>
        </w:rPr>
        <w:t>communications</w:t>
      </w:r>
      <w:proofErr w:type="gramEnd"/>
      <w:r>
        <w:rPr>
          <w:sz w:val="16"/>
        </w:rPr>
        <w:t xml:space="preserve"> and the Internet, then read this book. There are truly riches in the skies.</w:t>
      </w:r>
      <w:r>
        <w:rPr>
          <w:rStyle w:val="StyleUnderline"/>
        </w:rPr>
        <w:t xml:space="preserve"> Near-Earth </w:t>
      </w:r>
      <w:r>
        <w:rPr>
          <w:rStyle w:val="StyleUnderline"/>
          <w:highlight w:val="green"/>
        </w:rPr>
        <w:t>asteroids</w:t>
      </w:r>
      <w:r>
        <w:rPr>
          <w:rStyle w:val="StyleUnderline"/>
        </w:rPr>
        <w:t xml:space="preserve"> </w:t>
      </w:r>
      <w:r>
        <w:rPr>
          <w:sz w:val="16"/>
        </w:rPr>
        <w:t>largely</w:t>
      </w:r>
      <w:r>
        <w:rPr>
          <w:rStyle w:val="StyleUnderline"/>
        </w:rPr>
        <w:t xml:space="preserve"> composed of platinum and </w:t>
      </w:r>
      <w:r>
        <w:rPr>
          <w:rStyle w:val="Emphasis"/>
          <w:highlight w:val="green"/>
        </w:rPr>
        <w:t xml:space="preserve">rare </w:t>
      </w:r>
      <w:r>
        <w:rPr>
          <w:rStyle w:val="Emphasis"/>
        </w:rPr>
        <w:t xml:space="preserve">earth </w:t>
      </w:r>
      <w:r>
        <w:rPr>
          <w:rStyle w:val="Emphasis"/>
          <w:highlight w:val="green"/>
        </w:rPr>
        <w:t>metals</w:t>
      </w:r>
      <w:r>
        <w:rPr>
          <w:rStyle w:val="StyleUnderline"/>
          <w:highlight w:val="green"/>
        </w:rPr>
        <w:t xml:space="preserve"> have</w:t>
      </w:r>
      <w:r>
        <w:rPr>
          <w:rStyle w:val="StyleUnderline"/>
        </w:rPr>
        <w:t xml:space="preserve"> an incredible </w:t>
      </w:r>
      <w:r>
        <w:rPr>
          <w:rStyle w:val="StyleUnderline"/>
          <w:highlight w:val="green"/>
        </w:rPr>
        <w:t>value. Helium-3</w:t>
      </w:r>
      <w:r>
        <w:rPr>
          <w:rStyle w:val="StyleUnderline"/>
        </w:rPr>
        <w:t xml:space="preserve"> isotopes </w:t>
      </w:r>
      <w:r>
        <w:rPr>
          <w:sz w:val="16"/>
        </w:rPr>
        <w:t>accessible in outer</w:t>
      </w:r>
      <w:r>
        <w:rPr>
          <w:rStyle w:val="StyleUnderline"/>
        </w:rPr>
        <w:t xml:space="preserve"> space could </w:t>
      </w:r>
      <w:r>
        <w:rPr>
          <w:rStyle w:val="StyleUnderline"/>
          <w:highlight w:val="green"/>
        </w:rPr>
        <w:t xml:space="preserve">provide </w:t>
      </w:r>
      <w:r>
        <w:rPr>
          <w:rStyle w:val="Emphasis"/>
          <w:highlight w:val="green"/>
        </w:rPr>
        <w:t>clean</w:t>
      </w:r>
      <w:r>
        <w:rPr>
          <w:rStyle w:val="Emphasis"/>
        </w:rPr>
        <w:t xml:space="preserve"> and abundant </w:t>
      </w:r>
      <w:r>
        <w:rPr>
          <w:rStyle w:val="Emphasis"/>
          <w:highlight w:val="green"/>
        </w:rPr>
        <w:t>energy</w:t>
      </w:r>
      <w:r>
        <w:rPr>
          <w:rStyle w:val="StyleUnderline"/>
          <w:highlight w:val="green"/>
        </w:rPr>
        <w:t>. There is</w:t>
      </w:r>
      <w:r>
        <w:rPr>
          <w:rStyle w:val="StyleUnderline"/>
        </w:rPr>
        <w:t xml:space="preserve"> </w:t>
      </w:r>
      <w:r>
        <w:rPr>
          <w:sz w:val="16"/>
        </w:rPr>
        <w:t>far</w:t>
      </w:r>
      <w:r>
        <w:rPr>
          <w:rStyle w:val="StyleUnderline"/>
        </w:rPr>
        <w:t xml:space="preserve"> </w:t>
      </w:r>
      <w:r>
        <w:rPr>
          <w:rStyle w:val="StyleUnderline"/>
          <w:highlight w:val="green"/>
        </w:rPr>
        <w:t xml:space="preserve">more water </w:t>
      </w:r>
      <w:r>
        <w:rPr>
          <w:rStyle w:val="StyleUnderline"/>
        </w:rPr>
        <w:t xml:space="preserve">in </w:t>
      </w:r>
      <w:r>
        <w:rPr>
          <w:sz w:val="16"/>
        </w:rPr>
        <w:t>outer</w:t>
      </w:r>
      <w:r>
        <w:rPr>
          <w:rStyle w:val="StyleUnderline"/>
        </w:rPr>
        <w:t xml:space="preserve"> space </w:t>
      </w:r>
      <w:r>
        <w:rPr>
          <w:rStyle w:val="StyleUnderline"/>
          <w:highlight w:val="green"/>
        </w:rPr>
        <w:t>than</w:t>
      </w:r>
      <w:r>
        <w:rPr>
          <w:rStyle w:val="StyleUnderline"/>
        </w:rPr>
        <w:t xml:space="preserve"> </w:t>
      </w:r>
      <w:r>
        <w:rPr>
          <w:sz w:val="16"/>
        </w:rPr>
        <w:t>is</w:t>
      </w:r>
      <w:r>
        <w:rPr>
          <w:rStyle w:val="StyleUnderline"/>
        </w:rPr>
        <w:t xml:space="preserve"> in </w:t>
      </w:r>
      <w:r>
        <w:rPr>
          <w:rStyle w:val="StyleUnderline"/>
          <w:highlight w:val="green"/>
        </w:rPr>
        <w:t>our oceans.</w:t>
      </w:r>
      <w:r>
        <w:rPr>
          <w:rStyle w:val="StyleUnderline"/>
        </w:rPr>
        <w:t xml:space="preserve"> </w:t>
      </w:r>
      <w:r>
        <w:rPr>
          <w:sz w:val="16"/>
        </w:rPr>
        <w:t>In the pages that follow we will explain the potential for a cosmic shift in our global economy, our ecology, and our commercial and legal systems.</w:t>
      </w:r>
      <w:r>
        <w:rPr>
          <w:rStyle w:val="StyleUnderline"/>
        </w:rPr>
        <w:t xml:space="preserve"> These can take place by the end of this century. </w:t>
      </w:r>
      <w:r>
        <w:rPr>
          <w:sz w:val="16"/>
        </w:rPr>
        <w:t xml:space="preserve">And </w:t>
      </w:r>
      <w:r>
        <w:rPr>
          <w:rStyle w:val="StyleUnderline"/>
        </w:rPr>
        <w:t>if these changes do not take place we will be in trouble.</w:t>
      </w:r>
      <w:r>
        <w:rPr>
          <w:sz w:val="16"/>
        </w:rPr>
        <w:t xml:space="preserve"> Our conventional </w:t>
      </w:r>
      <w:proofErr w:type="spellStart"/>
      <w:r>
        <w:rPr>
          <w:sz w:val="16"/>
        </w:rPr>
        <w:t>petro</w:t>
      </w:r>
      <w:proofErr w:type="spellEnd"/>
      <w:r>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Pr>
          <w:rStyle w:val="StyleUnderline"/>
        </w:rPr>
        <w:t xml:space="preserve">the struggle between “haves” and “have nots” will grow increasingly </w:t>
      </w:r>
      <w:r>
        <w:rPr>
          <w:rStyle w:val="Emphasis"/>
        </w:rPr>
        <w:t>ugly</w:t>
      </w:r>
      <w:r>
        <w:rPr>
          <w:rStyle w:val="StyleUnderline"/>
        </w:rPr>
        <w:t xml:space="preserve">. A </w:t>
      </w:r>
      <w:r>
        <w:rPr>
          <w:rStyle w:val="StyleUnderline"/>
          <w:highlight w:val="green"/>
        </w:rPr>
        <w:t>lack of</w:t>
      </w:r>
      <w:r>
        <w:rPr>
          <w:rStyle w:val="StyleUnderline"/>
        </w:rPr>
        <w:t xml:space="preserve"> affordable and readily available </w:t>
      </w:r>
      <w:r>
        <w:rPr>
          <w:rStyle w:val="Emphasis"/>
        </w:rPr>
        <w:t>water</w:t>
      </w:r>
      <w:r>
        <w:rPr>
          <w:rStyle w:val="StyleUnderline"/>
        </w:rPr>
        <w:t xml:space="preserve">, natural </w:t>
      </w:r>
      <w:r>
        <w:rPr>
          <w:rStyle w:val="Emphasis"/>
        </w:rPr>
        <w:t>resources</w:t>
      </w:r>
      <w:r>
        <w:rPr>
          <w:rStyle w:val="StyleUnderline"/>
        </w:rPr>
        <w:t xml:space="preserve">, </w:t>
      </w:r>
      <w:r>
        <w:rPr>
          <w:rStyle w:val="Emphasis"/>
          <w:highlight w:val="green"/>
        </w:rPr>
        <w:t>food</w:t>
      </w:r>
      <w:r>
        <w:rPr>
          <w:rStyle w:val="StyleUnderline"/>
          <w:highlight w:val="green"/>
        </w:rPr>
        <w:t xml:space="preserve">, </w:t>
      </w:r>
      <w:r>
        <w:rPr>
          <w:rStyle w:val="Emphasis"/>
          <w:highlight w:val="green"/>
        </w:rPr>
        <w:t>health care</w:t>
      </w:r>
      <w:r>
        <w:rPr>
          <w:rStyle w:val="StyleUnderline"/>
          <w:highlight w:val="green"/>
        </w:rPr>
        <w:t xml:space="preserve"> and</w:t>
      </w:r>
      <w:r>
        <w:rPr>
          <w:rStyle w:val="StyleUnderline"/>
        </w:rPr>
        <w:t xml:space="preserve"> medical </w:t>
      </w:r>
      <w:r>
        <w:rPr>
          <w:rStyle w:val="StyleUnderline"/>
          <w:highlight w:val="green"/>
        </w:rPr>
        <w:t>supplies, plus</w:t>
      </w:r>
      <w:r>
        <w:rPr>
          <w:rStyle w:val="StyleUnderline"/>
        </w:rPr>
        <w:t xml:space="preserve"> systematic threats to </w:t>
      </w:r>
      <w:r>
        <w:rPr>
          <w:rStyle w:val="Emphasis"/>
        </w:rPr>
        <w:t>urban security</w:t>
      </w:r>
      <w:r>
        <w:rPr>
          <w:rStyle w:val="StyleUnderline"/>
        </w:rPr>
        <w:t xml:space="preserve"> and </w:t>
      </w:r>
      <w:r>
        <w:rPr>
          <w:rStyle w:val="Emphasis"/>
        </w:rPr>
        <w:t xml:space="preserve">systemic </w:t>
      </w:r>
      <w:r>
        <w:rPr>
          <w:rStyle w:val="Emphasis"/>
          <w:highlight w:val="green"/>
        </w:rPr>
        <w:t>war</w:t>
      </w:r>
      <w:r>
        <w:rPr>
          <w:rStyle w:val="StyleUnderline"/>
        </w:rPr>
        <w:t>fare</w:t>
      </w:r>
      <w:r>
        <w:rPr>
          <w:rStyle w:val="StyleUnderline"/>
          <w:highlight w:val="green"/>
        </w:rPr>
        <w:t xml:space="preserve"> are </w:t>
      </w:r>
      <w:r>
        <w:rPr>
          <w:rStyle w:val="StyleUnderline"/>
        </w:rPr>
        <w:t xml:space="preserve">the </w:t>
      </w:r>
      <w:r>
        <w:rPr>
          <w:rStyle w:val="StyleUnderline"/>
          <w:highlight w:val="green"/>
        </w:rPr>
        <w:t>alternatives</w:t>
      </w:r>
      <w:r>
        <w:rPr>
          <w:rStyle w:val="StyleUnderline"/>
        </w:rPr>
        <w:t xml:space="preserve"> to astral abundance. </w:t>
      </w:r>
      <w:r>
        <w:rPr>
          <w:sz w:val="16"/>
        </w:rPr>
        <w:t xml:space="preserve">The choices between astral abundance and a downward spiral in global standards of living are stark. </w:t>
      </w:r>
      <w:r>
        <w:rPr>
          <w:rStyle w:val="StyleUnderline"/>
        </w:rPr>
        <w:t xml:space="preserve">Within the </w:t>
      </w:r>
      <w:r>
        <w:rPr>
          <w:rStyle w:val="Emphasis"/>
        </w:rPr>
        <w:t>next few decades</w:t>
      </w:r>
      <w:r>
        <w:rPr>
          <w:rStyle w:val="StyleUnderline"/>
        </w:rPr>
        <w:t xml:space="preserve"> these problems will be increasingly real.</w:t>
      </w:r>
      <w:r>
        <w:rPr>
          <w:sz w:val="16"/>
        </w:rPr>
        <w:t xml:space="preserve"> By then </w:t>
      </w:r>
      <w:r>
        <w:rPr>
          <w:rStyle w:val="StyleUnderline"/>
        </w:rPr>
        <w:t xml:space="preserve">the world may almost be </w:t>
      </w:r>
      <w:r>
        <w:rPr>
          <w:rStyle w:val="Emphasis"/>
        </w:rPr>
        <w:t>begging</w:t>
      </w:r>
      <w:r>
        <w:rPr>
          <w:rStyle w:val="StyleUnderline"/>
        </w:rPr>
        <w:t xml:space="preserve"> for new, out of- the-box thinking. </w:t>
      </w:r>
      <w:r>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79B3219" w14:textId="77777777" w:rsidR="0062667B" w:rsidRDefault="0062667B" w:rsidP="0062667B"/>
    <w:p w14:paraId="07DDA0AF" w14:textId="77777777" w:rsidR="0062667B" w:rsidRDefault="0062667B" w:rsidP="0062667B">
      <w:pPr>
        <w:pStyle w:val="Heading4"/>
      </w:pPr>
      <w:r>
        <w:rPr>
          <w:b w:val="0"/>
        </w:rPr>
        <w:t xml:space="preserve">Water wars </w:t>
      </w:r>
      <w:r>
        <w:rPr>
          <w:b w:val="0"/>
          <w:u w:val="single"/>
        </w:rPr>
        <w:t>escalate</w:t>
      </w:r>
      <w:r>
        <w:rPr>
          <w:b w:val="0"/>
        </w:rPr>
        <w:t>.</w:t>
      </w:r>
    </w:p>
    <w:p w14:paraId="5C6A0482" w14:textId="77777777" w:rsidR="0062667B" w:rsidRDefault="0062667B" w:rsidP="0062667B">
      <w:proofErr w:type="spellStart"/>
      <w:r>
        <w:rPr>
          <w:rStyle w:val="Style13ptBold"/>
        </w:rPr>
        <w:t>Klare</w:t>
      </w:r>
      <w:proofErr w:type="spellEnd"/>
      <w:r>
        <w:rPr>
          <w:rStyle w:val="Style13ptBold"/>
        </w:rPr>
        <w:t xml:space="preserve"> 20 </w:t>
      </w:r>
      <w: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6A3BCC23" w14:textId="77777777" w:rsidR="0062667B" w:rsidRDefault="0062667B" w:rsidP="0062667B">
      <w:pPr>
        <w:rPr>
          <w:sz w:val="12"/>
        </w:rPr>
      </w:pPr>
      <w:r>
        <w:rPr>
          <w:rStyle w:val="StyleUnderline"/>
        </w:rPr>
        <w:t xml:space="preserve">Interstate </w:t>
      </w:r>
      <w:r>
        <w:rPr>
          <w:rStyle w:val="StyleUnderline"/>
          <w:highlight w:val="green"/>
        </w:rPr>
        <w:t>conflict over water</w:t>
      </w:r>
      <w:r>
        <w:rPr>
          <w:sz w:val="12"/>
        </w:rPr>
        <w:t xml:space="preserve"> might </w:t>
      </w:r>
      <w:r>
        <w:rPr>
          <w:rStyle w:val="StyleUnderline"/>
          <w:highlight w:val="green"/>
        </w:rPr>
        <w:t>occur</w:t>
      </w:r>
      <w:r>
        <w:rPr>
          <w:sz w:val="12"/>
        </w:rPr>
        <w:t xml:space="preserve">, the ICA indicated, </w:t>
      </w:r>
      <w:r>
        <w:rPr>
          <w:rStyle w:val="StyleUnderline"/>
        </w:rPr>
        <w:t>when several states rely</w:t>
      </w:r>
      <w:r>
        <w:rPr>
          <w:sz w:val="12"/>
        </w:rPr>
        <w:t xml:space="preserve"> on a shared river system for much of their water supply and one or more of the riparian states sought to maximize the river’s flow for their own benefit at the expense of other states in the basin, </w:t>
      </w:r>
      <w:r>
        <w:rPr>
          <w:rStyle w:val="StyleUnderline"/>
        </w:rPr>
        <w:t>amplifying</w:t>
      </w:r>
      <w:r>
        <w:rPr>
          <w:sz w:val="12"/>
        </w:rPr>
        <w:t xml:space="preserve"> any </w:t>
      </w:r>
      <w:r>
        <w:rPr>
          <w:rStyle w:val="StyleUnderline"/>
        </w:rPr>
        <w:t>scarcities already present</w:t>
      </w:r>
      <w:r>
        <w:rPr>
          <w:sz w:val="12"/>
        </w:rPr>
        <w:t xml:space="preserve"> there. “We judge that </w:t>
      </w:r>
      <w:r>
        <w:rPr>
          <w:rStyle w:val="StyleUnderline"/>
        </w:rPr>
        <w:t xml:space="preserve">as water shortages become </w:t>
      </w:r>
      <w:r>
        <w:rPr>
          <w:rStyle w:val="Emphasis"/>
        </w:rPr>
        <w:t>more acute</w:t>
      </w:r>
      <w:r>
        <w:rPr>
          <w:sz w:val="12"/>
        </w:rPr>
        <w:t xml:space="preserve"> beyond the next ten years, </w:t>
      </w:r>
      <w:r>
        <w:rPr>
          <w:rStyle w:val="StyleUnderline"/>
        </w:rPr>
        <w:t>water</w:t>
      </w:r>
      <w:r>
        <w:rPr>
          <w:sz w:val="12"/>
        </w:rPr>
        <w:t xml:space="preserve"> in shared basins </w:t>
      </w:r>
      <w:r>
        <w:rPr>
          <w:rStyle w:val="StyleUnderline"/>
        </w:rPr>
        <w:t xml:space="preserve">will </w:t>
      </w:r>
      <w:r>
        <w:rPr>
          <w:rStyle w:val="Emphasis"/>
        </w:rPr>
        <w:t>increasingly be used</w:t>
      </w:r>
      <w:r>
        <w:rPr>
          <w:rStyle w:val="StyleUnderline"/>
        </w:rPr>
        <w:t xml:space="preserve"> as leverage</w:t>
      </w:r>
      <w:r>
        <w:rPr>
          <w:sz w:val="12"/>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Pr>
          <w:rStyle w:val="StyleUnderline"/>
        </w:rPr>
        <w:t>states will</w:t>
      </w:r>
      <w:r>
        <w:rPr>
          <w:sz w:val="12"/>
        </w:rPr>
        <w:t xml:space="preserve"> also </w:t>
      </w:r>
      <w:r>
        <w:rPr>
          <w:rStyle w:val="StyleUnderline"/>
        </w:rPr>
        <w:t xml:space="preserve">use their </w:t>
      </w:r>
      <w:r>
        <w:rPr>
          <w:rStyle w:val="Emphasis"/>
        </w:rPr>
        <w:t>inherent ability</w:t>
      </w:r>
      <w:r>
        <w:rPr>
          <w:rStyle w:val="StyleUnderline"/>
        </w:rPr>
        <w:t xml:space="preserve"> to construct</w:t>
      </w:r>
      <w:r>
        <w:rPr>
          <w:sz w:val="12"/>
        </w:rPr>
        <w:t xml:space="preserve"> and support </w:t>
      </w:r>
      <w:r>
        <w:rPr>
          <w:rStyle w:val="StyleUnderline"/>
        </w:rPr>
        <w:t xml:space="preserve">major water projects to obtain </w:t>
      </w:r>
      <w:r>
        <w:rPr>
          <w:rStyle w:val="Emphasis"/>
        </w:rPr>
        <w:t>regional influence</w:t>
      </w:r>
      <w:r>
        <w:rPr>
          <w:sz w:val="12"/>
        </w:rPr>
        <w:t xml:space="preserve"> or preserve their water interests.”16 The </w:t>
      </w:r>
      <w:r>
        <w:rPr>
          <w:rStyle w:val="StyleUnderline"/>
          <w:highlight w:val="green"/>
        </w:rPr>
        <w:t>utilization of a state’s</w:t>
      </w:r>
      <w:r>
        <w:rPr>
          <w:rStyle w:val="StyleUnderline"/>
        </w:rPr>
        <w:t xml:space="preserve"> superior </w:t>
      </w:r>
      <w:r>
        <w:rPr>
          <w:rStyle w:val="StyleUnderline"/>
          <w:highlight w:val="green"/>
        </w:rPr>
        <w:t>position</w:t>
      </w:r>
      <w:r>
        <w:rPr>
          <w:sz w:val="12"/>
        </w:rPr>
        <w:t xml:space="preserve"> in a shared river system to extract political or economic advantage can </w:t>
      </w:r>
      <w:r>
        <w:rPr>
          <w:rStyle w:val="StyleUnderline"/>
          <w:highlight w:val="green"/>
        </w:rPr>
        <w:t>prove</w:t>
      </w:r>
      <w:r>
        <w:rPr>
          <w:rStyle w:val="StyleUnderline"/>
        </w:rPr>
        <w:t xml:space="preserve"> </w:t>
      </w:r>
      <w:r>
        <w:rPr>
          <w:rStyle w:val="Emphasis"/>
        </w:rPr>
        <w:t xml:space="preserve">especially </w:t>
      </w:r>
      <w:r>
        <w:rPr>
          <w:rStyle w:val="Emphasis"/>
          <w:highlight w:val="green"/>
        </w:rPr>
        <w:t>destabilizing</w:t>
      </w:r>
      <w:r>
        <w:rPr>
          <w:sz w:val="12"/>
        </w:rPr>
        <w:t xml:space="preserve">, the ICA suggested, </w:t>
      </w:r>
      <w:r>
        <w:rPr>
          <w:rStyle w:val="StyleUnderline"/>
          <w:highlight w:val="green"/>
        </w:rPr>
        <w:t>when</w:t>
      </w:r>
      <w:r>
        <w:rPr>
          <w:sz w:val="12"/>
        </w:rPr>
        <w:t xml:space="preserve"> weaker </w:t>
      </w:r>
      <w:r>
        <w:rPr>
          <w:rStyle w:val="StyleUnderline"/>
          <w:highlight w:val="green"/>
        </w:rPr>
        <w:t>states</w:t>
      </w:r>
      <w:r>
        <w:rPr>
          <w:sz w:val="12"/>
        </w:rPr>
        <w:t xml:space="preserve"> in the system (typically the downstream countries) </w:t>
      </w:r>
      <w:r>
        <w:rPr>
          <w:rStyle w:val="StyleUnderline"/>
          <w:highlight w:val="green"/>
        </w:rPr>
        <w:t>are</w:t>
      </w:r>
      <w:r>
        <w:rPr>
          <w:sz w:val="12"/>
        </w:rPr>
        <w:t xml:space="preserve"> especially </w:t>
      </w:r>
      <w:r>
        <w:rPr>
          <w:rStyle w:val="StyleUnderline"/>
          <w:highlight w:val="green"/>
        </w:rPr>
        <w:t>vulnerable to</w:t>
      </w:r>
      <w:r>
        <w:rPr>
          <w:rStyle w:val="StyleUnderline"/>
        </w:rPr>
        <w:t xml:space="preserve"> water </w:t>
      </w:r>
      <w:r>
        <w:rPr>
          <w:rStyle w:val="StyleUnderline"/>
          <w:highlight w:val="green"/>
        </w:rPr>
        <w:t>scarcity</w:t>
      </w:r>
      <w:r>
        <w:rPr>
          <w:sz w:val="12"/>
        </w:rPr>
        <w:t xml:space="preserve"> because of long-standing social, economic, and political conditions. Without identifying any </w:t>
      </w:r>
      <w:proofErr w:type="gramStart"/>
      <w:r>
        <w:rPr>
          <w:sz w:val="12"/>
        </w:rPr>
        <w:t>particular states</w:t>
      </w:r>
      <w:proofErr w:type="gramEnd"/>
      <w:r>
        <w:rPr>
          <w:sz w:val="12"/>
        </w:rPr>
        <w:t xml:space="preserve"> by name, the study suggested that </w:t>
      </w:r>
      <w:r>
        <w:rPr>
          <w:rStyle w:val="StyleUnderline"/>
        </w:rPr>
        <w:t>this</w:t>
      </w:r>
      <w:r>
        <w:rPr>
          <w:sz w:val="12"/>
        </w:rPr>
        <w:t xml:space="preserve"> could </w:t>
      </w:r>
      <w:r>
        <w:rPr>
          <w:rStyle w:val="StyleUnderline"/>
        </w:rPr>
        <w:t>occur when downstream states suffer from</w:t>
      </w:r>
      <w:r>
        <w:rPr>
          <w:sz w:val="12"/>
        </w:rPr>
        <w:t xml:space="preserve"> endemic corruption, </w:t>
      </w:r>
      <w:r>
        <w:rPr>
          <w:rStyle w:val="StyleUnderline"/>
        </w:rPr>
        <w:t>poor water management practices</w:t>
      </w:r>
      <w:r>
        <w:rPr>
          <w:sz w:val="12"/>
        </w:rPr>
        <w:t xml:space="preserve">, and systemic favoritism when it </w:t>
      </w:r>
      <w:r>
        <w:rPr>
          <w:sz w:val="12"/>
        </w:rPr>
        <w:lastRenderedPageBreak/>
        <w:t xml:space="preserve">comes to the allocation of scarce water supplies. In such cases, </w:t>
      </w:r>
      <w:r>
        <w:rPr>
          <w:rStyle w:val="StyleUnderline"/>
        </w:rPr>
        <w:t>any reduction</w:t>
      </w:r>
      <w:r>
        <w:rPr>
          <w:sz w:val="12"/>
        </w:rPr>
        <w:t xml:space="preserve"> in the flow of water by an upstream country </w:t>
      </w:r>
      <w:r>
        <w:rPr>
          <w:rStyle w:val="StyleUnderline"/>
        </w:rPr>
        <w:t>could easily combine</w:t>
      </w:r>
      <w:r>
        <w:rPr>
          <w:sz w:val="12"/>
        </w:rPr>
        <w:t xml:space="preserve"> with internal factors in a downstream country </w:t>
      </w:r>
      <w:r>
        <w:rPr>
          <w:rStyle w:val="StyleUnderline"/>
        </w:rPr>
        <w:t xml:space="preserve">to provoke </w:t>
      </w:r>
      <w:r>
        <w:rPr>
          <w:rStyle w:val="Emphasis"/>
        </w:rPr>
        <w:t>widespread unrest</w:t>
      </w:r>
      <w:r>
        <w:rPr>
          <w:rStyle w:val="StyleUnderline"/>
        </w:rPr>
        <w:t xml:space="preserve"> and conflict</w:t>
      </w:r>
      <w:r>
        <w:rPr>
          <w:sz w:val="12"/>
        </w:rPr>
        <w:t>. “</w:t>
      </w:r>
      <w:r>
        <w:rPr>
          <w:rStyle w:val="StyleUnderline"/>
        </w:rPr>
        <w:t>Water shortages</w:t>
      </w:r>
      <w:r>
        <w:rPr>
          <w:sz w:val="12"/>
        </w:rPr>
        <w:t xml:space="preserve">, and government failures to manage them, are likely to </w:t>
      </w:r>
      <w:r>
        <w:rPr>
          <w:rStyle w:val="StyleUnderline"/>
        </w:rPr>
        <w:t>lead to</w:t>
      </w:r>
      <w:r>
        <w:rPr>
          <w:sz w:val="12"/>
        </w:rPr>
        <w:t xml:space="preserve"> social disruptions, </w:t>
      </w:r>
      <w:r>
        <w:rPr>
          <w:rStyle w:val="StyleUnderline"/>
          <w:highlight w:val="green"/>
        </w:rPr>
        <w:t>pressure</w:t>
      </w:r>
      <w:r>
        <w:rPr>
          <w:rStyle w:val="StyleUnderline"/>
        </w:rPr>
        <w:t xml:space="preserve"> on national</w:t>
      </w:r>
      <w:r>
        <w:rPr>
          <w:sz w:val="12"/>
        </w:rPr>
        <w:t xml:space="preserve"> and local </w:t>
      </w:r>
      <w:r>
        <w:rPr>
          <w:rStyle w:val="StyleUnderline"/>
          <w:highlight w:val="green"/>
        </w:rPr>
        <w:t>leaders</w:t>
      </w:r>
      <w:r>
        <w:rPr>
          <w:rStyle w:val="StyleUnderline"/>
        </w:rPr>
        <w:t>, and</w:t>
      </w:r>
      <w:r>
        <w:rPr>
          <w:sz w:val="12"/>
        </w:rPr>
        <w:t xml:space="preserve"> potentially </w:t>
      </w:r>
      <w:r>
        <w:rPr>
          <w:rStyle w:val="StyleUnderline"/>
        </w:rPr>
        <w:t>political instability</w:t>
      </w:r>
      <w:r>
        <w:rPr>
          <w:sz w:val="12"/>
        </w:rPr>
        <w:t xml:space="preserve">,” the report noted.17 </w:t>
      </w:r>
      <w:r>
        <w:rPr>
          <w:sz w:val="12"/>
          <w:szCs w:val="16"/>
        </w:rPr>
        <w:t xml:space="preserve">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 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 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 </w:t>
      </w:r>
      <w:r>
        <w:rPr>
          <w:sz w:val="12"/>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Pr>
          <w:rStyle w:val="StyleUnderline"/>
          <w:highlight w:val="green"/>
        </w:rPr>
        <w:t>Pakistan</w:t>
      </w:r>
      <w:r>
        <w:rPr>
          <w:rStyle w:val="StyleUnderline"/>
        </w:rPr>
        <w:t xml:space="preserve"> presents a </w:t>
      </w:r>
      <w:r>
        <w:rPr>
          <w:rStyle w:val="Emphasis"/>
          <w:highlight w:val="green"/>
        </w:rPr>
        <w:t>clear example</w:t>
      </w:r>
      <w:r>
        <w:rPr>
          <w:rStyle w:val="StyleUnderline"/>
        </w:rPr>
        <w:t xml:space="preserve"> of</w:t>
      </w:r>
      <w:r>
        <w:rPr>
          <w:sz w:val="12"/>
        </w:rPr>
        <w:t xml:space="preserve"> a </w:t>
      </w:r>
      <w:r>
        <w:rPr>
          <w:rStyle w:val="StyleUnderline"/>
        </w:rPr>
        <w:t>country where social dynamics</w:t>
      </w:r>
      <w:r>
        <w:rPr>
          <w:sz w:val="12"/>
        </w:rPr>
        <w:t xml:space="preserve"> and susceptibility to harm from climate events combine to </w:t>
      </w:r>
      <w:r>
        <w:rPr>
          <w:rStyle w:val="StyleUnderline"/>
        </w:rPr>
        <w:t>create a</w:t>
      </w:r>
      <w:r>
        <w:rPr>
          <w:sz w:val="12"/>
        </w:rPr>
        <w:t xml:space="preserve"> potentially </w:t>
      </w:r>
      <w:r>
        <w:rPr>
          <w:rStyle w:val="StyleUnderline"/>
        </w:rPr>
        <w:t>unstable situation</w:t>
      </w:r>
      <w:r>
        <w:rPr>
          <w:sz w:val="12"/>
        </w:rPr>
        <w:t xml:space="preserve">.”21 </w:t>
      </w:r>
      <w:r>
        <w:rPr>
          <w:rStyle w:val="StyleUnderline"/>
        </w:rPr>
        <w:t>Pakistan</w:t>
      </w:r>
      <w:r>
        <w:rPr>
          <w:sz w:val="12"/>
        </w:rPr>
        <w:t xml:space="preserve"> was said to </w:t>
      </w:r>
      <w:r>
        <w:rPr>
          <w:rStyle w:val="StyleUnderline"/>
        </w:rPr>
        <w:t xml:space="preserve">suffer from </w:t>
      </w:r>
      <w:r>
        <w:rPr>
          <w:rStyle w:val="Emphasis"/>
        </w:rPr>
        <w:t>multiple risk factors</w:t>
      </w:r>
      <w:r>
        <w:rPr>
          <w:sz w:val="12"/>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Pr>
          <w:rStyle w:val="StyleUnderline"/>
        </w:rPr>
        <w:t>conditions</w:t>
      </w:r>
      <w:r>
        <w:rPr>
          <w:sz w:val="12"/>
        </w:rPr>
        <w:t xml:space="preserve"> have </w:t>
      </w:r>
      <w:r>
        <w:rPr>
          <w:rStyle w:val="StyleUnderline"/>
          <w:highlight w:val="green"/>
        </w:rPr>
        <w:t>led</w:t>
      </w:r>
      <w:r>
        <w:rPr>
          <w:sz w:val="12"/>
        </w:rPr>
        <w:t xml:space="preserve">, in the past, </w:t>
      </w:r>
      <w:r>
        <w:rPr>
          <w:rStyle w:val="StyleUnderline"/>
          <w:highlight w:val="green"/>
        </w:rPr>
        <w:t>to</w:t>
      </w:r>
      <w:r>
        <w:rPr>
          <w:rStyle w:val="StyleUnderline"/>
        </w:rPr>
        <w:t xml:space="preserve"> internal squabbles</w:t>
      </w:r>
      <w:r>
        <w:rPr>
          <w:sz w:val="12"/>
        </w:rPr>
        <w:t xml:space="preserve"> over water rights </w:t>
      </w:r>
      <w:r>
        <w:rPr>
          <w:rStyle w:val="StyleUnderline"/>
        </w:rPr>
        <w:t>and</w:t>
      </w:r>
      <w:r>
        <w:rPr>
          <w:sz w:val="12"/>
        </w:rPr>
        <w:t xml:space="preserve"> to </w:t>
      </w:r>
      <w:r>
        <w:rPr>
          <w:rStyle w:val="StyleUnderline"/>
          <w:highlight w:val="green"/>
        </w:rPr>
        <w:t>tensions with India</w:t>
      </w:r>
      <w:r>
        <w:rPr>
          <w:sz w:val="12"/>
        </w:rPr>
        <w:t xml:space="preserve"> over control of the Indus; now, with the likelihood of diminished meltwater from the Himalayan glaciers, the </w:t>
      </w:r>
      <w:r>
        <w:rPr>
          <w:rStyle w:val="StyleUnderline"/>
        </w:rPr>
        <w:t xml:space="preserve">risk of water scarcity triggering </w:t>
      </w:r>
      <w:r>
        <w:rPr>
          <w:rStyle w:val="Emphasis"/>
        </w:rPr>
        <w:t>violent conflict</w:t>
      </w:r>
      <w:r>
        <w:rPr>
          <w:sz w:val="12"/>
        </w:rPr>
        <w:t xml:space="preserve"> of one sort or another </w:t>
      </w:r>
      <w:r>
        <w:rPr>
          <w:rStyle w:val="StyleUnderline"/>
        </w:rPr>
        <w:t xml:space="preserve">becomes that </w:t>
      </w:r>
      <w:r>
        <w:rPr>
          <w:rStyle w:val="Emphasis"/>
        </w:rPr>
        <w:t>much greater</w:t>
      </w:r>
      <w:r>
        <w:rPr>
          <w:sz w:val="12"/>
        </w:rPr>
        <w:t xml:space="preserve">.22 </w:t>
      </w:r>
      <w:r>
        <w:rPr>
          <w:sz w:val="12"/>
          <w:szCs w:val="16"/>
        </w:rPr>
        <w:t xml:space="preserve">Pakistan, the Indus, and U.S. Security </w:t>
      </w:r>
      <w:r>
        <w:rPr>
          <w:sz w:val="12"/>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Pr>
          <w:rStyle w:val="StyleUnderline"/>
        </w:rPr>
        <w:t>Pakistan</w:t>
      </w:r>
      <w:r>
        <w:rPr>
          <w:sz w:val="12"/>
        </w:rPr>
        <w:t xml:space="preserve"> a critical—if not always wholehearted—partner in the global war on terror, but it also </w:t>
      </w:r>
      <w:r>
        <w:rPr>
          <w:rStyle w:val="StyleUnderline"/>
          <w:highlight w:val="green"/>
        </w:rPr>
        <w:t>possesses</w:t>
      </w:r>
      <w:r>
        <w:rPr>
          <w:rStyle w:val="StyleUnderline"/>
        </w:rPr>
        <w:t xml:space="preserve"> a </w:t>
      </w:r>
      <w:r>
        <w:rPr>
          <w:rStyle w:val="Emphasis"/>
        </w:rPr>
        <w:t>substantial arsenal</w:t>
      </w:r>
      <w:r>
        <w:rPr>
          <w:rStyle w:val="StyleUnderline"/>
        </w:rPr>
        <w:t xml:space="preserve"> of </w:t>
      </w:r>
      <w:r>
        <w:rPr>
          <w:rStyle w:val="StyleUnderline"/>
          <w:highlight w:val="green"/>
        </w:rPr>
        <w:t>nuc</w:t>
      </w:r>
      <w:r>
        <w:rPr>
          <w:rStyle w:val="StyleUnderline"/>
        </w:rPr>
        <w:t>lear weapon</w:t>
      </w:r>
      <w:r>
        <w:rPr>
          <w:rStyle w:val="StyleUnderline"/>
          <w:highlight w:val="green"/>
        </w:rPr>
        <w:t>s</w:t>
      </w:r>
      <w:r>
        <w:rPr>
          <w:rStyle w:val="StyleUnderline"/>
        </w:rPr>
        <w:t xml:space="preserve"> whose security is a matter of </w:t>
      </w:r>
      <w:r>
        <w:rPr>
          <w:rStyle w:val="Emphasis"/>
        </w:rPr>
        <w:t>enormous concern</w:t>
      </w:r>
      <w:r>
        <w:rPr>
          <w:sz w:val="12"/>
        </w:rPr>
        <w:t xml:space="preserve"> to American leaders.23 Should those munitions wind up with rogue elements of the Pakistani military (some of whose members are believed to maintain clandestine links to radical Islamic organizations), or even worse, </w:t>
      </w:r>
      <w:r>
        <w:rPr>
          <w:rStyle w:val="StyleUnderline"/>
        </w:rPr>
        <w:t>should Pakistan descend into</w:t>
      </w:r>
      <w:r>
        <w:rPr>
          <w:sz w:val="12"/>
        </w:rPr>
        <w:t xml:space="preserve"> civil </w:t>
      </w:r>
      <w:r>
        <w:rPr>
          <w:rStyle w:val="StyleUnderline"/>
        </w:rPr>
        <w:t>war</w:t>
      </w:r>
      <w:r>
        <w:rPr>
          <w:sz w:val="12"/>
        </w:rPr>
        <w:t xml:space="preserve"> and the weapons fall into untrustworthy or hostile hands, the </w:t>
      </w:r>
      <w:r>
        <w:rPr>
          <w:rStyle w:val="StyleUnderline"/>
        </w:rPr>
        <w:t>safety of India</w:t>
      </w:r>
      <w:r>
        <w:rPr>
          <w:sz w:val="12"/>
        </w:rPr>
        <w:t xml:space="preserve"> and other US allies—as well as of American forces deployed in the region—</w:t>
      </w:r>
      <w:r>
        <w:rPr>
          <w:rStyle w:val="StyleUnderline"/>
        </w:rPr>
        <w:t xml:space="preserve">would be at </w:t>
      </w:r>
      <w:r>
        <w:rPr>
          <w:rStyle w:val="Emphasis"/>
        </w:rPr>
        <w:t>grave risk</w:t>
      </w:r>
      <w:r>
        <w:rPr>
          <w:sz w:val="12"/>
        </w:rPr>
        <w:t xml:space="preserve">.24 Ensuring Pakistan’s stability therefore, has long been a major U.S. security objective, prompting regular deliveries of American arms and other military aid. Yet, despite billions of dollars in American aid, Pakistan remains vulnerable to social and ethnic internal strife.25 As noted, </w:t>
      </w:r>
      <w:r>
        <w:rPr>
          <w:rStyle w:val="StyleUnderline"/>
        </w:rPr>
        <w:t>farming is the principal economic activity</w:t>
      </w:r>
      <w:r>
        <w:rPr>
          <w:sz w:val="12"/>
        </w:rPr>
        <w:t xml:space="preserve"> in Pakistan, and </w:t>
      </w:r>
      <w:r>
        <w:rPr>
          <w:rStyle w:val="StyleUnderline"/>
        </w:rPr>
        <w:t xml:space="preserve">ensuring access to water is an overarching public and </w:t>
      </w:r>
      <w:r>
        <w:rPr>
          <w:rStyle w:val="Emphasis"/>
        </w:rPr>
        <w:t>government concern</w:t>
      </w:r>
      <w:r>
        <w:rPr>
          <w:rStyle w:val="StyleUnderline"/>
        </w:rPr>
        <w:t>. This means</w:t>
      </w:r>
      <w:r>
        <w:rPr>
          <w:sz w:val="12"/>
        </w:rPr>
        <w:t xml:space="preserve">, above all, </w:t>
      </w:r>
      <w:r>
        <w:rPr>
          <w:rStyle w:val="Emphasis"/>
        </w:rPr>
        <w:t>managing the use</w:t>
      </w:r>
      <w:r>
        <w:rPr>
          <w:rStyle w:val="StyleUnderline"/>
        </w:rPr>
        <w:t xml:space="preserve"> of</w:t>
      </w:r>
      <w:r>
        <w:rPr>
          <w:sz w:val="12"/>
        </w:rPr>
        <w:t xml:space="preserve"> the Indus—the country’s main source of </w:t>
      </w:r>
      <w:r>
        <w:rPr>
          <w:rStyle w:val="StyleUnderline"/>
        </w:rPr>
        <w:t>water for irrigation and</w:t>
      </w:r>
      <w:r>
        <w:rPr>
          <w:sz w:val="12"/>
        </w:rPr>
        <w:t xml:space="preserve"> its </w:t>
      </w:r>
      <w:r>
        <w:rPr>
          <w:rStyle w:val="Emphasis"/>
        </w:rPr>
        <w:t>major source</w:t>
      </w:r>
      <w:r>
        <w:rPr>
          <w:rStyle w:val="StyleUnderline"/>
        </w:rPr>
        <w:t xml:space="preserve"> of</w:t>
      </w:r>
      <w:r>
        <w:rPr>
          <w:sz w:val="12"/>
        </w:rPr>
        <w:t xml:space="preserve"> power for </w:t>
      </w:r>
      <w:r>
        <w:rPr>
          <w:rStyle w:val="StyleUnderline"/>
        </w:rPr>
        <w:t>electricity generation</w:t>
      </w:r>
      <w:r>
        <w:rPr>
          <w:sz w:val="12"/>
        </w:rPr>
        <w:t xml:space="preserve">.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 </w:t>
      </w:r>
      <w:r>
        <w:rPr>
          <w:sz w:val="12"/>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Pr>
          <w:sz w:val="12"/>
          <w:szCs w:val="16"/>
        </w:rPr>
        <w:t>sector</w:t>
      </w:r>
      <w:proofErr w:type="gramEnd"/>
      <w:r>
        <w:rPr>
          <w:sz w:val="12"/>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 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 </w:t>
      </w:r>
      <w:r>
        <w:rPr>
          <w:sz w:val="12"/>
        </w:rPr>
        <w:t xml:space="preserve">Another </w:t>
      </w:r>
      <w:r>
        <w:rPr>
          <w:rStyle w:val="StyleUnderline"/>
        </w:rPr>
        <w:t>scenario that has</w:t>
      </w:r>
      <w:r>
        <w:rPr>
          <w:sz w:val="12"/>
        </w:rPr>
        <w:t xml:space="preserve"> some </w:t>
      </w:r>
      <w:r>
        <w:rPr>
          <w:rStyle w:val="StyleUnderline"/>
        </w:rPr>
        <w:t>analysts worried is</w:t>
      </w:r>
      <w:r>
        <w:rPr>
          <w:sz w:val="12"/>
        </w:rPr>
        <w:t xml:space="preserve"> the </w:t>
      </w:r>
      <w:r>
        <w:rPr>
          <w:rStyle w:val="StyleUnderline"/>
        </w:rPr>
        <w:t>possibility that</w:t>
      </w:r>
      <w:r>
        <w:rPr>
          <w:sz w:val="12"/>
        </w:rPr>
        <w:t xml:space="preserve"> a time of </w:t>
      </w:r>
      <w:r>
        <w:rPr>
          <w:rStyle w:val="Emphasis"/>
        </w:rPr>
        <w:t xml:space="preserve">sharply </w:t>
      </w:r>
      <w:r>
        <w:rPr>
          <w:rStyle w:val="Emphasis"/>
          <w:highlight w:val="green"/>
        </w:rPr>
        <w:t>reduced</w:t>
      </w:r>
      <w:r>
        <w:rPr>
          <w:rStyle w:val="StyleUnderline"/>
          <w:highlight w:val="green"/>
        </w:rPr>
        <w:t xml:space="preserve"> water</w:t>
      </w:r>
      <w:r>
        <w:rPr>
          <w:rStyle w:val="StyleUnderline"/>
          <w:sz w:val="12"/>
          <w:szCs w:val="16"/>
        </w:rPr>
        <w:t xml:space="preserve"> </w:t>
      </w:r>
      <w:r>
        <w:rPr>
          <w:sz w:val="12"/>
        </w:rPr>
        <w:t xml:space="preserve">flow through the Indus will </w:t>
      </w:r>
      <w:r>
        <w:rPr>
          <w:rStyle w:val="StyleUnderline"/>
          <w:highlight w:val="green"/>
        </w:rPr>
        <w:t>coincide with</w:t>
      </w:r>
      <w:r>
        <w:rPr>
          <w:rStyle w:val="StyleUnderline"/>
        </w:rPr>
        <w:t xml:space="preserve"> efforts by </w:t>
      </w:r>
      <w:r>
        <w:rPr>
          <w:rStyle w:val="StyleUnderline"/>
          <w:highlight w:val="green"/>
        </w:rPr>
        <w:t>India</w:t>
      </w:r>
      <w:r>
        <w:rPr>
          <w:sz w:val="12"/>
        </w:rPr>
        <w:t xml:space="preserve"> to </w:t>
      </w:r>
      <w:r>
        <w:rPr>
          <w:rStyle w:val="StyleUnderline"/>
          <w:highlight w:val="green"/>
        </w:rPr>
        <w:t>exploit its advantage</w:t>
      </w:r>
      <w:r>
        <w:rPr>
          <w:rStyle w:val="StyleUnderline"/>
        </w:rPr>
        <w:t>ous</w:t>
      </w:r>
      <w:r>
        <w:rPr>
          <w:sz w:val="12"/>
        </w:rPr>
        <w:t xml:space="preserve"> position as the upper riparian on three key tributaries of the Indus—the Ravi, the Beas, and the Sutlej—to divert water for its own use, thereby depriving downstream Pakistan of vital supplies and </w:t>
      </w:r>
      <w:r>
        <w:rPr>
          <w:rStyle w:val="StyleUnderline"/>
          <w:highlight w:val="green"/>
        </w:rPr>
        <w:t>provoking</w:t>
      </w:r>
      <w:r>
        <w:rPr>
          <w:sz w:val="12"/>
        </w:rPr>
        <w:t xml:space="preserve"> a </w:t>
      </w:r>
      <w:r>
        <w:rPr>
          <w:rStyle w:val="StyleUnderline"/>
          <w:highlight w:val="green"/>
        </w:rPr>
        <w:t>war</w:t>
      </w:r>
      <w:r>
        <w:rPr>
          <w:rStyle w:val="StyleUnderline"/>
        </w:rPr>
        <w:t xml:space="preserve"> between these two countries</w:t>
      </w:r>
      <w:r>
        <w:rPr>
          <w:sz w:val="12"/>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Pr>
          <w:rStyle w:val="StyleUnderline"/>
          <w:highlight w:val="green"/>
        </w:rPr>
        <w:t>India</w:t>
      </w:r>
      <w:r>
        <w:rPr>
          <w:rStyle w:val="StyleUnderline"/>
        </w:rPr>
        <w:t xml:space="preserve">, possessing </w:t>
      </w:r>
      <w:r>
        <w:rPr>
          <w:rStyle w:val="Emphasis"/>
        </w:rPr>
        <w:t>superior conventional forces</w:t>
      </w:r>
      <w:r>
        <w:rPr>
          <w:rStyle w:val="StyleUnderline"/>
        </w:rPr>
        <w:t xml:space="preserve">, would </w:t>
      </w:r>
      <w:r>
        <w:rPr>
          <w:rStyle w:val="StyleUnderline"/>
          <w:highlight w:val="green"/>
        </w:rPr>
        <w:t>overpower Pakistan</w:t>
      </w:r>
      <w:r>
        <w:rPr>
          <w:rStyle w:val="StyleUnderline"/>
        </w:rPr>
        <w:t>’s</w:t>
      </w:r>
      <w:r>
        <w:rPr>
          <w:sz w:val="12"/>
        </w:rPr>
        <w:t xml:space="preserve"> equivalent </w:t>
      </w:r>
      <w:r>
        <w:rPr>
          <w:rStyle w:val="StyleUnderline"/>
        </w:rPr>
        <w:t xml:space="preserve">armies, </w:t>
      </w:r>
      <w:r>
        <w:rPr>
          <w:rStyle w:val="StyleUnderline"/>
          <w:highlight w:val="green"/>
        </w:rPr>
        <w:t>leading</w:t>
      </w:r>
      <w:r>
        <w:rPr>
          <w:rStyle w:val="StyleUnderline"/>
        </w:rPr>
        <w:t xml:space="preserve"> Pakistan’s </w:t>
      </w:r>
      <w:r>
        <w:rPr>
          <w:rStyle w:val="StyleUnderline"/>
          <w:highlight w:val="green"/>
        </w:rPr>
        <w:t>leaders to</w:t>
      </w:r>
      <w:r>
        <w:rPr>
          <w:sz w:val="12"/>
        </w:rPr>
        <w:t xml:space="preserve"> order the </w:t>
      </w:r>
      <w:r>
        <w:rPr>
          <w:rStyle w:val="StyleUnderline"/>
          <w:highlight w:val="green"/>
        </w:rPr>
        <w:t>use</w:t>
      </w:r>
      <w:r>
        <w:rPr>
          <w:rStyle w:val="StyleUnderline"/>
        </w:rPr>
        <w:t xml:space="preserve"> of </w:t>
      </w:r>
      <w:r>
        <w:rPr>
          <w:rStyle w:val="StyleUnderline"/>
          <w:highlight w:val="green"/>
        </w:rPr>
        <w:t>nuclear weapons</w:t>
      </w:r>
      <w:r>
        <w:rPr>
          <w:sz w:val="12"/>
        </w:rPr>
        <w:t xml:space="preserve"> against India, </w:t>
      </w:r>
      <w:r>
        <w:rPr>
          <w:rStyle w:val="StyleUnderline"/>
        </w:rPr>
        <w:t>igniting</w:t>
      </w:r>
      <w:r>
        <w:rPr>
          <w:sz w:val="12"/>
        </w:rPr>
        <w:t xml:space="preserve"> a regional </w:t>
      </w:r>
      <w:r>
        <w:rPr>
          <w:rStyle w:val="StyleUnderline"/>
        </w:rPr>
        <w:t>nuclear war</w:t>
      </w:r>
      <w:r>
        <w:rPr>
          <w:sz w:val="12"/>
        </w:rPr>
        <w:t xml:space="preserve">. Such a </w:t>
      </w:r>
      <w:r>
        <w:rPr>
          <w:rStyle w:val="StyleUnderline"/>
        </w:rPr>
        <w:t>conflict</w:t>
      </w:r>
      <w:r>
        <w:rPr>
          <w:sz w:val="12"/>
        </w:rPr>
        <w:t xml:space="preserve">, scientists have calculated, would result in 50 to 125 million fatalities, and </w:t>
      </w:r>
      <w:r>
        <w:rPr>
          <w:rStyle w:val="StyleUnderline"/>
        </w:rPr>
        <w:t xml:space="preserve">produce a </w:t>
      </w:r>
      <w:r>
        <w:rPr>
          <w:rStyle w:val="Emphasis"/>
        </w:rPr>
        <w:t>dust cloud</w:t>
      </w:r>
      <w:r>
        <w:rPr>
          <w:rStyle w:val="StyleUnderline"/>
        </w:rPr>
        <w:t xml:space="preserve"> covering</w:t>
      </w:r>
      <w:r>
        <w:rPr>
          <w:sz w:val="12"/>
        </w:rPr>
        <w:t xml:space="preserve"> much of </w:t>
      </w:r>
      <w:r>
        <w:rPr>
          <w:rStyle w:val="StyleUnderline"/>
        </w:rPr>
        <w:t xml:space="preserve">the Earth, decimating </w:t>
      </w:r>
      <w:r>
        <w:rPr>
          <w:rStyle w:val="Emphasis"/>
        </w:rPr>
        <w:t>global agriculture</w:t>
      </w:r>
      <w:r>
        <w:rPr>
          <w:sz w:val="12"/>
        </w:rPr>
        <w:t>—an outcome with enormous implications for American national security.30</w:t>
      </w:r>
    </w:p>
    <w:p w14:paraId="13133D8C" w14:textId="77777777" w:rsidR="0062667B" w:rsidRDefault="0062667B" w:rsidP="0062667B"/>
    <w:p w14:paraId="642CEDBD" w14:textId="77777777" w:rsidR="0062667B" w:rsidRDefault="0062667B" w:rsidP="0062667B">
      <w:pPr>
        <w:pStyle w:val="Heading4"/>
        <w:rPr>
          <w:rFonts w:cs="Arial"/>
        </w:rPr>
      </w:pPr>
      <w:r>
        <w:rPr>
          <w:rFonts w:cs="Arial"/>
          <w:b w:val="0"/>
        </w:rPr>
        <w:lastRenderedPageBreak/>
        <w:t xml:space="preserve">So do </w:t>
      </w:r>
      <w:r>
        <w:rPr>
          <w:rFonts w:cs="Arial"/>
          <w:b w:val="0"/>
          <w:u w:val="single"/>
        </w:rPr>
        <w:t>resource wars</w:t>
      </w:r>
      <w:r>
        <w:rPr>
          <w:rFonts w:cs="Arial"/>
          <w:b w:val="0"/>
        </w:rPr>
        <w:t>.</w:t>
      </w:r>
    </w:p>
    <w:p w14:paraId="2AA9493F" w14:textId="77777777" w:rsidR="0062667B" w:rsidRDefault="0062667B" w:rsidP="0062667B">
      <w:proofErr w:type="spellStart"/>
      <w:r>
        <w:rPr>
          <w:rStyle w:val="Style13ptBold"/>
        </w:rPr>
        <w:t>Klare</w:t>
      </w:r>
      <w:proofErr w:type="spellEnd"/>
      <w:r>
        <w:rPr>
          <w:rStyle w:val="Style13ptBold"/>
        </w:rPr>
        <w:t xml:space="preserve"> 13</w:t>
      </w:r>
      <w:r>
        <w:t xml:space="preserve"> – Michael T., professor emeritus of peace and world-security studies at Hampshire College and senior visiting fellow at the Arms Control Association in Washington, DC, " How Resource Scarcity and Climate Change Could Produce a Global Explosion", The Nation, 4/22/2013, </w:t>
      </w:r>
      <w:hyperlink r:id="rId11" w:history="1">
        <w:r>
          <w:rPr>
            <w:rStyle w:val="Hyperlink"/>
            <w:color w:val="000000"/>
            <w:u w:val="single"/>
          </w:rPr>
          <w:t>https://www.thenation.com/article/how-resource-scarcity-and-climate-change-could-produce-global-explosion/</w:t>
        </w:r>
      </w:hyperlink>
      <w:r>
        <w:t xml:space="preserve"> JHW</w:t>
      </w:r>
    </w:p>
    <w:p w14:paraId="3B6BCAB5" w14:textId="77777777" w:rsidR="0062667B" w:rsidRDefault="0062667B" w:rsidP="0062667B">
      <w:pPr>
        <w:rPr>
          <w:sz w:val="12"/>
        </w:rPr>
      </w:pPr>
      <w:r>
        <w:rPr>
          <w:sz w:val="12"/>
        </w:rPr>
        <w:t xml:space="preserve">Resource Shortages and Resource Wars Start with one simple given: the prospect of future </w:t>
      </w:r>
      <w:r>
        <w:rPr>
          <w:rStyle w:val="StyleUnderline"/>
          <w:highlight w:val="green"/>
        </w:rPr>
        <w:t>scarcities</w:t>
      </w:r>
      <w:r>
        <w:rPr>
          <w:sz w:val="12"/>
          <w:highlight w:val="green"/>
        </w:rPr>
        <w:t xml:space="preserve"> </w:t>
      </w:r>
      <w:r>
        <w:rPr>
          <w:rStyle w:val="StyleUnderline"/>
          <w:highlight w:val="green"/>
        </w:rPr>
        <w:t>of</w:t>
      </w:r>
      <w:r>
        <w:rPr>
          <w:rStyle w:val="StyleUnderline"/>
        </w:rPr>
        <w:t xml:space="preserve"> vital natural </w:t>
      </w:r>
      <w:r>
        <w:rPr>
          <w:rStyle w:val="StyleUnderline"/>
          <w:highlight w:val="green"/>
        </w:rPr>
        <w:t>resources</w:t>
      </w:r>
      <w:r>
        <w:rPr>
          <w:sz w:val="12"/>
        </w:rPr>
        <w:t xml:space="preserve">, </w:t>
      </w:r>
      <w:r>
        <w:rPr>
          <w:rStyle w:val="StyleUnderline"/>
        </w:rPr>
        <w:t>including energy</w:t>
      </w:r>
      <w:r>
        <w:rPr>
          <w:sz w:val="12"/>
        </w:rPr>
        <w:t xml:space="preserve">, water, land, </w:t>
      </w:r>
      <w:proofErr w:type="gramStart"/>
      <w:r>
        <w:rPr>
          <w:sz w:val="12"/>
        </w:rPr>
        <w:t>food</w:t>
      </w:r>
      <w:proofErr w:type="gramEnd"/>
      <w:r>
        <w:rPr>
          <w:sz w:val="12"/>
        </w:rPr>
        <w:t xml:space="preserve"> and critical minerals. This </w:t>
      </w:r>
      <w:proofErr w:type="gramStart"/>
      <w:r>
        <w:rPr>
          <w:sz w:val="12"/>
        </w:rPr>
        <w:t>in itself would</w:t>
      </w:r>
      <w:proofErr w:type="gramEnd"/>
      <w:r>
        <w:rPr>
          <w:sz w:val="12"/>
        </w:rPr>
        <w:t xml:space="preserve"> </w:t>
      </w:r>
      <w:r>
        <w:rPr>
          <w:rStyle w:val="Emphasis"/>
          <w:highlight w:val="green"/>
        </w:rPr>
        <w:t>guarantee</w:t>
      </w:r>
      <w:r>
        <w:rPr>
          <w:rStyle w:val="Emphasis"/>
        </w:rPr>
        <w:t xml:space="preserve"> social unrest, geopolitical friction and </w:t>
      </w:r>
      <w:r>
        <w:rPr>
          <w:rStyle w:val="Emphasis"/>
          <w:highlight w:val="green"/>
        </w:rPr>
        <w:t>war</w:t>
      </w:r>
      <w:r>
        <w:rPr>
          <w:sz w:val="12"/>
        </w:rPr>
        <w:t xml:space="preserve">. It is important to note that </w:t>
      </w:r>
      <w:r>
        <w:rPr>
          <w:rStyle w:val="StyleUnderline"/>
        </w:rPr>
        <w:t>absolute scarcity</w:t>
      </w:r>
      <w:r>
        <w:rPr>
          <w:sz w:val="12"/>
        </w:rPr>
        <w:t xml:space="preserve"> </w:t>
      </w:r>
      <w:r>
        <w:rPr>
          <w:rStyle w:val="StyleUnderline"/>
        </w:rPr>
        <w:t>doesn’t have to be on the horizon</w:t>
      </w:r>
      <w:r>
        <w:rPr>
          <w:sz w:val="12"/>
        </w:rPr>
        <w:t xml:space="preserve"> in any given resource category </w:t>
      </w:r>
      <w:r>
        <w:rPr>
          <w:rStyle w:val="StyleUnderline"/>
        </w:rPr>
        <w:t>for this scenario to kick in</w:t>
      </w:r>
      <w:r>
        <w:rPr>
          <w:sz w:val="12"/>
        </w:rPr>
        <w:t xml:space="preserve">. A </w:t>
      </w:r>
      <w:r>
        <w:rPr>
          <w:rStyle w:val="StyleUnderline"/>
        </w:rPr>
        <w:t>lack of adequate supplies to meet the needs of a growing</w:t>
      </w:r>
      <w:r>
        <w:rPr>
          <w:sz w:val="12"/>
        </w:rPr>
        <w:t xml:space="preserve">, ever more urbanized and industrialized global </w:t>
      </w:r>
      <w:r>
        <w:rPr>
          <w:rStyle w:val="StyleUnderline"/>
        </w:rPr>
        <w:t>population is enough</w:t>
      </w:r>
      <w:r>
        <w:rPr>
          <w:sz w:val="12"/>
        </w:rPr>
        <w:t xml:space="preserve">. Given the wave of extinctions that scientists are recording, some resources—particular species of fish, animals and trees, for example—will become less abundant in the decades to </w:t>
      </w:r>
      <w:proofErr w:type="gramStart"/>
      <w:r>
        <w:rPr>
          <w:sz w:val="12"/>
        </w:rPr>
        <w:t>come, and</w:t>
      </w:r>
      <w:proofErr w:type="gramEnd"/>
      <w:r>
        <w:rPr>
          <w:sz w:val="12"/>
        </w:rPr>
        <w:t xml:space="preserve"> may even disappear altogether. But </w:t>
      </w:r>
      <w:r>
        <w:rPr>
          <w:rStyle w:val="StyleUnderline"/>
        </w:rPr>
        <w:t xml:space="preserve">key </w:t>
      </w:r>
      <w:r>
        <w:rPr>
          <w:rStyle w:val="StyleUnderline"/>
          <w:highlight w:val="green"/>
        </w:rPr>
        <w:t>materials</w:t>
      </w:r>
      <w:r>
        <w:rPr>
          <w:rStyle w:val="StyleUnderline"/>
        </w:rPr>
        <w:t xml:space="preserve"> for modern civilization </w:t>
      </w:r>
      <w:r>
        <w:rPr>
          <w:rStyle w:val="StyleUnderline"/>
          <w:highlight w:val="green"/>
        </w:rPr>
        <w:t>like oil, uranium and copper will</w:t>
      </w:r>
      <w:r>
        <w:rPr>
          <w:rStyle w:val="StyleUnderline"/>
        </w:rPr>
        <w:t xml:space="preserve"> simply </w:t>
      </w:r>
      <w:r>
        <w:rPr>
          <w:rStyle w:val="Emphasis"/>
          <w:highlight w:val="green"/>
        </w:rPr>
        <w:t>prove</w:t>
      </w:r>
      <w:r>
        <w:rPr>
          <w:rStyle w:val="Emphasis"/>
        </w:rPr>
        <w:t xml:space="preserve"> harder and more </w:t>
      </w:r>
      <w:r>
        <w:rPr>
          <w:rStyle w:val="Emphasis"/>
          <w:highlight w:val="green"/>
        </w:rPr>
        <w:t xml:space="preserve">costly </w:t>
      </w:r>
      <w:r>
        <w:rPr>
          <w:rStyle w:val="Emphasis"/>
        </w:rPr>
        <w:t>to acquire</w:t>
      </w:r>
      <w:r>
        <w:rPr>
          <w:rStyle w:val="StyleUnderline"/>
        </w:rPr>
        <w:t xml:space="preserve">, </w:t>
      </w:r>
      <w:r>
        <w:rPr>
          <w:rStyle w:val="StyleUnderline"/>
          <w:highlight w:val="green"/>
        </w:rPr>
        <w:t xml:space="preserve">leading to </w:t>
      </w:r>
      <w:r>
        <w:rPr>
          <w:rStyle w:val="StyleUnderline"/>
        </w:rPr>
        <w:t xml:space="preserve">supply </w:t>
      </w:r>
      <w:r>
        <w:rPr>
          <w:rStyle w:val="StyleUnderline"/>
          <w:highlight w:val="green"/>
        </w:rPr>
        <w:t xml:space="preserve">bottlenecks and </w:t>
      </w:r>
      <w:r>
        <w:rPr>
          <w:rStyle w:val="StyleUnderline"/>
        </w:rPr>
        <w:t xml:space="preserve">periodic </w:t>
      </w:r>
      <w:r>
        <w:rPr>
          <w:rStyle w:val="StyleUnderline"/>
          <w:highlight w:val="green"/>
        </w:rPr>
        <w:t>shortages</w:t>
      </w:r>
      <w:r>
        <w:rPr>
          <w:rStyle w:val="StyleUnderline"/>
        </w:rPr>
        <w:t>. Oil</w:t>
      </w:r>
      <w:r>
        <w:rPr>
          <w:sz w:val="12"/>
        </w:rPr>
        <w:t>—the single most important commodity in the international economy—</w:t>
      </w:r>
      <w:r>
        <w:rPr>
          <w:rStyle w:val="StyleUnderline"/>
        </w:rPr>
        <w:t>provides an apt example</w:t>
      </w:r>
      <w:r>
        <w:rPr>
          <w:sz w:val="12"/>
        </w:rPr>
        <w:t xml:space="preserve">. </w:t>
      </w:r>
      <w:r>
        <w:rPr>
          <w:rStyle w:val="StyleUnderline"/>
        </w:rPr>
        <w:t>Although global oil supplies</w:t>
      </w:r>
      <w:r>
        <w:rPr>
          <w:sz w:val="12"/>
        </w:rPr>
        <w:t xml:space="preserve"> </w:t>
      </w:r>
      <w:r>
        <w:rPr>
          <w:rStyle w:val="StyleUnderline"/>
        </w:rPr>
        <w:t xml:space="preserve">may </w:t>
      </w:r>
      <w:proofErr w:type="gramStart"/>
      <w:r>
        <w:rPr>
          <w:rStyle w:val="StyleUnderline"/>
        </w:rPr>
        <w:t>actually</w:t>
      </w:r>
      <w:r>
        <w:rPr>
          <w:sz w:val="12"/>
        </w:rPr>
        <w:t xml:space="preserve"> </w:t>
      </w:r>
      <w:r>
        <w:rPr>
          <w:rStyle w:val="StyleUnderline"/>
        </w:rPr>
        <w:t>grow</w:t>
      </w:r>
      <w:proofErr w:type="gramEnd"/>
      <w:r>
        <w:rPr>
          <w:sz w:val="12"/>
        </w:rPr>
        <w:t xml:space="preserve"> in the coming decades, many </w:t>
      </w:r>
      <w:r>
        <w:rPr>
          <w:rStyle w:val="StyleUnderline"/>
        </w:rPr>
        <w:t>experts</w:t>
      </w:r>
      <w:r>
        <w:rPr>
          <w:sz w:val="12"/>
        </w:rPr>
        <w:t xml:space="preserve"> </w:t>
      </w:r>
      <w:r>
        <w:rPr>
          <w:rStyle w:val="StyleUnderline"/>
        </w:rPr>
        <w:t xml:space="preserve">doubt that they can be expanded sufficiently to meet the needs of a rising global middle class </w:t>
      </w:r>
      <w:r>
        <w:rPr>
          <w:sz w:val="12"/>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Pr>
          <w:rStyle w:val="StyleUnderline"/>
        </w:rPr>
        <w:t>rising production costs (</w:t>
      </w:r>
      <w:r>
        <w:rPr>
          <w:sz w:val="12"/>
        </w:rPr>
        <w:t xml:space="preserve">for energy that will be ever more difficult and costly to extract), environmental opposition, warfare, </w:t>
      </w:r>
      <w:proofErr w:type="gramStart"/>
      <w:r>
        <w:rPr>
          <w:sz w:val="12"/>
        </w:rPr>
        <w:t>corruption</w:t>
      </w:r>
      <w:proofErr w:type="gramEnd"/>
      <w:r>
        <w:rPr>
          <w:sz w:val="12"/>
        </w:rPr>
        <w:t xml:space="preserve"> and other impediments </w:t>
      </w:r>
      <w:r>
        <w:rPr>
          <w:rStyle w:val="StyleUnderline"/>
        </w:rPr>
        <w:t>will make it extremely difficult to achieve increases of this magnitude</w:t>
      </w:r>
      <w:r>
        <w:rPr>
          <w:sz w:val="12"/>
        </w:rPr>
        <w:t xml:space="preserve">. In other words, even if production manages for a time to top the 2010 level of 87 million barrels per day, the goal of 104 million barrels will never be reached </w:t>
      </w:r>
      <w:r>
        <w:rPr>
          <w:rStyle w:val="StyleUnderline"/>
        </w:rPr>
        <w:t>and the world’s major consumers will face virtual, if not absolute, scarcity</w:t>
      </w:r>
      <w:r>
        <w:rPr>
          <w:sz w:val="12"/>
        </w:rPr>
        <w:t xml:space="preserve">. Water provides another potent example. On an annual basis, the supply of drinking water provided by natural precipitation remains </w:t>
      </w:r>
      <w:proofErr w:type="gramStart"/>
      <w:r>
        <w:rPr>
          <w:sz w:val="12"/>
        </w:rPr>
        <w:t>more or less constant</w:t>
      </w:r>
      <w:proofErr w:type="gramEnd"/>
      <w:r>
        <w:rPr>
          <w:sz w:val="12"/>
        </w:rPr>
        <w:t xml:space="preserve">: about 40,000 cubic kilometers. But much of this precipitation lands </w:t>
      </w:r>
      <w:proofErr w:type="gramStart"/>
      <w:r>
        <w:rPr>
          <w:sz w:val="12"/>
        </w:rPr>
        <w:t>on</w:t>
      </w:r>
      <w:proofErr w:type="gramEnd"/>
      <w:r>
        <w:rPr>
          <w:sz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Pr>
          <w:sz w:val="12"/>
        </w:rPr>
        <w:t>Asia</w:t>
      </w:r>
      <w:proofErr w:type="gramEnd"/>
      <w:r>
        <w:rPr>
          <w:sz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Pr>
          <w:sz w:val="12"/>
        </w:rPr>
        <w:t>However</w:t>
      </w:r>
      <w:proofErr w:type="gramEnd"/>
      <w:r>
        <w:rPr>
          <w:sz w:val="12"/>
        </w:rPr>
        <w:t xml:space="preserve"> generated, a perception of scarcity—or imminent scarcity—regularly leads to anxiety, resentment, hostility and contentiousness. This pattern is very well </w:t>
      </w:r>
      <w:proofErr w:type="gramStart"/>
      <w:r>
        <w:rPr>
          <w:sz w:val="12"/>
        </w:rPr>
        <w:t>understood, and</w:t>
      </w:r>
      <w:proofErr w:type="gramEnd"/>
      <w:r>
        <w:rPr>
          <w:sz w:val="12"/>
        </w:rPr>
        <w:t xml:space="preserve"> has been evident throughout human history. In his book Constant Battles, for example, Steven LeBlanc, director of collections for Harvard’s Peabody Museum of Archaeology and Ethnology, notes that many </w:t>
      </w:r>
      <w:r>
        <w:rPr>
          <w:rStyle w:val="StyleUnderline"/>
        </w:rPr>
        <w:t>ancient civilizations experienced</w:t>
      </w:r>
      <w:r>
        <w:rPr>
          <w:sz w:val="12"/>
        </w:rPr>
        <w:t xml:space="preserve"> </w:t>
      </w:r>
      <w:r>
        <w:rPr>
          <w:rStyle w:val="StyleUnderline"/>
        </w:rPr>
        <w:t>higher levels of warfare when faced with resource shortages brought about by population growth</w:t>
      </w:r>
      <w:r>
        <w:rPr>
          <w:sz w:val="12"/>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Pr>
          <w:sz w:val="12"/>
        </w:rPr>
        <w:t>Collingham</w:t>
      </w:r>
      <w:proofErr w:type="spellEnd"/>
      <w:r>
        <w:rPr>
          <w:sz w:val="12"/>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Pr>
          <w:sz w:val="12"/>
        </w:rPr>
        <w:t>Programme</w:t>
      </w:r>
      <w:proofErr w:type="spellEnd"/>
      <w:r>
        <w:rPr>
          <w:sz w:val="12"/>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Pr>
          <w:rStyle w:val="Emphasis"/>
          <w:highlight w:val="green"/>
        </w:rPr>
        <w:t>Anxiety</w:t>
      </w:r>
      <w:r>
        <w:rPr>
          <w:rStyle w:val="Emphasis"/>
        </w:rPr>
        <w:t xml:space="preserve"> over future supplies </w:t>
      </w:r>
      <w:r>
        <w:rPr>
          <w:rStyle w:val="Emphasis"/>
          <w:highlight w:val="green"/>
        </w:rPr>
        <w:t>is</w:t>
      </w:r>
      <w:r>
        <w:rPr>
          <w:sz w:val="12"/>
        </w:rPr>
        <w:t xml:space="preserve"> </w:t>
      </w:r>
      <w:r>
        <w:rPr>
          <w:rStyle w:val="Emphasis"/>
        </w:rPr>
        <w:t xml:space="preserve">often also </w:t>
      </w:r>
      <w:r>
        <w:rPr>
          <w:rStyle w:val="Emphasis"/>
          <w:highlight w:val="green"/>
        </w:rPr>
        <w:t>a factor</w:t>
      </w:r>
      <w:r>
        <w:rPr>
          <w:rStyle w:val="StyleUnderline"/>
          <w:highlight w:val="green"/>
        </w:rPr>
        <w:t xml:space="preserve"> in conflicts</w:t>
      </w:r>
      <w:r>
        <w:rPr>
          <w:rStyle w:val="StyleUnderline"/>
        </w:rPr>
        <w:t xml:space="preserve"> that break out over access to oil or control of contested undersea reserves of oil and natural gas.</w:t>
      </w:r>
      <w:r>
        <w:rPr>
          <w:sz w:val="12"/>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Pr>
          <w:rStyle w:val="StyleUnderline"/>
        </w:rPr>
        <w:t>In</w:t>
      </w:r>
      <w:r>
        <w:rPr>
          <w:sz w:val="12"/>
        </w:rPr>
        <w:t xml:space="preserve"> his </w:t>
      </w:r>
      <w:r>
        <w:rPr>
          <w:rStyle w:val="StyleUnderline"/>
        </w:rPr>
        <w:t>1980</w:t>
      </w:r>
      <w:r>
        <w:rPr>
          <w:sz w:val="12"/>
        </w:rPr>
        <w:t xml:space="preserve"> State of the Union Address, Carter affirmed that any move to impede the </w:t>
      </w:r>
      <w:r>
        <w:rPr>
          <w:rStyle w:val="StyleUnderline"/>
        </w:rPr>
        <w:t xml:space="preserve">flow of oil from the Gulf would be viewed as a threat to America’s “vital interests” and would be repelled by “any means necessary, including military force.” </w:t>
      </w:r>
      <w:r>
        <w:rPr>
          <w:sz w:val="12"/>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Pr>
          <w:rStyle w:val="StyleUnderline"/>
        </w:rPr>
        <w:t>conflicts</w:t>
      </w:r>
      <w:r>
        <w:rPr>
          <w:sz w:val="12"/>
        </w:rPr>
        <w:t xml:space="preserve"> </w:t>
      </w:r>
      <w:r>
        <w:rPr>
          <w:rStyle w:val="StyleUnderline"/>
        </w:rPr>
        <w:t>have been rising toward the boiling point between</w:t>
      </w:r>
      <w:r>
        <w:rPr>
          <w:sz w:val="12"/>
        </w:rPr>
        <w:t xml:space="preserve"> </w:t>
      </w:r>
      <w:r>
        <w:rPr>
          <w:rStyle w:val="StyleUnderline"/>
        </w:rPr>
        <w:t>China and its neighbors in Southeast Asia when it</w:t>
      </w:r>
      <w:r>
        <w:rPr>
          <w:sz w:val="12"/>
        </w:rPr>
        <w:t xml:space="preserve"> </w:t>
      </w:r>
      <w:r>
        <w:rPr>
          <w:rStyle w:val="StyleUnderline"/>
        </w:rPr>
        <w:t>comes to control of offshore oil and gas reserves in the South China Sea.</w:t>
      </w:r>
      <w:r>
        <w:rPr>
          <w:sz w:val="12"/>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Pr>
          <w:rStyle w:val="StyleUnderline"/>
          <w:highlight w:val="green"/>
        </w:rPr>
        <w:t>resource</w:t>
      </w:r>
      <w:r>
        <w:rPr>
          <w:rStyle w:val="StyleUnderline"/>
        </w:rPr>
        <w:t xml:space="preserve">-driven potential </w:t>
      </w:r>
      <w:r>
        <w:rPr>
          <w:rStyle w:val="StyleUnderline"/>
          <w:highlight w:val="green"/>
        </w:rPr>
        <w:t>conflicts</w:t>
      </w:r>
      <w:r>
        <w:rPr>
          <w:rStyle w:val="StyleUnderline"/>
        </w:rPr>
        <w:t xml:space="preserve"> like these</w:t>
      </w:r>
      <w:r>
        <w:rPr>
          <w:sz w:val="12"/>
        </w:rPr>
        <w:t xml:space="preserve"> </w:t>
      </w:r>
      <w:r>
        <w:rPr>
          <w:rStyle w:val="StyleUnderline"/>
          <w:highlight w:val="green"/>
        </w:rPr>
        <w:t>will</w:t>
      </w:r>
      <w:r>
        <w:rPr>
          <w:sz w:val="12"/>
        </w:rPr>
        <w:t xml:space="preserve"> only </w:t>
      </w:r>
      <w:r>
        <w:rPr>
          <w:rStyle w:val="Emphasis"/>
          <w:highlight w:val="green"/>
        </w:rPr>
        <w:t xml:space="preserve">multiply </w:t>
      </w:r>
      <w:r>
        <w:rPr>
          <w:rStyle w:val="Emphasis"/>
        </w:rPr>
        <w:t>in the years</w:t>
      </w:r>
      <w:r>
        <w:rPr>
          <w:sz w:val="12"/>
        </w:rPr>
        <w:t xml:space="preserve"> </w:t>
      </w:r>
      <w:r>
        <w:rPr>
          <w:rStyle w:val="StyleUnderline"/>
        </w:rPr>
        <w:t xml:space="preserve">ahead </w:t>
      </w:r>
      <w:r>
        <w:rPr>
          <w:rStyle w:val="StyleUnderline"/>
          <w:highlight w:val="green"/>
        </w:rPr>
        <w:t>as demand rises</w:t>
      </w:r>
      <w:r>
        <w:rPr>
          <w:rStyle w:val="StyleUnderline"/>
        </w:rPr>
        <w:t>, supplies dwindle and more of what remains will be found in disputed areas</w:t>
      </w:r>
      <w:r>
        <w:rPr>
          <w:sz w:val="12"/>
        </w:rPr>
        <w:t xml:space="preserve">. </w:t>
      </w:r>
      <w:r>
        <w:rPr>
          <w:sz w:val="12"/>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Pr>
          <w:sz w:val="12"/>
          <w:szCs w:val="16"/>
        </w:rPr>
        <w:t>supplies</w:t>
      </w:r>
      <w:proofErr w:type="gramEnd"/>
      <w:r>
        <w:rPr>
          <w:sz w:val="12"/>
          <w:szCs w:val="16"/>
        </w:rPr>
        <w:t xml:space="preserve"> and few possess the wherewithal to develop alternatives. “Against this backdrop of tight supplies and competition, issues related to water rights, prices, and pollution are becoming contentious,” the report noted. “In areas with limited </w:t>
      </w:r>
      <w:r>
        <w:rPr>
          <w:sz w:val="12"/>
          <w:szCs w:val="16"/>
        </w:rPr>
        <w:lastRenderedPageBreak/>
        <w:t xml:space="preserve">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Pr>
          <w:sz w:val="12"/>
          <w:szCs w:val="16"/>
        </w:rPr>
        <w:t>supplies</w:t>
      </w:r>
      <w:proofErr w:type="gramEnd"/>
      <w:r>
        <w:rPr>
          <w:sz w:val="12"/>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Pr>
          <w:sz w:val="12"/>
          <w:szCs w:val="16"/>
        </w:rPr>
        <w:t>land</w:t>
      </w:r>
      <w:proofErr w:type="gramEnd"/>
      <w:r>
        <w:rPr>
          <w:sz w:val="12"/>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Pr>
          <w:sz w:val="12"/>
          <w:szCs w:val="16"/>
        </w:rPr>
        <w:t>refineries</w:t>
      </w:r>
      <w:proofErr w:type="gramEnd"/>
      <w:r>
        <w:rPr>
          <w:sz w:val="12"/>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Pr>
          <w:sz w:val="12"/>
          <w:szCs w:val="16"/>
        </w:rPr>
        <w:t>water</w:t>
      </w:r>
      <w:proofErr w:type="gramEnd"/>
      <w:r>
        <w:rPr>
          <w:sz w:val="12"/>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Pr>
          <w:sz w:val="12"/>
          <w:szCs w:val="16"/>
        </w:rPr>
        <w:t>Pakistan</w:t>
      </w:r>
      <w:proofErr w:type="gramEnd"/>
      <w:r>
        <w:rPr>
          <w:sz w:val="12"/>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Pr>
          <w:sz w:val="12"/>
          <w:szCs w:val="16"/>
        </w:rPr>
        <w:t>Argentina</w:t>
      </w:r>
      <w:proofErr w:type="gramEnd"/>
      <w:r>
        <w:rPr>
          <w:sz w:val="12"/>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Pr>
          <w:sz w:val="12"/>
          <w:szCs w:val="16"/>
        </w:rPr>
        <w:t>….These</w:t>
      </w:r>
      <w:proofErr w:type="gramEnd"/>
      <w:r>
        <w:rPr>
          <w:sz w:val="12"/>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Pr>
          <w:rStyle w:val="StyleUnderline"/>
        </w:rPr>
        <w:t>Director of National Intelligence</w:t>
      </w:r>
      <w:r>
        <w:rPr>
          <w:sz w:val="12"/>
        </w:rPr>
        <w:t xml:space="preserve"> James R. </w:t>
      </w:r>
      <w:r>
        <w:rPr>
          <w:rStyle w:val="StyleUnderline"/>
        </w:rPr>
        <w:t>Clapper</w:t>
      </w:r>
      <w:r>
        <w:rPr>
          <w:sz w:val="12"/>
        </w:rPr>
        <w:t xml:space="preserve"> </w:t>
      </w:r>
      <w:r>
        <w:rPr>
          <w:rStyle w:val="StyleUnderline"/>
        </w:rPr>
        <w:t>listed</w:t>
      </w:r>
      <w:r>
        <w:rPr>
          <w:sz w:val="12"/>
        </w:rPr>
        <w:t xml:space="preserve"> “</w:t>
      </w:r>
      <w:r>
        <w:rPr>
          <w:rStyle w:val="StyleUnderline"/>
          <w:highlight w:val="green"/>
        </w:rPr>
        <w:t>competition</w:t>
      </w:r>
      <w:r>
        <w:rPr>
          <w:rStyle w:val="StyleUnderline"/>
        </w:rPr>
        <w:t xml:space="preserve"> and scarcity involving natural resources</w:t>
      </w:r>
      <w:r>
        <w:rPr>
          <w:sz w:val="12"/>
        </w:rPr>
        <w:t xml:space="preserve">” </w:t>
      </w:r>
      <w:r>
        <w:rPr>
          <w:rStyle w:val="Emphasis"/>
          <w:highlight w:val="green"/>
        </w:rPr>
        <w:t xml:space="preserve">as a </w:t>
      </w:r>
      <w:r>
        <w:rPr>
          <w:rStyle w:val="Emphasis"/>
        </w:rPr>
        <w:t xml:space="preserve">national </w:t>
      </w:r>
      <w:r>
        <w:rPr>
          <w:rStyle w:val="Emphasis"/>
          <w:highlight w:val="green"/>
        </w:rPr>
        <w:t xml:space="preserve">security threat on </w:t>
      </w:r>
      <w:r>
        <w:rPr>
          <w:rStyle w:val="Emphasis"/>
        </w:rPr>
        <w:t xml:space="preserve">a </w:t>
      </w:r>
      <w:r>
        <w:rPr>
          <w:rStyle w:val="Emphasis"/>
          <w:highlight w:val="green"/>
        </w:rPr>
        <w:t>par with</w:t>
      </w:r>
      <w:r>
        <w:rPr>
          <w:rStyle w:val="Emphasis"/>
        </w:rPr>
        <w:t xml:space="preserve"> global </w:t>
      </w:r>
      <w:r>
        <w:rPr>
          <w:rStyle w:val="Emphasis"/>
          <w:highlight w:val="green"/>
        </w:rPr>
        <w:t xml:space="preserve">terrorism, </w:t>
      </w:r>
      <w:proofErr w:type="gramStart"/>
      <w:r>
        <w:rPr>
          <w:rStyle w:val="Emphasis"/>
          <w:highlight w:val="green"/>
        </w:rPr>
        <w:t>cyberwar</w:t>
      </w:r>
      <w:proofErr w:type="gramEnd"/>
      <w:r>
        <w:rPr>
          <w:rStyle w:val="Emphasis"/>
          <w:highlight w:val="green"/>
        </w:rPr>
        <w:t xml:space="preserve"> and nuclear proliferation</w:t>
      </w:r>
      <w:r>
        <w:rPr>
          <w:rStyle w:val="Emphasis"/>
        </w:rPr>
        <w:t xml:space="preserve">. </w:t>
      </w:r>
      <w:r>
        <w:rPr>
          <w:sz w:val="12"/>
        </w:rPr>
        <w:t xml:space="preserve">“Many </w:t>
      </w:r>
      <w:r>
        <w:rPr>
          <w:rStyle w:val="StyleUnderline"/>
        </w:rPr>
        <w:t>countries</w:t>
      </w:r>
      <w:r>
        <w:rPr>
          <w:sz w:val="12"/>
        </w:rPr>
        <w:t xml:space="preserve"> important to the United States are </w:t>
      </w:r>
      <w:r>
        <w:rPr>
          <w:rStyle w:val="StyleUnderline"/>
        </w:rPr>
        <w:t>vulnerable to natural resource</w:t>
      </w:r>
      <w:r>
        <w:rPr>
          <w:sz w:val="12"/>
        </w:rPr>
        <w:t xml:space="preserve"> </w:t>
      </w:r>
      <w:r>
        <w:rPr>
          <w:rStyle w:val="StyleUnderline"/>
        </w:rPr>
        <w:t>shocks that</w:t>
      </w:r>
      <w:r>
        <w:rPr>
          <w:sz w:val="12"/>
        </w:rPr>
        <w:t xml:space="preserve"> </w:t>
      </w:r>
      <w:r>
        <w:rPr>
          <w:rStyle w:val="Emphasis"/>
        </w:rPr>
        <w:t>degrade economic development</w:t>
      </w:r>
      <w:r>
        <w:rPr>
          <w:sz w:val="12"/>
        </w:rPr>
        <w:t xml:space="preserve">, </w:t>
      </w:r>
      <w:r>
        <w:rPr>
          <w:rStyle w:val="StyleUnderline"/>
        </w:rPr>
        <w:t xml:space="preserve">frustrate attempts to democratize, raise the risk of regime-threatening instability, and </w:t>
      </w:r>
      <w:r>
        <w:rPr>
          <w:rStyle w:val="Emphasis"/>
          <w:highlight w:val="green"/>
        </w:rPr>
        <w:t>aggravate regional tensions</w:t>
      </w:r>
      <w:r>
        <w:rPr>
          <w:rStyle w:val="StyleUnderline"/>
        </w:rPr>
        <w:t>,”</w:t>
      </w:r>
      <w:r>
        <w:rPr>
          <w:sz w:val="12"/>
        </w:rPr>
        <w:t xml:space="preserve"> he wrote in his prepared statement for the Senate Select Committee on Intelligence. “Extreme weather events (floods, droughts, heat waves) will increasingly disrupt food and energy markets, </w:t>
      </w:r>
      <w:r>
        <w:rPr>
          <w:rStyle w:val="StyleUnderline"/>
        </w:rPr>
        <w:t xml:space="preserve">exacerbating state weakness, forcing human migrations, and triggering riots, civil disobedience, and vandalism.” </w:t>
      </w:r>
      <w:r>
        <w:rPr>
          <w:sz w:val="12"/>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Pr>
          <w:sz w:val="12"/>
        </w:rPr>
        <w:t>down</w:t>
      </w:r>
      <w:proofErr w:type="gramEnd"/>
      <w:r>
        <w:rPr>
          <w:sz w:val="12"/>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Pr>
          <w:rStyle w:val="StyleUnderline"/>
        </w:rPr>
        <w:t>extreme climate change, could</w:t>
      </w:r>
      <w:r>
        <w:rPr>
          <w:sz w:val="12"/>
        </w:rPr>
        <w:t xml:space="preserve"> </w:t>
      </w:r>
      <w:r>
        <w:rPr>
          <w:rStyle w:val="Emphasis"/>
          <w:highlight w:val="green"/>
        </w:rPr>
        <w:t>produce</w:t>
      </w:r>
      <w:r>
        <w:rPr>
          <w:rStyle w:val="Emphasis"/>
        </w:rPr>
        <w:t xml:space="preserve"> a global explosion of human chaos and </w:t>
      </w:r>
      <w:r>
        <w:rPr>
          <w:rStyle w:val="Emphasis"/>
          <w:highlight w:val="green"/>
        </w:rPr>
        <w:t>conflict</w:t>
      </w:r>
      <w:r>
        <w:rPr>
          <w:sz w:val="12"/>
        </w:rPr>
        <w:t>. We are now heading directly into a resource-shock world.</w:t>
      </w:r>
    </w:p>
    <w:p w14:paraId="314C4CE9" w14:textId="77777777" w:rsidR="0062667B" w:rsidRDefault="0062667B" w:rsidP="0062667B">
      <w:pPr>
        <w:pStyle w:val="Heading4"/>
      </w:pPr>
      <w:r>
        <w:t xml:space="preserve">Conflict is obviously going to be </w:t>
      </w:r>
      <w:proofErr w:type="gramStart"/>
      <w:r>
        <w:t>pretty devastating</w:t>
      </w:r>
      <w:proofErr w:type="gramEnd"/>
      <w:r>
        <w:t>.</w:t>
      </w:r>
    </w:p>
    <w:p w14:paraId="1010917E" w14:textId="77777777" w:rsidR="0062667B" w:rsidRPr="0062667B" w:rsidRDefault="0062667B" w:rsidP="0062667B"/>
    <w:p w14:paraId="3F6399CC" w14:textId="3B408CFF" w:rsidR="00B8355C" w:rsidRDefault="00B8355C" w:rsidP="00B8355C">
      <w:pPr>
        <w:pStyle w:val="Heading2"/>
      </w:pPr>
      <w:r>
        <w:lastRenderedPageBreak/>
        <w:t>Case</w:t>
      </w:r>
    </w:p>
    <w:p w14:paraId="366DDBC5" w14:textId="223C527D" w:rsidR="00B8355C" w:rsidRDefault="00B8355C" w:rsidP="00B8355C"/>
    <w:p w14:paraId="7F3545C5" w14:textId="63ECA37F" w:rsidR="00A31747" w:rsidRDefault="00A31747" w:rsidP="00A31747">
      <w:pPr>
        <w:pStyle w:val="Heading4"/>
      </w:pPr>
      <w:r>
        <w:t>FW:</w:t>
      </w:r>
    </w:p>
    <w:p w14:paraId="08493A06" w14:textId="38D6F836" w:rsidR="00A31747" w:rsidRDefault="00A31747" w:rsidP="00A31747">
      <w:pPr>
        <w:pStyle w:val="Heading4"/>
      </w:pPr>
      <w:r>
        <w:t xml:space="preserve">1] Mitigation first since extinction is the worst consequence under their </w:t>
      </w:r>
      <w:proofErr w:type="spellStart"/>
      <w:r>
        <w:t>fw</w:t>
      </w:r>
      <w:proofErr w:type="spellEnd"/>
      <w:r>
        <w:t xml:space="preserve"> which means my framing independently outweighs.</w:t>
      </w:r>
    </w:p>
    <w:p w14:paraId="29FD00EB" w14:textId="68AAB9D6" w:rsidR="00A31747" w:rsidRDefault="00A31747" w:rsidP="00A31747">
      <w:pPr>
        <w:pStyle w:val="Heading4"/>
      </w:pPr>
      <w:r>
        <w:t>2] They go for a policy util government style, but governments prefer mitigation extend Bostrom and look to the Cold War.</w:t>
      </w:r>
    </w:p>
    <w:p w14:paraId="78A82D77" w14:textId="23232CC4" w:rsidR="00784F4C" w:rsidRDefault="00784F4C" w:rsidP="00784F4C">
      <w:pPr>
        <w:pStyle w:val="Heading4"/>
      </w:pPr>
      <w:r>
        <w:t>3] Everybody being alive pre-</w:t>
      </w:r>
      <w:proofErr w:type="spellStart"/>
      <w:r>
        <w:t>reqs</w:t>
      </w:r>
      <w:proofErr w:type="spellEnd"/>
      <w:r>
        <w:t xml:space="preserve"> passing policies.</w:t>
      </w:r>
    </w:p>
    <w:p w14:paraId="17791922" w14:textId="162C32AC" w:rsidR="00784F4C" w:rsidRDefault="00784F4C" w:rsidP="00784F4C">
      <w:pPr>
        <w:pStyle w:val="Heading4"/>
      </w:pPr>
      <w:r>
        <w:t xml:space="preserve">4] Util general falls victim to leaving groups out which is immoral. </w:t>
      </w:r>
      <w:proofErr w:type="spellStart"/>
      <w:r>
        <w:t>Ie</w:t>
      </w:r>
      <w:proofErr w:type="spellEnd"/>
      <w:r>
        <w:t xml:space="preserve">. If there were ten </w:t>
      </w:r>
      <w:r w:rsidR="0062667B">
        <w:t xml:space="preserve">white people and nine Indians, their </w:t>
      </w:r>
      <w:proofErr w:type="spellStart"/>
      <w:r w:rsidR="0062667B">
        <w:t>fw</w:t>
      </w:r>
      <w:proofErr w:type="spellEnd"/>
      <w:r w:rsidR="0062667B">
        <w:t xml:space="preserve"> would focus on just the white people.</w:t>
      </w:r>
    </w:p>
    <w:p w14:paraId="38A0BA24" w14:textId="7E7B3DC5" w:rsidR="0062667B" w:rsidRPr="0062667B" w:rsidRDefault="0062667B" w:rsidP="0062667B">
      <w:pPr>
        <w:pStyle w:val="Heading4"/>
      </w:pPr>
      <w:r>
        <w:t>5] Even if you buy cap is bad mitigating extinction is the only way to solve.</w:t>
      </w:r>
    </w:p>
    <w:p w14:paraId="7CC0EC07" w14:textId="102BCAB2" w:rsidR="00A31747" w:rsidRDefault="00A31747" w:rsidP="00A31747">
      <w:pPr>
        <w:pStyle w:val="Heading4"/>
      </w:pPr>
    </w:p>
    <w:p w14:paraId="7949F372" w14:textId="572F413D" w:rsidR="00A31747" w:rsidRDefault="00A31747" w:rsidP="00B8355C"/>
    <w:p w14:paraId="4AE69CA6" w14:textId="545D30F6" w:rsidR="0062667B" w:rsidRDefault="0062667B" w:rsidP="0062667B">
      <w:pPr>
        <w:pStyle w:val="Heading4"/>
      </w:pPr>
      <w:r>
        <w:t>THEY HAVE NO CLEAR IMPACT DON’T ALLOW NEW EXTRAPOLATION</w:t>
      </w:r>
    </w:p>
    <w:p w14:paraId="378B4294" w14:textId="77777777" w:rsidR="00A31747" w:rsidRDefault="00A31747" w:rsidP="00A31747">
      <w:pPr>
        <w:pStyle w:val="Heading4"/>
      </w:pPr>
      <w:r>
        <w:t xml:space="preserve">CAP IS SUPER GOOD: Cap is inevitable </w:t>
      </w:r>
    </w:p>
    <w:p w14:paraId="74860652" w14:textId="77777777" w:rsidR="00A31747" w:rsidRDefault="00A31747" w:rsidP="00A31747">
      <w:pPr>
        <w:pStyle w:val="Heading4"/>
      </w:pPr>
      <w:r>
        <w:t>Stromberg 04</w:t>
      </w:r>
    </w:p>
    <w:p w14:paraId="54AD80D5" w14:textId="77777777" w:rsidR="00A31747" w:rsidRPr="005F7A80" w:rsidRDefault="00A31747" w:rsidP="00A31747">
      <w:r w:rsidRPr="005F7A80">
        <w:t>https://mises.org/library/why-capitalism-inevitable</w:t>
      </w:r>
    </w:p>
    <w:p w14:paraId="1F344DC3" w14:textId="77777777" w:rsidR="00A31747" w:rsidRDefault="00A31747" w:rsidP="00A31747">
      <w:pPr>
        <w:rPr>
          <w:rFonts w:asciiTheme="minorHAnsi" w:eastAsia="Times New Roman" w:hAnsiTheme="minorHAnsi" w:cstheme="minorHAnsi"/>
          <w:sz w:val="24"/>
          <w:szCs w:val="24"/>
        </w:rPr>
      </w:pPr>
      <w:r w:rsidRPr="00F66F15">
        <w:rPr>
          <w:rFonts w:asciiTheme="minorHAnsi" w:hAnsiTheme="minorHAnsi" w:cstheme="minorHAnsi"/>
          <w:sz w:val="24"/>
          <w:szCs w:val="24"/>
          <w:shd w:val="clear" w:color="auto" w:fill="FFFFFF"/>
        </w:rPr>
        <w:t>Keep in mind that this was 1973, when hardly anyone else believed these countries capable of reform: "In </w:t>
      </w:r>
      <w:r w:rsidRPr="00F66F15">
        <w:rPr>
          <w:rFonts w:asciiTheme="minorHAnsi" w:hAnsiTheme="minorHAnsi" w:cstheme="minorHAnsi"/>
          <w:sz w:val="24"/>
          <w:szCs w:val="24"/>
        </w:rPr>
        <w:t>Eastern Europe</w:t>
      </w:r>
      <w:r w:rsidRPr="00F66F15">
        <w:rPr>
          <w:rFonts w:asciiTheme="minorHAnsi" w:hAnsiTheme="minorHAnsi" w:cstheme="minorHAnsi"/>
          <w:sz w:val="24"/>
          <w:szCs w:val="24"/>
          <w:shd w:val="clear" w:color="auto" w:fill="FFFFFF"/>
        </w:rPr>
        <w:t xml:space="preserve">, then, I think that the prospects for the free market are excellent--I think we’re getting free-market </w:t>
      </w:r>
      <w:r w:rsidRPr="00F66F15">
        <w:rPr>
          <w:rFonts w:asciiTheme="minorHAnsi" w:hAnsiTheme="minorHAnsi" w:cstheme="minorHAnsi"/>
          <w:b/>
          <w:bCs/>
          <w:sz w:val="24"/>
          <w:szCs w:val="24"/>
          <w:highlight w:val="green"/>
          <w:u w:val="single"/>
          <w:shd w:val="clear" w:color="auto" w:fill="FFFFFF"/>
        </w:rPr>
        <w:t>capitalism</w:t>
      </w:r>
      <w:r w:rsidRPr="00F66F15">
        <w:rPr>
          <w:rFonts w:asciiTheme="minorHAnsi" w:hAnsiTheme="minorHAnsi" w:cstheme="minorHAnsi"/>
          <w:sz w:val="24"/>
          <w:szCs w:val="24"/>
          <w:shd w:val="clear" w:color="auto" w:fill="FFFFFF"/>
        </w:rPr>
        <w:t xml:space="preserve"> and that its triumph there </w:t>
      </w:r>
      <w:r w:rsidRPr="00F66F15">
        <w:rPr>
          <w:rFonts w:asciiTheme="minorHAnsi" w:hAnsiTheme="minorHAnsi" w:cstheme="minorHAnsi"/>
          <w:b/>
          <w:bCs/>
          <w:sz w:val="24"/>
          <w:szCs w:val="24"/>
          <w:highlight w:val="green"/>
          <w:u w:val="single"/>
          <w:shd w:val="clear" w:color="auto" w:fill="FFFFFF"/>
        </w:rPr>
        <w:t>is</w:t>
      </w:r>
      <w:r w:rsidRPr="00F66F15">
        <w:rPr>
          <w:rFonts w:asciiTheme="minorHAnsi" w:hAnsiTheme="minorHAnsi" w:cstheme="minorHAnsi"/>
          <w:sz w:val="24"/>
          <w:szCs w:val="24"/>
          <w:shd w:val="clear" w:color="auto" w:fill="FFFFFF"/>
        </w:rPr>
        <w:t xml:space="preserve"> almost </w:t>
      </w:r>
      <w:r w:rsidRPr="00F66F15">
        <w:rPr>
          <w:rFonts w:asciiTheme="minorHAnsi" w:hAnsiTheme="minorHAnsi" w:cstheme="minorHAnsi"/>
          <w:b/>
          <w:bCs/>
          <w:sz w:val="24"/>
          <w:szCs w:val="24"/>
          <w:highlight w:val="green"/>
          <w:u w:val="single"/>
          <w:shd w:val="clear" w:color="auto" w:fill="FFFFFF"/>
        </w:rPr>
        <w:t>inevitable</w:t>
      </w:r>
      <w:r w:rsidRPr="00F66F15">
        <w:rPr>
          <w:rFonts w:asciiTheme="minorHAnsi" w:hAnsiTheme="minorHAnsi" w:cstheme="minorHAnsi"/>
          <w:sz w:val="24"/>
          <w:szCs w:val="24"/>
          <w:shd w:val="clear" w:color="auto" w:fill="FFFFFF"/>
        </w:rPr>
        <w:t xml:space="preserve">." Ten years later, it was still fashionable to speak of authoritarian regimes that could reform, as contrasted with </w:t>
      </w:r>
      <w:r w:rsidRPr="00F13A08">
        <w:rPr>
          <w:rFonts w:asciiTheme="minorHAnsi" w:hAnsiTheme="minorHAnsi" w:cstheme="minorHAnsi"/>
          <w:b/>
          <w:bCs/>
          <w:sz w:val="24"/>
          <w:szCs w:val="24"/>
          <w:u w:val="single"/>
          <w:shd w:val="clear" w:color="auto" w:fill="FFFFFF"/>
        </w:rPr>
        <w:t>socialist totalitarianism</w:t>
      </w:r>
      <w:r w:rsidRPr="00F66F15">
        <w:rPr>
          <w:rFonts w:asciiTheme="minorHAnsi" w:hAnsiTheme="minorHAnsi" w:cstheme="minorHAnsi"/>
          <w:sz w:val="24"/>
          <w:szCs w:val="24"/>
          <w:shd w:val="clear" w:color="auto" w:fill="FFFFFF"/>
        </w:rPr>
        <w:t xml:space="preserve"> that could not be reform and presumably </w:t>
      </w:r>
      <w:r w:rsidRPr="00F13A08">
        <w:rPr>
          <w:rFonts w:asciiTheme="minorHAnsi" w:hAnsiTheme="minorHAnsi" w:cstheme="minorHAnsi"/>
          <w:b/>
          <w:bCs/>
          <w:sz w:val="24"/>
          <w:szCs w:val="24"/>
          <w:u w:val="single"/>
          <w:shd w:val="clear" w:color="auto" w:fill="FFFFFF"/>
        </w:rPr>
        <w:t>had to be obliterated</w:t>
      </w:r>
      <w:r w:rsidRPr="00F66F15">
        <w:rPr>
          <w:rFonts w:asciiTheme="minorHAnsi" w:hAnsiTheme="minorHAnsi" w:cstheme="minorHAnsi"/>
          <w:sz w:val="24"/>
          <w:szCs w:val="24"/>
          <w:shd w:val="clear" w:color="auto" w:fill="FFFFFF"/>
        </w:rPr>
        <w:t xml:space="preserve">. Rothbard did not believe this, based on both theory and evidence. </w:t>
      </w:r>
      <w:r w:rsidRPr="00F66F15">
        <w:rPr>
          <w:rFonts w:asciiTheme="minorHAnsi" w:eastAsia="Times New Roman" w:hAnsiTheme="minorHAnsi" w:cstheme="minorHAnsi"/>
          <w:sz w:val="24"/>
          <w:szCs w:val="24"/>
        </w:rPr>
        <w:t>"</w:t>
      </w:r>
      <w:proofErr w:type="gramStart"/>
      <w:r w:rsidRPr="00F66F15">
        <w:rPr>
          <w:rFonts w:asciiTheme="minorHAnsi" w:eastAsia="Times New Roman" w:hAnsiTheme="minorHAnsi" w:cstheme="minorHAnsi"/>
          <w:sz w:val="24"/>
          <w:szCs w:val="24"/>
        </w:rPr>
        <w:t>the</w:t>
      </w:r>
      <w:proofErr w:type="gramEnd"/>
      <w:r w:rsidRPr="00F66F15">
        <w:rPr>
          <w:rFonts w:asciiTheme="minorHAnsi" w:eastAsia="Times New Roman" w:hAnsiTheme="minorHAnsi" w:cstheme="minorHAnsi"/>
          <w:sz w:val="24"/>
          <w:szCs w:val="24"/>
        </w:rPr>
        <w:t xml:space="preserve"> advent of industrialism and the Industrial Revolution has irreversibly changed the prognosis for freedom and statism. In the pre-industrial era, statism and despotism could peg along indefinitely, content to keep the peasantry at subsistence levels and to live off their surplus. But industrialism has broken the old tables; for it has become evident that </w:t>
      </w:r>
      <w:r w:rsidRPr="00F66F15">
        <w:rPr>
          <w:rFonts w:asciiTheme="minorHAnsi" w:eastAsia="Times New Roman" w:hAnsiTheme="minorHAnsi" w:cstheme="minorHAnsi"/>
          <w:b/>
          <w:bCs/>
          <w:sz w:val="24"/>
          <w:szCs w:val="24"/>
          <w:highlight w:val="green"/>
          <w:u w:val="single"/>
        </w:rPr>
        <w:t>socialism cannot run an industrial system</w:t>
      </w:r>
      <w:r w:rsidRPr="00F66F15">
        <w:rPr>
          <w:rFonts w:asciiTheme="minorHAnsi" w:eastAsia="Times New Roman" w:hAnsiTheme="minorHAnsi" w:cstheme="minorHAnsi"/>
          <w:sz w:val="24"/>
          <w:szCs w:val="24"/>
        </w:rPr>
        <w:t xml:space="preserve">, and it is gradually becoming evident that </w:t>
      </w:r>
      <w:r w:rsidRPr="00F66F15">
        <w:rPr>
          <w:rFonts w:asciiTheme="minorHAnsi" w:eastAsia="Times New Roman" w:hAnsiTheme="minorHAnsi" w:cstheme="minorHAnsi"/>
          <w:b/>
          <w:bCs/>
          <w:sz w:val="24"/>
          <w:szCs w:val="24"/>
          <w:u w:val="single"/>
        </w:rPr>
        <w:t>neomercantilism, interventionism, in the long run cannot run an industrial system</w:t>
      </w:r>
      <w:r w:rsidRPr="00F66F15">
        <w:rPr>
          <w:rFonts w:asciiTheme="minorHAnsi" w:eastAsia="Times New Roman" w:hAnsiTheme="minorHAnsi" w:cstheme="minorHAnsi"/>
          <w:sz w:val="24"/>
          <w:szCs w:val="24"/>
        </w:rPr>
        <w:t xml:space="preserve"> either. </w:t>
      </w:r>
      <w:proofErr w:type="gramStart"/>
      <w:r w:rsidRPr="00F66F15">
        <w:rPr>
          <w:rFonts w:asciiTheme="minorHAnsi" w:eastAsia="Times New Roman" w:hAnsiTheme="minorHAnsi" w:cstheme="minorHAnsi"/>
          <w:sz w:val="24"/>
          <w:szCs w:val="24"/>
        </w:rPr>
        <w:t>Free-market</w:t>
      </w:r>
      <w:proofErr w:type="gramEnd"/>
      <w:r w:rsidRPr="00F66F15">
        <w:rPr>
          <w:rFonts w:asciiTheme="minorHAnsi" w:eastAsia="Times New Roman" w:hAnsiTheme="minorHAnsi" w:cstheme="minorHAnsi"/>
          <w:sz w:val="24"/>
          <w:szCs w:val="24"/>
        </w:rPr>
        <w:t xml:space="preserve"> </w:t>
      </w:r>
      <w:r w:rsidRPr="00F66F15">
        <w:rPr>
          <w:rFonts w:asciiTheme="minorHAnsi" w:eastAsia="Times New Roman" w:hAnsiTheme="minorHAnsi" w:cstheme="minorHAnsi"/>
          <w:b/>
          <w:bCs/>
          <w:sz w:val="24"/>
          <w:szCs w:val="24"/>
          <w:highlight w:val="green"/>
          <w:u w:val="single"/>
        </w:rPr>
        <w:t>capi</w:t>
      </w:r>
      <w:r w:rsidRPr="00F66F15">
        <w:rPr>
          <w:rFonts w:asciiTheme="minorHAnsi" w:eastAsia="Times New Roman" w:hAnsiTheme="minorHAnsi" w:cstheme="minorHAnsi"/>
          <w:b/>
          <w:bCs/>
          <w:sz w:val="24"/>
          <w:szCs w:val="24"/>
          <w:highlight w:val="green"/>
          <w:u w:val="single"/>
        </w:rPr>
        <w:softHyphen/>
        <w:t>talism</w:t>
      </w:r>
      <w:r w:rsidRPr="00F66F15">
        <w:rPr>
          <w:rFonts w:asciiTheme="minorHAnsi" w:eastAsia="Times New Roman" w:hAnsiTheme="minorHAnsi" w:cstheme="minorHAnsi"/>
          <w:sz w:val="24"/>
          <w:szCs w:val="24"/>
        </w:rPr>
        <w:t xml:space="preserve">, the victory of social power and the economic means, </w:t>
      </w:r>
      <w:r w:rsidRPr="00F66F15">
        <w:rPr>
          <w:rFonts w:asciiTheme="minorHAnsi" w:eastAsia="Times New Roman" w:hAnsiTheme="minorHAnsi" w:cstheme="minorHAnsi"/>
          <w:b/>
          <w:bCs/>
          <w:sz w:val="24"/>
          <w:szCs w:val="24"/>
          <w:u w:val="single"/>
        </w:rPr>
        <w:t>is not only the only moral and by far the most productive system</w:t>
      </w:r>
      <w:r w:rsidRPr="00F66F15">
        <w:rPr>
          <w:rFonts w:asciiTheme="minorHAnsi" w:eastAsia="Times New Roman" w:hAnsiTheme="minorHAnsi" w:cstheme="minorHAnsi"/>
          <w:sz w:val="24"/>
          <w:szCs w:val="24"/>
        </w:rPr>
        <w:t xml:space="preserve">; it has become the </w:t>
      </w:r>
      <w:r w:rsidRPr="00F66F15">
        <w:rPr>
          <w:rFonts w:asciiTheme="minorHAnsi" w:eastAsia="Times New Roman" w:hAnsiTheme="minorHAnsi" w:cstheme="minorHAnsi"/>
          <w:b/>
          <w:bCs/>
          <w:sz w:val="24"/>
          <w:szCs w:val="24"/>
          <w:highlight w:val="green"/>
          <w:u w:val="single"/>
        </w:rPr>
        <w:t>only viable system for</w:t>
      </w:r>
      <w:r w:rsidRPr="00F66F15">
        <w:rPr>
          <w:rFonts w:asciiTheme="minorHAnsi" w:eastAsia="Times New Roman" w:hAnsiTheme="minorHAnsi" w:cstheme="minorHAnsi"/>
          <w:sz w:val="24"/>
          <w:szCs w:val="24"/>
        </w:rPr>
        <w:t xml:space="preserve"> mankind in the </w:t>
      </w:r>
      <w:r w:rsidRPr="00F66F15">
        <w:rPr>
          <w:rFonts w:asciiTheme="minorHAnsi" w:eastAsia="Times New Roman" w:hAnsiTheme="minorHAnsi" w:cstheme="minorHAnsi"/>
          <w:b/>
          <w:bCs/>
          <w:sz w:val="24"/>
          <w:szCs w:val="24"/>
          <w:highlight w:val="green"/>
          <w:u w:val="single"/>
        </w:rPr>
        <w:t>industrial</w:t>
      </w:r>
      <w:r w:rsidRPr="00F66F15">
        <w:rPr>
          <w:rFonts w:asciiTheme="minorHAnsi" w:eastAsia="Times New Roman" w:hAnsiTheme="minorHAnsi" w:cstheme="minorHAnsi"/>
          <w:sz w:val="24"/>
          <w:szCs w:val="24"/>
        </w:rPr>
        <w:t xml:space="preserve"> era. </w:t>
      </w:r>
      <w:r w:rsidRPr="00F66F15">
        <w:rPr>
          <w:rFonts w:asciiTheme="minorHAnsi" w:eastAsia="Times New Roman" w:hAnsiTheme="minorHAnsi" w:cstheme="minorHAnsi"/>
          <w:b/>
          <w:bCs/>
          <w:sz w:val="24"/>
          <w:szCs w:val="24"/>
          <w:highlight w:val="green"/>
          <w:u w:val="single"/>
        </w:rPr>
        <w:t>Its</w:t>
      </w:r>
      <w:r w:rsidRPr="00F66F15">
        <w:rPr>
          <w:rFonts w:asciiTheme="minorHAnsi" w:eastAsia="Times New Roman" w:hAnsiTheme="minorHAnsi" w:cstheme="minorHAnsi"/>
          <w:sz w:val="24"/>
          <w:szCs w:val="24"/>
        </w:rPr>
        <w:t xml:space="preserve"> eventual </w:t>
      </w:r>
      <w:r w:rsidRPr="00F66F15">
        <w:rPr>
          <w:rFonts w:asciiTheme="minorHAnsi" w:eastAsia="Times New Roman" w:hAnsiTheme="minorHAnsi" w:cstheme="minorHAnsi"/>
          <w:b/>
          <w:bCs/>
          <w:sz w:val="24"/>
          <w:szCs w:val="24"/>
          <w:highlight w:val="green"/>
          <w:u w:val="single"/>
        </w:rPr>
        <w:t>triumph is</w:t>
      </w:r>
      <w:r w:rsidRPr="00F66F15">
        <w:rPr>
          <w:rFonts w:asciiTheme="minorHAnsi" w:eastAsia="Times New Roman" w:hAnsiTheme="minorHAnsi" w:cstheme="minorHAnsi"/>
          <w:sz w:val="24"/>
          <w:szCs w:val="24"/>
        </w:rPr>
        <w:t xml:space="preserve"> therefore virtually </w:t>
      </w:r>
      <w:r w:rsidRPr="00F66F15">
        <w:rPr>
          <w:rFonts w:asciiTheme="minorHAnsi" w:eastAsia="Times New Roman" w:hAnsiTheme="minorHAnsi" w:cstheme="minorHAnsi"/>
          <w:b/>
          <w:bCs/>
          <w:sz w:val="24"/>
          <w:szCs w:val="24"/>
          <w:highlight w:val="green"/>
          <w:u w:val="single"/>
        </w:rPr>
        <w:t>inevitable</w:t>
      </w:r>
      <w:r w:rsidRPr="00F66F15">
        <w:rPr>
          <w:rFonts w:asciiTheme="minorHAnsi" w:eastAsia="Times New Roman" w:hAnsiTheme="minorHAnsi" w:cstheme="minorHAnsi"/>
          <w:sz w:val="24"/>
          <w:szCs w:val="24"/>
        </w:rPr>
        <w:t>."</w:t>
      </w:r>
    </w:p>
    <w:p w14:paraId="7B690D0B" w14:textId="3497F846" w:rsidR="00B8355C" w:rsidRDefault="00B8355C" w:rsidP="00B8355C"/>
    <w:p w14:paraId="1583BC32" w14:textId="77777777" w:rsidR="00A31747" w:rsidRPr="00931871" w:rsidRDefault="00A31747" w:rsidP="00A31747">
      <w:pPr>
        <w:pStyle w:val="Heading4"/>
        <w:rPr>
          <w:bCs/>
        </w:rPr>
      </w:pPr>
      <w:r w:rsidRPr="00931871">
        <w:lastRenderedPageBreak/>
        <w:t xml:space="preserve">1] It’s </w:t>
      </w:r>
      <w:r w:rsidRPr="00931871">
        <w:rPr>
          <w:u w:val="single"/>
        </w:rPr>
        <w:t>sustainable</w:t>
      </w:r>
      <w:r w:rsidRPr="00931871">
        <w:t xml:space="preserve"> – data proves we’re entering the </w:t>
      </w:r>
      <w:r w:rsidRPr="00931871">
        <w:rPr>
          <w:u w:val="single"/>
        </w:rPr>
        <w:t>golden age</w:t>
      </w:r>
    </w:p>
    <w:p w14:paraId="79D78E1F" w14:textId="77777777" w:rsidR="00A31747" w:rsidRDefault="00A31747" w:rsidP="00A31747">
      <w:proofErr w:type="spellStart"/>
      <w:r>
        <w:rPr>
          <w:b/>
          <w:bCs/>
          <w:sz w:val="26"/>
        </w:rPr>
        <w:t>Hausfather</w:t>
      </w:r>
      <w:proofErr w:type="spellEnd"/>
      <w:r>
        <w:rPr>
          <w:b/>
          <w:bCs/>
          <w:sz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5D7431CC" w14:textId="77777777" w:rsidR="00A31747" w:rsidRDefault="00A31747" w:rsidP="00A31747">
      <w:pPr>
        <w:rPr>
          <w:sz w:val="16"/>
        </w:rPr>
      </w:pPr>
      <w:r>
        <w:rPr>
          <w:sz w:val="16"/>
        </w:rPr>
        <w:t xml:space="preserve">The </w:t>
      </w:r>
      <w:r>
        <w:rPr>
          <w:u w:val="single"/>
        </w:rPr>
        <w:t xml:space="preserve">past 30 years have seen immense progress </w:t>
      </w:r>
      <w:r>
        <w:rPr>
          <w:b/>
          <w:iCs/>
          <w:u w:val="single"/>
        </w:rPr>
        <w:t xml:space="preserve">in </w:t>
      </w:r>
      <w:r>
        <w:rPr>
          <w:b/>
          <w:iCs/>
          <w:highlight w:val="green"/>
          <w:u w:val="single"/>
        </w:rPr>
        <w:t>improving</w:t>
      </w:r>
      <w:r>
        <w:rPr>
          <w:b/>
          <w:iCs/>
          <w:u w:val="single"/>
        </w:rPr>
        <w:t xml:space="preserve"> the </w:t>
      </w:r>
      <w:r>
        <w:rPr>
          <w:b/>
          <w:iCs/>
          <w:highlight w:val="green"/>
          <w:u w:val="single"/>
        </w:rPr>
        <w:t>quality of life</w:t>
      </w:r>
      <w:r>
        <w:rPr>
          <w:b/>
          <w:iCs/>
          <w:u w:val="single"/>
        </w:rPr>
        <w:t xml:space="preserve"> for much of humanity</w:t>
      </w:r>
      <w:r>
        <w:rPr>
          <w:u w:val="single"/>
        </w:rPr>
        <w:t>.</w:t>
      </w:r>
      <w:r>
        <w:rPr>
          <w:sz w:val="16"/>
        </w:rPr>
        <w:t xml:space="preserve"> Extreme </w:t>
      </w:r>
      <w:r>
        <w:rPr>
          <w:highlight w:val="green"/>
          <w:u w:val="single"/>
        </w:rPr>
        <w:t>poverty</w:t>
      </w:r>
      <w:r>
        <w:rPr>
          <w:sz w:val="16"/>
        </w:rPr>
        <w:t xml:space="preserve"> — the number of people living on less than $1.90 per day — </w:t>
      </w:r>
      <w:r>
        <w:rPr>
          <w:u w:val="single"/>
        </w:rPr>
        <w:t xml:space="preserve">has fallen by nearly two-thirds, </w:t>
      </w:r>
      <w:r>
        <w:rPr>
          <w:highlight w:val="green"/>
          <w:u w:val="single"/>
        </w:rPr>
        <w:t xml:space="preserve">from 1.9 </w:t>
      </w:r>
      <w:r>
        <w:rPr>
          <w:b/>
          <w:iCs/>
          <w:highlight w:val="green"/>
          <w:u w:val="single"/>
        </w:rPr>
        <w:t>billion to</w:t>
      </w:r>
      <w:r>
        <w:rPr>
          <w:u w:val="single"/>
        </w:rPr>
        <w:t xml:space="preserve"> around </w:t>
      </w:r>
      <w:r>
        <w:rPr>
          <w:highlight w:val="green"/>
          <w:u w:val="single"/>
        </w:rPr>
        <w:t xml:space="preserve">650 </w:t>
      </w:r>
      <w:r>
        <w:rPr>
          <w:b/>
          <w:iCs/>
          <w:highlight w:val="green"/>
          <w:u w:val="single"/>
        </w:rPr>
        <w:t>million</w:t>
      </w:r>
      <w:r>
        <w:rPr>
          <w:sz w:val="16"/>
        </w:rPr>
        <w:t xml:space="preserve">. </w:t>
      </w:r>
      <w:r>
        <w:rPr>
          <w:highlight w:val="green"/>
          <w:u w:val="single"/>
        </w:rPr>
        <w:t xml:space="preserve">Life expectancy </w:t>
      </w:r>
      <w:r>
        <w:rPr>
          <w:u w:val="single"/>
        </w:rPr>
        <w:t xml:space="preserve">has </w:t>
      </w:r>
      <w:r>
        <w:rPr>
          <w:highlight w:val="green"/>
          <w:u w:val="single"/>
        </w:rPr>
        <w:t>risen</w:t>
      </w:r>
      <w:r>
        <w:rPr>
          <w:sz w:val="16"/>
        </w:rPr>
        <w:t xml:space="preserve"> in most of the world, </w:t>
      </w:r>
      <w:r>
        <w:rPr>
          <w:u w:val="single"/>
        </w:rPr>
        <w:t>along with literacy and access to education</w:t>
      </w:r>
      <w:r>
        <w:rPr>
          <w:sz w:val="16"/>
        </w:rPr>
        <w:t xml:space="preserve">, </w:t>
      </w:r>
      <w:r>
        <w:rPr>
          <w:u w:val="single"/>
        </w:rPr>
        <w:t>while infant mortality has fallen</w:t>
      </w:r>
      <w:r>
        <w:rPr>
          <w:sz w:val="16"/>
        </w:rPr>
        <w:t xml:space="preserve">. Despite perceptions to the contrary, </w:t>
      </w:r>
      <w:r>
        <w:rPr>
          <w:b/>
          <w:iCs/>
          <w:u w:val="single"/>
        </w:rPr>
        <w:t>the average person born today is likely to have access to more opportunities and have a better quality of life than at any other point in human history</w:t>
      </w:r>
      <w:r>
        <w:rPr>
          <w:sz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rPr>
        <w:t xml:space="preserve">However, </w:t>
      </w:r>
      <w:r>
        <w:rPr>
          <w:u w:val="single"/>
        </w:rPr>
        <w:t>this growth has come at a cost</w:t>
      </w:r>
      <w:r>
        <w:rPr>
          <w:sz w:val="16"/>
        </w:rPr>
        <w:t xml:space="preserve">: </w:t>
      </w:r>
      <w:r>
        <w:rPr>
          <w:u w:val="single"/>
        </w:rPr>
        <w:t>between 1990 and 2019</w:t>
      </w:r>
      <w:r>
        <w:rPr>
          <w:sz w:val="16"/>
        </w:rPr>
        <w:t xml:space="preserve">, global </w:t>
      </w:r>
      <w:r>
        <w:rPr>
          <w:u w:val="single"/>
        </w:rPr>
        <w:t xml:space="preserve">emissions of CO2 </w:t>
      </w:r>
      <w:r>
        <w:rPr>
          <w:b/>
          <w:iCs/>
          <w:u w:val="single"/>
        </w:rPr>
        <w:t>increased by 56%.</w:t>
      </w:r>
      <w:r>
        <w:rPr>
          <w:sz w:val="16"/>
        </w:rPr>
        <w:t xml:space="preserve"> </w:t>
      </w:r>
      <w:r>
        <w:rPr>
          <w:u w:val="single"/>
        </w:rPr>
        <w:t>Historically, economic growth has been closely linked to increased energy consumption</w:t>
      </w:r>
      <w:r>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iCs/>
          <w:u w:val="single"/>
        </w:rPr>
        <w:t>something has begun to change.</w:t>
      </w:r>
      <w:r>
        <w:rPr>
          <w:sz w:val="16"/>
        </w:rPr>
        <w:t xml:space="preserve"> Rather than a 21st century dominated by coal that energy modelers foresaw, </w:t>
      </w:r>
      <w:r>
        <w:rPr>
          <w:b/>
          <w:iCs/>
          <w:u w:val="single"/>
        </w:rPr>
        <w:t xml:space="preserve">global </w:t>
      </w:r>
      <w:r>
        <w:rPr>
          <w:b/>
          <w:iCs/>
          <w:highlight w:val="green"/>
          <w:u w:val="single"/>
        </w:rPr>
        <w:t>coal use</w:t>
      </w:r>
      <w:r>
        <w:rPr>
          <w:b/>
          <w:iCs/>
          <w:u w:val="single"/>
        </w:rPr>
        <w:t xml:space="preserve"> peaked in 2013 and is now </w:t>
      </w:r>
      <w:r>
        <w:rPr>
          <w:b/>
          <w:iCs/>
          <w:highlight w:val="green"/>
          <w:u w:val="single"/>
        </w:rPr>
        <w:t>in structural decline</w:t>
      </w:r>
      <w:r>
        <w:rPr>
          <w:sz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t>costs falling</w:t>
      </w:r>
      <w:r>
        <w:rPr>
          <w:u w:val="single"/>
        </w:rPr>
        <w:t xml:space="preserve"> 10-fold since 2009</w:t>
      </w:r>
      <w:r>
        <w:rPr>
          <w:sz w:val="16"/>
        </w:rPr>
        <w:t xml:space="preserve">. The world produced more electricity from clean energy — </w:t>
      </w:r>
      <w:r>
        <w:rPr>
          <w:u w:val="single"/>
        </w:rPr>
        <w:t>solar, wind, hydro, and nuclear — than from coal over the past two years</w:t>
      </w:r>
      <w:r>
        <w:rPr>
          <w:sz w:val="16"/>
        </w:rPr>
        <w:t xml:space="preserve">. And, according to some major oil companies, </w:t>
      </w:r>
      <w:r>
        <w:rPr>
          <w:b/>
          <w:iCs/>
          <w:u w:val="single"/>
        </w:rPr>
        <w:t xml:space="preserve">peak </w:t>
      </w:r>
      <w:r>
        <w:rPr>
          <w:b/>
          <w:iCs/>
          <w:highlight w:val="green"/>
          <w:u w:val="single"/>
        </w:rPr>
        <w:t>oil</w:t>
      </w:r>
      <w:r>
        <w:rPr>
          <w:b/>
          <w:iCs/>
          <w:u w:val="single"/>
        </w:rPr>
        <w:t xml:space="preserve"> is upon us</w:t>
      </w:r>
      <w:r>
        <w:rPr>
          <w:sz w:val="16"/>
        </w:rPr>
        <w:t xml:space="preserve"> — not because we have run out of cheap oil to produce, but because </w:t>
      </w:r>
      <w:r>
        <w:rPr>
          <w:highlight w:val="green"/>
          <w:u w:val="single"/>
        </w:rPr>
        <w:t xml:space="preserve">demand is </w:t>
      </w:r>
      <w:proofErr w:type="gramStart"/>
      <w:r>
        <w:rPr>
          <w:highlight w:val="green"/>
          <w:u w:val="single"/>
        </w:rPr>
        <w:t>falling</w:t>
      </w:r>
      <w:proofErr w:type="gramEnd"/>
      <w:r>
        <w:rPr>
          <w:u w:val="single"/>
        </w:rPr>
        <w:t xml:space="preserve"> and </w:t>
      </w:r>
      <w:r>
        <w:rPr>
          <w:highlight w:val="green"/>
          <w:u w:val="single"/>
        </w:rPr>
        <w:t>companies expect further decline</w:t>
      </w:r>
      <w:r>
        <w:rPr>
          <w:u w:val="single"/>
        </w:rPr>
        <w:t xml:space="preserve"> as consumers increasingly shift to electric vehicles. </w:t>
      </w:r>
      <w:r>
        <w:rPr>
          <w:sz w:val="16"/>
        </w:rPr>
        <w:t xml:space="preserve">The </w:t>
      </w:r>
      <w:r>
        <w:rPr>
          <w:u w:val="single"/>
        </w:rPr>
        <w:t xml:space="preserve">world has long been experiencing a relative </w:t>
      </w:r>
      <w:r>
        <w:rPr>
          <w:b/>
          <w:iCs/>
          <w:highlight w:val="green"/>
          <w:u w:val="single"/>
        </w:rPr>
        <w:t>decoupling</w:t>
      </w:r>
      <w:r>
        <w:rPr>
          <w:sz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highlight w:val="green"/>
        </w:rPr>
        <w:t>,</w:t>
      </w:r>
      <w:r>
        <w:rPr>
          <w:sz w:val="16"/>
        </w:rPr>
        <w:t xml:space="preserve"> </w:t>
      </w:r>
      <w:r>
        <w:rPr>
          <w:u w:val="single"/>
        </w:rPr>
        <w:t xml:space="preserve">with the emissions per unit of GDP </w:t>
      </w:r>
      <w:r>
        <w:rPr>
          <w:b/>
          <w:iCs/>
          <w:u w:val="single"/>
        </w:rPr>
        <w:t>falling for the past 60 years</w:t>
      </w:r>
      <w:r>
        <w:rPr>
          <w:sz w:val="16"/>
        </w:rPr>
        <w:t xml:space="preserve">. </w:t>
      </w:r>
      <w:r>
        <w:rPr>
          <w:u w:val="single"/>
        </w:rPr>
        <w:t>This is the case even in countries like</w:t>
      </w:r>
      <w:r>
        <w:rPr>
          <w:sz w:val="16"/>
        </w:rPr>
        <w:t xml:space="preserve"> </w:t>
      </w:r>
      <w:r>
        <w:rPr>
          <w:b/>
          <w:iCs/>
          <w:u w:val="single"/>
        </w:rPr>
        <w:t>India and China</w:t>
      </w:r>
      <w:r>
        <w:rPr>
          <w:sz w:val="16"/>
        </w:rPr>
        <w:t xml:space="preserve"> that </w:t>
      </w:r>
      <w:r>
        <w:rPr>
          <w:u w:val="single"/>
        </w:rPr>
        <w:t>have been undergoing rapid</w:t>
      </w:r>
      <w:r>
        <w:rPr>
          <w:sz w:val="16"/>
        </w:rPr>
        <w:t xml:space="preserve"> economic </w:t>
      </w:r>
      <w:r>
        <w:rPr>
          <w:u w:val="single"/>
        </w:rPr>
        <w:t>growth.</w:t>
      </w:r>
      <w:r>
        <w:rPr>
          <w:sz w:val="16"/>
        </w:rPr>
        <w:t xml:space="preserve"> But relative decoupling alone is inadequate in a world where global CO2 emissions need to peak and decline in the next decade to give us any chance at limiting warming to well below 2</w:t>
      </w:r>
      <w:r>
        <w:rPr>
          <w:rFonts w:ascii="Cambria Math" w:hAnsi="Cambria Math" w:cs="Cambria Math"/>
          <w:sz w:val="16"/>
        </w:rPr>
        <w:t>℃</w:t>
      </w:r>
      <w:r>
        <w:rPr>
          <w:sz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iCs/>
          <w:highlight w:val="green"/>
          <w:u w:val="single"/>
        </w:rPr>
        <w:t>to absolutely decouple</w:t>
      </w:r>
      <w:r>
        <w:rPr>
          <w:b/>
          <w:iCs/>
          <w:u w:val="single"/>
        </w:rPr>
        <w:t xml:space="preserve"> CO2 emissions and economic growth</w:t>
      </w:r>
      <w:r>
        <w:rPr>
          <w:sz w:val="16"/>
        </w:rPr>
        <w:t xml:space="preserve"> — with global </w:t>
      </w:r>
      <w:r>
        <w:rPr>
          <w:u w:val="single"/>
        </w:rPr>
        <w:t xml:space="preserve">CO2 </w:t>
      </w:r>
      <w:r>
        <w:rPr>
          <w:highlight w:val="green"/>
          <w:u w:val="single"/>
        </w:rPr>
        <w:t>emissions</w:t>
      </w:r>
      <w:r>
        <w:rPr>
          <w:sz w:val="16"/>
        </w:rPr>
        <w:t xml:space="preserve"> potentially having </w:t>
      </w:r>
      <w:r>
        <w:rPr>
          <w:u w:val="single"/>
        </w:rPr>
        <w:t>peaked in 2019</w:t>
      </w:r>
      <w:r>
        <w:rPr>
          <w:sz w:val="16"/>
        </w:rPr>
        <w:t xml:space="preserve"> </w:t>
      </w:r>
      <w:r>
        <w:rPr>
          <w:b/>
          <w:iCs/>
          <w:u w:val="single"/>
        </w:rPr>
        <w:t xml:space="preserve">and </w:t>
      </w:r>
      <w:r>
        <w:rPr>
          <w:b/>
          <w:iCs/>
          <w:highlight w:val="green"/>
          <w:u w:val="single"/>
        </w:rPr>
        <w:t>unlikely to increase</w:t>
      </w:r>
      <w:r>
        <w:rPr>
          <w:b/>
          <w:iCs/>
          <w:u w:val="single"/>
        </w:rPr>
        <w:t xml:space="preserve"> substantially </w:t>
      </w:r>
      <w:r>
        <w:rPr>
          <w:b/>
          <w:iCs/>
          <w:highlight w:val="green"/>
          <w:u w:val="single"/>
        </w:rPr>
        <w:t xml:space="preserve">in the </w:t>
      </w:r>
      <w:r>
        <w:rPr>
          <w:b/>
          <w:iCs/>
          <w:u w:val="single"/>
        </w:rPr>
        <w:t xml:space="preserve">coming </w:t>
      </w:r>
      <w:r>
        <w:rPr>
          <w:b/>
          <w:iCs/>
          <w:highlight w:val="green"/>
          <w:u w:val="single"/>
        </w:rPr>
        <w:t>decade</w:t>
      </w:r>
      <w:r>
        <w:rPr>
          <w:sz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rPr>
        <w:t xml:space="preserve">In recent years we have seen more and more examples of absolute decoupling — economic growth accompanied by falling CO2 emissions. </w:t>
      </w:r>
      <w:r>
        <w:rPr>
          <w:u w:val="single"/>
        </w:rPr>
        <w:t>Since 2005,</w:t>
      </w:r>
      <w:r>
        <w:rPr>
          <w:sz w:val="16"/>
        </w:rPr>
        <w:t xml:space="preserve"> </w:t>
      </w:r>
      <w:r>
        <w:rPr>
          <w:highlight w:val="green"/>
          <w:u w:val="single"/>
        </w:rPr>
        <w:t>32 countries</w:t>
      </w:r>
      <w:r>
        <w:rPr>
          <w:u w:val="single"/>
        </w:rPr>
        <w:t xml:space="preserve"> with a population of at least one million people </w:t>
      </w:r>
      <w:r>
        <w:rPr>
          <w:b/>
          <w:iCs/>
          <w:u w:val="single"/>
        </w:rPr>
        <w:t xml:space="preserve">have </w:t>
      </w:r>
      <w:proofErr w:type="gramStart"/>
      <w:r>
        <w:rPr>
          <w:b/>
          <w:iCs/>
          <w:highlight w:val="green"/>
          <w:u w:val="single"/>
        </w:rPr>
        <w:t>absolutely decoupled</w:t>
      </w:r>
      <w:proofErr w:type="gramEnd"/>
      <w:r>
        <w:rPr>
          <w:sz w:val="16"/>
        </w:rPr>
        <w:t xml:space="preserve"> emissions from economic growth, both for terrestrial emissions (those within national borders) and consumption emissions (emissions embodied in the goods consumed in a country). This includes the </w:t>
      </w:r>
      <w:r>
        <w:rPr>
          <w:u w:val="single"/>
        </w:rPr>
        <w:t>U</w:t>
      </w:r>
      <w:r>
        <w:rPr>
          <w:sz w:val="16"/>
        </w:rPr>
        <w:t xml:space="preserve">nited </w:t>
      </w:r>
      <w:r>
        <w:rPr>
          <w:u w:val="single"/>
        </w:rPr>
        <w:t>S</w:t>
      </w:r>
      <w:r>
        <w:rPr>
          <w:sz w:val="16"/>
        </w:rPr>
        <w:t xml:space="preserve">tates, </w:t>
      </w:r>
      <w:r>
        <w:rPr>
          <w:u w:val="single"/>
        </w:rPr>
        <w:t>Japan, Mexico, Germany, U</w:t>
      </w:r>
      <w:r>
        <w:rPr>
          <w:sz w:val="16"/>
        </w:rPr>
        <w:t xml:space="preserve">nited </w:t>
      </w:r>
      <w:r>
        <w:rPr>
          <w:u w:val="single"/>
        </w:rPr>
        <w:t>K</w:t>
      </w:r>
      <w:r>
        <w:rPr>
          <w:sz w:val="16"/>
        </w:rPr>
        <w:t xml:space="preserve">ingdom, </w:t>
      </w:r>
      <w:r>
        <w:rPr>
          <w:u w:val="single"/>
        </w:rPr>
        <w:t xml:space="preserve">France, Spain, Poland, Romania, Netherlands, Belgium, Portugal, Sweden, Hungary, Belarus, Austria, Bulgaria, El Salvador, Singapore, Denmark, Finland, Slovakia, Norway, Ireland, New Zealand, Croatia, Jamaica, Lithuania, Slovenia, Latvia, </w:t>
      </w:r>
      <w:r>
        <w:rPr>
          <w:u w:val="single"/>
        </w:rPr>
        <w:lastRenderedPageBreak/>
        <w:t>Estonia, and Cyprus.</w:t>
      </w:r>
      <w:r>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Pr>
          <w:sz w:val="16"/>
        </w:rPr>
        <w:t xml:space="preserve">One of the </w:t>
      </w:r>
      <w:r>
        <w:rPr>
          <w:u w:val="single"/>
        </w:rPr>
        <w:t>primary criticisms of</w:t>
      </w:r>
      <w:r>
        <w:rPr>
          <w:sz w:val="16"/>
        </w:rPr>
        <w:t xml:space="preserve"> some prior analyses of absolute </w:t>
      </w:r>
      <w:r>
        <w:rPr>
          <w:u w:val="single"/>
        </w:rPr>
        <w:t>decoupling is</w:t>
      </w:r>
      <w:r>
        <w:rPr>
          <w:sz w:val="16"/>
        </w:rPr>
        <w:t xml:space="preserve"> that they ignore </w:t>
      </w:r>
      <w:r>
        <w:rPr>
          <w:b/>
          <w:iCs/>
          <w:u w:val="single"/>
        </w:rPr>
        <w:t>leakage</w:t>
      </w:r>
      <w:r>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w:t>
      </w:r>
      <w:proofErr w:type="gramStart"/>
      <w:r>
        <w:rPr>
          <w:u w:val="single"/>
        </w:rPr>
        <w:t>amount</w:t>
      </w:r>
      <w:proofErr w:type="gramEnd"/>
      <w:r>
        <w:rPr>
          <w:u w:val="single"/>
        </w:rPr>
        <w:t xml:space="preserve"> of </w:t>
      </w:r>
      <w:r>
        <w:rPr>
          <w:highlight w:val="green"/>
          <w:u w:val="single"/>
        </w:rPr>
        <w:t xml:space="preserve">emissions </w:t>
      </w:r>
      <w:r>
        <w:rPr>
          <w:u w:val="single"/>
        </w:rPr>
        <w:t xml:space="preserve">“exported” from developed countries to developing countries </w:t>
      </w:r>
      <w:r>
        <w:rPr>
          <w:b/>
          <w:iCs/>
          <w:highlight w:val="green"/>
          <w:u w:val="single"/>
        </w:rPr>
        <w:t>has</w:t>
      </w:r>
      <w:r>
        <w:rPr>
          <w:b/>
          <w:iCs/>
          <w:u w:val="single"/>
        </w:rPr>
        <w:t xml:space="preserve"> actually </w:t>
      </w:r>
      <w:r>
        <w:rPr>
          <w:b/>
          <w:iCs/>
          <w:highlight w:val="green"/>
          <w:u w:val="single"/>
        </w:rPr>
        <w:t>declined</w:t>
      </w:r>
      <w:r>
        <w:rPr>
          <w:b/>
          <w:iCs/>
          <w:u w:val="single"/>
        </w:rPr>
        <w:t xml:space="preserve"> over the past 15 years. </w:t>
      </w:r>
      <w:r>
        <w:rPr>
          <w:sz w:val="16"/>
        </w:rPr>
        <w:t xml:space="preserve">This means that, for many countries, </w:t>
      </w:r>
      <w:r>
        <w:rPr>
          <w:u w:val="single"/>
        </w:rPr>
        <w:t>both territorial emissions and consumption emissions</w:t>
      </w:r>
      <w:r>
        <w:rPr>
          <w:sz w:val="16"/>
        </w:rPr>
        <w:t xml:space="preserve"> (which include any emissions “exported” to other countries) </w:t>
      </w:r>
      <w:r>
        <w:rPr>
          <w:b/>
          <w:iCs/>
          <w:u w:val="single"/>
        </w:rPr>
        <w:t>have jointly declined</w:t>
      </w:r>
      <w:r>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Pr>
          <w:sz w:val="16"/>
        </w:rPr>
        <w:t>pretty wide</w:t>
      </w:r>
      <w:proofErr w:type="gramEnd"/>
      <w:r>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iCs/>
          <w:highlight w:val="green"/>
          <w:u w:val="single"/>
        </w:rPr>
        <w:t>Absolute decoupling is possible</w:t>
      </w:r>
      <w:r>
        <w:rPr>
          <w:b/>
          <w:iCs/>
          <w:u w:val="single"/>
        </w:rPr>
        <w:t>.</w:t>
      </w:r>
      <w:r>
        <w:rPr>
          <w:sz w:val="16"/>
        </w:rPr>
        <w:t xml:space="preserve"> </w:t>
      </w:r>
      <w:r>
        <w:rPr>
          <w:u w:val="single"/>
        </w:rPr>
        <w:t>There is no physical law requiring economic growth — and broader increases in human wellbeing — to necessarily be linked to CO2 emissions</w:t>
      </w:r>
      <w:r>
        <w:rPr>
          <w:sz w:val="16"/>
        </w:rPr>
        <w:t xml:space="preserve">. </w:t>
      </w:r>
      <w:proofErr w:type="gramStart"/>
      <w:r>
        <w:rPr>
          <w:sz w:val="16"/>
        </w:rPr>
        <w:t>All of</w:t>
      </w:r>
      <w:proofErr w:type="gramEnd"/>
      <w:r>
        <w:rPr>
          <w:sz w:val="16"/>
        </w:rPr>
        <w:t xml:space="preserve"> the </w:t>
      </w:r>
      <w:r>
        <w:rPr>
          <w:b/>
          <w:iCs/>
          <w:highlight w:val="green"/>
          <w:u w:val="single"/>
        </w:rPr>
        <w:t xml:space="preserve">services </w:t>
      </w:r>
      <w:r>
        <w:rPr>
          <w:b/>
          <w:iCs/>
          <w:u w:val="single"/>
        </w:rPr>
        <w:t>that we rely on today that emit fossil fuels</w:t>
      </w:r>
      <w:r>
        <w:rPr>
          <w:sz w:val="16"/>
        </w:rPr>
        <w:t xml:space="preserve"> — electricity, transportation, heating, food — </w:t>
      </w:r>
      <w:r>
        <w:rPr>
          <w:u w:val="single"/>
        </w:rPr>
        <w:t>can</w:t>
      </w:r>
      <w:r>
        <w:rPr>
          <w:sz w:val="16"/>
        </w:rPr>
        <w:t xml:space="preserve"> in principle </w:t>
      </w:r>
      <w:r>
        <w:rPr>
          <w:b/>
          <w:iCs/>
          <w:u w:val="single"/>
        </w:rPr>
        <w:t xml:space="preserve">be </w:t>
      </w:r>
      <w:r>
        <w:rPr>
          <w:b/>
          <w:iCs/>
          <w:highlight w:val="green"/>
          <w:u w:val="single"/>
        </w:rPr>
        <w:t>replaced by</w:t>
      </w:r>
      <w:r>
        <w:rPr>
          <w:b/>
          <w:iCs/>
          <w:u w:val="single"/>
        </w:rPr>
        <w:t xml:space="preserve"> near-</w:t>
      </w:r>
      <w:r>
        <w:rPr>
          <w:b/>
          <w:iCs/>
          <w:highlight w:val="green"/>
          <w:u w:val="single"/>
        </w:rPr>
        <w:t>zero carbon alternatives</w:t>
      </w:r>
      <w:r>
        <w:rPr>
          <w:sz w:val="16"/>
        </w:rPr>
        <w:t>, though these are more mature in some sectors (electricity, transportation, buildings) than in others (industrial processes, agriculture).</w:t>
      </w:r>
    </w:p>
    <w:p w14:paraId="451C6561" w14:textId="4DA746BC" w:rsidR="00A31747" w:rsidRDefault="00A31747" w:rsidP="00B8355C"/>
    <w:p w14:paraId="5096248C" w14:textId="77777777" w:rsidR="00A31747" w:rsidRDefault="00A31747" w:rsidP="00A31747">
      <w:pPr>
        <w:pStyle w:val="Heading4"/>
        <w:rPr>
          <w:rFonts w:eastAsia="Times New Roman"/>
        </w:rPr>
      </w:pPr>
      <w:r>
        <w:rPr>
          <w:rFonts w:eastAsia="Times New Roman"/>
        </w:rPr>
        <w:t>Alts fail</w:t>
      </w:r>
    </w:p>
    <w:p w14:paraId="2B04DFEF" w14:textId="77777777" w:rsidR="00A31747" w:rsidRDefault="00A31747" w:rsidP="00A31747">
      <w:pPr>
        <w:pStyle w:val="Heading4"/>
      </w:pPr>
      <w:r>
        <w:t>Edwards 19</w:t>
      </w:r>
    </w:p>
    <w:p w14:paraId="750FA74B" w14:textId="77777777" w:rsidR="00A31747" w:rsidRPr="00D96898" w:rsidRDefault="00A31747" w:rsidP="00A31747">
      <w:r w:rsidRPr="00D96898">
        <w:t>https://www.heritage.org/progressivism/commentary/three-nations-tried-socialism-and-rejected-it</w:t>
      </w:r>
    </w:p>
    <w:p w14:paraId="7491CF6B" w14:textId="77777777" w:rsidR="00A31747" w:rsidRPr="001525DF" w:rsidRDefault="00A31747" w:rsidP="00A31747">
      <w:pPr>
        <w:spacing w:before="100" w:beforeAutospacing="1" w:after="100" w:afterAutospacing="1" w:line="240" w:lineRule="auto"/>
        <w:rPr>
          <w:rFonts w:asciiTheme="minorHAnsi" w:eastAsia="Times New Roman" w:hAnsiTheme="minorHAnsi" w:cstheme="minorHAnsi"/>
          <w:color w:val="111D22"/>
          <w:sz w:val="24"/>
          <w:szCs w:val="24"/>
        </w:rPr>
      </w:pPr>
      <w:r w:rsidRPr="001525DF">
        <w:rPr>
          <w:rFonts w:asciiTheme="minorHAnsi" w:eastAsia="Times New Roman" w:hAnsiTheme="minorHAnsi" w:cstheme="minorHAnsi"/>
          <w:color w:val="111D22"/>
          <w:sz w:val="24"/>
          <w:szCs w:val="24"/>
        </w:rPr>
        <w:t xml:space="preserve">Socialists are fond of saying that socialism has never failed because it has never been tried. But in truth, </w:t>
      </w:r>
      <w:r w:rsidRPr="001525DF">
        <w:rPr>
          <w:rFonts w:asciiTheme="minorHAnsi" w:eastAsia="Times New Roman" w:hAnsiTheme="minorHAnsi" w:cstheme="minorHAnsi"/>
          <w:b/>
          <w:color w:val="111D22"/>
          <w:sz w:val="24"/>
          <w:szCs w:val="24"/>
          <w:highlight w:val="green"/>
          <w:u w:val="single"/>
        </w:rPr>
        <w:t>socialism has failed in every country in which it has been tried</w:t>
      </w:r>
      <w:r w:rsidRPr="001525DF">
        <w:rPr>
          <w:rFonts w:asciiTheme="minorHAnsi" w:eastAsia="Times New Roman" w:hAnsiTheme="minorHAnsi" w:cstheme="minorHAnsi"/>
          <w:color w:val="111D22"/>
          <w:sz w:val="24"/>
          <w:szCs w:val="24"/>
        </w:rPr>
        <w:t>, from the Soviet Union beginning a century ago to three modern countries that tried but ultimately rejected socialism—Israel, India, and the United Kingdom.</w:t>
      </w:r>
      <w:r>
        <w:rPr>
          <w:rFonts w:asciiTheme="minorHAnsi" w:eastAsia="Times New Roman" w:hAnsiTheme="minorHAnsi" w:cstheme="minorHAnsi"/>
          <w:color w:val="111D22"/>
          <w:sz w:val="24"/>
          <w:szCs w:val="24"/>
        </w:rPr>
        <w:t xml:space="preserve"> </w:t>
      </w:r>
      <w:r w:rsidRPr="001525DF">
        <w:rPr>
          <w:rFonts w:asciiTheme="minorHAnsi" w:eastAsia="Times New Roman" w:hAnsiTheme="minorHAnsi" w:cstheme="minorHAnsi"/>
          <w:color w:val="111D22"/>
          <w:sz w:val="24"/>
          <w:szCs w:val="24"/>
        </w:rPr>
        <w:t xml:space="preserve">While there were major political differences between the totalitarian rule of the Soviets and the democratic politics of Israel, India, and the U.K., </w:t>
      </w:r>
      <w:r w:rsidRPr="001525DF">
        <w:rPr>
          <w:rFonts w:asciiTheme="minorHAnsi" w:eastAsia="Times New Roman" w:hAnsiTheme="minorHAnsi" w:cstheme="minorHAnsi"/>
          <w:b/>
          <w:color w:val="111D22"/>
          <w:sz w:val="24"/>
          <w:szCs w:val="24"/>
          <w:u w:val="single"/>
        </w:rPr>
        <w:t xml:space="preserve">all three of the latter countries adhered to socialist principles, nationalizing their major </w:t>
      </w:r>
      <w:proofErr w:type="gramStart"/>
      <w:r w:rsidRPr="001525DF">
        <w:rPr>
          <w:rFonts w:asciiTheme="minorHAnsi" w:eastAsia="Times New Roman" w:hAnsiTheme="minorHAnsi" w:cstheme="minorHAnsi"/>
          <w:b/>
          <w:color w:val="111D22"/>
          <w:sz w:val="24"/>
          <w:szCs w:val="24"/>
          <w:u w:val="single"/>
        </w:rPr>
        <w:t>industries</w:t>
      </w:r>
      <w:proofErr w:type="gramEnd"/>
      <w:r w:rsidRPr="001525DF">
        <w:rPr>
          <w:rFonts w:asciiTheme="minorHAnsi" w:eastAsia="Times New Roman" w:hAnsiTheme="minorHAnsi" w:cstheme="minorHAnsi"/>
          <w:b/>
          <w:color w:val="111D22"/>
          <w:sz w:val="24"/>
          <w:szCs w:val="24"/>
          <w:u w:val="single"/>
        </w:rPr>
        <w:t xml:space="preserve"> and placing economic decision-making in the hands of the government.</w:t>
      </w:r>
      <w:r>
        <w:rPr>
          <w:rFonts w:asciiTheme="minorHAnsi" w:eastAsia="Times New Roman" w:hAnsiTheme="minorHAnsi" w:cstheme="minorHAnsi"/>
          <w:b/>
          <w:color w:val="111D22"/>
          <w:sz w:val="24"/>
          <w:szCs w:val="24"/>
          <w:u w:val="single"/>
        </w:rPr>
        <w:t xml:space="preserve"> </w:t>
      </w:r>
      <w:r w:rsidRPr="001525DF">
        <w:rPr>
          <w:rFonts w:asciiTheme="minorHAnsi" w:eastAsia="Times New Roman" w:hAnsiTheme="minorHAnsi" w:cstheme="minorHAnsi"/>
          <w:color w:val="111D22"/>
          <w:sz w:val="24"/>
          <w:szCs w:val="24"/>
        </w:rPr>
        <w:t xml:space="preserve">The Soviet failure has been well documented by historians. In 1985, General Secretary Mikhail Gorbachev took command of a bankrupt disintegrating empire. After 70 years of Marxism, </w:t>
      </w:r>
      <w:r w:rsidRPr="001525DF">
        <w:rPr>
          <w:rFonts w:asciiTheme="minorHAnsi" w:eastAsia="Times New Roman" w:hAnsiTheme="minorHAnsi" w:cstheme="minorHAnsi"/>
          <w:b/>
          <w:color w:val="111D22"/>
          <w:sz w:val="24"/>
          <w:szCs w:val="24"/>
          <w:highlight w:val="green"/>
          <w:u w:val="single"/>
        </w:rPr>
        <w:t>Soviet farms were unable to feed the people, factories failed to meet their quotas, people lined up for blocks in Moscow and other cities to buy bread and other necessities, and a war in Afghanistan dragged on with no end in sight of the body bags of young Soviet soldiers.</w:t>
      </w:r>
      <w:r>
        <w:rPr>
          <w:rFonts w:asciiTheme="minorHAnsi" w:eastAsia="Times New Roman" w:hAnsiTheme="minorHAnsi" w:cstheme="minorHAnsi"/>
          <w:b/>
          <w:color w:val="111D22"/>
          <w:sz w:val="24"/>
          <w:szCs w:val="24"/>
          <w:u w:val="single"/>
        </w:rPr>
        <w:t xml:space="preserve"> </w:t>
      </w:r>
      <w:r w:rsidRPr="00DF2336">
        <w:rPr>
          <w:rFonts w:asciiTheme="minorHAnsi" w:eastAsia="Times New Roman" w:hAnsiTheme="minorHAnsi" w:cstheme="minorHAnsi"/>
          <w:color w:val="111D22"/>
          <w:sz w:val="16"/>
          <w:szCs w:val="16"/>
        </w:rPr>
        <w:t xml:space="preserve">The </w:t>
      </w:r>
      <w:r w:rsidRPr="00DF2336">
        <w:rPr>
          <w:rFonts w:asciiTheme="minorHAnsi" w:eastAsia="Times New Roman" w:hAnsiTheme="minorHAnsi" w:cstheme="minorHAnsi"/>
          <w:color w:val="111D22"/>
          <w:sz w:val="16"/>
          <w:szCs w:val="16"/>
        </w:rPr>
        <w:lastRenderedPageBreak/>
        <w:t>economies of the Communist nations behind the Iron Curtain were similarly enfeebled because they functioned in large measure as colonies of the Soviet Union. With no incentives to compete or modernize, the industrial sector of Eastern and Central Europe became a monument to bureaucratic inefficiency and waste, a “museum of the early industrial age.” As the </w:t>
      </w:r>
      <w:r w:rsidRPr="00DF2336">
        <w:rPr>
          <w:rFonts w:asciiTheme="minorHAnsi" w:eastAsia="Times New Roman" w:hAnsiTheme="minorHAnsi" w:cstheme="minorHAnsi"/>
          <w:i/>
          <w:iCs/>
          <w:color w:val="111D22"/>
          <w:sz w:val="16"/>
          <w:szCs w:val="16"/>
        </w:rPr>
        <w:t>New York Times</w:t>
      </w:r>
      <w:r w:rsidRPr="00DF2336">
        <w:rPr>
          <w:rFonts w:asciiTheme="minorHAnsi" w:eastAsia="Times New Roman" w:hAnsiTheme="minorHAnsi" w:cstheme="minorHAnsi"/>
          <w:color w:val="111D22"/>
          <w:sz w:val="16"/>
          <w:szCs w:val="16"/>
        </w:rPr>
        <w:t xml:space="preserve"> pointed out at the time, Singapore, an Asian city-state of only 2 million people, exported 20 percent more machinery to the West in 1987 than </w:t>
      </w:r>
      <w:proofErr w:type="gramStart"/>
      <w:r w:rsidRPr="00DF2336">
        <w:rPr>
          <w:rFonts w:asciiTheme="minorHAnsi" w:eastAsia="Times New Roman" w:hAnsiTheme="minorHAnsi" w:cstheme="minorHAnsi"/>
          <w:color w:val="111D22"/>
          <w:sz w:val="16"/>
          <w:szCs w:val="16"/>
        </w:rPr>
        <w:t>all of</w:t>
      </w:r>
      <w:proofErr w:type="gramEnd"/>
      <w:r w:rsidRPr="00DF2336">
        <w:rPr>
          <w:rFonts w:asciiTheme="minorHAnsi" w:eastAsia="Times New Roman" w:hAnsiTheme="minorHAnsi" w:cstheme="minorHAnsi"/>
          <w:color w:val="111D22"/>
          <w:sz w:val="16"/>
          <w:szCs w:val="16"/>
        </w:rPr>
        <w:t xml:space="preserve"> Eastern Europe. At first, socialism seemed to work in these vastly dissimilar countries. For the first two decades of its existence, Israel’s economy grew at an annual rate of more than 10 percent, leading many to term Israel an “economic miracle.” The average GDP growth rate of India from its founding in 1947 into the 1970s was 3.5 percent, placing India among the more prosperous developing nations. GDP growth in Great Britain averaged 3 percent from 1950 to 1965, along with a 40 percent rise in average real wages, enabling Britain to become one of the world’s more affluent countries. But the </w:t>
      </w:r>
      <w:r w:rsidRPr="00DF2336">
        <w:rPr>
          <w:rFonts w:asciiTheme="minorHAnsi" w:eastAsia="Times New Roman" w:hAnsiTheme="minorHAnsi" w:cstheme="minorHAnsi"/>
          <w:bCs/>
          <w:color w:val="111D22"/>
          <w:sz w:val="16"/>
          <w:szCs w:val="16"/>
        </w:rPr>
        <w:t>government</w:t>
      </w:r>
      <w:r w:rsidRPr="00DF2336">
        <w:rPr>
          <w:rFonts w:asciiTheme="minorHAnsi" w:eastAsia="Times New Roman" w:hAnsiTheme="minorHAnsi" w:cstheme="minorHAnsi"/>
          <w:color w:val="111D22"/>
          <w:sz w:val="16"/>
          <w:szCs w:val="16"/>
        </w:rPr>
        <w:t xml:space="preserve"> planners were unable to keep pace with increasing population and overseas competition. After decades of ever declining economic growth and ever rising unemployment, all three countries abandoned socialism and turned toward capitalism and the free market. The resulting prosperity in Israel, India, and the U.K. vindicated </w:t>
      </w:r>
      <w:proofErr w:type="gramStart"/>
      <w:r w:rsidRPr="00DF2336">
        <w:rPr>
          <w:rFonts w:asciiTheme="minorHAnsi" w:eastAsia="Times New Roman" w:hAnsiTheme="minorHAnsi" w:cstheme="minorHAnsi"/>
          <w:color w:val="111D22"/>
          <w:sz w:val="16"/>
          <w:szCs w:val="16"/>
        </w:rPr>
        <w:t>free-marketers</w:t>
      </w:r>
      <w:proofErr w:type="gramEnd"/>
      <w:r w:rsidRPr="00DF2336">
        <w:rPr>
          <w:rFonts w:asciiTheme="minorHAnsi" w:eastAsia="Times New Roman" w:hAnsiTheme="minorHAnsi" w:cstheme="minorHAnsi"/>
          <w:color w:val="111D22"/>
          <w:sz w:val="16"/>
          <w:szCs w:val="16"/>
        </w:rPr>
        <w:t xml:space="preserve"> who had predicted that socialism would inevitably fail to deliver the goods. As British prime minister Margaret Thatcher observed, “the problem with socialism is that you eventually run out of other people’s money.”</w:t>
      </w:r>
    </w:p>
    <w:p w14:paraId="25517C28" w14:textId="18CF40B9" w:rsidR="00A31747" w:rsidRDefault="00A31747" w:rsidP="00B8355C"/>
    <w:p w14:paraId="6A2B2295" w14:textId="77777777" w:rsidR="00A31747" w:rsidRDefault="00A31747" w:rsidP="00A31747">
      <w:pPr>
        <w:pStyle w:val="Heading4"/>
        <w:rPr>
          <w:rFonts w:eastAsia="Times New Roman"/>
        </w:rPr>
      </w:pPr>
      <w:r>
        <w:rPr>
          <w:rFonts w:eastAsia="Times New Roman"/>
        </w:rPr>
        <w:t>Destroying the state kills changes of reform</w:t>
      </w:r>
    </w:p>
    <w:p w14:paraId="13DA995B" w14:textId="77777777" w:rsidR="00A31747" w:rsidRPr="00161B91" w:rsidRDefault="00A31747" w:rsidP="00A31747">
      <w:pPr>
        <w:pStyle w:val="Heading4"/>
      </w:pPr>
      <w:r>
        <w:t>Crutchfield 18</w:t>
      </w:r>
    </w:p>
    <w:p w14:paraId="4439E8C3" w14:textId="77777777" w:rsidR="00A31747" w:rsidRDefault="00A31747" w:rsidP="00A31747">
      <w:pPr>
        <w:spacing w:before="100" w:beforeAutospacing="1" w:after="100" w:afterAutospacing="1" w:line="240" w:lineRule="auto"/>
        <w:rPr>
          <w:rStyle w:val="Hyperlink"/>
          <w:rFonts w:ascii="gotham b" w:eastAsia="Times New Roman" w:hAnsi="gotham b" w:cs="Times New Roman"/>
          <w:sz w:val="27"/>
          <w:szCs w:val="27"/>
        </w:rPr>
      </w:pPr>
      <w:hyperlink r:id="rId12" w:history="1">
        <w:r w:rsidRPr="001B6505">
          <w:rPr>
            <w:rStyle w:val="Hyperlink"/>
            <w:rFonts w:ascii="gotham b" w:eastAsia="Times New Roman" w:hAnsi="gotham b" w:cs="Times New Roman"/>
            <w:sz w:val="27"/>
            <w:szCs w:val="27"/>
          </w:rPr>
          <w:t>https://philanthropynewsdigest.org/off-the-shelf/how-change-happens-why-some-social-movements-succeed-while-others-don-t</w:t>
        </w:r>
      </w:hyperlink>
    </w:p>
    <w:p w14:paraId="7CA35D39" w14:textId="103C5648" w:rsidR="00A31747" w:rsidRDefault="00A31747" w:rsidP="00A31747">
      <w:pPr>
        <w:pStyle w:val="NormalWeb"/>
        <w:spacing w:before="0" w:beforeAutospacing="0" w:after="360" w:afterAutospacing="0" w:line="360" w:lineRule="atLeast"/>
        <w:rPr>
          <w:rFonts w:asciiTheme="minorHAnsi" w:hAnsiTheme="minorHAnsi" w:cstheme="minorHAnsi"/>
          <w:color w:val="1E1E1E"/>
        </w:rPr>
      </w:pPr>
      <w:r w:rsidRPr="001525DF">
        <w:rPr>
          <w:rFonts w:asciiTheme="minorHAnsi" w:hAnsiTheme="minorHAnsi" w:cstheme="minorHAnsi"/>
          <w:color w:val="1E1E1E"/>
        </w:rPr>
        <w:t xml:space="preserve">Social movements are nothing new. People always seem to be marching for — or against — something. Part of this is </w:t>
      </w:r>
      <w:proofErr w:type="gramStart"/>
      <w:r w:rsidRPr="001525DF">
        <w:rPr>
          <w:rFonts w:asciiTheme="minorHAnsi" w:hAnsiTheme="minorHAnsi" w:cstheme="minorHAnsi"/>
          <w:color w:val="1E1E1E"/>
        </w:rPr>
        <w:t>due to the fact that</w:t>
      </w:r>
      <w:proofErr w:type="gramEnd"/>
      <w:r w:rsidRPr="001525DF">
        <w:rPr>
          <w:rFonts w:asciiTheme="minorHAnsi" w:hAnsiTheme="minorHAnsi" w:cstheme="minorHAnsi"/>
          <w:color w:val="1E1E1E"/>
        </w:rPr>
        <w:t xml:space="preserve"> social movements often take decades to achieve the change they seek, while many never get there.</w:t>
      </w:r>
      <w:r>
        <w:rPr>
          <w:rFonts w:asciiTheme="minorHAnsi" w:hAnsiTheme="minorHAnsi" w:cstheme="minorHAnsi"/>
          <w:color w:val="1E1E1E"/>
        </w:rPr>
        <w:t xml:space="preserve"> </w:t>
      </w:r>
      <w:r w:rsidRPr="001525DF">
        <w:rPr>
          <w:rFonts w:asciiTheme="minorHAnsi" w:hAnsiTheme="minorHAnsi" w:cstheme="minorHAnsi"/>
          <w:color w:val="1E1E1E"/>
        </w:rPr>
        <w:t xml:space="preserve">While there is no simple recipe for </w:t>
      </w:r>
      <w:r w:rsidRPr="001525DF">
        <w:rPr>
          <w:rFonts w:asciiTheme="minorHAnsi" w:hAnsiTheme="minorHAnsi" w:cstheme="minorHAnsi"/>
          <w:b/>
          <w:bCs/>
          <w:color w:val="1E1E1E"/>
          <w:highlight w:val="green"/>
          <w:u w:val="single"/>
        </w:rPr>
        <w:t>social movement success</w:t>
      </w:r>
      <w:r w:rsidRPr="001525DF">
        <w:rPr>
          <w:rFonts w:asciiTheme="minorHAnsi" w:hAnsiTheme="minorHAnsi" w:cstheme="minorHAnsi"/>
          <w:color w:val="1E1E1E"/>
        </w:rPr>
        <w:t>, Leslie Crutchfield, executive director of the </w:t>
      </w:r>
      <w:hyperlink r:id="rId13" w:tgtFrame="_self" w:history="1">
        <w:r w:rsidRPr="001525DF">
          <w:rPr>
            <w:rStyle w:val="Hyperlink"/>
            <w:rFonts w:asciiTheme="minorHAnsi" w:eastAsiaTheme="majorEastAsia" w:hAnsiTheme="minorHAnsi" w:cstheme="minorHAnsi"/>
            <w:color w:val="1E1E1E"/>
            <w:bdr w:val="none" w:sz="0" w:space="0" w:color="auto" w:frame="1"/>
          </w:rPr>
          <w:t>Global Social Enterprise Initiative</w:t>
        </w:r>
      </w:hyperlink>
      <w:r w:rsidRPr="001525DF">
        <w:rPr>
          <w:rFonts w:asciiTheme="minorHAnsi" w:hAnsiTheme="minorHAnsi" w:cstheme="minorHAnsi"/>
          <w:color w:val="1E1E1E"/>
        </w:rPr>
        <w:t> (GSEI) at Georgetown University's McDonough School of Business, and her research team have identified a number of patterns that distinguish successful social movements from those that didn't succeed and shares them in her latest book, </w:t>
      </w:r>
      <w:hyperlink r:id="rId14" w:tgtFrame="_self" w:history="1">
        <w:r w:rsidRPr="001525DF">
          <w:rPr>
            <w:rStyle w:val="Hyperlink"/>
            <w:rFonts w:asciiTheme="minorHAnsi" w:eastAsiaTheme="majorEastAsia" w:hAnsiTheme="minorHAnsi" w:cstheme="minorHAnsi"/>
            <w:i/>
            <w:iCs/>
            <w:color w:val="1E1E1E"/>
            <w:bdr w:val="none" w:sz="0" w:space="0" w:color="auto" w:frame="1"/>
          </w:rPr>
          <w:t>How Change Happens: Why Some Social Movements Succeed While Others Don't</w:t>
        </w:r>
      </w:hyperlink>
      <w:r w:rsidRPr="001525DF">
        <w:rPr>
          <w:rFonts w:asciiTheme="minorHAnsi" w:hAnsiTheme="minorHAnsi" w:cstheme="minorHAnsi"/>
          <w:color w:val="1E1E1E"/>
        </w:rPr>
        <w:t xml:space="preserve">. The six she identifies are a focus on the grassroots; </w:t>
      </w:r>
      <w:r w:rsidRPr="001525DF">
        <w:rPr>
          <w:rFonts w:asciiTheme="minorHAnsi" w:hAnsiTheme="minorHAnsi" w:cstheme="minorHAnsi"/>
          <w:b/>
          <w:bCs/>
          <w:color w:val="1E1E1E"/>
          <w:highlight w:val="green"/>
          <w:u w:val="single"/>
        </w:rPr>
        <w:t>a recognition of the importance of state</w:t>
      </w:r>
      <w:r w:rsidRPr="001525DF">
        <w:rPr>
          <w:rFonts w:asciiTheme="minorHAnsi" w:hAnsiTheme="minorHAnsi" w:cstheme="minorHAnsi"/>
          <w:color w:val="1E1E1E"/>
        </w:rPr>
        <w:t xml:space="preserve"> and local </w:t>
      </w:r>
      <w:r w:rsidRPr="001525DF">
        <w:rPr>
          <w:rFonts w:asciiTheme="minorHAnsi" w:hAnsiTheme="minorHAnsi" w:cstheme="minorHAnsi"/>
          <w:b/>
          <w:bCs/>
          <w:color w:val="1E1E1E"/>
          <w:highlight w:val="green"/>
          <w:u w:val="single"/>
        </w:rPr>
        <w:t>efforts</w:t>
      </w:r>
      <w:r w:rsidRPr="001525DF">
        <w:rPr>
          <w:rFonts w:asciiTheme="minorHAnsi" w:hAnsiTheme="minorHAnsi" w:cstheme="minorHAnsi"/>
          <w:color w:val="1E1E1E"/>
        </w:rPr>
        <w:t xml:space="preserve">; a commitment to changing norms and attitudes as well as policy; a willingness to reckon with adversarial allies; acceptance of the fact that </w:t>
      </w:r>
      <w:r w:rsidRPr="001525DF">
        <w:rPr>
          <w:rFonts w:asciiTheme="minorHAnsi" w:hAnsiTheme="minorHAnsi" w:cstheme="minorHAnsi"/>
          <w:b/>
          <w:bCs/>
          <w:color w:val="1E1E1E"/>
          <w:highlight w:val="green"/>
          <w:u w:val="single"/>
        </w:rPr>
        <w:t>business is not</w:t>
      </w:r>
      <w:r w:rsidRPr="001525DF">
        <w:rPr>
          <w:rFonts w:asciiTheme="minorHAnsi" w:hAnsiTheme="minorHAnsi" w:cstheme="minorHAnsi"/>
          <w:color w:val="1E1E1E"/>
        </w:rPr>
        <w:t xml:space="preserve"> always </w:t>
      </w:r>
      <w:r w:rsidRPr="001525DF">
        <w:rPr>
          <w:rFonts w:asciiTheme="minorHAnsi" w:hAnsiTheme="minorHAnsi" w:cstheme="minorHAnsi"/>
          <w:b/>
          <w:bCs/>
          <w:color w:val="1E1E1E"/>
          <w:highlight w:val="green"/>
          <w:u w:val="single"/>
        </w:rPr>
        <w:t>the enemy</w:t>
      </w:r>
      <w:r w:rsidRPr="001525DF">
        <w:rPr>
          <w:rFonts w:asciiTheme="minorHAnsi" w:hAnsiTheme="minorHAnsi" w:cstheme="minorHAnsi"/>
          <w:color w:val="1E1E1E"/>
        </w:rPr>
        <w:t xml:space="preserve"> and often can be </w:t>
      </w:r>
      <w:r w:rsidRPr="001525DF">
        <w:rPr>
          <w:rFonts w:asciiTheme="minorHAnsi" w:hAnsiTheme="minorHAnsi" w:cstheme="minorHAnsi"/>
          <w:b/>
          <w:bCs/>
          <w:color w:val="1E1E1E"/>
          <w:highlight w:val="green"/>
          <w:u w:val="single"/>
        </w:rPr>
        <w:t>a key ally</w:t>
      </w:r>
      <w:r w:rsidRPr="001525DF">
        <w:rPr>
          <w:rFonts w:asciiTheme="minorHAnsi" w:hAnsiTheme="minorHAnsi" w:cstheme="minorHAnsi"/>
          <w:color w:val="1E1E1E"/>
        </w:rPr>
        <w:t>; and being "</w:t>
      </w:r>
      <w:proofErr w:type="spellStart"/>
      <w:r w:rsidRPr="001525DF">
        <w:rPr>
          <w:rFonts w:asciiTheme="minorHAnsi" w:hAnsiTheme="minorHAnsi" w:cstheme="minorHAnsi"/>
          <w:color w:val="1E1E1E"/>
        </w:rPr>
        <w:t>leaderfull</w:t>
      </w:r>
      <w:proofErr w:type="spellEnd"/>
      <w:r w:rsidRPr="001525DF">
        <w:rPr>
          <w:rFonts w:asciiTheme="minorHAnsi" w:hAnsiTheme="minorHAnsi" w:cstheme="minorHAnsi"/>
          <w:color w:val="1E1E1E"/>
        </w:rPr>
        <w:t>."</w:t>
      </w:r>
    </w:p>
    <w:p w14:paraId="3185E2E7" w14:textId="77777777" w:rsidR="00A31747" w:rsidRPr="00CE7FE6" w:rsidRDefault="00A31747" w:rsidP="00A31747">
      <w:pPr>
        <w:pStyle w:val="Heading4"/>
      </w:pPr>
      <w:r w:rsidRPr="00CE7FE6">
        <w:t>Capitalism subtly innovates.</w:t>
      </w:r>
    </w:p>
    <w:p w14:paraId="785E8E75" w14:textId="77777777" w:rsidR="00A31747" w:rsidRPr="00CE7FE6" w:rsidRDefault="00A31747" w:rsidP="00A31747">
      <w:pPr>
        <w:pStyle w:val="Heading4"/>
        <w:rPr>
          <w:color w:val="333333"/>
          <w:shd w:val="clear" w:color="auto" w:fill="FFFFFF"/>
        </w:rPr>
      </w:pPr>
      <w:r w:rsidRPr="00CE7FE6">
        <w:rPr>
          <w:color w:val="333333"/>
          <w:shd w:val="clear" w:color="auto" w:fill="FFFFFF"/>
        </w:rPr>
        <w:t>Schiller 13</w:t>
      </w:r>
    </w:p>
    <w:p w14:paraId="5E8C16D6" w14:textId="77777777" w:rsidR="00A31747" w:rsidRPr="00CE7FE6" w:rsidRDefault="00A31747" w:rsidP="00A31747">
      <w:pPr>
        <w:pStyle w:val="NormalWeb"/>
        <w:rPr>
          <w:rFonts w:asciiTheme="minorHAnsi" w:hAnsiTheme="minorHAnsi" w:cstheme="minorHAnsi"/>
          <w:color w:val="333333"/>
          <w:sz w:val="22"/>
          <w:szCs w:val="22"/>
          <w:shd w:val="clear" w:color="auto" w:fill="FFFFFF"/>
        </w:rPr>
      </w:pPr>
      <w:r w:rsidRPr="00CE7FE6">
        <w:rPr>
          <w:rFonts w:asciiTheme="minorHAnsi" w:hAnsiTheme="minorHAnsi" w:cstheme="minorHAnsi"/>
          <w:color w:val="333333"/>
          <w:sz w:val="22"/>
          <w:szCs w:val="22"/>
          <w:shd w:val="clear" w:color="auto" w:fill="FFFFFF"/>
        </w:rPr>
        <w:t>https://www.nytimes.com/2013/08/18/business/why-innovation-is-still-capitalisms-star.html</w:t>
      </w:r>
    </w:p>
    <w:p w14:paraId="3F550528" w14:textId="77777777" w:rsidR="00A31747" w:rsidRPr="00CE7FE6" w:rsidRDefault="00A31747" w:rsidP="00A31747">
      <w:pPr>
        <w:pStyle w:val="NormalWeb"/>
        <w:rPr>
          <w:rStyle w:val="Style13ptBold"/>
          <w:rFonts w:asciiTheme="minorHAnsi" w:hAnsiTheme="minorHAnsi" w:cstheme="minorHAnsi"/>
          <w:b w:val="0"/>
          <w:bCs w:val="0"/>
          <w:sz w:val="22"/>
          <w:szCs w:val="22"/>
          <w:u w:val="single"/>
        </w:rPr>
      </w:pPr>
      <w:r w:rsidRPr="00CE7FE6">
        <w:rPr>
          <w:rFonts w:asciiTheme="minorHAnsi" w:hAnsiTheme="minorHAnsi" w:cstheme="minorHAnsi"/>
          <w:color w:val="333333"/>
          <w:sz w:val="22"/>
          <w:szCs w:val="22"/>
          <w:shd w:val="clear" w:color="auto" w:fill="FFFFFF"/>
        </w:rPr>
        <w:t xml:space="preserve">How you view the innovation institutes, and the topic of </w:t>
      </w:r>
      <w:r w:rsidRPr="00CE7FE6">
        <w:rPr>
          <w:rFonts w:asciiTheme="minorHAnsi" w:hAnsiTheme="minorHAnsi" w:cstheme="minorHAnsi"/>
          <w:b/>
          <w:bCs/>
          <w:color w:val="333333"/>
          <w:sz w:val="22"/>
          <w:szCs w:val="22"/>
          <w:highlight w:val="green"/>
          <w:u w:val="single"/>
          <w:shd w:val="clear" w:color="auto" w:fill="FFFFFF"/>
        </w:rPr>
        <w:t>capitalism</w:t>
      </w:r>
      <w:r w:rsidRPr="00CE7FE6">
        <w:rPr>
          <w:rFonts w:asciiTheme="minorHAnsi" w:hAnsiTheme="minorHAnsi" w:cstheme="minorHAnsi"/>
          <w:b/>
          <w:bCs/>
          <w:color w:val="333333"/>
          <w:sz w:val="22"/>
          <w:szCs w:val="22"/>
          <w:u w:val="single"/>
          <w:shd w:val="clear" w:color="auto" w:fill="FFFFFF"/>
        </w:rPr>
        <w:t xml:space="preserve"> </w:t>
      </w:r>
      <w:r w:rsidRPr="00CE7FE6">
        <w:rPr>
          <w:rFonts w:asciiTheme="minorHAnsi" w:hAnsiTheme="minorHAnsi" w:cstheme="minorHAnsi"/>
          <w:color w:val="333333"/>
          <w:sz w:val="22"/>
          <w:szCs w:val="22"/>
          <w:shd w:val="clear" w:color="auto" w:fill="FFFFFF"/>
        </w:rPr>
        <w:t xml:space="preserve">and culture, may depend on your own experience. Many people have never seen the hatching of a successful business idea. That makes it hard to judge the </w:t>
      </w:r>
      <w:r w:rsidRPr="00CE7FE6">
        <w:rPr>
          <w:rFonts w:asciiTheme="minorHAnsi" w:hAnsiTheme="minorHAnsi" w:cstheme="minorHAnsi"/>
          <w:b/>
          <w:bCs/>
          <w:color w:val="333333"/>
          <w:sz w:val="22"/>
          <w:szCs w:val="22"/>
          <w:highlight w:val="green"/>
          <w:u w:val="single"/>
          <w:shd w:val="clear" w:color="auto" w:fill="FFFFFF"/>
        </w:rPr>
        <w:t>subtle changes</w:t>
      </w:r>
      <w:r w:rsidRPr="00CE7FE6">
        <w:rPr>
          <w:rFonts w:asciiTheme="minorHAnsi" w:hAnsiTheme="minorHAnsi" w:cstheme="minorHAnsi"/>
          <w:color w:val="333333"/>
          <w:sz w:val="22"/>
          <w:szCs w:val="22"/>
          <w:shd w:val="clear" w:color="auto" w:fill="FFFFFF"/>
        </w:rPr>
        <w:t xml:space="preserve"> that may be occurring </w:t>
      </w:r>
      <w:r w:rsidRPr="00CE7FE6">
        <w:rPr>
          <w:rFonts w:asciiTheme="minorHAnsi" w:hAnsiTheme="minorHAnsi" w:cstheme="minorHAnsi"/>
          <w:b/>
          <w:bCs/>
          <w:color w:val="333333"/>
          <w:sz w:val="22"/>
          <w:szCs w:val="22"/>
          <w:highlight w:val="green"/>
          <w:u w:val="single"/>
          <w:shd w:val="clear" w:color="auto" w:fill="FFFFFF"/>
        </w:rPr>
        <w:t>in the nation’s culture and in its potential for innovation.</w:t>
      </w:r>
    </w:p>
    <w:p w14:paraId="3BB39B36" w14:textId="77777777" w:rsidR="00A31747" w:rsidRPr="00CE7FE6" w:rsidRDefault="00A31747" w:rsidP="00A31747">
      <w:pPr>
        <w:pStyle w:val="NormalWeb"/>
        <w:rPr>
          <w:rFonts w:asciiTheme="minorHAnsi" w:hAnsiTheme="minorHAnsi" w:cstheme="minorHAnsi"/>
          <w:sz w:val="22"/>
          <w:szCs w:val="22"/>
        </w:rPr>
      </w:pPr>
    </w:p>
    <w:p w14:paraId="74562BA0" w14:textId="77777777" w:rsidR="00A31747" w:rsidRPr="00CE7FE6" w:rsidRDefault="00A31747" w:rsidP="00A31747">
      <w:pPr>
        <w:pStyle w:val="Heading4"/>
        <w:rPr>
          <w:rStyle w:val="Style13ptBold"/>
          <w:rFonts w:asciiTheme="minorHAnsi" w:hAnsiTheme="minorHAnsi" w:cstheme="minorHAnsi"/>
          <w:b/>
          <w:bCs w:val="0"/>
          <w:szCs w:val="26"/>
        </w:rPr>
      </w:pPr>
      <w:r w:rsidRPr="00CE7FE6">
        <w:rPr>
          <w:rStyle w:val="Style13ptBold"/>
          <w:rFonts w:asciiTheme="minorHAnsi" w:hAnsiTheme="minorHAnsi" w:cstheme="minorHAnsi"/>
          <w:b/>
          <w:bCs w:val="0"/>
          <w:szCs w:val="26"/>
        </w:rPr>
        <w:t>Cap Solves innovation</w:t>
      </w:r>
    </w:p>
    <w:p w14:paraId="28D47E21" w14:textId="77777777" w:rsidR="00A31747" w:rsidRPr="00CE7FE6" w:rsidRDefault="00A31747" w:rsidP="00A31747">
      <w:pPr>
        <w:pStyle w:val="Heading4"/>
      </w:pPr>
      <w:r w:rsidRPr="00CE7FE6">
        <w:t>Freeman 14</w:t>
      </w:r>
    </w:p>
    <w:p w14:paraId="7AF78C21" w14:textId="77777777" w:rsidR="00A31747" w:rsidRPr="00CE7FE6" w:rsidRDefault="00A31747" w:rsidP="00A31747">
      <w:pPr>
        <w:pStyle w:val="NormalWeb"/>
        <w:rPr>
          <w:rFonts w:asciiTheme="minorHAnsi" w:hAnsiTheme="minorHAnsi" w:cstheme="minorHAnsi"/>
          <w:sz w:val="22"/>
          <w:szCs w:val="22"/>
        </w:rPr>
      </w:pPr>
      <w:r w:rsidRPr="00CE7FE6">
        <w:rPr>
          <w:rFonts w:asciiTheme="minorHAnsi" w:hAnsiTheme="minorHAnsi" w:cstheme="minorHAnsi"/>
          <w:sz w:val="22"/>
          <w:szCs w:val="22"/>
        </w:rPr>
        <w:t>https://www.theguardian.com/business/economics-blog/2014/jan/06/capitalism-bright-future-innovation-hope</w:t>
      </w:r>
    </w:p>
    <w:p w14:paraId="05C7CD85" w14:textId="77777777" w:rsidR="00A31747" w:rsidRPr="00CE7FE6" w:rsidRDefault="00A31747" w:rsidP="00A31747">
      <w:pPr>
        <w:rPr>
          <w:rStyle w:val="Style13ptBold"/>
          <w:rFonts w:asciiTheme="minorHAnsi" w:hAnsiTheme="minorHAnsi" w:cstheme="minorHAnsi"/>
          <w:sz w:val="22"/>
        </w:rPr>
      </w:pPr>
      <w:r w:rsidRPr="00CE7FE6">
        <w:rPr>
          <w:rFonts w:asciiTheme="minorHAnsi" w:hAnsiTheme="minorHAnsi" w:cstheme="minorHAnsi"/>
          <w:color w:val="121212"/>
          <w:shd w:val="clear" w:color="auto" w:fill="FFFFFF"/>
        </w:rPr>
        <w:t xml:space="preserve">Where others see doom and gloom, I see a bright future full of innovation and hope. I've been called an irrepressible optimist or worse, but I believe that we live in a time where business has the </w:t>
      </w:r>
      <w:r w:rsidRPr="00CE7FE6">
        <w:rPr>
          <w:rFonts w:asciiTheme="minorHAnsi" w:hAnsiTheme="minorHAnsi" w:cstheme="minorHAnsi"/>
          <w:b/>
          <w:bCs/>
          <w:color w:val="121212"/>
          <w:highlight w:val="green"/>
          <w:u w:val="single"/>
          <w:shd w:val="clear" w:color="auto" w:fill="FFFFFF"/>
        </w:rPr>
        <w:t>potential to solve the world's toughest problems</w:t>
      </w:r>
      <w:r w:rsidRPr="00CE7FE6">
        <w:rPr>
          <w:rFonts w:asciiTheme="minorHAnsi" w:hAnsiTheme="minorHAnsi" w:cstheme="minorHAnsi"/>
          <w:color w:val="121212"/>
          <w:shd w:val="clear" w:color="auto" w:fill="FFFFFF"/>
        </w:rPr>
        <w:t xml:space="preserve">. Keep in mind that I'm not writing here to whitewash the problems of business. Capitalism may not be perfect, yet it is the greatest system of social co-operation ever created thus far. </w:t>
      </w:r>
      <w:r w:rsidRPr="00CE7FE6">
        <w:rPr>
          <w:rFonts w:asciiTheme="minorHAnsi" w:hAnsiTheme="minorHAnsi" w:cstheme="minorHAnsi"/>
          <w:b/>
          <w:bCs/>
          <w:color w:val="121212"/>
          <w:highlight w:val="green"/>
          <w:u w:val="single"/>
          <w:shd w:val="clear" w:color="auto" w:fill="FFFFFF"/>
        </w:rPr>
        <w:t>Capitalism works because entrepreneurs and managers figure out how customers, employees, suppliers, communities, and people with the money all can cooperate to benefit. Competition is important but it is a second order property that gives people more choice in a free society</w:t>
      </w:r>
      <w:r w:rsidRPr="00CE7FE6">
        <w:rPr>
          <w:rFonts w:asciiTheme="minorHAnsi" w:hAnsiTheme="minorHAnsi" w:cstheme="minorHAnsi"/>
          <w:color w:val="121212"/>
          <w:shd w:val="clear" w:color="auto" w:fill="FFFFFF"/>
        </w:rPr>
        <w:t>.</w:t>
      </w:r>
    </w:p>
    <w:p w14:paraId="0F7DF7F3" w14:textId="5D2420C9" w:rsidR="00A31747" w:rsidRDefault="00A31747" w:rsidP="00A31747">
      <w:pPr>
        <w:pStyle w:val="NormalWeb"/>
        <w:spacing w:before="0" w:beforeAutospacing="0" w:after="360" w:afterAutospacing="0" w:line="360" w:lineRule="atLeast"/>
        <w:rPr>
          <w:rFonts w:asciiTheme="minorHAnsi" w:hAnsiTheme="minorHAnsi" w:cstheme="minorHAnsi"/>
          <w:color w:val="1E1E1E"/>
        </w:rPr>
      </w:pPr>
    </w:p>
    <w:p w14:paraId="499442E5" w14:textId="2475881C" w:rsidR="00784F4C" w:rsidRDefault="00784F4C" w:rsidP="00784F4C">
      <w:pPr>
        <w:pStyle w:val="Heading4"/>
        <w:rPr>
          <w:rFonts w:eastAsia="Times New Roman"/>
        </w:rPr>
      </w:pPr>
      <w:r>
        <w:rPr>
          <w:rFonts w:eastAsia="Times New Roman"/>
        </w:rPr>
        <w:t>Cap is innovation; we solve for climate impacts</w:t>
      </w:r>
      <w:r>
        <w:rPr>
          <w:rFonts w:eastAsia="Times New Roman"/>
        </w:rPr>
        <w:t xml:space="preserve"> which wins under their </w:t>
      </w:r>
      <w:proofErr w:type="spellStart"/>
      <w:r>
        <w:rPr>
          <w:rFonts w:eastAsia="Times New Roman"/>
        </w:rPr>
        <w:t>fw</w:t>
      </w:r>
      <w:proofErr w:type="spellEnd"/>
      <w:r>
        <w:rPr>
          <w:rFonts w:eastAsia="Times New Roman"/>
        </w:rPr>
        <w:t xml:space="preserve"> too.</w:t>
      </w:r>
    </w:p>
    <w:p w14:paraId="57D72481" w14:textId="77777777" w:rsidR="00784F4C" w:rsidRDefault="00784F4C" w:rsidP="00784F4C">
      <w:pPr>
        <w:pStyle w:val="Heading4"/>
      </w:pPr>
      <w:r>
        <w:t>Berg 13</w:t>
      </w:r>
    </w:p>
    <w:p w14:paraId="73A0567B" w14:textId="77777777" w:rsidR="00784F4C" w:rsidRPr="00BD5169" w:rsidRDefault="00784F4C" w:rsidP="00784F4C">
      <w:r w:rsidRPr="00BD5169">
        <w:t>https://www.cato.org/policy-report/julyaugust-2013/why-capitalism-awesome</w:t>
      </w:r>
    </w:p>
    <w:p w14:paraId="6922A2EB" w14:textId="77777777" w:rsidR="00784F4C" w:rsidRDefault="00784F4C" w:rsidP="00784F4C">
      <w:pPr>
        <w:shd w:val="clear" w:color="auto" w:fill="FFFFFF"/>
        <w:spacing w:after="100" w:afterAutospacing="1" w:line="240" w:lineRule="auto"/>
        <w:rPr>
          <w:rFonts w:asciiTheme="minorHAnsi" w:eastAsia="Times New Roman" w:hAnsiTheme="minorHAnsi" w:cstheme="minorHAnsi"/>
          <w:spacing w:val="2"/>
          <w:sz w:val="24"/>
          <w:szCs w:val="24"/>
        </w:rPr>
      </w:pPr>
      <w:r w:rsidRPr="00F05B35">
        <w:rPr>
          <w:rFonts w:asciiTheme="minorHAnsi" w:eastAsia="Times New Roman" w:hAnsiTheme="minorHAnsi" w:cstheme="minorHAnsi"/>
          <w:spacing w:val="2"/>
          <w:sz w:val="24"/>
          <w:szCs w:val="24"/>
        </w:rPr>
        <w:t>Everybody from </w:t>
      </w:r>
      <w:r w:rsidRPr="00F05B35">
        <w:rPr>
          <w:rFonts w:asciiTheme="minorHAnsi" w:eastAsia="Times New Roman" w:hAnsiTheme="minorHAnsi" w:cstheme="minorHAnsi"/>
          <w:i/>
          <w:iCs/>
          <w:spacing w:val="2"/>
          <w:sz w:val="24"/>
          <w:szCs w:val="24"/>
        </w:rPr>
        <w:t>Forbes</w:t>
      </w:r>
      <w:r w:rsidRPr="00F05B35">
        <w:rPr>
          <w:rFonts w:asciiTheme="minorHAnsi" w:eastAsia="Times New Roman" w:hAnsiTheme="minorHAnsi" w:cstheme="minorHAnsi"/>
          <w:spacing w:val="2"/>
          <w:sz w:val="24"/>
          <w:szCs w:val="24"/>
        </w:rPr>
        <w:t> to </w:t>
      </w:r>
      <w:r w:rsidRPr="00F05B35">
        <w:rPr>
          <w:rFonts w:asciiTheme="minorHAnsi" w:eastAsia="Times New Roman" w:hAnsiTheme="minorHAnsi" w:cstheme="minorHAnsi"/>
          <w:i/>
          <w:iCs/>
          <w:spacing w:val="2"/>
          <w:sz w:val="24"/>
          <w:szCs w:val="24"/>
        </w:rPr>
        <w:t>BusinessWeek</w:t>
      </w:r>
      <w:r w:rsidRPr="00F05B35">
        <w:rPr>
          <w:rFonts w:asciiTheme="minorHAnsi" w:eastAsia="Times New Roman" w:hAnsiTheme="minorHAnsi" w:cstheme="minorHAnsi"/>
          <w:spacing w:val="2"/>
          <w:sz w:val="24"/>
          <w:szCs w:val="24"/>
        </w:rPr>
        <w:t xml:space="preserve"> hands out most innovative company awards. They’re all </w:t>
      </w:r>
      <w:proofErr w:type="gramStart"/>
      <w:r w:rsidRPr="00F05B35">
        <w:rPr>
          <w:rFonts w:asciiTheme="minorHAnsi" w:eastAsia="Times New Roman" w:hAnsiTheme="minorHAnsi" w:cstheme="minorHAnsi"/>
          <w:spacing w:val="2"/>
          <w:sz w:val="24"/>
          <w:szCs w:val="24"/>
        </w:rPr>
        <w:t>pretty similar</w:t>
      </w:r>
      <w:proofErr w:type="gramEnd"/>
      <w:r w:rsidRPr="00F05B35">
        <w:rPr>
          <w:rFonts w:asciiTheme="minorHAnsi" w:eastAsia="Times New Roman" w:hAnsiTheme="minorHAnsi" w:cstheme="minorHAnsi"/>
          <w:spacing w:val="2"/>
          <w:sz w:val="24"/>
          <w:szCs w:val="24"/>
        </w:rPr>
        <w:t xml:space="preserve"> and predictable. But these lists have a perverse effect. They suggest that the great </w:t>
      </w:r>
      <w:r w:rsidRPr="00F05B35">
        <w:rPr>
          <w:rFonts w:asciiTheme="minorHAnsi" w:eastAsia="Times New Roman" w:hAnsiTheme="minorHAnsi" w:cstheme="minorHAnsi"/>
          <w:b/>
          <w:bCs/>
          <w:spacing w:val="2"/>
          <w:sz w:val="24"/>
          <w:szCs w:val="24"/>
          <w:highlight w:val="green"/>
          <w:u w:val="single"/>
        </w:rPr>
        <w:t>success of capitalism</w:t>
      </w:r>
      <w:r w:rsidRPr="00F05B35">
        <w:rPr>
          <w:rFonts w:asciiTheme="minorHAnsi" w:eastAsia="Times New Roman" w:hAnsiTheme="minorHAnsi" w:cstheme="minorHAnsi"/>
          <w:spacing w:val="2"/>
          <w:sz w:val="24"/>
          <w:szCs w:val="24"/>
        </w:rPr>
        <w:t xml:space="preserve"> and the market economy </w:t>
      </w:r>
      <w:r w:rsidRPr="00F05B35">
        <w:rPr>
          <w:rFonts w:asciiTheme="minorHAnsi" w:eastAsia="Times New Roman" w:hAnsiTheme="minorHAnsi" w:cstheme="minorHAnsi"/>
          <w:b/>
          <w:bCs/>
          <w:spacing w:val="2"/>
          <w:sz w:val="24"/>
          <w:szCs w:val="24"/>
          <w:highlight w:val="green"/>
          <w:u w:val="single"/>
        </w:rPr>
        <w:t>is inventing cutting edge technology</w:t>
      </w:r>
      <w:r w:rsidRPr="00F05B35">
        <w:rPr>
          <w:rFonts w:asciiTheme="minorHAnsi" w:eastAsia="Times New Roman" w:hAnsiTheme="minorHAnsi" w:cstheme="minorHAnsi"/>
          <w:spacing w:val="2"/>
          <w:sz w:val="24"/>
          <w:szCs w:val="24"/>
        </w:rPr>
        <w:t xml:space="preserve"> and that if we want to observe </w:t>
      </w:r>
      <w:r w:rsidRPr="00F05B35">
        <w:rPr>
          <w:rFonts w:asciiTheme="minorHAnsi" w:eastAsia="Times New Roman" w:hAnsiTheme="minorHAnsi" w:cstheme="minorHAnsi"/>
          <w:b/>
          <w:bCs/>
          <w:spacing w:val="2"/>
          <w:sz w:val="24"/>
          <w:szCs w:val="24"/>
          <w:highlight w:val="green"/>
          <w:u w:val="single"/>
        </w:rPr>
        <w:t>capitalist progress</w:t>
      </w:r>
      <w:r w:rsidRPr="00F05B35">
        <w:rPr>
          <w:rFonts w:asciiTheme="minorHAnsi" w:eastAsia="Times New Roman" w:hAnsiTheme="minorHAnsi" w:cstheme="minorHAnsi"/>
          <w:spacing w:val="2"/>
          <w:sz w:val="24"/>
          <w:szCs w:val="24"/>
        </w:rPr>
        <w:t xml:space="preserve">, we should be looking for sleek design and popular fashion. Innovation, the media tells us, </w:t>
      </w:r>
      <w:r w:rsidRPr="00F05B35">
        <w:rPr>
          <w:rFonts w:asciiTheme="minorHAnsi" w:eastAsia="Times New Roman" w:hAnsiTheme="minorHAnsi" w:cstheme="minorHAnsi"/>
          <w:b/>
          <w:bCs/>
          <w:spacing w:val="2"/>
          <w:sz w:val="24"/>
          <w:szCs w:val="24"/>
          <w:highlight w:val="green"/>
          <w:u w:val="single"/>
        </w:rPr>
        <w:t>is inventing cures for cancer, solar panels, and social networking</w:t>
      </w:r>
      <w:r w:rsidRPr="00F05B35">
        <w:rPr>
          <w:rFonts w:asciiTheme="minorHAnsi" w:eastAsia="Times New Roman" w:hAnsiTheme="minorHAnsi" w:cstheme="minorHAnsi"/>
          <w:spacing w:val="2"/>
          <w:sz w:val="24"/>
          <w:szCs w:val="24"/>
        </w:rPr>
        <w:t>.</w:t>
      </w:r>
      <w:r>
        <w:rPr>
          <w:rFonts w:asciiTheme="minorHAnsi" w:eastAsia="Times New Roman" w:hAnsiTheme="minorHAnsi" w:cstheme="minorHAnsi"/>
          <w:spacing w:val="2"/>
          <w:sz w:val="24"/>
          <w:szCs w:val="24"/>
        </w:rPr>
        <w:t xml:space="preserve"> </w:t>
      </w:r>
      <w:r w:rsidRPr="00F05B35">
        <w:rPr>
          <w:rFonts w:asciiTheme="minorHAnsi" w:eastAsia="Times New Roman" w:hAnsiTheme="minorHAnsi" w:cstheme="minorHAnsi"/>
          <w:spacing w:val="2"/>
          <w:sz w:val="24"/>
          <w:szCs w:val="24"/>
        </w:rPr>
        <w:t>But the true genius of the market economy isn’t that it produces prominent, highly publicized goods to inspire retail queues, or the medical breakthroughs that make the nightly news. No, the genius of capitalism is found in the tiny things — the things that nobody notices.</w:t>
      </w:r>
      <w:r>
        <w:rPr>
          <w:rFonts w:asciiTheme="minorHAnsi" w:eastAsia="Times New Roman" w:hAnsiTheme="minorHAnsi" w:cstheme="minorHAnsi"/>
          <w:spacing w:val="2"/>
          <w:sz w:val="24"/>
          <w:szCs w:val="24"/>
        </w:rPr>
        <w:t xml:space="preserve"> </w:t>
      </w:r>
      <w:r w:rsidRPr="00F05B35">
        <w:rPr>
          <w:rFonts w:asciiTheme="minorHAnsi" w:eastAsia="Times New Roman" w:hAnsiTheme="minorHAnsi" w:cstheme="minorHAnsi"/>
          <w:spacing w:val="2"/>
          <w:sz w:val="24"/>
          <w:szCs w:val="24"/>
        </w:rPr>
        <w:t xml:space="preserve">A market economy is characterized by an infinite succession of imperceptible, iterative changes and adjustments. Free market economists have long talked about the unplanned and uncoordinated nature of </w:t>
      </w:r>
      <w:r w:rsidRPr="00F05B35">
        <w:rPr>
          <w:rFonts w:asciiTheme="minorHAnsi" w:eastAsia="Times New Roman" w:hAnsiTheme="minorHAnsi" w:cstheme="minorHAnsi"/>
          <w:b/>
          <w:bCs/>
          <w:spacing w:val="2"/>
          <w:sz w:val="24"/>
          <w:szCs w:val="24"/>
          <w:highlight w:val="green"/>
          <w:u w:val="single"/>
        </w:rPr>
        <w:t>capitalist innovation</w:t>
      </w:r>
      <w:r w:rsidRPr="00F05B35">
        <w:rPr>
          <w:rFonts w:asciiTheme="minorHAnsi" w:eastAsia="Times New Roman" w:hAnsiTheme="minorHAnsi" w:cstheme="minorHAnsi"/>
          <w:spacing w:val="2"/>
          <w:sz w:val="24"/>
          <w:szCs w:val="24"/>
        </w:rPr>
        <w:t>. They’ve neglected to emphasize just how invisible it is. One exception is the great Adam Smith.</w:t>
      </w:r>
    </w:p>
    <w:p w14:paraId="4E0AA512" w14:textId="77777777" w:rsidR="00A31747" w:rsidRPr="001525DF" w:rsidRDefault="00A31747" w:rsidP="00A31747">
      <w:pPr>
        <w:pStyle w:val="NormalWeb"/>
        <w:spacing w:before="0" w:beforeAutospacing="0" w:after="360" w:afterAutospacing="0" w:line="360" w:lineRule="atLeast"/>
        <w:rPr>
          <w:rFonts w:asciiTheme="minorHAnsi" w:hAnsiTheme="minorHAnsi" w:cstheme="minorHAnsi"/>
          <w:color w:val="1E1E1E"/>
        </w:rPr>
      </w:pPr>
    </w:p>
    <w:p w14:paraId="61F2AEA1" w14:textId="603CB3D5" w:rsidR="00A31747" w:rsidRDefault="00A31747" w:rsidP="00A31747">
      <w:pPr>
        <w:pStyle w:val="Heading3"/>
      </w:pPr>
      <w:r>
        <w:lastRenderedPageBreak/>
        <w:t>Perf Con</w:t>
      </w:r>
    </w:p>
    <w:p w14:paraId="13CBE6BF" w14:textId="105FE43D" w:rsidR="00A31747" w:rsidRDefault="00A31747" w:rsidP="00A31747"/>
    <w:p w14:paraId="49C3AA23" w14:textId="1C270A9C" w:rsidR="00A31747" w:rsidRDefault="00A31747" w:rsidP="00A31747">
      <w:pPr>
        <w:pStyle w:val="Heading4"/>
      </w:pPr>
      <w:r>
        <w:t>Capitalism is the state of the world which means if they want to take down cap, they want to destroy the government and world order, but they read policy making/government util framing which contradicts. Now I don’t know whether they want to destroy the state or keep it which splits my time since I must attack both which decks fairness and education since we can’t get in depth education on one idea.</w:t>
      </w:r>
      <w:r w:rsidR="0062667B">
        <w:t xml:space="preserve"> </w:t>
      </w:r>
    </w:p>
    <w:p w14:paraId="39ED0623" w14:textId="55114641" w:rsidR="00A31747" w:rsidRDefault="00A31747" w:rsidP="00A31747"/>
    <w:p w14:paraId="12C107C7" w14:textId="77777777" w:rsidR="00A31747" w:rsidRPr="00A31747" w:rsidRDefault="00A31747" w:rsidP="00A31747"/>
    <w:sectPr w:rsidR="00A31747" w:rsidRPr="00A317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otham b">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8355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13A2"/>
    <w:rsid w:val="004605D6"/>
    <w:rsid w:val="004C60E8"/>
    <w:rsid w:val="004E3579"/>
    <w:rsid w:val="004E728B"/>
    <w:rsid w:val="004F39E0"/>
    <w:rsid w:val="00537BD5"/>
    <w:rsid w:val="0057268A"/>
    <w:rsid w:val="005D2912"/>
    <w:rsid w:val="006065BD"/>
    <w:rsid w:val="006257EB"/>
    <w:rsid w:val="0062667B"/>
    <w:rsid w:val="00645FA9"/>
    <w:rsid w:val="00647866"/>
    <w:rsid w:val="00665003"/>
    <w:rsid w:val="006A2AD0"/>
    <w:rsid w:val="006C2375"/>
    <w:rsid w:val="006D4ECC"/>
    <w:rsid w:val="00722258"/>
    <w:rsid w:val="007243E5"/>
    <w:rsid w:val="00766EA0"/>
    <w:rsid w:val="00784F4C"/>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1747"/>
    <w:rsid w:val="00A93661"/>
    <w:rsid w:val="00A95652"/>
    <w:rsid w:val="00AC0AB8"/>
    <w:rsid w:val="00B33C6D"/>
    <w:rsid w:val="00B4508F"/>
    <w:rsid w:val="00B55AD5"/>
    <w:rsid w:val="00B8057C"/>
    <w:rsid w:val="00B8355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13E52"/>
  <w15:chartTrackingRefBased/>
  <w15:docId w15:val="{96AAA318-DB33-4891-BEBC-740BC1548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355C"/>
    <w:rPr>
      <w:rFonts w:ascii="Calibri" w:hAnsi="Calibri"/>
    </w:rPr>
  </w:style>
  <w:style w:type="paragraph" w:styleId="Heading1">
    <w:name w:val="heading 1"/>
    <w:aliases w:val="Pocket"/>
    <w:basedOn w:val="Normal"/>
    <w:next w:val="Normal"/>
    <w:link w:val="Heading1Char"/>
    <w:qFormat/>
    <w:rsid w:val="00B835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35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35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TAG, Ch"/>
    <w:basedOn w:val="Normal"/>
    <w:next w:val="Normal"/>
    <w:link w:val="Heading4Char"/>
    <w:uiPriority w:val="3"/>
    <w:unhideWhenUsed/>
    <w:qFormat/>
    <w:rsid w:val="00B835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35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355C"/>
  </w:style>
  <w:style w:type="character" w:customStyle="1" w:styleId="Heading1Char">
    <w:name w:val="Heading 1 Char"/>
    <w:aliases w:val="Pocket Char"/>
    <w:basedOn w:val="DefaultParagraphFont"/>
    <w:link w:val="Heading1"/>
    <w:rsid w:val="00B835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35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8355C"/>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B8355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B8355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8355C"/>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B8355C"/>
    <w:rPr>
      <w:b w:val="0"/>
      <w:sz w:val="22"/>
      <w:u w:val="singl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B8355C"/>
    <w:rPr>
      <w:color w:val="auto"/>
      <w:u w:val="none"/>
    </w:rPr>
  </w:style>
  <w:style w:type="character" w:styleId="FollowedHyperlink">
    <w:name w:val="FollowedHyperlink"/>
    <w:basedOn w:val="DefaultParagraphFont"/>
    <w:uiPriority w:val="99"/>
    <w:semiHidden/>
    <w:unhideWhenUsed/>
    <w:rsid w:val="00B8355C"/>
    <w:rPr>
      <w:color w:val="auto"/>
      <w:u w:val="non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B835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B8355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B8355C"/>
    <w:pPr>
      <w:ind w:left="720"/>
      <w:contextualSpacing/>
    </w:pPr>
  </w:style>
  <w:style w:type="paragraph" w:styleId="NormalWeb">
    <w:name w:val="Normal (Web)"/>
    <w:basedOn w:val="Normal"/>
    <w:uiPriority w:val="99"/>
    <w:unhideWhenUsed/>
    <w:rsid w:val="00A317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mscontrol.org/interviews/20050929_Obering.asp" TargetMode="External"/><Relationship Id="rId13" Type="http://schemas.openxmlformats.org/officeDocument/2006/relationships/hyperlink" Target="http://socialenterprise.georgetown.edu/" TargetMode="External"/><Relationship Id="rId3" Type="http://schemas.openxmlformats.org/officeDocument/2006/relationships/styles" Target="styles.xml"/><Relationship Id="rId7" Type="http://schemas.openxmlformats.org/officeDocument/2006/relationships/hyperlink" Target="https://www.armscontrol.org/act/2005-12/features/space-weapons-risk-accidental-nuclear-war" TargetMode="External"/><Relationship Id="rId12" Type="http://schemas.openxmlformats.org/officeDocument/2006/relationships/hyperlink" Target="https://philanthropynewsdigest.org/off-the-shelf/how-change-happens-why-some-social-movements-succeed-while-others-do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armscontrol.org/act/2005-12/features/space-weapons-risk-accidental-nuclear-war" TargetMode="External"/><Relationship Id="rId11" Type="http://schemas.openxmlformats.org/officeDocument/2006/relationships/hyperlink" Target="https://www.thenation.com/article/how-resource-scarcity-and-climate-change-could-produce-global-explos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achingcriticalwill.org/images/documents/Disarmament-fora/OEWG/2016/Documents/NGO13.pdf" TargetMode="External"/><Relationship Id="rId4" Type="http://schemas.openxmlformats.org/officeDocument/2006/relationships/settings" Target="settings.xml"/><Relationship Id="rId9" Type="http://schemas.openxmlformats.org/officeDocument/2006/relationships/hyperlink" Target="https://www.armscontrol.org/act/2005-12/features/space-weapons-risk-accidental-nuclear-war" TargetMode="External"/><Relationship Id="rId14" Type="http://schemas.openxmlformats.org/officeDocument/2006/relationships/hyperlink" Target="https://www.wiley.com/en-us/How+Change+Happens%3A+Why+Some+Social+Movements+Succeed+While+Others+Don%27t-p-97811194137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TotalTime>
  <Pages>20</Pages>
  <Words>11732</Words>
  <Characters>66876</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1</cp:revision>
  <dcterms:created xsi:type="dcterms:W3CDTF">2022-02-12T15:48:00Z</dcterms:created>
  <dcterms:modified xsi:type="dcterms:W3CDTF">2022-02-12T17:11:00Z</dcterms:modified>
</cp:coreProperties>
</file>