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23D78" w14:textId="6EEA9BE5" w:rsidR="009C6F28" w:rsidRDefault="009C6F28" w:rsidP="009C6F28">
      <w:pPr>
        <w:pStyle w:val="Heading3"/>
      </w:pPr>
      <w:r>
        <w:t>I affirm the resolution</w:t>
      </w:r>
    </w:p>
    <w:p w14:paraId="676FF632" w14:textId="6F65C1A1" w:rsidR="009C6F28" w:rsidRDefault="009C6F28" w:rsidP="009C6F28">
      <w:pPr>
        <w:pStyle w:val="Heading3"/>
      </w:pPr>
      <w:r>
        <w:lastRenderedPageBreak/>
        <w:t>Util</w:t>
      </w:r>
    </w:p>
    <w:p w14:paraId="4D44DB8B" w14:textId="77777777" w:rsidR="009C6F28" w:rsidRDefault="009C6F28" w:rsidP="009C6F28">
      <w:pPr>
        <w:pStyle w:val="Heading4"/>
      </w:pPr>
      <w:r>
        <w:t>I value justice as the resolution asks us to evaluate the justness of an action. My value criterion is maximizing well-being, or utilitarianism because it’s the only just way to evaluate decisions.</w:t>
      </w:r>
    </w:p>
    <w:p w14:paraId="65A7353E" w14:textId="77777777" w:rsidR="009C6F28" w:rsidRDefault="009C6F28" w:rsidP="009C6F28">
      <w:pPr>
        <w:pStyle w:val="Heading4"/>
        <w:numPr>
          <w:ilvl w:val="0"/>
          <w:numId w:val="12"/>
        </w:numPr>
        <w:tabs>
          <w:tab w:val="num" w:pos="360"/>
        </w:tabs>
        <w:ind w:left="360"/>
      </w:pPr>
      <w:r>
        <w:t>Util treats everyone equally</w:t>
      </w:r>
    </w:p>
    <w:p w14:paraId="5AB26BE1" w14:textId="77777777" w:rsidR="009C6F28" w:rsidRDefault="009C6F28" w:rsidP="009C6F28">
      <w:r>
        <w:rPr>
          <w:b/>
          <w:sz w:val="26"/>
          <w:szCs w:val="26"/>
        </w:rPr>
        <w:t>Nathanson ND</w:t>
      </w:r>
      <w:r>
        <w:t xml:space="preserve">, Stephen Nathanson, Professor at Northeastern University, “Act and Rule Utilitarianism” Internet Encyclopedia of Philosophy, a peer-reviewed academic resource </w:t>
      </w:r>
      <w:hyperlink r:id="rId9">
        <w:r>
          <w:rPr>
            <w:color w:val="000000"/>
          </w:rPr>
          <w:t>https://iep.utm.edu/util-a-r/</w:t>
        </w:r>
      </w:hyperlink>
      <w:r>
        <w:t xml:space="preserve"> Livingston RB</w:t>
      </w:r>
    </w:p>
    <w:p w14:paraId="09E18736" w14:textId="77777777" w:rsidR="009C6F28" w:rsidRDefault="009C6F28" w:rsidP="009C6F28">
      <w:r>
        <w:t xml:space="preserve">To illustrate this method, suppose that you are buying ice cream for a party that ten people will attend. Your only flavor options are chocolate and vanilla, and some of the people attending like chocolate while others like vanilla. </w:t>
      </w:r>
      <w:r>
        <w:rPr>
          <w:b/>
          <w:highlight w:val="green"/>
          <w:u w:val="single"/>
        </w:rPr>
        <w:t>As a utilitarian</w:t>
      </w:r>
      <w:r>
        <w:t xml:space="preserve">, </w:t>
      </w:r>
      <w:r>
        <w:rPr>
          <w:b/>
          <w:highlight w:val="green"/>
          <w:u w:val="single"/>
        </w:rPr>
        <w:t>you</w:t>
      </w:r>
      <w:r>
        <w:t xml:space="preserve"> should </w:t>
      </w:r>
      <w:r>
        <w:rPr>
          <w:b/>
          <w:highlight w:val="green"/>
          <w:u w:val="single"/>
        </w:rPr>
        <w:t>choose</w:t>
      </w:r>
      <w:r>
        <w:t xml:space="preserve"> the flavor </w:t>
      </w:r>
      <w:r>
        <w:rPr>
          <w:b/>
          <w:highlight w:val="green"/>
          <w:u w:val="single"/>
        </w:rPr>
        <w:t xml:space="preserve">that will result in the most pleasure </w:t>
      </w:r>
      <w:r>
        <w:t xml:space="preserve">for the </w:t>
      </w:r>
      <w:proofErr w:type="gramStart"/>
      <w:r>
        <w:t>group as a whole</w:t>
      </w:r>
      <w:proofErr w:type="gramEnd"/>
      <w:r>
        <w:t>. If seven like chocolate and three like vanilla and if all of them get the same amount of pleasure from the flavor they like, then you should choose chocolate. This will yield what Bentham, in a famous phrase, called “</w:t>
      </w:r>
      <w:r>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Pr>
          <w:b/>
          <w:highlight w:val="green"/>
          <w:u w:val="single"/>
        </w:rPr>
        <w:t>The utilitarian method requires you to count everyone’s interests equally</w:t>
      </w:r>
      <w:r>
        <w:t xml:space="preserve">. </w:t>
      </w:r>
      <w:r>
        <w:rPr>
          <w:b/>
          <w:highlight w:val="green"/>
          <w:u w:val="single"/>
        </w:rPr>
        <w:t>You may not weigh some people’s interests</w:t>
      </w:r>
      <w:r>
        <w:t>—including your own—</w:t>
      </w:r>
      <w:r>
        <w:rPr>
          <w:b/>
          <w:highlight w:val="green"/>
          <w:u w:val="single"/>
        </w:rPr>
        <w:t>more heavily than others</w:t>
      </w:r>
      <w:r>
        <w:t>. Similarly, if a government is choosing a policy, it should give equal consideration to the well-being of all members of the society.</w:t>
      </w:r>
    </w:p>
    <w:p w14:paraId="2C0CC862" w14:textId="77777777" w:rsidR="009C6F28" w:rsidRDefault="009C6F28" w:rsidP="009C6F28">
      <w:pPr>
        <w:pStyle w:val="Heading4"/>
        <w:numPr>
          <w:ilvl w:val="0"/>
          <w:numId w:val="12"/>
        </w:numPr>
        <w:tabs>
          <w:tab w:val="num" w:pos="360"/>
        </w:tabs>
        <w:spacing w:before="240" w:after="40"/>
        <w:ind w:left="360"/>
      </w:pPr>
      <w:r>
        <w:rPr>
          <w:color w:val="000000"/>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so util comes first</w:t>
      </w:r>
    </w:p>
    <w:p w14:paraId="01702010" w14:textId="77777777" w:rsidR="009C6F28" w:rsidRDefault="009C6F28" w:rsidP="009C6F28">
      <w:pPr>
        <w:pStyle w:val="Heading4"/>
        <w:numPr>
          <w:ilvl w:val="0"/>
          <w:numId w:val="12"/>
        </w:numPr>
        <w:tabs>
          <w:tab w:val="num" w:pos="360"/>
        </w:tabs>
        <w:spacing w:before="240" w:after="40"/>
        <w:ind w:left="360"/>
      </w:pPr>
      <w:r>
        <w:rPr>
          <w:color w:val="000000"/>
        </w:rPr>
        <w:t>Default to util if there’s any uncertainty</w:t>
      </w:r>
    </w:p>
    <w:p w14:paraId="458AABBA" w14:textId="77777777" w:rsidR="009C6F28" w:rsidRDefault="009C6F28" w:rsidP="009C6F28">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6"/>
          <w:szCs w:val="16"/>
        </w:rPr>
        <w:t xml:space="preserve">Walter </w:t>
      </w:r>
      <w:r>
        <w:rPr>
          <w:b/>
          <w:color w:val="000000"/>
          <w:u w:val="single"/>
          <w:shd w:val="clear" w:color="auto" w:fill="FFD6E7"/>
        </w:rPr>
        <w:t>Sinnott-Armstrong 14</w:t>
      </w:r>
      <w:r>
        <w:rPr>
          <w:color w:val="000000"/>
          <w:sz w:val="16"/>
          <w:szCs w:val="16"/>
        </w:rPr>
        <w:t xml:space="preserve"> [American philosopher. He specializes in ethics, epistemology, and more recently in </w:t>
      </w:r>
      <w:proofErr w:type="spellStart"/>
      <w:r>
        <w:rPr>
          <w:color w:val="000000"/>
          <w:sz w:val="16"/>
          <w:szCs w:val="16"/>
        </w:rPr>
        <w:t>neuroethics</w:t>
      </w:r>
      <w:proofErr w:type="spellEnd"/>
      <w:r>
        <w:rPr>
          <w:color w:val="000000"/>
          <w:sz w:val="16"/>
          <w:szCs w:val="16"/>
        </w:rPr>
        <w:t xml:space="preserve">, the philosophy of law, and the philosophy of cognitive science], "Consequentialism", The Stanford Encyclopedia of Philosophy (Spring 2014 Edition), Edward N. </w:t>
      </w:r>
      <w:proofErr w:type="spellStart"/>
      <w:r>
        <w:rPr>
          <w:color w:val="000000"/>
          <w:sz w:val="16"/>
          <w:szCs w:val="16"/>
        </w:rPr>
        <w:t>Zalta</w:t>
      </w:r>
      <w:proofErr w:type="spellEnd"/>
      <w:r>
        <w:rPr>
          <w:color w:val="000000"/>
          <w:sz w:val="16"/>
          <w:szCs w:val="16"/>
        </w:rPr>
        <w:t xml:space="preserve"> (ed), BE</w:t>
      </w:r>
    </w:p>
    <w:p w14:paraId="73EAD4F6" w14:textId="77777777" w:rsidR="009C6F28" w:rsidRDefault="009C6F28" w:rsidP="009C6F28">
      <w:pPr>
        <w:pBdr>
          <w:top w:val="nil"/>
          <w:left w:val="nil"/>
          <w:bottom w:val="nil"/>
          <w:right w:val="nil"/>
          <w:between w:val="nil"/>
        </w:pBdr>
        <w:spacing w:line="240" w:lineRule="auto"/>
        <w:rPr>
          <w:b/>
          <w:color w:val="000000"/>
          <w:u w:val="single"/>
        </w:rPr>
      </w:pPr>
      <w:r>
        <w:rPr>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b/>
          <w:color w:val="000000"/>
          <w:u w:val="single"/>
        </w:rPr>
        <w:t xml:space="preserve">most </w:t>
      </w:r>
      <w:r>
        <w:rPr>
          <w:b/>
          <w:color w:val="000000"/>
          <w:u w:val="single"/>
          <w:shd w:val="clear" w:color="auto" w:fill="FFD6E7"/>
        </w:rPr>
        <w:t>people begin with the presumption that we</w:t>
      </w:r>
      <w:r>
        <w:rPr>
          <w:b/>
          <w:color w:val="000000"/>
          <w:u w:val="single"/>
        </w:rPr>
        <w:t xml:space="preserve"> morally </w:t>
      </w:r>
      <w:r>
        <w:rPr>
          <w:b/>
          <w:color w:val="000000"/>
          <w:u w:val="single"/>
          <w:shd w:val="clear" w:color="auto" w:fill="FFD6E7"/>
        </w:rPr>
        <w:t>ought to make the world better</w:t>
      </w:r>
      <w:r>
        <w:rPr>
          <w:b/>
          <w:color w:val="000000"/>
          <w:u w:val="single"/>
        </w:rPr>
        <w:t xml:space="preserve"> when we can. </w:t>
      </w:r>
      <w:r>
        <w:rPr>
          <w:b/>
          <w:color w:val="000000"/>
          <w:u w:val="single"/>
          <w:shd w:val="clear" w:color="auto" w:fill="FFD6E7"/>
        </w:rPr>
        <w:t>The question</w:t>
      </w:r>
      <w:r>
        <w:rPr>
          <w:b/>
          <w:color w:val="000000"/>
          <w:u w:val="single"/>
        </w:rPr>
        <w:t xml:space="preserve"> then </w:t>
      </w:r>
      <w:r>
        <w:rPr>
          <w:b/>
          <w:color w:val="000000"/>
          <w:u w:val="single"/>
          <w:shd w:val="clear" w:color="auto" w:fill="FFD6E7"/>
        </w:rPr>
        <w:t>is</w:t>
      </w:r>
      <w:r>
        <w:rPr>
          <w:b/>
          <w:color w:val="000000"/>
          <w:u w:val="single"/>
        </w:rPr>
        <w:t xml:space="preserve"> only </w:t>
      </w:r>
      <w:r>
        <w:rPr>
          <w:b/>
          <w:color w:val="000000"/>
          <w:u w:val="single"/>
          <w:shd w:val="clear" w:color="auto" w:fill="FFD6E7"/>
        </w:rPr>
        <w:t>whether any moral constraints</w:t>
      </w:r>
      <w:r>
        <w:rPr>
          <w:b/>
          <w:color w:val="000000"/>
          <w:u w:val="single"/>
        </w:rPr>
        <w:t xml:space="preserve"> or moral options </w:t>
      </w:r>
      <w:r>
        <w:rPr>
          <w:b/>
          <w:color w:val="000000"/>
          <w:u w:val="single"/>
          <w:shd w:val="clear" w:color="auto" w:fill="FFD6E7"/>
        </w:rPr>
        <w:t>need</w:t>
      </w:r>
      <w:r>
        <w:rPr>
          <w:b/>
          <w:color w:val="000000"/>
          <w:u w:val="single"/>
        </w:rPr>
        <w:t xml:space="preserve"> to </w:t>
      </w:r>
      <w:r>
        <w:rPr>
          <w:b/>
          <w:color w:val="000000"/>
          <w:u w:val="single"/>
          <w:shd w:val="clear" w:color="auto" w:fill="FFD6E7"/>
        </w:rPr>
        <w:t>be added to the basic consequentialist factor</w:t>
      </w:r>
      <w:r>
        <w:rPr>
          <w:b/>
          <w:color w:val="000000"/>
          <w:u w:val="single"/>
        </w:rPr>
        <w:t xml:space="preserve"> in moral reasoning.</w:t>
      </w:r>
      <w:r>
        <w:rPr>
          <w:color w:val="000000"/>
          <w:sz w:val="16"/>
          <w:szCs w:val="16"/>
        </w:rPr>
        <w:t xml:space="preserve"> (Kagan 1989, 1998) </w:t>
      </w:r>
      <w:r>
        <w:rPr>
          <w:b/>
          <w:color w:val="000000"/>
          <w:u w:val="single"/>
          <w:shd w:val="clear" w:color="auto" w:fill="FFD6E7"/>
        </w:rPr>
        <w:t>If no objection reveals any need for anything beyond consequences</w:t>
      </w:r>
      <w:r>
        <w:rPr>
          <w:b/>
          <w:color w:val="000000"/>
          <w:u w:val="single"/>
        </w:rPr>
        <w:t xml:space="preserve">, </w:t>
      </w:r>
      <w:r>
        <w:rPr>
          <w:b/>
          <w:color w:val="000000"/>
          <w:u w:val="single"/>
          <w:shd w:val="clear" w:color="auto" w:fill="FFD6E7"/>
        </w:rPr>
        <w:t>then consequences</w:t>
      </w:r>
      <w:r>
        <w:rPr>
          <w:b/>
          <w:color w:val="000000"/>
          <w:u w:val="single"/>
        </w:rPr>
        <w:t xml:space="preserve"> alone seem to </w:t>
      </w:r>
      <w:r>
        <w:rPr>
          <w:b/>
          <w:color w:val="000000"/>
          <w:u w:val="single"/>
          <w:shd w:val="clear" w:color="auto" w:fill="FFD6E7"/>
        </w:rPr>
        <w:t xml:space="preserve">determine what is morally right </w:t>
      </w:r>
      <w:r>
        <w:rPr>
          <w:b/>
          <w:color w:val="000000"/>
          <w:u w:val="single"/>
        </w:rPr>
        <w:t>or wrong, just as consequentialists claim.</w:t>
      </w:r>
    </w:p>
    <w:p w14:paraId="12F8D73C" w14:textId="77777777" w:rsidR="009C6F28" w:rsidRDefault="009C6F28" w:rsidP="009C6F28">
      <w:pPr>
        <w:numPr>
          <w:ilvl w:val="0"/>
          <w:numId w:val="12"/>
        </w:numPr>
        <w:pBdr>
          <w:top w:val="nil"/>
          <w:left w:val="nil"/>
          <w:bottom w:val="nil"/>
          <w:right w:val="nil"/>
          <w:between w:val="nil"/>
        </w:pBdr>
        <w:spacing w:before="240" w:after="40" w:line="240" w:lineRule="auto"/>
        <w:rPr>
          <w:b/>
          <w:color w:val="000000"/>
          <w:sz w:val="26"/>
          <w:szCs w:val="26"/>
        </w:rPr>
      </w:pPr>
      <w:r>
        <w:rPr>
          <w:b/>
          <w:color w:val="000000"/>
          <w:sz w:val="26"/>
          <w:szCs w:val="26"/>
        </w:rPr>
        <w:t xml:space="preserve">Lives come first under either of our frameworks because death is the largest impact. If we are all </w:t>
      </w:r>
      <w:proofErr w:type="gramStart"/>
      <w:r>
        <w:rPr>
          <w:b/>
          <w:color w:val="000000"/>
          <w:sz w:val="26"/>
          <w:szCs w:val="26"/>
        </w:rPr>
        <w:t>dead</w:t>
      </w:r>
      <w:proofErr w:type="gramEnd"/>
      <w:r>
        <w:rPr>
          <w:b/>
          <w:color w:val="000000"/>
          <w:sz w:val="26"/>
          <w:szCs w:val="26"/>
        </w:rPr>
        <w:t xml:space="preserve"> we can’t do [their framework]</w:t>
      </w:r>
    </w:p>
    <w:p w14:paraId="11B9C390" w14:textId="77777777" w:rsidR="00FD52AB" w:rsidRPr="00355308" w:rsidRDefault="00FD52AB" w:rsidP="00FD52AB">
      <w:pPr>
        <w:pStyle w:val="Heading4"/>
        <w:rPr>
          <w:rFonts w:cs="Calibri"/>
        </w:rPr>
      </w:pPr>
      <w:r w:rsidRPr="00355308">
        <w:rPr>
          <w:rFonts w:cs="Calibri"/>
        </w:rPr>
        <w:lastRenderedPageBreak/>
        <w:t>Plan: The appropriation of outer space through asteroid mining by private entities should be banned.</w:t>
      </w:r>
    </w:p>
    <w:p w14:paraId="1E90138D" w14:textId="77777777" w:rsidR="00FD52AB" w:rsidRPr="00355308" w:rsidRDefault="00FD52AB" w:rsidP="00FD52AB"/>
    <w:p w14:paraId="184AD075" w14:textId="77777777" w:rsidR="00FD52AB" w:rsidRPr="00355308" w:rsidRDefault="00FD52AB" w:rsidP="00FD52AB">
      <w:pPr>
        <w:pStyle w:val="Heading4"/>
        <w:rPr>
          <w:rFonts w:cs="Calibri"/>
        </w:rPr>
      </w:pPr>
      <w:r w:rsidRPr="00355308">
        <w:rPr>
          <w:rFonts w:cs="Calibri"/>
        </w:rPr>
        <w:t>We’ll defend normal means as the signatories of the OST adding an optional protocol under Article II.</w:t>
      </w:r>
    </w:p>
    <w:p w14:paraId="092BCFE1" w14:textId="77777777" w:rsidR="00FD52AB" w:rsidRPr="00355308" w:rsidRDefault="00FD52AB" w:rsidP="00FD52AB">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70D2A721" w14:textId="77777777" w:rsidR="00FD52AB" w:rsidRPr="00355308" w:rsidRDefault="00FD52AB" w:rsidP="00FD52A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w:t>
      </w:r>
      <w:proofErr w:type="gramStart"/>
      <w:r w:rsidRPr="00355308">
        <w:rPr>
          <w:color w:val="000000" w:themeColor="text1"/>
          <w:u w:val="single"/>
        </w:rPr>
        <w:t>a general consensus</w:t>
      </w:r>
      <w:proofErr w:type="gramEnd"/>
      <w:r w:rsidRPr="00355308">
        <w:rPr>
          <w:color w:val="000000" w:themeColor="text1"/>
          <w:u w:val="single"/>
        </w:rPr>
        <w:t xml:space="preserve">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w:t>
      </w:r>
      <w:proofErr w:type="gramStart"/>
      <w:r w:rsidRPr="00355308">
        <w:rPr>
          <w:color w:val="000000" w:themeColor="text1"/>
          <w:u w:val="single"/>
        </w:rPr>
        <w:t>In order to</w:t>
      </w:r>
      <w:proofErr w:type="gramEnd"/>
      <w:r w:rsidRPr="00355308">
        <w:rPr>
          <w:color w:val="000000" w:themeColor="text1"/>
          <w:u w:val="single"/>
        </w:rPr>
        <w:t xml:space="preserve">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w:t>
      </w:r>
      <w:r w:rsidRPr="00355308">
        <w:rPr>
          <w:color w:val="000000" w:themeColor="text1"/>
          <w:sz w:val="14"/>
        </w:rPr>
        <w:lastRenderedPageBreak/>
        <w:t xml:space="preserve">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w:t>
      </w:r>
      <w:proofErr w:type="gramStart"/>
      <w:r w:rsidRPr="00355308">
        <w:rPr>
          <w:color w:val="000000" w:themeColor="text1"/>
          <w:sz w:val="14"/>
        </w:rPr>
        <w:t>namely</w:t>
      </w:r>
      <w:proofErr w:type="gramEnd"/>
      <w:r w:rsidRPr="00355308">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5283E26" w14:textId="77777777" w:rsidR="00B6075A" w:rsidRPr="00355308" w:rsidRDefault="00B6075A" w:rsidP="00B6075A">
      <w:pPr>
        <w:pStyle w:val="Heading3"/>
      </w:pPr>
      <w:r w:rsidRPr="00355308">
        <w:lastRenderedPageBreak/>
        <w:t>Advantage – Collisions</w:t>
      </w:r>
    </w:p>
    <w:p w14:paraId="73E4E489" w14:textId="77777777" w:rsidR="00B6075A" w:rsidRPr="00355308" w:rsidRDefault="00B6075A" w:rsidP="00B6075A">
      <w:pPr>
        <w:pStyle w:val="Heading4"/>
        <w:rPr>
          <w:rFonts w:cs="Calibri"/>
          <w:color w:val="000000" w:themeColor="text1"/>
        </w:rPr>
      </w:pPr>
      <w:r w:rsidRPr="00355308">
        <w:rPr>
          <w:rFonts w:cs="Calibri"/>
          <w:color w:val="000000" w:themeColor="text1"/>
        </w:rPr>
        <w:t>Unregulated mining is existential and causes collisions – multiple scenarios</w:t>
      </w:r>
    </w:p>
    <w:p w14:paraId="2F204678" w14:textId="77777777" w:rsidR="00B6075A" w:rsidRPr="00355308" w:rsidRDefault="00B6075A" w:rsidP="00B6075A">
      <w:pPr>
        <w:pStyle w:val="Heading4"/>
        <w:rPr>
          <w:rFonts w:cs="Calibri"/>
        </w:rPr>
      </w:pPr>
      <w:r>
        <w:rPr>
          <w:rFonts w:cs="Calibri"/>
        </w:rPr>
        <w:t>‘</w:t>
      </w:r>
      <w:r w:rsidRPr="00355308">
        <w:rPr>
          <w:rFonts w:cs="Calibri"/>
        </w:rPr>
        <w:t>Scenario 1 is deflection</w:t>
      </w:r>
    </w:p>
    <w:p w14:paraId="043C3640" w14:textId="77777777" w:rsidR="00B6075A" w:rsidRPr="00355308" w:rsidRDefault="00B6075A" w:rsidP="00B6075A">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14F9E1C3" w14:textId="77777777" w:rsidR="00B6075A" w:rsidRPr="00355308" w:rsidRDefault="00B6075A" w:rsidP="00B6075A">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5156A545" w14:textId="77777777" w:rsidR="00B6075A" w:rsidRPr="00355308" w:rsidRDefault="00B6075A" w:rsidP="00B6075A">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040F2116" w14:textId="77777777" w:rsidR="00B6075A" w:rsidRPr="00355308" w:rsidRDefault="00B6075A" w:rsidP="00B6075A">
      <w:pPr>
        <w:pStyle w:val="Heading4"/>
        <w:rPr>
          <w:rFonts w:cs="Calibri"/>
          <w:color w:val="000000" w:themeColor="text1"/>
        </w:rPr>
      </w:pPr>
      <w:r w:rsidRPr="00355308">
        <w:rPr>
          <w:rFonts w:cs="Calibri"/>
          <w:color w:val="000000" w:themeColor="text1"/>
        </w:rPr>
        <w:t>Major collisions cause extinction</w:t>
      </w:r>
    </w:p>
    <w:p w14:paraId="5374F460" w14:textId="77777777" w:rsidR="00B6075A" w:rsidRPr="00355308" w:rsidRDefault="00B6075A" w:rsidP="00B6075A">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48CFE73C" w14:textId="77777777" w:rsidR="00B6075A" w:rsidRPr="00355308" w:rsidRDefault="00B6075A" w:rsidP="00B6075A">
      <w:r w:rsidRPr="00355308">
        <w:t xml:space="preserve">Seth Baum, “Risk-Risk Tradeoff Analysis of Nuclear Explosives for Asteroid Deflection,” SSRN Scholarly Paper (Rochester, NY: Social Science Research Network, May 31, 2019), </w:t>
      </w:r>
      <w:hyperlink r:id="rId12" w:history="1">
        <w:r w:rsidRPr="00355308">
          <w:rPr>
            <w:rStyle w:val="Hyperlink"/>
          </w:rPr>
          <w:t>https://papers.ssrn.com/abstract=3397559</w:t>
        </w:r>
      </w:hyperlink>
      <w:r w:rsidRPr="00355308">
        <w:t>.</w:t>
      </w:r>
    </w:p>
    <w:p w14:paraId="6AE6B2E6" w14:textId="77777777" w:rsidR="00B6075A" w:rsidRPr="00355308" w:rsidRDefault="00B6075A" w:rsidP="00B6075A">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2F6A140C" w14:textId="77777777" w:rsidR="00B6075A" w:rsidRPr="00355308" w:rsidRDefault="00B6075A" w:rsidP="00B6075A">
      <w:pPr>
        <w:pStyle w:val="Heading4"/>
        <w:rPr>
          <w:rFonts w:cs="Calibri"/>
        </w:rPr>
      </w:pPr>
      <w:r w:rsidRPr="00355308">
        <w:rPr>
          <w:rFonts w:cs="Calibri"/>
        </w:rPr>
        <w:t>Scenario 2 is satellite collisions</w:t>
      </w:r>
    </w:p>
    <w:p w14:paraId="138FD8D1" w14:textId="77777777" w:rsidR="00B6075A" w:rsidRDefault="00B6075A" w:rsidP="00B6075A">
      <w:pPr>
        <w:pStyle w:val="Heading4"/>
      </w:pPr>
      <w:r>
        <w:t>Mining creates space debris</w:t>
      </w:r>
    </w:p>
    <w:p w14:paraId="107D9635" w14:textId="77777777" w:rsidR="00B6075A" w:rsidRDefault="00B6075A" w:rsidP="00B6075A">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3CF81F49" w14:textId="77777777" w:rsidR="00B6075A" w:rsidRPr="00AD3BF1" w:rsidRDefault="00B6075A" w:rsidP="00B6075A">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5D4F78F" w14:textId="77777777" w:rsidR="00B6075A" w:rsidRDefault="00B6075A" w:rsidP="00B6075A">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w:t>
      </w:r>
      <w:r w:rsidRPr="00AD3BF1">
        <w:rPr>
          <w:rStyle w:val="StyleUnderline"/>
        </w:rPr>
        <w:lastRenderedPageBreak/>
        <w:t xml:space="preserve">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629D9BB" w14:textId="77777777" w:rsidR="00B6075A" w:rsidRDefault="00B6075A" w:rsidP="00B6075A">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E9297ED" w14:textId="77777777" w:rsidR="00B6075A" w:rsidRDefault="00B6075A" w:rsidP="00B6075A"/>
    <w:p w14:paraId="48DB3364" w14:textId="77777777" w:rsidR="00B6075A" w:rsidRPr="00100A2B" w:rsidRDefault="00B6075A" w:rsidP="00B6075A">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1C4F6A6F" w14:textId="77777777" w:rsidR="00B6075A" w:rsidRPr="00100A2B" w:rsidRDefault="00B6075A" w:rsidP="00B6075A">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4" w:history="1">
        <w:r w:rsidRPr="00EA3CBA">
          <w:rPr>
            <w:rStyle w:val="Hyperlink"/>
          </w:rPr>
          <w:t>https://www.scientificamerican.com/podcast/episode/the-sneaky-danger-of-space-dust/</w:t>
        </w:r>
      </w:hyperlink>
      <w:r>
        <w:t>]//DDPT</w:t>
      </w:r>
    </w:p>
    <w:p w14:paraId="2DB2D567" w14:textId="77777777" w:rsidR="00B6075A" w:rsidRPr="00100A2B" w:rsidRDefault="00B6075A" w:rsidP="00B6075A">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40B1A949" w14:textId="77777777" w:rsidR="00B6075A" w:rsidRPr="00100A2B" w:rsidRDefault="00B6075A" w:rsidP="00B6075A">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5" w:history="1">
        <w:r w:rsidRPr="00100A2B">
          <w:rPr>
            <w:rStyle w:val="Hyperlink"/>
          </w:rPr>
          <w:t>baseball-sized chunks</w:t>
        </w:r>
      </w:hyperlink>
      <w:r w:rsidRPr="00100A2B">
        <w:t> of debris, </w:t>
      </w:r>
      <w:hyperlink r:id="rId1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7AB81954" w14:textId="77777777" w:rsidR="00B6075A" w:rsidRPr="00100A2B" w:rsidRDefault="00B6075A" w:rsidP="00B6075A">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03B0941F" w14:textId="77777777" w:rsidR="00B6075A" w:rsidRPr="00100A2B" w:rsidRDefault="00B6075A" w:rsidP="00B6075A">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82F0C41" w14:textId="77777777" w:rsidR="00B6075A" w:rsidRPr="00100A2B" w:rsidRDefault="00B6075A" w:rsidP="00B6075A">
      <w:r w:rsidRPr="00100A2B">
        <w:t>"We also think this phenomenon can be attributed to some of the failures and anomalies we see on orbit, that right now are basically tagged as 'unknown cause.'"</w:t>
      </w:r>
    </w:p>
    <w:p w14:paraId="2FF5ECC9" w14:textId="77777777" w:rsidR="00B6075A" w:rsidRPr="00100A2B" w:rsidRDefault="00B6075A" w:rsidP="00B6075A">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889A654" w14:textId="77777777" w:rsidR="00B6075A" w:rsidRDefault="00B6075A" w:rsidP="00B6075A">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7" w:history="1">
        <w:r w:rsidRPr="00100A2B">
          <w:rPr>
            <w:rStyle w:val="Hyperlink"/>
          </w:rPr>
          <w:t>Particle-in-cell simulations of an RF emission mechanism associated with hypervelocity impact plasmas</w:t>
        </w:r>
      </w:hyperlink>
      <w:r w:rsidRPr="00100A2B">
        <w:t>]</w:t>
      </w:r>
    </w:p>
    <w:p w14:paraId="23BE86AF" w14:textId="77777777" w:rsidR="00B6075A" w:rsidRPr="00355308" w:rsidRDefault="00B6075A" w:rsidP="00B6075A"/>
    <w:p w14:paraId="5F41BAD1" w14:textId="77777777" w:rsidR="00B6075A" w:rsidRPr="00355308" w:rsidRDefault="00B6075A" w:rsidP="00B6075A">
      <w:pPr>
        <w:pStyle w:val="Heading4"/>
        <w:rPr>
          <w:rFonts w:cs="Calibri"/>
        </w:rPr>
      </w:pPr>
      <w:r w:rsidRPr="00355308">
        <w:rPr>
          <w:rFonts w:cs="Calibri"/>
        </w:rPr>
        <w:t xml:space="preserve">An increase in space debris and dust from mining collides with key defense satellites </w:t>
      </w:r>
    </w:p>
    <w:p w14:paraId="77A8DC8F" w14:textId="77777777" w:rsidR="00B6075A" w:rsidRPr="00355308" w:rsidRDefault="00B6075A" w:rsidP="00B6075A">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8" w:history="1">
        <w:r w:rsidRPr="00355308">
          <w:rPr>
            <w:rStyle w:val="Hyperlink"/>
            <w:sz w:val="16"/>
          </w:rPr>
          <w:t>https://www.newscientist.com/article/mg22630235-100-dust-from-asteroid-mining-spells-danger-for-satellites/</w:t>
        </w:r>
      </w:hyperlink>
      <w:r w:rsidRPr="00355308">
        <w:rPr>
          <w:sz w:val="16"/>
        </w:rPr>
        <w:t xml:space="preserve"> DD AG</w:t>
      </w:r>
    </w:p>
    <w:p w14:paraId="242244B9" w14:textId="77777777" w:rsidR="00B6075A" w:rsidRPr="00355308" w:rsidRDefault="00B6075A" w:rsidP="00B6075A">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1B340E7" w14:textId="77777777" w:rsidR="00B6075A" w:rsidRPr="00355308" w:rsidRDefault="00B6075A" w:rsidP="00B6075A">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64CDB3A2" w14:textId="77777777" w:rsidR="00B6075A" w:rsidRPr="00355308" w:rsidRDefault="00B6075A" w:rsidP="00B6075A">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2714643" w14:textId="77777777" w:rsidR="00B6075A" w:rsidRPr="00355308" w:rsidRDefault="00B6075A" w:rsidP="00B6075A">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0EA14E36" w14:textId="77777777" w:rsidR="00B6075A" w:rsidRPr="00355308" w:rsidRDefault="00B6075A" w:rsidP="00B6075A">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D42273C" w14:textId="77777777" w:rsidR="00B6075A" w:rsidRDefault="00B6075A" w:rsidP="00B6075A">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DE81CC9" w14:textId="77777777" w:rsidR="00B6075A" w:rsidRDefault="00B6075A" w:rsidP="00B6075A"/>
    <w:p w14:paraId="5CA52BC0" w14:textId="77777777" w:rsidR="00B6075A" w:rsidRPr="00355308" w:rsidRDefault="00B6075A" w:rsidP="00B6075A">
      <w:pPr>
        <w:pStyle w:val="Heading4"/>
        <w:rPr>
          <w:rFonts w:cs="Calibri"/>
        </w:rPr>
      </w:pPr>
      <w:r w:rsidRPr="00355308">
        <w:rPr>
          <w:rFonts w:cs="Calibri"/>
        </w:rPr>
        <w:t>Laundry list of impacts – compromised communication, loss of military capability and more</w:t>
      </w:r>
    </w:p>
    <w:p w14:paraId="478C51B2" w14:textId="77777777" w:rsidR="00B6075A" w:rsidRPr="00355308" w:rsidRDefault="00B6075A" w:rsidP="00B6075A">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w:t>
      </w:r>
      <w:r w:rsidRPr="00355308">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9" w:history="1">
        <w:r w:rsidRPr="00355308">
          <w:rPr>
            <w:rStyle w:val="Hyperlink"/>
            <w:sz w:val="16"/>
          </w:rPr>
          <w:t>https://gizmodo.com/what-would-happen-if-all-our-satellites-were-suddenly-d-1709006681</w:t>
        </w:r>
      </w:hyperlink>
      <w:r w:rsidRPr="00355308">
        <w:rPr>
          <w:sz w:val="16"/>
        </w:rPr>
        <w:t xml:space="preserve"> DD AG</w:t>
      </w:r>
    </w:p>
    <w:p w14:paraId="6D26F78C" w14:textId="77777777" w:rsidR="00B6075A" w:rsidRPr="00355308" w:rsidRDefault="00B6075A" w:rsidP="00B6075A">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AF3A68E" w14:textId="77777777" w:rsidR="00B6075A" w:rsidRPr="00355308" w:rsidRDefault="00B6075A" w:rsidP="00B6075A">
      <w:pPr>
        <w:rPr>
          <w:sz w:val="16"/>
        </w:rPr>
      </w:pPr>
      <w:r w:rsidRPr="00355308">
        <w:rPr>
          <w:sz w:val="16"/>
        </w:rPr>
        <w:t>Compromised Communications</w:t>
      </w:r>
    </w:p>
    <w:p w14:paraId="40495041" w14:textId="77777777" w:rsidR="00B6075A" w:rsidRPr="00355308" w:rsidRDefault="00B6075A" w:rsidP="00B6075A">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5798B011" w14:textId="77777777" w:rsidR="00B6075A" w:rsidRPr="00355308" w:rsidRDefault="00B6075A" w:rsidP="00B6075A">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7A76FF1" w14:textId="77777777" w:rsidR="00B6075A" w:rsidRPr="00355308" w:rsidRDefault="00B6075A" w:rsidP="00B6075A">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D7E3C62" w14:textId="77777777" w:rsidR="00B6075A" w:rsidRPr="00355308" w:rsidRDefault="00B6075A" w:rsidP="00B6075A">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3EDF282F" w14:textId="77777777" w:rsidR="00B6075A" w:rsidRPr="00355308" w:rsidRDefault="00B6075A" w:rsidP="00B6075A">
      <w:pPr>
        <w:rPr>
          <w:sz w:val="16"/>
        </w:rPr>
      </w:pPr>
      <w:r w:rsidRPr="00355308">
        <w:rPr>
          <w:sz w:val="16"/>
        </w:rPr>
        <w:t>“Indeed, a lot of television would suddenly disappear,” says McDowell. “A sizable portion of TV comes from cable whose companies relay programming from satellites to their hubs.”</w:t>
      </w:r>
    </w:p>
    <w:p w14:paraId="12156FD7" w14:textId="77777777" w:rsidR="00B6075A" w:rsidRPr="00355308" w:rsidRDefault="00B6075A" w:rsidP="00B6075A">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5B7039A2" w14:textId="77777777" w:rsidR="00B6075A" w:rsidRPr="00355308" w:rsidRDefault="00B6075A" w:rsidP="00B6075A">
      <w:pPr>
        <w:rPr>
          <w:sz w:val="16"/>
        </w:rPr>
      </w:pPr>
      <w:r w:rsidRPr="00355308">
        <w:rPr>
          <w:sz w:val="16"/>
        </w:rPr>
        <w:t>The sudden loss of satellite capability would have a profound effect on the military.</w:t>
      </w:r>
    </w:p>
    <w:p w14:paraId="7B5FF455" w14:textId="77777777" w:rsidR="00B6075A" w:rsidRPr="00355308" w:rsidRDefault="00B6075A" w:rsidP="00B6075A">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2B2D6414" w14:textId="77777777" w:rsidR="00B6075A" w:rsidRPr="00355308" w:rsidRDefault="00B6075A" w:rsidP="00B6075A">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07652F35" w14:textId="77777777" w:rsidR="00B6075A" w:rsidRPr="00355308" w:rsidRDefault="00B6075A" w:rsidP="00B6075A">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FD0B2DC" w14:textId="77777777" w:rsidR="00B6075A" w:rsidRPr="00355308" w:rsidRDefault="00B6075A" w:rsidP="00B6075A">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46A7B04" w14:textId="77777777" w:rsidR="00B6075A" w:rsidRPr="00355308" w:rsidRDefault="00B6075A" w:rsidP="00B6075A">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53FDFACE" w14:textId="77777777" w:rsidR="00B6075A" w:rsidRPr="00355308" w:rsidRDefault="00B6075A" w:rsidP="00B6075A">
      <w:pPr>
        <w:rPr>
          <w:sz w:val="16"/>
        </w:rPr>
      </w:pPr>
      <w:r w:rsidRPr="00355308">
        <w:rPr>
          <w:sz w:val="16"/>
        </w:rPr>
        <w:t>There’s also the effect on science to consider. Much of what we know about climate change comes from satellites.</w:t>
      </w:r>
    </w:p>
    <w:p w14:paraId="518B8D12" w14:textId="77777777" w:rsidR="00B6075A" w:rsidRDefault="00B6075A" w:rsidP="00B6075A">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71AFDC61" w14:textId="77777777" w:rsidR="00B6075A" w:rsidRPr="00355308" w:rsidRDefault="00B6075A" w:rsidP="00B6075A">
      <w:pPr>
        <w:rPr>
          <w:sz w:val="16"/>
        </w:rPr>
      </w:pPr>
    </w:p>
    <w:p w14:paraId="02A66436" w14:textId="77777777" w:rsidR="00B6075A" w:rsidRPr="00355308" w:rsidRDefault="00B6075A" w:rsidP="00B6075A">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45F1F8B" w14:textId="77777777" w:rsidR="00B6075A" w:rsidRPr="00355308" w:rsidRDefault="00B6075A" w:rsidP="00B6075A">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1049EC9F" w14:textId="77777777" w:rsidR="00B6075A" w:rsidRPr="00355308" w:rsidRDefault="00B6075A" w:rsidP="00B6075A">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w:t>
      </w:r>
      <w:proofErr w:type="gramStart"/>
      <w:r w:rsidRPr="00355308">
        <w:rPr>
          <w:szCs w:val="26"/>
        </w:rPr>
        <w:t>early-warning</w:t>
      </w:r>
      <w:proofErr w:type="gramEnd"/>
      <w:r w:rsidRPr="00355308">
        <w:rPr>
          <w:szCs w:val="26"/>
        </w:rPr>
        <w:t xml:space="preserve">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7F074110" w14:textId="77777777" w:rsidR="00B6075A" w:rsidRPr="00100A2B" w:rsidRDefault="00B6075A" w:rsidP="00B6075A">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5457F095" w14:textId="77777777" w:rsidR="00B6075A" w:rsidRPr="00100A2B" w:rsidRDefault="00B6075A" w:rsidP="00B6075A">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1"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4CB56203" w14:textId="77777777" w:rsidR="00B6075A" w:rsidRPr="00100A2B" w:rsidRDefault="00B6075A" w:rsidP="00B6075A">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657DFDC8" w14:textId="77777777" w:rsidR="00B6075A" w:rsidRPr="00100A2B" w:rsidRDefault="00B6075A" w:rsidP="00B6075A">
      <w:r w:rsidRPr="00100A2B">
        <w:lastRenderedPageBreak/>
        <w:t>Scientists estimate that anywhere from 500,000 to 600,000 pieces of human-made space debris between 0.4 and 4 inches in size are currently orbiting the Earth and traveling at speeds over 17,000 miles per hour.</w:t>
      </w:r>
    </w:p>
    <w:p w14:paraId="2D7DC2B1" w14:textId="77777777" w:rsidR="00B6075A" w:rsidRPr="00100A2B" w:rsidRDefault="00B6075A" w:rsidP="00B6075A">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4CA2BC65" w14:textId="77777777" w:rsidR="00B6075A" w:rsidRPr="00100A2B" w:rsidRDefault="00B6075A" w:rsidP="00B6075A">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1A223C18" w14:textId="77777777" w:rsidR="00B6075A" w:rsidRPr="00100A2B" w:rsidRDefault="00B6075A" w:rsidP="00B6075A">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2E68308C" w14:textId="77777777" w:rsidR="00B6075A" w:rsidRPr="00100A2B" w:rsidRDefault="00B6075A" w:rsidP="00B6075A">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6E1B3DCD" w14:textId="77777777" w:rsidR="00B6075A" w:rsidRPr="00100A2B" w:rsidRDefault="00B6075A" w:rsidP="00B6075A">
      <w:r w:rsidRPr="00100A2B">
        <w:t>A politically dangerous dilemma</w:t>
      </w:r>
    </w:p>
    <w:p w14:paraId="261EE499" w14:textId="77777777" w:rsidR="00B6075A" w:rsidRPr="00100A2B" w:rsidRDefault="00B6075A" w:rsidP="00B6075A">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0A3496A1" w14:textId="77777777" w:rsidR="00B6075A" w:rsidRPr="00100A2B" w:rsidRDefault="00B6075A" w:rsidP="00B6075A">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1E83582F" w14:textId="77777777" w:rsidR="00B6075A" w:rsidRPr="00100A2B" w:rsidRDefault="00B6075A" w:rsidP="00B6075A">
      <w:r w:rsidRPr="00100A2B">
        <w:t>"</w:t>
      </w:r>
      <w:r w:rsidRPr="00100A2B">
        <w:rPr>
          <w:rStyle w:val="StyleUnderline"/>
        </w:rPr>
        <w:t>This is a politically dangerous dilemma</w:t>
      </w:r>
      <w:r w:rsidRPr="00100A2B">
        <w:t xml:space="preserve">," he added. </w:t>
      </w:r>
    </w:p>
    <w:p w14:paraId="2FDAD7AB" w14:textId="77777777" w:rsidR="00B6075A" w:rsidRPr="00100A2B" w:rsidRDefault="00B6075A" w:rsidP="00B6075A">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799097BB" w14:textId="77777777" w:rsidR="00B6075A" w:rsidRPr="00100A2B" w:rsidRDefault="00B6075A" w:rsidP="00B6075A">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3B19CE41" w14:textId="77777777" w:rsidR="00B6075A" w:rsidRPr="00100A2B" w:rsidRDefault="00B6075A" w:rsidP="00B6075A">
      <w:pPr>
        <w:rPr>
          <w:rStyle w:val="StyleUnderline"/>
        </w:rPr>
      </w:pPr>
      <w:r w:rsidRPr="00054EA8">
        <w:rPr>
          <w:rStyle w:val="StyleUnderline"/>
          <w:highlight w:val="green"/>
        </w:rPr>
        <w:t>The Kessler Syndrome</w:t>
      </w:r>
    </w:p>
    <w:p w14:paraId="680A6E0D" w14:textId="77777777" w:rsidR="00B6075A" w:rsidRPr="00100A2B" w:rsidRDefault="00B6075A" w:rsidP="00B6075A">
      <w:r w:rsidRPr="00100A2B">
        <w:t xml:space="preserve">In 1978, American astrophysicist Donald Kessler predicted that the amount of space debris around Earth would begin to grow exponentially after the turn of the millennium. </w:t>
      </w:r>
    </w:p>
    <w:p w14:paraId="732CCBC6" w14:textId="77777777" w:rsidR="00B6075A" w:rsidRPr="00100A2B" w:rsidRDefault="00B6075A" w:rsidP="00B6075A">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18927014" w14:textId="77777777" w:rsidR="00B6075A" w:rsidRPr="00100A2B" w:rsidRDefault="00B6075A" w:rsidP="00B6075A">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44E28090" w14:textId="77777777" w:rsidR="00B6075A" w:rsidRPr="00100A2B" w:rsidRDefault="00B6075A" w:rsidP="00B6075A">
      <w:r w:rsidRPr="00100A2B">
        <w:t xml:space="preserve">For Kessler, this is a problem because it would "create small debris faster than it can be removed," Kessler said last year. And this cloud of junk could eventually make missions to space too dangerous. </w:t>
      </w:r>
    </w:p>
    <w:p w14:paraId="406AF139" w14:textId="77777777" w:rsidR="00B6075A" w:rsidRPr="00100A2B" w:rsidRDefault="00B6075A" w:rsidP="00B6075A">
      <w:pPr>
        <w:rPr>
          <w:rStyle w:val="StyleUnderline"/>
        </w:rPr>
      </w:pPr>
      <w:r w:rsidRPr="00100A2B">
        <w:rPr>
          <w:rStyle w:val="StyleUnderline"/>
        </w:rPr>
        <w:lastRenderedPageBreak/>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61B4FA89" w14:textId="77777777" w:rsidR="00B6075A" w:rsidRPr="00100A2B" w:rsidRDefault="00B6075A" w:rsidP="00B6075A">
      <w:r w:rsidRPr="00100A2B">
        <w:t xml:space="preserve">The future </w:t>
      </w:r>
    </w:p>
    <w:p w14:paraId="76FC4A02" w14:textId="77777777" w:rsidR="00B6075A" w:rsidRPr="00100A2B" w:rsidRDefault="00B6075A" w:rsidP="00B6075A">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47B032AD" w14:textId="77777777" w:rsidR="00B6075A" w:rsidRPr="00100A2B" w:rsidRDefault="00B6075A" w:rsidP="00B6075A">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4D94EBBE" w14:textId="77777777" w:rsidR="00B6075A" w:rsidRPr="00100A2B" w:rsidRDefault="00B6075A" w:rsidP="00B6075A">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6524AA25" w14:textId="77777777" w:rsidR="00B6075A" w:rsidRPr="00100A2B" w:rsidRDefault="00B6075A" w:rsidP="00B6075A">
      <w:r w:rsidRPr="00100A2B">
        <w:t xml:space="preserve">1.5 times more fragments greater than 8 inches across </w:t>
      </w:r>
    </w:p>
    <w:p w14:paraId="4AA02A47" w14:textId="77777777" w:rsidR="00B6075A" w:rsidRPr="00100A2B" w:rsidRDefault="00B6075A" w:rsidP="00B6075A">
      <w:r w:rsidRPr="00100A2B">
        <w:t xml:space="preserve">3.2 times more fragments between 4 and 8 inches across </w:t>
      </w:r>
    </w:p>
    <w:p w14:paraId="7D82C1A7" w14:textId="77777777" w:rsidR="00B6075A" w:rsidRPr="00100A2B" w:rsidRDefault="00B6075A" w:rsidP="00B6075A">
      <w:r w:rsidRPr="00100A2B">
        <w:t xml:space="preserve">13-20 times </w:t>
      </w:r>
      <w:proofErr w:type="gramStart"/>
      <w:r w:rsidRPr="00100A2B">
        <w:t>more smaller</w:t>
      </w:r>
      <w:proofErr w:type="gramEnd"/>
      <w:r w:rsidRPr="00100A2B">
        <w:t>-sized fragments less than 4 inches across</w:t>
      </w:r>
    </w:p>
    <w:p w14:paraId="1C4C1809" w14:textId="77777777" w:rsidR="00B6075A" w:rsidRPr="00100A2B" w:rsidRDefault="00B6075A" w:rsidP="00B6075A">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2E42C832" w14:textId="77777777" w:rsidR="00B6075A" w:rsidRDefault="00B6075A" w:rsidP="00B6075A"/>
    <w:p w14:paraId="5306DF1C" w14:textId="77777777" w:rsidR="00B6075A" w:rsidRPr="001E51E3" w:rsidRDefault="00B6075A" w:rsidP="00B6075A">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49AA10CF" w14:textId="77777777" w:rsidR="00B6075A" w:rsidRPr="001E51E3" w:rsidRDefault="00B6075A" w:rsidP="00B6075A">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2"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1C53B4A9" w14:textId="77777777" w:rsidR="00B6075A" w:rsidRPr="001E51E3" w:rsidRDefault="00B6075A" w:rsidP="00B6075A">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52467A9B" w14:textId="77777777" w:rsidR="00B6075A" w:rsidRPr="001E51E3" w:rsidRDefault="00B6075A" w:rsidP="00B6075A">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w:t>
      </w:r>
      <w:r w:rsidRPr="001E51E3">
        <w:rPr>
          <w:rFonts w:asciiTheme="majorHAnsi" w:hAnsiTheme="majorHAnsi" w:cstheme="majorHAnsi"/>
        </w:rPr>
        <w:lastRenderedPageBreak/>
        <w:t xml:space="preserve">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3"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4DA6386" w14:textId="77777777" w:rsidR="00B6075A" w:rsidRPr="001E51E3" w:rsidRDefault="00B6075A" w:rsidP="00B6075A">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7928F600" w14:textId="77777777" w:rsidR="00B6075A" w:rsidRPr="00607F45" w:rsidRDefault="00B6075A" w:rsidP="00B6075A">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3372549D" w14:textId="77777777" w:rsidR="00B6075A" w:rsidRPr="00607F45" w:rsidRDefault="00B6075A" w:rsidP="00B6075A">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4424D331" w14:textId="77777777" w:rsidR="00B6075A" w:rsidRPr="00607F45" w:rsidRDefault="00B6075A" w:rsidP="00B6075A">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4"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53C6D591" w14:textId="77777777" w:rsidR="00B6075A" w:rsidRDefault="00B6075A" w:rsidP="00B6075A"/>
    <w:p w14:paraId="65C0F095" w14:textId="77777777" w:rsidR="00423D92" w:rsidRPr="00355308" w:rsidRDefault="00423D92" w:rsidP="00423D92">
      <w:pPr>
        <w:pStyle w:val="Heading3"/>
        <w:rPr>
          <w:rFonts w:cs="Calibri"/>
          <w:color w:val="000000" w:themeColor="text1"/>
        </w:rPr>
      </w:pPr>
      <w:r w:rsidRPr="00355308">
        <w:rPr>
          <w:rFonts w:cs="Calibri"/>
          <w:color w:val="000000" w:themeColor="text1"/>
        </w:rPr>
        <w:lastRenderedPageBreak/>
        <w:t>XT—Asteroid Mining</w:t>
      </w:r>
    </w:p>
    <w:p w14:paraId="35DA8229" w14:textId="77777777" w:rsidR="00423D92" w:rsidRPr="00355308" w:rsidRDefault="00423D92" w:rsidP="00423D92">
      <w:pPr>
        <w:rPr>
          <w:color w:val="000000" w:themeColor="text1"/>
        </w:rPr>
      </w:pPr>
    </w:p>
    <w:p w14:paraId="1AC0264E" w14:textId="77777777" w:rsidR="00423D92" w:rsidRDefault="00423D92" w:rsidP="00423D92">
      <w:pPr>
        <w:pStyle w:val="Heading4"/>
        <w:rPr>
          <w:rFonts w:cs="Calibri"/>
        </w:rPr>
      </w:pPr>
      <w:r w:rsidRPr="00355308">
        <w:rPr>
          <w:rFonts w:cs="Calibri"/>
        </w:rPr>
        <w:t xml:space="preserve">[Space War]: The </w:t>
      </w:r>
      <w:proofErr w:type="spellStart"/>
      <w:r w:rsidRPr="00355308">
        <w:rPr>
          <w:rFonts w:cs="Calibri"/>
        </w:rPr>
        <w:t>aff</w:t>
      </w:r>
      <w:proofErr w:type="spellEnd"/>
      <w:r w:rsidRPr="00355308">
        <w:rPr>
          <w:rFonts w:cs="Calibri"/>
        </w:rPr>
        <w:t xml:space="preserve"> bans private entities from asteroid mining – that prevents political disputes on space access and escalating tensions </w:t>
      </w:r>
      <w:r>
        <w:rPr>
          <w:rFonts w:cs="Calibri"/>
        </w:rPr>
        <w:t xml:space="preserve">such as perception gaps </w:t>
      </w:r>
      <w:r w:rsidRPr="00355308">
        <w:rPr>
          <w:rFonts w:cs="Calibri"/>
        </w:rPr>
        <w:t>which cause space war that goes nuclear and leads to extinction</w:t>
      </w:r>
      <w:r>
        <w:rPr>
          <w:rFonts w:cs="Calibri"/>
        </w:rPr>
        <w:t xml:space="preserve"> </w:t>
      </w:r>
    </w:p>
    <w:p w14:paraId="588A35C8" w14:textId="77777777" w:rsidR="00423D92" w:rsidRDefault="00423D92" w:rsidP="00423D92"/>
    <w:p w14:paraId="493E2361" w14:textId="77777777" w:rsidR="00423D92" w:rsidRDefault="00423D92" w:rsidP="00423D92">
      <w:r>
        <w:t xml:space="preserve">[Resource conflict] </w:t>
      </w:r>
      <w:proofErr w:type="spellStart"/>
      <w:r>
        <w:t>Aff</w:t>
      </w:r>
      <w:proofErr w:type="spellEnd"/>
      <w:r>
        <w:t xml:space="preserve"> bans celestial body mining that solves territorial disputes on space property which creates massive geopolitical tensions since the united states is far ahead than china and </w:t>
      </w:r>
      <w:proofErr w:type="spellStart"/>
      <w:proofErr w:type="gramStart"/>
      <w:r>
        <w:t>russia</w:t>
      </w:r>
      <w:proofErr w:type="spellEnd"/>
      <w:r>
        <w:t xml:space="preserve">  that</w:t>
      </w:r>
      <w:proofErr w:type="gramEnd"/>
      <w:r>
        <w:t xml:space="preserve"> go nuclear leads to extinction because space is a problem for crisis stability. </w:t>
      </w:r>
    </w:p>
    <w:p w14:paraId="6FE02564" w14:textId="77777777" w:rsidR="00423D92" w:rsidRDefault="00423D92" w:rsidP="00423D92"/>
    <w:p w14:paraId="05074F6A" w14:textId="77777777" w:rsidR="00423D92" w:rsidRDefault="00423D92" w:rsidP="00423D92">
      <w:r>
        <w:t>[</w:t>
      </w:r>
      <w:proofErr w:type="gramStart"/>
      <w:r>
        <w:t>Dual-use</w:t>
      </w:r>
      <w:proofErr w:type="gramEnd"/>
      <w:r>
        <w:t xml:space="preserve">] </w:t>
      </w:r>
      <w:proofErr w:type="spellStart"/>
      <w:r>
        <w:t>Aff</w:t>
      </w:r>
      <w:proofErr w:type="spellEnd"/>
      <w:r>
        <w:t xml:space="preserve"> bans celestial body mining which stops us domination with dual use space tech that </w:t>
      </w:r>
      <w:proofErr w:type="spellStart"/>
      <w:r>
        <w:t>casues</w:t>
      </w:r>
      <w:proofErr w:type="spellEnd"/>
      <w:r>
        <w:t xml:space="preserve"> escalation because it threatens. </w:t>
      </w:r>
    </w:p>
    <w:p w14:paraId="047E4025" w14:textId="77777777" w:rsidR="00423D92" w:rsidRPr="00DB2282" w:rsidRDefault="00423D92" w:rsidP="00423D92">
      <w:r>
        <w:t xml:space="preserve">MISSED the terrestrial war impact – still causes </w:t>
      </w:r>
    </w:p>
    <w:p w14:paraId="7A6F8C7A" w14:textId="77777777" w:rsidR="00423D92" w:rsidRPr="00355308" w:rsidRDefault="00423D92" w:rsidP="00423D92">
      <w:pPr>
        <w:rPr>
          <w:color w:val="000000" w:themeColor="text1"/>
        </w:rPr>
      </w:pPr>
    </w:p>
    <w:p w14:paraId="246D17A3" w14:textId="77777777" w:rsidR="00423D92" w:rsidRDefault="00423D92" w:rsidP="00423D92">
      <w:pPr>
        <w:pStyle w:val="Heading4"/>
        <w:rPr>
          <w:rFonts w:cs="Calibri"/>
        </w:rPr>
      </w:pPr>
      <w:r w:rsidRPr="00355308">
        <w:rPr>
          <w:rFonts w:cs="Calibri"/>
        </w:rPr>
        <w:t>[</w:t>
      </w:r>
      <w:proofErr w:type="spellStart"/>
      <w:r w:rsidRPr="00355308">
        <w:rPr>
          <w:rFonts w:cs="Calibri"/>
        </w:rPr>
        <w:t>Astroterror</w:t>
      </w:r>
      <w:proofErr w:type="spellEnd"/>
      <w:r w:rsidRPr="00355308">
        <w:rPr>
          <w:rFonts w:cs="Calibri"/>
        </w:rPr>
        <w:t xml:space="preserve">]: The </w:t>
      </w:r>
      <w:proofErr w:type="spellStart"/>
      <w:r w:rsidRPr="00355308">
        <w:rPr>
          <w:rFonts w:cs="Calibri"/>
        </w:rPr>
        <w:t>aff</w:t>
      </w:r>
      <w:proofErr w:type="spellEnd"/>
      <w:r w:rsidRPr="00355308">
        <w:rPr>
          <w:rFonts w:cs="Calibri"/>
        </w:rPr>
        <w:t xml:space="preserve"> bans private entities from asteroid mining – that prevents asteroid altering methods of mining that hyper-increase the risk of collisions that cause extinction</w:t>
      </w:r>
    </w:p>
    <w:p w14:paraId="083090AD" w14:textId="77777777" w:rsidR="00423D92" w:rsidRPr="00365520" w:rsidRDefault="00423D92" w:rsidP="00423D92"/>
    <w:p w14:paraId="4A2AE2C3" w14:textId="77777777" w:rsidR="00423D92" w:rsidRPr="007E2E98" w:rsidRDefault="00423D92" w:rsidP="00423D92">
      <w:pPr>
        <w:pStyle w:val="Heading4"/>
      </w:pPr>
      <w:r>
        <w:t xml:space="preserve">[Satellites] Unchecked celestial body mining by private companies causes exponential increases in space debris that collide with key defense satellites and cause nuclear escalation by </w:t>
      </w:r>
      <w:proofErr w:type="spellStart"/>
      <w:r>
        <w:t>miscalc</w:t>
      </w:r>
      <w:proofErr w:type="spellEnd"/>
      <w:r>
        <w:t xml:space="preserve"> – </w:t>
      </w:r>
      <w:proofErr w:type="spellStart"/>
      <w:r>
        <w:t>aff</w:t>
      </w:r>
      <w:proofErr w:type="spellEnd"/>
      <w:r>
        <w:t xml:space="preserve"> solves by banning entities from mining. </w:t>
      </w:r>
    </w:p>
    <w:p w14:paraId="6A4A293B" w14:textId="77777777" w:rsidR="00423D92" w:rsidRPr="00355308" w:rsidRDefault="00423D92" w:rsidP="00423D92">
      <w:pPr>
        <w:rPr>
          <w:color w:val="000000" w:themeColor="text1"/>
        </w:rPr>
      </w:pPr>
    </w:p>
    <w:p w14:paraId="3A1CA6D5" w14:textId="77777777" w:rsidR="00423D92" w:rsidRDefault="00423D92" w:rsidP="00423D92">
      <w:pPr>
        <w:pStyle w:val="Heading4"/>
        <w:rPr>
          <w:rFonts w:cs="Calibri"/>
        </w:rPr>
      </w:pPr>
      <w:r w:rsidRPr="00355308">
        <w:rPr>
          <w:rFonts w:cs="Calibri"/>
        </w:rPr>
        <w:t xml:space="preserve">[Resources]: The </w:t>
      </w:r>
      <w:proofErr w:type="spellStart"/>
      <w:r w:rsidRPr="00355308">
        <w:rPr>
          <w:rFonts w:cs="Calibri"/>
        </w:rPr>
        <w:t>aff</w:t>
      </w:r>
      <w:proofErr w:type="spellEnd"/>
      <w:r w:rsidRPr="00355308">
        <w:rPr>
          <w:rFonts w:cs="Calibri"/>
        </w:rPr>
        <w:t xml:space="preserve"> bans private entities from asteroid mining – that prevents unregulated asteroid mining for excessive mineral gains, effectively depleting the solar system towards extinction</w:t>
      </w:r>
    </w:p>
    <w:p w14:paraId="06048FC1" w14:textId="77777777" w:rsidR="00B546C0" w:rsidRPr="00355308" w:rsidRDefault="00B546C0" w:rsidP="00B546C0">
      <w:pPr>
        <w:pStyle w:val="Heading3"/>
        <w:rPr>
          <w:rFonts w:cs="Calibri"/>
          <w:color w:val="000000" w:themeColor="text1"/>
        </w:rPr>
      </w:pPr>
      <w:r w:rsidRPr="00355308">
        <w:rPr>
          <w:rFonts w:cs="Calibri"/>
          <w:color w:val="000000" w:themeColor="text1"/>
        </w:rPr>
        <w:lastRenderedPageBreak/>
        <w:t>AT: Mining Good (Generic)</w:t>
      </w:r>
    </w:p>
    <w:p w14:paraId="780B9C2D" w14:textId="77777777" w:rsidR="00B546C0" w:rsidRPr="00355308" w:rsidRDefault="00B546C0" w:rsidP="00B546C0">
      <w:pPr>
        <w:pStyle w:val="Heading4"/>
        <w:rPr>
          <w:rFonts w:cs="Calibri"/>
        </w:rPr>
      </w:pPr>
      <w:r w:rsidRPr="00355308">
        <w:rPr>
          <w:rFonts w:cs="Calibri"/>
        </w:rPr>
        <w:t xml:space="preserve">Our impact </w:t>
      </w:r>
      <w:proofErr w:type="spellStart"/>
      <w:r w:rsidRPr="00355308">
        <w:rPr>
          <w:rFonts w:cs="Calibri"/>
        </w:rPr>
        <w:t>oweighs</w:t>
      </w:r>
      <w:proofErr w:type="spellEnd"/>
      <w:r w:rsidRPr="00355308">
        <w:rPr>
          <w:rFonts w:cs="Calibri"/>
        </w:rPr>
        <w:t xml:space="preserve"> on timeframe – </w:t>
      </w:r>
    </w:p>
    <w:p w14:paraId="70736BF9" w14:textId="77777777" w:rsidR="00B546C0" w:rsidRPr="00355308" w:rsidRDefault="00B546C0" w:rsidP="00B546C0">
      <w:pPr>
        <w:pStyle w:val="Heading4"/>
        <w:rPr>
          <w:rFonts w:cs="Calibri"/>
        </w:rPr>
      </w:pPr>
      <w:r w:rsidRPr="00355308">
        <w:rPr>
          <w:rFonts w:cs="Calibri"/>
        </w:rPr>
        <w:t>a] Space wars -- mining to that large of a capacity takes years but perception causes conflict instantly</w:t>
      </w:r>
    </w:p>
    <w:p w14:paraId="17021297" w14:textId="77777777" w:rsidR="00B546C0" w:rsidRPr="00355308" w:rsidRDefault="00B546C0" w:rsidP="00B546C0">
      <w:pPr>
        <w:pStyle w:val="Heading4"/>
        <w:rPr>
          <w:rFonts w:cs="Calibri"/>
        </w:rPr>
      </w:pPr>
      <w:r w:rsidRPr="00355308">
        <w:rPr>
          <w:rFonts w:cs="Calibri"/>
        </w:rPr>
        <w:t xml:space="preserve">b] </w:t>
      </w:r>
      <w:proofErr w:type="spellStart"/>
      <w:r w:rsidRPr="00355308">
        <w:rPr>
          <w:rFonts w:cs="Calibri"/>
        </w:rPr>
        <w:t>Astroterrer</w:t>
      </w:r>
      <w:proofErr w:type="spellEnd"/>
      <w:r w:rsidRPr="00355308">
        <w:rPr>
          <w:rFonts w:cs="Calibri"/>
        </w:rPr>
        <w:t xml:space="preserve"> – conflicts through asteroid reflection cascade before materials come to earth</w:t>
      </w:r>
    </w:p>
    <w:p w14:paraId="458FEA52" w14:textId="77777777" w:rsidR="00B546C0" w:rsidRPr="00355308" w:rsidRDefault="00B546C0" w:rsidP="00B546C0">
      <w:pPr>
        <w:pStyle w:val="Heading4"/>
        <w:rPr>
          <w:rFonts w:cs="Calibri"/>
        </w:rPr>
      </w:pPr>
      <w:r w:rsidRPr="00355308">
        <w:rPr>
          <w:rFonts w:cs="Calibri"/>
        </w:rPr>
        <w:t xml:space="preserve">c] Resource depletion – their </w:t>
      </w:r>
      <w:proofErr w:type="spellStart"/>
      <w:r w:rsidRPr="00355308">
        <w:rPr>
          <w:rFonts w:cs="Calibri"/>
        </w:rPr>
        <w:t>ev</w:t>
      </w:r>
      <w:proofErr w:type="spellEnd"/>
      <w:r w:rsidRPr="00355308">
        <w:rPr>
          <w:rFonts w:cs="Calibri"/>
        </w:rPr>
        <w:t xml:space="preserve"> says its good but no reason financial incentives wouldn’t cascade mining to a max, causing XT</w:t>
      </w:r>
    </w:p>
    <w:p w14:paraId="0756362D" w14:textId="77777777" w:rsidR="00B546C0" w:rsidRPr="00355308" w:rsidRDefault="00B546C0" w:rsidP="00B546C0">
      <w:pPr>
        <w:pStyle w:val="Heading3"/>
        <w:rPr>
          <w:rFonts w:cs="Calibri"/>
          <w:color w:val="000000" w:themeColor="text1"/>
        </w:rPr>
      </w:pPr>
      <w:r w:rsidRPr="00355308">
        <w:rPr>
          <w:rFonts w:cs="Calibri"/>
          <w:color w:val="000000" w:themeColor="text1"/>
        </w:rPr>
        <w:lastRenderedPageBreak/>
        <w:t>AT: End resource conflict</w:t>
      </w:r>
    </w:p>
    <w:p w14:paraId="116919DE" w14:textId="77777777" w:rsidR="00B546C0" w:rsidRPr="00355308" w:rsidRDefault="00B546C0" w:rsidP="00B546C0">
      <w:pPr>
        <w:pStyle w:val="Heading4"/>
        <w:rPr>
          <w:rFonts w:cs="Calibri"/>
          <w:color w:val="000000" w:themeColor="text1"/>
        </w:rPr>
      </w:pPr>
      <w:r w:rsidRPr="00355308">
        <w:rPr>
          <w:rFonts w:cs="Calibri"/>
          <w:color w:val="000000" w:themeColor="text1"/>
        </w:rPr>
        <w:t>Space mining can’t solve resource conflicts on Earth</w:t>
      </w:r>
    </w:p>
    <w:p w14:paraId="08121200" w14:textId="77777777" w:rsidR="00B546C0" w:rsidRPr="00355308" w:rsidRDefault="00B546C0" w:rsidP="00B546C0">
      <w:pPr>
        <w:rPr>
          <w:color w:val="000000" w:themeColor="text1"/>
          <w:sz w:val="16"/>
        </w:rPr>
      </w:pPr>
      <w:proofErr w:type="spellStart"/>
      <w:r w:rsidRPr="00355308">
        <w:rPr>
          <w:rStyle w:val="Heading5Char"/>
          <w:rFonts w:cs="Calibri"/>
          <w:bCs/>
          <w:color w:val="000000" w:themeColor="text1"/>
        </w:rPr>
        <w:t>Riederer</w:t>
      </w:r>
      <w:proofErr w:type="spellEnd"/>
      <w:r w:rsidRPr="00355308">
        <w:rPr>
          <w:rStyle w:val="Heading5Char"/>
          <w:rFonts w:cs="Calibri"/>
          <w:bCs/>
          <w:color w:val="000000" w:themeColor="text1"/>
        </w:rPr>
        <w:t xml:space="preserve"> 14</w:t>
      </w:r>
      <w:r w:rsidRPr="00355308">
        <w:rPr>
          <w:color w:val="000000" w:themeColor="text1"/>
          <w:sz w:val="16"/>
        </w:rPr>
        <w:t xml:space="preserve"> Rachel </w:t>
      </w:r>
      <w:proofErr w:type="spellStart"/>
      <w:r w:rsidRPr="00355308">
        <w:rPr>
          <w:color w:val="000000" w:themeColor="text1"/>
          <w:sz w:val="16"/>
        </w:rPr>
        <w:t>Riederer</w:t>
      </w:r>
      <w:proofErr w:type="spellEnd"/>
      <w:r w:rsidRPr="00355308">
        <w:rPr>
          <w:color w:val="000000" w:themeColor="text1"/>
          <w:sz w:val="16"/>
        </w:rPr>
        <w:t xml:space="preserve"> [Rachel </w:t>
      </w:r>
      <w:proofErr w:type="spellStart"/>
      <w:r w:rsidRPr="00355308">
        <w:rPr>
          <w:color w:val="000000" w:themeColor="text1"/>
          <w:sz w:val="16"/>
        </w:rPr>
        <w:t>Riederer</w:t>
      </w:r>
      <w:proofErr w:type="spellEnd"/>
      <w:r w:rsidRPr="00355308">
        <w:rPr>
          <w:color w:val="000000" w:themeColor="text1"/>
          <w:sz w:val="16"/>
        </w:rPr>
        <w:t xml:space="preserve"> is a science and culture writer based in Missouri.], 5-19-2014, "Silicon Valley Says Space Mining Is Awesome and Will Change Life on Earth. That’s Only Half Right.," New Republic, </w:t>
      </w:r>
      <w:hyperlink r:id="rId25" w:history="1">
        <w:r w:rsidRPr="00355308">
          <w:rPr>
            <w:color w:val="000000" w:themeColor="text1"/>
            <w:sz w:val="16"/>
          </w:rPr>
          <w:t>https://newrepublic.com/article/117815/space-mining-will-not-solve-earths-conflict-over-natural-resources</w:t>
        </w:r>
      </w:hyperlink>
      <w:r w:rsidRPr="00355308">
        <w:rPr>
          <w:color w:val="000000" w:themeColor="text1"/>
          <w:sz w:val="16"/>
        </w:rPr>
        <w:t xml:space="preserve"> DD AG</w:t>
      </w:r>
    </w:p>
    <w:p w14:paraId="38492DE4" w14:textId="77777777" w:rsidR="00B546C0" w:rsidRPr="00355308" w:rsidRDefault="00B546C0" w:rsidP="00B546C0">
      <w:pPr>
        <w:rPr>
          <w:color w:val="000000" w:themeColor="text1"/>
          <w:sz w:val="16"/>
        </w:rPr>
      </w:pPr>
      <w:r w:rsidRPr="00355308">
        <w:rPr>
          <w:rStyle w:val="Style13ptBold"/>
          <w:color w:val="000000" w:themeColor="text1"/>
        </w:rPr>
        <w:t xml:space="preserve">It's become clear that </w:t>
      </w:r>
      <w:r w:rsidRPr="00355308">
        <w:rPr>
          <w:rStyle w:val="Style13ptBold"/>
          <w:color w:val="000000" w:themeColor="text1"/>
          <w:highlight w:val="green"/>
        </w:rPr>
        <w:t>there’s just not enough stuff on Earth to go around</w:t>
      </w:r>
      <w:r w:rsidRPr="00355308">
        <w:rPr>
          <w:color w:val="000000" w:themeColor="text1"/>
          <w:sz w:val="16"/>
          <w:u w:val="single"/>
        </w:rPr>
        <w:t>. We’re</w:t>
      </w:r>
      <w:r w:rsidRPr="00355308">
        <w:rPr>
          <w:b/>
          <w:bCs/>
          <w:color w:val="000000" w:themeColor="text1"/>
          <w:sz w:val="16"/>
          <w:u w:val="single"/>
        </w:rPr>
        <w:t xml:space="preserve"> constantly fighting over land and water, jockeying for access to our home planet’s diamonds or oil or sugarcane or schools of fish. </w:t>
      </w:r>
      <w:r w:rsidRPr="00355308">
        <w:rPr>
          <w:rStyle w:val="Heading5Char"/>
          <w:rFonts w:cs="Calibri"/>
          <w:bCs/>
          <w:color w:val="000000" w:themeColor="text1"/>
          <w:u w:val="single"/>
        </w:rPr>
        <w:t xml:space="preserve">In the last few </w:t>
      </w:r>
      <w:proofErr w:type="gramStart"/>
      <w:r w:rsidRPr="00355308">
        <w:rPr>
          <w:rStyle w:val="Heading5Char"/>
          <w:rFonts w:cs="Calibri"/>
          <w:bCs/>
          <w:color w:val="000000" w:themeColor="text1"/>
          <w:u w:val="single"/>
        </w:rPr>
        <w:t>years</w:t>
      </w:r>
      <w:proofErr w:type="gramEnd"/>
      <w:r w:rsidRPr="00355308">
        <w:rPr>
          <w:rStyle w:val="Heading5Char"/>
          <w:rFonts w:cs="Calibri"/>
          <w:bCs/>
          <w:color w:val="000000" w:themeColor="text1"/>
          <w:u w:val="single"/>
        </w:rPr>
        <w:t xml:space="preserve"> </w:t>
      </w:r>
      <w:r w:rsidRPr="00355308">
        <w:rPr>
          <w:rStyle w:val="Heading5Char"/>
          <w:rFonts w:cs="Calibri"/>
          <w:bCs/>
          <w:color w:val="000000" w:themeColor="text1"/>
          <w:highlight w:val="green"/>
          <w:u w:val="single"/>
        </w:rPr>
        <w:t>a chorus of voices has arisen to suggest that we could solve these</w:t>
      </w:r>
      <w:r w:rsidRPr="00355308">
        <w:rPr>
          <w:rStyle w:val="Heading5Char"/>
          <w:rFonts w:cs="Calibri"/>
          <w:bCs/>
          <w:color w:val="000000" w:themeColor="text1"/>
          <w:u w:val="single"/>
        </w:rPr>
        <w:t xml:space="preserve"> petty human squabbles </w:t>
      </w:r>
      <w:r w:rsidRPr="00355308">
        <w:rPr>
          <w:rStyle w:val="Heading5Char"/>
          <w:rFonts w:cs="Calibri"/>
          <w:bCs/>
          <w:color w:val="000000" w:themeColor="text1"/>
          <w:highlight w:val="green"/>
          <w:u w:val="single"/>
        </w:rPr>
        <w:t>by looking to space</w:t>
      </w:r>
      <w:r w:rsidRPr="00355308">
        <w:rPr>
          <w:rStyle w:val="Heading5Char"/>
          <w:rFonts w:cs="Calibri"/>
          <w:bCs/>
          <w:color w:val="000000" w:themeColor="text1"/>
          <w:u w:val="single"/>
        </w:rPr>
        <w:t>.</w:t>
      </w:r>
      <w:r w:rsidRPr="00355308">
        <w:rPr>
          <w:color w:val="000000" w:themeColor="text1"/>
          <w:sz w:val="16"/>
        </w:rPr>
        <w:t xml:space="preserv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w:t>
      </w:r>
    </w:p>
    <w:p w14:paraId="6A725DE4" w14:textId="77777777" w:rsidR="00B546C0" w:rsidRPr="00355308" w:rsidRDefault="00B546C0" w:rsidP="00B546C0">
      <w:pPr>
        <w:rPr>
          <w:color w:val="000000" w:themeColor="text1"/>
          <w:sz w:val="16"/>
        </w:rPr>
      </w:pPr>
      <w:r w:rsidRPr="00355308">
        <w:rPr>
          <w:color w:val="000000" w:themeColor="text1"/>
          <w:sz w:val="16"/>
        </w:rPr>
        <w:t>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color w:val="000000" w:themeColor="text1"/>
          <w:sz w:val="16"/>
        </w:rPr>
        <w:t>—“</w:t>
      </w:r>
      <w:proofErr w:type="gramEnd"/>
      <w:r w:rsidRPr="00355308">
        <w:rPr>
          <w:color w:val="000000" w:themeColor="text1"/>
          <w:sz w:val="16"/>
        </w:rPr>
        <w:t xml:space="preserve">the scarcity that has led to human-to-human violence, there’s a chance it could all go away.” Tyson admitted that he was being “a little hopeful”—he has also noted that it is far more likely that any resources found in space will be </w:t>
      </w:r>
      <w:proofErr w:type="gramStart"/>
      <w:r w:rsidRPr="00355308">
        <w:rPr>
          <w:color w:val="000000" w:themeColor="text1"/>
          <w:sz w:val="16"/>
        </w:rPr>
        <w:t>put to use</w:t>
      </w:r>
      <w:proofErr w:type="gramEnd"/>
      <w:r w:rsidRPr="00355308">
        <w:rPr>
          <w:color w:val="000000" w:themeColor="text1"/>
          <w:sz w:val="16"/>
        </w:rPr>
        <w:t xml:space="preserve"> in space first, not hauled back to Earth (more on that later)—but his comment captures the aura of starry-eyed excitement that surrounds space mining ventures. 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w:t>
      </w:r>
    </w:p>
    <w:p w14:paraId="4088DA68" w14:textId="77777777" w:rsidR="00B546C0" w:rsidRPr="00355308" w:rsidRDefault="00B546C0" w:rsidP="00B546C0">
      <w:pPr>
        <w:rPr>
          <w:color w:val="000000" w:themeColor="text1"/>
          <w:sz w:val="16"/>
        </w:rPr>
      </w:pPr>
      <w:r w:rsidRPr="00355308">
        <w:rPr>
          <w:color w:val="000000" w:themeColor="text1"/>
          <w:sz w:val="16"/>
        </w:rPr>
        <w:t xml:space="preserve">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w:t>
      </w:r>
      <w:proofErr w:type="gramStart"/>
      <w:r w:rsidRPr="00355308">
        <w:rPr>
          <w:color w:val="000000" w:themeColor="text1"/>
          <w:sz w:val="16"/>
        </w:rPr>
        <w:t>fuels</w:t>
      </w:r>
      <w:proofErr w:type="gramEnd"/>
      <w:r w:rsidRPr="00355308">
        <w:rPr>
          <w:color w:val="000000" w:themeColor="text1"/>
          <w:sz w:val="16"/>
        </w:rPr>
        <w:t xml:space="preserve"> and everyone can afford a platinum case for their iPhone. And there is great potential for resource extraction in space, though these ventures will carry great upfront costs and plenty of uncertainty about whether they will </w:t>
      </w:r>
      <w:proofErr w:type="gramStart"/>
      <w:r w:rsidRPr="00355308">
        <w:rPr>
          <w:color w:val="000000" w:themeColor="text1"/>
          <w:sz w:val="16"/>
        </w:rPr>
        <w:t>actually come</w:t>
      </w:r>
      <w:proofErr w:type="gramEnd"/>
      <w:r w:rsidRPr="00355308">
        <w:rPr>
          <w:color w:val="000000" w:themeColor="text1"/>
          <w:sz w:val="16"/>
        </w:rPr>
        <w:t xml:space="preserve"> to fruition. Many deadlines and timeline estimates are fast approaching or have passed already. </w:t>
      </w:r>
    </w:p>
    <w:p w14:paraId="5D2F94CE" w14:textId="77777777" w:rsidR="00B546C0" w:rsidRPr="00355308" w:rsidRDefault="00B546C0" w:rsidP="00B546C0">
      <w:pPr>
        <w:rPr>
          <w:rStyle w:val="Heading5Char"/>
          <w:rFonts w:cs="Calibri"/>
          <w:b/>
          <w:bCs/>
          <w:color w:val="000000" w:themeColor="text1"/>
          <w:u w:val="single"/>
        </w:rPr>
      </w:pPr>
      <w:r w:rsidRPr="00355308">
        <w:rPr>
          <w:rStyle w:val="Heading5Char"/>
          <w:rFonts w:cs="Calibri"/>
          <w:bCs/>
          <w:color w:val="000000" w:themeColor="text1"/>
          <w:u w:val="single"/>
        </w:rPr>
        <w:t>What’s misleading about these projects isn’t that</w:t>
      </w:r>
      <w:r w:rsidRPr="00355308">
        <w:rPr>
          <w:rStyle w:val="Heading5Char"/>
          <w:rFonts w:cs="Calibri"/>
          <w:color w:val="000000" w:themeColor="text1"/>
        </w:rPr>
        <w:t xml:space="preserve"> </w:t>
      </w:r>
      <w:r w:rsidRPr="00355308">
        <w:rPr>
          <w:rStyle w:val="Heading5Char"/>
          <w:rFonts w:cs="Calibri"/>
          <w:bCs/>
          <w:color w:val="000000" w:themeColor="text1"/>
          <w:highlight w:val="green"/>
          <w:u w:val="single"/>
        </w:rPr>
        <w:t>they’re subject to budget problems and delays</w:t>
      </w:r>
      <w:r w:rsidRPr="00355308">
        <w:rPr>
          <w:rStyle w:val="Heading5Char"/>
          <w:rFonts w:cs="Calibri"/>
          <w:bCs/>
          <w:color w:val="000000" w:themeColor="text1"/>
          <w:u w:val="single"/>
        </w:rPr>
        <w:t xml:space="preserve">, but that </w:t>
      </w:r>
      <w:r w:rsidRPr="00355308">
        <w:rPr>
          <w:rStyle w:val="Heading5Char"/>
          <w:rFonts w:cs="Calibri"/>
          <w:bCs/>
          <w:color w:val="000000" w:themeColor="text1"/>
          <w:highlight w:val="green"/>
          <w:u w:val="single"/>
        </w:rPr>
        <w:t>they come couched in overblown rhetoric</w:t>
      </w:r>
      <w:r w:rsidRPr="00355308">
        <w:rPr>
          <w:b/>
          <w:bCs/>
          <w:color w:val="000000" w:themeColor="text1"/>
          <w:sz w:val="16"/>
          <w:u w:val="single"/>
        </w:rPr>
        <w:t xml:space="preserve"> </w:t>
      </w:r>
      <w:r w:rsidRPr="00355308">
        <w:rPr>
          <w:color w:val="000000" w:themeColor="text1"/>
          <w:sz w:val="16"/>
        </w:rPr>
        <w:t>about their potential to radically alter human life, to do away with the notion of scarcity and deliver us to a future of plenty and peace</w:t>
      </w:r>
      <w:r w:rsidRPr="00355308">
        <w:rPr>
          <w:rStyle w:val="Heading5Char"/>
          <w:rFonts w:cs="Calibri"/>
          <w:bCs/>
          <w:color w:val="000000" w:themeColor="text1"/>
          <w:highlight w:val="green"/>
          <w:u w:val="single"/>
        </w:rPr>
        <w:t>. It’s a pattern that has become familiar</w:t>
      </w:r>
      <w:r w:rsidRPr="00355308">
        <w:rPr>
          <w:rStyle w:val="Heading5Char"/>
          <w:rFonts w:cs="Calibri"/>
          <w:bCs/>
          <w:color w:val="000000" w:themeColor="text1"/>
          <w:u w:val="single"/>
        </w:rPr>
        <w:t xml:space="preserve"> in Silicon Valley: </w:t>
      </w:r>
      <w:r w:rsidRPr="00355308">
        <w:rPr>
          <w:rStyle w:val="Heading5Char"/>
          <w:rFonts w:cs="Calibri"/>
          <w:bCs/>
          <w:color w:val="000000" w:themeColor="text1"/>
          <w:highlight w:val="green"/>
          <w:u w:val="single"/>
        </w:rPr>
        <w:t>develop a plan for a business that will</w:t>
      </w:r>
      <w:r w:rsidRPr="00355308">
        <w:rPr>
          <w:rStyle w:val="Heading5Char"/>
          <w:rFonts w:cs="Calibri"/>
          <w:bCs/>
          <w:color w:val="000000" w:themeColor="text1"/>
          <w:u w:val="single"/>
        </w:rPr>
        <w:t xml:space="preserve"> do something cool and </w:t>
      </w:r>
      <w:r w:rsidRPr="00355308">
        <w:rPr>
          <w:rStyle w:val="Heading5Char"/>
          <w:rFonts w:cs="Calibri"/>
          <w:bCs/>
          <w:color w:val="000000" w:themeColor="text1"/>
          <w:highlight w:val="green"/>
          <w:u w:val="single"/>
        </w:rPr>
        <w:t xml:space="preserve">make a lot of </w:t>
      </w:r>
      <w:proofErr w:type="gramStart"/>
      <w:r w:rsidRPr="00355308">
        <w:rPr>
          <w:rStyle w:val="Heading5Char"/>
          <w:rFonts w:cs="Calibri"/>
          <w:bCs/>
          <w:color w:val="000000" w:themeColor="text1"/>
          <w:highlight w:val="green"/>
          <w:u w:val="single"/>
        </w:rPr>
        <w:t>money, but</w:t>
      </w:r>
      <w:proofErr w:type="gramEnd"/>
      <w:r w:rsidRPr="00355308">
        <w:rPr>
          <w:rStyle w:val="Heading5Char"/>
          <w:rFonts w:cs="Calibri"/>
          <w:bCs/>
          <w:color w:val="000000" w:themeColor="text1"/>
          <w:highlight w:val="green"/>
          <w:u w:val="single"/>
        </w:rPr>
        <w:t xml:space="preserve"> describe it instead as something that will change the world</w:t>
      </w:r>
      <w:r w:rsidRPr="00355308">
        <w:rPr>
          <w:rStyle w:val="Heading5Char"/>
          <w:rFonts w:cs="Calibri"/>
          <w:bCs/>
          <w:color w:val="000000" w:themeColor="text1"/>
          <w:u w:val="single"/>
        </w:rPr>
        <w:t>.</w:t>
      </w:r>
      <w:r w:rsidRPr="00355308">
        <w:rPr>
          <w:rStyle w:val="Heading5Char"/>
          <w:rFonts w:cs="Calibri"/>
          <w:color w:val="000000" w:themeColor="text1"/>
        </w:rPr>
        <w:t xml:space="preserve"> </w:t>
      </w:r>
      <w:r w:rsidRPr="00355308">
        <w:rPr>
          <w:color w:val="000000" w:themeColor="text1"/>
          <w:sz w:val="16"/>
        </w:rPr>
        <w:t>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w:t>
      </w:r>
      <w:r w:rsidRPr="00355308">
        <w:rPr>
          <w:b/>
          <w:bCs/>
          <w:color w:val="000000" w:themeColor="text1"/>
          <w:sz w:val="16"/>
          <w:u w:val="single"/>
        </w:rPr>
        <w:t xml:space="preserve">but </w:t>
      </w:r>
      <w:r w:rsidRPr="00355308">
        <w:rPr>
          <w:rStyle w:val="Heading5Char"/>
          <w:rFonts w:cs="Calibri"/>
          <w:bCs/>
          <w:color w:val="000000" w:themeColor="text1"/>
          <w:highlight w:val="green"/>
          <w:u w:val="single"/>
        </w:rPr>
        <w:t>it would primarily make</w:t>
      </w:r>
      <w:r w:rsidRPr="00355308">
        <w:rPr>
          <w:rStyle w:val="Heading5Char"/>
          <w:rFonts w:cs="Calibri"/>
          <w:bCs/>
          <w:color w:val="000000" w:themeColor="text1"/>
          <w:u w:val="single"/>
        </w:rPr>
        <w:t xml:space="preserve"> the </w:t>
      </w:r>
      <w:r w:rsidRPr="00355308">
        <w:rPr>
          <w:rStyle w:val="Heading5Char"/>
          <w:rFonts w:cs="Calibri"/>
          <w:bCs/>
          <w:color w:val="000000" w:themeColor="text1"/>
          <w:highlight w:val="green"/>
          <w:u w:val="single"/>
        </w:rPr>
        <w:t>investors</w:t>
      </w:r>
      <w:r w:rsidRPr="00355308">
        <w:rPr>
          <w:rStyle w:val="Heading5Char"/>
          <w:rFonts w:cs="Calibri"/>
          <w:bCs/>
          <w:color w:val="000000" w:themeColor="text1"/>
          <w:u w:val="single"/>
        </w:rPr>
        <w:t xml:space="preserve"> of Planetary Resources extremely </w:t>
      </w:r>
      <w:r w:rsidRPr="00355308">
        <w:rPr>
          <w:rStyle w:val="Heading5Char"/>
          <w:rFonts w:cs="Calibri"/>
          <w:bCs/>
          <w:color w:val="000000" w:themeColor="text1"/>
          <w:highlight w:val="green"/>
          <w:u w:val="single"/>
        </w:rPr>
        <w:t>rich</w:t>
      </w:r>
      <w:r w:rsidRPr="00355308">
        <w:rPr>
          <w:rStyle w:val="Heading5Char"/>
          <w:rFonts w:cs="Calibri"/>
          <w:bCs/>
          <w:color w:val="000000" w:themeColor="text1"/>
          <w:u w:val="single"/>
        </w:rPr>
        <w:t>.</w:t>
      </w:r>
    </w:p>
    <w:p w14:paraId="056C988D" w14:textId="77777777" w:rsidR="00B546C0" w:rsidRPr="00355308" w:rsidRDefault="00B546C0" w:rsidP="00B546C0">
      <w:pPr>
        <w:rPr>
          <w:color w:val="000000" w:themeColor="text1"/>
          <w:sz w:val="16"/>
        </w:rPr>
      </w:pPr>
      <w:r w:rsidRPr="00355308">
        <w:rPr>
          <w:color w:val="000000" w:themeColor="text1"/>
          <w:sz w:val="16"/>
        </w:rPr>
        <w:t xml:space="preserve">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t>
      </w:r>
      <w:proofErr w:type="gramStart"/>
      <w:r w:rsidRPr="00355308">
        <w:rPr>
          <w:color w:val="000000" w:themeColor="text1"/>
          <w:sz w:val="16"/>
        </w:rPr>
        <w:t>with the exception of</w:t>
      </w:r>
      <w:proofErr w:type="gramEnd"/>
      <w:r w:rsidRPr="00355308">
        <w:rPr>
          <w:color w:val="000000" w:themeColor="text1"/>
          <w:sz w:val="16"/>
        </w:rPr>
        <w:t xml:space="preserve">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w:t>
      </w:r>
    </w:p>
    <w:p w14:paraId="32251A69" w14:textId="77777777" w:rsidR="00B546C0" w:rsidRPr="00355308" w:rsidRDefault="00B546C0" w:rsidP="00B546C0">
      <w:pPr>
        <w:rPr>
          <w:color w:val="000000" w:themeColor="text1"/>
          <w:sz w:val="16"/>
        </w:rPr>
      </w:pPr>
      <w:r w:rsidRPr="00355308">
        <w:rPr>
          <w:color w:val="000000" w:themeColor="text1"/>
          <w:sz w:val="16"/>
        </w:rPr>
        <w:lastRenderedPageBreak/>
        <w:t xml:space="preserve">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w:t>
      </w:r>
      <w:proofErr w:type="gramStart"/>
      <w:r w:rsidRPr="00355308">
        <w:rPr>
          <w:color w:val="000000" w:themeColor="text1"/>
          <w:sz w:val="16"/>
        </w:rPr>
        <w:t>have to</w:t>
      </w:r>
      <w:proofErr w:type="gramEnd"/>
      <w:r w:rsidRPr="00355308">
        <w:rPr>
          <w:color w:val="000000" w:themeColor="text1"/>
          <w:sz w:val="16"/>
        </w:rPr>
        <w:t xml:space="preserve"> get there first. </w:t>
      </w:r>
    </w:p>
    <w:p w14:paraId="54730908" w14:textId="77777777" w:rsidR="00B546C0" w:rsidRPr="00355308" w:rsidRDefault="00B546C0" w:rsidP="00B546C0">
      <w:pPr>
        <w:rPr>
          <w:color w:val="000000" w:themeColor="text1"/>
          <w:sz w:val="16"/>
        </w:rPr>
      </w:pPr>
      <w:r w:rsidRPr="00355308">
        <w:rPr>
          <w:color w:val="000000" w:themeColor="text1"/>
          <w:sz w:val="16"/>
        </w:rPr>
        <w:t xml:space="preserve">The </w:t>
      </w:r>
      <w:r w:rsidRPr="00355308">
        <w:rPr>
          <w:rStyle w:val="Style13ptBold"/>
          <w:color w:val="000000" w:themeColor="text1"/>
        </w:rPr>
        <w:t>“</w:t>
      </w:r>
      <w:r w:rsidRPr="00355308">
        <w:rPr>
          <w:rStyle w:val="Style13ptBold"/>
          <w:color w:val="000000" w:themeColor="text1"/>
          <w:highlight w:val="green"/>
        </w:rPr>
        <w:t>getting there</w:t>
      </w:r>
      <w:r w:rsidRPr="00355308">
        <w:rPr>
          <w:rStyle w:val="Style13ptBold"/>
          <w:color w:val="000000" w:themeColor="text1"/>
        </w:rPr>
        <w:t xml:space="preserve"> first” </w:t>
      </w:r>
      <w:r w:rsidRPr="00355308">
        <w:rPr>
          <w:rStyle w:val="Style13ptBold"/>
          <w:color w:val="000000" w:themeColor="text1"/>
          <w:highlight w:val="green"/>
        </w:rPr>
        <w:t>will not be simple, or cheap</w:t>
      </w:r>
      <w:r w:rsidRPr="00355308">
        <w:rPr>
          <w:rStyle w:val="Style13ptBold"/>
          <w:color w:val="000000" w:themeColor="text1"/>
        </w:rPr>
        <w:t xml:space="preserve">. Most of the </w:t>
      </w:r>
      <w:r w:rsidRPr="00355308">
        <w:rPr>
          <w:rStyle w:val="Style13ptBold"/>
          <w:color w:val="000000" w:themeColor="text1"/>
          <w:highlight w:val="green"/>
        </w:rPr>
        <w:t>asteroids in the solar system are in the asteroid belt between Mars and Jupiter</w:t>
      </w:r>
      <w:r w:rsidRPr="00355308">
        <w:rPr>
          <w:rStyle w:val="Style13ptBold"/>
          <w:color w:val="000000" w:themeColor="text1"/>
        </w:rPr>
        <w:t>. But the orbit paths of some near-Earth asteroids, or NEAs, bring them relatively close to our planet—that is, within around 30 million miles.</w:t>
      </w:r>
      <w:r w:rsidRPr="00355308">
        <w:rPr>
          <w:color w:val="000000" w:themeColor="text1"/>
          <w:sz w:val="16"/>
          <w:u w:val="single"/>
        </w:rPr>
        <w:t xml:space="preserve"> </w:t>
      </w:r>
      <w:r w:rsidRPr="00355308">
        <w:rPr>
          <w:color w:val="000000" w:themeColor="text1"/>
          <w:sz w:val="16"/>
        </w:rPr>
        <w:t xml:space="preserve">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w:t>
      </w:r>
    </w:p>
    <w:p w14:paraId="5C2E5E68" w14:textId="77777777" w:rsidR="00B546C0" w:rsidRPr="00355308" w:rsidRDefault="00B546C0" w:rsidP="00B546C0">
      <w:pPr>
        <w:rPr>
          <w:rStyle w:val="Heading5Char"/>
          <w:rFonts w:cs="Calibri"/>
          <w:color w:val="000000" w:themeColor="text1"/>
          <w:u w:val="single"/>
        </w:rPr>
      </w:pPr>
      <w:r w:rsidRPr="00355308">
        <w:rPr>
          <w:color w:val="000000" w:themeColor="text1"/>
          <w:sz w:val="16"/>
        </w:rPr>
        <w:t>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xml:space="preserve">. OSIRIS-Rex is scheduled to launch in 2016, reach the asteroid in 2018, reconnoiter it for over a year, and then bring back samples for scientific study. The amount of asteroid that NASA plans to collect after all this time and </w:t>
      </w:r>
      <w:proofErr w:type="gramStart"/>
      <w:r w:rsidRPr="00355308">
        <w:rPr>
          <w:color w:val="000000" w:themeColor="text1"/>
          <w:sz w:val="16"/>
        </w:rPr>
        <w:t>trouble?</w:t>
      </w:r>
      <w:proofErr w:type="gramEnd"/>
      <w:r w:rsidRPr="00355308">
        <w:rPr>
          <w:color w:val="000000" w:themeColor="text1"/>
          <w:sz w:val="16"/>
        </w:rPr>
        <w:t xml:space="preserve"> Two ounces</w:t>
      </w:r>
      <w:r w:rsidRPr="00355308">
        <w:rPr>
          <w:color w:val="000000" w:themeColor="text1"/>
          <w:sz w:val="16"/>
          <w:highlight w:val="green"/>
          <w:u w:val="single"/>
        </w:rPr>
        <w:t xml:space="preserve">. </w:t>
      </w:r>
      <w:r w:rsidRPr="00355308">
        <w:rPr>
          <w:rStyle w:val="Style13ptBold"/>
          <w:color w:val="000000" w:themeColor="text1"/>
          <w:highlight w:val="green"/>
        </w:rPr>
        <w:t>A</w:t>
      </w:r>
      <w:r w:rsidRPr="00355308">
        <w:rPr>
          <w:rStyle w:val="Style13ptBold"/>
          <w:color w:val="000000" w:themeColor="text1"/>
        </w:rPr>
        <w:t xml:space="preserve"> major </w:t>
      </w:r>
      <w:r w:rsidRPr="00355308">
        <w:rPr>
          <w:rStyle w:val="Style13ptBold"/>
          <w:color w:val="000000" w:themeColor="text1"/>
          <w:highlight w:val="green"/>
        </w:rPr>
        <w:t>premise of private space mining</w:t>
      </w:r>
      <w:r w:rsidRPr="00355308">
        <w:rPr>
          <w:rStyle w:val="Style13ptBold"/>
          <w:color w:val="000000" w:themeColor="text1"/>
        </w:rPr>
        <w:t xml:space="preserve"> companies </w:t>
      </w:r>
      <w:r w:rsidRPr="00355308">
        <w:rPr>
          <w:rStyle w:val="Style13ptBold"/>
          <w:color w:val="000000" w:themeColor="text1"/>
          <w:highlight w:val="green"/>
        </w:rPr>
        <w:t>is that they will</w:t>
      </w:r>
      <w:r w:rsidRPr="00355308">
        <w:rPr>
          <w:rStyle w:val="Style13ptBold"/>
          <w:color w:val="000000" w:themeColor="text1"/>
        </w:rPr>
        <w:t xml:space="preserve"> be able to </w:t>
      </w:r>
      <w:r w:rsidRPr="00355308">
        <w:rPr>
          <w:rStyle w:val="Style13ptBold"/>
          <w:color w:val="000000" w:themeColor="text1"/>
          <w:highlight w:val="green"/>
        </w:rPr>
        <w:t>work</w:t>
      </w:r>
      <w:r w:rsidRPr="00355308">
        <w:rPr>
          <w:rStyle w:val="Style13ptBold"/>
          <w:color w:val="000000" w:themeColor="text1"/>
        </w:rPr>
        <w:t xml:space="preserve"> far </w:t>
      </w:r>
      <w:r w:rsidRPr="00355308">
        <w:rPr>
          <w:rStyle w:val="Style13ptBold"/>
          <w:color w:val="000000" w:themeColor="text1"/>
          <w:highlight w:val="green"/>
        </w:rPr>
        <w:t>faster</w:t>
      </w:r>
      <w:r w:rsidRPr="00355308">
        <w:rPr>
          <w:rStyle w:val="Style13ptBold"/>
          <w:color w:val="000000" w:themeColor="text1"/>
        </w:rPr>
        <w:t xml:space="preserve"> and more economically than </w:t>
      </w:r>
      <w:proofErr w:type="gramStart"/>
      <w:r w:rsidRPr="00355308">
        <w:rPr>
          <w:rStyle w:val="Style13ptBold"/>
          <w:color w:val="000000" w:themeColor="text1"/>
        </w:rPr>
        <w:t>NASA, and</w:t>
      </w:r>
      <w:proofErr w:type="gramEnd"/>
      <w:r w:rsidRPr="00355308">
        <w:rPr>
          <w:rStyle w:val="Style13ptBold"/>
          <w:color w:val="000000" w:themeColor="text1"/>
        </w:rPr>
        <w:t xml:space="preserve"> will be willing to take on levels of risk beyond that of a government operation, </w:t>
      </w:r>
      <w:r w:rsidRPr="00355308">
        <w:rPr>
          <w:rStyle w:val="Style13ptBold"/>
          <w:color w:val="000000" w:themeColor="text1"/>
          <w:highlight w:val="green"/>
        </w:rPr>
        <w:t>but</w:t>
      </w:r>
      <w:r w:rsidRPr="00355308">
        <w:rPr>
          <w:rStyle w:val="Style13ptBold"/>
          <w:color w:val="000000" w:themeColor="text1"/>
        </w:rPr>
        <w:t xml:space="preserve"> the scale and timeline </w:t>
      </w:r>
      <w:r w:rsidRPr="00355308">
        <w:rPr>
          <w:rStyle w:val="Style13ptBold"/>
          <w:color w:val="000000" w:themeColor="text1"/>
          <w:highlight w:val="green"/>
        </w:rPr>
        <w:t>of OSIRIS-</w:t>
      </w:r>
      <w:proofErr w:type="spellStart"/>
      <w:r w:rsidRPr="00355308">
        <w:rPr>
          <w:rStyle w:val="Style13ptBold"/>
          <w:color w:val="000000" w:themeColor="text1"/>
          <w:highlight w:val="green"/>
        </w:rPr>
        <w:t>REx</w:t>
      </w:r>
      <w:proofErr w:type="spellEnd"/>
      <w:r w:rsidRPr="00355308">
        <w:rPr>
          <w:rStyle w:val="Style13ptBold"/>
          <w:color w:val="000000" w:themeColor="text1"/>
          <w:highlight w:val="green"/>
        </w:rPr>
        <w:t xml:space="preserve"> shows how complex these operations will be</w:t>
      </w:r>
      <w:r w:rsidRPr="00355308">
        <w:rPr>
          <w:rStyle w:val="Style13ptBold"/>
          <w:color w:val="000000" w:themeColor="text1"/>
        </w:rPr>
        <w:t>, even for the swiftest companies.</w:t>
      </w:r>
    </w:p>
    <w:p w14:paraId="79E8A833" w14:textId="77777777" w:rsidR="00B546C0" w:rsidRPr="00355308" w:rsidRDefault="00B546C0" w:rsidP="00B546C0">
      <w:pPr>
        <w:rPr>
          <w:rStyle w:val="Style13ptBold"/>
          <w:color w:val="000000" w:themeColor="text1"/>
        </w:rPr>
      </w:pPr>
      <w:r w:rsidRPr="00355308">
        <w:rPr>
          <w:color w:val="000000" w:themeColor="text1"/>
          <w:sz w:val="16"/>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w:t>
      </w:r>
      <w:r w:rsidRPr="00355308">
        <w:rPr>
          <w:rStyle w:val="Style13ptBold"/>
          <w:color w:val="000000" w:themeColor="text1"/>
        </w:rPr>
        <w:t xml:space="preserve">. This simply does not apply to space mining, an industry where—to an even greater degree than modern-day resource extraction businesses on Earth—the </w:t>
      </w:r>
      <w:r w:rsidRPr="00355308">
        <w:rPr>
          <w:rStyle w:val="Style13ptBold"/>
          <w:color w:val="000000" w:themeColor="text1"/>
          <w:highlight w:val="green"/>
        </w:rPr>
        <w:t>barriers to entry in</w:t>
      </w:r>
      <w:r w:rsidRPr="00355308">
        <w:rPr>
          <w:rStyle w:val="Style13ptBold"/>
          <w:color w:val="000000" w:themeColor="text1"/>
        </w:rPr>
        <w:t xml:space="preserve"> terms of both technology and capital </w:t>
      </w:r>
      <w:r w:rsidRPr="00355308">
        <w:rPr>
          <w:rStyle w:val="Style13ptBold"/>
          <w:color w:val="000000" w:themeColor="text1"/>
          <w:highlight w:val="green"/>
        </w:rPr>
        <w:t>are so immense that it is only open to entrepreneurs who are already billionaires.</w:t>
      </w:r>
      <w:r w:rsidRPr="00355308">
        <w:rPr>
          <w:rStyle w:val="Style13ptBold"/>
          <w:color w:val="000000" w:themeColor="text1"/>
        </w:rPr>
        <w:t xml:space="preserve"> </w:t>
      </w:r>
    </w:p>
    <w:p w14:paraId="215F42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52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38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D9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F28"/>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6C0"/>
    <w:rsid w:val="00B5602D"/>
    <w:rsid w:val="00B60125"/>
    <w:rsid w:val="00B6075A"/>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2AB"/>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2E54CD"/>
  <w14:defaultImageDpi w14:val="300"/>
  <w15:docId w15:val="{03A482AF-D13D-A64B-9C94-6E71499AB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52A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D52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52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D52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D52A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546C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D52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52AB"/>
  </w:style>
  <w:style w:type="character" w:customStyle="1" w:styleId="Heading1Char">
    <w:name w:val="Heading 1 Char"/>
    <w:aliases w:val="Pocket Char"/>
    <w:basedOn w:val="DefaultParagraphFont"/>
    <w:link w:val="Heading1"/>
    <w:uiPriority w:val="9"/>
    <w:rsid w:val="00FD52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52A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D52A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D52A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D52AB"/>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D52AB"/>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D52A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D52A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D52AB"/>
    <w:rPr>
      <w:color w:val="auto"/>
      <w:u w:val="none"/>
    </w:rPr>
  </w:style>
  <w:style w:type="paragraph" w:styleId="DocumentMap">
    <w:name w:val="Document Map"/>
    <w:basedOn w:val="Normal"/>
    <w:link w:val="DocumentMapChar"/>
    <w:uiPriority w:val="99"/>
    <w:semiHidden/>
    <w:unhideWhenUsed/>
    <w:rsid w:val="00FD52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52AB"/>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D52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6075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Heading5Char">
    <w:name w:val="Heading 5 Char"/>
    <w:basedOn w:val="DefaultParagraphFont"/>
    <w:link w:val="Heading5"/>
    <w:uiPriority w:val="9"/>
    <w:rsid w:val="00B546C0"/>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doi/full/10.1126/science.abd3402"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usinessinsider.com/russia-says-space-junk-could-spark-war-2016-1" TargetMode="External"/><Relationship Id="rId7" Type="http://schemas.openxmlformats.org/officeDocument/2006/relationships/settings" Target="settings.xml"/><Relationship Id="rId12" Type="http://schemas.openxmlformats.org/officeDocument/2006/relationships/hyperlink" Target="https://papers.ssrn.com/abstract=3397559" TargetMode="External"/><Relationship Id="rId17" Type="http://schemas.openxmlformats.org/officeDocument/2006/relationships/hyperlink" Target="http://aip.scitation.org/doi/full/10.1063/1.4980833" TargetMode="External"/><Relationship Id="rId25" Type="http://schemas.openxmlformats.org/officeDocument/2006/relationships/hyperlink" Target="https://newrepublic.com/article/117815/space-mining-will-not-solve-earths-conflict-over-natural-resources" TargetMode="External"/><Relationship Id="rId2" Type="http://schemas.openxmlformats.org/officeDocument/2006/relationships/customXml" Target="../customXml/item2.xml"/><Relationship Id="rId16" Type="http://schemas.openxmlformats.org/officeDocument/2006/relationships/hyperlink" Target="https://www.orbitaldebris.jsc.nasa.gov/faq.html"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astrogeo/article/56/5/5.15/235650" TargetMode="External"/><Relationship Id="rId24" Type="http://schemas.openxmlformats.org/officeDocument/2006/relationships/hyperlink" Target="https://www.sciencedirect.com/topics/social-sciences/retaliation" TargetMode="External"/><Relationship Id="rId5" Type="http://schemas.openxmlformats.org/officeDocument/2006/relationships/numbering" Target="numbering.xml"/><Relationship Id="rId15" Type="http://schemas.openxmlformats.org/officeDocument/2006/relationships/hyperlink" Target="https://www.scientificamerican.com/article/orbital-debris-space-fence/" TargetMode="External"/><Relationship Id="rId23" Type="http://schemas.openxmlformats.org/officeDocument/2006/relationships/hyperlink" Target="https://www.sciencedirect.com/topics/social-sciences/nuclear-weapons" TargetMode="External"/><Relationship Id="rId10" Type="http://schemas.openxmlformats.org/officeDocument/2006/relationships/hyperlink" Target="https://iislweb.org/docs/Diederiks2007.pdf" TargetMode="External"/><Relationship Id="rId19" Type="http://schemas.openxmlformats.org/officeDocument/2006/relationships/hyperlink" Target="https://gizmodo.com/what-would-happen-if-all-our-satellites-were-suddenly-d-1709006681" TargetMode="External"/><Relationship Id="rId4" Type="http://schemas.openxmlformats.org/officeDocument/2006/relationships/customXml" Target="../customXml/item4.xml"/><Relationship Id="rId9" Type="http://schemas.openxmlformats.org/officeDocument/2006/relationships/hyperlink" Target="https://iep.utm.edu/util-a-r/" TargetMode="External"/><Relationship Id="rId14" Type="http://schemas.openxmlformats.org/officeDocument/2006/relationships/hyperlink" Target="https://www.scientificamerican.com/podcast/episode/the-sneaky-danger-of-space-dust/" TargetMode="External"/><Relationship Id="rId22" Type="http://schemas.openxmlformats.org/officeDocument/2006/relationships/hyperlink" Target="https://doi.org/10.1016/j.spacepol.2021.10144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andonc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9915</Words>
  <Characters>56516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 Cheng Brandon</cp:lastModifiedBy>
  <cp:revision>4</cp:revision>
  <dcterms:created xsi:type="dcterms:W3CDTF">2022-02-19T18:52:00Z</dcterms:created>
  <dcterms:modified xsi:type="dcterms:W3CDTF">2022-02-19T19:08:00Z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