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D664BC" w14:textId="77777777" w:rsidR="00C422F0" w:rsidRDefault="00C422F0" w:rsidP="00C422F0">
      <w:pPr>
        <w:pStyle w:val="Heading1"/>
      </w:pPr>
      <w:r>
        <w:t>1nc</w:t>
      </w:r>
    </w:p>
    <w:p w14:paraId="68E33A97" w14:textId="77777777" w:rsidR="00C422F0" w:rsidRDefault="00C422F0" w:rsidP="00C422F0">
      <w:pPr>
        <w:pStyle w:val="Heading2"/>
      </w:pPr>
      <w:r>
        <w:lastRenderedPageBreak/>
        <w:t>K</w:t>
      </w:r>
    </w:p>
    <w:p w14:paraId="704B98D5" w14:textId="77777777" w:rsidR="00C422F0" w:rsidRDefault="00C422F0" w:rsidP="00C422F0">
      <w:pPr>
        <w:pStyle w:val="Heading4"/>
        <w:rPr>
          <w:b w:val="0"/>
          <w:color w:val="000000"/>
        </w:rPr>
      </w:pPr>
      <w:r>
        <w:rPr>
          <w:color w:val="000000"/>
        </w:rPr>
        <w:t>The three pillars of social death define the slave nature of Blackness explaining how Blackness is always situated as an object of accumulation and fungibility in civil society excluded from humanity</w:t>
      </w:r>
    </w:p>
    <w:p w14:paraId="27153167" w14:textId="77777777" w:rsidR="00C422F0" w:rsidRPr="00722811" w:rsidRDefault="00C422F0" w:rsidP="00C422F0">
      <w:pPr>
        <w:spacing w:line="240" w:lineRule="auto"/>
        <w:rPr>
          <w:rFonts w:cs="Calibri"/>
        </w:rPr>
      </w:pPr>
      <w:r w:rsidRPr="00722811">
        <w:rPr>
          <w:rStyle w:val="Style13ptBold"/>
          <w:rFonts w:cs="Calibri"/>
          <w:szCs w:val="26"/>
        </w:rPr>
        <w:t>Wilderson ‘18</w:t>
      </w:r>
      <w:r w:rsidRPr="00722811">
        <w:rPr>
          <w:rFonts w:cs="Calibri"/>
        </w:rPr>
        <w:t xml:space="preserve"> – </w:t>
      </w:r>
      <w:r w:rsidRPr="00722811">
        <w:rPr>
          <w:rStyle w:val="Style13ptBold"/>
          <w:rFonts w:cs="Calibri"/>
          <w:sz w:val="24"/>
        </w:rPr>
        <w:t>Prof of Drama and African American Studies @ UC Irvine (Frank B. III, “Afro-Pessimism and Friendship in South Africa: An Interview with Frank B. Wilderson III,” Interview from “Ties that Bind: Race and the Politics of Friendship in South Africa” by Shannon Walsh, Wits University Press, April 2018, page)//Amogh</w:t>
      </w:r>
    </w:p>
    <w:p w14:paraId="73150518" w14:textId="77777777" w:rsidR="00C422F0" w:rsidRPr="00722811" w:rsidRDefault="00C422F0" w:rsidP="00C422F0">
      <w:pPr>
        <w:widowControl w:val="0"/>
        <w:autoSpaceDE w:val="0"/>
        <w:autoSpaceDN w:val="0"/>
        <w:adjustRightInd w:val="0"/>
        <w:spacing w:after="240" w:line="240" w:lineRule="auto"/>
        <w:rPr>
          <w:rFonts w:cs="Calibri"/>
          <w:color w:val="000000"/>
          <w:sz w:val="16"/>
          <w:szCs w:val="16"/>
        </w:rPr>
      </w:pPr>
      <w:r w:rsidRPr="00722811">
        <w:rPr>
          <w:rFonts w:cs="Calibri"/>
          <w:color w:val="000000"/>
          <w:sz w:val="16"/>
          <w:szCs w:val="16"/>
        </w:rPr>
        <w:t xml:space="preserve">SW So this dualism is fundamental to social life? There always must be a slave necessary?  FW Yes. I know that it is a very controversial point to make. </w:t>
      </w:r>
      <w:r w:rsidRPr="00722811">
        <w:rPr>
          <w:rFonts w:cs="Calibri"/>
          <w:color w:val="000000"/>
          <w:u w:val="single"/>
        </w:rPr>
        <w:t xml:space="preserve">Patterson says, every </w:t>
      </w:r>
      <w:r w:rsidRPr="00722811">
        <w:rPr>
          <w:rFonts w:cs="Calibri"/>
          <w:i/>
          <w:iCs/>
          <w:color w:val="000000"/>
          <w:u w:val="single"/>
        </w:rPr>
        <w:t xml:space="preserve">socius </w:t>
      </w:r>
      <w:r w:rsidRPr="00722811">
        <w:rPr>
          <w:rFonts w:cs="Calibri"/>
          <w:color w:val="000000"/>
          <w:u w:val="single"/>
        </w:rPr>
        <w:t>has to understand itself. In order to understand itself, it needs a psychological grounding wire. And that psychic grounding wire is a slave in its midst.</w:t>
      </w:r>
      <w:r w:rsidRPr="00722811">
        <w:rPr>
          <w:rFonts w:cs="Calibri"/>
          <w:color w:val="000000"/>
          <w:sz w:val="16"/>
          <w:szCs w:val="16"/>
        </w:rPr>
        <w:t xml:space="preserve"> Patterson sees slavery as kind of a necessary reproduction so that, if you’re talking about the Choctaw Indians before Columbus, or people in the Amazon, or the Ashanti before contact with the Portuguese. ... </w:t>
      </w:r>
      <w:r w:rsidRPr="00722811">
        <w:rPr>
          <w:rStyle w:val="Emphasis"/>
          <w:rFonts w:cs="Calibri"/>
          <w:highlight w:val="green"/>
        </w:rPr>
        <w:t>Slavery is necessary to this psychic coherence of a socius.</w:t>
      </w:r>
      <w:r w:rsidRPr="00722811">
        <w:rPr>
          <w:rFonts w:cs="Calibri"/>
          <w:color w:val="000000"/>
          <w:sz w:val="16"/>
          <w:szCs w:val="16"/>
        </w:rPr>
        <w:t xml:space="preserve"> What’s interesting about this is for me—not for cultural nationalists, not for Afro-centrists, not for integrationists, but for me—</w:t>
      </w:r>
      <w:r w:rsidRPr="00722811">
        <w:rPr>
          <w:rFonts w:cs="Calibri"/>
          <w:color w:val="000000"/>
          <w:u w:val="single"/>
        </w:rPr>
        <w:t xml:space="preserve">Blackness and slaveness cannot be dis-imbricated. </w:t>
      </w:r>
      <w:r w:rsidRPr="00722811">
        <w:rPr>
          <w:rFonts w:cs="Calibri"/>
          <w:color w:val="000000"/>
          <w:sz w:val="16"/>
          <w:szCs w:val="16"/>
        </w:rPr>
        <w:t xml:space="preserve">This is where Patterson might say I’ve bastardized his ideas. But I’ve argued this; I haven’t simply asserted it.  </w:t>
      </w:r>
      <w:r w:rsidRPr="00722811">
        <w:rPr>
          <w:rFonts w:cs="Calibri"/>
          <w:b/>
          <w:color w:val="000000"/>
          <w:highlight w:val="green"/>
          <w:u w:val="single"/>
        </w:rPr>
        <w:t>You can’t know yourself in relation to yourself</w:t>
      </w:r>
      <w:r w:rsidRPr="00722811">
        <w:rPr>
          <w:rFonts w:cs="Calibri"/>
          <w:color w:val="000000"/>
          <w:u w:val="single"/>
        </w:rPr>
        <w:t xml:space="preserve">. You can only know yourself in relation to those beings that are adjacent to you, and those beings that are completely opposed to your identity. That’s how you create knowledge. </w:t>
      </w:r>
      <w:r w:rsidRPr="00722811">
        <w:rPr>
          <w:rStyle w:val="Emphasis"/>
          <w:rFonts w:cs="Calibri"/>
          <w:highlight w:val="green"/>
        </w:rPr>
        <w:t>The slave is necessary to the creation of knowledge about collectivity</w:t>
      </w:r>
      <w:r w:rsidRPr="00722811">
        <w:rPr>
          <w:rFonts w:cs="Calibri"/>
          <w:color w:val="000000"/>
          <w:u w:val="single"/>
        </w:rPr>
        <w:t xml:space="preserve">. For the rst time in the long durée of what we call the Human, </w:t>
      </w:r>
      <w:r w:rsidRPr="00722811">
        <w:rPr>
          <w:rFonts w:cs="Calibri"/>
          <w:b/>
          <w:color w:val="000000"/>
          <w:highlight w:val="green"/>
          <w:u w:val="single"/>
        </w:rPr>
        <w:t>slavery has become not just an experience</w:t>
      </w:r>
      <w:r w:rsidRPr="00722811">
        <w:rPr>
          <w:rFonts w:cs="Calibri"/>
          <w:color w:val="000000"/>
          <w:u w:val="single"/>
        </w:rPr>
        <w:t xml:space="preserve"> that some people go through, </w:t>
      </w:r>
      <w:r w:rsidRPr="00722811">
        <w:rPr>
          <w:rFonts w:cs="Calibri"/>
          <w:b/>
          <w:color w:val="000000"/>
          <w:highlight w:val="green"/>
          <w:u w:val="single"/>
        </w:rPr>
        <w:t>but the actual dynamic of a certain position</w:t>
      </w:r>
      <w:r w:rsidRPr="00722811">
        <w:rPr>
          <w:rFonts w:cs="Calibri"/>
          <w:color w:val="000000"/>
          <w:sz w:val="16"/>
          <w:szCs w:val="16"/>
        </w:rPr>
        <w:t xml:space="preserve">. Despite where [Achille] Mbembe would like us to take his work, </w:t>
      </w:r>
      <w:r w:rsidRPr="00722811">
        <w:rPr>
          <w:rFonts w:cs="Calibri"/>
          <w:i/>
          <w:iCs/>
          <w:color w:val="000000"/>
          <w:sz w:val="16"/>
          <w:szCs w:val="16"/>
        </w:rPr>
        <w:t xml:space="preserve">On the Postcolony </w:t>
      </w:r>
      <w:r w:rsidRPr="00722811">
        <w:rPr>
          <w:rFonts w:cs="Calibri"/>
          <w:color w:val="000000"/>
          <w:sz w:val="16"/>
          <w:szCs w:val="16"/>
        </w:rPr>
        <w:t xml:space="preserve">actually says more about Africa as a </w:t>
      </w:r>
      <w:r w:rsidRPr="00722811">
        <w:rPr>
          <w:rFonts w:cs="Calibri"/>
          <w:i/>
          <w:iCs/>
          <w:color w:val="000000"/>
          <w:sz w:val="16"/>
          <w:szCs w:val="16"/>
        </w:rPr>
        <w:t xml:space="preserve">slave estate </w:t>
      </w:r>
      <w:r w:rsidRPr="00722811">
        <w:rPr>
          <w:rFonts w:cs="Calibri"/>
          <w:color w:val="000000"/>
          <w:sz w:val="16"/>
          <w:szCs w:val="16"/>
        </w:rPr>
        <w:t xml:space="preserve">than as a colony. His work has actually done a lot more than he intended, just as Patterson’s did a lot more than he intended. As Jared Sexton says, if Africa and slaveness cannot be dis-imbricated, and Blackness and slaveness </w:t>
      </w:r>
      <w:r w:rsidRPr="00722811">
        <w:rPr>
          <w:rFonts w:cs="Calibri"/>
          <w:i/>
          <w:iCs/>
          <w:color w:val="000000"/>
          <w:sz w:val="16"/>
          <w:szCs w:val="16"/>
        </w:rPr>
        <w:t xml:space="preserve">cannot </w:t>
      </w:r>
      <w:r w:rsidRPr="00722811">
        <w:rPr>
          <w:rFonts w:cs="Calibri"/>
          <w:color w:val="000000"/>
          <w:sz w:val="16"/>
          <w:szCs w:val="16"/>
        </w:rPr>
        <w:t xml:space="preserve">be dis-imbricated, then we’ve got a real problem. </w:t>
      </w:r>
      <w:r w:rsidRPr="00722811">
        <w:rPr>
          <w:rFonts w:cs="Calibri"/>
          <w:b/>
          <w:color w:val="000000"/>
          <w:highlight w:val="green"/>
          <w:u w:val="single"/>
        </w:rPr>
        <w:t>It’s a problem that</w:t>
      </w:r>
      <w:r w:rsidRPr="00722811">
        <w:rPr>
          <w:rFonts w:cs="Calibri"/>
          <w:color w:val="000000"/>
          <w:u w:val="single"/>
        </w:rPr>
        <w:t xml:space="preserve"> must be addressed, but </w:t>
      </w:r>
      <w:r w:rsidRPr="00722811">
        <w:rPr>
          <w:rFonts w:cs="Calibri"/>
          <w:b/>
          <w:color w:val="000000"/>
          <w:highlight w:val="green"/>
          <w:u w:val="single"/>
        </w:rPr>
        <w:t>cannot be redressed</w:t>
      </w:r>
      <w:r w:rsidRPr="00722811">
        <w:rPr>
          <w:rFonts w:cs="Calibri"/>
          <w:color w:val="000000"/>
          <w:u w:val="single"/>
        </w:rPr>
        <w:t xml:space="preserve">. The reason it cannot be redressed is because </w:t>
      </w:r>
      <w:r w:rsidRPr="00722811">
        <w:rPr>
          <w:rFonts w:cs="Calibri"/>
          <w:b/>
          <w:color w:val="000000"/>
          <w:highlight w:val="green"/>
          <w:u w:val="single"/>
        </w:rPr>
        <w:t>to redress</w:t>
      </w:r>
      <w:r w:rsidRPr="00722811">
        <w:rPr>
          <w:rFonts w:cs="Calibri"/>
          <w:color w:val="000000"/>
          <w:u w:val="single"/>
        </w:rPr>
        <w:t xml:space="preserve"> it, you have to have coherence, diachronically or synchronically. For it to have coherence diachronically, </w:t>
      </w:r>
      <w:r w:rsidRPr="00722811">
        <w:rPr>
          <w:rFonts w:cs="Calibri"/>
          <w:b/>
          <w:color w:val="000000"/>
          <w:highlight w:val="green"/>
          <w:u w:val="single"/>
        </w:rPr>
        <w:t>you have to be able to point to</w:t>
      </w:r>
      <w:r w:rsidRPr="00722811">
        <w:rPr>
          <w:rFonts w:cs="Calibri"/>
          <w:b/>
          <w:color w:val="000000"/>
          <w:u w:val="single"/>
        </w:rPr>
        <w:t xml:space="preserve"> </w:t>
      </w:r>
      <w:r w:rsidRPr="00722811">
        <w:rPr>
          <w:rFonts w:cs="Calibri"/>
          <w:color w:val="000000"/>
          <w:u w:val="single"/>
        </w:rPr>
        <w:t xml:space="preserve">the concept of Africa, to </w:t>
      </w:r>
      <w:r w:rsidRPr="00722811">
        <w:rPr>
          <w:rFonts w:cs="Calibri"/>
          <w:b/>
          <w:color w:val="000000"/>
          <w:highlight w:val="green"/>
          <w:u w:val="single"/>
        </w:rPr>
        <w:t>the concept of Blackness prior to slaveness</w:t>
      </w:r>
      <w:r w:rsidRPr="00722811">
        <w:rPr>
          <w:rFonts w:cs="Calibri"/>
          <w:color w:val="000000"/>
          <w:u w:val="single"/>
        </w:rPr>
        <w:t xml:space="preserve">; a plenitude prior to the condition of natal alienation—which I theorize, by extension, as being </w:t>
      </w:r>
      <w:r w:rsidRPr="00722811">
        <w:rPr>
          <w:rFonts w:cs="Calibri"/>
          <w:i/>
          <w:iCs/>
          <w:color w:val="000000"/>
          <w:u w:val="single"/>
        </w:rPr>
        <w:t xml:space="preserve">af lial </w:t>
      </w:r>
      <w:r w:rsidRPr="00722811">
        <w:rPr>
          <w:rFonts w:cs="Calibri"/>
          <w:color w:val="000000"/>
          <w:u w:val="single"/>
        </w:rPr>
        <w:t xml:space="preserve">alienation as well.  </w:t>
      </w:r>
      <w:r w:rsidRPr="00722811">
        <w:rPr>
          <w:rFonts w:cs="Calibri"/>
          <w:color w:val="000000"/>
          <w:sz w:val="16"/>
          <w:szCs w:val="16"/>
        </w:rPr>
        <w:t xml:space="preserve">And I don’t think anyone can do that. </w:t>
      </w:r>
      <w:r w:rsidRPr="00722811">
        <w:rPr>
          <w:rFonts w:cs="Calibri"/>
          <w:color w:val="000000"/>
          <w:u w:val="single"/>
        </w:rPr>
        <w:t xml:space="preserve">The </w:t>
      </w:r>
      <w:r w:rsidRPr="00722811">
        <w:rPr>
          <w:rFonts w:cs="Calibri"/>
          <w:b/>
          <w:color w:val="000000"/>
          <w:highlight w:val="green"/>
          <w:u w:val="single"/>
        </w:rPr>
        <w:t>Dred Scott</w:t>
      </w:r>
      <w:r w:rsidRPr="00722811">
        <w:rPr>
          <w:rFonts w:cs="Calibri"/>
          <w:color w:val="000000"/>
          <w:u w:val="single"/>
        </w:rPr>
        <w:t xml:space="preserve"> decision is just one of many texts that </w:t>
      </w:r>
      <w:r w:rsidRPr="00722811">
        <w:rPr>
          <w:rFonts w:cs="Calibri"/>
          <w:b/>
          <w:color w:val="000000"/>
          <w:highlight w:val="green"/>
          <w:u w:val="single"/>
        </w:rPr>
        <w:t>reminds</w:t>
      </w:r>
      <w:r w:rsidRPr="00722811">
        <w:rPr>
          <w:rFonts w:cs="Calibri"/>
          <w:b/>
          <w:color w:val="000000"/>
          <w:u w:val="single"/>
        </w:rPr>
        <w:t xml:space="preserve"> </w:t>
      </w:r>
      <w:r w:rsidRPr="00722811">
        <w:rPr>
          <w:rFonts w:cs="Calibri"/>
          <w:color w:val="000000"/>
          <w:u w:val="single"/>
        </w:rPr>
        <w:t>people</w:t>
      </w:r>
      <w:r w:rsidRPr="00722811">
        <w:rPr>
          <w:rFonts w:cs="Calibri"/>
          <w:color w:val="000000"/>
          <w:sz w:val="16"/>
          <w:szCs w:val="16"/>
        </w:rPr>
        <w:t xml:space="preserve"> (here it is a message to the lower courts) </w:t>
      </w:r>
      <w:r w:rsidRPr="00722811">
        <w:rPr>
          <w:rFonts w:cs="Calibri"/>
          <w:b/>
          <w:color w:val="000000"/>
          <w:highlight w:val="green"/>
          <w:u w:val="single"/>
        </w:rPr>
        <w:t xml:space="preserve">that </w:t>
      </w:r>
      <w:r w:rsidRPr="00722811">
        <w:rPr>
          <w:rStyle w:val="Emphasis"/>
          <w:rFonts w:cs="Calibri"/>
          <w:highlight w:val="green"/>
        </w:rPr>
        <w:t>Black people are guilty a priori not</w:t>
      </w:r>
      <w:r w:rsidRPr="00722811">
        <w:rPr>
          <w:rStyle w:val="Emphasis"/>
          <w:rFonts w:cs="Calibri"/>
        </w:rPr>
        <w:t xml:space="preserve"> </w:t>
      </w:r>
      <w:r w:rsidRPr="00722811">
        <w:rPr>
          <w:rStyle w:val="Emphasis"/>
          <w:rFonts w:cs="Calibri"/>
          <w:b w:val="0"/>
        </w:rPr>
        <w:t>because they did something but</w:t>
      </w:r>
      <w:r w:rsidRPr="00722811">
        <w:rPr>
          <w:rStyle w:val="Emphasis"/>
          <w:rFonts w:cs="Calibri"/>
        </w:rPr>
        <w:t xml:space="preserve"> </w:t>
      </w:r>
      <w:r w:rsidRPr="00722811">
        <w:rPr>
          <w:rStyle w:val="Emphasis"/>
          <w:rFonts w:cs="Calibri"/>
          <w:highlight w:val="green"/>
        </w:rPr>
        <w:t>because they have, no</w:t>
      </w:r>
      <w:r w:rsidRPr="00722811">
        <w:rPr>
          <w:rStyle w:val="Emphasis"/>
          <w:rFonts w:cs="Calibri"/>
          <w:b w:val="0"/>
        </w:rPr>
        <w:t>r</w:t>
      </w:r>
      <w:r w:rsidRPr="00722811">
        <w:rPr>
          <w:rStyle w:val="Emphasis"/>
          <w:rFonts w:cs="Calibri"/>
        </w:rPr>
        <w:t xml:space="preserve"> </w:t>
      </w:r>
      <w:r w:rsidRPr="00722811">
        <w:rPr>
          <w:rStyle w:val="Emphasis"/>
          <w:rFonts w:cs="Calibri"/>
          <w:b w:val="0"/>
        </w:rPr>
        <w:t>have they ever had, any</w:t>
      </w:r>
      <w:r w:rsidRPr="00722811">
        <w:rPr>
          <w:rStyle w:val="Emphasis"/>
          <w:rFonts w:cs="Calibri"/>
        </w:rPr>
        <w:t xml:space="preserve"> </w:t>
      </w:r>
      <w:r w:rsidRPr="00722811">
        <w:rPr>
          <w:rStyle w:val="Emphasis"/>
          <w:rFonts w:cs="Calibri"/>
          <w:highlight w:val="green"/>
        </w:rPr>
        <w:t>standing as juridical subjects</w:t>
      </w:r>
      <w:r w:rsidRPr="00722811">
        <w:rPr>
          <w:rFonts w:cs="Calibri"/>
          <w:color w:val="000000"/>
          <w:sz w:val="16"/>
          <w:szCs w:val="16"/>
        </w:rPr>
        <w:t xml:space="preserve">. To work on it synchronically, you’d have to point to a scale of abstraction, whether it’s the psyche, the unconscious, the conscious, the family, the city, the state, or the globe, you have to factor some kind of scale of geographic abstraction where Blackness exists outside of a condition of gratuitous violence. What Marriot is saying is that the Black unconscious is always anchored by this churning of violence. That means that there’s no scale of abstraction in which Blackness actually exists in a state of repose. This is why it is so, so hard for politics of redress to be developed when it comes to the recent spate of ( lmed and reported) murders of Black people. </w:t>
      </w:r>
      <w:r w:rsidRPr="00722811">
        <w:rPr>
          <w:rFonts w:cs="Calibri"/>
          <w:color w:val="000000"/>
          <w:u w:val="single"/>
        </w:rPr>
        <w:t xml:space="preserve">How do you redress a dynamic that subtends the psychic health of the world? </w:t>
      </w:r>
      <w:r w:rsidRPr="00722811">
        <w:rPr>
          <w:rFonts w:cs="Calibri"/>
          <w:color w:val="000000"/>
          <w:sz w:val="16"/>
          <w:szCs w:val="16"/>
        </w:rPr>
        <w:t xml:space="preserve">SW Okay. That’s interesting. This is what you mean when you say this is an ontological and not an experiential question? Jared Sexton also talks about how we need to see this position of Blackness as a global phenomenon. We don’t need to only look at slavery in relation to the north Atlantic. This is one of the issues when talking about Afro-pessimism in South Africa. Many people get stuck on the idea of the slave, and whether it is useful in the South African context. People struggle with how to think about that, and often go to an abstraction with the term ‘slave’. Can you talk about how you have been thinking about slavery in relation to South Africa, or beyond the north Atlantic?  FW The first move that I make is that </w:t>
      </w:r>
      <w:r w:rsidRPr="00722811">
        <w:rPr>
          <w:rStyle w:val="Emphasis"/>
          <w:rFonts w:cs="Calibri"/>
          <w:highlight w:val="green"/>
        </w:rPr>
        <w:t>slavery has to be re-conceptualized so that we take it away from the plantation. We take it out of the temporality of the nineteenth century, and we think about it in terms of its constituent elements</w:t>
      </w:r>
      <w:r w:rsidRPr="00722811">
        <w:rPr>
          <w:rStyle w:val="Emphasis"/>
          <w:rFonts w:cs="Calibri"/>
        </w:rPr>
        <w:t xml:space="preserve">. </w:t>
      </w:r>
      <w:r w:rsidRPr="00722811">
        <w:rPr>
          <w:rFonts w:cs="Calibri"/>
          <w:color w:val="000000"/>
          <w:u w:val="single"/>
        </w:rPr>
        <w:t>The constituent elements are natal alienation, general dishonor, and gratuitous violence.</w:t>
      </w:r>
      <w:r w:rsidRPr="00722811">
        <w:rPr>
          <w:rFonts w:cs="Calibri"/>
          <w:color w:val="000000"/>
          <w:sz w:val="16"/>
          <w:szCs w:val="16"/>
        </w:rPr>
        <w:t xml:space="preserve">  This is </w:t>
      </w:r>
      <w:r w:rsidRPr="00722811">
        <w:rPr>
          <w:rFonts w:cs="Calibri"/>
          <w:i/>
          <w:iCs/>
          <w:color w:val="000000"/>
          <w:sz w:val="16"/>
          <w:szCs w:val="16"/>
        </w:rPr>
        <w:t xml:space="preserve">absolutely </w:t>
      </w:r>
      <w:r w:rsidRPr="00722811">
        <w:rPr>
          <w:rFonts w:cs="Calibri"/>
          <w:color w:val="000000"/>
          <w:sz w:val="16"/>
          <w:szCs w:val="16"/>
        </w:rPr>
        <w:t xml:space="preserve">applicable to South Africa. As I indicated, I don’t think that the Marikana massacre would have happened, at least like it happened, if the police were who they were (Black Africans) and the workers were (so- called) colored. I’m not saying that no one would have gotten killed. What I’m saying is that </w:t>
      </w:r>
      <w:r w:rsidRPr="00722811">
        <w:rPr>
          <w:rFonts w:cs="Calibri"/>
          <w:color w:val="000000"/>
          <w:sz w:val="16"/>
          <w:szCs w:val="16"/>
        </w:rPr>
        <w:lastRenderedPageBreak/>
        <w:t xml:space="preserve">there would be some kind of stoppage, some type of intervention in the psyches of those people pulling the triggers. They would have to momentarily adjust to remind themselves: ‘Oh yeah ... they are slaves also. We </w:t>
      </w:r>
      <w:r w:rsidRPr="00722811">
        <w:rPr>
          <w:rFonts w:cs="Calibri"/>
          <w:i/>
          <w:iCs/>
          <w:color w:val="000000"/>
          <w:sz w:val="16"/>
          <w:szCs w:val="16"/>
        </w:rPr>
        <w:t xml:space="preserve">can </w:t>
      </w:r>
      <w:r w:rsidRPr="00722811">
        <w:rPr>
          <w:rFonts w:cs="Calibri"/>
          <w:color w:val="000000"/>
          <w:sz w:val="16"/>
          <w:szCs w:val="16"/>
        </w:rPr>
        <w:t xml:space="preserve">kill them.’ And I think that if the workers were white, it wouldn’t have happened at all. </w:t>
      </w:r>
      <w:r w:rsidRPr="00722811">
        <w:rPr>
          <w:rFonts w:cs="Calibri"/>
          <w:color w:val="000000"/>
          <w:u w:val="single"/>
        </w:rPr>
        <w:t xml:space="preserve">What I’m suggesting is that the question of who is a slave, and who is not a slave, and does this slavery look like that slavery, is moving us more towards experience and away from ontology. I think that the </w:t>
      </w:r>
      <w:r w:rsidRPr="00722811">
        <w:rPr>
          <w:rStyle w:val="Emphasis"/>
          <w:rFonts w:cs="Calibri"/>
          <w:highlight w:val="green"/>
        </w:rPr>
        <w:t>importance should be placed on</w:t>
      </w:r>
      <w:r w:rsidRPr="00722811">
        <w:rPr>
          <w:rStyle w:val="Emphasis"/>
          <w:rFonts w:cs="Calibri"/>
        </w:rPr>
        <w:t xml:space="preserve"> </w:t>
      </w:r>
      <w:r w:rsidRPr="00722811">
        <w:rPr>
          <w:rStyle w:val="Emphasis"/>
          <w:rFonts w:cs="Calibri"/>
          <w:b w:val="0"/>
        </w:rPr>
        <w:t>thinking paradigmatically—</w:t>
      </w:r>
      <w:r w:rsidRPr="00722811">
        <w:rPr>
          <w:rStyle w:val="Emphasis"/>
          <w:rFonts w:cs="Calibri"/>
          <w:highlight w:val="green"/>
        </w:rPr>
        <w:t>thinking less about political praxis and more about political ontology</w:t>
      </w:r>
      <w:r w:rsidRPr="00722811">
        <w:rPr>
          <w:rFonts w:cs="Calibri"/>
          <w:color w:val="000000"/>
          <w:u w:val="single"/>
        </w:rPr>
        <w:t>. People get tripped up by thinking paradigmatically when it is about Blackness and otherness in a way that they don’t get tripped up in thinking paradigmatically about capitalism and communism.</w:t>
      </w:r>
      <w:r w:rsidRPr="00722811">
        <w:rPr>
          <w:rFonts w:cs="Calibri"/>
          <w:color w:val="000000"/>
          <w:sz w:val="16"/>
          <w:szCs w:val="16"/>
        </w:rPr>
        <w:t xml:space="preserve"> The anxiety quotient is so much higher here, and that’s interesting.  I think that </w:t>
      </w:r>
      <w:r w:rsidRPr="00722811">
        <w:rPr>
          <w:rStyle w:val="Emphasis"/>
          <w:rFonts w:cs="Calibri"/>
          <w:highlight w:val="green"/>
        </w:rPr>
        <w:t>the anti-Black psyche a) cuts through geography</w:t>
      </w:r>
      <w:r w:rsidRPr="00722811">
        <w:rPr>
          <w:rStyle w:val="Emphasis"/>
          <w:rFonts w:cs="Calibri"/>
        </w:rPr>
        <w:t xml:space="preserve"> </w:t>
      </w:r>
      <w:r w:rsidRPr="00722811">
        <w:rPr>
          <w:rStyle w:val="Emphasis"/>
          <w:rFonts w:cs="Calibri"/>
          <w:b w:val="0"/>
        </w:rPr>
        <w:t>and b) cuts through</w:t>
      </w:r>
      <w:r w:rsidRPr="00722811">
        <w:rPr>
          <w:rStyle w:val="Emphasis"/>
          <w:rFonts w:cs="Calibri"/>
        </w:rPr>
        <w:t xml:space="preserve"> </w:t>
      </w:r>
      <w:r w:rsidRPr="00722811">
        <w:rPr>
          <w:rStyle w:val="Emphasis"/>
          <w:rFonts w:cs="Calibri"/>
          <w:highlight w:val="green"/>
        </w:rPr>
        <w:t>time</w:t>
      </w:r>
      <w:r w:rsidRPr="00722811">
        <w:rPr>
          <w:rStyle w:val="Emphasis"/>
          <w:rFonts w:cs="Calibri"/>
        </w:rPr>
        <w:t xml:space="preserve">, </w:t>
      </w:r>
      <w:r w:rsidRPr="00722811">
        <w:rPr>
          <w:rStyle w:val="Emphasis"/>
          <w:rFonts w:cs="Calibri"/>
          <w:highlight w:val="green"/>
        </w:rPr>
        <w:t>and</w:t>
      </w:r>
      <w:r w:rsidRPr="00722811">
        <w:rPr>
          <w:rStyle w:val="Emphasis"/>
          <w:rFonts w:cs="Calibri"/>
        </w:rPr>
        <w:t xml:space="preserve"> </w:t>
      </w:r>
      <w:r w:rsidRPr="00722811">
        <w:rPr>
          <w:rStyle w:val="Emphasis"/>
          <w:rFonts w:cs="Calibri"/>
          <w:b w:val="0"/>
        </w:rPr>
        <w:t xml:space="preserve">it cuts through </w:t>
      </w:r>
      <w:r w:rsidRPr="00722811">
        <w:rPr>
          <w:rStyle w:val="Emphasis"/>
          <w:rFonts w:cs="Calibri"/>
          <w:b w:val="0"/>
          <w:highlight w:val="green"/>
        </w:rPr>
        <w:t>individuals</w:t>
      </w:r>
      <w:r w:rsidRPr="00722811">
        <w:rPr>
          <w:rStyle w:val="Emphasis"/>
          <w:rFonts w:cs="Calibri"/>
          <w:highlight w:val="green"/>
        </w:rPr>
        <w:t xml:space="preserve"> so that anti-Blackness is the generative mechanism that structures my unconscious and your unconscious</w:t>
      </w:r>
      <w:r w:rsidRPr="00722811">
        <w:rPr>
          <w:rStyle w:val="Emphasis"/>
          <w:rFonts w:cs="Calibri"/>
        </w:rPr>
        <w:t>.</w:t>
      </w:r>
      <w:r w:rsidRPr="00722811">
        <w:rPr>
          <w:rFonts w:cs="Calibri"/>
          <w:color w:val="000000"/>
          <w:u w:val="single"/>
        </w:rPr>
        <w:t xml:space="preserve"> Not that it structures your unconscious and not my unconscious. Marriott says that Black </w:t>
      </w:r>
      <w:r w:rsidRPr="00722811">
        <w:rPr>
          <w:rFonts w:cs="Calibri"/>
          <w:b/>
          <w:color w:val="000000"/>
          <w:highlight w:val="green"/>
          <w:u w:val="single"/>
        </w:rPr>
        <w:t>unconscious</w:t>
      </w:r>
      <w:r w:rsidRPr="00722811">
        <w:rPr>
          <w:rFonts w:cs="Calibri"/>
          <w:b/>
          <w:color w:val="000000"/>
          <w:u w:val="single"/>
        </w:rPr>
        <w:t xml:space="preserve"> </w:t>
      </w:r>
      <w:r w:rsidRPr="00722811">
        <w:rPr>
          <w:rFonts w:cs="Calibri"/>
          <w:b/>
          <w:color w:val="000000"/>
          <w:highlight w:val="green"/>
          <w:u w:val="single"/>
        </w:rPr>
        <w:t>is usurped by</w:t>
      </w:r>
      <w:r w:rsidRPr="00722811">
        <w:rPr>
          <w:rFonts w:cs="Calibri"/>
          <w:b/>
          <w:color w:val="000000"/>
          <w:u w:val="single"/>
        </w:rPr>
        <w:t xml:space="preserve"> </w:t>
      </w:r>
      <w:r w:rsidRPr="00722811">
        <w:rPr>
          <w:rFonts w:cs="Calibri"/>
          <w:color w:val="000000"/>
          <w:u w:val="single"/>
        </w:rPr>
        <w:t>the eagle-eyed view of moving toward the light—whiteness—</w:t>
      </w:r>
      <w:r w:rsidRPr="00722811">
        <w:rPr>
          <w:rFonts w:cs="Calibri"/>
          <w:b/>
          <w:color w:val="000000"/>
          <w:highlight w:val="green"/>
          <w:u w:val="single"/>
        </w:rPr>
        <w:t>an</w:t>
      </w:r>
      <w:r w:rsidRPr="00722811">
        <w:rPr>
          <w:rFonts w:cs="Calibri"/>
          <w:color w:val="000000"/>
          <w:u w:val="single"/>
        </w:rPr>
        <w:t xml:space="preserve">d </w:t>
      </w:r>
      <w:r w:rsidRPr="00722811">
        <w:rPr>
          <w:rFonts w:cs="Calibri"/>
          <w:b/>
          <w:color w:val="000000"/>
          <w:highlight w:val="green"/>
          <w:u w:val="single"/>
        </w:rPr>
        <w:t>understanding that one must garrison oneself against the intrusion of the Black phobic object</w:t>
      </w:r>
      <w:r w:rsidRPr="00722811">
        <w:rPr>
          <w:rFonts w:cs="Calibri"/>
          <w:color w:val="000000"/>
          <w:u w:val="single"/>
        </w:rPr>
        <w:t>. That is as operative in the Black unconscious as it is anywhere else. I think that dynamic was at work during the Marikana massacre</w:t>
      </w:r>
      <w:r w:rsidRPr="00722811">
        <w:rPr>
          <w:rFonts w:cs="Calibri"/>
          <w:color w:val="000000"/>
          <w:sz w:val="16"/>
          <w:szCs w:val="16"/>
        </w:rPr>
        <w:t xml:space="preserve">. You can slow down that dynamic with a so-called colored person, or someone like Halle Berry. But, then the dynamic picks up again, once it is recognized that ‘oh no, this is Blackened esh, just a little less so’, then it comes up again. </w:t>
      </w:r>
      <w:r w:rsidRPr="00722811">
        <w:rPr>
          <w:rFonts w:cs="Calibri"/>
          <w:color w:val="000000"/>
          <w:u w:val="single"/>
        </w:rPr>
        <w:t>It comes up in weird ways, like that person might not be thought of as a Negrophobic object, but rather thought of as a Negrophilic object: someone to possess with passion as opposed to someone to be afraid of and repel with violence. The same dynamic is still there</w:t>
      </w:r>
      <w:r w:rsidRPr="00722811">
        <w:rPr>
          <w:rFonts w:cs="Calibri"/>
          <w:color w:val="000000"/>
          <w:sz w:val="16"/>
          <w:szCs w:val="16"/>
        </w:rPr>
        <w:t xml:space="preserve">, the so-called colored or bi-racial person in the United States is as fungible as the very dark skinned person, </w:t>
      </w:r>
      <w:r w:rsidRPr="00722811">
        <w:rPr>
          <w:rFonts w:cs="Calibri"/>
          <w:color w:val="000000"/>
          <w:u w:val="single"/>
        </w:rPr>
        <w:t xml:space="preserve">they’re just put to different uses. </w:t>
      </w:r>
      <w:r w:rsidRPr="00722811">
        <w:rPr>
          <w:rFonts w:cs="Calibri"/>
          <w:color w:val="000000"/>
          <w:sz w:val="16"/>
          <w:szCs w:val="16"/>
        </w:rPr>
        <w:t xml:space="preserve">The fungibility of Blackness allows for the absence of thought, when it comes to what to do with that. Whether it is absence of the thought of what to do with that pleasurably, the absence of the thought of what to do with that violently. It is the absence of thought that is really important here. And the Marikana policemen were implements of that. They are not agents or the beneficiaries of their own aggressivity against Blackness, even though it saturates their psyches in ways similar to White racists. </w:t>
      </w:r>
    </w:p>
    <w:p w14:paraId="7292CBEC" w14:textId="77777777" w:rsidR="00C422F0" w:rsidRPr="00D967D7" w:rsidRDefault="00C422F0" w:rsidP="00C422F0"/>
    <w:p w14:paraId="04A613CD" w14:textId="77777777" w:rsidR="00C422F0" w:rsidRPr="00722811" w:rsidRDefault="00C422F0" w:rsidP="00C422F0">
      <w:pPr>
        <w:pStyle w:val="Heading4"/>
        <w:rPr>
          <w:rFonts w:cs="Calibri"/>
        </w:rPr>
      </w:pPr>
      <w:r w:rsidRPr="00722811">
        <w:rPr>
          <w:rFonts w:cs="Calibri"/>
        </w:rPr>
        <w:t xml:space="preserve">The affirmative is articulated through the grammar of class exploitation and alienation which presupposes a mode of relation and being only possible through direct relations of force waged against black flesh – locating capital as the central matrix of domination commits a </w:t>
      </w:r>
      <w:r w:rsidRPr="00174837">
        <w:rPr>
          <w:rFonts w:cs="Calibri"/>
          <w:u w:val="single"/>
        </w:rPr>
        <w:t>ruse of analogy</w:t>
      </w:r>
      <w:r w:rsidRPr="00722811">
        <w:rPr>
          <w:rFonts w:cs="Calibri"/>
        </w:rPr>
        <w:t xml:space="preserve"> by highlighting the conflictual violence between human subjects which crowds out the slave’s grammar of suffering, indexed at the level of nonbeing</w:t>
      </w:r>
    </w:p>
    <w:p w14:paraId="725244B6" w14:textId="77777777" w:rsidR="00C422F0" w:rsidRPr="00722811" w:rsidRDefault="00C422F0" w:rsidP="00C422F0">
      <w:pPr>
        <w:rPr>
          <w:rFonts w:cs="Calibri"/>
        </w:rPr>
      </w:pPr>
      <w:r w:rsidRPr="00722811">
        <w:rPr>
          <w:rStyle w:val="Style13ptBold"/>
          <w:rFonts w:cs="Calibri"/>
        </w:rPr>
        <w:t>Barber 16</w:t>
      </w:r>
      <w:r w:rsidRPr="00722811">
        <w:rPr>
          <w:rFonts w:cs="Calibri"/>
        </w:rPr>
        <w:t xml:space="preserve"> (Daniel Colucciello Barber, researcher at the Humboldt University of Berlin, PhD from Duke University, 2016, “The Creation of Non-Being,” </w:t>
      </w:r>
      <w:r w:rsidRPr="00722811">
        <w:rPr>
          <w:rFonts w:cs="Calibri"/>
          <w:i/>
        </w:rPr>
        <w:t>Rhizomes</w:t>
      </w:r>
      <w:r w:rsidRPr="00722811">
        <w:rPr>
          <w:rFonts w:cs="Calibri"/>
        </w:rPr>
        <w:t xml:space="preserve"> Issue 29, footnotes 18 and 20 included in curly braces, modified) gz</w:t>
      </w:r>
    </w:p>
    <w:p w14:paraId="5922DE85" w14:textId="77777777" w:rsidR="00C422F0" w:rsidRPr="00722811" w:rsidRDefault="00C422F0" w:rsidP="00C422F0">
      <w:pPr>
        <w:rPr>
          <w:rFonts w:cs="Calibri"/>
          <w:sz w:val="16"/>
        </w:rPr>
      </w:pPr>
      <w:r w:rsidRPr="00722811">
        <w:rPr>
          <w:rFonts w:cs="Calibri"/>
          <w:sz w:val="16"/>
        </w:rPr>
        <w:t xml:space="preserve">[28] </w:t>
      </w:r>
      <w:r w:rsidRPr="00722811">
        <w:rPr>
          <w:rFonts w:cs="Calibri"/>
          <w:u w:val="single"/>
        </w:rPr>
        <w:t xml:space="preserve">This is to name the essential limit of Lazzarato's account as the failure to analyze the ways in which </w:t>
      </w:r>
      <w:r w:rsidRPr="00722811">
        <w:rPr>
          <w:rFonts w:cs="Calibri"/>
          <w:b/>
          <w:iCs/>
          <w:u w:val="single"/>
          <w:bdr w:val="single" w:sz="8" w:space="0" w:color="auto"/>
        </w:rPr>
        <w:t xml:space="preserve">the domination of </w:t>
      </w:r>
      <w:r w:rsidRPr="00722811">
        <w:rPr>
          <w:rFonts w:cs="Calibri"/>
          <w:b/>
          <w:iCs/>
          <w:highlight w:val="green"/>
          <w:u w:val="single"/>
          <w:bdr w:val="single" w:sz="8" w:space="0" w:color="auto"/>
        </w:rPr>
        <w:t xml:space="preserve">capitalism is constituted by </w:t>
      </w:r>
      <w:r w:rsidRPr="00722811">
        <w:rPr>
          <w:rFonts w:cs="Calibri"/>
          <w:b/>
          <w:iCs/>
          <w:u w:val="single"/>
          <w:bdr w:val="single" w:sz="8" w:space="0" w:color="auto"/>
        </w:rPr>
        <w:t xml:space="preserve">the domination of </w:t>
      </w:r>
      <w:r w:rsidRPr="00722811">
        <w:rPr>
          <w:rFonts w:cs="Calibri"/>
          <w:b/>
          <w:iCs/>
          <w:highlight w:val="green"/>
          <w:u w:val="single"/>
          <w:bdr w:val="single" w:sz="8" w:space="0" w:color="auto"/>
        </w:rPr>
        <w:t>anti-blackness</w:t>
      </w:r>
      <w:r w:rsidRPr="00722811">
        <w:rPr>
          <w:rFonts w:cs="Calibri"/>
          <w:sz w:val="16"/>
        </w:rPr>
        <w:t>. In making this claim, I am following Wilderson's argument that "</w:t>
      </w:r>
      <w:r w:rsidRPr="00722811">
        <w:rPr>
          <w:rFonts w:cs="Calibri"/>
          <w:highlight w:val="green"/>
          <w:u w:val="single"/>
        </w:rPr>
        <w:t xml:space="preserve">the </w:t>
      </w:r>
      <w:r w:rsidRPr="00722811">
        <w:rPr>
          <w:rFonts w:cs="Calibri"/>
          <w:b/>
          <w:iCs/>
          <w:highlight w:val="green"/>
          <w:u w:val="single"/>
          <w:bdr w:val="single" w:sz="8" w:space="0" w:color="auto"/>
        </w:rPr>
        <w:t>privileged subject</w:t>
      </w:r>
      <w:r w:rsidRPr="00722811">
        <w:rPr>
          <w:rFonts w:cs="Calibri"/>
          <w:highlight w:val="green"/>
          <w:u w:val="single"/>
        </w:rPr>
        <w:t xml:space="preserve"> of Marxist discourse is a </w:t>
      </w:r>
      <w:r w:rsidRPr="00722811">
        <w:rPr>
          <w:rFonts w:cs="Calibri"/>
          <w:b/>
          <w:iCs/>
          <w:highlight w:val="green"/>
          <w:u w:val="single"/>
          <w:bdr w:val="single" w:sz="8" w:space="0" w:color="auto"/>
        </w:rPr>
        <w:t>subaltern</w:t>
      </w:r>
      <w:r w:rsidRPr="00722811">
        <w:rPr>
          <w:rFonts w:cs="Calibri"/>
          <w:u w:val="single"/>
        </w:rPr>
        <w:t xml:space="preserve"> who is approached by variable capital</w:t>
      </w:r>
      <w:r w:rsidRPr="00722811">
        <w:rPr>
          <w:rFonts w:cs="Calibri"/>
          <w:sz w:val="16"/>
        </w:rPr>
        <w:t>—</w:t>
      </w:r>
      <w:r w:rsidRPr="00722811">
        <w:rPr>
          <w:rFonts w:cs="Calibri"/>
          <w:u w:val="single"/>
        </w:rPr>
        <w:t>a wage</w:t>
      </w:r>
      <w:r w:rsidRPr="00722811">
        <w:rPr>
          <w:rFonts w:cs="Calibri"/>
          <w:sz w:val="16"/>
        </w:rPr>
        <w:t xml:space="preserve">. In other words, </w:t>
      </w:r>
      <w:r w:rsidRPr="00722811">
        <w:rPr>
          <w:rFonts w:cs="Calibri"/>
          <w:u w:val="single"/>
        </w:rPr>
        <w:t xml:space="preserve">Marxism assumes a subaltern </w:t>
      </w:r>
      <w:r w:rsidRPr="00722811">
        <w:rPr>
          <w:rFonts w:cs="Calibri"/>
          <w:highlight w:val="green"/>
          <w:u w:val="single"/>
        </w:rPr>
        <w:t>structured by capital, not</w:t>
      </w:r>
      <w:r w:rsidRPr="00722811">
        <w:rPr>
          <w:rFonts w:cs="Calibri"/>
          <w:u w:val="single"/>
        </w:rPr>
        <w:t xml:space="preserve"> by </w:t>
      </w:r>
      <w:r w:rsidRPr="00722811">
        <w:rPr>
          <w:rFonts w:cs="Calibri"/>
          <w:highlight w:val="green"/>
          <w:u w:val="single"/>
        </w:rPr>
        <w:t>white supremacy</w:t>
      </w:r>
      <w:r w:rsidRPr="00722811">
        <w:rPr>
          <w:rFonts w:cs="Calibri"/>
          <w:sz w:val="16"/>
        </w:rPr>
        <w:t xml:space="preserve">" (Wilderson 2003: 225). </w:t>
      </w:r>
      <w:r w:rsidRPr="00722811">
        <w:rPr>
          <w:rFonts w:cs="Calibri"/>
          <w:highlight w:val="green"/>
          <w:u w:val="single"/>
        </w:rPr>
        <w:t>The</w:t>
      </w:r>
      <w:r w:rsidRPr="00722811">
        <w:rPr>
          <w:rFonts w:cs="Calibri"/>
          <w:u w:val="single"/>
        </w:rPr>
        <w:t xml:space="preserve"> essential </w:t>
      </w:r>
      <w:r w:rsidRPr="00722811">
        <w:rPr>
          <w:rFonts w:cs="Calibri"/>
          <w:highlight w:val="green"/>
          <w:u w:val="single"/>
        </w:rPr>
        <w:t>limit</w:t>
      </w:r>
      <w:r w:rsidRPr="00722811">
        <w:rPr>
          <w:rFonts w:cs="Calibri"/>
          <w:u w:val="single"/>
        </w:rPr>
        <w:t xml:space="preserve"> of Marxism</w:t>
      </w:r>
      <w:r w:rsidRPr="00722811">
        <w:rPr>
          <w:rFonts w:cs="Calibri"/>
          <w:sz w:val="16"/>
        </w:rPr>
        <w:t xml:space="preserve">, he argues, </w:t>
      </w:r>
      <w:r w:rsidRPr="00722811">
        <w:rPr>
          <w:rFonts w:cs="Calibri"/>
          <w:highlight w:val="green"/>
          <w:u w:val="single"/>
        </w:rPr>
        <w:t>is its theorization of</w:t>
      </w:r>
      <w:r w:rsidRPr="00722811">
        <w:rPr>
          <w:rFonts w:cs="Calibri"/>
          <w:u w:val="single"/>
        </w:rPr>
        <w:t xml:space="preserve"> capitalism in terms of "</w:t>
      </w:r>
      <w:r w:rsidRPr="00722811">
        <w:rPr>
          <w:rFonts w:cs="Calibri"/>
          <w:i/>
          <w:highlight w:val="green"/>
          <w:u w:val="single"/>
        </w:rPr>
        <w:t>exploitation</w:t>
      </w:r>
      <w:r w:rsidRPr="00722811">
        <w:rPr>
          <w:rFonts w:cs="Calibri"/>
          <w:sz w:val="16"/>
        </w:rPr>
        <w:t xml:space="preserve"> (</w:t>
      </w:r>
      <w:r w:rsidRPr="00722811">
        <w:rPr>
          <w:rFonts w:cs="Calibri"/>
          <w:highlight w:val="green"/>
          <w:u w:val="single"/>
        </w:rPr>
        <w:t xml:space="preserve">rather than accumulation </w:t>
      </w:r>
      <w:r w:rsidRPr="00722811">
        <w:rPr>
          <w:rFonts w:cs="Calibri"/>
          <w:u w:val="single"/>
        </w:rPr>
        <w:t>and death</w:t>
      </w:r>
      <w:r w:rsidRPr="00722811">
        <w:rPr>
          <w:rFonts w:cs="Calibri"/>
          <w:sz w:val="16"/>
        </w:rPr>
        <w:t xml:space="preserve">)" (Wilderson 2003: 234). </w:t>
      </w:r>
      <w:r w:rsidRPr="00722811">
        <w:rPr>
          <w:rFonts w:cs="Calibri"/>
          <w:b/>
          <w:iCs/>
          <w:highlight w:val="green"/>
          <w:u w:val="single"/>
          <w:bdr w:val="single" w:sz="8" w:space="0" w:color="auto"/>
        </w:rPr>
        <w:t>Marxism</w:t>
      </w:r>
      <w:r w:rsidRPr="00722811">
        <w:rPr>
          <w:rFonts w:cs="Calibri"/>
          <w:b/>
          <w:iCs/>
          <w:u w:val="single"/>
          <w:bdr w:val="single" w:sz="8" w:space="0" w:color="auto"/>
        </w:rPr>
        <w:t xml:space="preserve"> thus </w:t>
      </w:r>
      <w:r w:rsidRPr="00722811">
        <w:rPr>
          <w:rFonts w:cs="Calibri"/>
          <w:b/>
          <w:iCs/>
          <w:highlight w:val="green"/>
          <w:u w:val="single"/>
          <w:bdr w:val="single" w:sz="8" w:space="0" w:color="auto"/>
        </w:rPr>
        <w:t>begins from and stays within the being of whiteness</w:t>
      </w:r>
      <w:r w:rsidRPr="00722811">
        <w:rPr>
          <w:rFonts w:cs="Calibri"/>
          <w:u w:val="single"/>
        </w:rPr>
        <w:t xml:space="preserve">, a being </w:t>
      </w:r>
      <w:r w:rsidRPr="00722811">
        <w:rPr>
          <w:rFonts w:cs="Calibri"/>
          <w:highlight w:val="green"/>
          <w:u w:val="single"/>
        </w:rPr>
        <w:t>whose coherence is premised on the denial</w:t>
      </w:r>
      <w:r w:rsidRPr="00722811">
        <w:rPr>
          <w:rFonts w:cs="Calibri"/>
          <w:u w:val="single"/>
        </w:rPr>
        <w:t xml:space="preserve"> of the fact </w:t>
      </w:r>
      <w:r w:rsidRPr="00722811">
        <w:rPr>
          <w:rFonts w:cs="Calibri"/>
          <w:highlight w:val="green"/>
          <w:u w:val="single"/>
        </w:rPr>
        <w:t xml:space="preserve">that capital </w:t>
      </w:r>
      <w:r w:rsidRPr="00722811">
        <w:rPr>
          <w:rFonts w:cs="Calibri"/>
          <w:highlight w:val="green"/>
          <w:u w:val="single"/>
        </w:rPr>
        <w:lastRenderedPageBreak/>
        <w:t>"was kick-started by approaching</w:t>
      </w:r>
      <w:r w:rsidRPr="00722811">
        <w:rPr>
          <w:rFonts w:cs="Calibri"/>
          <w:u w:val="single"/>
        </w:rPr>
        <w:t xml:space="preserve"> a particular body</w:t>
      </w:r>
      <w:r w:rsidRPr="00722811">
        <w:rPr>
          <w:rFonts w:cs="Calibri"/>
          <w:sz w:val="16"/>
        </w:rPr>
        <w:t xml:space="preserve"> (</w:t>
      </w:r>
      <w:r w:rsidRPr="00722811">
        <w:rPr>
          <w:rFonts w:cs="Calibri"/>
          <w:highlight w:val="green"/>
          <w:u w:val="single"/>
        </w:rPr>
        <w:t>a Black body</w:t>
      </w:r>
      <w:r w:rsidRPr="00722811">
        <w:rPr>
          <w:rFonts w:cs="Calibri"/>
          <w:sz w:val="16"/>
        </w:rPr>
        <w:t xml:space="preserve">) </w:t>
      </w:r>
      <w:r w:rsidRPr="00722811">
        <w:rPr>
          <w:rFonts w:cs="Calibri"/>
          <w:u w:val="single"/>
        </w:rPr>
        <w:t xml:space="preserve">with </w:t>
      </w:r>
      <w:r w:rsidRPr="00722811">
        <w:rPr>
          <w:rFonts w:cs="Calibri"/>
          <w:b/>
          <w:iCs/>
          <w:u w:val="single"/>
          <w:bdr w:val="single" w:sz="8" w:space="0" w:color="auto"/>
        </w:rPr>
        <w:t>direct relations of force</w:t>
      </w:r>
      <w:r w:rsidRPr="00722811">
        <w:rPr>
          <w:rFonts w:cs="Calibri"/>
          <w:u w:val="single"/>
        </w:rPr>
        <w:t xml:space="preserve">, </w:t>
      </w:r>
      <w:r w:rsidRPr="00722811">
        <w:rPr>
          <w:rFonts w:cs="Calibri"/>
          <w:highlight w:val="green"/>
          <w:u w:val="single"/>
        </w:rPr>
        <w:t xml:space="preserve">not </w:t>
      </w:r>
      <w:r w:rsidRPr="00722811">
        <w:rPr>
          <w:rFonts w:cs="Calibri"/>
          <w:u w:val="single"/>
        </w:rPr>
        <w:t xml:space="preserve">by approaching </w:t>
      </w:r>
      <w:r w:rsidRPr="00722811">
        <w:rPr>
          <w:rFonts w:cs="Calibri"/>
          <w:highlight w:val="green"/>
          <w:u w:val="single"/>
        </w:rPr>
        <w:t>a White body with variable capital</w:t>
      </w:r>
      <w:r w:rsidRPr="00722811">
        <w:rPr>
          <w:rFonts w:cs="Calibri"/>
          <w:sz w:val="16"/>
        </w:rPr>
        <w:t>" (Wilderson 2003: 230).</w:t>
      </w:r>
    </w:p>
    <w:p w14:paraId="29BF7D71" w14:textId="77777777" w:rsidR="00C422F0" w:rsidRPr="00722811" w:rsidRDefault="00C422F0" w:rsidP="00C422F0">
      <w:pPr>
        <w:rPr>
          <w:rFonts w:cs="Calibri"/>
          <w:sz w:val="16"/>
        </w:rPr>
      </w:pPr>
      <w:r w:rsidRPr="00722811">
        <w:rPr>
          <w:rFonts w:cs="Calibri"/>
          <w:sz w:val="16"/>
        </w:rPr>
        <w:t xml:space="preserve">[29] </w:t>
      </w:r>
      <w:r w:rsidRPr="00722811">
        <w:rPr>
          <w:rFonts w:cs="Calibri"/>
          <w:u w:val="single"/>
        </w:rPr>
        <w:t xml:space="preserve">The position of </w:t>
      </w:r>
      <w:r w:rsidRPr="00722811">
        <w:rPr>
          <w:rFonts w:cs="Calibri"/>
          <w:highlight w:val="green"/>
          <w:u w:val="single"/>
        </w:rPr>
        <w:t>the worker</w:t>
      </w:r>
      <w:r w:rsidRPr="00722811">
        <w:rPr>
          <w:rFonts w:cs="Calibri"/>
          <w:u w:val="single"/>
        </w:rPr>
        <w:t xml:space="preserve">, in virtue of its raced difference from the position of the slave, </w:t>
      </w:r>
      <w:r w:rsidRPr="00722811">
        <w:rPr>
          <w:rFonts w:cs="Calibri"/>
          <w:highlight w:val="green"/>
          <w:u w:val="single"/>
        </w:rPr>
        <w:t xml:space="preserve">asserts a </w:t>
      </w:r>
      <w:r w:rsidRPr="00722811">
        <w:rPr>
          <w:rFonts w:cs="Calibri"/>
          <w:b/>
          <w:iCs/>
          <w:highlight w:val="green"/>
          <w:u w:val="single"/>
          <w:bdr w:val="single" w:sz="8" w:space="0" w:color="auto"/>
        </w:rPr>
        <w:t>capacity for analogical relation</w:t>
      </w:r>
      <w:r w:rsidRPr="00722811">
        <w:rPr>
          <w:rFonts w:cs="Calibri"/>
          <w:sz w:val="16"/>
        </w:rPr>
        <w:t>—</w:t>
      </w:r>
      <w:r w:rsidRPr="00722811">
        <w:rPr>
          <w:rFonts w:cs="Calibri"/>
          <w:u w:val="single"/>
        </w:rPr>
        <w:t>even amidst exploitation</w:t>
      </w:r>
      <w:r w:rsidRPr="00722811">
        <w:rPr>
          <w:rFonts w:cs="Calibri"/>
          <w:sz w:val="16"/>
        </w:rPr>
        <w:t>—</w:t>
      </w:r>
      <w:r w:rsidRPr="00722811">
        <w:rPr>
          <w:rFonts w:cs="Calibri"/>
          <w:b/>
          <w:iCs/>
          <w:highlight w:val="green"/>
          <w:u w:val="single"/>
          <w:bdr w:val="single" w:sz="8" w:space="0" w:color="auto"/>
        </w:rPr>
        <w:t>with the exploiter</w:t>
      </w:r>
      <w:r w:rsidRPr="00722811">
        <w:rPr>
          <w:rFonts w:cs="Calibri"/>
          <w:sz w:val="16"/>
        </w:rPr>
        <w:t xml:space="preserve">. </w:t>
      </w:r>
      <w:r w:rsidRPr="00722811">
        <w:rPr>
          <w:rFonts w:cs="Calibri"/>
          <w:highlight w:val="green"/>
          <w:u w:val="single"/>
        </w:rPr>
        <w:t>The exploited and</w:t>
      </w:r>
      <w:r w:rsidRPr="00722811">
        <w:rPr>
          <w:rFonts w:cs="Calibri"/>
          <w:u w:val="single"/>
        </w:rPr>
        <w:t xml:space="preserve"> the </w:t>
      </w:r>
      <w:r w:rsidRPr="00722811">
        <w:rPr>
          <w:rFonts w:cs="Calibri"/>
          <w:highlight w:val="green"/>
          <w:u w:val="single"/>
        </w:rPr>
        <w:t>exploiter</w:t>
      </w:r>
      <w:r w:rsidRPr="00722811">
        <w:rPr>
          <w:rFonts w:cs="Calibri"/>
          <w:u w:val="single"/>
        </w:rPr>
        <w:t xml:space="preserve">, despite their asymmetry, </w:t>
      </w:r>
      <w:r w:rsidRPr="00722811">
        <w:rPr>
          <w:rFonts w:cs="Calibri"/>
          <w:b/>
          <w:iCs/>
          <w:highlight w:val="green"/>
          <w:u w:val="single"/>
          <w:bdr w:val="single" w:sz="8" w:space="0" w:color="auto"/>
        </w:rPr>
        <w:t>share a being</w:t>
      </w:r>
      <w:r w:rsidRPr="00722811">
        <w:rPr>
          <w:rFonts w:cs="Calibri"/>
          <w:b/>
          <w:iCs/>
          <w:u w:val="single"/>
          <w:bdr w:val="single" w:sz="8" w:space="0" w:color="auto"/>
        </w:rPr>
        <w:t xml:space="preserve"> that is </w:t>
      </w:r>
      <w:r w:rsidRPr="00722811">
        <w:rPr>
          <w:rFonts w:cs="Calibri"/>
          <w:b/>
          <w:iCs/>
          <w:highlight w:val="green"/>
          <w:u w:val="single"/>
          <w:bdr w:val="single" w:sz="8" w:space="0" w:color="auto"/>
        </w:rPr>
        <w:t>made through the denial of blackness</w:t>
      </w:r>
      <w:r w:rsidRPr="00722811">
        <w:rPr>
          <w:rFonts w:cs="Calibri"/>
          <w:u w:val="single"/>
        </w:rPr>
        <w:t xml:space="preserve">, which is </w:t>
      </w:r>
      <w:r w:rsidRPr="00722811">
        <w:rPr>
          <w:rFonts w:cs="Calibri"/>
          <w:highlight w:val="green"/>
          <w:u w:val="single"/>
        </w:rPr>
        <w:t>positioned as</w:t>
      </w:r>
      <w:r w:rsidRPr="00722811">
        <w:rPr>
          <w:rFonts w:cs="Calibri"/>
          <w:u w:val="single"/>
        </w:rPr>
        <w:t xml:space="preserve"> the </w:t>
      </w:r>
      <w:r w:rsidRPr="00722811">
        <w:rPr>
          <w:rFonts w:cs="Calibri"/>
          <w:highlight w:val="green"/>
          <w:u w:val="single"/>
        </w:rPr>
        <w:t>slave</w:t>
      </w:r>
      <w:r w:rsidRPr="00722811">
        <w:rPr>
          <w:rFonts w:cs="Calibri"/>
          <w:u w:val="single"/>
        </w:rPr>
        <w:t xml:space="preserve">; </w:t>
      </w:r>
      <w:r w:rsidRPr="00722811">
        <w:rPr>
          <w:rFonts w:cs="Calibri"/>
          <w:b/>
          <w:iCs/>
          <w:u w:val="single"/>
          <w:bdr w:val="single" w:sz="8" w:space="0" w:color="auto"/>
        </w:rPr>
        <w:t>the worker possesses an analogical relation to the owner that the slave does not</w:t>
      </w:r>
      <w:r w:rsidRPr="00722811">
        <w:rPr>
          <w:rFonts w:cs="Calibri"/>
          <w:sz w:val="16"/>
        </w:rPr>
        <w:t xml:space="preserve">. </w:t>
      </w:r>
      <w:r w:rsidRPr="00722811">
        <w:rPr>
          <w:rFonts w:cs="Calibri"/>
          <w:u w:val="single"/>
        </w:rPr>
        <w:t xml:space="preserve">To presume that the slave position can be analogized with the worker position is thus </w:t>
      </w:r>
      <w:r w:rsidRPr="00722811">
        <w:rPr>
          <w:rFonts w:cs="Calibri"/>
          <w:highlight w:val="green"/>
          <w:u w:val="single"/>
        </w:rPr>
        <w:t>to attribute the latter's analogical capacity to the former</w:t>
      </w:r>
      <w:r w:rsidRPr="00722811">
        <w:rPr>
          <w:rFonts w:cs="Calibri"/>
          <w:u w:val="single"/>
        </w:rPr>
        <w:t xml:space="preserve">, which is </w:t>
      </w:r>
      <w:r w:rsidRPr="00722811">
        <w:rPr>
          <w:rFonts w:cs="Calibri"/>
          <w:b/>
          <w:iCs/>
          <w:u w:val="single"/>
          <w:bdr w:val="single" w:sz="8" w:space="0" w:color="auto"/>
        </w:rPr>
        <w:t>without analogy</w:t>
      </w:r>
      <w:r w:rsidRPr="00722811">
        <w:rPr>
          <w:rFonts w:cs="Calibri"/>
          <w:sz w:val="16"/>
        </w:rPr>
        <w:t xml:space="preserve">. </w:t>
      </w:r>
      <w:r w:rsidRPr="00722811">
        <w:rPr>
          <w:rFonts w:cs="Calibri"/>
          <w:u w:val="single"/>
        </w:rPr>
        <w:t xml:space="preserve">It </w:t>
      </w:r>
      <w:r w:rsidRPr="00722811">
        <w:rPr>
          <w:rFonts w:cs="Calibri"/>
          <w:highlight w:val="green"/>
          <w:u w:val="single"/>
        </w:rPr>
        <w:t>is</w:t>
      </w:r>
      <w:r w:rsidRPr="00722811">
        <w:rPr>
          <w:rFonts w:cs="Calibri"/>
          <w:u w:val="single"/>
        </w:rPr>
        <w:t xml:space="preserve"> to presume</w:t>
      </w:r>
      <w:r w:rsidRPr="00722811">
        <w:rPr>
          <w:rFonts w:cs="Calibri"/>
          <w:highlight w:val="green"/>
          <w:u w:val="single"/>
        </w:rPr>
        <w:t xml:space="preserve"> a</w:t>
      </w:r>
      <w:r w:rsidRPr="00722811">
        <w:rPr>
          <w:rFonts w:cs="Calibri"/>
          <w:u w:val="single"/>
        </w:rPr>
        <w:t xml:space="preserve">n analogy between what is capable of being analogous with what </w:t>
      </w:r>
      <w:r w:rsidRPr="00722811">
        <w:rPr>
          <w:rFonts w:cs="Calibri"/>
          <w:i/>
          <w:u w:val="single"/>
        </w:rPr>
        <w:t>is not</w:t>
      </w:r>
      <w:r w:rsidRPr="00722811">
        <w:rPr>
          <w:rFonts w:cs="Calibri"/>
          <w:u w:val="single"/>
        </w:rPr>
        <w:t xml:space="preserve">: </w:t>
      </w:r>
      <w:r w:rsidRPr="00722811">
        <w:rPr>
          <w:rFonts w:cs="Calibri"/>
          <w:b/>
          <w:iCs/>
          <w:u w:val="single"/>
          <w:bdr w:val="single" w:sz="8" w:space="0" w:color="auto"/>
        </w:rPr>
        <w:t xml:space="preserve">"the </w:t>
      </w:r>
      <w:r w:rsidRPr="00722811">
        <w:rPr>
          <w:rFonts w:cs="Calibri"/>
          <w:b/>
          <w:iCs/>
          <w:highlight w:val="green"/>
          <w:u w:val="single"/>
          <w:bdr w:val="single" w:sz="8" w:space="0" w:color="auto"/>
        </w:rPr>
        <w:t>ruse of analogy</w:t>
      </w:r>
      <w:r w:rsidRPr="00722811">
        <w:rPr>
          <w:rFonts w:cs="Calibri"/>
          <w:b/>
          <w:iCs/>
          <w:u w:val="single"/>
          <w:bdr w:val="single" w:sz="8" w:space="0" w:color="auto"/>
        </w:rPr>
        <w:t>"</w:t>
      </w:r>
      <w:r w:rsidRPr="00722811">
        <w:rPr>
          <w:rFonts w:cs="Calibri"/>
          <w:sz w:val="16"/>
        </w:rPr>
        <w:t xml:space="preserve"> (Wilderson 2010: 37).</w:t>
      </w:r>
    </w:p>
    <w:p w14:paraId="323C2BD2" w14:textId="77777777" w:rsidR="00C422F0" w:rsidRPr="00722811" w:rsidRDefault="00C422F0" w:rsidP="00C422F0">
      <w:pPr>
        <w:rPr>
          <w:rFonts w:cs="Calibri"/>
          <w:sz w:val="16"/>
        </w:rPr>
      </w:pPr>
      <w:r w:rsidRPr="00722811">
        <w:rPr>
          <w:rFonts w:cs="Calibri"/>
          <w:sz w:val="16"/>
        </w:rPr>
        <w:t xml:space="preserve">[30] This means, as well, that </w:t>
      </w:r>
      <w:r w:rsidRPr="00722811">
        <w:rPr>
          <w:rFonts w:cs="Calibri"/>
          <w:b/>
          <w:iCs/>
          <w:u w:val="single"/>
          <w:bdr w:val="single" w:sz="8" w:space="0" w:color="auto"/>
        </w:rPr>
        <w:t>there can be no question of an intersection between separate but equal spheres of class and anti-black racism</w:t>
      </w:r>
      <w:r w:rsidRPr="00722811">
        <w:rPr>
          <w:rFonts w:cs="Calibri"/>
          <w:u w:val="single"/>
        </w:rPr>
        <w:t>, much less of an account that takes up anti-blackness as a means of proceeding toward a supposedly essential antagonism of class</w:t>
      </w:r>
      <w:r w:rsidRPr="00722811">
        <w:rPr>
          <w:rFonts w:cs="Calibri"/>
          <w:sz w:val="16"/>
        </w:rPr>
        <w:t xml:space="preserve">. </w:t>
      </w:r>
      <w:r w:rsidRPr="00722811">
        <w:rPr>
          <w:rFonts w:cs="Calibri"/>
          <w:u w:val="single"/>
        </w:rPr>
        <w:t>Against such accounts, Wilderson remarks that, within them, "racism is read off the base, as it were, as being derivative of political economy"</w:t>
      </w:r>
      <w:r w:rsidRPr="00722811">
        <w:rPr>
          <w:rFonts w:cs="Calibri"/>
          <w:sz w:val="16"/>
        </w:rPr>
        <w:t xml:space="preserve"> (Wilderson 2003: 225). </w:t>
      </w:r>
      <w:r w:rsidRPr="00722811">
        <w:rPr>
          <w:rFonts w:cs="Calibri"/>
          <w:u w:val="single"/>
        </w:rPr>
        <w:t xml:space="preserve">On the contrary, </w:t>
      </w:r>
      <w:r w:rsidRPr="00722811">
        <w:rPr>
          <w:rFonts w:cs="Calibri"/>
          <w:b/>
          <w:iCs/>
          <w:highlight w:val="green"/>
          <w:u w:val="single"/>
          <w:bdr w:val="single" w:sz="8" w:space="0" w:color="auto"/>
        </w:rPr>
        <w:t>what is essential is anti-black racism</w:t>
      </w:r>
      <w:r w:rsidRPr="00722811">
        <w:rPr>
          <w:rFonts w:cs="Calibri"/>
          <w:highlight w:val="green"/>
          <w:u w:val="single"/>
        </w:rPr>
        <w:t xml:space="preserve">, or the </w:t>
      </w:r>
      <w:r w:rsidRPr="00722811">
        <w:rPr>
          <w:rFonts w:cs="Calibri"/>
          <w:b/>
          <w:iCs/>
          <w:highlight w:val="green"/>
          <w:u w:val="single"/>
          <w:bdr w:val="single" w:sz="8" w:space="0" w:color="auto"/>
        </w:rPr>
        <w:t>incommensurability between non-being and being</w:t>
      </w:r>
      <w:r w:rsidRPr="00722811">
        <w:rPr>
          <w:rFonts w:cs="Calibri"/>
          <w:highlight w:val="green"/>
          <w:u w:val="single"/>
        </w:rPr>
        <w:t xml:space="preserve">: class division concerns </w:t>
      </w:r>
      <w:r w:rsidRPr="00722811">
        <w:rPr>
          <w:rFonts w:cs="Calibri"/>
          <w:b/>
          <w:iCs/>
          <w:highlight w:val="green"/>
          <w:u w:val="single"/>
          <w:bdr w:val="single" w:sz="8" w:space="0" w:color="auto"/>
        </w:rPr>
        <w:t>relations between analogizable terms</w:t>
      </w:r>
      <w:r w:rsidRPr="00722811">
        <w:rPr>
          <w:rFonts w:cs="Calibri"/>
          <w:sz w:val="16"/>
        </w:rPr>
        <w:t xml:space="preserve"> (</w:t>
      </w:r>
      <w:r w:rsidRPr="00722811">
        <w:rPr>
          <w:rFonts w:cs="Calibri"/>
          <w:u w:val="single"/>
        </w:rPr>
        <w:t>owner and worker</w:t>
      </w:r>
      <w:r w:rsidRPr="00722811">
        <w:rPr>
          <w:rFonts w:cs="Calibri"/>
          <w:sz w:val="16"/>
        </w:rPr>
        <w:t xml:space="preserve">) </w:t>
      </w:r>
      <w:r w:rsidRPr="00722811">
        <w:rPr>
          <w:rFonts w:cs="Calibri"/>
          <w:highlight w:val="green"/>
          <w:u w:val="single"/>
        </w:rPr>
        <w:t>that</w:t>
      </w:r>
      <w:r w:rsidRPr="00722811">
        <w:rPr>
          <w:rFonts w:cs="Calibri"/>
          <w:u w:val="single"/>
        </w:rPr>
        <w:t xml:space="preserve">, however conflictual or exploitative, </w:t>
      </w:r>
      <w:r w:rsidRPr="00722811">
        <w:rPr>
          <w:rFonts w:cs="Calibri"/>
          <w:b/>
          <w:iCs/>
          <w:highlight w:val="green"/>
          <w:u w:val="single"/>
          <w:bdr w:val="single" w:sz="8" w:space="0" w:color="auto"/>
        </w:rPr>
        <w:t>presume a common being</w:t>
      </w:r>
      <w:r w:rsidRPr="00722811">
        <w:rPr>
          <w:rFonts w:cs="Calibri"/>
          <w:u w:val="single"/>
        </w:rPr>
        <w:t xml:space="preserve">, a being </w:t>
      </w:r>
      <w:r w:rsidRPr="00722811">
        <w:rPr>
          <w:rFonts w:cs="Calibri"/>
          <w:highlight w:val="green"/>
          <w:u w:val="single"/>
        </w:rPr>
        <w:t>whose</w:t>
      </w:r>
      <w:r w:rsidRPr="00722811">
        <w:rPr>
          <w:rFonts w:cs="Calibri"/>
          <w:u w:val="single"/>
        </w:rPr>
        <w:t xml:space="preserve"> making</w:t>
      </w:r>
      <w:r w:rsidRPr="00722811">
        <w:rPr>
          <w:rFonts w:cs="Calibri"/>
          <w:sz w:val="16"/>
        </w:rPr>
        <w:t>—</w:t>
      </w:r>
      <w:r w:rsidRPr="00722811">
        <w:rPr>
          <w:rFonts w:cs="Calibri"/>
          <w:u w:val="single"/>
        </w:rPr>
        <w:t xml:space="preserve">and </w:t>
      </w:r>
      <w:r w:rsidRPr="00722811">
        <w:rPr>
          <w:rFonts w:cs="Calibri"/>
          <w:highlight w:val="green"/>
          <w:u w:val="single"/>
        </w:rPr>
        <w:t>being made coherent</w:t>
      </w:r>
      <w:r w:rsidRPr="00722811">
        <w:rPr>
          <w:rFonts w:cs="Calibri"/>
          <w:sz w:val="16"/>
        </w:rPr>
        <w:t>—</w:t>
      </w:r>
      <w:r w:rsidRPr="00722811">
        <w:rPr>
          <w:rFonts w:cs="Calibri"/>
          <w:b/>
          <w:iCs/>
          <w:highlight w:val="green"/>
          <w:u w:val="single"/>
          <w:bdr w:val="single" w:sz="8" w:space="0" w:color="auto"/>
        </w:rPr>
        <w:t>is premised on</w:t>
      </w:r>
      <w:r w:rsidRPr="00722811">
        <w:rPr>
          <w:rFonts w:cs="Calibri"/>
          <w:sz w:val="16"/>
        </w:rPr>
        <w:t xml:space="preserve"> (the </w:t>
      </w:r>
      <w:r w:rsidRPr="00722811">
        <w:rPr>
          <w:rFonts w:cs="Calibri"/>
          <w:i/>
          <w:sz w:val="16"/>
        </w:rPr>
        <w:t>denial</w:t>
      </w:r>
      <w:r w:rsidRPr="00722811">
        <w:rPr>
          <w:rFonts w:cs="Calibri"/>
          <w:sz w:val="16"/>
        </w:rPr>
        <w:t xml:space="preserve"> of) </w:t>
      </w:r>
      <w:r w:rsidRPr="00722811">
        <w:rPr>
          <w:rFonts w:cs="Calibri"/>
          <w:b/>
          <w:iCs/>
          <w:highlight w:val="green"/>
          <w:u w:val="single"/>
          <w:bdr w:val="single" w:sz="8" w:space="0" w:color="auto"/>
        </w:rPr>
        <w:t>the</w:t>
      </w:r>
      <w:r w:rsidRPr="00722811">
        <w:rPr>
          <w:rFonts w:cs="Calibri"/>
          <w:b/>
          <w:iCs/>
          <w:u w:val="single"/>
          <w:bdr w:val="single" w:sz="8" w:space="0" w:color="auto"/>
        </w:rPr>
        <w:t xml:space="preserve"> real </w:t>
      </w:r>
      <w:r w:rsidRPr="00722811">
        <w:rPr>
          <w:rFonts w:cs="Calibri"/>
          <w:b/>
          <w:iCs/>
          <w:highlight w:val="green"/>
          <w:u w:val="single"/>
          <w:bdr w:val="single" w:sz="8" w:space="0" w:color="auto"/>
        </w:rPr>
        <w:t>non-being of the slave</w:t>
      </w:r>
      <w:r w:rsidRPr="00722811">
        <w:rPr>
          <w:rFonts w:cs="Calibri"/>
          <w:sz w:val="16"/>
        </w:rPr>
        <w:t>.</w:t>
      </w:r>
    </w:p>
    <w:p w14:paraId="4969F3FA" w14:textId="77777777" w:rsidR="00C422F0" w:rsidRPr="00722811" w:rsidRDefault="00C422F0" w:rsidP="00C422F0">
      <w:pPr>
        <w:rPr>
          <w:rFonts w:cs="Calibri"/>
          <w:sz w:val="16"/>
        </w:rPr>
      </w:pPr>
      <w:r w:rsidRPr="00722811">
        <w:rPr>
          <w:rFonts w:cs="Calibri"/>
          <w:sz w:val="16"/>
        </w:rPr>
        <w:t xml:space="preserve">[31] All this is to say that </w:t>
      </w:r>
      <w:r w:rsidRPr="00722811">
        <w:rPr>
          <w:rFonts w:cs="Calibri"/>
          <w:b/>
          <w:iCs/>
          <w:highlight w:val="green"/>
          <w:u w:val="single"/>
          <w:bdr w:val="single" w:sz="8" w:space="0" w:color="auto"/>
        </w:rPr>
        <w:t xml:space="preserve">anti-black racial ontology is the condition of </w:t>
      </w:r>
      <w:r w:rsidRPr="00722811">
        <w:rPr>
          <w:rFonts w:cs="Calibri"/>
          <w:b/>
          <w:i/>
          <w:iCs/>
          <w:highlight w:val="green"/>
          <w:u w:val="single"/>
          <w:bdr w:val="single" w:sz="8" w:space="0" w:color="auto"/>
        </w:rPr>
        <w:t>possibility</w:t>
      </w:r>
      <w:r w:rsidRPr="00722811">
        <w:rPr>
          <w:rFonts w:cs="Calibri"/>
          <w:b/>
          <w:iCs/>
          <w:highlight w:val="green"/>
          <w:u w:val="single"/>
          <w:bdr w:val="single" w:sz="8" w:space="0" w:color="auto"/>
        </w:rPr>
        <w:t xml:space="preserve"> for the Marxist demand</w:t>
      </w:r>
      <w:r w:rsidRPr="00722811">
        <w:rPr>
          <w:rFonts w:cs="Calibri"/>
          <w:sz w:val="16"/>
        </w:rPr>
        <w:t>—</w:t>
      </w:r>
      <w:r w:rsidRPr="00722811">
        <w:rPr>
          <w:rFonts w:cs="Calibri"/>
          <w:u w:val="single"/>
        </w:rPr>
        <w:t>central to Lazzarato's own version of autonomist Marxism</w:t>
      </w:r>
      <w:r w:rsidRPr="00722811">
        <w:rPr>
          <w:rFonts w:cs="Calibri"/>
          <w:sz w:val="16"/>
        </w:rPr>
        <w:t>—</w:t>
      </w:r>
      <w:r w:rsidRPr="00722811">
        <w:rPr>
          <w:rFonts w:cs="Calibri"/>
          <w:b/>
          <w:iCs/>
          <w:highlight w:val="green"/>
          <w:u w:val="single"/>
          <w:bdr w:val="single" w:sz="8" w:space="0" w:color="auto"/>
        </w:rPr>
        <w:t xml:space="preserve">for </w:t>
      </w:r>
      <w:r w:rsidRPr="00722811">
        <w:rPr>
          <w:rFonts w:cs="Calibri"/>
          <w:b/>
          <w:i/>
          <w:iCs/>
          <w:highlight w:val="green"/>
          <w:u w:val="single"/>
          <w:bdr w:val="single" w:sz="8" w:space="0" w:color="auto"/>
        </w:rPr>
        <w:t>being</w:t>
      </w:r>
      <w:r w:rsidRPr="00722811">
        <w:rPr>
          <w:rFonts w:cs="Calibri"/>
          <w:b/>
          <w:iCs/>
          <w:highlight w:val="green"/>
          <w:u w:val="single"/>
          <w:bdr w:val="single" w:sz="8" w:space="0" w:color="auto"/>
        </w:rPr>
        <w:t xml:space="preserve"> free from exploitation</w:t>
      </w:r>
      <w:r w:rsidRPr="00722811">
        <w:rPr>
          <w:rFonts w:cs="Calibri"/>
          <w:sz w:val="16"/>
        </w:rPr>
        <w:t xml:space="preserve">. </w:t>
      </w:r>
      <w:r w:rsidRPr="00722811">
        <w:rPr>
          <w:rFonts w:cs="Calibri"/>
          <w:u w:val="single"/>
        </w:rPr>
        <w:t>As Christina Sharpe remarks: "</w:t>
      </w:r>
      <w:r w:rsidRPr="00722811">
        <w:rPr>
          <w:rFonts w:cs="Calibri"/>
          <w:b/>
          <w:iCs/>
          <w:u w:val="single"/>
          <w:bdr w:val="single" w:sz="8" w:space="0" w:color="auto"/>
        </w:rPr>
        <w:t>The legal captivity of Africans and their descendants was central to the codification of rights and freedoms for those legally constituted as white and their legally white descendants</w:t>
      </w:r>
      <w:r w:rsidRPr="00722811">
        <w:rPr>
          <w:rFonts w:cs="Calibri"/>
          <w:sz w:val="16"/>
        </w:rPr>
        <w:t xml:space="preserve">. That is, </w:t>
      </w:r>
      <w:r w:rsidRPr="00722811">
        <w:rPr>
          <w:rFonts w:cs="Calibri"/>
          <w:u w:val="single"/>
        </w:rPr>
        <w:t xml:space="preserve">freedoms for those people constituted as white </w:t>
      </w:r>
      <w:r w:rsidRPr="00722811">
        <w:rPr>
          <w:rFonts w:cs="Calibri"/>
          <w:b/>
          <w:iCs/>
          <w:u w:val="single"/>
          <w:bdr w:val="single" w:sz="8" w:space="0" w:color="auto"/>
        </w:rPr>
        <w:t>were and are produced through an other's body legally and otherwise being made to wear unfreedom and to serve as a placeholder for access to the freedoms that are denied the black subject</w:t>
      </w:r>
      <w:r w:rsidRPr="00722811">
        <w:rPr>
          <w:rFonts w:cs="Calibri"/>
          <w:sz w:val="16"/>
        </w:rPr>
        <w:t xml:space="preserve">" (Sharpe 2010: 15). </w:t>
      </w:r>
      <w:r w:rsidRPr="00722811">
        <w:rPr>
          <w:rFonts w:cs="Calibri"/>
          <w:u w:val="single"/>
        </w:rPr>
        <w:t>The being of freedom, or the articulation of a free being</w:t>
      </w:r>
      <w:r w:rsidRPr="00722811">
        <w:rPr>
          <w:rFonts w:cs="Calibri"/>
          <w:sz w:val="16"/>
        </w:rPr>
        <w:t xml:space="preserve"> – that is, </w:t>
      </w:r>
      <w:r w:rsidRPr="00722811">
        <w:rPr>
          <w:rFonts w:cs="Calibri"/>
          <w:i/>
          <w:u w:val="single"/>
        </w:rPr>
        <w:t>the very link between being and freedom</w:t>
      </w:r>
      <w:r w:rsidRPr="00722811">
        <w:rPr>
          <w:rFonts w:cs="Calibri"/>
          <w:sz w:val="16"/>
        </w:rPr>
        <w:t>—</w:t>
      </w:r>
      <w:r w:rsidRPr="00722811">
        <w:rPr>
          <w:rFonts w:cs="Calibri"/>
          <w:u w:val="single"/>
        </w:rPr>
        <w:t xml:space="preserve">is </w:t>
      </w:r>
      <w:r w:rsidRPr="00722811">
        <w:rPr>
          <w:rFonts w:cs="Calibri"/>
          <w:b/>
          <w:iCs/>
          <w:u w:val="single"/>
          <w:bdr w:val="single" w:sz="8" w:space="0" w:color="auto"/>
        </w:rPr>
        <w:t>premised upon a denial of blackness, or non-being</w:t>
      </w:r>
      <w:r w:rsidRPr="00722811">
        <w:rPr>
          <w:rFonts w:cs="Calibri"/>
          <w:sz w:val="16"/>
        </w:rPr>
        <w:t xml:space="preserve">. </w:t>
      </w:r>
      <w:r w:rsidRPr="00722811">
        <w:rPr>
          <w:rFonts w:cs="Calibri"/>
          <w:u w:val="single"/>
        </w:rPr>
        <w:t>This is the case even</w:t>
      </w:r>
      <w:r w:rsidRPr="00722811">
        <w:rPr>
          <w:rFonts w:cs="Calibri"/>
          <w:sz w:val="16"/>
        </w:rPr>
        <w:t xml:space="preserve"> (</w:t>
      </w:r>
      <w:r w:rsidRPr="00722811">
        <w:rPr>
          <w:rFonts w:cs="Calibri"/>
          <w:u w:val="single"/>
        </w:rPr>
        <w:t>or especially</w:t>
      </w:r>
      <w:r w:rsidRPr="00722811">
        <w:rPr>
          <w:rFonts w:cs="Calibri"/>
          <w:sz w:val="16"/>
        </w:rPr>
        <w:t xml:space="preserve">) </w:t>
      </w:r>
      <w:r w:rsidRPr="00722811">
        <w:rPr>
          <w:rFonts w:cs="Calibri"/>
          <w:u w:val="single"/>
        </w:rPr>
        <w:t xml:space="preserve">when freedom is expressed as a </w:t>
      </w:r>
      <w:r w:rsidRPr="00722811">
        <w:rPr>
          <w:rFonts w:cs="Calibri"/>
          <w:i/>
          <w:u w:val="single"/>
        </w:rPr>
        <w:t>possibility</w:t>
      </w:r>
      <w:r w:rsidRPr="00722811">
        <w:rPr>
          <w:rFonts w:cs="Calibri"/>
          <w:u w:val="single"/>
        </w:rPr>
        <w:t>, for such possibility</w:t>
      </w:r>
      <w:r w:rsidRPr="00722811">
        <w:rPr>
          <w:rFonts w:cs="Calibri"/>
          <w:sz w:val="16"/>
        </w:rPr>
        <w:t>—</w:t>
      </w:r>
      <w:r w:rsidRPr="00722811">
        <w:rPr>
          <w:rFonts w:cs="Calibri"/>
          <w:u w:val="single"/>
        </w:rPr>
        <w:t>pertaining only to that which has already emerged as being</w:t>
      </w:r>
      <w:r w:rsidRPr="00722811">
        <w:rPr>
          <w:rFonts w:cs="Calibri"/>
          <w:sz w:val="16"/>
        </w:rPr>
        <w:t>—</w:t>
      </w:r>
      <w:r w:rsidRPr="00722811">
        <w:rPr>
          <w:rFonts w:cs="Calibri"/>
          <w:b/>
          <w:iCs/>
          <w:u w:val="single"/>
          <w:bdr w:val="single" w:sz="8" w:space="0" w:color="auto"/>
        </w:rPr>
        <w:t>cannot articulate that which this emergence denies</w:t>
      </w:r>
      <w:r w:rsidRPr="00722811">
        <w:rPr>
          <w:rFonts w:cs="Calibri"/>
          <w:sz w:val="16"/>
        </w:rPr>
        <w:t xml:space="preserve">. </w:t>
      </w:r>
      <w:r w:rsidRPr="00722811">
        <w:rPr>
          <w:rFonts w:cs="Calibri"/>
          <w:u w:val="single"/>
        </w:rPr>
        <w:t>As Saidiya</w:t>
      </w:r>
      <w:r w:rsidRPr="00722811">
        <w:rPr>
          <w:rFonts w:cs="Calibri"/>
          <w:sz w:val="16"/>
        </w:rPr>
        <w:t xml:space="preserve"> V. </w:t>
      </w:r>
      <w:r w:rsidRPr="00722811">
        <w:rPr>
          <w:rFonts w:cs="Calibri"/>
          <w:u w:val="single"/>
        </w:rPr>
        <w:t xml:space="preserve">Hartman remarks, the "language of freedom no longer becomes that which rescues the slave from his or her former condition, but the site of the </w:t>
      </w:r>
      <w:r w:rsidRPr="00722811">
        <w:rPr>
          <w:rFonts w:cs="Calibri"/>
          <w:b/>
          <w:iCs/>
          <w:u w:val="single"/>
          <w:bdr w:val="single" w:sz="8" w:space="0" w:color="auto"/>
        </w:rPr>
        <w:t>re-elaboration of that condition</w:t>
      </w:r>
      <w:r w:rsidRPr="00722811">
        <w:rPr>
          <w:rFonts w:cs="Calibri"/>
          <w:sz w:val="16"/>
        </w:rPr>
        <w:t>" (Hartman and Wilderson 2003: 185).</w:t>
      </w:r>
    </w:p>
    <w:p w14:paraId="00C18BC0" w14:textId="77777777" w:rsidR="00C422F0" w:rsidRPr="00722811" w:rsidRDefault="00C422F0" w:rsidP="00C422F0">
      <w:pPr>
        <w:rPr>
          <w:rFonts w:cs="Calibri"/>
          <w:sz w:val="16"/>
        </w:rPr>
      </w:pPr>
      <w:r w:rsidRPr="00722811">
        <w:rPr>
          <w:rFonts w:cs="Calibri"/>
          <w:sz w:val="16"/>
        </w:rPr>
        <w:t xml:space="preserve">[32] </w:t>
      </w:r>
      <w:r w:rsidRPr="00722811">
        <w:rPr>
          <w:rFonts w:cs="Calibri"/>
          <w:u w:val="single"/>
        </w:rPr>
        <w:t xml:space="preserve">Freedom names the </w:t>
      </w:r>
      <w:r w:rsidRPr="00722811">
        <w:rPr>
          <w:rFonts w:cs="Calibri"/>
          <w:b/>
          <w:iCs/>
          <w:u w:val="single"/>
          <w:bdr w:val="single" w:sz="8" w:space="0" w:color="auto"/>
        </w:rPr>
        <w:t>modulative, mutational possibilities of being(s)</w:t>
      </w:r>
      <w:r w:rsidRPr="00722811">
        <w:rPr>
          <w:rFonts w:cs="Calibri"/>
          <w:sz w:val="16"/>
        </w:rPr>
        <w:t xml:space="preserve">. </w:t>
      </w:r>
      <w:r w:rsidRPr="00722811">
        <w:rPr>
          <w:rFonts w:cs="Calibri"/>
          <w:highlight w:val="green"/>
          <w:u w:val="single"/>
        </w:rPr>
        <w:t>Marxist discourse</w:t>
      </w:r>
      <w:r w:rsidRPr="00722811">
        <w:rPr>
          <w:rFonts w:cs="Calibri"/>
          <w:sz w:val="16"/>
        </w:rPr>
        <w:t xml:space="preserve">, however innovative, </w:t>
      </w:r>
      <w:r w:rsidRPr="00722811">
        <w:rPr>
          <w:rFonts w:cs="Calibri"/>
          <w:u w:val="single"/>
        </w:rPr>
        <w:t>addresses free beings, or the being of freedom</w:t>
      </w:r>
      <w:r w:rsidRPr="00722811">
        <w:rPr>
          <w:rFonts w:cs="Calibri"/>
          <w:sz w:val="16"/>
        </w:rPr>
        <w:t xml:space="preserve">. </w:t>
      </w:r>
      <w:r w:rsidRPr="00722811">
        <w:rPr>
          <w:rFonts w:cs="Calibri"/>
          <w:u w:val="single"/>
        </w:rPr>
        <w:t xml:space="preserve">It </w:t>
      </w:r>
      <w:r w:rsidRPr="00722811">
        <w:rPr>
          <w:rFonts w:cs="Calibri"/>
          <w:b/>
          <w:iCs/>
          <w:highlight w:val="green"/>
          <w:u w:val="single"/>
          <w:bdr w:val="single" w:sz="8" w:space="0" w:color="auto"/>
        </w:rPr>
        <w:t>leaves unthought non-being</w:t>
      </w:r>
      <w:r w:rsidRPr="00722811">
        <w:rPr>
          <w:rFonts w:cs="Calibri"/>
          <w:u w:val="single"/>
        </w:rPr>
        <w:t xml:space="preserve">, the reality of </w:t>
      </w:r>
      <w:r w:rsidRPr="00722811">
        <w:rPr>
          <w:rFonts w:cs="Calibri"/>
          <w:highlight w:val="green"/>
          <w:u w:val="single"/>
        </w:rPr>
        <w:t xml:space="preserve">which is </w:t>
      </w:r>
      <w:r w:rsidRPr="00722811">
        <w:rPr>
          <w:rFonts w:cs="Calibri"/>
          <w:b/>
          <w:iCs/>
          <w:highlight w:val="green"/>
          <w:u w:val="single"/>
          <w:bdr w:val="single" w:sz="8" w:space="0" w:color="auto"/>
        </w:rPr>
        <w:t>logically prior to all being</w:t>
      </w:r>
      <w:r w:rsidRPr="00722811">
        <w:rPr>
          <w:rFonts w:cs="Calibri"/>
          <w:u w:val="single"/>
        </w:rPr>
        <w:t>, and thus to all possibilities of being</w:t>
      </w:r>
      <w:r w:rsidRPr="00722811">
        <w:rPr>
          <w:rFonts w:cs="Calibri"/>
          <w:sz w:val="16"/>
        </w:rPr>
        <w:t xml:space="preserve">. It is for this reason that </w:t>
      </w:r>
      <w:r w:rsidRPr="00722811">
        <w:rPr>
          <w:rFonts w:cs="Calibri"/>
          <w:u w:val="single"/>
        </w:rPr>
        <w:t>Lazzarato's account of capitalism in terms of debt</w:t>
      </w:r>
      <w:r w:rsidRPr="00722811">
        <w:rPr>
          <w:rFonts w:cs="Calibri"/>
          <w:sz w:val="16"/>
        </w:rPr>
        <w:t xml:space="preserve">, while an extremely innovative form of </w:t>
      </w:r>
      <w:r w:rsidRPr="00722811">
        <w:rPr>
          <w:rFonts w:cs="Calibri"/>
          <w:sz w:val="16"/>
        </w:rPr>
        <w:lastRenderedPageBreak/>
        <w:t xml:space="preserve">contemporary Marxism, </w:t>
      </w:r>
      <w:r w:rsidRPr="00722811">
        <w:rPr>
          <w:rFonts w:cs="Calibri"/>
          <w:u w:val="single"/>
        </w:rPr>
        <w:t xml:space="preserve">still </w:t>
      </w:r>
      <w:r w:rsidRPr="00722811">
        <w:rPr>
          <w:rFonts w:cs="Calibri"/>
          <w:b/>
          <w:iCs/>
          <w:u w:val="single"/>
          <w:bdr w:val="single" w:sz="8" w:space="0" w:color="auto"/>
        </w:rPr>
        <w:t>fails to articulate the essential antagonism of non-being</w:t>
      </w:r>
      <w:r w:rsidRPr="00722811">
        <w:rPr>
          <w:rFonts w:cs="Calibri"/>
          <w:sz w:val="16"/>
        </w:rPr>
        <w:t xml:space="preserve">.[17] When Lazzarato speaks of the indebted man, of the "we" of debt inheritance, he is speaking of the position that Marxism ascribes to the worker—instead of a capital-work relation we have, in Lazzarato, a credit-debt relation.[18] {18. In fact, </w:t>
      </w:r>
      <w:r w:rsidRPr="00722811">
        <w:rPr>
          <w:rFonts w:cs="Calibri"/>
          <w:u w:val="single"/>
        </w:rPr>
        <w:t xml:space="preserve">Wilderson's analysis and refusal of Marxism's account of the worker </w:t>
      </w:r>
      <w:r w:rsidRPr="00722811">
        <w:rPr>
          <w:rFonts w:cs="Calibri"/>
          <w:b/>
          <w:iCs/>
          <w:u w:val="single"/>
          <w:bdr w:val="single" w:sz="8" w:space="0" w:color="auto"/>
        </w:rPr>
        <w:t>holds just as much for Lazzarato's account of the debtor</w:t>
      </w:r>
      <w:r w:rsidRPr="00722811">
        <w:rPr>
          <w:rFonts w:cs="Calibri"/>
          <w:sz w:val="16"/>
        </w:rPr>
        <w:t>. To see this, it is enough to cite an instance of Wilderson's analysis, but in doing so to replace "civil" society with "debt" society, "hegemony" with "communicative control," "worker" with "debtor," and "wages" (or "waged") with "debts" (or "indebted"): "</w:t>
      </w:r>
      <w:r w:rsidRPr="00722811">
        <w:rPr>
          <w:rFonts w:cs="Calibri"/>
          <w:u w:val="single"/>
        </w:rPr>
        <w:t>[Debt] society is the terrain where [communicative control] is produced, contested, mapped</w:t>
      </w:r>
      <w:r w:rsidRPr="00722811">
        <w:rPr>
          <w:rFonts w:cs="Calibri"/>
          <w:sz w:val="16"/>
        </w:rPr>
        <w:t xml:space="preserve">. </w:t>
      </w:r>
      <w:r w:rsidRPr="00722811">
        <w:rPr>
          <w:rFonts w:cs="Calibri"/>
          <w:u w:val="single"/>
        </w:rPr>
        <w:t xml:space="preserve">And </w:t>
      </w:r>
      <w:r w:rsidRPr="00722811">
        <w:rPr>
          <w:rFonts w:cs="Calibri"/>
          <w:highlight w:val="green"/>
          <w:u w:val="single"/>
        </w:rPr>
        <w:t>the invitation to participate in [communicative</w:t>
      </w:r>
      <w:r w:rsidRPr="00722811">
        <w:rPr>
          <w:rFonts w:cs="Calibri"/>
          <w:u w:val="single"/>
        </w:rPr>
        <w:t xml:space="preserve"> control's] gestures of </w:t>
      </w:r>
      <w:r w:rsidRPr="00722811">
        <w:rPr>
          <w:rFonts w:cs="Calibri"/>
          <w:highlight w:val="green"/>
          <w:u w:val="single"/>
        </w:rPr>
        <w:t>influence</w:t>
      </w:r>
      <w:r w:rsidRPr="00722811">
        <w:rPr>
          <w:rFonts w:cs="Calibri"/>
          <w:u w:val="single"/>
        </w:rPr>
        <w:t xml:space="preserve">, leadership, and consent </w:t>
      </w:r>
      <w:r w:rsidRPr="00722811">
        <w:rPr>
          <w:rFonts w:cs="Calibri"/>
          <w:highlight w:val="green"/>
          <w:u w:val="single"/>
        </w:rPr>
        <w:t xml:space="preserve">is </w:t>
      </w:r>
      <w:r w:rsidRPr="00722811">
        <w:rPr>
          <w:rFonts w:cs="Calibri"/>
          <w:b/>
          <w:iCs/>
          <w:highlight w:val="green"/>
          <w:u w:val="single"/>
          <w:bdr w:val="single" w:sz="8" w:space="0" w:color="auto"/>
        </w:rPr>
        <w:t>not extended to the Black subject</w:t>
      </w:r>
      <w:r w:rsidRPr="00722811">
        <w:rPr>
          <w:rFonts w:cs="Calibri"/>
          <w:sz w:val="16"/>
        </w:rPr>
        <w:t xml:space="preserve">. </w:t>
      </w:r>
      <w:r w:rsidRPr="00722811">
        <w:rPr>
          <w:rFonts w:cs="Calibri"/>
          <w:highlight w:val="green"/>
          <w:u w:val="single"/>
        </w:rPr>
        <w:t>We</w:t>
      </w:r>
      <w:r w:rsidRPr="00722811">
        <w:rPr>
          <w:rFonts w:cs="Calibri"/>
          <w:u w:val="single"/>
        </w:rPr>
        <w:t xml:space="preserve"> live in the world, but </w:t>
      </w:r>
      <w:r w:rsidRPr="00722811">
        <w:rPr>
          <w:rFonts w:cs="Calibri"/>
          <w:b/>
          <w:iCs/>
          <w:highlight w:val="green"/>
          <w:u w:val="single"/>
          <w:bdr w:val="single" w:sz="8" w:space="0" w:color="auto"/>
        </w:rPr>
        <w:t>exist outside of [debt] society</w:t>
      </w:r>
      <w:r w:rsidRPr="00722811">
        <w:rPr>
          <w:rFonts w:cs="Calibri"/>
          <w:sz w:val="16"/>
          <w:highlight w:val="green"/>
        </w:rPr>
        <w:t>.</w:t>
      </w:r>
      <w:r w:rsidRPr="00722811">
        <w:rPr>
          <w:rFonts w:cs="Calibri"/>
          <w:sz w:val="16"/>
        </w:rPr>
        <w:t xml:space="preserve"> </w:t>
      </w:r>
      <w:r w:rsidRPr="00722811">
        <w:rPr>
          <w:rFonts w:cs="Calibri"/>
          <w:u w:val="single"/>
        </w:rPr>
        <w:t xml:space="preserve">This </w:t>
      </w:r>
      <w:r w:rsidRPr="00722811">
        <w:rPr>
          <w:rFonts w:cs="Calibri"/>
          <w:b/>
          <w:iCs/>
          <w:u w:val="single"/>
          <w:bdr w:val="single" w:sz="8" w:space="0" w:color="auto"/>
        </w:rPr>
        <w:t>structurally impossible position</w:t>
      </w:r>
      <w:r w:rsidRPr="00722811">
        <w:rPr>
          <w:rFonts w:cs="Calibri"/>
          <w:u w:val="single"/>
        </w:rPr>
        <w:t xml:space="preserve"> is a paradox because the Black subject, </w:t>
      </w:r>
      <w:r w:rsidRPr="00722811">
        <w:rPr>
          <w:rFonts w:cs="Calibri"/>
          <w:highlight w:val="green"/>
          <w:u w:val="single"/>
        </w:rPr>
        <w:t>the slave</w:t>
      </w:r>
      <w:r w:rsidRPr="00722811">
        <w:rPr>
          <w:rFonts w:cs="Calibri"/>
          <w:u w:val="single"/>
        </w:rPr>
        <w:t xml:space="preserve">, is </w:t>
      </w:r>
      <w:r w:rsidRPr="00722811">
        <w:rPr>
          <w:rFonts w:cs="Calibri"/>
          <w:b/>
          <w:iCs/>
          <w:u w:val="single"/>
          <w:bdr w:val="single" w:sz="8" w:space="0" w:color="auto"/>
        </w:rPr>
        <w:t>vital to [debt] society's political economy</w:t>
      </w:r>
      <w:r w:rsidRPr="00722811">
        <w:rPr>
          <w:rFonts w:cs="Calibri"/>
          <w:u w:val="single"/>
        </w:rPr>
        <w:t>:</w:t>
      </w:r>
      <w:r w:rsidRPr="00722811">
        <w:rPr>
          <w:rFonts w:cs="Calibri"/>
          <w:sz w:val="16"/>
        </w:rPr>
        <w:t xml:space="preserve"> </w:t>
      </w:r>
      <w:r w:rsidRPr="00722811">
        <w:rPr>
          <w:rFonts w:cs="Calibri"/>
          <w:strike/>
          <w:sz w:val="16"/>
        </w:rPr>
        <w:t>s/he</w:t>
      </w:r>
      <w:r w:rsidRPr="00722811">
        <w:rPr>
          <w:rFonts w:cs="Calibri"/>
          <w:sz w:val="16"/>
        </w:rPr>
        <w:t xml:space="preserve"> [</w:t>
      </w:r>
      <w:r w:rsidRPr="00722811">
        <w:rPr>
          <w:rFonts w:cs="Calibri"/>
          <w:u w:val="single"/>
        </w:rPr>
        <w:t>they</w:t>
      </w:r>
      <w:r w:rsidRPr="00722811">
        <w:rPr>
          <w:rFonts w:cs="Calibri"/>
          <w:sz w:val="16"/>
        </w:rPr>
        <w:t xml:space="preserve">] </w:t>
      </w:r>
      <w:r w:rsidRPr="00722811">
        <w:rPr>
          <w:rFonts w:cs="Calibri"/>
          <w:b/>
          <w:iCs/>
          <w:highlight w:val="green"/>
          <w:u w:val="single"/>
          <w:bdr w:val="single" w:sz="8" w:space="0" w:color="auto"/>
        </w:rPr>
        <w:t>kick-start</w:t>
      </w:r>
      <w:r w:rsidRPr="00722811">
        <w:rPr>
          <w:rFonts w:cs="Calibri"/>
          <w:sz w:val="16"/>
        </w:rPr>
        <w:t xml:space="preserve">s </w:t>
      </w:r>
      <w:r w:rsidRPr="00722811">
        <w:rPr>
          <w:rFonts w:cs="Calibri"/>
          <w:b/>
          <w:iCs/>
          <w:highlight w:val="green"/>
          <w:u w:val="single"/>
          <w:bdr w:val="single" w:sz="8" w:space="0" w:color="auto"/>
        </w:rPr>
        <w:t>capital</w:t>
      </w:r>
      <w:r w:rsidRPr="00722811">
        <w:rPr>
          <w:rFonts w:cs="Calibri"/>
          <w:u w:val="single"/>
        </w:rPr>
        <w:t xml:space="preserve"> at its genesis </w:t>
      </w:r>
      <w:r w:rsidRPr="00722811">
        <w:rPr>
          <w:rFonts w:cs="Calibri"/>
          <w:highlight w:val="green"/>
          <w:u w:val="single"/>
        </w:rPr>
        <w:t xml:space="preserve">and </w:t>
      </w:r>
      <w:r w:rsidRPr="00722811">
        <w:rPr>
          <w:rFonts w:cs="Calibri"/>
          <w:b/>
          <w:iCs/>
          <w:highlight w:val="green"/>
          <w:u w:val="single"/>
          <w:bdr w:val="single" w:sz="8" w:space="0" w:color="auto"/>
        </w:rPr>
        <w:t>rescues it</w:t>
      </w:r>
      <w:r w:rsidRPr="00722811">
        <w:rPr>
          <w:rFonts w:cs="Calibri"/>
          <w:b/>
          <w:iCs/>
          <w:u w:val="single"/>
          <w:bdr w:val="single" w:sz="8" w:space="0" w:color="auto"/>
        </w:rPr>
        <w:t xml:space="preserve"> from its over-accumulation crisis</w:t>
      </w:r>
      <w:r w:rsidRPr="00722811">
        <w:rPr>
          <w:rFonts w:cs="Calibri"/>
          <w:u w:val="single"/>
        </w:rPr>
        <w:t xml:space="preserve"> at its end</w:t>
      </w:r>
      <w:r w:rsidRPr="00722811">
        <w:rPr>
          <w:rFonts w:cs="Calibri"/>
          <w:sz w:val="16"/>
        </w:rPr>
        <w:t>—</w:t>
      </w:r>
      <w:r w:rsidRPr="00722811">
        <w:rPr>
          <w:rFonts w:cs="Calibri"/>
          <w:b/>
          <w:iCs/>
          <w:highlight w:val="green"/>
          <w:u w:val="single"/>
          <w:bdr w:val="single" w:sz="8" w:space="0" w:color="auto"/>
        </w:rPr>
        <w:t>Black death is its condition of possibility</w:t>
      </w:r>
      <w:r w:rsidRPr="00722811">
        <w:rPr>
          <w:rFonts w:cs="Calibri"/>
          <w:sz w:val="16"/>
        </w:rPr>
        <w:t xml:space="preserve">. </w:t>
      </w:r>
      <w:r w:rsidRPr="00722811">
        <w:rPr>
          <w:rFonts w:cs="Calibri"/>
          <w:u w:val="single"/>
        </w:rPr>
        <w:t xml:space="preserve">[Debt] society's subaltern, the [debtor], is coded as [indebted], and </w:t>
      </w:r>
      <w:r w:rsidRPr="00722811">
        <w:rPr>
          <w:rFonts w:cs="Calibri"/>
          <w:b/>
          <w:iCs/>
          <w:u w:val="single"/>
          <w:bdr w:val="single" w:sz="8" w:space="0" w:color="auto"/>
        </w:rPr>
        <w:t>[debts] are White</w:t>
      </w:r>
      <w:r w:rsidRPr="00722811">
        <w:rPr>
          <w:rFonts w:cs="Calibri"/>
          <w:sz w:val="16"/>
        </w:rPr>
        <w:t xml:space="preserve">" (Wilderson 2003: 238).} </w:t>
      </w:r>
      <w:r w:rsidRPr="00722811">
        <w:rPr>
          <w:rFonts w:cs="Calibri"/>
          <w:u w:val="single"/>
        </w:rPr>
        <w:t xml:space="preserve">Debt innovatively re-defines the meaning of work, but it </w:t>
      </w:r>
      <w:r w:rsidRPr="00722811">
        <w:rPr>
          <w:rFonts w:cs="Calibri"/>
          <w:b/>
          <w:iCs/>
          <w:u w:val="single"/>
          <w:bdr w:val="single" w:sz="8" w:space="0" w:color="auto"/>
        </w:rPr>
        <w:t>does not change the positionality of the worker</w:t>
      </w:r>
      <w:r w:rsidRPr="00722811">
        <w:rPr>
          <w:rFonts w:cs="Calibri"/>
          <w:u w:val="single"/>
        </w:rPr>
        <w:t>, which remains as the position of the debtor</w:t>
      </w:r>
      <w:r w:rsidRPr="00722811">
        <w:rPr>
          <w:rFonts w:cs="Calibri"/>
          <w:sz w:val="16"/>
        </w:rPr>
        <w:t xml:space="preserve">.[19] </w:t>
      </w:r>
      <w:r w:rsidRPr="00722811">
        <w:rPr>
          <w:rFonts w:cs="Calibri"/>
          <w:u w:val="single"/>
        </w:rPr>
        <w:t>His critique proceeds in virtue of a link</w:t>
      </w:r>
      <w:r w:rsidRPr="00722811">
        <w:rPr>
          <w:rFonts w:cs="Calibri"/>
          <w:sz w:val="16"/>
        </w:rPr>
        <w:t>—foreclosed by debt—</w:t>
      </w:r>
      <w:r w:rsidRPr="00722811">
        <w:rPr>
          <w:rFonts w:cs="Calibri"/>
          <w:u w:val="single"/>
        </w:rPr>
        <w:t xml:space="preserve">between being and freedom, without ever articulating that </w:t>
      </w:r>
      <w:r w:rsidRPr="00722811">
        <w:rPr>
          <w:rFonts w:cs="Calibri"/>
          <w:b/>
          <w:i/>
          <w:iCs/>
          <w:u w:val="single"/>
          <w:bdr w:val="single" w:sz="8" w:space="0" w:color="auto"/>
        </w:rPr>
        <w:t>the very possibility</w:t>
      </w:r>
      <w:r w:rsidRPr="00722811">
        <w:rPr>
          <w:rFonts w:cs="Calibri"/>
          <w:b/>
          <w:iCs/>
          <w:u w:val="single"/>
          <w:bdr w:val="single" w:sz="8" w:space="0" w:color="auto"/>
        </w:rPr>
        <w:t xml:space="preserve"> of this link is premised on the denial of non-being</w:t>
      </w:r>
      <w:r w:rsidRPr="00722811">
        <w:rPr>
          <w:rFonts w:cs="Calibri"/>
          <w:u w:val="single"/>
        </w:rPr>
        <w:t xml:space="preserve">, on </w:t>
      </w:r>
      <w:r w:rsidRPr="00722811">
        <w:rPr>
          <w:rFonts w:cs="Calibri"/>
          <w:b/>
          <w:iCs/>
          <w:u w:val="single"/>
          <w:bdr w:val="single" w:sz="8" w:space="0" w:color="auto"/>
        </w:rPr>
        <w:t>the making of blackness as that which is without the possibility of being free</w:t>
      </w:r>
      <w:r w:rsidRPr="00722811">
        <w:rPr>
          <w:rFonts w:cs="Calibri"/>
          <w:sz w:val="16"/>
        </w:rPr>
        <w:t xml:space="preserve">. </w:t>
      </w:r>
      <w:r w:rsidRPr="00722811">
        <w:rPr>
          <w:rFonts w:cs="Calibri"/>
          <w:u w:val="single"/>
        </w:rPr>
        <w:t xml:space="preserve">Lazzarato thereby fails to address how </w:t>
      </w:r>
      <w:r w:rsidRPr="00722811">
        <w:rPr>
          <w:rFonts w:cs="Calibri"/>
          <w:b/>
          <w:iCs/>
          <w:highlight w:val="green"/>
          <w:u w:val="single"/>
          <w:bdr w:val="single" w:sz="8" w:space="0" w:color="auto"/>
        </w:rPr>
        <w:t>the being of the worker</w:t>
      </w:r>
      <w:r w:rsidRPr="00722811">
        <w:rPr>
          <w:rFonts w:cs="Calibri"/>
          <w:b/>
          <w:iCs/>
          <w:u w:val="single"/>
          <w:bdr w:val="single" w:sz="8" w:space="0" w:color="auto"/>
        </w:rPr>
        <w:t xml:space="preserve">, now the indebted man, </w:t>
      </w:r>
      <w:r w:rsidRPr="00722811">
        <w:rPr>
          <w:rFonts w:cs="Calibri"/>
          <w:b/>
          <w:iCs/>
          <w:highlight w:val="green"/>
          <w:u w:val="single"/>
          <w:bdr w:val="single" w:sz="8" w:space="0" w:color="auto"/>
        </w:rPr>
        <w:t>is rendered visible by standing out against the background of (black) flesh</w:t>
      </w:r>
      <w:r w:rsidRPr="00722811">
        <w:rPr>
          <w:rFonts w:cs="Calibri"/>
          <w:sz w:val="16"/>
        </w:rPr>
        <w:t xml:space="preserve">.[20] {20. </w:t>
      </w:r>
      <w:r w:rsidRPr="00722811">
        <w:rPr>
          <w:rFonts w:cs="Calibri"/>
          <w:u w:val="single"/>
        </w:rPr>
        <w:t xml:space="preserve">As Spillers writes: </w:t>
      </w:r>
      <w:r w:rsidRPr="00722811">
        <w:rPr>
          <w:rFonts w:cs="Calibri"/>
          <w:b/>
          <w:iCs/>
          <w:u w:val="single"/>
          <w:bdr w:val="single" w:sz="8" w:space="0" w:color="auto"/>
        </w:rPr>
        <w:t>"before the 'body' there is the 'flesh,</w:t>
      </w:r>
      <w:r w:rsidRPr="00722811">
        <w:rPr>
          <w:rFonts w:cs="Calibri"/>
          <w:u w:val="single"/>
        </w:rPr>
        <w:t xml:space="preserve">' that </w:t>
      </w:r>
      <w:r w:rsidRPr="00722811">
        <w:rPr>
          <w:rFonts w:cs="Calibri"/>
          <w:b/>
          <w:iCs/>
          <w:u w:val="single"/>
          <w:bdr w:val="single" w:sz="8" w:space="0" w:color="auto"/>
        </w:rPr>
        <w:t>zero degree of social conceptualization</w:t>
      </w:r>
      <w:r w:rsidRPr="00722811">
        <w:rPr>
          <w:rFonts w:cs="Calibri"/>
          <w:u w:val="single"/>
        </w:rPr>
        <w:t xml:space="preserve"> that </w:t>
      </w:r>
      <w:r w:rsidRPr="00722811">
        <w:rPr>
          <w:rFonts w:cs="Calibri"/>
          <w:b/>
          <w:iCs/>
          <w:u w:val="single"/>
          <w:bdr w:val="single" w:sz="8" w:space="0" w:color="auto"/>
        </w:rPr>
        <w:t>does not escape concealment</w:t>
      </w:r>
      <w:r w:rsidRPr="00722811">
        <w:rPr>
          <w:rFonts w:cs="Calibri"/>
          <w:u w:val="single"/>
        </w:rPr>
        <w:t xml:space="preserve"> under the brush of discourse, or the reflexes of iconography</w:t>
      </w:r>
      <w:r w:rsidRPr="00722811">
        <w:rPr>
          <w:rFonts w:cs="Calibri"/>
          <w:sz w:val="16"/>
        </w:rPr>
        <w:t xml:space="preserve">. Even though the European hegemonies stole bodies—some of them female—out of West African communities in concern with the African 'middleman,' </w:t>
      </w:r>
      <w:r w:rsidRPr="00722811">
        <w:rPr>
          <w:rFonts w:cs="Calibri"/>
          <w:u w:val="single"/>
        </w:rPr>
        <w:t xml:space="preserve">we regard this </w:t>
      </w:r>
      <w:r w:rsidRPr="00722811">
        <w:rPr>
          <w:rFonts w:cs="Calibri"/>
          <w:b/>
          <w:iCs/>
          <w:u w:val="single"/>
          <w:bdr w:val="single" w:sz="8" w:space="0" w:color="auto"/>
        </w:rPr>
        <w:t>human and social irreparability</w:t>
      </w:r>
      <w:r w:rsidRPr="00722811">
        <w:rPr>
          <w:rFonts w:cs="Calibri"/>
          <w:u w:val="single"/>
        </w:rPr>
        <w:t xml:space="preserve"> as </w:t>
      </w:r>
      <w:r w:rsidRPr="00722811">
        <w:rPr>
          <w:rFonts w:cs="Calibri"/>
          <w:b/>
          <w:iCs/>
          <w:u w:val="single"/>
          <w:bdr w:val="single" w:sz="8" w:space="0" w:color="auto"/>
        </w:rPr>
        <w:t xml:space="preserve">high crimes against the </w:t>
      </w:r>
      <w:r w:rsidRPr="00722811">
        <w:rPr>
          <w:rFonts w:cs="Calibri"/>
          <w:b/>
          <w:i/>
          <w:iCs/>
          <w:u w:val="single"/>
          <w:bdr w:val="single" w:sz="8" w:space="0" w:color="auto"/>
        </w:rPr>
        <w:t>flesh</w:t>
      </w:r>
      <w:r w:rsidRPr="00722811">
        <w:rPr>
          <w:rFonts w:cs="Calibri"/>
          <w:sz w:val="16"/>
        </w:rPr>
        <w:t xml:space="preserve">, as the person of African females and African males registered the wounding. </w:t>
      </w:r>
      <w:r w:rsidRPr="00722811">
        <w:rPr>
          <w:rFonts w:cs="Calibri"/>
          <w:u w:val="single"/>
        </w:rPr>
        <w:t>If we think of the 'flesh' as a primary narrative, then we mean its seared, divided, ripped-apartness, riveted to the ship's hole, fallen, or 'escaped' overboard</w:t>
      </w:r>
      <w:r w:rsidRPr="00722811">
        <w:rPr>
          <w:rFonts w:cs="Calibri"/>
          <w:sz w:val="16"/>
        </w:rPr>
        <w:t>" (Spillers 1987: 67).}</w:t>
      </w:r>
    </w:p>
    <w:p w14:paraId="1C1AF4A2" w14:textId="77777777" w:rsidR="00C422F0" w:rsidRDefault="00C422F0" w:rsidP="00C422F0"/>
    <w:p w14:paraId="5127A0F3" w14:textId="77777777" w:rsidR="00C422F0" w:rsidRDefault="00C422F0" w:rsidP="00C422F0">
      <w:pPr>
        <w:pStyle w:val="Heading4"/>
      </w:pPr>
      <w:r>
        <w:t>Their arguments about bringing some measure of relief or change constitute cruel optimism --- they rely on a trick of time that retreats to “could be” or “maybe later” --- refusing the blackmail of “doing politics” in a rejection of this trickery – this is not a link from their solvency</w:t>
      </w:r>
    </w:p>
    <w:p w14:paraId="78567529" w14:textId="77777777" w:rsidR="00C422F0" w:rsidRDefault="00C422F0" w:rsidP="00C422F0">
      <w:r>
        <w:rPr>
          <w:b/>
        </w:rPr>
        <w:t xml:space="preserve">Warren 15 </w:t>
      </w:r>
      <w:r>
        <w:t xml:space="preserve">[Calvin K., Assistant Professor of American Studies at George Washington University, “Black Nihilism and the Politics of Hope,” </w:t>
      </w:r>
      <w:r>
        <w:rPr>
          <w:i/>
        </w:rPr>
        <w:t>CR: The New Centennial Review</w:t>
      </w:r>
      <w:r>
        <w:t>, Volume 15, Number 1, Spring 2015]</w:t>
      </w:r>
    </w:p>
    <w:p w14:paraId="27D99730" w14:textId="77777777" w:rsidR="00C422F0" w:rsidRDefault="00C422F0" w:rsidP="00C422F0">
      <w:pPr>
        <w:rPr>
          <w:sz w:val="16"/>
          <w:szCs w:val="16"/>
        </w:rPr>
      </w:pPr>
      <w:r>
        <w:rPr>
          <w:b/>
          <w:highlight w:val="green"/>
          <w:u w:val="single"/>
        </w:rPr>
        <w:t>The politics of hope</w:t>
      </w:r>
      <w:r>
        <w:rPr>
          <w:sz w:val="16"/>
          <w:szCs w:val="16"/>
        </w:rPr>
        <w:t xml:space="preserve">, then, </w:t>
      </w:r>
      <w:r>
        <w:rPr>
          <w:b/>
          <w:highlight w:val="green"/>
          <w:u w:val="single"/>
        </w:rPr>
        <w:t>constitutes</w:t>
      </w:r>
      <w:r>
        <w:rPr>
          <w:sz w:val="16"/>
          <w:szCs w:val="16"/>
        </w:rPr>
        <w:t xml:space="preserve"> what Lauren Berlant would call “</w:t>
      </w:r>
      <w:r>
        <w:rPr>
          <w:b/>
          <w:highlight w:val="green"/>
          <w:u w:val="single"/>
        </w:rPr>
        <w:t>cruel optimism</w:t>
      </w:r>
      <w:r>
        <w:rPr>
          <w:sz w:val="16"/>
          <w:szCs w:val="16"/>
        </w:rPr>
        <w:t xml:space="preserve">” for blacks (Berlant 2011). </w:t>
      </w:r>
      <w:r>
        <w:rPr>
          <w:b/>
          <w:highlight w:val="green"/>
          <w:u w:val="single"/>
        </w:rPr>
        <w:t>It</w:t>
      </w:r>
      <w:r>
        <w:rPr>
          <w:b/>
          <w:u w:val="single"/>
        </w:rPr>
        <w:t xml:space="preserve"> bundles certain </w:t>
      </w:r>
      <w:r>
        <w:rPr>
          <w:b/>
          <w:highlight w:val="green"/>
          <w:u w:val="single"/>
        </w:rPr>
        <w:t>promises</w:t>
      </w:r>
      <w:r>
        <w:rPr>
          <w:b/>
          <w:u w:val="single"/>
        </w:rPr>
        <w:t xml:space="preserve"> about </w:t>
      </w:r>
      <w:r>
        <w:rPr>
          <w:b/>
          <w:highlight w:val="green"/>
          <w:u w:val="single"/>
        </w:rPr>
        <w:t>redress, equality, freedom, justice, and progress into a political object that always lies beyond reach</w:t>
      </w:r>
      <w:r>
        <w:rPr>
          <w:sz w:val="16"/>
          <w:szCs w:val="16"/>
          <w:highlight w:val="green"/>
        </w:rPr>
        <w:t xml:space="preserve">. </w:t>
      </w:r>
      <w:r>
        <w:rPr>
          <w:b/>
          <w:highlight w:val="green"/>
          <w:u w:val="single"/>
        </w:rPr>
        <w:t>The objective of the Political is to keep blacks in</w:t>
      </w:r>
      <w:r>
        <w:rPr>
          <w:b/>
          <w:u w:val="single"/>
        </w:rPr>
        <w:t xml:space="preserve"> a relation to this political object</w:t>
      </w:r>
      <w:r>
        <w:rPr>
          <w:sz w:val="16"/>
          <w:szCs w:val="16"/>
        </w:rPr>
        <w:t>—</w:t>
      </w:r>
      <w:r>
        <w:rPr>
          <w:b/>
          <w:u w:val="single"/>
        </w:rPr>
        <w:t xml:space="preserve">in an </w:t>
      </w:r>
      <w:r>
        <w:rPr>
          <w:b/>
          <w:highlight w:val="green"/>
          <w:u w:val="single"/>
        </w:rPr>
        <w:t>unending pursuit of it</w:t>
      </w:r>
      <w:r>
        <w:rPr>
          <w:b/>
          <w:u w:val="single"/>
        </w:rPr>
        <w:t>.</w:t>
      </w:r>
      <w:r>
        <w:rPr>
          <w:sz w:val="16"/>
          <w:szCs w:val="16"/>
        </w:rPr>
        <w:t xml:space="preserve"> </w:t>
      </w:r>
      <w:r>
        <w:rPr>
          <w:b/>
          <w:highlight w:val="green"/>
          <w:u w:val="single"/>
        </w:rPr>
        <w:t xml:space="preserve">This </w:t>
      </w:r>
      <w:r>
        <w:rPr>
          <w:b/>
          <w:u w:val="single"/>
        </w:rPr>
        <w:t>pursuit</w:t>
      </w:r>
      <w:r>
        <w:rPr>
          <w:sz w:val="16"/>
          <w:szCs w:val="16"/>
        </w:rPr>
        <w:t xml:space="preserve">, however, </w:t>
      </w:r>
      <w:r>
        <w:rPr>
          <w:b/>
          <w:highlight w:val="green"/>
          <w:u w:val="single"/>
        </w:rPr>
        <w:t xml:space="preserve">is detrimental because it strengthens the very anti-black system that would pulverize black </w:t>
      </w:r>
      <w:r>
        <w:rPr>
          <w:b/>
          <w:highlight w:val="green"/>
          <w:u w:val="single"/>
        </w:rPr>
        <w:lastRenderedPageBreak/>
        <w:t>being</w:t>
      </w:r>
      <w:r>
        <w:rPr>
          <w:sz w:val="16"/>
          <w:szCs w:val="16"/>
        </w:rPr>
        <w:t xml:space="preserve">. </w:t>
      </w:r>
      <w:r>
        <w:rPr>
          <w:b/>
          <w:u w:val="single"/>
        </w:rPr>
        <w:t>The pursuit of the object certainly has an “irrational” aspect to it</w:t>
      </w:r>
      <w:r>
        <w:rPr>
          <w:sz w:val="16"/>
          <w:szCs w:val="16"/>
        </w:rPr>
        <w:t>, as Farred details, but it is not mere means without expectation; instead, it is a means that undermines the attainment of the impossible object desired. In other words, the pursuit marks a cruel attachment to the means of subjugation and the continued widening of the gap between historical reality and fantastical ideal.</w:t>
      </w:r>
    </w:p>
    <w:p w14:paraId="6189D87D" w14:textId="77777777" w:rsidR="00C422F0" w:rsidRDefault="00C422F0" w:rsidP="00C422F0">
      <w:pPr>
        <w:rPr>
          <w:sz w:val="16"/>
          <w:szCs w:val="16"/>
        </w:rPr>
      </w:pPr>
      <w:r>
        <w:rPr>
          <w:b/>
          <w:highlight w:val="green"/>
          <w:u w:val="single"/>
        </w:rPr>
        <w:t>Black nihilism is a “demythifying” practice, in the Nietzschean vein</w:t>
      </w:r>
      <w:r>
        <w:rPr>
          <w:sz w:val="16"/>
          <w:szCs w:val="16"/>
          <w:highlight w:val="green"/>
        </w:rPr>
        <w:t xml:space="preserve">, </w:t>
      </w:r>
      <w:r>
        <w:rPr>
          <w:b/>
          <w:highlight w:val="green"/>
          <w:u w:val="single"/>
        </w:rPr>
        <w:t>that uncovers the subjugating strategies of political hope and de-idealizes its fantastical object</w:t>
      </w:r>
      <w:r>
        <w:rPr>
          <w:b/>
          <w:u w:val="single"/>
        </w:rPr>
        <w:t xml:space="preserve">. Once we denude </w:t>
      </w:r>
      <w:r>
        <w:rPr>
          <w:b/>
          <w:highlight w:val="green"/>
          <w:u w:val="single"/>
        </w:rPr>
        <w:t>political hope</w:t>
      </w:r>
      <w:r>
        <w:rPr>
          <w:b/>
          <w:u w:val="single"/>
        </w:rPr>
        <w:t xml:space="preserve"> of its axiological and ethical veneer</w:t>
      </w:r>
      <w:r>
        <w:rPr>
          <w:sz w:val="16"/>
          <w:szCs w:val="16"/>
        </w:rPr>
        <w:t xml:space="preserve">, </w:t>
      </w:r>
      <w:r>
        <w:rPr>
          <w:b/>
          <w:u w:val="single"/>
        </w:rPr>
        <w:t xml:space="preserve">we see that it </w:t>
      </w:r>
      <w:r>
        <w:rPr>
          <w:b/>
          <w:highlight w:val="green"/>
          <w:u w:val="single"/>
        </w:rPr>
        <w:t>operates through</w:t>
      </w:r>
      <w:r>
        <w:rPr>
          <w:b/>
          <w:u w:val="single"/>
        </w:rPr>
        <w:t xml:space="preserve"> certain strategies</w:t>
      </w:r>
      <w:r>
        <w:rPr>
          <w:sz w:val="16"/>
          <w:szCs w:val="16"/>
        </w:rPr>
        <w:t xml:space="preserve">: 1) </w:t>
      </w:r>
      <w:r>
        <w:rPr>
          <w:b/>
          <w:highlight w:val="green"/>
          <w:u w:val="single"/>
        </w:rPr>
        <w:t>positing itself as the only alternative</w:t>
      </w:r>
      <w:r>
        <w:rPr>
          <w:sz w:val="16"/>
          <w:szCs w:val="16"/>
        </w:rPr>
        <w:t xml:space="preserve"> to the problem of anti-blackness, 2) </w:t>
      </w:r>
      <w:r>
        <w:rPr>
          <w:b/>
          <w:highlight w:val="green"/>
          <w:u w:val="single"/>
        </w:rPr>
        <w:t>shielding this alternative from rigorous</w:t>
      </w:r>
      <w:r>
        <w:rPr>
          <w:sz w:val="16"/>
          <w:szCs w:val="16"/>
        </w:rPr>
        <w:t xml:space="preserve"> historical/philosophical </w:t>
      </w:r>
      <w:r>
        <w:rPr>
          <w:b/>
          <w:highlight w:val="green"/>
          <w:u w:val="single"/>
        </w:rPr>
        <w:t>critique by placing it in an unknown future</w:t>
      </w:r>
      <w:r>
        <w:rPr>
          <w:sz w:val="16"/>
          <w:szCs w:val="16"/>
          <w:highlight w:val="green"/>
        </w:rPr>
        <w:t>,</w:t>
      </w:r>
      <w:r>
        <w:rPr>
          <w:sz w:val="16"/>
          <w:szCs w:val="16"/>
        </w:rPr>
        <w:t xml:space="preserve"> 3) </w:t>
      </w:r>
      <w:r>
        <w:rPr>
          <w:b/>
          <w:highlight w:val="green"/>
          <w:u w:val="single"/>
        </w:rPr>
        <w:t>delimiting the field of action to include only activity</w:t>
      </w:r>
      <w:r>
        <w:rPr>
          <w:sz w:val="16"/>
          <w:szCs w:val="16"/>
        </w:rPr>
        <w:t xml:space="preserve"> recognized and </w:t>
      </w:r>
      <w:r>
        <w:rPr>
          <w:b/>
          <w:highlight w:val="green"/>
          <w:u w:val="single"/>
        </w:rPr>
        <w:t>legitimated by the Political, and</w:t>
      </w:r>
      <w:r>
        <w:rPr>
          <w:sz w:val="16"/>
          <w:szCs w:val="16"/>
        </w:rPr>
        <w:t xml:space="preserve"> 4) </w:t>
      </w:r>
      <w:r>
        <w:rPr>
          <w:b/>
          <w:highlight w:val="green"/>
          <w:u w:val="single"/>
        </w:rPr>
        <w:t>demonizing critiques</w:t>
      </w:r>
      <w:r>
        <w:rPr>
          <w:sz w:val="16"/>
          <w:szCs w:val="16"/>
        </w:rPr>
        <w:t xml:space="preserve"> or different philosophical perspectives.</w:t>
      </w:r>
    </w:p>
    <w:p w14:paraId="00431B44" w14:textId="77777777" w:rsidR="00C422F0" w:rsidRDefault="00C422F0" w:rsidP="00C422F0">
      <w:pPr>
        <w:rPr>
          <w:b/>
          <w:u w:val="single"/>
        </w:rPr>
      </w:pPr>
      <w:r>
        <w:rPr>
          <w:b/>
          <w:highlight w:val="green"/>
          <w:u w:val="single"/>
        </w:rPr>
        <w:t>The politics of hope masks a particular cruelty under the auspices of “happiness” and “life.” It terrifies with the dread of “no alternative</w:t>
      </w:r>
      <w:r>
        <w:rPr>
          <w:sz w:val="16"/>
          <w:szCs w:val="16"/>
          <w:highlight w:val="green"/>
        </w:rPr>
        <w:t>.” “</w:t>
      </w:r>
      <w:r>
        <w:rPr>
          <w:b/>
          <w:highlight w:val="green"/>
          <w:u w:val="single"/>
        </w:rPr>
        <w:t>Life” itself needs the security of the alternative</w:t>
      </w:r>
      <w:r>
        <w:rPr>
          <w:sz w:val="16"/>
          <w:szCs w:val="16"/>
        </w:rPr>
        <w:t xml:space="preserve">, and, through this logic, </w:t>
      </w:r>
      <w:r>
        <w:rPr>
          <w:b/>
          <w:u w:val="single"/>
        </w:rPr>
        <w:t>life becomes untenable without it</w:t>
      </w:r>
      <w:r>
        <w:rPr>
          <w:sz w:val="16"/>
          <w:szCs w:val="16"/>
        </w:rPr>
        <w:t xml:space="preserve">. </w:t>
      </w:r>
      <w:r>
        <w:rPr>
          <w:b/>
          <w:u w:val="single"/>
        </w:rPr>
        <w:t>Political hope promises to provide this alternative</w:t>
      </w:r>
      <w:r>
        <w:rPr>
          <w:sz w:val="16"/>
          <w:szCs w:val="16"/>
        </w:rPr>
        <w:t xml:space="preserve">—a discursive and political organization beyond extant structures of violence and destruction. The construction of the binary “alternative/no-alternative” ensures the hegemony and dominance of political hope within the onto-existential horizon. </w:t>
      </w:r>
      <w:r>
        <w:rPr>
          <w:b/>
          <w:u w:val="single"/>
        </w:rPr>
        <w:t>The terror of the “no alternative”</w:t>
      </w:r>
      <w:r>
        <w:rPr>
          <w:sz w:val="16"/>
          <w:szCs w:val="16"/>
        </w:rPr>
        <w:t>—the ultimate space of decay, suffering, and death—</w:t>
      </w:r>
      <w:r>
        <w:rPr>
          <w:b/>
          <w:u w:val="single"/>
        </w:rPr>
        <w:t>depends on two additional binaries</w:t>
      </w:r>
      <w:r>
        <w:rPr>
          <w:sz w:val="16"/>
          <w:szCs w:val="16"/>
        </w:rPr>
        <w:t xml:space="preserve">: “problem/solution” and “action/inaction.” </w:t>
      </w:r>
      <w:r>
        <w:rPr>
          <w:b/>
          <w:u w:val="single"/>
        </w:rPr>
        <w:t>According to this politics, all problems have solutions</w:t>
      </w:r>
      <w:r>
        <w:rPr>
          <w:sz w:val="16"/>
          <w:szCs w:val="16"/>
        </w:rPr>
        <w:t xml:space="preserve">, and hope provides the accessibility and realization of these solutions. </w:t>
      </w:r>
      <w:r>
        <w:rPr>
          <w:b/>
          <w:u w:val="single"/>
        </w:rPr>
        <w:t>The solution establishes itself as the elimination of “the problem”; the solution</w:t>
      </w:r>
      <w:r>
        <w:rPr>
          <w:sz w:val="16"/>
          <w:szCs w:val="16"/>
        </w:rPr>
        <w:t xml:space="preserve">, in fact, </w:t>
      </w:r>
      <w:r>
        <w:rPr>
          <w:b/>
          <w:u w:val="single"/>
        </w:rPr>
        <w:t xml:space="preserve">transcends the problem and realizes </w:t>
      </w:r>
      <w:r>
        <w:rPr>
          <w:sz w:val="16"/>
          <w:szCs w:val="16"/>
        </w:rPr>
        <w:t xml:space="preserve">Hegel’s aufheben in </w:t>
      </w:r>
      <w:r>
        <w:rPr>
          <w:b/>
          <w:u w:val="single"/>
        </w:rPr>
        <w:t>its constant attempt to sublate the dirtiness of the “problem” with the pristine being of the solution. No problem is outside the reach of hope’s solution</w:t>
      </w:r>
      <w:r>
        <w:rPr>
          <w:sz w:val="16"/>
          <w:szCs w:val="16"/>
        </w:rPr>
        <w:t xml:space="preserve">—every problem is connected to the kernel of its own eradication. </w:t>
      </w:r>
      <w:r>
        <w:rPr>
          <w:b/>
          <w:highlight w:val="green"/>
          <w:u w:val="single"/>
        </w:rPr>
        <w:t>The politics of hope must actively refuse the possibility that the “solution” is</w:t>
      </w:r>
      <w:r>
        <w:rPr>
          <w:sz w:val="16"/>
          <w:szCs w:val="16"/>
          <w:highlight w:val="green"/>
        </w:rPr>
        <w:t>,</w:t>
      </w:r>
      <w:r>
        <w:rPr>
          <w:sz w:val="16"/>
          <w:szCs w:val="16"/>
        </w:rPr>
        <w:t xml:space="preserve"> in fact, </w:t>
      </w:r>
      <w:r>
        <w:rPr>
          <w:b/>
          <w:highlight w:val="green"/>
          <w:u w:val="single"/>
        </w:rPr>
        <w:t>another problem in disguised form; the idea of a “solution” is nothing more than the repetition and disavowal of the problem itself.</w:t>
      </w:r>
    </w:p>
    <w:p w14:paraId="2979A9BD" w14:textId="77777777" w:rsidR="00C422F0" w:rsidRDefault="00C422F0" w:rsidP="00C422F0">
      <w:pPr>
        <w:rPr>
          <w:b/>
          <w:u w:val="single"/>
        </w:rPr>
      </w:pPr>
    </w:p>
    <w:p w14:paraId="3B718DAE" w14:textId="77777777" w:rsidR="00C422F0" w:rsidRDefault="00C422F0" w:rsidP="00C422F0">
      <w:pPr>
        <w:rPr>
          <w:b/>
          <w:u w:val="single"/>
        </w:rPr>
      </w:pPr>
    </w:p>
    <w:p w14:paraId="0E552228" w14:textId="77777777" w:rsidR="00C422F0" w:rsidRDefault="00C422F0" w:rsidP="00C422F0">
      <w:pPr>
        <w:rPr>
          <w:b/>
          <w:u w:val="single"/>
        </w:rPr>
      </w:pPr>
    </w:p>
    <w:p w14:paraId="730C191E" w14:textId="77777777" w:rsidR="00C422F0" w:rsidRDefault="00C422F0" w:rsidP="00C422F0">
      <w:pPr>
        <w:rPr>
          <w:b/>
          <w:u w:val="single"/>
        </w:rPr>
      </w:pPr>
      <w:r>
        <w:rPr>
          <w:b/>
          <w:highlight w:val="green"/>
          <w:u w:val="single"/>
        </w:rPr>
        <w:t>The solution relies on what we might call the “trick of time” to fortify itself from the deconstruction of its binary</w:t>
      </w:r>
      <w:r>
        <w:rPr>
          <w:sz w:val="16"/>
          <w:szCs w:val="16"/>
          <w:highlight w:val="green"/>
        </w:rPr>
        <w:t>.</w:t>
      </w:r>
      <w:r>
        <w:rPr>
          <w:sz w:val="16"/>
          <w:szCs w:val="16"/>
        </w:rPr>
        <w:t xml:space="preserve"> Because the temporality of hope is a time “not-yet-realized,” </w:t>
      </w:r>
      <w:r>
        <w:rPr>
          <w:b/>
          <w:u w:val="single"/>
        </w:rPr>
        <w:t>a future tense unmoored from present-tense justifications and pragmatist evidence, the politics of hope cleverly shields its “solutions” from critiques of impossibility or repetition</w:t>
      </w:r>
      <w:r>
        <w:rPr>
          <w:sz w:val="16"/>
          <w:szCs w:val="16"/>
        </w:rPr>
        <w:t xml:space="preserve">. </w:t>
      </w:r>
      <w:r>
        <w:rPr>
          <w:b/>
          <w:u w:val="single"/>
        </w:rPr>
        <w:t xml:space="preserve">Each insistence that these solutions stand up against the lessons of history or the rigors of analysis is met with the rationale that these solutions are not subject to history or analysis because they do not reside within the horizon of the “past” or “present.” </w:t>
      </w:r>
      <w:r>
        <w:rPr>
          <w:sz w:val="16"/>
          <w:szCs w:val="16"/>
        </w:rPr>
        <w:t xml:space="preserve">Put differently, </w:t>
      </w:r>
      <w:r>
        <w:rPr>
          <w:b/>
          <w:u w:val="single"/>
        </w:rPr>
        <w:t xml:space="preserve">we </w:t>
      </w:r>
      <w:r>
        <w:rPr>
          <w:b/>
          <w:highlight w:val="green"/>
          <w:u w:val="single"/>
        </w:rPr>
        <w:t>can never ascertain the efficacy of the proposed solutions because they escape the temporality of the moment, always retreating to a “not-yet” and “could-be” temporality. This “trick” of time offers a promise of possibility that can only be realized in an indefinite future</w:t>
      </w:r>
      <w:r>
        <w:rPr>
          <w:sz w:val="16"/>
          <w:szCs w:val="16"/>
        </w:rPr>
        <w:t xml:space="preserve">, and this promise is a bond of uncertainty that can never be redeemed, only imagined. In this sense, the politics of hope is an instance of the psychoanalytic notion of desire: </w:t>
      </w:r>
      <w:r>
        <w:rPr>
          <w:b/>
          <w:u w:val="single"/>
        </w:rPr>
        <w:t>its sole purpose is to reproduce its very condition of possibility, never to satiate or bring fulfillment</w:t>
      </w:r>
      <w:r>
        <w:rPr>
          <w:sz w:val="16"/>
          <w:szCs w:val="16"/>
        </w:rPr>
        <w:t xml:space="preserve">. </w:t>
      </w:r>
      <w:r>
        <w:rPr>
          <w:b/>
          <w:u w:val="single"/>
        </w:rPr>
        <w:t xml:space="preserve">This politics secures its hegemony through time by claiming the future as its unassailable property and excluding (and devaluing) any other conception of time that challenges this </w:t>
      </w:r>
      <w:r>
        <w:rPr>
          <w:b/>
          <w:u w:val="single"/>
        </w:rPr>
        <w:lastRenderedPageBreak/>
        <w:t>temporal ordering. The politics of hope</w:t>
      </w:r>
      <w:r>
        <w:rPr>
          <w:sz w:val="16"/>
          <w:szCs w:val="16"/>
        </w:rPr>
        <w:t xml:space="preserve">, then, </w:t>
      </w:r>
      <w:r>
        <w:rPr>
          <w:b/>
          <w:u w:val="single"/>
        </w:rPr>
        <w:t>depends on the incessant (re)production and proliferation of problems to justify its existence</w:t>
      </w:r>
      <w:r>
        <w:rPr>
          <w:sz w:val="16"/>
          <w:szCs w:val="16"/>
        </w:rPr>
        <w:t xml:space="preserve">. </w:t>
      </w:r>
      <w:r>
        <w:rPr>
          <w:b/>
          <w:u w:val="single"/>
        </w:rPr>
        <w:t>Solutions cannot really exist within the politics of hope, just the illusion of a different order in a future tense.</w:t>
      </w:r>
    </w:p>
    <w:p w14:paraId="322C83C4" w14:textId="77777777" w:rsidR="00C422F0" w:rsidRDefault="00C422F0" w:rsidP="00C422F0">
      <w:pPr>
        <w:rPr>
          <w:sz w:val="16"/>
          <w:szCs w:val="16"/>
        </w:rPr>
      </w:pPr>
      <w:r>
        <w:rPr>
          <w:sz w:val="16"/>
          <w:szCs w:val="16"/>
        </w:rPr>
        <w:t xml:space="preserve">The “trick” of time and political solution converge on the site of “action.” </w:t>
      </w:r>
      <w:r>
        <w:rPr>
          <w:b/>
          <w:u w:val="single"/>
        </w:rPr>
        <w:t>In critiquing the politics of hope, one encounters the rejoinder of the dangers of inaction</w:t>
      </w:r>
      <w:r>
        <w:rPr>
          <w:sz w:val="16"/>
          <w:szCs w:val="16"/>
        </w:rPr>
        <w:t xml:space="preserve">. </w:t>
      </w:r>
      <w:r>
        <w:rPr>
          <w:b/>
          <w:u w:val="single"/>
        </w:rPr>
        <w:t>“</w:t>
      </w:r>
      <w:r>
        <w:rPr>
          <w:b/>
          <w:highlight w:val="green"/>
          <w:u w:val="single"/>
        </w:rPr>
        <w:t>But we can’t just do nothing! We have to do something.”</w:t>
      </w:r>
      <w:r>
        <w:rPr>
          <w:sz w:val="16"/>
          <w:szCs w:val="16"/>
          <w:highlight w:val="green"/>
        </w:rPr>
        <w:t xml:space="preserve"> </w:t>
      </w:r>
      <w:r>
        <w:rPr>
          <w:b/>
          <w:highlight w:val="green"/>
          <w:u w:val="single"/>
        </w:rPr>
        <w:t>The</w:t>
      </w:r>
      <w:r>
        <w:rPr>
          <w:b/>
          <w:u w:val="single"/>
        </w:rPr>
        <w:t xml:space="preserve"> field of permissible action is delimited and an unrelenting binary </w:t>
      </w:r>
      <w:r>
        <w:rPr>
          <w:b/>
          <w:highlight w:val="green"/>
          <w:u w:val="single"/>
        </w:rPr>
        <w:t>between action/inaction silences critical engagement with political hope</w:t>
      </w:r>
      <w:r>
        <w:rPr>
          <w:sz w:val="16"/>
          <w:szCs w:val="16"/>
        </w:rPr>
        <w:t xml:space="preserve">. </w:t>
      </w:r>
      <w:r>
        <w:rPr>
          <w:b/>
          <w:u w:val="single"/>
        </w:rPr>
        <w:t>These exclusionary operations rigorously reinforce the binary between action and inaction and discredit certain forms of engagement, critique, and protest</w:t>
      </w:r>
      <w:r>
        <w:rPr>
          <w:sz w:val="16"/>
          <w:szCs w:val="16"/>
        </w:rPr>
        <w:t xml:space="preserve">. </w:t>
      </w:r>
      <w:r>
        <w:rPr>
          <w:b/>
          <w:highlight w:val="green"/>
          <w:u w:val="single"/>
        </w:rPr>
        <w:t>Legitimate action takes place in the political</w:t>
      </w:r>
      <w:r>
        <w:rPr>
          <w:sz w:val="16"/>
          <w:szCs w:val="16"/>
        </w:rPr>
        <w:t>—the political not only claims futurity but also action as its property</w:t>
      </w:r>
      <w:r>
        <w:rPr>
          <w:b/>
          <w:u w:val="single"/>
        </w:rPr>
        <w:t xml:space="preserve">. </w:t>
      </w:r>
      <w:r>
        <w:rPr>
          <w:b/>
          <w:highlight w:val="green"/>
          <w:u w:val="single"/>
        </w:rPr>
        <w:t>To “do something” means that this doing must translate into recognizable political activity</w:t>
      </w:r>
      <w:r>
        <w:rPr>
          <w:sz w:val="16"/>
          <w:szCs w:val="16"/>
          <w:highlight w:val="green"/>
        </w:rPr>
        <w:t>;</w:t>
      </w:r>
      <w:r>
        <w:rPr>
          <w:sz w:val="16"/>
          <w:szCs w:val="16"/>
        </w:rPr>
        <w:t xml:space="preserve"> </w:t>
      </w:r>
      <w:r>
        <w:rPr>
          <w:b/>
          <w:u w:val="single"/>
        </w:rPr>
        <w:t xml:space="preserve">“something” is a stand-in for the word “politics”—one must “do politics” to address any problem. </w:t>
      </w:r>
      <w:r>
        <w:rPr>
          <w:b/>
          <w:highlight w:val="green"/>
          <w:u w:val="single"/>
        </w:rPr>
        <w:t>A refusal to “do politics” is equivalent to “doing nothing</w:t>
      </w:r>
      <w:r>
        <w:rPr>
          <w:b/>
          <w:u w:val="single"/>
        </w:rPr>
        <w:t>”</w:t>
      </w:r>
      <w:r>
        <w:rPr>
          <w:sz w:val="16"/>
          <w:szCs w:val="16"/>
        </w:rPr>
        <w:t>—th</w:t>
      </w:r>
      <w:r>
        <w:rPr>
          <w:b/>
          <w:u w:val="single"/>
        </w:rPr>
        <w:t xml:space="preserve">is nothingness is constructed as the antithesis of life, possibility, time, ethics, and morality </w:t>
      </w:r>
      <w:r>
        <w:rPr>
          <w:sz w:val="16"/>
          <w:szCs w:val="16"/>
        </w:rPr>
        <w:t xml:space="preserve">(a “zero-state” as Julia Kristeva [1982] might call it). </w:t>
      </w:r>
      <w:r>
        <w:rPr>
          <w:b/>
          <w:highlight w:val="green"/>
          <w:u w:val="single"/>
        </w:rPr>
        <w:t>Black nihilism rejects this “trick of time</w:t>
      </w:r>
      <w:r>
        <w:rPr>
          <w:b/>
          <w:u w:val="single"/>
        </w:rPr>
        <w:t>”</w:t>
      </w:r>
      <w:r>
        <w:rPr>
          <w:sz w:val="16"/>
          <w:szCs w:val="16"/>
        </w:rPr>
        <w:t xml:space="preserve"> and the lure of emancipatory solutions</w:t>
      </w:r>
      <w:r>
        <w:rPr>
          <w:b/>
          <w:u w:val="single"/>
        </w:rPr>
        <w:t>. To refuse to “do politics” and to reject the fantastical object of politics is the only “hope” for blackness in an anti-black world</w:t>
      </w:r>
      <w:r>
        <w:rPr>
          <w:sz w:val="16"/>
          <w:szCs w:val="16"/>
        </w:rPr>
        <w:t>.</w:t>
      </w:r>
    </w:p>
    <w:p w14:paraId="70C7D762" w14:textId="77777777" w:rsidR="00C422F0" w:rsidRPr="00BF6CB2" w:rsidRDefault="00C422F0" w:rsidP="00C422F0"/>
    <w:p w14:paraId="3D9EBAFF" w14:textId="77777777" w:rsidR="00C422F0" w:rsidRPr="00722811" w:rsidRDefault="00C422F0" w:rsidP="00C422F0">
      <w:pPr>
        <w:pStyle w:val="Heading4"/>
        <w:rPr>
          <w:rFonts w:cs="Calibri"/>
        </w:rPr>
      </w:pPr>
      <w:r w:rsidRPr="00722811">
        <w:rPr>
          <w:rFonts w:cs="Calibri"/>
        </w:rPr>
        <w:t>The role of the ballot is to vote for the best theoretical lexicon for understanding Black suffering – if we demonstrate that the 1AC’s conceptualization of power generates a series of contradictions when it approaches blackness, that is a sufficient reason to vote negative.</w:t>
      </w:r>
    </w:p>
    <w:p w14:paraId="0D788DCD" w14:textId="77777777" w:rsidR="00C422F0" w:rsidRPr="00722811" w:rsidRDefault="00C422F0" w:rsidP="00C422F0">
      <w:pPr>
        <w:rPr>
          <w:rFonts w:cs="Calibri"/>
        </w:rPr>
      </w:pPr>
      <w:r w:rsidRPr="00722811">
        <w:rPr>
          <w:rStyle w:val="Style13ptBold"/>
          <w:rFonts w:cs="Calibri"/>
        </w:rPr>
        <w:t>Wilderson ‘16</w:t>
      </w:r>
      <w:r w:rsidRPr="00722811">
        <w:rPr>
          <w:rFonts w:cs="Calibri"/>
        </w:rPr>
        <w:t xml:space="preserve"> </w:t>
      </w:r>
      <w:r w:rsidRPr="00722811">
        <w:rPr>
          <w:rFonts w:cs="Calibri"/>
          <w:b/>
        </w:rPr>
        <w:t xml:space="preserve">– </w:t>
      </w:r>
      <w:r w:rsidRPr="003C45F7">
        <w:rPr>
          <w:rStyle w:val="Style13ptBold"/>
          <w:rFonts w:cs="Calibri"/>
          <w:b w:val="0"/>
          <w:bCs/>
          <w:sz w:val="24"/>
        </w:rPr>
        <w:t>Prof of Drama and African American Studies @ UC Irvine (Frank B. III, “HSI Podcast 52,” February 25, 2016, Accessed From:</w:t>
      </w:r>
      <w:r w:rsidRPr="00722811">
        <w:rPr>
          <w:rStyle w:val="Style13ptBold"/>
          <w:rFonts w:cs="Calibri"/>
          <w:sz w:val="24"/>
        </w:rPr>
        <w:t xml:space="preserve"> </w:t>
      </w:r>
      <w:hyperlink r:id="rId5" w:history="1">
        <w:r w:rsidRPr="00722811">
          <w:rPr>
            <w:rStyle w:val="Hyperlink"/>
            <w:rFonts w:cs="Calibri"/>
          </w:rPr>
          <w:t>http://www.podcastgarden.com/episode/hsi-podcast-52_71843</w:t>
        </w:r>
      </w:hyperlink>
      <w:r w:rsidRPr="00722811">
        <w:rPr>
          <w:rFonts w:cs="Calibri"/>
        </w:rPr>
        <w:t>, transcribed from audio 5:33-12:25, modified) | Saurish</w:t>
      </w:r>
    </w:p>
    <w:p w14:paraId="64E497AF" w14:textId="77777777" w:rsidR="00C422F0" w:rsidRPr="00722811" w:rsidRDefault="00C422F0" w:rsidP="00C422F0">
      <w:pPr>
        <w:rPr>
          <w:rFonts w:cs="Calibri"/>
          <w:sz w:val="16"/>
        </w:rPr>
      </w:pPr>
      <w:r w:rsidRPr="00722811">
        <w:rPr>
          <w:rFonts w:cs="Calibri"/>
          <w:sz w:val="16"/>
        </w:rPr>
        <w:t xml:space="preserve">But here’s why I would say that the things can’t be reconciled and why I’m fascinated with the way </w:t>
      </w:r>
      <w:r w:rsidRPr="00722811">
        <w:rPr>
          <w:rFonts w:cs="Calibri"/>
          <w:sz w:val="16"/>
          <w:u w:val="single"/>
        </w:rPr>
        <w:t>high school</w:t>
      </w:r>
      <w:r w:rsidRPr="00722811">
        <w:rPr>
          <w:rFonts w:cs="Calibri"/>
          <w:sz w:val="16"/>
        </w:rPr>
        <w:t xml:space="preserve"> and college debaters are using it. I think it was—I don’t know what sociologist—Max Weber (you know, I quote all sorts of people except right out fascists)—I believe he said that </w:t>
      </w:r>
      <w:r w:rsidRPr="00722811">
        <w:rPr>
          <w:rStyle w:val="Emphasis"/>
          <w:rFonts w:cs="Calibri"/>
          <w:highlight w:val="green"/>
        </w:rPr>
        <w:t>the power to pose the question is the greatest power of all</w:t>
      </w:r>
      <w:r w:rsidRPr="00722811">
        <w:rPr>
          <w:rFonts w:cs="Calibri"/>
        </w:rPr>
        <w:t xml:space="preserve">. </w:t>
      </w:r>
      <w:r w:rsidRPr="00722811">
        <w:rPr>
          <w:rStyle w:val="StyleUnderline"/>
          <w:rFonts w:cs="Calibri"/>
        </w:rPr>
        <w:t xml:space="preserve">And the way that the question is posed </w:t>
      </w:r>
      <w:r w:rsidRPr="00722811">
        <w:rPr>
          <w:rStyle w:val="Emphasis"/>
          <w:rFonts w:cs="Calibri"/>
          <w:highlight w:val="green"/>
        </w:rPr>
        <w:t>in the world of debate</w:t>
      </w:r>
      <w:r w:rsidRPr="00722811">
        <w:rPr>
          <w:rFonts w:cs="Calibri"/>
          <w:sz w:val="16"/>
        </w:rPr>
        <w:t xml:space="preserve"> in January—</w:t>
      </w:r>
      <w:r w:rsidRPr="00722811">
        <w:rPr>
          <w:rStyle w:val="StyleUnderline"/>
          <w:rFonts w:cs="Calibri"/>
        </w:rPr>
        <w:t>the question that carries one through the entire twelve months</w:t>
      </w:r>
      <w:r w:rsidRPr="00722811">
        <w:rPr>
          <w:rFonts w:cs="Calibri"/>
          <w:sz w:val="16"/>
        </w:rPr>
        <w:t xml:space="preserve">—is posed in a way that </w:t>
      </w:r>
      <w:r w:rsidRPr="00722811">
        <w:rPr>
          <w:rStyle w:val="StyleUnderline"/>
          <w:rFonts w:cs="Calibri"/>
        </w:rPr>
        <w:t>cannot be reconciled with the basic lens of interpretation of Afropessimism</w:t>
      </w:r>
      <w:r w:rsidRPr="00722811">
        <w:rPr>
          <w:rFonts w:cs="Calibri"/>
          <w:b/>
          <w:sz w:val="16"/>
        </w:rPr>
        <w:t xml:space="preserve">. </w:t>
      </w:r>
      <w:r w:rsidRPr="00722811">
        <w:rPr>
          <w:rStyle w:val="StyleUnderline"/>
          <w:rFonts w:cs="Calibri"/>
          <w:highlight w:val="green"/>
        </w:rPr>
        <w:t>The question is always posed on</w:t>
      </w:r>
      <w:r w:rsidRPr="00722811">
        <w:rPr>
          <w:rFonts w:cs="Calibri"/>
          <w:sz w:val="16"/>
        </w:rPr>
        <w:t xml:space="preserve"> what I call and others call </w:t>
      </w:r>
      <w:r w:rsidRPr="00722811">
        <w:rPr>
          <w:rStyle w:val="Emphasis"/>
          <w:rFonts w:cs="Calibri"/>
          <w:highlight w:val="green"/>
        </w:rPr>
        <w:t>an arch of redemption</w:t>
      </w:r>
      <w:r w:rsidRPr="00722811">
        <w:rPr>
          <w:rFonts w:cs="Calibri"/>
          <w:sz w:val="16"/>
        </w:rPr>
        <w:t xml:space="preserve">. In other words, </w:t>
      </w:r>
      <w:r w:rsidRPr="00722811">
        <w:rPr>
          <w:rStyle w:val="StyleUnderline"/>
          <w:rFonts w:cs="Calibri"/>
        </w:rPr>
        <w:t>the question assumes an instance of plenitude, say, the free association and</w:t>
      </w:r>
      <w:r w:rsidRPr="00722811">
        <w:rPr>
          <w:rFonts w:cs="Calibri"/>
          <w:sz w:val="16"/>
        </w:rPr>
        <w:t xml:space="preserve"> the free assembly—</w:t>
      </w:r>
      <w:r w:rsidRPr="00722811">
        <w:rPr>
          <w:rStyle w:val="StyleUnderline"/>
          <w:rFonts w:cs="Calibri"/>
        </w:rPr>
        <w:t>the right to free assembly</w:t>
      </w:r>
      <w:r w:rsidRPr="00722811">
        <w:rPr>
          <w:rFonts w:cs="Calibri"/>
          <w:sz w:val="16"/>
        </w:rPr>
        <w:t>—</w:t>
      </w:r>
      <w:r w:rsidRPr="00722811">
        <w:rPr>
          <w:rStyle w:val="StyleUnderline"/>
          <w:rFonts w:cs="Calibri"/>
        </w:rPr>
        <w:t>of citizens, and then it moves from that assumption to a rupture</w:t>
      </w:r>
      <w:r w:rsidRPr="00722811">
        <w:rPr>
          <w:rFonts w:cs="Calibri"/>
          <w:sz w:val="16"/>
        </w:rPr>
        <w:t xml:space="preserve">. So </w:t>
      </w:r>
      <w:r w:rsidRPr="00722811">
        <w:rPr>
          <w:rStyle w:val="StyleUnderline"/>
          <w:rFonts w:cs="Calibri"/>
        </w:rPr>
        <w:t>it moves from equilibrium to disequilibrium</w:t>
      </w:r>
      <w:r w:rsidRPr="00722811">
        <w:rPr>
          <w:rFonts w:cs="Calibri"/>
          <w:sz w:val="16"/>
        </w:rPr>
        <w:t xml:space="preserve">, which is to say the manifestation of the surveillance state. And so </w:t>
      </w:r>
      <w:r w:rsidRPr="00722811">
        <w:rPr>
          <w:rStyle w:val="StyleUnderline"/>
          <w:rFonts w:cs="Calibri"/>
        </w:rPr>
        <w:t>the third move in the tripartite arc of narrative is</w:t>
      </w:r>
      <w:r w:rsidRPr="00722811">
        <w:rPr>
          <w:rFonts w:cs="Calibri"/>
          <w:sz w:val="16"/>
        </w:rPr>
        <w:t xml:space="preserve">, of course, </w:t>
      </w:r>
      <w:r w:rsidRPr="00722811">
        <w:rPr>
          <w:rStyle w:val="StyleUnderline"/>
          <w:rFonts w:cs="Calibri"/>
        </w:rPr>
        <w:t xml:space="preserve">the move of redemption, </w:t>
      </w:r>
      <w:r w:rsidRPr="00722811">
        <w:rPr>
          <w:rStyle w:val="StyleUnderline"/>
          <w:rFonts w:cs="Calibri"/>
          <w:highlight w:val="green"/>
        </w:rPr>
        <w:t>which is</w:t>
      </w:r>
      <w:r w:rsidRPr="00722811">
        <w:rPr>
          <w:rStyle w:val="StyleUnderline"/>
          <w:rFonts w:cs="Calibri"/>
        </w:rPr>
        <w:t xml:space="preserve"> to say </w:t>
      </w:r>
      <w:r w:rsidRPr="00722811">
        <w:rPr>
          <w:rStyle w:val="StyleUnderline"/>
          <w:rFonts w:cs="Calibri"/>
          <w:highlight w:val="green"/>
        </w:rPr>
        <w:t>how</w:t>
      </w:r>
      <w:r w:rsidRPr="00722811">
        <w:rPr>
          <w:rStyle w:val="StyleUnderline"/>
          <w:rFonts w:cs="Calibri"/>
        </w:rPr>
        <w:t xml:space="preserve"> can </w:t>
      </w:r>
      <w:r w:rsidRPr="00722811">
        <w:rPr>
          <w:rStyle w:val="StyleUnderline"/>
          <w:rFonts w:cs="Calibri"/>
          <w:highlight w:val="green"/>
        </w:rPr>
        <w:t xml:space="preserve">the </w:t>
      </w:r>
      <w:r w:rsidRPr="00722811">
        <w:rPr>
          <w:rStyle w:val="StyleUnderline"/>
          <w:rFonts w:cs="Calibri"/>
          <w:bCs/>
          <w:highlight w:val="green"/>
        </w:rPr>
        <w:t>plenitude</w:t>
      </w:r>
      <w:r w:rsidRPr="00722811">
        <w:rPr>
          <w:rFonts w:cs="Calibri"/>
          <w:sz w:val="16"/>
        </w:rPr>
        <w:t>—</w:t>
      </w:r>
      <w:r w:rsidRPr="00722811">
        <w:rPr>
          <w:rStyle w:val="StyleUnderline"/>
          <w:rFonts w:cs="Calibri"/>
        </w:rPr>
        <w:t>whether it’s a historical materialist plenitude, a social formation having its rights and liberties disrupted</w:t>
      </w:r>
      <w:r w:rsidRPr="00722811">
        <w:rPr>
          <w:rFonts w:cs="Calibri"/>
          <w:sz w:val="16"/>
        </w:rPr>
        <w:t>—</w:t>
      </w:r>
      <w:r w:rsidRPr="00722811">
        <w:rPr>
          <w:rStyle w:val="StyleUnderline"/>
          <w:rFonts w:cs="Calibri"/>
        </w:rPr>
        <w:t xml:space="preserve">how </w:t>
      </w:r>
      <w:r w:rsidRPr="00722811">
        <w:rPr>
          <w:rStyle w:val="StyleUnderline"/>
          <w:rFonts w:cs="Calibri"/>
          <w:highlight w:val="green"/>
        </w:rPr>
        <w:t>can</w:t>
      </w:r>
      <w:r w:rsidRPr="00722811">
        <w:rPr>
          <w:rStyle w:val="StyleUnderline"/>
          <w:rFonts w:cs="Calibri"/>
        </w:rPr>
        <w:t xml:space="preserve"> that </w:t>
      </w:r>
      <w:r w:rsidRPr="00722811">
        <w:rPr>
          <w:rStyle w:val="StyleUnderline"/>
          <w:rFonts w:cs="Calibri"/>
          <w:highlight w:val="green"/>
        </w:rPr>
        <w:t>be restored</w:t>
      </w:r>
      <w:r w:rsidRPr="00722811">
        <w:rPr>
          <w:rFonts w:cs="Calibri"/>
          <w:sz w:val="16"/>
        </w:rPr>
        <w:t xml:space="preserve">. </w:t>
      </w:r>
      <w:r w:rsidRPr="00722811">
        <w:rPr>
          <w:rStyle w:val="StyleUnderline"/>
          <w:rFonts w:cs="Calibri"/>
        </w:rPr>
        <w:t xml:space="preserve">It’s that movement </w:t>
      </w:r>
      <w:r w:rsidRPr="00722811">
        <w:rPr>
          <w:rStyle w:val="Emphasis"/>
          <w:rFonts w:cs="Calibri"/>
          <w:highlight w:val="green"/>
        </w:rPr>
        <w:t>from equilibrium to disequilibrium to equilibrium restored</w:t>
      </w:r>
      <w:r w:rsidRPr="00722811">
        <w:rPr>
          <w:rStyle w:val="StyleUnderline"/>
          <w:rFonts w:cs="Calibri"/>
        </w:rPr>
        <w:t xml:space="preserve"> which is precisely at the center of the critique of Afropessimism</w:t>
      </w:r>
      <w:r w:rsidRPr="00722811">
        <w:rPr>
          <w:rFonts w:cs="Calibri"/>
          <w:sz w:val="16"/>
        </w:rPr>
        <w:t>.</w:t>
      </w:r>
      <w:r w:rsidRPr="00722811">
        <w:rPr>
          <w:rFonts w:cs="Calibri"/>
          <w:b/>
          <w:sz w:val="16"/>
        </w:rPr>
        <w:t xml:space="preserve"> </w:t>
      </w:r>
      <w:r w:rsidRPr="00722811">
        <w:rPr>
          <w:rStyle w:val="Emphasis"/>
          <w:rFonts w:cs="Calibri"/>
          <w:highlight w:val="green"/>
        </w:rPr>
        <w:t>Afropessimism is not</w:t>
      </w:r>
      <w:r w:rsidRPr="00722811">
        <w:rPr>
          <w:rStyle w:val="StyleUnderline"/>
          <w:rFonts w:cs="Calibri"/>
        </w:rPr>
        <w:t xml:space="preserve"> an offering for historical redemption; it’s not an </w:t>
      </w:r>
      <w:r w:rsidRPr="00722811">
        <w:rPr>
          <w:rStyle w:val="Emphasis"/>
          <w:rFonts w:cs="Calibri"/>
          <w:highlight w:val="green"/>
        </w:rPr>
        <w:t>offering</w:t>
      </w:r>
      <w:r w:rsidRPr="00722811">
        <w:rPr>
          <w:rStyle w:val="Emphasis"/>
          <w:rFonts w:cs="Calibri"/>
        </w:rPr>
        <w:t xml:space="preserve"> for </w:t>
      </w:r>
      <w:r w:rsidRPr="00722811">
        <w:rPr>
          <w:rStyle w:val="Emphasis"/>
          <w:rFonts w:cs="Calibri"/>
          <w:highlight w:val="green"/>
        </w:rPr>
        <w:t>the restoration of a body in need of redress</w:t>
      </w:r>
      <w:r w:rsidRPr="00722811">
        <w:rPr>
          <w:rStyle w:val="StyleUnderline"/>
          <w:rFonts w:cs="Calibri"/>
        </w:rPr>
        <w:t xml:space="preserve"> the way that post-colonialism is, the way that Marxism is, the way that radical feminism is, the way that indigenism is. </w:t>
      </w:r>
      <w:r w:rsidRPr="00722811">
        <w:rPr>
          <w:rStyle w:val="Emphasis"/>
          <w:rFonts w:cs="Calibri"/>
          <w:highlight w:val="green"/>
        </w:rPr>
        <w:t>It’s a critique of the rhetorical structure of those lenses of interpretation</w:t>
      </w:r>
      <w:r w:rsidRPr="00722811">
        <w:rPr>
          <w:rStyle w:val="StyleUnderline"/>
          <w:rFonts w:cs="Calibri"/>
        </w:rPr>
        <w:t xml:space="preserve">, </w:t>
      </w:r>
      <w:r w:rsidRPr="00722811">
        <w:rPr>
          <w:rStyle w:val="StyleUnderline"/>
          <w:rFonts w:cs="Calibri"/>
        </w:rPr>
        <w:lastRenderedPageBreak/>
        <w:t xml:space="preserve">critiquing them </w:t>
      </w:r>
      <w:r w:rsidRPr="00722811">
        <w:rPr>
          <w:rStyle w:val="StyleUnderline"/>
          <w:rFonts w:cs="Calibri"/>
          <w:highlight w:val="green"/>
        </w:rPr>
        <w:t>as to</w:t>
      </w:r>
      <w:r w:rsidRPr="00722811">
        <w:rPr>
          <w:rFonts w:cs="Calibri"/>
          <w:b/>
          <w:highlight w:val="green"/>
          <w:u w:val="single"/>
        </w:rPr>
        <w:t xml:space="preserve"> </w:t>
      </w:r>
      <w:r w:rsidRPr="00722811">
        <w:rPr>
          <w:rFonts w:cs="Calibri"/>
          <w:bCs/>
          <w:highlight w:val="green"/>
          <w:u w:val="single"/>
        </w:rPr>
        <w:t xml:space="preserve">a) </w:t>
      </w:r>
      <w:r w:rsidRPr="00722811">
        <w:rPr>
          <w:rStyle w:val="StyleUnderline"/>
          <w:rFonts w:cs="Calibri"/>
          <w:highlight w:val="green"/>
        </w:rPr>
        <w:t>what they</w:t>
      </w:r>
      <w:r w:rsidRPr="00722811">
        <w:rPr>
          <w:rStyle w:val="StyleUnderline"/>
          <w:rFonts w:cs="Calibri"/>
        </w:rPr>
        <w:t xml:space="preserve"> </w:t>
      </w:r>
      <w:r w:rsidRPr="00722811">
        <w:rPr>
          <w:rStyle w:val="Emphasis"/>
          <w:rFonts w:cs="Calibri"/>
        </w:rPr>
        <w:t xml:space="preserve">don’t or </w:t>
      </w:r>
      <w:r w:rsidRPr="00722811">
        <w:rPr>
          <w:rStyle w:val="Emphasis"/>
          <w:rFonts w:cs="Calibri"/>
          <w:highlight w:val="green"/>
        </w:rPr>
        <w:t>are unable to say about the violence that subjugates and positions Blacks</w:t>
      </w:r>
      <w:r w:rsidRPr="00722811">
        <w:rPr>
          <w:rStyle w:val="StyleUnderline"/>
          <w:rFonts w:cs="Calibri"/>
          <w:highlight w:val="green"/>
        </w:rPr>
        <w:t xml:space="preserve"> and</w:t>
      </w:r>
      <w:r w:rsidRPr="00722811">
        <w:rPr>
          <w:rFonts w:cs="Calibri"/>
          <w:bCs/>
          <w:highlight w:val="green"/>
          <w:u w:val="single"/>
        </w:rPr>
        <w:t xml:space="preserve"> b)</w:t>
      </w:r>
      <w:r w:rsidRPr="00722811">
        <w:rPr>
          <w:rFonts w:cs="Calibri"/>
          <w:b/>
          <w:highlight w:val="green"/>
          <w:u w:val="single"/>
        </w:rPr>
        <w:t xml:space="preserve"> </w:t>
      </w:r>
      <w:r w:rsidRPr="00722811">
        <w:rPr>
          <w:rStyle w:val="StyleUnderline"/>
          <w:rFonts w:cs="Calibri"/>
          <w:highlight w:val="green"/>
        </w:rPr>
        <w:t>why</w:t>
      </w:r>
      <w:r w:rsidRPr="00722811">
        <w:rPr>
          <w:rStyle w:val="StyleUnderline"/>
          <w:rFonts w:cs="Calibri"/>
        </w:rPr>
        <w:t xml:space="preserve"> it is that </w:t>
      </w:r>
      <w:r w:rsidRPr="00722811">
        <w:rPr>
          <w:rStyle w:val="Emphasis"/>
          <w:rFonts w:cs="Calibri"/>
          <w:highlight w:val="green"/>
        </w:rPr>
        <w:t>they</w:t>
      </w:r>
      <w:r w:rsidRPr="00722811">
        <w:rPr>
          <w:rStyle w:val="Emphasis"/>
          <w:rFonts w:cs="Calibri"/>
        </w:rPr>
        <w:t xml:space="preserve"> actually </w:t>
      </w:r>
      <w:r w:rsidRPr="00722811">
        <w:rPr>
          <w:rStyle w:val="Emphasis"/>
          <w:rFonts w:cs="Calibri"/>
          <w:highlight w:val="green"/>
        </w:rPr>
        <w:t>need Blackness as slaveness to be outside of their lens of interpretation</w:t>
      </w:r>
      <w:r w:rsidRPr="00722811">
        <w:rPr>
          <w:rFonts w:cs="Calibri"/>
          <w:sz w:val="16"/>
        </w:rPr>
        <w:t xml:space="preserve"> So there’s a way in which—to come full circle to where I started—</w:t>
      </w:r>
      <w:r w:rsidRPr="00722811">
        <w:rPr>
          <w:rStyle w:val="StyleUnderline"/>
          <w:rFonts w:cs="Calibri"/>
        </w:rPr>
        <w:t xml:space="preserve">there’s a way </w:t>
      </w:r>
      <w:r w:rsidRPr="00722811">
        <w:rPr>
          <w:rStyle w:val="StyleUnderline"/>
          <w:rFonts w:cs="Calibri"/>
          <w:highlight w:val="green"/>
        </w:rPr>
        <w:t>in</w:t>
      </w:r>
      <w:r w:rsidRPr="00722811">
        <w:rPr>
          <w:rStyle w:val="StyleUnderline"/>
          <w:rFonts w:cs="Calibri"/>
        </w:rPr>
        <w:t xml:space="preserve"> which </w:t>
      </w:r>
      <w:r w:rsidRPr="00722811">
        <w:rPr>
          <w:rStyle w:val="StyleUnderline"/>
          <w:rFonts w:cs="Calibri"/>
          <w:highlight w:val="green"/>
        </w:rPr>
        <w:t>the rhetorical structure of debate,</w:t>
      </w:r>
      <w:r w:rsidRPr="00722811">
        <w:rPr>
          <w:rStyle w:val="StyleUnderline"/>
          <w:rFonts w:cs="Calibri"/>
        </w:rPr>
        <w:t xml:space="preserve"> the demand of debate, the protocols are already ideologically laden</w:t>
      </w:r>
      <w:r w:rsidRPr="00722811">
        <w:rPr>
          <w:rFonts w:cs="Calibri"/>
          <w:sz w:val="16"/>
        </w:rPr>
        <w:t xml:space="preserve">. </w:t>
      </w:r>
      <w:r w:rsidRPr="00722811">
        <w:rPr>
          <w:rStyle w:val="StyleUnderline"/>
          <w:rFonts w:cs="Calibri"/>
        </w:rPr>
        <w:t>It doesn’t matter what question you pour into those protocols</w:t>
      </w:r>
      <w:r w:rsidRPr="00722811">
        <w:rPr>
          <w:rFonts w:cs="Calibri"/>
          <w:b/>
          <w:sz w:val="16"/>
        </w:rPr>
        <w:t xml:space="preserve">. </w:t>
      </w:r>
      <w:r w:rsidRPr="00722811">
        <w:rPr>
          <w:rStyle w:val="StyleUnderline"/>
          <w:rFonts w:cs="Calibri"/>
        </w:rPr>
        <w:t>The protocols, themselves, are all ideological</w:t>
      </w:r>
      <w:r w:rsidRPr="00722811">
        <w:rPr>
          <w:rFonts w:cs="Calibri"/>
          <w:sz w:val="16"/>
        </w:rPr>
        <w:t xml:space="preserve"> </w:t>
      </w:r>
      <w:r w:rsidRPr="00722811">
        <w:rPr>
          <w:rFonts w:cs="Calibri"/>
          <w:strike/>
          <w:sz w:val="16"/>
        </w:rPr>
        <w:t>straightjackets</w:t>
      </w:r>
      <w:r w:rsidRPr="00722811">
        <w:rPr>
          <w:rFonts w:cs="Calibri"/>
          <w:sz w:val="16"/>
        </w:rPr>
        <w:t xml:space="preserve"> [</w:t>
      </w:r>
      <w:r w:rsidRPr="00722811">
        <w:rPr>
          <w:rStyle w:val="StyleUnderline"/>
          <w:rFonts w:cs="Calibri"/>
        </w:rPr>
        <w:t>constrictions</w:t>
      </w:r>
      <w:r w:rsidRPr="00722811">
        <w:rPr>
          <w:rFonts w:cs="Calibri"/>
          <w:sz w:val="16"/>
        </w:rPr>
        <w:t xml:space="preserve">] </w:t>
      </w:r>
      <w:r w:rsidRPr="00722811">
        <w:rPr>
          <w:rStyle w:val="StyleUnderline"/>
          <w:rFonts w:cs="Calibri"/>
        </w:rPr>
        <w:t>which preclude the</w:t>
      </w:r>
      <w:r w:rsidRPr="00722811">
        <w:rPr>
          <w:rFonts w:cs="Calibri"/>
          <w:sz w:val="16"/>
        </w:rPr>
        <w:t xml:space="preserve"> kind of </w:t>
      </w:r>
      <w:r w:rsidRPr="00722811">
        <w:rPr>
          <w:rStyle w:val="StyleUnderline"/>
          <w:rFonts w:cs="Calibri"/>
        </w:rPr>
        <w:t xml:space="preserve">investigation of suffering. </w:t>
      </w:r>
      <w:r w:rsidRPr="00722811">
        <w:rPr>
          <w:rStyle w:val="StyleUnderline"/>
          <w:rFonts w:cs="Calibri"/>
          <w:highlight w:val="green"/>
        </w:rPr>
        <w:t xml:space="preserve">In order for Black suffering to be </w:t>
      </w:r>
      <w:r w:rsidRPr="00722811">
        <w:rPr>
          <w:rStyle w:val="StyleUnderline"/>
          <w:rFonts w:cs="Calibri"/>
          <w:bCs/>
          <w:highlight w:val="green"/>
        </w:rPr>
        <w:t>part</w:t>
      </w:r>
      <w:r w:rsidRPr="00722811">
        <w:rPr>
          <w:rStyle w:val="StyleUnderline"/>
          <w:rFonts w:cs="Calibri"/>
          <w:highlight w:val="green"/>
        </w:rPr>
        <w:t xml:space="preserve"> of the debate question, it would have to go through a </w:t>
      </w:r>
      <w:r w:rsidRPr="00722811">
        <w:rPr>
          <w:rStyle w:val="StyleUnderline"/>
          <w:rFonts w:cs="Calibri"/>
          <w:bCs/>
          <w:highlight w:val="green"/>
        </w:rPr>
        <w:t>structural</w:t>
      </w:r>
      <w:r w:rsidRPr="00722811">
        <w:rPr>
          <w:rStyle w:val="StyleUnderline"/>
          <w:rFonts w:cs="Calibri"/>
          <w:highlight w:val="green"/>
        </w:rPr>
        <w:t xml:space="preserve"> adjustment to</w:t>
      </w:r>
      <w:r w:rsidRPr="00722811">
        <w:rPr>
          <w:rStyle w:val="StyleUnderline"/>
          <w:rFonts w:cs="Calibri"/>
        </w:rPr>
        <w:t xml:space="preserve"> begin to </w:t>
      </w:r>
      <w:r w:rsidRPr="00722811">
        <w:rPr>
          <w:rStyle w:val="StyleUnderline"/>
          <w:rFonts w:cs="Calibri"/>
          <w:highlight w:val="green"/>
        </w:rPr>
        <w:t xml:space="preserve">look like the </w:t>
      </w:r>
      <w:r w:rsidRPr="00722811">
        <w:rPr>
          <w:rStyle w:val="StyleUnderline"/>
          <w:rFonts w:cs="Calibri"/>
          <w:bCs/>
          <w:highlight w:val="green"/>
        </w:rPr>
        <w:t>suffering of some other group</w:t>
      </w:r>
      <w:r w:rsidRPr="00722811">
        <w:rPr>
          <w:rFonts w:cs="Calibri"/>
          <w:b/>
          <w:bCs/>
          <w:sz w:val="16"/>
          <w:highlight w:val="green"/>
        </w:rPr>
        <w:t>.</w:t>
      </w:r>
      <w:r w:rsidRPr="00722811">
        <w:rPr>
          <w:rFonts w:cs="Calibri"/>
          <w:sz w:val="16"/>
        </w:rPr>
        <w:t xml:space="preserve"> </w:t>
      </w:r>
      <w:r w:rsidRPr="00722811">
        <w:rPr>
          <w:rStyle w:val="StyleUnderline"/>
          <w:rFonts w:cs="Calibri"/>
        </w:rPr>
        <w:t>The way Hartman talks about this is by suggesting that</w:t>
      </w:r>
      <w:r w:rsidRPr="00722811">
        <w:rPr>
          <w:rFonts w:cs="Calibri"/>
          <w:sz w:val="16"/>
        </w:rPr>
        <w:t xml:space="preserve"> what you have </w:t>
      </w:r>
      <w:r w:rsidRPr="00722811">
        <w:rPr>
          <w:rStyle w:val="StyleUnderline"/>
          <w:rFonts w:cs="Calibri"/>
          <w:highlight w:val="green"/>
        </w:rPr>
        <w:t>in the world of subalterns</w:t>
      </w:r>
      <w:r w:rsidRPr="00722811">
        <w:rPr>
          <w:rFonts w:cs="Calibri"/>
          <w:sz w:val="16"/>
        </w:rPr>
        <w:t>—</w:t>
      </w:r>
      <w:r w:rsidRPr="00722811">
        <w:rPr>
          <w:rStyle w:val="StyleUnderline"/>
          <w:rFonts w:cs="Calibri"/>
        </w:rPr>
        <w:t>degraded humans who suffer</w:t>
      </w:r>
      <w:r w:rsidRPr="00722811">
        <w:rPr>
          <w:rFonts w:cs="Calibri"/>
          <w:sz w:val="16"/>
        </w:rPr>
        <w:t>—</w:t>
      </w:r>
      <w:r w:rsidRPr="00722811">
        <w:rPr>
          <w:rStyle w:val="StyleUnderline"/>
          <w:rFonts w:cs="Calibri"/>
          <w:highlight w:val="green"/>
        </w:rPr>
        <w:t xml:space="preserve">you have </w:t>
      </w:r>
      <w:r w:rsidRPr="00722811">
        <w:rPr>
          <w:rStyle w:val="StyleUnderline"/>
          <w:rFonts w:cs="Calibri"/>
          <w:bCs/>
          <w:highlight w:val="green"/>
        </w:rPr>
        <w:t>narratives</w:t>
      </w:r>
      <w:r w:rsidRPr="00722811">
        <w:rPr>
          <w:rStyle w:val="StyleUnderline"/>
          <w:rFonts w:cs="Calibri"/>
          <w:highlight w:val="green"/>
        </w:rPr>
        <w:t xml:space="preserve"> of</w:t>
      </w:r>
      <w:r w:rsidRPr="00722811">
        <w:rPr>
          <w:rStyle w:val="StyleUnderline"/>
          <w:rFonts w:cs="Calibri"/>
        </w:rPr>
        <w:t xml:space="preserve"> the possibility of </w:t>
      </w:r>
      <w:r w:rsidRPr="00722811">
        <w:rPr>
          <w:rStyle w:val="StyleUnderline"/>
          <w:rFonts w:cs="Calibri"/>
          <w:bCs/>
          <w:highlight w:val="green"/>
        </w:rPr>
        <w:t>real or imagined</w:t>
      </w:r>
      <w:r w:rsidRPr="00722811">
        <w:rPr>
          <w:rStyle w:val="StyleUnderline"/>
          <w:rFonts w:cs="Calibri"/>
          <w:highlight w:val="green"/>
        </w:rPr>
        <w:t xml:space="preserve"> redemption</w:t>
      </w:r>
      <w:r w:rsidRPr="00722811">
        <w:rPr>
          <w:rFonts w:cs="Calibri"/>
          <w:b/>
          <w:sz w:val="16"/>
          <w:highlight w:val="green"/>
        </w:rPr>
        <w:t>,</w:t>
      </w:r>
      <w:r w:rsidRPr="00722811">
        <w:rPr>
          <w:rFonts w:cs="Calibri"/>
          <w:sz w:val="16"/>
        </w:rPr>
        <w:t xml:space="preserve"> which is to say, </w:t>
      </w:r>
      <w:r w:rsidRPr="00722811">
        <w:rPr>
          <w:rStyle w:val="StyleUnderline"/>
          <w:rFonts w:cs="Calibri"/>
        </w:rPr>
        <w:t>narratives which are structured around the question of how to relieve the suffering that didn’t happen before the invasion</w:t>
      </w:r>
      <w:r w:rsidRPr="00722811">
        <w:rPr>
          <w:rFonts w:cs="Calibri"/>
          <w:sz w:val="16"/>
        </w:rPr>
        <w:t xml:space="preserve"> of some sorts. </w:t>
      </w:r>
      <w:r w:rsidRPr="00722811">
        <w:rPr>
          <w:rStyle w:val="StyleUnderline"/>
          <w:rFonts w:cs="Calibri"/>
        </w:rPr>
        <w:t>But what she says with respect to Blacks is that you cannot tell the story of before the invasion, before the destruction</w:t>
      </w:r>
      <w:r w:rsidRPr="00722811">
        <w:rPr>
          <w:rFonts w:cs="Calibri"/>
          <w:sz w:val="16"/>
        </w:rPr>
        <w:t xml:space="preserve">. So, </w:t>
      </w:r>
      <w:r w:rsidRPr="00722811">
        <w:rPr>
          <w:rStyle w:val="StyleUnderline"/>
          <w:rFonts w:cs="Calibri"/>
        </w:rPr>
        <w:t>without being able to do that</w:t>
      </w:r>
      <w:r w:rsidRPr="00722811">
        <w:rPr>
          <w:rFonts w:cs="Calibri"/>
          <w:sz w:val="16"/>
        </w:rPr>
        <w:t xml:space="preserve">, she says </w:t>
      </w:r>
      <w:r w:rsidRPr="00722811">
        <w:rPr>
          <w:rStyle w:val="StyleUnderline"/>
          <w:rFonts w:cs="Calibri"/>
        </w:rPr>
        <w:t>when you think of narrating Blackness, you have to think of repetition as opposed to redemption</w:t>
      </w:r>
      <w:r w:rsidRPr="00722811">
        <w:rPr>
          <w:rFonts w:cs="Calibri"/>
          <w:sz w:val="16"/>
        </w:rPr>
        <w:t xml:space="preserve">. And so when we were off the air, one of the things I said to Marquis and to Josh is that </w:t>
      </w:r>
      <w:r w:rsidRPr="00722811">
        <w:rPr>
          <w:rStyle w:val="StyleUnderline"/>
          <w:rFonts w:cs="Calibri"/>
        </w:rPr>
        <w:t>one of the foreseeable problems with the future of Afropessimism is people</w:t>
      </w:r>
      <w:r w:rsidRPr="00722811">
        <w:rPr>
          <w:rFonts w:cs="Calibri"/>
          <w:sz w:val="16"/>
        </w:rPr>
        <w:t xml:space="preserve"> kind of </w:t>
      </w:r>
      <w:r w:rsidRPr="00722811">
        <w:rPr>
          <w:rStyle w:val="StyleUnderline"/>
          <w:rFonts w:cs="Calibri"/>
        </w:rPr>
        <w:t>cherry-picking from it to enhance the explanatory power of their own suffering. And that cherry-picking will actually, inevitably, leave by the wayside the very deliberate absence in Afropessimism,</w:t>
      </w:r>
      <w:r w:rsidRPr="00722811">
        <w:rPr>
          <w:rFonts w:cs="Calibri"/>
          <w:b/>
          <w:sz w:val="16"/>
        </w:rPr>
        <w:t xml:space="preserve"> and that is the absence </w:t>
      </w:r>
      <w:r w:rsidRPr="00722811">
        <w:rPr>
          <w:rStyle w:val="StyleUnderline"/>
          <w:rFonts w:cs="Calibri"/>
        </w:rPr>
        <w:t>of redemptive theorization, which is present in everything else. Redemptive theorization is theorized through all three volumes of Das Kapital; it’s theorized in the psychoanalytic feminism of</w:t>
      </w:r>
      <w:r w:rsidRPr="00722811">
        <w:rPr>
          <w:rFonts w:cs="Calibri"/>
          <w:sz w:val="16"/>
        </w:rPr>
        <w:t xml:space="preserve"> Hartman and people like </w:t>
      </w:r>
      <w:r w:rsidRPr="00722811">
        <w:rPr>
          <w:rStyle w:val="StyleUnderline"/>
          <w:rFonts w:cs="Calibri"/>
        </w:rPr>
        <w:t>Julia Kristeva</w:t>
      </w:r>
      <w:r w:rsidRPr="00722811">
        <w:rPr>
          <w:rFonts w:cs="Calibri"/>
          <w:sz w:val="16"/>
        </w:rPr>
        <w:t xml:space="preserve">; </w:t>
      </w:r>
      <w:r w:rsidRPr="00722811">
        <w:rPr>
          <w:rStyle w:val="StyleUnderline"/>
          <w:rFonts w:cs="Calibri"/>
        </w:rPr>
        <w:t>it’s theorized in the work of Ward Churchill and Vine Deloria</w:t>
      </w:r>
      <w:r w:rsidRPr="00722811">
        <w:rPr>
          <w:rFonts w:cs="Calibri"/>
          <w:sz w:val="16"/>
        </w:rPr>
        <w:t xml:space="preserve">. </w:t>
      </w:r>
      <w:r w:rsidRPr="00722811">
        <w:rPr>
          <w:rStyle w:val="StyleUnderline"/>
          <w:rFonts w:cs="Calibri"/>
        </w:rPr>
        <w:t>It’s not only theorized</w:t>
      </w:r>
      <w:r w:rsidRPr="00722811">
        <w:rPr>
          <w:rFonts w:cs="Calibri"/>
          <w:sz w:val="16"/>
        </w:rPr>
        <w:t>. I should take a step back</w:t>
      </w:r>
      <w:r w:rsidRPr="00722811">
        <w:rPr>
          <w:rStyle w:val="StyleUnderline"/>
          <w:rFonts w:cs="Calibri"/>
        </w:rPr>
        <w:t>. It’s assumed</w:t>
      </w:r>
      <w:r w:rsidRPr="00722811">
        <w:rPr>
          <w:rFonts w:cs="Calibri"/>
          <w:sz w:val="16"/>
        </w:rPr>
        <w:t xml:space="preserve">. It’s assumed. And so, </w:t>
      </w:r>
      <w:r w:rsidRPr="00722811">
        <w:rPr>
          <w:rStyle w:val="StyleUnderline"/>
          <w:rFonts w:cs="Calibri"/>
        </w:rPr>
        <w:t>these are metacritiques of relationality</w:t>
      </w:r>
      <w:r w:rsidRPr="00722811">
        <w:rPr>
          <w:rFonts w:cs="Calibri"/>
          <w:sz w:val="16"/>
        </w:rPr>
        <w:t xml:space="preserve">. What </w:t>
      </w:r>
      <w:r w:rsidRPr="00722811">
        <w:rPr>
          <w:rStyle w:val="StyleUnderline"/>
          <w:rFonts w:cs="Calibri"/>
          <w:highlight w:val="green"/>
        </w:rPr>
        <w:t>Afropessimism is</w:t>
      </w:r>
      <w:r w:rsidRPr="00722811">
        <w:rPr>
          <w:rFonts w:cs="Calibri"/>
          <w:b/>
          <w:highlight w:val="green"/>
        </w:rPr>
        <w:t xml:space="preserve"> </w:t>
      </w:r>
      <w:r w:rsidRPr="00722811">
        <w:rPr>
          <w:rStyle w:val="Emphasis"/>
          <w:rFonts w:cs="Calibri"/>
          <w:highlight w:val="green"/>
        </w:rPr>
        <w:t>a metacritique of the metacritique</w:t>
      </w:r>
      <w:r w:rsidRPr="00722811">
        <w:rPr>
          <w:rStyle w:val="StyleUnderline"/>
          <w:rFonts w:cs="Calibri"/>
          <w:highlight w:val="green"/>
        </w:rPr>
        <w:t xml:space="preserve">, to show how </w:t>
      </w:r>
      <w:r w:rsidRPr="00722811">
        <w:rPr>
          <w:rStyle w:val="Emphasis"/>
          <w:rFonts w:cs="Calibri"/>
          <w:highlight w:val="green"/>
        </w:rPr>
        <w:t>pure and simple relations are dependent upon</w:t>
      </w:r>
      <w:r w:rsidRPr="00722811">
        <w:rPr>
          <w:rFonts w:cs="Calibri"/>
          <w:sz w:val="16"/>
        </w:rPr>
        <w:t>—they’re parasitic—</w:t>
      </w:r>
      <w:r w:rsidRPr="00722811">
        <w:rPr>
          <w:rStyle w:val="Emphasis"/>
          <w:rFonts w:cs="Calibri"/>
          <w:highlight w:val="green"/>
        </w:rPr>
        <w:t>using blacks as a parasitic host</w:t>
      </w:r>
      <w:r w:rsidRPr="00722811">
        <w:rPr>
          <w:rFonts w:cs="Calibri"/>
          <w:sz w:val="16"/>
        </w:rPr>
        <w:t>.</w:t>
      </w:r>
    </w:p>
    <w:p w14:paraId="309C06D7" w14:textId="77777777" w:rsidR="00C422F0" w:rsidRDefault="00C422F0" w:rsidP="00C422F0"/>
    <w:p w14:paraId="6CBF4004" w14:textId="77777777" w:rsidR="00C422F0" w:rsidRPr="00722811" w:rsidRDefault="00C422F0" w:rsidP="00C422F0">
      <w:pPr>
        <w:pStyle w:val="Heading4"/>
        <w:rPr>
          <w:rFonts w:cs="Calibri"/>
        </w:rPr>
      </w:pPr>
      <w:r w:rsidRPr="00722811">
        <w:rPr>
          <w:rFonts w:cs="Calibri"/>
        </w:rPr>
        <w:t>The only possible demand is one that calls for the end of the world itself—the affirmative represents a conflict within the paradigm of America but refuses to challenge the foundational antagonism that produces the violence that undergirds the that same paradigm</w:t>
      </w:r>
      <w:r>
        <w:rPr>
          <w:rFonts w:cs="Calibri"/>
        </w:rPr>
        <w:t xml:space="preserve"> – solves the aff but aff can’t solve the K</w:t>
      </w:r>
    </w:p>
    <w:p w14:paraId="0007D876" w14:textId="77777777" w:rsidR="00C422F0" w:rsidRPr="00722811" w:rsidRDefault="00C422F0" w:rsidP="00C422F0">
      <w:pPr>
        <w:rPr>
          <w:rFonts w:cs="Calibri"/>
        </w:rPr>
      </w:pPr>
      <w:r w:rsidRPr="00722811">
        <w:rPr>
          <w:rStyle w:val="Style13ptBold"/>
          <w:rFonts w:cs="Calibri"/>
        </w:rPr>
        <w:t>Wilderson, ’10</w:t>
      </w:r>
      <w:r w:rsidRPr="00722811">
        <w:rPr>
          <w:rFonts w:cs="Calibri"/>
        </w:rPr>
        <w:t xml:space="preserve"> [2010, Frank B. Wilderson is an Associate Professor of African-American Studies at UC Irvine and has a Ph.D. from UC Berkeley, “Red, White &amp; Black: Cinema and the Structure of U.S. Antagonisms,”]</w:t>
      </w:r>
    </w:p>
    <w:p w14:paraId="4807D5D9" w14:textId="77777777" w:rsidR="00C422F0" w:rsidRPr="00722811" w:rsidRDefault="00C422F0" w:rsidP="00C422F0">
      <w:pPr>
        <w:rPr>
          <w:rFonts w:cs="Calibri"/>
          <w:sz w:val="16"/>
        </w:rPr>
      </w:pPr>
      <w:r w:rsidRPr="00722811">
        <w:rPr>
          <w:rFonts w:cs="Calibri"/>
          <w:sz w:val="16"/>
        </w:rPr>
        <w:t>Leaving</w:t>
      </w:r>
      <w:r w:rsidRPr="00722811">
        <w:rPr>
          <w:rFonts w:eastAsia="Garamond" w:cs="Calibri"/>
          <w:sz w:val="16"/>
        </w:rPr>
        <w:t xml:space="preserve"> </w:t>
      </w:r>
      <w:r w:rsidRPr="00722811">
        <w:rPr>
          <w:rFonts w:cs="Calibri"/>
          <w:sz w:val="16"/>
        </w:rPr>
        <w:t>aside</w:t>
      </w:r>
      <w:r w:rsidRPr="00722811">
        <w:rPr>
          <w:rFonts w:eastAsia="Garamond" w:cs="Calibri"/>
          <w:sz w:val="16"/>
        </w:rPr>
        <w:t xml:space="preserve"> </w:t>
      </w:r>
      <w:r w:rsidRPr="00722811">
        <w:rPr>
          <w:rFonts w:cs="Calibri"/>
          <w:sz w:val="16"/>
        </w:rPr>
        <w:t>for</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moment</w:t>
      </w:r>
      <w:r w:rsidRPr="00722811">
        <w:rPr>
          <w:rFonts w:eastAsia="Garamond" w:cs="Calibri"/>
          <w:sz w:val="16"/>
        </w:rPr>
        <w:t xml:space="preserve"> </w:t>
      </w:r>
      <w:r w:rsidRPr="00722811">
        <w:rPr>
          <w:rFonts w:cs="Calibri"/>
          <w:sz w:val="16"/>
        </w:rPr>
        <w:t>their</w:t>
      </w:r>
      <w:r w:rsidRPr="00722811">
        <w:rPr>
          <w:rFonts w:eastAsia="Garamond" w:cs="Calibri"/>
          <w:sz w:val="16"/>
        </w:rPr>
        <w:t xml:space="preserve"> </w:t>
      </w:r>
      <w:r w:rsidRPr="00722811">
        <w:rPr>
          <w:rFonts w:cs="Calibri"/>
          <w:sz w:val="16"/>
        </w:rPr>
        <w:t>state</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mind,</w:t>
      </w:r>
      <w:r w:rsidRPr="00722811">
        <w:rPr>
          <w:rFonts w:eastAsia="Garamond" w:cs="Calibri"/>
          <w:sz w:val="16"/>
        </w:rPr>
        <w:t xml:space="preserve"> </w:t>
      </w:r>
      <w:r w:rsidRPr="00722811">
        <w:rPr>
          <w:rFonts w:cs="Calibri"/>
          <w:sz w:val="16"/>
        </w:rPr>
        <w:t>it</w:t>
      </w:r>
      <w:r w:rsidRPr="00722811">
        <w:rPr>
          <w:rFonts w:eastAsia="Garamond" w:cs="Calibri"/>
          <w:sz w:val="16"/>
        </w:rPr>
        <w:t xml:space="preserve"> </w:t>
      </w:r>
      <w:r w:rsidRPr="00722811">
        <w:rPr>
          <w:rFonts w:cs="Calibri"/>
          <w:sz w:val="16"/>
        </w:rPr>
        <w:t>would</w:t>
      </w:r>
      <w:r w:rsidRPr="00722811">
        <w:rPr>
          <w:rFonts w:eastAsia="Garamond" w:cs="Calibri"/>
          <w:sz w:val="16"/>
        </w:rPr>
        <w:t xml:space="preserve"> </w:t>
      </w:r>
      <w:r w:rsidRPr="00722811">
        <w:rPr>
          <w:rFonts w:cs="Calibri"/>
          <w:sz w:val="16"/>
        </w:rPr>
        <w:t>seem</w:t>
      </w:r>
      <w:r w:rsidRPr="00722811">
        <w:rPr>
          <w:rFonts w:eastAsia="Garamond" w:cs="Calibri"/>
          <w:sz w:val="16"/>
        </w:rPr>
        <w:t xml:space="preserve"> </w:t>
      </w:r>
      <w:r w:rsidRPr="00722811">
        <w:rPr>
          <w:rFonts w:cs="Calibri"/>
          <w:sz w:val="16"/>
        </w:rPr>
        <w:t>that</w:t>
      </w:r>
      <w:r w:rsidRPr="00722811">
        <w:rPr>
          <w:rFonts w:eastAsia="Garamond" w:cs="Calibri"/>
          <w:sz w:val="16"/>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structure</w:t>
      </w:r>
      <w:r w:rsidRPr="00722811">
        <w:rPr>
          <w:rFonts w:cs="Calibri"/>
          <w:sz w:val="16"/>
        </w:rPr>
        <w:t>,</w:t>
      </w:r>
      <w:r w:rsidRPr="00722811">
        <w:rPr>
          <w:rFonts w:eastAsia="Garamond" w:cs="Calibri"/>
          <w:sz w:val="16"/>
        </w:rPr>
        <w:t xml:space="preserve"> </w:t>
      </w:r>
      <w:r w:rsidRPr="00722811">
        <w:rPr>
          <w:rFonts w:cs="Calibri"/>
          <w:sz w:val="16"/>
        </w:rPr>
        <w:t>that</w:t>
      </w:r>
      <w:r w:rsidRPr="00722811">
        <w:rPr>
          <w:rFonts w:eastAsia="Garamond" w:cs="Calibri"/>
          <w:sz w:val="16"/>
        </w:rPr>
        <w:t xml:space="preserve"> </w:t>
      </w:r>
      <w:r w:rsidRPr="00722811">
        <w:rPr>
          <w:rFonts w:cs="Calibri"/>
          <w:sz w:val="16"/>
        </w:rPr>
        <w:t>is</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say</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rebar,</w:t>
      </w:r>
      <w:r w:rsidRPr="00722811">
        <w:rPr>
          <w:rFonts w:eastAsia="Garamond" w:cs="Calibri"/>
          <w:sz w:val="16"/>
        </w:rPr>
        <w:t xml:space="preserve"> </w:t>
      </w:r>
      <w:r w:rsidRPr="00722811">
        <w:rPr>
          <w:rFonts w:cs="Calibri"/>
          <w:sz w:val="16"/>
        </w:rPr>
        <w:t>or</w:t>
      </w:r>
      <w:r w:rsidRPr="00722811">
        <w:rPr>
          <w:rFonts w:eastAsia="Garamond" w:cs="Calibri"/>
          <w:sz w:val="16"/>
        </w:rPr>
        <w:t xml:space="preserve"> </w:t>
      </w:r>
      <w:r w:rsidRPr="00722811">
        <w:rPr>
          <w:rFonts w:cs="Calibri"/>
          <w:sz w:val="16"/>
        </w:rPr>
        <w:t>better</w:t>
      </w:r>
      <w:r w:rsidRPr="00722811">
        <w:rPr>
          <w:rFonts w:eastAsia="Garamond" w:cs="Calibri"/>
          <w:sz w:val="16"/>
        </w:rPr>
        <w:t xml:space="preserve"> </w:t>
      </w:r>
      <w:r w:rsidRPr="00722811">
        <w:rPr>
          <w:rFonts w:cs="Calibri"/>
          <w:sz w:val="16"/>
        </w:rPr>
        <w:t>still</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grammar</w:t>
      </w:r>
      <w:r w:rsidRPr="00722811">
        <w:rPr>
          <w:rFonts w:eastAsia="Garamond" w:cs="Calibri"/>
          <w:sz w:val="16"/>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their</w:t>
      </w:r>
      <w:r w:rsidRPr="00722811">
        <w:rPr>
          <w:rStyle w:val="IntenseEmphasis"/>
          <w:rFonts w:eastAsia="Garamond" w:cs="Calibri"/>
        </w:rPr>
        <w:t xml:space="preserve"> </w:t>
      </w:r>
      <w:r w:rsidRPr="00722811">
        <w:rPr>
          <w:rStyle w:val="IntenseEmphasis"/>
          <w:rFonts w:cs="Calibri"/>
        </w:rPr>
        <w:t>demands</w:t>
      </w:r>
      <w:r w:rsidRPr="00722811">
        <w:rPr>
          <w:rFonts w:eastAsia="Garamond" w:cs="Calibri"/>
          <w:sz w:val="16"/>
        </w:rPr>
        <w:t>—</w:t>
      </w:r>
      <w:r w:rsidRPr="00722811">
        <w:rPr>
          <w:rFonts w:cs="Calibri"/>
          <w:sz w:val="16"/>
        </w:rPr>
        <w:t>and,</w:t>
      </w:r>
      <w:r w:rsidRPr="00722811">
        <w:rPr>
          <w:rFonts w:eastAsia="Garamond" w:cs="Calibri"/>
          <w:sz w:val="16"/>
        </w:rPr>
        <w:t xml:space="preserve"> </w:t>
      </w:r>
      <w:r w:rsidRPr="00722811">
        <w:rPr>
          <w:rFonts w:cs="Calibri"/>
          <w:sz w:val="16"/>
        </w:rPr>
        <w:t>by</w:t>
      </w:r>
      <w:r w:rsidRPr="00722811">
        <w:rPr>
          <w:rFonts w:eastAsia="Garamond" w:cs="Calibri"/>
          <w:sz w:val="16"/>
        </w:rPr>
        <w:t xml:space="preserve"> </w:t>
      </w:r>
      <w:r w:rsidRPr="00722811">
        <w:rPr>
          <w:rFonts w:cs="Calibri"/>
          <w:sz w:val="16"/>
        </w:rPr>
        <w:t>extension,</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grammar</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their</w:t>
      </w:r>
      <w:r w:rsidRPr="00722811">
        <w:rPr>
          <w:rFonts w:eastAsia="Garamond" w:cs="Calibri"/>
          <w:sz w:val="16"/>
        </w:rPr>
        <w:t xml:space="preserve"> </w:t>
      </w:r>
      <w:r w:rsidRPr="00722811">
        <w:rPr>
          <w:rFonts w:cs="Calibri"/>
          <w:sz w:val="16"/>
        </w:rPr>
        <w:t>suffering</w:t>
      </w:r>
      <w:r w:rsidRPr="00722811">
        <w:rPr>
          <w:rFonts w:eastAsia="Garamond" w:cs="Calibri"/>
          <w:sz w:val="16"/>
        </w:rPr>
        <w:t>—</w:t>
      </w:r>
      <w:r w:rsidRPr="00722811">
        <w:rPr>
          <w:rStyle w:val="IntenseEmphasis"/>
          <w:rFonts w:cs="Calibri"/>
        </w:rPr>
        <w:t>was</w:t>
      </w:r>
      <w:r w:rsidRPr="00722811">
        <w:rPr>
          <w:rFonts w:eastAsia="Garamond" w:cs="Calibri"/>
          <w:sz w:val="16"/>
        </w:rPr>
        <w:t xml:space="preserve"> </w:t>
      </w:r>
      <w:r w:rsidRPr="00722811">
        <w:rPr>
          <w:rFonts w:cs="Calibri"/>
          <w:sz w:val="16"/>
        </w:rPr>
        <w:t>indeed</w:t>
      </w:r>
      <w:r w:rsidRPr="00722811">
        <w:rPr>
          <w:rFonts w:eastAsia="Garamond" w:cs="Calibri"/>
          <w:sz w:val="16"/>
        </w:rPr>
        <w:t xml:space="preserve"> </w:t>
      </w:r>
      <w:r w:rsidRPr="00722811">
        <w:rPr>
          <w:rFonts w:cs="Calibri"/>
          <w:sz w:val="16"/>
        </w:rPr>
        <w:t>an</w:t>
      </w:r>
      <w:r w:rsidRPr="00722811">
        <w:rPr>
          <w:rFonts w:eastAsia="Garamond" w:cs="Calibri"/>
          <w:sz w:val="16"/>
        </w:rPr>
        <w:t xml:space="preserve"> </w:t>
      </w:r>
      <w:r w:rsidRPr="00722811">
        <w:rPr>
          <w:rStyle w:val="IntenseEmphasis"/>
          <w:rFonts w:cs="Calibri"/>
        </w:rPr>
        <w:t>ethical</w:t>
      </w:r>
      <w:r w:rsidRPr="00722811">
        <w:rPr>
          <w:rFonts w:eastAsia="Garamond" w:cs="Calibri"/>
          <w:sz w:val="16"/>
        </w:rPr>
        <w:t xml:space="preserve"> </w:t>
      </w:r>
      <w:r w:rsidRPr="00722811">
        <w:rPr>
          <w:rFonts w:cs="Calibri"/>
          <w:sz w:val="16"/>
        </w:rPr>
        <w:t>grammar.</w:t>
      </w:r>
      <w:r w:rsidRPr="00722811">
        <w:rPr>
          <w:rFonts w:eastAsia="Garamond" w:cs="Calibri"/>
          <w:sz w:val="16"/>
        </w:rPr>
        <w:t xml:space="preserve"> </w:t>
      </w:r>
      <w:r w:rsidRPr="00722811">
        <w:rPr>
          <w:rFonts w:cs="Calibri"/>
          <w:sz w:val="16"/>
        </w:rPr>
        <w:t>Perhaps</w:t>
      </w:r>
      <w:r w:rsidRPr="00722811">
        <w:rPr>
          <w:rFonts w:eastAsia="Garamond" w:cs="Calibri"/>
          <w:sz w:val="16"/>
        </w:rPr>
        <w:t xml:space="preserve"> </w:t>
      </w:r>
      <w:r w:rsidRPr="00722811">
        <w:rPr>
          <w:rStyle w:val="IntenseEmphasis"/>
          <w:rFonts w:cs="Calibri"/>
        </w:rPr>
        <w:t>their</w:t>
      </w:r>
      <w:r w:rsidRPr="00722811">
        <w:rPr>
          <w:rStyle w:val="IntenseEmphasis"/>
          <w:rFonts w:eastAsia="Garamond" w:cs="Calibri"/>
        </w:rPr>
        <w:t xml:space="preserve"> </w:t>
      </w:r>
      <w:r w:rsidRPr="00722811">
        <w:rPr>
          <w:rStyle w:val="IntenseEmphasis"/>
          <w:rFonts w:cs="Calibri"/>
        </w:rPr>
        <w:t>grammars</w:t>
      </w:r>
      <w:r w:rsidRPr="00722811">
        <w:rPr>
          <w:rStyle w:val="IntenseEmphasis"/>
          <w:rFonts w:eastAsia="Garamond" w:cs="Calibri"/>
        </w:rPr>
        <w:t xml:space="preserve"> </w:t>
      </w:r>
      <w:r w:rsidRPr="00722811">
        <w:rPr>
          <w:rStyle w:val="IntenseEmphasis"/>
          <w:rFonts w:cs="Calibri"/>
        </w:rPr>
        <w:t>are</w:t>
      </w:r>
      <w:r w:rsidRPr="00722811">
        <w:rPr>
          <w:rStyle w:val="Intense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only</w:t>
      </w:r>
      <w:r w:rsidRPr="00722811">
        <w:rPr>
          <w:rStyle w:val="Emphasis"/>
          <w:rFonts w:eastAsia="Garamond" w:cs="Calibri"/>
        </w:rPr>
        <w:t xml:space="preserve"> </w:t>
      </w:r>
      <w:r w:rsidRPr="00722811">
        <w:rPr>
          <w:rStyle w:val="Emphasis"/>
          <w:rFonts w:cs="Calibri"/>
        </w:rPr>
        <w:t>ethical</w:t>
      </w:r>
      <w:r w:rsidRPr="00722811">
        <w:rPr>
          <w:rStyle w:val="Emphasis"/>
          <w:rFonts w:eastAsia="Garamond" w:cs="Calibri"/>
        </w:rPr>
        <w:t xml:space="preserve"> </w:t>
      </w:r>
      <w:r w:rsidRPr="00722811">
        <w:rPr>
          <w:rStyle w:val="Emphasis"/>
          <w:rFonts w:cs="Calibri"/>
        </w:rPr>
        <w:t>grammars</w:t>
      </w:r>
      <w:r w:rsidRPr="00722811">
        <w:rPr>
          <w:rStyle w:val="Emphasis"/>
          <w:rFonts w:eastAsia="Garamond" w:cs="Calibri"/>
        </w:rPr>
        <w:t xml:space="preserve"> </w:t>
      </w:r>
      <w:r w:rsidRPr="00722811">
        <w:rPr>
          <w:rStyle w:val="Emphasis"/>
          <w:rFonts w:cs="Calibri"/>
        </w:rPr>
        <w:t>available</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modern</w:t>
      </w:r>
      <w:r w:rsidRPr="00722811">
        <w:rPr>
          <w:rStyle w:val="IntenseEmphasis"/>
          <w:rFonts w:eastAsia="Garamond" w:cs="Calibri"/>
        </w:rPr>
        <w:t xml:space="preserve"> </w:t>
      </w:r>
      <w:r w:rsidRPr="00722811">
        <w:rPr>
          <w:rStyle w:val="IntenseEmphasis"/>
          <w:rFonts w:cs="Calibri"/>
        </w:rPr>
        <w:t>politics</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modernity</w:t>
      </w:r>
      <w:r w:rsidRPr="00722811">
        <w:rPr>
          <w:rStyle w:val="IntenseEmphasis"/>
          <w:rFonts w:eastAsia="Garamond" w:cs="Calibri"/>
        </w:rPr>
        <w:t xml:space="preserve"> </w:t>
      </w:r>
      <w:r w:rsidRPr="00722811">
        <w:rPr>
          <w:rStyle w:val="IntenseEmphasis"/>
          <w:rFonts w:cs="Calibri"/>
        </w:rPr>
        <w:t>writ</w:t>
      </w:r>
      <w:r w:rsidRPr="00722811">
        <w:rPr>
          <w:rStyle w:val="IntenseEmphasis"/>
          <w:rFonts w:eastAsia="Garamond" w:cs="Calibri"/>
        </w:rPr>
        <w:t xml:space="preserve"> </w:t>
      </w:r>
      <w:r w:rsidRPr="00722811">
        <w:rPr>
          <w:rStyle w:val="IntenseEmphasis"/>
          <w:rFonts w:cs="Calibri"/>
        </w:rPr>
        <w:t>large</w:t>
      </w:r>
      <w:r w:rsidRPr="00722811">
        <w:rPr>
          <w:rFonts w:cs="Calibri"/>
          <w:sz w:val="16"/>
        </w:rPr>
        <w:t>,</w:t>
      </w:r>
      <w:r w:rsidRPr="00722811">
        <w:rPr>
          <w:rFonts w:eastAsia="Garamond" w:cs="Calibri"/>
          <w:sz w:val="16"/>
        </w:rPr>
        <w:t xml:space="preserve"> </w:t>
      </w:r>
      <w:r w:rsidRPr="00722811">
        <w:rPr>
          <w:rFonts w:cs="Calibri"/>
          <w:sz w:val="16"/>
        </w:rPr>
        <w:t>for</w:t>
      </w:r>
      <w:r w:rsidRPr="00722811">
        <w:rPr>
          <w:rFonts w:eastAsia="Garamond" w:cs="Calibri"/>
          <w:sz w:val="16"/>
        </w:rPr>
        <w:t xml:space="preserve"> </w:t>
      </w:r>
      <w:r w:rsidRPr="00722811">
        <w:rPr>
          <w:rStyle w:val="IntenseEmphasis"/>
          <w:rFonts w:cs="Calibri"/>
        </w:rPr>
        <w:t>they</w:t>
      </w:r>
      <w:r w:rsidRPr="00722811">
        <w:rPr>
          <w:rStyle w:val="IntenseEmphasis"/>
          <w:rFonts w:eastAsia="Garamond" w:cs="Calibri"/>
        </w:rPr>
        <w:t xml:space="preserve"> </w:t>
      </w:r>
      <w:r w:rsidRPr="00722811">
        <w:rPr>
          <w:rStyle w:val="IntenseEmphasis"/>
          <w:rFonts w:cs="Calibri"/>
        </w:rPr>
        <w:t>draw</w:t>
      </w:r>
      <w:r w:rsidRPr="00722811">
        <w:rPr>
          <w:rStyle w:val="IntenseEmphasis"/>
          <w:rFonts w:eastAsia="Garamond" w:cs="Calibri"/>
        </w:rPr>
        <w:t xml:space="preserve"> </w:t>
      </w:r>
      <w:r w:rsidRPr="00722811">
        <w:rPr>
          <w:rStyle w:val="IntenseEmphasis"/>
          <w:rFonts w:cs="Calibri"/>
        </w:rPr>
        <w:t>our</w:t>
      </w:r>
      <w:r w:rsidRPr="00722811">
        <w:rPr>
          <w:rStyle w:val="IntenseEmphasis"/>
          <w:rFonts w:eastAsia="Garamond" w:cs="Calibri"/>
        </w:rPr>
        <w:t xml:space="preserve"> </w:t>
      </w:r>
      <w:r w:rsidRPr="00722811">
        <w:rPr>
          <w:rStyle w:val="IntenseEmphasis"/>
          <w:rFonts w:cs="Calibri"/>
        </w:rPr>
        <w:t>attention</w:t>
      </w:r>
      <w:r w:rsidRPr="00722811">
        <w:rPr>
          <w:rStyle w:val="IntenseEmphasis"/>
          <w:rFonts w:eastAsia="Garamond" w:cs="Calibri"/>
        </w:rPr>
        <w:t xml:space="preserve"> </w:t>
      </w:r>
      <w:r w:rsidRPr="00722811">
        <w:rPr>
          <w:rStyle w:val="Emphasis"/>
          <w:rFonts w:cs="Calibri"/>
        </w:rPr>
        <w:t>not</w:t>
      </w:r>
      <w:r w:rsidRPr="00722811">
        <w:rPr>
          <w:rStyle w:val="Emphasis"/>
          <w:rFonts w:eastAsia="Garamond" w:cs="Calibri"/>
        </w:rPr>
        <w:t xml:space="preserve"> </w:t>
      </w:r>
      <w:r w:rsidRPr="00722811">
        <w:rPr>
          <w:rStyle w:val="Emphasis"/>
          <w:rFonts w:cs="Calibri"/>
        </w:rPr>
        <w:t>to</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way</w:t>
      </w:r>
      <w:r w:rsidRPr="00722811">
        <w:rPr>
          <w:rStyle w:val="Emphasis"/>
          <w:rFonts w:eastAsia="Garamond" w:cs="Calibri"/>
        </w:rPr>
        <w:t xml:space="preserve"> </w:t>
      </w:r>
      <w:r w:rsidRPr="00722811">
        <w:rPr>
          <w:rStyle w:val="Emphasis"/>
          <w:rFonts w:cs="Calibri"/>
        </w:rPr>
        <w:t>in</w:t>
      </w:r>
      <w:r w:rsidRPr="00722811">
        <w:rPr>
          <w:rStyle w:val="Emphasis"/>
          <w:rFonts w:eastAsia="Garamond" w:cs="Calibri"/>
        </w:rPr>
        <w:t xml:space="preserve"> </w:t>
      </w:r>
      <w:r w:rsidRPr="00722811">
        <w:rPr>
          <w:rStyle w:val="Emphasis"/>
          <w:rFonts w:cs="Calibri"/>
        </w:rPr>
        <w:t>which</w:t>
      </w:r>
      <w:r w:rsidRPr="00722811">
        <w:rPr>
          <w:rStyle w:val="Emphasis"/>
          <w:rFonts w:eastAsia="Garamond" w:cs="Calibri"/>
        </w:rPr>
        <w:t xml:space="preserve"> </w:t>
      </w:r>
      <w:r w:rsidRPr="00722811">
        <w:rPr>
          <w:rStyle w:val="Emphasis"/>
          <w:rFonts w:cs="Calibri"/>
        </w:rPr>
        <w:t>space</w:t>
      </w:r>
      <w:r w:rsidRPr="00722811">
        <w:rPr>
          <w:rStyle w:val="Emphasis"/>
          <w:rFonts w:eastAsia="Garamond" w:cs="Calibri"/>
        </w:rPr>
        <w:t xml:space="preserve"> </w:t>
      </w:r>
      <w:r w:rsidRPr="00722811">
        <w:rPr>
          <w:rStyle w:val="Emphasis"/>
          <w:rFonts w:cs="Calibri"/>
        </w:rPr>
        <w:t>and</w:t>
      </w:r>
      <w:r w:rsidRPr="00722811">
        <w:rPr>
          <w:rStyle w:val="Emphasis"/>
          <w:rFonts w:eastAsia="Garamond" w:cs="Calibri"/>
        </w:rPr>
        <w:t xml:space="preserve"> </w:t>
      </w:r>
      <w:r w:rsidRPr="00722811">
        <w:rPr>
          <w:rStyle w:val="Emphasis"/>
          <w:rFonts w:cs="Calibri"/>
        </w:rPr>
        <w:t>time</w:t>
      </w:r>
      <w:r w:rsidRPr="00722811">
        <w:rPr>
          <w:rStyle w:val="Emphasis"/>
          <w:rFonts w:eastAsia="Garamond" w:cs="Calibri"/>
        </w:rPr>
        <w:t xml:space="preserve"> </w:t>
      </w:r>
      <w:r w:rsidRPr="00722811">
        <w:rPr>
          <w:rStyle w:val="Emphasis"/>
          <w:rFonts w:cs="Calibri"/>
        </w:rPr>
        <w:t>are</w:t>
      </w:r>
      <w:r w:rsidRPr="00722811">
        <w:rPr>
          <w:rStyle w:val="Emphasis"/>
          <w:rFonts w:eastAsia="Garamond" w:cs="Calibri"/>
        </w:rPr>
        <w:t xml:space="preserve"> </w:t>
      </w:r>
      <w:r w:rsidRPr="00722811">
        <w:rPr>
          <w:rStyle w:val="Emphasis"/>
          <w:rFonts w:cs="Calibri"/>
        </w:rPr>
        <w:t>used</w:t>
      </w:r>
      <w:r w:rsidRPr="00722811">
        <w:rPr>
          <w:rStyle w:val="Emphasis"/>
          <w:rFonts w:eastAsia="Garamond" w:cs="Calibri"/>
        </w:rPr>
        <w:t xml:space="preserve"> </w:t>
      </w:r>
      <w:r w:rsidRPr="00722811">
        <w:rPr>
          <w:rStyle w:val="Emphasis"/>
          <w:rFonts w:cs="Calibri"/>
        </w:rPr>
        <w:t>and</w:t>
      </w:r>
      <w:r w:rsidRPr="00722811">
        <w:rPr>
          <w:rStyle w:val="Emphasis"/>
          <w:rFonts w:eastAsia="Garamond" w:cs="Calibri"/>
        </w:rPr>
        <w:t xml:space="preserve"> </w:t>
      </w:r>
      <w:r w:rsidRPr="00722811">
        <w:rPr>
          <w:rStyle w:val="Emphasis"/>
          <w:rFonts w:cs="Calibri"/>
        </w:rPr>
        <w:t>abused</w:t>
      </w:r>
      <w:r w:rsidRPr="00722811">
        <w:rPr>
          <w:rStyle w:val="IntenseEmphasis"/>
          <w:rFonts w:eastAsia="Garamond" w:cs="Calibri"/>
        </w:rPr>
        <w:t xml:space="preserve"> </w:t>
      </w:r>
      <w:r w:rsidRPr="00722811">
        <w:rPr>
          <w:rStyle w:val="IntenseEmphasis"/>
          <w:rFonts w:cs="Calibri"/>
        </w:rPr>
        <w:t>by</w:t>
      </w:r>
      <w:r w:rsidRPr="00722811">
        <w:rPr>
          <w:rStyle w:val="IntenseEmphasis"/>
          <w:rFonts w:eastAsia="Garamond" w:cs="Calibri"/>
        </w:rPr>
        <w:t xml:space="preserve"> </w:t>
      </w:r>
      <w:r w:rsidRPr="00722811">
        <w:rPr>
          <w:rStyle w:val="IntenseEmphasis"/>
          <w:rFonts w:cs="Calibri"/>
        </w:rPr>
        <w:t>enfranchised</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violently</w:t>
      </w:r>
      <w:r w:rsidRPr="00722811">
        <w:rPr>
          <w:rStyle w:val="IntenseEmphasis"/>
          <w:rFonts w:eastAsia="Garamond" w:cs="Calibri"/>
        </w:rPr>
        <w:t xml:space="preserve"> </w:t>
      </w:r>
      <w:r w:rsidRPr="00722811">
        <w:rPr>
          <w:rStyle w:val="IntenseEmphasis"/>
          <w:rFonts w:cs="Calibri"/>
        </w:rPr>
        <w:t>powerful</w:t>
      </w:r>
      <w:r w:rsidRPr="00722811">
        <w:rPr>
          <w:rStyle w:val="IntenseEmphasis"/>
          <w:rFonts w:eastAsia="Garamond" w:cs="Calibri"/>
        </w:rPr>
        <w:t xml:space="preserve"> </w:t>
      </w:r>
      <w:r w:rsidRPr="00722811">
        <w:rPr>
          <w:rStyle w:val="IntenseEmphasis"/>
          <w:rFonts w:cs="Calibri"/>
        </w:rPr>
        <w:t>interests,</w:t>
      </w:r>
      <w:r w:rsidRPr="00722811">
        <w:rPr>
          <w:rStyle w:val="IntenseEmphasis"/>
          <w:rFonts w:eastAsia="Garamond" w:cs="Calibri"/>
        </w:rPr>
        <w:t xml:space="preserve"> </w:t>
      </w:r>
      <w:r w:rsidRPr="00722811">
        <w:rPr>
          <w:rStyle w:val="Emphasis"/>
          <w:rFonts w:cs="Calibri"/>
        </w:rPr>
        <w:t>but</w:t>
      </w:r>
      <w:r w:rsidRPr="00722811">
        <w:rPr>
          <w:rStyle w:val="Emphasis"/>
          <w:rFonts w:eastAsia="Garamond" w:cs="Calibri"/>
        </w:rPr>
        <w:t xml:space="preserve"> </w:t>
      </w:r>
      <w:r w:rsidRPr="00722811">
        <w:rPr>
          <w:rStyle w:val="Emphasis"/>
          <w:rFonts w:cs="Calibri"/>
        </w:rPr>
        <w:t>to</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violence</w:t>
      </w:r>
      <w:r w:rsidRPr="00722811">
        <w:rPr>
          <w:rStyle w:val="Emphasis"/>
          <w:rFonts w:eastAsia="Garamond" w:cs="Calibri"/>
        </w:rPr>
        <w:t xml:space="preserve"> </w:t>
      </w:r>
      <w:r w:rsidRPr="00722811">
        <w:rPr>
          <w:rStyle w:val="Emphasis"/>
          <w:rFonts w:cs="Calibri"/>
        </w:rPr>
        <w:t>that</w:t>
      </w:r>
      <w:r w:rsidRPr="00722811">
        <w:rPr>
          <w:rStyle w:val="Emphasis"/>
          <w:rFonts w:eastAsia="Garamond" w:cs="Calibri"/>
        </w:rPr>
        <w:t xml:space="preserve"> </w:t>
      </w:r>
      <w:r w:rsidRPr="00722811">
        <w:rPr>
          <w:rStyle w:val="Emphasis"/>
          <w:rFonts w:cs="Calibri"/>
        </w:rPr>
        <w:t>underwrites</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modern</w:t>
      </w:r>
      <w:r w:rsidRPr="00722811">
        <w:rPr>
          <w:rStyle w:val="Emphasis"/>
          <w:rFonts w:eastAsia="Garamond" w:cs="Calibri"/>
        </w:rPr>
        <w:t xml:space="preserve"> </w:t>
      </w:r>
      <w:r w:rsidRPr="00722811">
        <w:rPr>
          <w:rStyle w:val="Emphasis"/>
          <w:rFonts w:cs="Calibri"/>
        </w:rPr>
        <w:t>world</w:t>
      </w:r>
      <w:r w:rsidRPr="00722811">
        <w:rPr>
          <w:rStyle w:val="Emphasis"/>
          <w:rFonts w:eastAsia="Garamond" w:cs="Calibri"/>
        </w:rPr>
        <w:t>’</w:t>
      </w:r>
      <w:r w:rsidRPr="00722811">
        <w:rPr>
          <w:rStyle w:val="Emphasis"/>
          <w:rFonts w:cs="Calibri"/>
        </w:rPr>
        <w:t>s</w:t>
      </w:r>
      <w:r w:rsidRPr="00722811">
        <w:rPr>
          <w:rStyle w:val="Emphasis"/>
          <w:rFonts w:eastAsia="Garamond" w:cs="Calibri"/>
        </w:rPr>
        <w:t xml:space="preserve"> </w:t>
      </w:r>
      <w:r w:rsidRPr="00722811">
        <w:rPr>
          <w:rStyle w:val="Emphasis"/>
          <w:rFonts w:cs="Calibri"/>
        </w:rPr>
        <w:t>capacity</w:t>
      </w:r>
      <w:r w:rsidRPr="00722811">
        <w:rPr>
          <w:rStyle w:val="Emphasis"/>
          <w:rFonts w:eastAsia="Garamond" w:cs="Calibri"/>
        </w:rPr>
        <w:t xml:space="preserve"> </w:t>
      </w:r>
      <w:r w:rsidRPr="00722811">
        <w:rPr>
          <w:rStyle w:val="Emphasis"/>
          <w:rFonts w:cs="Calibri"/>
        </w:rPr>
        <w:t>to</w:t>
      </w:r>
      <w:r w:rsidRPr="00722811">
        <w:rPr>
          <w:rStyle w:val="Emphasis"/>
          <w:rFonts w:eastAsia="Garamond" w:cs="Calibri"/>
        </w:rPr>
        <w:t xml:space="preserve"> </w:t>
      </w:r>
      <w:r w:rsidRPr="00722811">
        <w:rPr>
          <w:rStyle w:val="Emphasis"/>
          <w:rFonts w:cs="Calibri"/>
        </w:rPr>
        <w:t>think,</w:t>
      </w:r>
      <w:r w:rsidRPr="00722811">
        <w:rPr>
          <w:rStyle w:val="Emphasis"/>
          <w:rFonts w:eastAsia="Garamond" w:cs="Calibri"/>
        </w:rPr>
        <w:t xml:space="preserve"> </w:t>
      </w:r>
      <w:r w:rsidRPr="00722811">
        <w:rPr>
          <w:rStyle w:val="Emphasis"/>
          <w:rFonts w:cs="Calibri"/>
        </w:rPr>
        <w:t>act,</w:t>
      </w:r>
      <w:r w:rsidRPr="00722811">
        <w:rPr>
          <w:rStyle w:val="Emphasis"/>
          <w:rFonts w:eastAsia="Garamond" w:cs="Calibri"/>
        </w:rPr>
        <w:t xml:space="preserve"> </w:t>
      </w:r>
      <w:r w:rsidRPr="00722811">
        <w:rPr>
          <w:rStyle w:val="Emphasis"/>
          <w:rFonts w:cs="Calibri"/>
        </w:rPr>
        <w:t>and</w:t>
      </w:r>
      <w:r w:rsidRPr="00722811">
        <w:rPr>
          <w:rStyle w:val="Emphasis"/>
          <w:rFonts w:eastAsia="Garamond" w:cs="Calibri"/>
        </w:rPr>
        <w:t xml:space="preserve"> </w:t>
      </w:r>
      <w:r w:rsidRPr="00722811">
        <w:rPr>
          <w:rStyle w:val="Emphasis"/>
          <w:rFonts w:cs="Calibri"/>
        </w:rPr>
        <w:t>exist</w:t>
      </w:r>
      <w:r w:rsidRPr="00722811">
        <w:rPr>
          <w:rStyle w:val="Emphasis"/>
          <w:rFonts w:eastAsia="Garamond" w:cs="Calibri"/>
        </w:rPr>
        <w:t xml:space="preserve"> </w:t>
      </w:r>
      <w:r w:rsidRPr="00722811">
        <w:rPr>
          <w:rStyle w:val="Emphasis"/>
          <w:rFonts w:cs="Calibri"/>
        </w:rPr>
        <w:t>spatially</w:t>
      </w:r>
      <w:r w:rsidRPr="00722811">
        <w:rPr>
          <w:rStyle w:val="Emphasis"/>
          <w:rFonts w:eastAsia="Garamond" w:cs="Calibri"/>
        </w:rPr>
        <w:t xml:space="preserve"> </w:t>
      </w:r>
      <w:r w:rsidRPr="00722811">
        <w:rPr>
          <w:rStyle w:val="Emphasis"/>
          <w:rFonts w:cs="Calibri"/>
        </w:rPr>
        <w:t>and</w:t>
      </w:r>
      <w:r w:rsidRPr="00722811">
        <w:rPr>
          <w:rStyle w:val="Emphasis"/>
          <w:rFonts w:eastAsia="Garamond" w:cs="Calibri"/>
        </w:rPr>
        <w:t xml:space="preserve"> </w:t>
      </w:r>
      <w:r w:rsidRPr="00722811">
        <w:rPr>
          <w:rStyle w:val="Emphasis"/>
          <w:rFonts w:cs="Calibri"/>
        </w:rPr>
        <w:t>temporally</w:t>
      </w:r>
      <w:r w:rsidRPr="00722811">
        <w:rPr>
          <w:rStyle w:val="IntenseEmphasis"/>
          <w:rFonts w:cs="Calibri"/>
        </w:rPr>
        <w:t>.</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violence</w:t>
      </w:r>
      <w:r w:rsidRPr="00722811">
        <w:rPr>
          <w:rFonts w:eastAsia="Garamond" w:cs="Calibri"/>
          <w:sz w:val="16"/>
        </w:rPr>
        <w:t xml:space="preserve"> </w:t>
      </w:r>
      <w:r w:rsidRPr="00722811">
        <w:rPr>
          <w:rFonts w:cs="Calibri"/>
          <w:sz w:val="16"/>
        </w:rPr>
        <w:t>that</w:t>
      </w:r>
      <w:r w:rsidRPr="00722811">
        <w:rPr>
          <w:rFonts w:eastAsia="Garamond" w:cs="Calibri"/>
          <w:sz w:val="16"/>
        </w:rPr>
        <w:t xml:space="preserve"> </w:t>
      </w:r>
      <w:r w:rsidRPr="00722811">
        <w:rPr>
          <w:rFonts w:cs="Calibri"/>
          <w:sz w:val="16"/>
        </w:rPr>
        <w:t>robbed</w:t>
      </w:r>
      <w:r w:rsidRPr="00722811">
        <w:rPr>
          <w:rFonts w:eastAsia="Garamond" w:cs="Calibri"/>
          <w:sz w:val="16"/>
        </w:rPr>
        <w:t xml:space="preserve"> </w:t>
      </w:r>
      <w:r w:rsidRPr="00722811">
        <w:rPr>
          <w:rFonts w:cs="Calibri"/>
          <w:sz w:val="16"/>
        </w:rPr>
        <w:t>her</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her</w:t>
      </w:r>
      <w:r w:rsidRPr="00722811">
        <w:rPr>
          <w:rFonts w:eastAsia="Garamond" w:cs="Calibri"/>
          <w:sz w:val="16"/>
        </w:rPr>
        <w:t xml:space="preserve"> </w:t>
      </w:r>
      <w:r w:rsidRPr="00722811">
        <w:rPr>
          <w:rFonts w:cs="Calibri"/>
          <w:sz w:val="16"/>
        </w:rPr>
        <w:t>body</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him</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his</w:t>
      </w:r>
      <w:r w:rsidRPr="00722811">
        <w:rPr>
          <w:rFonts w:eastAsia="Garamond" w:cs="Calibri"/>
          <w:sz w:val="16"/>
        </w:rPr>
        <w:t xml:space="preserve"> </w:t>
      </w:r>
      <w:r w:rsidRPr="00722811">
        <w:rPr>
          <w:rFonts w:cs="Calibri"/>
          <w:sz w:val="16"/>
        </w:rPr>
        <w:t>land</w:t>
      </w:r>
      <w:r w:rsidRPr="00722811">
        <w:rPr>
          <w:rFonts w:eastAsia="Garamond" w:cs="Calibri"/>
          <w:sz w:val="16"/>
        </w:rPr>
        <w:t xml:space="preserve"> </w:t>
      </w:r>
      <w:r w:rsidRPr="00722811">
        <w:rPr>
          <w:rFonts w:cs="Calibri"/>
          <w:sz w:val="16"/>
        </w:rPr>
        <w:t>provided</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stage</w:t>
      </w:r>
      <w:r w:rsidRPr="00722811">
        <w:rPr>
          <w:rFonts w:eastAsia="Garamond" w:cs="Calibri"/>
          <w:sz w:val="16"/>
        </w:rPr>
        <w:t xml:space="preserve"> </w:t>
      </w:r>
      <w:r w:rsidRPr="00722811">
        <w:rPr>
          <w:rFonts w:cs="Calibri"/>
          <w:sz w:val="16"/>
        </w:rPr>
        <w:t>upon</w:t>
      </w:r>
      <w:r w:rsidRPr="00722811">
        <w:rPr>
          <w:rFonts w:eastAsia="Garamond" w:cs="Calibri"/>
          <w:sz w:val="16"/>
        </w:rPr>
        <w:t xml:space="preserve"> </w:t>
      </w:r>
      <w:r w:rsidRPr="00722811">
        <w:rPr>
          <w:rFonts w:cs="Calibri"/>
          <w:sz w:val="16"/>
        </w:rPr>
        <w:t>which</w:t>
      </w:r>
      <w:r w:rsidRPr="00722811">
        <w:rPr>
          <w:rFonts w:eastAsia="Garamond" w:cs="Calibri"/>
          <w:sz w:val="16"/>
        </w:rPr>
        <w:t xml:space="preserve"> </w:t>
      </w:r>
      <w:r w:rsidRPr="00722811">
        <w:rPr>
          <w:rFonts w:cs="Calibri"/>
          <w:sz w:val="16"/>
        </w:rPr>
        <w:t>other</w:t>
      </w:r>
      <w:r w:rsidRPr="00722811">
        <w:rPr>
          <w:rFonts w:eastAsia="Garamond" w:cs="Calibri"/>
          <w:sz w:val="16"/>
        </w:rPr>
        <w:t xml:space="preserve"> </w:t>
      </w:r>
      <w:r w:rsidRPr="00722811">
        <w:rPr>
          <w:rFonts w:cs="Calibri"/>
          <w:sz w:val="16"/>
        </w:rPr>
        <w:t>violent</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consensual</w:t>
      </w:r>
      <w:r w:rsidRPr="00722811">
        <w:rPr>
          <w:rFonts w:eastAsia="Garamond" w:cs="Calibri"/>
          <w:sz w:val="16"/>
        </w:rPr>
        <w:t xml:space="preserve"> </w:t>
      </w:r>
      <w:r w:rsidRPr="00722811">
        <w:rPr>
          <w:rFonts w:cs="Calibri"/>
          <w:sz w:val="16"/>
        </w:rPr>
        <w:t>dramas</w:t>
      </w:r>
      <w:r w:rsidRPr="00722811">
        <w:rPr>
          <w:rFonts w:eastAsia="Garamond" w:cs="Calibri"/>
          <w:sz w:val="16"/>
        </w:rPr>
        <w:t xml:space="preserve"> </w:t>
      </w:r>
      <w:r w:rsidRPr="00722811">
        <w:rPr>
          <w:rFonts w:cs="Calibri"/>
          <w:sz w:val="16"/>
        </w:rPr>
        <w:t>could</w:t>
      </w:r>
      <w:r w:rsidRPr="00722811">
        <w:rPr>
          <w:rFonts w:eastAsia="Garamond" w:cs="Calibri"/>
          <w:sz w:val="16"/>
        </w:rPr>
        <w:t xml:space="preserve"> </w:t>
      </w:r>
      <w:r w:rsidRPr="00722811">
        <w:rPr>
          <w:rFonts w:cs="Calibri"/>
          <w:sz w:val="16"/>
        </w:rPr>
        <w:t>be</w:t>
      </w:r>
      <w:r w:rsidRPr="00722811">
        <w:rPr>
          <w:rFonts w:eastAsia="Garamond" w:cs="Calibri"/>
          <w:sz w:val="16"/>
        </w:rPr>
        <w:t xml:space="preserve"> </w:t>
      </w:r>
      <w:r w:rsidRPr="00722811">
        <w:rPr>
          <w:rFonts w:cs="Calibri"/>
          <w:sz w:val="16"/>
        </w:rPr>
        <w:t>enacted.</w:t>
      </w:r>
      <w:r w:rsidRPr="00722811">
        <w:rPr>
          <w:rFonts w:eastAsia="Garamond" w:cs="Calibri"/>
          <w:sz w:val="16"/>
        </w:rPr>
        <w:t xml:space="preserve"> </w:t>
      </w:r>
      <w:r w:rsidRPr="00722811">
        <w:rPr>
          <w:rFonts w:cs="Calibri"/>
          <w:sz w:val="16"/>
        </w:rPr>
        <w:t>Thus,</w:t>
      </w:r>
      <w:r w:rsidRPr="00722811">
        <w:rPr>
          <w:rFonts w:eastAsia="Garamond" w:cs="Calibri"/>
          <w:sz w:val="16"/>
        </w:rPr>
        <w:t xml:space="preserve"> </w:t>
      </w:r>
      <w:r w:rsidRPr="00722811">
        <w:rPr>
          <w:rStyle w:val="IntenseEmphasis"/>
          <w:rFonts w:cs="Calibri"/>
        </w:rPr>
        <w:t>they</w:t>
      </w:r>
      <w:r w:rsidRPr="00722811">
        <w:rPr>
          <w:rStyle w:val="IntenseEmphasis"/>
          <w:rFonts w:eastAsia="Garamond" w:cs="Calibri"/>
        </w:rPr>
        <w:t xml:space="preserve"> </w:t>
      </w:r>
      <w:r w:rsidRPr="00722811">
        <w:rPr>
          <w:rStyle w:val="IntenseEmphasis"/>
          <w:rFonts w:cs="Calibri"/>
        </w:rPr>
        <w:t>would</w:t>
      </w:r>
      <w:r w:rsidRPr="00722811">
        <w:rPr>
          <w:rStyle w:val="IntenseEmphasis"/>
          <w:rFonts w:eastAsia="Garamond" w:cs="Calibri"/>
        </w:rPr>
        <w:t xml:space="preserve"> </w:t>
      </w:r>
      <w:r w:rsidRPr="00722811">
        <w:rPr>
          <w:rStyle w:val="IntenseEmphasis"/>
          <w:rFonts w:cs="Calibri"/>
        </w:rPr>
        <w:t>have</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be</w:t>
      </w:r>
      <w:r w:rsidRPr="00722811">
        <w:rPr>
          <w:rStyle w:val="IntenseEmphasis"/>
          <w:rFonts w:eastAsia="Garamond" w:cs="Calibri"/>
        </w:rPr>
        <w:t xml:space="preserve"> </w:t>
      </w:r>
      <w:r w:rsidRPr="00722811">
        <w:rPr>
          <w:rStyle w:val="IntenseEmphasis"/>
          <w:rFonts w:cs="Calibri"/>
        </w:rPr>
        <w:t>crazy</w:t>
      </w:r>
      <w:r w:rsidRPr="00722811">
        <w:rPr>
          <w:rFonts w:cs="Calibri"/>
          <w:sz w:val="16"/>
        </w:rPr>
        <w:t>,</w:t>
      </w:r>
      <w:r w:rsidRPr="00722811">
        <w:rPr>
          <w:rFonts w:eastAsia="Garamond" w:cs="Calibri"/>
          <w:sz w:val="16"/>
        </w:rPr>
        <w:t xml:space="preserve"> </w:t>
      </w:r>
      <w:r w:rsidRPr="00722811">
        <w:rPr>
          <w:rFonts w:cs="Calibri"/>
          <w:sz w:val="16"/>
        </w:rPr>
        <w:t>crazy</w:t>
      </w:r>
      <w:r w:rsidRPr="00722811">
        <w:rPr>
          <w:rFonts w:eastAsia="Garamond" w:cs="Calibri"/>
          <w:sz w:val="16"/>
        </w:rPr>
        <w:t xml:space="preserve"> </w:t>
      </w:r>
      <w:r w:rsidRPr="00722811">
        <w:rPr>
          <w:rFonts w:cs="Calibri"/>
          <w:sz w:val="16"/>
        </w:rPr>
        <w:t>enough</w:t>
      </w:r>
      <w:r w:rsidRPr="00722811">
        <w:rPr>
          <w:rFonts w:eastAsia="Garamond" w:cs="Calibri"/>
          <w:sz w:val="16"/>
        </w:rPr>
        <w:t xml:space="preserve"> </w:t>
      </w:r>
      <w:r w:rsidRPr="00722811">
        <w:rPr>
          <w:rStyle w:val="IntenseEmphasis"/>
          <w:rFonts w:cs="Calibri"/>
        </w:rPr>
        <w:t>to</w:t>
      </w:r>
      <w:r w:rsidRPr="00722811">
        <w:rPr>
          <w:rStyle w:val="IntenseEmphasis"/>
          <w:rFonts w:eastAsia="Garamond" w:cs="Calibri"/>
        </w:rPr>
        <w:t xml:space="preserve"> </w:t>
      </w:r>
      <w:r w:rsidRPr="00722811">
        <w:rPr>
          <w:rStyle w:val="Emphasis"/>
          <w:rFonts w:cs="Calibri"/>
        </w:rPr>
        <w:t>call</w:t>
      </w:r>
      <w:r w:rsidRPr="00722811">
        <w:rPr>
          <w:rStyle w:val="Emphasis"/>
          <w:rFonts w:eastAsia="Garamond" w:cs="Calibri"/>
        </w:rPr>
        <w:t xml:space="preserve"> </w:t>
      </w:r>
      <w:r w:rsidRPr="00722811">
        <w:rPr>
          <w:rStyle w:val="Emphasis"/>
          <w:rFonts w:cs="Calibri"/>
        </w:rPr>
        <w:t>not</w:t>
      </w:r>
      <w:r w:rsidRPr="00722811">
        <w:rPr>
          <w:rStyle w:val="Emphasis"/>
          <w:rFonts w:eastAsia="Garamond" w:cs="Calibri"/>
        </w:rPr>
        <w:t xml:space="preserve"> </w:t>
      </w:r>
      <w:r w:rsidRPr="00722811">
        <w:rPr>
          <w:rStyle w:val="Emphasis"/>
          <w:rFonts w:cs="Calibri"/>
        </w:rPr>
        <w:t>merely</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actions</w:t>
      </w:r>
      <w:r w:rsidRPr="00722811">
        <w:rPr>
          <w:rStyle w:val="Emphasis"/>
          <w:rFonts w:eastAsia="Garamond" w:cs="Calibri"/>
        </w:rPr>
        <w:t xml:space="preserve"> </w:t>
      </w:r>
      <w:r w:rsidRPr="00722811">
        <w:rPr>
          <w:rStyle w:val="Emphasis"/>
          <w:rFonts w:cs="Calibri"/>
        </w:rPr>
        <w:t>of</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world</w:t>
      </w:r>
      <w:r w:rsidRPr="00722811">
        <w:rPr>
          <w:rStyle w:val="Emphasis"/>
          <w:rFonts w:eastAsia="Garamond" w:cs="Calibri"/>
        </w:rPr>
        <w:t xml:space="preserve"> </w:t>
      </w:r>
      <w:r w:rsidRPr="00722811">
        <w:rPr>
          <w:rStyle w:val="Emphasis"/>
          <w:rFonts w:cs="Calibri"/>
        </w:rPr>
        <w:t>to</w:t>
      </w:r>
      <w:r w:rsidRPr="00722811">
        <w:rPr>
          <w:rStyle w:val="Emphasis"/>
          <w:rFonts w:eastAsia="Garamond" w:cs="Calibri"/>
        </w:rPr>
        <w:t xml:space="preserve"> </w:t>
      </w:r>
      <w:r w:rsidRPr="00722811">
        <w:rPr>
          <w:rStyle w:val="Emphasis"/>
          <w:rFonts w:cs="Calibri"/>
        </w:rPr>
        <w:t>account</w:t>
      </w:r>
      <w:r w:rsidRPr="00722811">
        <w:rPr>
          <w:rStyle w:val="Emphasis"/>
          <w:rFonts w:eastAsia="Garamond" w:cs="Calibri"/>
        </w:rPr>
        <w:t xml:space="preserve"> </w:t>
      </w:r>
      <w:r w:rsidRPr="00722811">
        <w:rPr>
          <w:rStyle w:val="Emphasis"/>
          <w:rFonts w:cs="Calibri"/>
        </w:rPr>
        <w:t>but</w:t>
      </w:r>
      <w:r w:rsidRPr="00722811">
        <w:rPr>
          <w:rStyle w:val="Emphasis"/>
          <w:rFonts w:eastAsia="Garamond" w:cs="Calibri"/>
        </w:rPr>
        <w:t xml:space="preserve"> </w:t>
      </w:r>
      <w:r w:rsidRPr="00722811">
        <w:rPr>
          <w:rStyle w:val="Emphasis"/>
          <w:rFonts w:cs="Calibri"/>
        </w:rPr>
        <w:t>to</w:t>
      </w:r>
      <w:r w:rsidRPr="00722811">
        <w:rPr>
          <w:rStyle w:val="Emphasis"/>
          <w:rFonts w:eastAsia="Garamond" w:cs="Calibri"/>
        </w:rPr>
        <w:t xml:space="preserve"> </w:t>
      </w:r>
      <w:r w:rsidRPr="00722811">
        <w:rPr>
          <w:rStyle w:val="Emphasis"/>
          <w:rFonts w:cs="Calibri"/>
        </w:rPr>
        <w:t>call</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world</w:t>
      </w:r>
      <w:r w:rsidRPr="00722811">
        <w:rPr>
          <w:rStyle w:val="Emphasis"/>
          <w:rFonts w:eastAsia="Garamond" w:cs="Calibri"/>
        </w:rPr>
        <w:t xml:space="preserve"> </w:t>
      </w:r>
      <w:r w:rsidRPr="00722811">
        <w:rPr>
          <w:rStyle w:val="Emphasis"/>
          <w:rFonts w:cs="Calibri"/>
        </w:rPr>
        <w:t>itself</w:t>
      </w:r>
      <w:r w:rsidRPr="00722811">
        <w:rPr>
          <w:rStyle w:val="Emphasis"/>
          <w:rFonts w:eastAsia="Garamond" w:cs="Calibri"/>
        </w:rPr>
        <w:t xml:space="preserve"> </w:t>
      </w:r>
      <w:r w:rsidRPr="00722811">
        <w:rPr>
          <w:rStyle w:val="Emphasis"/>
          <w:rFonts w:cs="Calibri"/>
        </w:rPr>
        <w:t>to</w:t>
      </w:r>
      <w:r w:rsidRPr="00722811">
        <w:rPr>
          <w:rStyle w:val="Emphasis"/>
          <w:rFonts w:eastAsia="Garamond" w:cs="Calibri"/>
        </w:rPr>
        <w:t xml:space="preserve"> </w:t>
      </w:r>
      <w:r w:rsidRPr="00722811">
        <w:rPr>
          <w:rStyle w:val="Emphasis"/>
          <w:rFonts w:cs="Calibri"/>
        </w:rPr>
        <w:t>account</w:t>
      </w:r>
      <w:r w:rsidRPr="00722811">
        <w:rPr>
          <w:rFonts w:cs="Calibri"/>
          <w:sz w:val="16"/>
        </w:rPr>
        <w:t>,</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account</w:t>
      </w:r>
      <w:r w:rsidRPr="00722811">
        <w:rPr>
          <w:rFonts w:eastAsia="Garamond" w:cs="Calibri"/>
          <w:sz w:val="16"/>
        </w:rPr>
        <w:t xml:space="preserve"> </w:t>
      </w:r>
      <w:r w:rsidRPr="00722811">
        <w:rPr>
          <w:rFonts w:cs="Calibri"/>
          <w:sz w:val="16"/>
        </w:rPr>
        <w:t>for</w:t>
      </w:r>
      <w:r w:rsidRPr="00722811">
        <w:rPr>
          <w:rFonts w:eastAsia="Garamond" w:cs="Calibri"/>
          <w:sz w:val="16"/>
        </w:rPr>
        <w:t xml:space="preserve"> </w:t>
      </w:r>
      <w:r w:rsidRPr="00722811">
        <w:rPr>
          <w:rFonts w:cs="Calibri"/>
          <w:sz w:val="16"/>
        </w:rPr>
        <w:t>them</w:t>
      </w:r>
      <w:r w:rsidRPr="00722811">
        <w:rPr>
          <w:rFonts w:eastAsia="Garamond" w:cs="Calibri"/>
          <w:sz w:val="16"/>
        </w:rPr>
        <w:t xml:space="preserve"> </w:t>
      </w:r>
      <w:r w:rsidRPr="00722811">
        <w:rPr>
          <w:rFonts w:cs="Calibri"/>
          <w:sz w:val="16"/>
        </w:rPr>
        <w:t>no</w:t>
      </w:r>
      <w:r w:rsidRPr="00722811">
        <w:rPr>
          <w:rFonts w:eastAsia="Garamond" w:cs="Calibri"/>
          <w:sz w:val="16"/>
        </w:rPr>
        <w:t xml:space="preserve"> </w:t>
      </w:r>
      <w:r w:rsidRPr="00722811">
        <w:rPr>
          <w:rFonts w:cs="Calibri"/>
          <w:sz w:val="16"/>
        </w:rPr>
        <w:t>less!</w:t>
      </w:r>
      <w:r w:rsidRPr="00722811">
        <w:rPr>
          <w:rFonts w:eastAsia="Garamond" w:cs="Calibri"/>
          <w:sz w:val="16"/>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woman</w:t>
      </w:r>
      <w:r w:rsidRPr="00722811">
        <w:rPr>
          <w:rFonts w:eastAsia="Garamond" w:cs="Calibri"/>
          <w:sz w:val="16"/>
        </w:rPr>
        <w:t xml:space="preserve"> </w:t>
      </w:r>
      <w:r w:rsidRPr="00722811">
        <w:rPr>
          <w:rFonts w:cs="Calibri"/>
          <w:sz w:val="16"/>
        </w:rPr>
        <w:t>at</w:t>
      </w:r>
      <w:r w:rsidRPr="00722811">
        <w:rPr>
          <w:rFonts w:eastAsia="Garamond" w:cs="Calibri"/>
          <w:sz w:val="16"/>
        </w:rPr>
        <w:t xml:space="preserve"> </w:t>
      </w:r>
      <w:r w:rsidRPr="00722811">
        <w:rPr>
          <w:rFonts w:cs="Calibri"/>
          <w:sz w:val="16"/>
        </w:rPr>
        <w:t>Columbia</w:t>
      </w:r>
      <w:r w:rsidRPr="00722811">
        <w:rPr>
          <w:rFonts w:eastAsia="Garamond" w:cs="Calibri"/>
          <w:sz w:val="16"/>
        </w:rPr>
        <w:t xml:space="preserve"> </w:t>
      </w:r>
      <w:r w:rsidRPr="00722811">
        <w:rPr>
          <w:rStyle w:val="IntenseEmphasis"/>
          <w:rFonts w:cs="Calibri"/>
        </w:rPr>
        <w:t>was</w:t>
      </w:r>
      <w:r w:rsidRPr="00722811">
        <w:rPr>
          <w:rStyle w:val="IntenseEmphasis"/>
          <w:rFonts w:eastAsia="Garamond" w:cs="Calibri"/>
        </w:rPr>
        <w:t xml:space="preserve"> </w:t>
      </w:r>
      <w:r w:rsidRPr="00722811">
        <w:rPr>
          <w:rStyle w:val="IntenseEmphasis"/>
          <w:rFonts w:cs="Calibri"/>
        </w:rPr>
        <w:t>not</w:t>
      </w:r>
      <w:r w:rsidRPr="00722811">
        <w:rPr>
          <w:rStyle w:val="IntenseEmphasis"/>
          <w:rFonts w:eastAsia="Garamond" w:cs="Calibri"/>
        </w:rPr>
        <w:t xml:space="preserve"> </w:t>
      </w:r>
      <w:r w:rsidRPr="00722811">
        <w:rPr>
          <w:rStyle w:val="IntenseEmphasis"/>
          <w:rFonts w:cs="Calibri"/>
        </w:rPr>
        <w:lastRenderedPageBreak/>
        <w:t>demanding</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be</w:t>
      </w:r>
      <w:r w:rsidRPr="00722811">
        <w:rPr>
          <w:rStyle w:val="IntenseEmphasis"/>
          <w:rFonts w:eastAsia="Garamond" w:cs="Calibri"/>
        </w:rPr>
        <w:t xml:space="preserve"> </w:t>
      </w:r>
      <w:r w:rsidRPr="00722811">
        <w:rPr>
          <w:rStyle w:val="IntenseEmphasis"/>
          <w:rFonts w:cs="Calibri"/>
        </w:rPr>
        <w:t>a</w:t>
      </w:r>
      <w:r w:rsidRPr="00722811">
        <w:rPr>
          <w:rStyle w:val="IntenseEmphasis"/>
          <w:rFonts w:eastAsia="Garamond" w:cs="Calibri"/>
        </w:rPr>
        <w:t xml:space="preserve"> </w:t>
      </w:r>
      <w:r w:rsidRPr="00722811">
        <w:rPr>
          <w:rStyle w:val="IntenseEmphasis"/>
          <w:rFonts w:cs="Calibri"/>
        </w:rPr>
        <w:t>participant</w:t>
      </w:r>
      <w:r w:rsidRPr="00722811">
        <w:rPr>
          <w:rStyle w:val="IntenseEmphasis"/>
          <w:rFonts w:eastAsia="Garamond" w:cs="Calibri"/>
        </w:rPr>
        <w:t xml:space="preserve"> </w:t>
      </w:r>
      <w:r w:rsidRPr="00722811">
        <w:rPr>
          <w:rStyle w:val="IntenseEmphasis"/>
          <w:rFonts w:cs="Calibri"/>
        </w:rPr>
        <w:t>in</w:t>
      </w:r>
      <w:r w:rsidRPr="00722811">
        <w:rPr>
          <w:rStyle w:val="IntenseEmphasis"/>
          <w:rFonts w:eastAsia="Garamond" w:cs="Calibri"/>
        </w:rPr>
        <w:t xml:space="preserve"> </w:t>
      </w:r>
      <w:r w:rsidRPr="00722811">
        <w:rPr>
          <w:rStyle w:val="IntenseEmphasis"/>
          <w:rFonts w:cs="Calibri"/>
        </w:rPr>
        <w:t>an</w:t>
      </w:r>
      <w:r w:rsidRPr="00722811">
        <w:rPr>
          <w:rStyle w:val="IntenseEmphasis"/>
          <w:rFonts w:eastAsia="Garamond" w:cs="Calibri"/>
        </w:rPr>
        <w:t xml:space="preserve"> </w:t>
      </w:r>
      <w:r w:rsidRPr="00722811">
        <w:rPr>
          <w:rStyle w:val="IntenseEmphasis"/>
          <w:rFonts w:cs="Calibri"/>
        </w:rPr>
        <w:t>unethical</w:t>
      </w:r>
      <w:r w:rsidRPr="00722811">
        <w:rPr>
          <w:rStyle w:val="IntenseEmphasis"/>
          <w:rFonts w:eastAsia="Garamond" w:cs="Calibri"/>
        </w:rPr>
        <w:t xml:space="preserve"> </w:t>
      </w:r>
      <w:r w:rsidRPr="00722811">
        <w:rPr>
          <w:rStyle w:val="IntenseEmphasis"/>
          <w:rFonts w:cs="Calibri"/>
        </w:rPr>
        <w:t>network</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distribution:</w:t>
      </w:r>
      <w:r w:rsidRPr="00722811">
        <w:rPr>
          <w:rStyle w:val="IntenseEmphasis"/>
          <w:rFonts w:eastAsia="Garamond" w:cs="Calibri"/>
        </w:rPr>
        <w:t xml:space="preserve"> </w:t>
      </w:r>
      <w:r w:rsidRPr="00722811">
        <w:rPr>
          <w:rStyle w:val="IntenseEmphasis"/>
          <w:rFonts w:cs="Calibri"/>
        </w:rPr>
        <w:t>she</w:t>
      </w:r>
      <w:r w:rsidRPr="00722811">
        <w:rPr>
          <w:rStyle w:val="IntenseEmphasis"/>
          <w:rFonts w:eastAsia="Garamond" w:cs="Calibri"/>
        </w:rPr>
        <w:t xml:space="preserve"> </w:t>
      </w:r>
      <w:r w:rsidRPr="00722811">
        <w:rPr>
          <w:rStyle w:val="IntenseEmphasis"/>
          <w:rFonts w:cs="Calibri"/>
        </w:rPr>
        <w:t>was</w:t>
      </w:r>
      <w:r w:rsidRPr="00722811">
        <w:rPr>
          <w:rStyle w:val="IntenseEmphasis"/>
          <w:rFonts w:eastAsia="Garamond" w:cs="Calibri"/>
        </w:rPr>
        <w:t xml:space="preserve"> </w:t>
      </w:r>
      <w:r w:rsidRPr="00722811">
        <w:rPr>
          <w:rStyle w:val="IntenseEmphasis"/>
          <w:rFonts w:cs="Calibri"/>
        </w:rPr>
        <w:t>not</w:t>
      </w:r>
      <w:r w:rsidRPr="00722811">
        <w:rPr>
          <w:rStyle w:val="IntenseEmphasis"/>
          <w:rFonts w:eastAsia="Garamond" w:cs="Calibri"/>
        </w:rPr>
        <w:t xml:space="preserve"> </w:t>
      </w:r>
      <w:r w:rsidRPr="00722811">
        <w:rPr>
          <w:rStyle w:val="IntenseEmphasis"/>
          <w:rFonts w:cs="Calibri"/>
        </w:rPr>
        <w:t>demanding</w:t>
      </w:r>
      <w:r w:rsidRPr="00722811">
        <w:rPr>
          <w:rStyle w:val="IntenseEmphasis"/>
          <w:rFonts w:eastAsia="Garamond" w:cs="Calibri"/>
        </w:rPr>
        <w:t xml:space="preserve"> </w:t>
      </w:r>
      <w:r w:rsidRPr="00722811">
        <w:rPr>
          <w:rStyle w:val="IntenseEmphasis"/>
          <w:rFonts w:cs="Calibri"/>
        </w:rPr>
        <w:t>a</w:t>
      </w:r>
      <w:r w:rsidRPr="00722811">
        <w:rPr>
          <w:rStyle w:val="IntenseEmphasis"/>
          <w:rFonts w:eastAsia="Garamond" w:cs="Calibri"/>
        </w:rPr>
        <w:t xml:space="preserve"> </w:t>
      </w:r>
      <w:r w:rsidRPr="00722811">
        <w:rPr>
          <w:rStyle w:val="IntenseEmphasis"/>
          <w:rFonts w:cs="Calibri"/>
        </w:rPr>
        <w:t>place</w:t>
      </w:r>
      <w:r w:rsidRPr="00722811">
        <w:rPr>
          <w:rStyle w:val="IntenseEmphasis"/>
          <w:rFonts w:eastAsia="Garamond" w:cs="Calibri"/>
        </w:rPr>
        <w:t xml:space="preserve"> </w:t>
      </w:r>
      <w:r w:rsidRPr="00722811">
        <w:rPr>
          <w:rStyle w:val="IntenseEmphasis"/>
          <w:rFonts w:cs="Calibri"/>
        </w:rPr>
        <w:t>within</w:t>
      </w:r>
      <w:r w:rsidRPr="00722811">
        <w:rPr>
          <w:rStyle w:val="IntenseEmphasis"/>
          <w:rFonts w:eastAsia="Garamond" w:cs="Calibri"/>
        </w:rPr>
        <w:t xml:space="preserve"> </w:t>
      </w:r>
      <w:r w:rsidRPr="00722811">
        <w:rPr>
          <w:rStyle w:val="IntenseEmphasis"/>
          <w:rFonts w:cs="Calibri"/>
        </w:rPr>
        <w:t>capital,</w:t>
      </w:r>
      <w:r w:rsidRPr="00722811">
        <w:rPr>
          <w:rStyle w:val="IntenseEmphasis"/>
          <w:rFonts w:eastAsia="Garamond" w:cs="Calibri"/>
        </w:rPr>
        <w:t xml:space="preserve"> </w:t>
      </w:r>
      <w:r w:rsidRPr="00722811">
        <w:rPr>
          <w:rStyle w:val="IntenseEmphasis"/>
          <w:rFonts w:cs="Calibri"/>
        </w:rPr>
        <w:t>a</w:t>
      </w:r>
      <w:r w:rsidRPr="00722811">
        <w:rPr>
          <w:rStyle w:val="IntenseEmphasis"/>
          <w:rFonts w:eastAsia="Garamond" w:cs="Calibri"/>
        </w:rPr>
        <w:t xml:space="preserve"> </w:t>
      </w:r>
      <w:r w:rsidRPr="00722811">
        <w:rPr>
          <w:rStyle w:val="IntenseEmphasis"/>
          <w:rFonts w:cs="Calibri"/>
        </w:rPr>
        <w:t>piece</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pie</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demand</w:t>
      </w:r>
      <w:r w:rsidRPr="00722811">
        <w:rPr>
          <w:rFonts w:eastAsia="Garamond" w:cs="Calibri"/>
          <w:sz w:val="16"/>
        </w:rPr>
        <w:t xml:space="preserve"> </w:t>
      </w:r>
      <w:r w:rsidRPr="00722811">
        <w:rPr>
          <w:rFonts w:cs="Calibri"/>
          <w:sz w:val="16"/>
        </w:rPr>
        <w:t>for</w:t>
      </w:r>
      <w:r w:rsidRPr="00722811">
        <w:rPr>
          <w:rFonts w:eastAsia="Garamond" w:cs="Calibri"/>
          <w:sz w:val="16"/>
        </w:rPr>
        <w:t xml:space="preserve"> </w:t>
      </w:r>
      <w:r w:rsidRPr="00722811">
        <w:rPr>
          <w:rFonts w:cs="Calibri"/>
          <w:sz w:val="16"/>
        </w:rPr>
        <w:t>her</w:t>
      </w:r>
      <w:r w:rsidRPr="00722811">
        <w:rPr>
          <w:rFonts w:eastAsia="Garamond" w:cs="Calibri"/>
          <w:sz w:val="16"/>
        </w:rPr>
        <w:t xml:space="preserve"> </w:t>
      </w:r>
      <w:r w:rsidRPr="00722811">
        <w:rPr>
          <w:rFonts w:cs="Calibri"/>
          <w:sz w:val="16"/>
        </w:rPr>
        <w:t>sofa</w:t>
      </w:r>
      <w:r w:rsidRPr="00722811">
        <w:rPr>
          <w:rFonts w:eastAsia="Garamond" w:cs="Calibri"/>
          <w:sz w:val="16"/>
        </w:rPr>
        <w:t xml:space="preserve"> </w:t>
      </w:r>
      <w:r w:rsidRPr="00722811">
        <w:rPr>
          <w:rFonts w:cs="Calibri"/>
          <w:sz w:val="16"/>
        </w:rPr>
        <w:t>notwithstanding).</w:t>
      </w:r>
      <w:r w:rsidRPr="00722811">
        <w:rPr>
          <w:rFonts w:eastAsia="Garamond" w:cs="Calibri"/>
          <w:sz w:val="16"/>
        </w:rPr>
        <w:t xml:space="preserve"> </w:t>
      </w:r>
      <w:r w:rsidRPr="00722811">
        <w:rPr>
          <w:rFonts w:cs="Calibri"/>
          <w:sz w:val="16"/>
        </w:rPr>
        <w:t>Rather,</w:t>
      </w:r>
      <w:r w:rsidRPr="00722811">
        <w:rPr>
          <w:rFonts w:eastAsia="Garamond" w:cs="Calibri"/>
          <w:sz w:val="16"/>
        </w:rPr>
        <w:t xml:space="preserve"> </w:t>
      </w:r>
      <w:r w:rsidRPr="00722811">
        <w:rPr>
          <w:rFonts w:cs="Calibri"/>
          <w:sz w:val="16"/>
        </w:rPr>
        <w:t>she</w:t>
      </w:r>
      <w:r w:rsidRPr="00722811">
        <w:rPr>
          <w:rFonts w:eastAsia="Garamond" w:cs="Calibri"/>
          <w:sz w:val="16"/>
        </w:rPr>
        <w:t xml:space="preserve"> </w:t>
      </w:r>
      <w:r w:rsidRPr="00722811">
        <w:rPr>
          <w:rFonts w:cs="Calibri"/>
          <w:sz w:val="16"/>
        </w:rPr>
        <w:t>was</w:t>
      </w:r>
      <w:r w:rsidRPr="00722811">
        <w:rPr>
          <w:rFonts w:eastAsia="Garamond" w:cs="Calibri"/>
          <w:sz w:val="16"/>
        </w:rPr>
        <w:t xml:space="preserve"> </w:t>
      </w:r>
      <w:r w:rsidRPr="00722811">
        <w:rPr>
          <w:rFonts w:cs="Calibri"/>
          <w:sz w:val="16"/>
        </w:rPr>
        <w:t>articulating</w:t>
      </w:r>
      <w:r w:rsidRPr="00722811">
        <w:rPr>
          <w:rFonts w:eastAsia="Garamond" w:cs="Calibri"/>
          <w:sz w:val="16"/>
        </w:rPr>
        <w:t xml:space="preserve"> </w:t>
      </w:r>
      <w:r w:rsidRPr="00722811">
        <w:rPr>
          <w:rFonts w:cs="Calibri"/>
          <w:sz w:val="16"/>
        </w:rPr>
        <w:t>a</w:t>
      </w:r>
      <w:r w:rsidRPr="00722811">
        <w:rPr>
          <w:rFonts w:eastAsia="Garamond" w:cs="Calibri"/>
          <w:sz w:val="16"/>
        </w:rPr>
        <w:t xml:space="preserve"> </w:t>
      </w:r>
      <w:r w:rsidRPr="00722811">
        <w:rPr>
          <w:rFonts w:cs="Calibri"/>
          <w:sz w:val="16"/>
        </w:rPr>
        <w:t>triangulation</w:t>
      </w:r>
      <w:r w:rsidRPr="00722811">
        <w:rPr>
          <w:rFonts w:eastAsia="Garamond" w:cs="Calibri"/>
          <w:sz w:val="16"/>
        </w:rPr>
        <w:t xml:space="preserve"> </w:t>
      </w:r>
      <w:r w:rsidRPr="00722811">
        <w:rPr>
          <w:rFonts w:cs="Calibri"/>
          <w:sz w:val="16"/>
        </w:rPr>
        <w:t>between,</w:t>
      </w:r>
      <w:r w:rsidRPr="00722811">
        <w:rPr>
          <w:rFonts w:eastAsia="Garamond" w:cs="Calibri"/>
          <w:sz w:val="16"/>
        </w:rPr>
        <w:t xml:space="preserve"> </w:t>
      </w:r>
      <w:r w:rsidRPr="00722811">
        <w:rPr>
          <w:rFonts w:cs="Calibri"/>
          <w:sz w:val="16"/>
        </w:rPr>
        <w:t>on</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one</w:t>
      </w:r>
      <w:r w:rsidRPr="00722811">
        <w:rPr>
          <w:rFonts w:eastAsia="Garamond" w:cs="Calibri"/>
          <w:sz w:val="16"/>
        </w:rPr>
        <w:t xml:space="preserve"> </w:t>
      </w:r>
      <w:r w:rsidRPr="00722811">
        <w:rPr>
          <w:rFonts w:cs="Calibri"/>
          <w:sz w:val="16"/>
        </w:rPr>
        <w:t>hand,</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loss</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her</w:t>
      </w:r>
      <w:r w:rsidRPr="00722811">
        <w:rPr>
          <w:rFonts w:eastAsia="Garamond" w:cs="Calibri"/>
          <w:sz w:val="16"/>
        </w:rPr>
        <w:t xml:space="preserve"> </w:t>
      </w:r>
      <w:r w:rsidRPr="00722811">
        <w:rPr>
          <w:rFonts w:cs="Calibri"/>
          <w:sz w:val="16"/>
        </w:rPr>
        <w:t>body,</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very</w:t>
      </w:r>
      <w:r w:rsidRPr="00722811">
        <w:rPr>
          <w:rFonts w:eastAsia="Garamond" w:cs="Calibri"/>
          <w:sz w:val="16"/>
        </w:rPr>
        <w:t xml:space="preserve"> </w:t>
      </w:r>
      <w:r w:rsidRPr="00722811">
        <w:rPr>
          <w:rFonts w:cs="Calibri"/>
          <w:sz w:val="16"/>
        </w:rPr>
        <w:t>dereliction</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her</w:t>
      </w:r>
      <w:r w:rsidRPr="00722811">
        <w:rPr>
          <w:rFonts w:eastAsia="Garamond" w:cs="Calibri"/>
          <w:sz w:val="16"/>
        </w:rPr>
        <w:t xml:space="preserve"> </w:t>
      </w:r>
      <w:r w:rsidRPr="00722811">
        <w:rPr>
          <w:rFonts w:cs="Calibri"/>
          <w:sz w:val="16"/>
        </w:rPr>
        <w:t>corporeal</w:t>
      </w:r>
      <w:r w:rsidRPr="00722811">
        <w:rPr>
          <w:rFonts w:eastAsia="Garamond" w:cs="Calibri"/>
          <w:sz w:val="16"/>
        </w:rPr>
        <w:t xml:space="preserve"> </w:t>
      </w:r>
      <w:r w:rsidRPr="00722811">
        <w:rPr>
          <w:rFonts w:cs="Calibri"/>
          <w:sz w:val="16"/>
        </w:rPr>
        <w:t>integrity,</w:t>
      </w:r>
      <w:r w:rsidRPr="00722811">
        <w:rPr>
          <w:rFonts w:eastAsia="Garamond" w:cs="Calibri"/>
          <w:sz w:val="16"/>
        </w:rPr>
        <w:t xml:space="preserve"> </w:t>
      </w:r>
      <w:r w:rsidRPr="00722811">
        <w:rPr>
          <w:rFonts w:cs="Calibri"/>
          <w:sz w:val="16"/>
        </w:rPr>
        <w:t>what</w:t>
      </w:r>
      <w:r w:rsidRPr="00722811">
        <w:rPr>
          <w:rFonts w:eastAsia="Garamond" w:cs="Calibri"/>
          <w:sz w:val="16"/>
        </w:rPr>
        <w:t xml:space="preserve"> </w:t>
      </w:r>
      <w:r w:rsidRPr="00722811">
        <w:rPr>
          <w:rFonts w:cs="Calibri"/>
          <w:sz w:val="16"/>
        </w:rPr>
        <w:t>Hortense</w:t>
      </w:r>
      <w:r w:rsidRPr="00722811">
        <w:rPr>
          <w:rFonts w:eastAsia="Garamond" w:cs="Calibri"/>
          <w:sz w:val="16"/>
        </w:rPr>
        <w:t xml:space="preserve"> </w:t>
      </w:r>
      <w:r w:rsidRPr="00722811">
        <w:rPr>
          <w:rFonts w:cs="Calibri"/>
          <w:sz w:val="16"/>
        </w:rPr>
        <w:t>Spillers</w:t>
      </w:r>
      <w:r w:rsidRPr="00722811">
        <w:rPr>
          <w:rFonts w:eastAsia="Garamond" w:cs="Calibri"/>
          <w:sz w:val="16"/>
        </w:rPr>
        <w:t xml:space="preserve"> </w:t>
      </w:r>
      <w:r w:rsidRPr="00722811">
        <w:rPr>
          <w:rFonts w:cs="Calibri"/>
          <w:sz w:val="16"/>
        </w:rPr>
        <w:t>charts</w:t>
      </w:r>
      <w:r w:rsidRPr="00722811">
        <w:rPr>
          <w:rFonts w:eastAsia="Garamond" w:cs="Calibri"/>
          <w:sz w:val="16"/>
        </w:rPr>
        <w:t xml:space="preserve"> </w:t>
      </w:r>
      <w:r w:rsidRPr="00722811">
        <w:rPr>
          <w:rFonts w:cs="Calibri"/>
          <w:sz w:val="16"/>
        </w:rPr>
        <w:t>as</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transition</w:t>
      </w:r>
      <w:r w:rsidRPr="00722811">
        <w:rPr>
          <w:rFonts w:eastAsia="Garamond" w:cs="Calibri"/>
          <w:sz w:val="16"/>
        </w:rPr>
        <w:t xml:space="preserve"> </w:t>
      </w:r>
      <w:r w:rsidRPr="00722811">
        <w:rPr>
          <w:rFonts w:cs="Calibri"/>
          <w:sz w:val="16"/>
        </w:rPr>
        <w:t>from</w:t>
      </w:r>
      <w:r w:rsidRPr="00722811">
        <w:rPr>
          <w:rFonts w:eastAsia="Garamond" w:cs="Calibri"/>
          <w:sz w:val="16"/>
        </w:rPr>
        <w:t xml:space="preserve"> </w:t>
      </w:r>
      <w:r w:rsidRPr="00722811">
        <w:rPr>
          <w:rFonts w:cs="Calibri"/>
          <w:sz w:val="16"/>
        </w:rPr>
        <w:t>being</w:t>
      </w:r>
      <w:r w:rsidRPr="00722811">
        <w:rPr>
          <w:rFonts w:eastAsia="Garamond" w:cs="Calibri"/>
          <w:sz w:val="16"/>
        </w:rPr>
        <w:t xml:space="preserve"> </w:t>
      </w:r>
      <w:r w:rsidRPr="00722811">
        <w:rPr>
          <w:rFonts w:cs="Calibri"/>
          <w:sz w:val="16"/>
        </w:rPr>
        <w:t>a</w:t>
      </w:r>
      <w:r w:rsidRPr="00722811">
        <w:rPr>
          <w:rFonts w:eastAsia="Garamond" w:cs="Calibri"/>
          <w:sz w:val="16"/>
        </w:rPr>
        <w:t xml:space="preserve"> </w:t>
      </w:r>
      <w:r w:rsidRPr="00722811">
        <w:rPr>
          <w:rFonts w:cs="Calibri"/>
          <w:sz w:val="16"/>
        </w:rPr>
        <w:t>being</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becoming</w:t>
      </w:r>
      <w:r w:rsidRPr="00722811">
        <w:rPr>
          <w:rFonts w:eastAsia="Garamond" w:cs="Calibri"/>
          <w:sz w:val="16"/>
        </w:rPr>
        <w:t xml:space="preserve"> </w:t>
      </w:r>
      <w:r w:rsidRPr="00722811">
        <w:rPr>
          <w:rFonts w:cs="Calibri"/>
          <w:sz w:val="16"/>
        </w:rPr>
        <w:t>a</w:t>
      </w:r>
      <w:r w:rsidRPr="00722811">
        <w:rPr>
          <w:rFonts w:eastAsia="Garamond" w:cs="Calibri"/>
          <w:sz w:val="16"/>
        </w:rPr>
        <w:t xml:space="preserve"> “</w:t>
      </w:r>
      <w:r w:rsidRPr="00722811">
        <w:rPr>
          <w:rFonts w:cs="Calibri"/>
          <w:sz w:val="16"/>
        </w:rPr>
        <w:t>being</w:t>
      </w:r>
      <w:r w:rsidRPr="00722811">
        <w:rPr>
          <w:rFonts w:eastAsia="Garamond" w:cs="Calibri"/>
          <w:sz w:val="16"/>
        </w:rPr>
        <w:t xml:space="preserve"> </w:t>
      </w:r>
      <w:r w:rsidRPr="00722811">
        <w:rPr>
          <w:rFonts w:cs="Calibri"/>
          <w:sz w:val="16"/>
        </w:rPr>
        <w:t>for</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captor</w:t>
      </w:r>
      <w:r w:rsidRPr="00722811">
        <w:rPr>
          <w:rFonts w:eastAsia="Garamond" w:cs="Calibri"/>
          <w:sz w:val="16"/>
        </w:rPr>
        <w:t xml:space="preserve">” </w:t>
      </w:r>
      <w:r w:rsidRPr="00722811">
        <w:rPr>
          <w:rFonts w:cs="Calibri"/>
          <w:sz w:val="16"/>
        </w:rPr>
        <w:t>(206),</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drama</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value</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stage</w:t>
      </w:r>
      <w:r w:rsidRPr="00722811">
        <w:rPr>
          <w:rFonts w:eastAsia="Garamond" w:cs="Calibri"/>
          <w:sz w:val="16"/>
        </w:rPr>
        <w:t xml:space="preserve"> </w:t>
      </w:r>
      <w:r w:rsidRPr="00722811">
        <w:rPr>
          <w:rFonts w:cs="Calibri"/>
          <w:sz w:val="16"/>
        </w:rPr>
        <w:t>upon</w:t>
      </w:r>
      <w:r w:rsidRPr="00722811">
        <w:rPr>
          <w:rFonts w:eastAsia="Garamond" w:cs="Calibri"/>
          <w:sz w:val="16"/>
        </w:rPr>
        <w:t xml:space="preserve"> </w:t>
      </w:r>
      <w:r w:rsidRPr="00722811">
        <w:rPr>
          <w:rFonts w:cs="Calibri"/>
          <w:sz w:val="16"/>
        </w:rPr>
        <w:t>which</w:t>
      </w:r>
      <w:r w:rsidRPr="00722811">
        <w:rPr>
          <w:rFonts w:eastAsia="Garamond" w:cs="Calibri"/>
          <w:sz w:val="16"/>
        </w:rPr>
        <w:t xml:space="preserve"> </w:t>
      </w:r>
      <w:r w:rsidRPr="00722811">
        <w:rPr>
          <w:rFonts w:cs="Calibri"/>
          <w:sz w:val="16"/>
        </w:rPr>
        <w:t>surplus</w:t>
      </w:r>
      <w:r w:rsidRPr="00722811">
        <w:rPr>
          <w:rFonts w:eastAsia="Garamond" w:cs="Calibri"/>
          <w:sz w:val="16"/>
        </w:rPr>
        <w:t xml:space="preserve"> </w:t>
      </w:r>
      <w:r w:rsidRPr="00722811">
        <w:rPr>
          <w:rFonts w:cs="Calibri"/>
          <w:sz w:val="16"/>
        </w:rPr>
        <w:t>value</w:t>
      </w:r>
      <w:r w:rsidRPr="00722811">
        <w:rPr>
          <w:rFonts w:eastAsia="Garamond" w:cs="Calibri"/>
          <w:sz w:val="16"/>
        </w:rPr>
        <w:t xml:space="preserve"> </w:t>
      </w:r>
      <w:r w:rsidRPr="00722811">
        <w:rPr>
          <w:rFonts w:cs="Calibri"/>
          <w:sz w:val="16"/>
        </w:rPr>
        <w:t>is</w:t>
      </w:r>
      <w:r w:rsidRPr="00722811">
        <w:rPr>
          <w:rFonts w:eastAsia="Garamond" w:cs="Calibri"/>
          <w:sz w:val="16"/>
        </w:rPr>
        <w:t xml:space="preserve"> </w:t>
      </w:r>
      <w:r w:rsidRPr="00722811">
        <w:rPr>
          <w:rFonts w:cs="Calibri"/>
          <w:sz w:val="16"/>
        </w:rPr>
        <w:t>extracted</w:t>
      </w:r>
      <w:r w:rsidRPr="00722811">
        <w:rPr>
          <w:rFonts w:eastAsia="Garamond" w:cs="Calibri"/>
          <w:sz w:val="16"/>
        </w:rPr>
        <w:t xml:space="preserve"> </w:t>
      </w:r>
      <w:r w:rsidRPr="00722811">
        <w:rPr>
          <w:rFonts w:cs="Calibri"/>
          <w:sz w:val="16"/>
        </w:rPr>
        <w:t>from</w:t>
      </w:r>
      <w:r w:rsidRPr="00722811">
        <w:rPr>
          <w:rFonts w:eastAsia="Garamond" w:cs="Calibri"/>
          <w:sz w:val="16"/>
        </w:rPr>
        <w:t xml:space="preserve"> </w:t>
      </w:r>
      <w:r w:rsidRPr="00722811">
        <w:rPr>
          <w:rFonts w:cs="Calibri"/>
          <w:sz w:val="16"/>
        </w:rPr>
        <w:t>labor</w:t>
      </w:r>
      <w:r w:rsidRPr="00722811">
        <w:rPr>
          <w:rFonts w:eastAsia="Garamond" w:cs="Calibri"/>
          <w:sz w:val="16"/>
        </w:rPr>
        <w:t xml:space="preserve"> </w:t>
      </w:r>
      <w:r w:rsidRPr="00722811">
        <w:rPr>
          <w:rFonts w:cs="Calibri"/>
          <w:sz w:val="16"/>
        </w:rPr>
        <w:t>power</w:t>
      </w:r>
      <w:r w:rsidRPr="00722811">
        <w:rPr>
          <w:rFonts w:eastAsia="Garamond" w:cs="Calibri"/>
          <w:sz w:val="16"/>
        </w:rPr>
        <w:t xml:space="preserve"> </w:t>
      </w:r>
      <w:r w:rsidRPr="00722811">
        <w:rPr>
          <w:rFonts w:cs="Calibri"/>
          <w:sz w:val="16"/>
        </w:rPr>
        <w:t>through</w:t>
      </w:r>
      <w:r w:rsidRPr="00722811">
        <w:rPr>
          <w:rFonts w:eastAsia="Garamond" w:cs="Calibri"/>
          <w:sz w:val="16"/>
        </w:rPr>
        <w:t xml:space="preserve"> </w:t>
      </w:r>
      <w:r w:rsidRPr="00722811">
        <w:rPr>
          <w:rFonts w:cs="Calibri"/>
          <w:sz w:val="16"/>
        </w:rPr>
        <w:t>commodity</w:t>
      </w:r>
      <w:r w:rsidRPr="00722811">
        <w:rPr>
          <w:rFonts w:eastAsia="Garamond" w:cs="Calibri"/>
          <w:sz w:val="16"/>
        </w:rPr>
        <w:t xml:space="preserve"> </w:t>
      </w:r>
      <w:r w:rsidRPr="00722811">
        <w:rPr>
          <w:rFonts w:cs="Calibri"/>
          <w:sz w:val="16"/>
        </w:rPr>
        <w:t>production</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sale);</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on</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other,</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corporeal</w:t>
      </w:r>
      <w:r w:rsidRPr="00722811">
        <w:rPr>
          <w:rFonts w:eastAsia="Garamond" w:cs="Calibri"/>
          <w:sz w:val="16"/>
        </w:rPr>
        <w:t xml:space="preserve"> </w:t>
      </w:r>
      <w:r w:rsidRPr="00722811">
        <w:rPr>
          <w:rFonts w:cs="Calibri"/>
          <w:sz w:val="16"/>
        </w:rPr>
        <w:t>integrity</w:t>
      </w:r>
      <w:r w:rsidRPr="00722811">
        <w:rPr>
          <w:rFonts w:eastAsia="Garamond" w:cs="Calibri"/>
          <w:sz w:val="16"/>
        </w:rPr>
        <w:t xml:space="preserve"> </w:t>
      </w:r>
      <w:r w:rsidRPr="00722811">
        <w:rPr>
          <w:rFonts w:cs="Calibri"/>
          <w:sz w:val="16"/>
        </w:rPr>
        <w:t>that,</w:t>
      </w:r>
      <w:r w:rsidRPr="00722811">
        <w:rPr>
          <w:rFonts w:eastAsia="Garamond" w:cs="Calibri"/>
          <w:sz w:val="16"/>
        </w:rPr>
        <w:t xml:space="preserve"> </w:t>
      </w:r>
      <w:r w:rsidRPr="00722811">
        <w:rPr>
          <w:rFonts w:cs="Calibri"/>
          <w:sz w:val="16"/>
        </w:rPr>
        <w:t>once</w:t>
      </w:r>
      <w:r w:rsidRPr="00722811">
        <w:rPr>
          <w:rFonts w:eastAsia="Garamond" w:cs="Calibri"/>
          <w:sz w:val="16"/>
        </w:rPr>
        <w:t xml:space="preserve"> </w:t>
      </w:r>
      <w:r w:rsidRPr="00722811">
        <w:rPr>
          <w:rFonts w:cs="Calibri"/>
          <w:sz w:val="16"/>
        </w:rPr>
        <w:t>ripped</w:t>
      </w:r>
      <w:r w:rsidRPr="00722811">
        <w:rPr>
          <w:rFonts w:eastAsia="Garamond" w:cs="Calibri"/>
          <w:sz w:val="16"/>
        </w:rPr>
        <w:t xml:space="preserve"> </w:t>
      </w:r>
      <w:r w:rsidRPr="00722811">
        <w:rPr>
          <w:rFonts w:cs="Calibri"/>
          <w:sz w:val="16"/>
        </w:rPr>
        <w:t>from</w:t>
      </w:r>
      <w:r w:rsidRPr="00722811">
        <w:rPr>
          <w:rFonts w:eastAsia="Garamond" w:cs="Calibri"/>
          <w:sz w:val="16"/>
        </w:rPr>
        <w:t xml:space="preserve"> </w:t>
      </w:r>
      <w:r w:rsidRPr="00722811">
        <w:rPr>
          <w:rFonts w:cs="Calibri"/>
          <w:sz w:val="16"/>
        </w:rPr>
        <w:t>her</w:t>
      </w:r>
      <w:r w:rsidRPr="00722811">
        <w:rPr>
          <w:rFonts w:eastAsia="Garamond" w:cs="Calibri"/>
          <w:sz w:val="16"/>
        </w:rPr>
        <w:t xml:space="preserve"> </w:t>
      </w:r>
      <w:r w:rsidRPr="00722811">
        <w:rPr>
          <w:rFonts w:cs="Calibri"/>
          <w:sz w:val="16"/>
        </w:rPr>
        <w:t>body,</w:t>
      </w:r>
      <w:r w:rsidRPr="00722811">
        <w:rPr>
          <w:rFonts w:eastAsia="Garamond" w:cs="Calibri"/>
          <w:sz w:val="16"/>
        </w:rPr>
        <w:t xml:space="preserve"> </w:t>
      </w:r>
      <w:r w:rsidRPr="00722811">
        <w:rPr>
          <w:rFonts w:cs="Calibri"/>
          <w:sz w:val="16"/>
        </w:rPr>
        <w:t>fortified</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extended</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corporeal</w:t>
      </w:r>
      <w:r w:rsidRPr="00722811">
        <w:rPr>
          <w:rFonts w:eastAsia="Garamond" w:cs="Calibri"/>
          <w:sz w:val="16"/>
        </w:rPr>
        <w:t xml:space="preserve"> </w:t>
      </w:r>
      <w:r w:rsidRPr="00722811">
        <w:rPr>
          <w:rFonts w:cs="Calibri"/>
          <w:sz w:val="16"/>
        </w:rPr>
        <w:t>integrity</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everyone</w:t>
      </w:r>
      <w:r w:rsidRPr="00722811">
        <w:rPr>
          <w:rFonts w:eastAsia="Garamond" w:cs="Calibri"/>
          <w:sz w:val="16"/>
        </w:rPr>
        <w:t xml:space="preserve"> </w:t>
      </w:r>
      <w:r w:rsidRPr="00722811">
        <w:rPr>
          <w:rFonts w:cs="Calibri"/>
          <w:sz w:val="16"/>
        </w:rPr>
        <w:t>else</w:t>
      </w:r>
      <w:r w:rsidRPr="00722811">
        <w:rPr>
          <w:rFonts w:eastAsia="Garamond" w:cs="Calibri"/>
          <w:sz w:val="16"/>
        </w:rPr>
        <w:t xml:space="preserve"> </w:t>
      </w:r>
      <w:r w:rsidRPr="00722811">
        <w:rPr>
          <w:rFonts w:cs="Calibri"/>
          <w:sz w:val="16"/>
        </w:rPr>
        <w:t>on</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street.</w:t>
      </w:r>
      <w:r w:rsidRPr="00722811">
        <w:rPr>
          <w:rFonts w:eastAsia="Garamond" w:cs="Calibri"/>
          <w:sz w:val="16"/>
        </w:rPr>
        <w:t xml:space="preserve"> </w:t>
      </w:r>
      <w:r w:rsidRPr="00722811">
        <w:rPr>
          <w:rFonts w:cs="Calibri"/>
          <w:sz w:val="16"/>
        </w:rPr>
        <w:t>She</w:t>
      </w:r>
      <w:r w:rsidRPr="00722811">
        <w:rPr>
          <w:rFonts w:eastAsia="Garamond" w:cs="Calibri"/>
          <w:sz w:val="16"/>
        </w:rPr>
        <w:t xml:space="preserve"> </w:t>
      </w:r>
      <w:r w:rsidRPr="00722811">
        <w:rPr>
          <w:rFonts w:cs="Calibri"/>
          <w:sz w:val="16"/>
        </w:rPr>
        <w:t>gave</w:t>
      </w:r>
      <w:r w:rsidRPr="00722811">
        <w:rPr>
          <w:rFonts w:eastAsia="Garamond" w:cs="Calibri"/>
          <w:sz w:val="16"/>
        </w:rPr>
        <w:t xml:space="preserve"> </w:t>
      </w:r>
      <w:r w:rsidRPr="00722811">
        <w:rPr>
          <w:rFonts w:cs="Calibri"/>
          <w:sz w:val="16"/>
        </w:rPr>
        <w:t>birth</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commodity</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Human,</w:t>
      </w:r>
      <w:r w:rsidRPr="00722811">
        <w:rPr>
          <w:rFonts w:eastAsia="Garamond" w:cs="Calibri"/>
          <w:sz w:val="16"/>
        </w:rPr>
        <w:t xml:space="preserve"> </w:t>
      </w:r>
      <w:r w:rsidRPr="00722811">
        <w:rPr>
          <w:rFonts w:cs="Calibri"/>
          <w:sz w:val="16"/>
        </w:rPr>
        <w:t>yet</w:t>
      </w:r>
      <w:r w:rsidRPr="00722811">
        <w:rPr>
          <w:rFonts w:eastAsia="Garamond" w:cs="Calibri"/>
          <w:sz w:val="16"/>
        </w:rPr>
        <w:t xml:space="preserve"> </w:t>
      </w:r>
      <w:r w:rsidRPr="00722811">
        <w:rPr>
          <w:rStyle w:val="IntenseEmphasis"/>
          <w:rFonts w:cs="Calibri"/>
        </w:rPr>
        <w:t>she</w:t>
      </w:r>
      <w:r w:rsidRPr="00722811">
        <w:rPr>
          <w:rStyle w:val="IntenseEmphasis"/>
          <w:rFonts w:eastAsia="Garamond" w:cs="Calibri"/>
        </w:rPr>
        <w:t xml:space="preserve"> </w:t>
      </w:r>
      <w:r w:rsidRPr="00722811">
        <w:rPr>
          <w:rStyle w:val="IntenseEmphasis"/>
          <w:rFonts w:cs="Calibri"/>
        </w:rPr>
        <w:t>had</w:t>
      </w:r>
      <w:r w:rsidRPr="00722811">
        <w:rPr>
          <w:rStyle w:val="IntenseEmphasis"/>
          <w:rFonts w:eastAsia="Garamond" w:cs="Calibri"/>
        </w:rPr>
        <w:t xml:space="preserve"> </w:t>
      </w:r>
      <w:r w:rsidRPr="00722811">
        <w:rPr>
          <w:rStyle w:val="IntenseEmphasis"/>
          <w:rFonts w:cs="Calibri"/>
        </w:rPr>
        <w:t>neither</w:t>
      </w:r>
      <w:r w:rsidRPr="00722811">
        <w:rPr>
          <w:rStyle w:val="IntenseEmphasis"/>
          <w:rFonts w:eastAsia="Garamond" w:cs="Calibri"/>
        </w:rPr>
        <w:t xml:space="preserve"> </w:t>
      </w:r>
      <w:r w:rsidRPr="00722811">
        <w:rPr>
          <w:rStyle w:val="IntenseEmphasis"/>
          <w:rFonts w:cs="Calibri"/>
        </w:rPr>
        <w:t>subjectivity</w:t>
      </w:r>
      <w:r w:rsidRPr="00722811">
        <w:rPr>
          <w:rStyle w:val="IntenseEmphasis"/>
          <w:rFonts w:eastAsia="Garamond" w:cs="Calibri"/>
        </w:rPr>
        <w:t xml:space="preserve"> </w:t>
      </w:r>
      <w:r w:rsidRPr="00722811">
        <w:rPr>
          <w:rStyle w:val="IntenseEmphasis"/>
          <w:rFonts w:cs="Calibri"/>
        </w:rPr>
        <w:t>nor</w:t>
      </w:r>
      <w:r w:rsidRPr="00722811">
        <w:rPr>
          <w:rStyle w:val="IntenseEmphasis"/>
          <w:rFonts w:eastAsia="Garamond" w:cs="Calibri"/>
        </w:rPr>
        <w:t xml:space="preserve"> </w:t>
      </w:r>
      <w:r w:rsidRPr="00722811">
        <w:rPr>
          <w:rStyle w:val="IntenseEmphasis"/>
          <w:rFonts w:cs="Calibri"/>
        </w:rPr>
        <w:t>a</w:t>
      </w:r>
      <w:r w:rsidRPr="00722811">
        <w:rPr>
          <w:rStyle w:val="IntenseEmphasis"/>
          <w:rFonts w:eastAsia="Garamond" w:cs="Calibri"/>
        </w:rPr>
        <w:t xml:space="preserve"> </w:t>
      </w:r>
      <w:r w:rsidRPr="00722811">
        <w:rPr>
          <w:rStyle w:val="IntenseEmphasis"/>
          <w:rFonts w:cs="Calibri"/>
        </w:rPr>
        <w:t>sofa</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show</w:t>
      </w:r>
      <w:r w:rsidRPr="00722811">
        <w:rPr>
          <w:rStyle w:val="IntenseEmphasis"/>
          <w:rFonts w:eastAsia="Garamond" w:cs="Calibri"/>
        </w:rPr>
        <w:t xml:space="preserve"> </w:t>
      </w:r>
      <w:r w:rsidRPr="00722811">
        <w:rPr>
          <w:rStyle w:val="IntenseEmphasis"/>
          <w:rFonts w:cs="Calibri"/>
        </w:rPr>
        <w:t>for</w:t>
      </w:r>
      <w:r w:rsidRPr="00722811">
        <w:rPr>
          <w:rStyle w:val="IntenseEmphasis"/>
          <w:rFonts w:eastAsia="Garamond" w:cs="Calibri"/>
        </w:rPr>
        <w:t xml:space="preserve"> </w:t>
      </w:r>
      <w:r w:rsidRPr="00722811">
        <w:rPr>
          <w:rStyle w:val="IntenseEmphasis"/>
          <w:rFonts w:cs="Calibri"/>
        </w:rPr>
        <w:t>it.</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her</w:t>
      </w:r>
      <w:r w:rsidRPr="00722811">
        <w:rPr>
          <w:rFonts w:eastAsia="Garamond" w:cs="Calibri"/>
          <w:sz w:val="16"/>
        </w:rPr>
        <w:t xml:space="preserve"> </w:t>
      </w:r>
      <w:r w:rsidRPr="00722811">
        <w:rPr>
          <w:rFonts w:cs="Calibri"/>
          <w:sz w:val="16"/>
        </w:rPr>
        <w:t>eyes,</w:t>
      </w:r>
      <w:r w:rsidRPr="00722811">
        <w:rPr>
          <w:rFonts w:eastAsia="Garamond" w:cs="Calibri"/>
          <w:sz w:val="16"/>
        </w:rPr>
        <w:t xml:space="preserve"> </w:t>
      </w:r>
      <w:r w:rsidRPr="00722811">
        <w:rPr>
          <w:rStyle w:val="IntenseEmphasis"/>
          <w:rFonts w:cs="Calibri"/>
          <w:highlight w:val="cyan"/>
        </w:rPr>
        <w:t>the</w:t>
      </w:r>
      <w:r w:rsidRPr="00722811">
        <w:rPr>
          <w:rStyle w:val="IntenseEmphasis"/>
          <w:rFonts w:eastAsia="Garamond" w:cs="Calibri"/>
          <w:highlight w:val="cyan"/>
        </w:rPr>
        <w:t xml:space="preserve"> </w:t>
      </w:r>
      <w:r w:rsidRPr="00722811">
        <w:rPr>
          <w:rStyle w:val="IntenseEmphasis"/>
          <w:rFonts w:cs="Calibri"/>
          <w:highlight w:val="cyan"/>
        </w:rPr>
        <w:t>world</w:t>
      </w:r>
      <w:r w:rsidRPr="00722811">
        <w:rPr>
          <w:rStyle w:val="IntenseEmphasis"/>
          <w:rFonts w:eastAsia="Garamond" w:cs="Calibri"/>
        </w:rPr>
        <w:t>—</w:t>
      </w:r>
      <w:r w:rsidRPr="00722811">
        <w:rPr>
          <w:rStyle w:val="IntenseEmphasis"/>
          <w:rFonts w:cs="Calibri"/>
        </w:rPr>
        <w:t>and</w:t>
      </w:r>
      <w:r w:rsidRPr="00722811">
        <w:rPr>
          <w:rStyle w:val="IntenseEmphasis"/>
          <w:rFonts w:eastAsia="Garamond" w:cs="Calibri"/>
        </w:rPr>
        <w:t xml:space="preserve"> </w:t>
      </w:r>
      <w:r w:rsidRPr="00722811">
        <w:rPr>
          <w:rStyle w:val="Emphasis"/>
          <w:rFonts w:cs="Calibri"/>
          <w:highlight w:val="cyan"/>
        </w:rPr>
        <w:t>not</w:t>
      </w:r>
      <w:r w:rsidRPr="00722811">
        <w:rPr>
          <w:rStyle w:val="Emphasis"/>
          <w:rFonts w:eastAsia="Garamond" w:cs="Calibri"/>
          <w:highlight w:val="cyan"/>
        </w:rPr>
        <w:t xml:space="preserve"> </w:t>
      </w:r>
      <w:r w:rsidRPr="00722811">
        <w:rPr>
          <w:rStyle w:val="Emphasis"/>
          <w:rFonts w:cs="Calibri"/>
          <w:highlight w:val="cyan"/>
        </w:rPr>
        <w:t>its</w:t>
      </w:r>
      <w:r w:rsidRPr="00722811">
        <w:rPr>
          <w:rStyle w:val="Emphasis"/>
          <w:rFonts w:eastAsia="Garamond" w:cs="Calibri"/>
          <w:highlight w:val="cyan"/>
        </w:rPr>
        <w:t xml:space="preserve"> </w:t>
      </w:r>
      <w:r w:rsidRPr="00722811">
        <w:rPr>
          <w:rStyle w:val="Emphasis"/>
          <w:rFonts w:cs="Calibri"/>
        </w:rPr>
        <w:t>myriad</w:t>
      </w:r>
      <w:r w:rsidRPr="00722811">
        <w:rPr>
          <w:rStyle w:val="Emphasis"/>
          <w:rFonts w:eastAsia="Garamond" w:cs="Calibri"/>
        </w:rPr>
        <w:t xml:space="preserve"> </w:t>
      </w:r>
      <w:r w:rsidRPr="00722811">
        <w:rPr>
          <w:rStyle w:val="Emphasis"/>
          <w:rFonts w:cs="Calibri"/>
        </w:rPr>
        <w:t>discriminatory</w:t>
      </w:r>
      <w:r w:rsidRPr="00722811">
        <w:rPr>
          <w:rStyle w:val="Emphasis"/>
          <w:rFonts w:eastAsia="Garamond" w:cs="Calibri"/>
        </w:rPr>
        <w:t xml:space="preserve"> </w:t>
      </w:r>
      <w:r w:rsidRPr="00722811">
        <w:rPr>
          <w:rStyle w:val="Emphasis"/>
          <w:rFonts w:cs="Calibri"/>
          <w:highlight w:val="cyan"/>
        </w:rPr>
        <w:t>practices,</w:t>
      </w:r>
      <w:r w:rsidRPr="00722811">
        <w:rPr>
          <w:rStyle w:val="Emphasis"/>
          <w:rFonts w:eastAsia="Garamond" w:cs="Calibri"/>
          <w:highlight w:val="cyan"/>
        </w:rPr>
        <w:t xml:space="preserve"> </w:t>
      </w:r>
      <w:r w:rsidRPr="00722811">
        <w:rPr>
          <w:rStyle w:val="Emphasis"/>
          <w:rFonts w:cs="Calibri"/>
          <w:highlight w:val="cyan"/>
        </w:rPr>
        <w:t>but</w:t>
      </w:r>
      <w:r w:rsidRPr="00722811">
        <w:rPr>
          <w:rStyle w:val="Emphasis"/>
          <w:rFonts w:eastAsia="Garamond" w:cs="Calibri"/>
          <w:highlight w:val="cyan"/>
        </w:rPr>
        <w:t xml:space="preserve"> </w:t>
      </w:r>
      <w:r w:rsidRPr="00722811">
        <w:rPr>
          <w:rStyle w:val="Emphasis"/>
          <w:rFonts w:cs="Calibri"/>
          <w:highlight w:val="cyan"/>
        </w:rPr>
        <w:t>the</w:t>
      </w:r>
      <w:r w:rsidRPr="00722811">
        <w:rPr>
          <w:rStyle w:val="Emphasis"/>
          <w:rFonts w:eastAsia="Garamond" w:cs="Calibri"/>
          <w:highlight w:val="cyan"/>
        </w:rPr>
        <w:t xml:space="preserve"> </w:t>
      </w:r>
      <w:r w:rsidRPr="00722811">
        <w:rPr>
          <w:rStyle w:val="Emphasis"/>
          <w:rFonts w:cs="Calibri"/>
          <w:highlight w:val="cyan"/>
        </w:rPr>
        <w:t>world</w:t>
      </w:r>
      <w:r w:rsidRPr="00722811">
        <w:rPr>
          <w:rStyle w:val="Emphasis"/>
          <w:rFonts w:eastAsia="Garamond" w:cs="Calibri"/>
          <w:highlight w:val="cyan"/>
        </w:rPr>
        <w:t xml:space="preserve"> </w:t>
      </w:r>
      <w:r w:rsidRPr="00722811">
        <w:rPr>
          <w:rStyle w:val="Emphasis"/>
          <w:rFonts w:cs="Calibri"/>
          <w:highlight w:val="cyan"/>
        </w:rPr>
        <w:t>itself</w:t>
      </w:r>
      <w:r w:rsidRPr="00722811">
        <w:rPr>
          <w:rStyle w:val="IntenseEmphasis"/>
          <w:rFonts w:eastAsia="Garamond" w:cs="Calibri"/>
          <w:highlight w:val="cyan"/>
        </w:rPr>
        <w:t>—</w:t>
      </w:r>
      <w:r w:rsidRPr="00722811">
        <w:rPr>
          <w:rStyle w:val="IntenseEmphasis"/>
          <w:rFonts w:cs="Calibri"/>
          <w:highlight w:val="cyan"/>
        </w:rPr>
        <w:t>was</w:t>
      </w:r>
      <w:r w:rsidRPr="00722811">
        <w:rPr>
          <w:rStyle w:val="IntenseEmphasis"/>
          <w:rFonts w:eastAsia="Garamond" w:cs="Calibri"/>
          <w:highlight w:val="cyan"/>
        </w:rPr>
        <w:t xml:space="preserve"> </w:t>
      </w:r>
      <w:r w:rsidRPr="00722811">
        <w:rPr>
          <w:rStyle w:val="IntenseEmphasis"/>
          <w:rFonts w:cs="Calibri"/>
          <w:highlight w:val="cyan"/>
        </w:rPr>
        <w:t>unethical</w:t>
      </w:r>
      <w:r w:rsidRPr="00722811">
        <w:rPr>
          <w:rFonts w:cs="Calibri"/>
          <w:sz w:val="16"/>
        </w:rPr>
        <w:t>.</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yet,</w:t>
      </w:r>
      <w:r w:rsidRPr="00722811">
        <w:rPr>
          <w:rFonts w:eastAsia="Garamond" w:cs="Calibri"/>
          <w:sz w:val="16"/>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world</w:t>
      </w:r>
      <w:r w:rsidRPr="00722811">
        <w:rPr>
          <w:rStyle w:val="IntenseEmphasis"/>
          <w:rFonts w:eastAsia="Garamond" w:cs="Calibri"/>
        </w:rPr>
        <w:t xml:space="preserve"> </w:t>
      </w:r>
      <w:r w:rsidRPr="00722811">
        <w:rPr>
          <w:rStyle w:val="IntenseEmphasis"/>
          <w:rFonts w:cs="Calibri"/>
        </w:rPr>
        <w:t>passes</w:t>
      </w:r>
      <w:r w:rsidRPr="00722811">
        <w:rPr>
          <w:rStyle w:val="IntenseEmphasis"/>
          <w:rFonts w:eastAsia="Garamond" w:cs="Calibri"/>
        </w:rPr>
        <w:t xml:space="preserve"> </w:t>
      </w:r>
      <w:r w:rsidRPr="00722811">
        <w:rPr>
          <w:rStyle w:val="IntenseEmphasis"/>
          <w:rFonts w:cs="Calibri"/>
        </w:rPr>
        <w:t>by</w:t>
      </w:r>
      <w:r w:rsidRPr="00722811">
        <w:rPr>
          <w:rStyle w:val="IntenseEmphasis"/>
          <w:rFonts w:eastAsia="Garamond" w:cs="Calibri"/>
        </w:rPr>
        <w:t xml:space="preserve"> </w:t>
      </w:r>
      <w:r w:rsidRPr="00722811">
        <w:rPr>
          <w:rStyle w:val="IntenseEmphasis"/>
          <w:rFonts w:cs="Calibri"/>
        </w:rPr>
        <w:t>her</w:t>
      </w:r>
      <w:r w:rsidRPr="00722811">
        <w:rPr>
          <w:rStyle w:val="IntenseEmphasis"/>
          <w:rFonts w:eastAsia="Garamond" w:cs="Calibri"/>
        </w:rPr>
        <w:t xml:space="preserve"> </w:t>
      </w:r>
      <w:r w:rsidRPr="00722811">
        <w:rPr>
          <w:rStyle w:val="IntenseEmphasis"/>
          <w:rFonts w:cs="Calibri"/>
        </w:rPr>
        <w:t>without</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slightest</w:t>
      </w:r>
      <w:r w:rsidRPr="00722811">
        <w:rPr>
          <w:rStyle w:val="IntenseEmphasis"/>
          <w:rFonts w:eastAsia="Garamond" w:cs="Calibri"/>
        </w:rPr>
        <w:t xml:space="preserve"> </w:t>
      </w:r>
      <w:r w:rsidRPr="00722811">
        <w:rPr>
          <w:rStyle w:val="IntenseEmphasis"/>
          <w:rFonts w:cs="Calibri"/>
        </w:rPr>
        <w:t>inclination</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stop</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disabuse</w:t>
      </w:r>
      <w:r w:rsidRPr="00722811">
        <w:rPr>
          <w:rStyle w:val="IntenseEmphasis"/>
          <w:rFonts w:eastAsia="Garamond" w:cs="Calibri"/>
        </w:rPr>
        <w:t xml:space="preserve"> </w:t>
      </w:r>
      <w:r w:rsidRPr="00722811">
        <w:rPr>
          <w:rStyle w:val="IntenseEmphasis"/>
          <w:rFonts w:cs="Calibri"/>
        </w:rPr>
        <w:t>her</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her</w:t>
      </w:r>
      <w:r w:rsidRPr="00722811">
        <w:rPr>
          <w:rStyle w:val="IntenseEmphasis"/>
          <w:rFonts w:eastAsia="Garamond" w:cs="Calibri"/>
        </w:rPr>
        <w:t xml:space="preserve"> </w:t>
      </w:r>
      <w:r w:rsidRPr="00722811">
        <w:rPr>
          <w:rStyle w:val="IntenseEmphasis"/>
          <w:rFonts w:cs="Calibri"/>
        </w:rPr>
        <w:t>claim</w:t>
      </w:r>
      <w:r w:rsidRPr="00722811">
        <w:rPr>
          <w:rFonts w:cs="Calibri"/>
          <w:sz w:val="16"/>
        </w:rPr>
        <w:t>.</w:t>
      </w:r>
      <w:r w:rsidRPr="00722811">
        <w:rPr>
          <w:rFonts w:eastAsia="Garamond" w:cs="Calibri"/>
          <w:sz w:val="16"/>
        </w:rPr>
        <w:t xml:space="preserve"> </w:t>
      </w:r>
      <w:r w:rsidRPr="00722811">
        <w:rPr>
          <w:rFonts w:cs="Calibri"/>
          <w:sz w:val="16"/>
        </w:rPr>
        <w:t>Instead,</w:t>
      </w:r>
      <w:r w:rsidRPr="00722811">
        <w:rPr>
          <w:rFonts w:eastAsia="Garamond" w:cs="Calibri"/>
          <w:sz w:val="16"/>
        </w:rPr>
        <w:t xml:space="preserve"> </w:t>
      </w:r>
      <w:r w:rsidRPr="00722811">
        <w:rPr>
          <w:rFonts w:cs="Calibri"/>
          <w:sz w:val="16"/>
        </w:rPr>
        <w:t>it</w:t>
      </w:r>
      <w:r w:rsidRPr="00722811">
        <w:rPr>
          <w:rFonts w:eastAsia="Garamond" w:cs="Calibri"/>
          <w:sz w:val="16"/>
        </w:rPr>
        <w:t xml:space="preserve"> </w:t>
      </w:r>
      <w:r w:rsidRPr="00722811">
        <w:rPr>
          <w:rFonts w:cs="Calibri"/>
          <w:sz w:val="16"/>
        </w:rPr>
        <w:t>calls</w:t>
      </w:r>
      <w:r w:rsidRPr="00722811">
        <w:rPr>
          <w:rFonts w:eastAsia="Garamond" w:cs="Calibri"/>
          <w:sz w:val="16"/>
        </w:rPr>
        <w:t xml:space="preserve"> </w:t>
      </w:r>
      <w:r w:rsidRPr="00722811">
        <w:rPr>
          <w:rFonts w:cs="Calibri"/>
          <w:sz w:val="16"/>
        </w:rPr>
        <w:t>her</w:t>
      </w:r>
      <w:r w:rsidRPr="00722811">
        <w:rPr>
          <w:rFonts w:eastAsia="Garamond" w:cs="Calibri"/>
          <w:sz w:val="16"/>
        </w:rPr>
        <w:t xml:space="preserve"> “</w:t>
      </w:r>
      <w:r w:rsidRPr="00722811">
        <w:rPr>
          <w:rFonts w:cs="Calibri"/>
          <w:sz w:val="16"/>
        </w:rPr>
        <w:t>crazy.</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what</w:t>
      </w:r>
      <w:r w:rsidRPr="00722811">
        <w:rPr>
          <w:rFonts w:eastAsia="Garamond" w:cs="Calibri"/>
          <w:sz w:val="16"/>
        </w:rPr>
        <w:t xml:space="preserve"> </w:t>
      </w:r>
      <w:r w:rsidRPr="00722811">
        <w:rPr>
          <w:rFonts w:cs="Calibri"/>
          <w:sz w:val="16"/>
        </w:rPr>
        <w:t>does</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world</w:t>
      </w:r>
      <w:r w:rsidRPr="00722811">
        <w:rPr>
          <w:rFonts w:eastAsia="Garamond" w:cs="Calibri"/>
          <w:sz w:val="16"/>
        </w:rPr>
        <w:t xml:space="preserve"> </w:t>
      </w:r>
      <w:r w:rsidRPr="00722811">
        <w:rPr>
          <w:rFonts w:cs="Calibri"/>
          <w:sz w:val="16"/>
        </w:rPr>
        <w:t>attribute</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Native</w:t>
      </w:r>
      <w:r w:rsidRPr="00722811">
        <w:rPr>
          <w:rFonts w:eastAsia="Garamond" w:cs="Calibri"/>
          <w:sz w:val="16"/>
        </w:rPr>
        <w:t xml:space="preserve"> </w:t>
      </w:r>
      <w:r w:rsidRPr="00722811">
        <w:rPr>
          <w:rFonts w:cs="Calibri"/>
          <w:sz w:val="16"/>
        </w:rPr>
        <w:t>American</w:t>
      </w:r>
      <w:r w:rsidRPr="00722811">
        <w:rPr>
          <w:rFonts w:eastAsia="Garamond" w:cs="Calibri"/>
          <w:sz w:val="16"/>
        </w:rPr>
        <w:t xml:space="preserve"> </w:t>
      </w:r>
      <w:r w:rsidRPr="00722811">
        <w:rPr>
          <w:rFonts w:cs="Calibri"/>
          <w:sz w:val="16"/>
        </w:rPr>
        <w:t>man</w:t>
      </w:r>
      <w:r w:rsidRPr="00722811">
        <w:rPr>
          <w:rFonts w:eastAsia="Garamond" w:cs="Calibri"/>
          <w:sz w:val="16"/>
        </w:rPr>
        <w:t>’</w:t>
      </w:r>
      <w:r w:rsidRPr="00722811">
        <w:rPr>
          <w:rFonts w:cs="Calibri"/>
          <w:sz w:val="16"/>
        </w:rPr>
        <w:t>s</w:t>
      </w:r>
      <w:r w:rsidRPr="00722811">
        <w:rPr>
          <w:rFonts w:eastAsia="Garamond" w:cs="Calibri"/>
          <w:sz w:val="16"/>
        </w:rPr>
        <w:t xml:space="preserve"> </w:t>
      </w:r>
      <w:r w:rsidRPr="00722811">
        <w:rPr>
          <w:rFonts w:cs="Calibri"/>
          <w:sz w:val="16"/>
        </w:rPr>
        <w:t>insanity?</w:t>
      </w:r>
      <w:r w:rsidRPr="00722811">
        <w:rPr>
          <w:rFonts w:eastAsia="Garamond" w:cs="Calibri"/>
          <w:sz w:val="16"/>
        </w:rPr>
        <w:t xml:space="preserve"> “</w:t>
      </w:r>
      <w:r w:rsidRPr="00722811">
        <w:rPr>
          <w:rFonts w:cs="Calibri"/>
          <w:sz w:val="16"/>
        </w:rPr>
        <w:t>He</w:t>
      </w:r>
      <w:r w:rsidRPr="00722811">
        <w:rPr>
          <w:rFonts w:eastAsia="Garamond" w:cs="Calibri"/>
          <w:sz w:val="16"/>
        </w:rPr>
        <w:t>’</w:t>
      </w:r>
      <w:r w:rsidRPr="00722811">
        <w:rPr>
          <w:rFonts w:cs="Calibri"/>
          <w:sz w:val="16"/>
        </w:rPr>
        <w:t>s</w:t>
      </w:r>
      <w:r w:rsidRPr="00722811">
        <w:rPr>
          <w:rFonts w:eastAsia="Garamond" w:cs="Calibri"/>
          <w:sz w:val="16"/>
        </w:rPr>
        <w:t xml:space="preserve"> </w:t>
      </w:r>
      <w:r w:rsidRPr="00722811">
        <w:rPr>
          <w:rFonts w:cs="Calibri"/>
          <w:sz w:val="16"/>
        </w:rPr>
        <w:t>crazy</w:t>
      </w:r>
      <w:r w:rsidRPr="00722811">
        <w:rPr>
          <w:rFonts w:eastAsia="Garamond" w:cs="Calibri"/>
          <w:sz w:val="16"/>
        </w:rPr>
        <w:t xml:space="preserve"> </w:t>
      </w:r>
      <w:r w:rsidRPr="00722811">
        <w:rPr>
          <w:rFonts w:cs="Calibri"/>
          <w:sz w:val="16"/>
        </w:rPr>
        <w:t>if</w:t>
      </w:r>
      <w:r w:rsidRPr="00722811">
        <w:rPr>
          <w:rFonts w:eastAsia="Garamond" w:cs="Calibri"/>
          <w:sz w:val="16"/>
        </w:rPr>
        <w:t xml:space="preserve"> </w:t>
      </w:r>
      <w:r w:rsidRPr="00722811">
        <w:rPr>
          <w:rFonts w:cs="Calibri"/>
          <w:sz w:val="16"/>
        </w:rPr>
        <w:t>he</w:t>
      </w:r>
      <w:r w:rsidRPr="00722811">
        <w:rPr>
          <w:rFonts w:eastAsia="Garamond" w:cs="Calibri"/>
          <w:sz w:val="16"/>
        </w:rPr>
        <w:t xml:space="preserve"> </w:t>
      </w:r>
      <w:r w:rsidRPr="00722811">
        <w:rPr>
          <w:rFonts w:cs="Calibri"/>
          <w:sz w:val="16"/>
        </w:rPr>
        <w:t>thinks</w:t>
      </w:r>
      <w:r w:rsidRPr="00722811">
        <w:rPr>
          <w:rFonts w:eastAsia="Garamond" w:cs="Calibri"/>
          <w:sz w:val="16"/>
        </w:rPr>
        <w:t xml:space="preserve"> </w:t>
      </w:r>
      <w:r w:rsidRPr="00722811">
        <w:rPr>
          <w:rFonts w:cs="Calibri"/>
          <w:sz w:val="16"/>
        </w:rPr>
        <w:t>he</w:t>
      </w:r>
      <w:r w:rsidRPr="00722811">
        <w:rPr>
          <w:rFonts w:eastAsia="Garamond" w:cs="Calibri"/>
          <w:sz w:val="16"/>
        </w:rPr>
        <w:t>’</w:t>
      </w:r>
      <w:r w:rsidRPr="00722811">
        <w:rPr>
          <w:rFonts w:cs="Calibri"/>
          <w:sz w:val="16"/>
        </w:rPr>
        <w:t>s</w:t>
      </w:r>
      <w:r w:rsidRPr="00722811">
        <w:rPr>
          <w:rFonts w:eastAsia="Garamond" w:cs="Calibri"/>
          <w:sz w:val="16"/>
        </w:rPr>
        <w:t xml:space="preserve"> </w:t>
      </w:r>
      <w:r w:rsidRPr="00722811">
        <w:rPr>
          <w:rFonts w:cs="Calibri"/>
          <w:sz w:val="16"/>
        </w:rPr>
        <w:t>getting</w:t>
      </w:r>
      <w:r w:rsidRPr="00722811">
        <w:rPr>
          <w:rFonts w:eastAsia="Garamond" w:cs="Calibri"/>
          <w:sz w:val="16"/>
        </w:rPr>
        <w:t xml:space="preserve"> </w:t>
      </w:r>
      <w:r w:rsidRPr="00722811">
        <w:rPr>
          <w:rFonts w:cs="Calibri"/>
          <w:sz w:val="16"/>
        </w:rPr>
        <w:t>any</w:t>
      </w:r>
      <w:r w:rsidRPr="00722811">
        <w:rPr>
          <w:rFonts w:eastAsia="Garamond" w:cs="Calibri"/>
          <w:sz w:val="16"/>
        </w:rPr>
        <w:t xml:space="preserve"> </w:t>
      </w:r>
      <w:r w:rsidRPr="00722811">
        <w:rPr>
          <w:rFonts w:cs="Calibri"/>
          <w:sz w:val="16"/>
        </w:rPr>
        <w:t>money</w:t>
      </w:r>
      <w:r w:rsidRPr="00722811">
        <w:rPr>
          <w:rFonts w:eastAsia="Garamond" w:cs="Calibri"/>
          <w:sz w:val="16"/>
        </w:rPr>
        <w:t xml:space="preserve"> </w:t>
      </w:r>
      <w:r w:rsidRPr="00722811">
        <w:rPr>
          <w:rFonts w:cs="Calibri"/>
          <w:sz w:val="16"/>
        </w:rPr>
        <w:t>out</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us</w:t>
      </w:r>
      <w:r w:rsidRPr="00722811">
        <w:rPr>
          <w:rFonts w:eastAsia="Garamond" w:cs="Calibri"/>
          <w:sz w:val="16"/>
        </w:rPr>
        <w:t>”</w:t>
      </w:r>
      <w:r w:rsidRPr="00722811">
        <w:rPr>
          <w:rFonts w:cs="Calibri"/>
          <w:sz w:val="16"/>
        </w:rPr>
        <w:t>?</w:t>
      </w:r>
      <w:r w:rsidRPr="00722811">
        <w:rPr>
          <w:rFonts w:eastAsia="Garamond" w:cs="Calibri"/>
          <w:sz w:val="16"/>
        </w:rPr>
        <w:t xml:space="preserve"> </w:t>
      </w:r>
      <w:r w:rsidRPr="00722811">
        <w:rPr>
          <w:rFonts w:cs="Calibri"/>
          <w:sz w:val="16"/>
        </w:rPr>
        <w:t>Surely,</w:t>
      </w:r>
      <w:r w:rsidRPr="00722811">
        <w:rPr>
          <w:rFonts w:eastAsia="Garamond" w:cs="Calibri"/>
          <w:sz w:val="16"/>
        </w:rPr>
        <w:t xml:space="preserve"> </w:t>
      </w:r>
      <w:r w:rsidRPr="00722811">
        <w:rPr>
          <w:rFonts w:cs="Calibri"/>
          <w:sz w:val="16"/>
        </w:rPr>
        <w:t>that</w:t>
      </w:r>
      <w:r w:rsidRPr="00722811">
        <w:rPr>
          <w:rFonts w:eastAsia="Garamond" w:cs="Calibri"/>
          <w:sz w:val="16"/>
        </w:rPr>
        <w:t xml:space="preserve"> </w:t>
      </w:r>
      <w:r w:rsidRPr="00722811">
        <w:rPr>
          <w:rFonts w:cs="Calibri"/>
          <w:sz w:val="16"/>
        </w:rPr>
        <w:t>doesn</w:t>
      </w:r>
      <w:r w:rsidRPr="00722811">
        <w:rPr>
          <w:rFonts w:eastAsia="Garamond" w:cs="Calibri"/>
          <w:sz w:val="16"/>
        </w:rPr>
        <w:t>’</w:t>
      </w:r>
      <w:r w:rsidRPr="00722811">
        <w:rPr>
          <w:rFonts w:cs="Calibri"/>
          <w:sz w:val="16"/>
        </w:rPr>
        <w:t>t</w:t>
      </w:r>
      <w:r w:rsidRPr="00722811">
        <w:rPr>
          <w:rFonts w:eastAsia="Garamond" w:cs="Calibri"/>
          <w:sz w:val="16"/>
        </w:rPr>
        <w:t xml:space="preserve"> </w:t>
      </w:r>
      <w:r w:rsidRPr="00722811">
        <w:rPr>
          <w:rFonts w:cs="Calibri"/>
          <w:sz w:val="16"/>
        </w:rPr>
        <w:t>make</w:t>
      </w:r>
      <w:r w:rsidRPr="00722811">
        <w:rPr>
          <w:rFonts w:eastAsia="Garamond" w:cs="Calibri"/>
          <w:sz w:val="16"/>
        </w:rPr>
        <w:t xml:space="preserve"> </w:t>
      </w:r>
      <w:r w:rsidRPr="00722811">
        <w:rPr>
          <w:rFonts w:cs="Calibri"/>
          <w:sz w:val="16"/>
        </w:rPr>
        <w:t>him</w:t>
      </w:r>
      <w:r w:rsidRPr="00722811">
        <w:rPr>
          <w:rFonts w:eastAsia="Garamond" w:cs="Calibri"/>
          <w:sz w:val="16"/>
        </w:rPr>
        <w:t xml:space="preserve"> </w:t>
      </w:r>
      <w:r w:rsidRPr="00722811">
        <w:rPr>
          <w:rFonts w:cs="Calibri"/>
          <w:sz w:val="16"/>
        </w:rPr>
        <w:t>crazy.</w:t>
      </w:r>
      <w:r w:rsidRPr="00722811">
        <w:rPr>
          <w:rFonts w:eastAsia="Garamond" w:cs="Calibri"/>
          <w:sz w:val="16"/>
        </w:rPr>
        <w:t xml:space="preserve"> </w:t>
      </w:r>
      <w:r w:rsidRPr="00722811">
        <w:rPr>
          <w:rFonts w:cs="Calibri"/>
          <w:sz w:val="16"/>
        </w:rPr>
        <w:t>Rather</w:t>
      </w:r>
      <w:r w:rsidRPr="00722811">
        <w:rPr>
          <w:rFonts w:eastAsia="Garamond" w:cs="Calibri"/>
          <w:sz w:val="16"/>
        </w:rPr>
        <w:t xml:space="preserve"> </w:t>
      </w:r>
      <w:r w:rsidRPr="00722811">
        <w:rPr>
          <w:rStyle w:val="IntenseEmphasis"/>
          <w:rFonts w:cs="Calibri"/>
        </w:rPr>
        <w:t>it</w:t>
      </w:r>
      <w:r w:rsidRPr="00722811">
        <w:rPr>
          <w:rStyle w:val="IntenseEmphasis"/>
          <w:rFonts w:eastAsia="Garamond" w:cs="Calibri"/>
        </w:rPr>
        <w:t xml:space="preserve"> </w:t>
      </w:r>
      <w:r w:rsidRPr="00722811">
        <w:rPr>
          <w:rStyle w:val="IntenseEmphasis"/>
          <w:rFonts w:cs="Calibri"/>
        </w:rPr>
        <w:t>is</w:t>
      </w:r>
      <w:r w:rsidRPr="00722811">
        <w:rPr>
          <w:rStyle w:val="IntenseEmphasis"/>
          <w:rFonts w:eastAsia="Garamond" w:cs="Calibri"/>
        </w:rPr>
        <w:t xml:space="preserve"> </w:t>
      </w:r>
      <w:r w:rsidRPr="00722811">
        <w:rPr>
          <w:rStyle w:val="IntenseEmphasis"/>
          <w:rFonts w:cs="Calibri"/>
        </w:rPr>
        <w:t>simply</w:t>
      </w:r>
      <w:r w:rsidRPr="00722811">
        <w:rPr>
          <w:rStyle w:val="IntenseEmphasis"/>
          <w:rFonts w:eastAsia="Garamond" w:cs="Calibri"/>
        </w:rPr>
        <w:t xml:space="preserve"> </w:t>
      </w:r>
      <w:r w:rsidRPr="00722811">
        <w:rPr>
          <w:rStyle w:val="IntenseEmphasis"/>
          <w:rFonts w:cs="Calibri"/>
        </w:rPr>
        <w:t>an</w:t>
      </w:r>
      <w:r w:rsidRPr="00722811">
        <w:rPr>
          <w:rStyle w:val="IntenseEmphasis"/>
          <w:rFonts w:eastAsia="Garamond" w:cs="Calibri"/>
        </w:rPr>
        <w:t xml:space="preserve"> </w:t>
      </w:r>
      <w:r w:rsidRPr="00722811">
        <w:rPr>
          <w:rStyle w:val="IntenseEmphasis"/>
          <w:rFonts w:cs="Calibri"/>
        </w:rPr>
        <w:t>indication</w:t>
      </w:r>
      <w:r w:rsidRPr="00722811">
        <w:rPr>
          <w:rStyle w:val="IntenseEmphasis"/>
          <w:rFonts w:eastAsia="Garamond" w:cs="Calibri"/>
        </w:rPr>
        <w:t xml:space="preserve"> </w:t>
      </w:r>
      <w:r w:rsidRPr="00722811">
        <w:rPr>
          <w:rStyle w:val="IntenseEmphasis"/>
          <w:rFonts w:cs="Calibri"/>
        </w:rPr>
        <w:t>that</w:t>
      </w:r>
      <w:r w:rsidRPr="00722811">
        <w:rPr>
          <w:rStyle w:val="IntenseEmphasis"/>
          <w:rFonts w:eastAsia="Garamond" w:cs="Calibri"/>
        </w:rPr>
        <w:t xml:space="preserve"> </w:t>
      </w:r>
      <w:r w:rsidRPr="00722811">
        <w:rPr>
          <w:rStyle w:val="Emphasis"/>
          <w:rFonts w:cs="Calibri"/>
        </w:rPr>
        <w:t>he</w:t>
      </w:r>
      <w:r w:rsidRPr="00722811">
        <w:rPr>
          <w:rStyle w:val="Emphasis"/>
          <w:rFonts w:eastAsia="Garamond" w:cs="Calibri"/>
        </w:rPr>
        <w:t xml:space="preserve"> </w:t>
      </w:r>
      <w:r w:rsidRPr="00722811">
        <w:rPr>
          <w:rStyle w:val="Emphasis"/>
          <w:rFonts w:cs="Calibri"/>
        </w:rPr>
        <w:t>does</w:t>
      </w:r>
      <w:r w:rsidRPr="00722811">
        <w:rPr>
          <w:rStyle w:val="Emphasis"/>
          <w:rFonts w:eastAsia="Garamond" w:cs="Calibri"/>
        </w:rPr>
        <w:t xml:space="preserve"> </w:t>
      </w:r>
      <w:r w:rsidRPr="00722811">
        <w:rPr>
          <w:rStyle w:val="Emphasis"/>
          <w:rFonts w:cs="Calibri"/>
        </w:rPr>
        <w:t>not</w:t>
      </w:r>
      <w:r w:rsidRPr="00722811">
        <w:rPr>
          <w:rStyle w:val="Emphasis"/>
          <w:rFonts w:eastAsia="Garamond" w:cs="Calibri"/>
        </w:rPr>
        <w:t xml:space="preserve"> </w:t>
      </w:r>
      <w:r w:rsidRPr="00722811">
        <w:rPr>
          <w:rStyle w:val="Emphasis"/>
          <w:rFonts w:cs="Calibri"/>
        </w:rPr>
        <w:t>have</w:t>
      </w:r>
      <w:r w:rsidRPr="00722811">
        <w:rPr>
          <w:rStyle w:val="Emphasis"/>
          <w:rFonts w:eastAsia="Garamond" w:cs="Calibri"/>
        </w:rPr>
        <w:t xml:space="preserve"> </w:t>
      </w:r>
      <w:r w:rsidRPr="00722811">
        <w:rPr>
          <w:rStyle w:val="Emphasis"/>
          <w:rFonts w:cs="Calibri"/>
        </w:rPr>
        <w:t>a</w:t>
      </w:r>
      <w:r w:rsidRPr="00722811">
        <w:rPr>
          <w:rStyle w:val="Emphasis"/>
          <w:rFonts w:eastAsia="Garamond" w:cs="Calibri"/>
        </w:rPr>
        <w:t xml:space="preserve"> </w:t>
      </w:r>
      <w:r w:rsidRPr="00722811">
        <w:rPr>
          <w:rStyle w:val="Emphasis"/>
          <w:rFonts w:cs="Calibri"/>
        </w:rPr>
        <w:t>big</w:t>
      </w:r>
      <w:r w:rsidRPr="00722811">
        <w:rPr>
          <w:rStyle w:val="Emphasis"/>
          <w:rFonts w:eastAsia="Garamond" w:cs="Calibri"/>
        </w:rPr>
        <w:t xml:space="preserve"> </w:t>
      </w:r>
      <w:r w:rsidRPr="00722811">
        <w:rPr>
          <w:rStyle w:val="Emphasis"/>
          <w:rFonts w:cs="Calibri"/>
        </w:rPr>
        <w:t>enough</w:t>
      </w:r>
      <w:r w:rsidRPr="00722811">
        <w:rPr>
          <w:rStyle w:val="Emphasis"/>
          <w:rFonts w:eastAsia="Garamond" w:cs="Calibri"/>
        </w:rPr>
        <w:t xml:space="preserve"> </w:t>
      </w:r>
      <w:r w:rsidRPr="00722811">
        <w:rPr>
          <w:rStyle w:val="Emphasis"/>
          <w:rFonts w:cs="Calibri"/>
        </w:rPr>
        <w:t>gun.</w:t>
      </w:r>
      <w:r w:rsidRPr="00722811">
        <w:rPr>
          <w:rStyle w:val="Emphasis"/>
          <w:rFonts w:eastAsia="Garamond" w:cs="Calibri"/>
        </w:rPr>
        <w:t xml:space="preserve"> </w:t>
      </w:r>
      <w:r w:rsidRPr="00722811">
        <w:rPr>
          <w:rStyle w:val="IntenseEmphasis"/>
          <w:rFonts w:cs="Calibri"/>
        </w:rPr>
        <w:t>What</w:t>
      </w:r>
      <w:r w:rsidRPr="00722811">
        <w:rPr>
          <w:rStyle w:val="IntenseEmphasis"/>
          <w:rFonts w:eastAsia="Garamond" w:cs="Calibri"/>
        </w:rPr>
        <w:t xml:space="preserve"> </w:t>
      </w:r>
      <w:r w:rsidRPr="00722811">
        <w:rPr>
          <w:rStyle w:val="IntenseEmphasis"/>
          <w:rFonts w:cs="Calibri"/>
        </w:rPr>
        <w:t>are</w:t>
      </w:r>
      <w:r w:rsidRPr="00722811">
        <w:rPr>
          <w:rStyle w:val="IntenseEmphasis"/>
          <w:rFonts w:eastAsia="Garamond" w:cs="Calibri"/>
        </w:rPr>
        <w:t xml:space="preserve"> </w:t>
      </w:r>
      <w:r w:rsidRPr="00722811">
        <w:rPr>
          <w:rStyle w:val="IntenseEmphasis"/>
          <w:rFonts w:cs="Calibri"/>
        </w:rPr>
        <w:t>we</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make</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a</w:t>
      </w:r>
      <w:r w:rsidRPr="00722811">
        <w:rPr>
          <w:rStyle w:val="IntenseEmphasis"/>
          <w:rFonts w:eastAsia="Garamond" w:cs="Calibri"/>
        </w:rPr>
        <w:t xml:space="preserve"> </w:t>
      </w:r>
      <w:r w:rsidRPr="00722811">
        <w:rPr>
          <w:rStyle w:val="IntenseEmphasis"/>
          <w:rFonts w:cs="Calibri"/>
        </w:rPr>
        <w:t>world</w:t>
      </w:r>
      <w:r w:rsidRPr="00722811">
        <w:rPr>
          <w:rStyle w:val="IntenseEmphasis"/>
          <w:rFonts w:eastAsia="Garamond" w:cs="Calibri"/>
        </w:rPr>
        <w:t xml:space="preserve"> </w:t>
      </w:r>
      <w:r w:rsidRPr="00722811">
        <w:rPr>
          <w:rStyle w:val="IntenseEmphasis"/>
          <w:rFonts w:cs="Calibri"/>
        </w:rPr>
        <w:t>that</w:t>
      </w:r>
      <w:r w:rsidRPr="00722811">
        <w:rPr>
          <w:rStyle w:val="IntenseEmphasis"/>
          <w:rFonts w:eastAsia="Garamond" w:cs="Calibri"/>
        </w:rPr>
        <w:t xml:space="preserve"> </w:t>
      </w:r>
      <w:r w:rsidRPr="00722811">
        <w:rPr>
          <w:rStyle w:val="Emphasis"/>
          <w:rFonts w:cs="Calibri"/>
        </w:rPr>
        <w:t>responds</w:t>
      </w:r>
      <w:r w:rsidRPr="00722811">
        <w:rPr>
          <w:rStyle w:val="Emphasis"/>
          <w:rFonts w:eastAsia="Garamond" w:cs="Calibri"/>
        </w:rPr>
        <w:t xml:space="preserve"> </w:t>
      </w:r>
      <w:r w:rsidRPr="00722811">
        <w:rPr>
          <w:rStyle w:val="Emphasis"/>
          <w:rFonts w:cs="Calibri"/>
        </w:rPr>
        <w:t>to</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most</w:t>
      </w:r>
      <w:r w:rsidRPr="00722811">
        <w:rPr>
          <w:rStyle w:val="Emphasis"/>
          <w:rFonts w:eastAsia="Garamond" w:cs="Calibri"/>
        </w:rPr>
        <w:t xml:space="preserve"> </w:t>
      </w:r>
      <w:r w:rsidRPr="00722811">
        <w:rPr>
          <w:rStyle w:val="Emphasis"/>
          <w:rFonts w:cs="Calibri"/>
        </w:rPr>
        <w:t>lucid</w:t>
      </w:r>
      <w:r w:rsidRPr="00722811">
        <w:rPr>
          <w:rStyle w:val="Emphasis"/>
          <w:rFonts w:eastAsia="Garamond" w:cs="Calibri"/>
        </w:rPr>
        <w:t xml:space="preserve"> </w:t>
      </w:r>
      <w:r w:rsidRPr="00722811">
        <w:rPr>
          <w:rStyle w:val="Emphasis"/>
          <w:rFonts w:cs="Calibri"/>
        </w:rPr>
        <w:t>enunciation</w:t>
      </w:r>
      <w:r w:rsidRPr="00722811">
        <w:rPr>
          <w:rStyle w:val="Emphasis"/>
          <w:rFonts w:eastAsia="Garamond" w:cs="Calibri"/>
        </w:rPr>
        <w:t xml:space="preserve"> </w:t>
      </w:r>
      <w:r w:rsidRPr="00722811">
        <w:rPr>
          <w:rStyle w:val="Emphasis"/>
          <w:rFonts w:cs="Calibri"/>
        </w:rPr>
        <w:t>of</w:t>
      </w:r>
      <w:r w:rsidRPr="00722811">
        <w:rPr>
          <w:rStyle w:val="Emphasis"/>
          <w:rFonts w:eastAsia="Garamond" w:cs="Calibri"/>
        </w:rPr>
        <w:t xml:space="preserve"> </w:t>
      </w:r>
      <w:r w:rsidRPr="00722811">
        <w:rPr>
          <w:rStyle w:val="Emphasis"/>
          <w:rFonts w:cs="Calibri"/>
        </w:rPr>
        <w:t>ethics</w:t>
      </w:r>
      <w:r w:rsidRPr="00722811">
        <w:rPr>
          <w:rStyle w:val="Emphasis"/>
          <w:rFonts w:eastAsia="Garamond" w:cs="Calibri"/>
        </w:rPr>
        <w:t xml:space="preserve"> </w:t>
      </w:r>
      <w:r w:rsidRPr="00722811">
        <w:rPr>
          <w:rStyle w:val="Emphasis"/>
          <w:rFonts w:cs="Calibri"/>
        </w:rPr>
        <w:t>with</w:t>
      </w:r>
      <w:r w:rsidRPr="00722811">
        <w:rPr>
          <w:rStyle w:val="Emphasis"/>
          <w:rFonts w:eastAsia="Garamond" w:cs="Calibri"/>
        </w:rPr>
        <w:t xml:space="preserve"> </w:t>
      </w:r>
      <w:r w:rsidRPr="00722811">
        <w:rPr>
          <w:rStyle w:val="Emphasis"/>
          <w:rFonts w:cs="Calibri"/>
        </w:rPr>
        <w:t>violence</w:t>
      </w:r>
      <w:r w:rsidRPr="00722811">
        <w:rPr>
          <w:rStyle w:val="IntenseEmphasis"/>
          <w:rFonts w:cs="Calibri"/>
        </w:rPr>
        <w:t>?</w:t>
      </w:r>
      <w:r w:rsidRPr="00722811">
        <w:rPr>
          <w:rStyle w:val="IntenseEmphasis"/>
          <w:rFonts w:eastAsia="Garamond" w:cs="Calibri"/>
        </w:rPr>
        <w:t xml:space="preserve"> </w:t>
      </w:r>
      <w:r w:rsidRPr="00722811">
        <w:rPr>
          <w:rFonts w:cs="Calibri"/>
          <w:sz w:val="16"/>
        </w:rPr>
        <w:t>What</w:t>
      </w:r>
      <w:r w:rsidRPr="00722811">
        <w:rPr>
          <w:rFonts w:eastAsia="Garamond" w:cs="Calibri"/>
          <w:sz w:val="16"/>
        </w:rPr>
        <w:t xml:space="preserve"> </w:t>
      </w:r>
      <w:r w:rsidRPr="00722811">
        <w:rPr>
          <w:rFonts w:cs="Calibri"/>
          <w:sz w:val="16"/>
        </w:rPr>
        <w:t>are</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foundational</w:t>
      </w:r>
      <w:r w:rsidRPr="00722811">
        <w:rPr>
          <w:rFonts w:eastAsia="Garamond" w:cs="Calibri"/>
          <w:sz w:val="16"/>
        </w:rPr>
        <w:t xml:space="preserve"> </w:t>
      </w:r>
      <w:r w:rsidRPr="00722811">
        <w:rPr>
          <w:rFonts w:cs="Calibri"/>
          <w:sz w:val="16"/>
        </w:rPr>
        <w:t>questions</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ethico-political?</w:t>
      </w:r>
      <w:r w:rsidRPr="00722811">
        <w:rPr>
          <w:rFonts w:eastAsia="Garamond" w:cs="Calibri"/>
          <w:sz w:val="16"/>
        </w:rPr>
        <w:t xml:space="preserve"> </w:t>
      </w:r>
      <w:r w:rsidRPr="00722811">
        <w:rPr>
          <w:rFonts w:cs="Calibri"/>
          <w:sz w:val="16"/>
        </w:rPr>
        <w:t>Why</w:t>
      </w:r>
      <w:r w:rsidRPr="00722811">
        <w:rPr>
          <w:rFonts w:eastAsia="Garamond" w:cs="Calibri"/>
          <w:sz w:val="16"/>
        </w:rPr>
        <w:t xml:space="preserve"> </w:t>
      </w:r>
      <w:r w:rsidRPr="00722811">
        <w:rPr>
          <w:rFonts w:cs="Calibri"/>
          <w:sz w:val="16"/>
        </w:rPr>
        <w:t>are</w:t>
      </w:r>
      <w:r w:rsidRPr="00722811">
        <w:rPr>
          <w:rFonts w:eastAsia="Garamond" w:cs="Calibri"/>
          <w:sz w:val="16"/>
        </w:rPr>
        <w:t xml:space="preserve"> </w:t>
      </w:r>
      <w:r w:rsidRPr="00722811">
        <w:rPr>
          <w:rFonts w:cs="Calibri"/>
          <w:sz w:val="16"/>
        </w:rPr>
        <w:t>these</w:t>
      </w:r>
      <w:r w:rsidRPr="00722811">
        <w:rPr>
          <w:rFonts w:eastAsia="Garamond" w:cs="Calibri"/>
          <w:sz w:val="16"/>
        </w:rPr>
        <w:t xml:space="preserve"> </w:t>
      </w:r>
      <w:r w:rsidRPr="00722811">
        <w:rPr>
          <w:rFonts w:cs="Calibri"/>
          <w:sz w:val="16"/>
        </w:rPr>
        <w:t>questions</w:t>
      </w:r>
      <w:r w:rsidRPr="00722811">
        <w:rPr>
          <w:rFonts w:eastAsia="Garamond" w:cs="Calibri"/>
          <w:sz w:val="16"/>
        </w:rPr>
        <w:t xml:space="preserve"> </w:t>
      </w:r>
      <w:r w:rsidRPr="00722811">
        <w:rPr>
          <w:rFonts w:cs="Calibri"/>
          <w:sz w:val="16"/>
        </w:rPr>
        <w:t>so</w:t>
      </w:r>
      <w:r w:rsidRPr="00722811">
        <w:rPr>
          <w:rFonts w:eastAsia="Garamond" w:cs="Calibri"/>
          <w:sz w:val="16"/>
        </w:rPr>
        <w:t xml:space="preserve"> </w:t>
      </w:r>
      <w:r w:rsidRPr="00722811">
        <w:rPr>
          <w:rFonts w:cs="Calibri"/>
          <w:sz w:val="16"/>
        </w:rPr>
        <w:t>scandalous</w:t>
      </w:r>
      <w:r w:rsidRPr="00722811">
        <w:rPr>
          <w:rFonts w:eastAsia="Garamond" w:cs="Calibri"/>
          <w:sz w:val="16"/>
        </w:rPr>
        <w:t xml:space="preserve"> </w:t>
      </w:r>
      <w:r w:rsidRPr="00722811">
        <w:rPr>
          <w:rFonts w:cs="Calibri"/>
          <w:sz w:val="16"/>
        </w:rPr>
        <w:t>that</w:t>
      </w:r>
      <w:r w:rsidRPr="00722811">
        <w:rPr>
          <w:rFonts w:eastAsia="Garamond" w:cs="Calibri"/>
          <w:sz w:val="16"/>
        </w:rPr>
        <w:t xml:space="preserve"> </w:t>
      </w:r>
      <w:r w:rsidRPr="00722811">
        <w:rPr>
          <w:rFonts w:cs="Calibri"/>
          <w:sz w:val="16"/>
        </w:rPr>
        <w:t>they</w:t>
      </w:r>
      <w:r w:rsidRPr="00722811">
        <w:rPr>
          <w:rFonts w:eastAsia="Garamond" w:cs="Calibri"/>
          <w:sz w:val="16"/>
        </w:rPr>
        <w:t xml:space="preserve"> </w:t>
      </w:r>
      <w:r w:rsidRPr="00722811">
        <w:rPr>
          <w:rFonts w:cs="Calibri"/>
          <w:sz w:val="16"/>
        </w:rPr>
        <w:t>are</w:t>
      </w:r>
      <w:r w:rsidRPr="00722811">
        <w:rPr>
          <w:rFonts w:eastAsia="Garamond" w:cs="Calibri"/>
          <w:sz w:val="16"/>
        </w:rPr>
        <w:t xml:space="preserve"> </w:t>
      </w:r>
      <w:r w:rsidRPr="00722811">
        <w:rPr>
          <w:rFonts w:cs="Calibri"/>
          <w:sz w:val="16"/>
        </w:rPr>
        <w:t>rarely</w:t>
      </w:r>
      <w:r w:rsidRPr="00722811">
        <w:rPr>
          <w:rFonts w:eastAsia="Garamond" w:cs="Calibri"/>
          <w:sz w:val="16"/>
        </w:rPr>
        <w:t xml:space="preserve"> </w:t>
      </w:r>
      <w:r w:rsidRPr="00722811">
        <w:rPr>
          <w:rFonts w:cs="Calibri"/>
          <w:sz w:val="16"/>
        </w:rPr>
        <w:t>posed</w:t>
      </w:r>
      <w:r w:rsidRPr="00722811">
        <w:rPr>
          <w:rFonts w:eastAsia="Garamond" w:cs="Calibri"/>
          <w:sz w:val="16"/>
        </w:rPr>
        <w:t xml:space="preserve"> </w:t>
      </w:r>
      <w:r w:rsidRPr="00722811">
        <w:rPr>
          <w:rFonts w:cs="Calibri"/>
          <w:sz w:val="16"/>
        </w:rPr>
        <w:t>politically,</w:t>
      </w:r>
      <w:r w:rsidRPr="00722811">
        <w:rPr>
          <w:rFonts w:eastAsia="Garamond" w:cs="Calibri"/>
          <w:sz w:val="16"/>
        </w:rPr>
        <w:t xml:space="preserve"> </w:t>
      </w:r>
      <w:r w:rsidRPr="00722811">
        <w:rPr>
          <w:rFonts w:cs="Calibri"/>
          <w:sz w:val="16"/>
        </w:rPr>
        <w:t>intellectually,</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cinematically</w:t>
      </w:r>
      <w:r w:rsidRPr="00722811">
        <w:rPr>
          <w:rFonts w:eastAsia="Garamond" w:cs="Calibri"/>
          <w:sz w:val="16"/>
        </w:rPr>
        <w:t>—</w:t>
      </w:r>
      <w:r w:rsidRPr="00722811">
        <w:rPr>
          <w:rFonts w:cs="Calibri"/>
          <w:sz w:val="16"/>
        </w:rPr>
        <w:t>unless</w:t>
      </w:r>
      <w:r w:rsidRPr="00722811">
        <w:rPr>
          <w:rFonts w:eastAsia="Garamond" w:cs="Calibri"/>
          <w:sz w:val="16"/>
        </w:rPr>
        <w:t xml:space="preserve"> </w:t>
      </w:r>
      <w:r w:rsidRPr="00722811">
        <w:rPr>
          <w:rFonts w:cs="Calibri"/>
          <w:sz w:val="16"/>
        </w:rPr>
        <w:t>they</w:t>
      </w:r>
      <w:r w:rsidRPr="00722811">
        <w:rPr>
          <w:rFonts w:eastAsia="Garamond" w:cs="Calibri"/>
          <w:sz w:val="16"/>
        </w:rPr>
        <w:t xml:space="preserve"> </w:t>
      </w:r>
      <w:r w:rsidRPr="00722811">
        <w:rPr>
          <w:rFonts w:cs="Calibri"/>
          <w:sz w:val="16"/>
        </w:rPr>
        <w:t>are</w:t>
      </w:r>
      <w:r w:rsidRPr="00722811">
        <w:rPr>
          <w:rFonts w:eastAsia="Garamond" w:cs="Calibri"/>
          <w:sz w:val="16"/>
        </w:rPr>
        <w:t xml:space="preserve"> </w:t>
      </w:r>
      <w:r w:rsidRPr="00722811">
        <w:rPr>
          <w:rFonts w:cs="Calibri"/>
          <w:sz w:val="16"/>
        </w:rPr>
        <w:t>posed</w:t>
      </w:r>
      <w:r w:rsidRPr="00722811">
        <w:rPr>
          <w:rFonts w:eastAsia="Garamond" w:cs="Calibri"/>
          <w:sz w:val="16"/>
        </w:rPr>
        <w:t xml:space="preserve"> </w:t>
      </w:r>
      <w:r w:rsidRPr="00722811">
        <w:rPr>
          <w:rFonts w:cs="Calibri"/>
          <w:sz w:val="16"/>
        </w:rPr>
        <w:t>obliquely</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unconsciously,</w:t>
      </w:r>
      <w:r w:rsidRPr="00722811">
        <w:rPr>
          <w:rFonts w:eastAsia="Garamond" w:cs="Calibri"/>
          <w:sz w:val="16"/>
        </w:rPr>
        <w:t xml:space="preserve"> </w:t>
      </w:r>
      <w:r w:rsidRPr="00722811">
        <w:rPr>
          <w:rFonts w:cs="Calibri"/>
          <w:sz w:val="16"/>
        </w:rPr>
        <w:t>as</w:t>
      </w:r>
      <w:r w:rsidRPr="00722811">
        <w:rPr>
          <w:rFonts w:eastAsia="Garamond" w:cs="Calibri"/>
          <w:sz w:val="16"/>
        </w:rPr>
        <w:t xml:space="preserve"> </w:t>
      </w:r>
      <w:r w:rsidRPr="00722811">
        <w:rPr>
          <w:rFonts w:cs="Calibri"/>
          <w:sz w:val="16"/>
        </w:rPr>
        <w:t>if</w:t>
      </w:r>
      <w:r w:rsidRPr="00722811">
        <w:rPr>
          <w:rFonts w:eastAsia="Garamond" w:cs="Calibri"/>
          <w:sz w:val="16"/>
        </w:rPr>
        <w:t xml:space="preserve"> </w:t>
      </w:r>
      <w:r w:rsidRPr="00722811">
        <w:rPr>
          <w:rFonts w:cs="Calibri"/>
          <w:sz w:val="16"/>
        </w:rPr>
        <w:t>by</w:t>
      </w:r>
      <w:r w:rsidRPr="00722811">
        <w:rPr>
          <w:rFonts w:eastAsia="Garamond" w:cs="Calibri"/>
          <w:sz w:val="16"/>
        </w:rPr>
        <w:t xml:space="preserve"> </w:t>
      </w:r>
      <w:r w:rsidRPr="00722811">
        <w:rPr>
          <w:rFonts w:cs="Calibri"/>
          <w:sz w:val="16"/>
        </w:rPr>
        <w:t>accident?</w:t>
      </w:r>
      <w:r w:rsidRPr="00722811">
        <w:rPr>
          <w:rFonts w:eastAsia="Garamond" w:cs="Calibri"/>
          <w:sz w:val="16"/>
        </w:rPr>
        <w:t xml:space="preserve"> </w:t>
      </w:r>
      <w:r w:rsidRPr="00722811">
        <w:rPr>
          <w:rFonts w:cs="Calibri"/>
          <w:sz w:val="16"/>
        </w:rPr>
        <w:t>Return</w:t>
      </w:r>
      <w:r w:rsidRPr="00722811">
        <w:rPr>
          <w:rFonts w:eastAsia="Garamond" w:cs="Calibri"/>
          <w:sz w:val="16"/>
        </w:rPr>
        <w:t xml:space="preserve"> </w:t>
      </w:r>
      <w:r w:rsidRPr="00722811">
        <w:rPr>
          <w:rFonts w:cs="Calibri"/>
          <w:sz w:val="16"/>
        </w:rPr>
        <w:t>Turtle</w:t>
      </w:r>
      <w:r w:rsidRPr="00722811">
        <w:rPr>
          <w:rFonts w:eastAsia="Garamond" w:cs="Calibri"/>
          <w:sz w:val="16"/>
        </w:rPr>
        <w:t xml:space="preserve"> </w:t>
      </w:r>
      <w:r w:rsidRPr="00722811">
        <w:rPr>
          <w:rFonts w:cs="Calibri"/>
          <w:sz w:val="16"/>
        </w:rPr>
        <w:t>Island</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Savage.</w:t>
      </w:r>
      <w:r w:rsidRPr="00722811">
        <w:rPr>
          <w:rFonts w:eastAsia="Garamond" w:cs="Calibri"/>
          <w:sz w:val="16"/>
        </w:rPr>
        <w:t xml:space="preserve">” </w:t>
      </w:r>
      <w:r w:rsidRPr="00722811">
        <w:rPr>
          <w:rStyle w:val="IntenseEmphasis"/>
          <w:rFonts w:cs="Calibri"/>
          <w:highlight w:val="cyan"/>
        </w:rPr>
        <w:t>Repair</w:t>
      </w:r>
      <w:r w:rsidRPr="00722811">
        <w:rPr>
          <w:rStyle w:val="IntenseEmphasis"/>
          <w:rFonts w:eastAsia="Garamond" w:cs="Calibri"/>
          <w:highlight w:val="cyan"/>
        </w:rPr>
        <w:t xml:space="preserve"> </w:t>
      </w:r>
      <w:r w:rsidRPr="00722811">
        <w:rPr>
          <w:rStyle w:val="IntenseEmphasis"/>
          <w:rFonts w:cs="Calibri"/>
          <w:highlight w:val="cyan"/>
        </w:rPr>
        <w:t>the</w:t>
      </w:r>
      <w:r w:rsidRPr="00722811">
        <w:rPr>
          <w:rStyle w:val="IntenseEmphasis"/>
          <w:rFonts w:eastAsia="Garamond" w:cs="Calibri"/>
          <w:highlight w:val="cyan"/>
        </w:rPr>
        <w:t xml:space="preserve"> </w:t>
      </w:r>
      <w:r w:rsidRPr="00722811">
        <w:rPr>
          <w:rStyle w:val="IntenseEmphasis"/>
          <w:rFonts w:cs="Calibri"/>
          <w:highlight w:val="cyan"/>
        </w:rPr>
        <w:t>demolished</w:t>
      </w:r>
      <w:r w:rsidRPr="00722811">
        <w:rPr>
          <w:rStyle w:val="IntenseEmphasis"/>
          <w:rFonts w:eastAsia="Garamond" w:cs="Calibri"/>
          <w:highlight w:val="cyan"/>
        </w:rPr>
        <w:t xml:space="preserve"> </w:t>
      </w:r>
      <w:r w:rsidRPr="00722811">
        <w:rPr>
          <w:rStyle w:val="IntenseEmphasis"/>
          <w:rFonts w:cs="Calibri"/>
          <w:highlight w:val="cyan"/>
        </w:rPr>
        <w:t>subjectivity</w:t>
      </w:r>
      <w:r w:rsidRPr="00722811">
        <w:rPr>
          <w:rStyle w:val="IntenseEmphasis"/>
          <w:rFonts w:eastAsia="Garamond" w:cs="Calibri"/>
          <w:highlight w:val="cyan"/>
        </w:rPr>
        <w:t xml:space="preserve"> </w:t>
      </w:r>
      <w:r w:rsidRPr="00722811">
        <w:rPr>
          <w:rStyle w:val="IntenseEmphasis"/>
          <w:rFonts w:cs="Calibri"/>
          <w:highlight w:val="cyan"/>
        </w:rPr>
        <w:t>of</w:t>
      </w:r>
      <w:r w:rsidRPr="00722811">
        <w:rPr>
          <w:rStyle w:val="IntenseEmphasis"/>
          <w:rFonts w:eastAsia="Garamond" w:cs="Calibri"/>
          <w:highlight w:val="cyan"/>
        </w:rPr>
        <w:t xml:space="preserve"> </w:t>
      </w:r>
      <w:r w:rsidRPr="00722811">
        <w:rPr>
          <w:rStyle w:val="IntenseEmphasis"/>
          <w:rFonts w:cs="Calibri"/>
          <w:highlight w:val="cyan"/>
        </w:rPr>
        <w:t>the</w:t>
      </w:r>
      <w:r w:rsidRPr="00722811">
        <w:rPr>
          <w:rStyle w:val="IntenseEmphasis"/>
          <w:rFonts w:eastAsia="Garamond" w:cs="Calibri"/>
          <w:highlight w:val="cyan"/>
        </w:rPr>
        <w:t xml:space="preserve"> </w:t>
      </w:r>
      <w:r w:rsidRPr="00722811">
        <w:rPr>
          <w:rStyle w:val="IntenseEmphasis"/>
          <w:rFonts w:cs="Calibri"/>
          <w:highlight w:val="cyan"/>
        </w:rPr>
        <w:t>Slave</w:t>
      </w:r>
      <w:r w:rsidRPr="00722811">
        <w:rPr>
          <w:rFonts w:cs="Calibri"/>
          <w:sz w:val="16"/>
          <w:highlight w:val="cyan"/>
        </w:rPr>
        <w:t>.</w:t>
      </w:r>
      <w:r w:rsidRPr="00722811">
        <w:rPr>
          <w:rFonts w:eastAsia="Garamond" w:cs="Calibri"/>
          <w:sz w:val="16"/>
        </w:rPr>
        <w:t xml:space="preserve"> </w:t>
      </w:r>
      <w:r w:rsidRPr="00722811">
        <w:rPr>
          <w:rStyle w:val="IntenseEmphasis"/>
          <w:rFonts w:cs="Calibri"/>
        </w:rPr>
        <w:t>Two</w:t>
      </w:r>
      <w:r w:rsidRPr="00722811">
        <w:rPr>
          <w:rStyle w:val="IntenseEmphasis"/>
          <w:rFonts w:eastAsia="Garamond" w:cs="Calibri"/>
        </w:rPr>
        <w:t xml:space="preserve"> </w:t>
      </w:r>
      <w:r w:rsidRPr="00722811">
        <w:rPr>
          <w:rStyle w:val="IntenseEmphasis"/>
          <w:rFonts w:cs="Calibri"/>
        </w:rPr>
        <w:t>simple</w:t>
      </w:r>
      <w:r w:rsidRPr="00722811">
        <w:rPr>
          <w:rStyle w:val="IntenseEmphasis"/>
          <w:rFonts w:eastAsia="Garamond" w:cs="Calibri"/>
        </w:rPr>
        <w:t xml:space="preserve"> </w:t>
      </w:r>
      <w:r w:rsidRPr="00722811">
        <w:rPr>
          <w:rStyle w:val="IntenseEmphasis"/>
          <w:rFonts w:cs="Calibri"/>
        </w:rPr>
        <w:t>sentences,</w:t>
      </w:r>
      <w:r w:rsidRPr="00722811">
        <w:rPr>
          <w:rStyle w:val="IntenseEmphasis"/>
          <w:rFonts w:eastAsia="Garamond" w:cs="Calibri"/>
        </w:rPr>
        <w:t xml:space="preserve"> </w:t>
      </w:r>
      <w:r w:rsidRPr="00722811">
        <w:rPr>
          <w:rStyle w:val="IntenseEmphasis"/>
          <w:rFonts w:cs="Calibri"/>
        </w:rPr>
        <w:t>thirteen</w:t>
      </w:r>
      <w:r w:rsidRPr="00722811">
        <w:rPr>
          <w:rStyle w:val="IntenseEmphasis"/>
          <w:rFonts w:eastAsia="Garamond" w:cs="Calibri"/>
        </w:rPr>
        <w:t xml:space="preserve"> </w:t>
      </w:r>
      <w:r w:rsidRPr="00722811">
        <w:rPr>
          <w:rStyle w:val="IntenseEmphasis"/>
          <w:rFonts w:cs="Calibri"/>
        </w:rPr>
        <w:t>simple</w:t>
      </w:r>
      <w:r w:rsidRPr="00722811">
        <w:rPr>
          <w:rStyle w:val="IntenseEmphasis"/>
          <w:rFonts w:eastAsia="Garamond" w:cs="Calibri"/>
        </w:rPr>
        <w:t xml:space="preserve"> </w:t>
      </w:r>
      <w:r w:rsidRPr="00722811">
        <w:rPr>
          <w:rStyle w:val="IntenseEmphasis"/>
          <w:rFonts w:cs="Calibri"/>
        </w:rPr>
        <w:t>words,</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highlight w:val="cyan"/>
        </w:rPr>
        <w:t>the</w:t>
      </w:r>
      <w:r w:rsidRPr="00722811">
        <w:rPr>
          <w:rStyle w:val="IntenseEmphasis"/>
          <w:rFonts w:eastAsia="Garamond" w:cs="Calibri"/>
          <w:highlight w:val="cyan"/>
        </w:rPr>
        <w:t xml:space="preserve"> </w:t>
      </w:r>
      <w:r w:rsidRPr="00722811">
        <w:rPr>
          <w:rStyle w:val="IntenseEmphasis"/>
          <w:rFonts w:cs="Calibri"/>
          <w:highlight w:val="cyan"/>
        </w:rPr>
        <w:t>structure</w:t>
      </w:r>
      <w:r w:rsidRPr="00722811">
        <w:rPr>
          <w:rStyle w:val="IntenseEmphasis"/>
          <w:rFonts w:eastAsia="Garamond" w:cs="Calibri"/>
          <w:highlight w:val="cyan"/>
        </w:rPr>
        <w:t xml:space="preserve"> </w:t>
      </w:r>
      <w:r w:rsidRPr="00722811">
        <w:rPr>
          <w:rStyle w:val="IntenseEmphasis"/>
          <w:rFonts w:cs="Calibri"/>
          <w:highlight w:val="cyan"/>
        </w:rPr>
        <w:t>of</w:t>
      </w:r>
      <w:r w:rsidRPr="00722811">
        <w:rPr>
          <w:rStyle w:val="IntenseEmphasis"/>
          <w:rFonts w:eastAsia="Garamond" w:cs="Calibri"/>
          <w:highlight w:val="cyan"/>
        </w:rPr>
        <w:t xml:space="preserve"> </w:t>
      </w:r>
      <w:r w:rsidRPr="00722811">
        <w:rPr>
          <w:rStyle w:val="IntenseEmphasis"/>
          <w:rFonts w:cs="Calibri"/>
          <w:highlight w:val="cyan"/>
        </w:rPr>
        <w:t>U.S.</w:t>
      </w:r>
      <w:r w:rsidRPr="00722811">
        <w:rPr>
          <w:rStyle w:val="IntenseEmphasis"/>
          <w:rFonts w:eastAsia="Garamond" w:cs="Calibri"/>
        </w:rPr>
        <w:t xml:space="preserve"> </w:t>
      </w:r>
      <w:r w:rsidRPr="00722811">
        <w:rPr>
          <w:rStyle w:val="IntenseEmphasis"/>
          <w:rFonts w:cs="Calibri"/>
        </w:rPr>
        <w:t>(</w:t>
      </w:r>
      <w:r w:rsidRPr="00722811">
        <w:rPr>
          <w:rStyle w:val="IntenseEmphasis"/>
          <w:rFonts w:cs="Calibri"/>
          <w:highlight w:val="cyan"/>
        </w:rPr>
        <w:t>and</w:t>
      </w:r>
      <w:r w:rsidRPr="00722811">
        <w:rPr>
          <w:rStyle w:val="IntenseEmphasis"/>
          <w:rFonts w:eastAsia="Garamond" w:cs="Calibri"/>
        </w:rPr>
        <w:t xml:space="preserve"> </w:t>
      </w:r>
      <w:r w:rsidRPr="00722811">
        <w:rPr>
          <w:rStyle w:val="IntenseEmphasis"/>
          <w:rFonts w:cs="Calibri"/>
        </w:rPr>
        <w:t>perhaps</w:t>
      </w:r>
      <w:r w:rsidRPr="00722811">
        <w:rPr>
          <w:rStyle w:val="IntenseEmphasis"/>
          <w:rFonts w:eastAsia="Garamond" w:cs="Calibri"/>
        </w:rPr>
        <w:t xml:space="preserve"> </w:t>
      </w:r>
      <w:r w:rsidRPr="00722811">
        <w:rPr>
          <w:rStyle w:val="Emphasis"/>
          <w:rFonts w:cs="Calibri"/>
        </w:rPr>
        <w:t>global</w:t>
      </w:r>
      <w:r w:rsidRPr="00722811">
        <w:rPr>
          <w:rStyle w:val="Emphasis"/>
          <w:rFonts w:cs="Calibri"/>
          <w:highlight w:val="cyan"/>
        </w:rPr>
        <w:t>)</w:t>
      </w:r>
      <w:r w:rsidRPr="00722811">
        <w:rPr>
          <w:rStyle w:val="Emphasis"/>
          <w:rFonts w:eastAsia="Garamond" w:cs="Calibri"/>
          <w:highlight w:val="cyan"/>
        </w:rPr>
        <w:t xml:space="preserve"> </w:t>
      </w:r>
      <w:r w:rsidRPr="00722811">
        <w:rPr>
          <w:rStyle w:val="Emphasis"/>
          <w:rFonts w:cs="Calibri"/>
          <w:highlight w:val="cyan"/>
        </w:rPr>
        <w:t>antagonisms</w:t>
      </w:r>
      <w:r w:rsidRPr="00722811">
        <w:rPr>
          <w:rStyle w:val="Emphasis"/>
          <w:rFonts w:eastAsia="Garamond" w:cs="Calibri"/>
          <w:highlight w:val="cyan"/>
        </w:rPr>
        <w:t xml:space="preserve"> </w:t>
      </w:r>
      <w:r w:rsidRPr="00722811">
        <w:rPr>
          <w:rStyle w:val="Emphasis"/>
          <w:rFonts w:cs="Calibri"/>
          <w:highlight w:val="cyan"/>
        </w:rPr>
        <w:t>would</w:t>
      </w:r>
      <w:r w:rsidRPr="00722811">
        <w:rPr>
          <w:rStyle w:val="Emphasis"/>
          <w:rFonts w:eastAsia="Garamond" w:cs="Calibri"/>
          <w:highlight w:val="cyan"/>
        </w:rPr>
        <w:t xml:space="preserve"> </w:t>
      </w:r>
      <w:r w:rsidRPr="00722811">
        <w:rPr>
          <w:rStyle w:val="Emphasis"/>
          <w:rFonts w:cs="Calibri"/>
          <w:highlight w:val="cyan"/>
        </w:rPr>
        <w:t>be</w:t>
      </w:r>
      <w:r w:rsidRPr="00722811">
        <w:rPr>
          <w:rStyle w:val="Emphasis"/>
          <w:rFonts w:eastAsia="Garamond" w:cs="Calibri"/>
          <w:highlight w:val="cyan"/>
        </w:rPr>
        <w:t xml:space="preserve"> </w:t>
      </w:r>
      <w:r w:rsidRPr="00722811">
        <w:rPr>
          <w:rStyle w:val="Emphasis"/>
          <w:rFonts w:cs="Calibri"/>
          <w:highlight w:val="cyan"/>
        </w:rPr>
        <w:t>dismantled</w:t>
      </w:r>
      <w:r w:rsidRPr="00722811">
        <w:rPr>
          <w:rStyle w:val="Emphasis"/>
          <w:rFonts w:cs="Calibri"/>
        </w:rPr>
        <w:t>.</w:t>
      </w:r>
      <w:r w:rsidRPr="00722811">
        <w:rPr>
          <w:rFonts w:eastAsia="Garamond" w:cs="Calibri"/>
          <w:sz w:val="16"/>
        </w:rPr>
        <w:t xml:space="preserve"> </w:t>
      </w:r>
      <w:r w:rsidRPr="00722811">
        <w:rPr>
          <w:rStyle w:val="IntenseEmphasis"/>
          <w:rFonts w:cs="Calibri"/>
        </w:rPr>
        <w:t>An</w:t>
      </w:r>
      <w:r w:rsidRPr="00722811">
        <w:rPr>
          <w:rStyle w:val="IntenseEmphasis"/>
          <w:rFonts w:eastAsia="Garamond" w:cs="Calibri"/>
        </w:rPr>
        <w:t xml:space="preserve"> “</w:t>
      </w:r>
      <w:r w:rsidRPr="00722811">
        <w:rPr>
          <w:rStyle w:val="IntenseEmphasis"/>
          <w:rFonts w:cs="Calibri"/>
        </w:rPr>
        <w:t>ethical</w:t>
      </w:r>
      <w:r w:rsidRPr="00722811">
        <w:rPr>
          <w:rStyle w:val="IntenseEmphasis"/>
          <w:rFonts w:eastAsia="Garamond" w:cs="Calibri"/>
        </w:rPr>
        <w:t xml:space="preserve"> </w:t>
      </w:r>
      <w:r w:rsidRPr="00722811">
        <w:rPr>
          <w:rStyle w:val="IntenseEmphasis"/>
          <w:rFonts w:cs="Calibri"/>
        </w:rPr>
        <w:t>modernity</w:t>
      </w:r>
      <w:r w:rsidRPr="00722811">
        <w:rPr>
          <w:rStyle w:val="IntenseEmphasis"/>
          <w:rFonts w:eastAsia="Garamond" w:cs="Calibri"/>
        </w:rPr>
        <w:t xml:space="preserve">” </w:t>
      </w:r>
      <w:r w:rsidRPr="00722811">
        <w:rPr>
          <w:rStyle w:val="IntenseEmphasis"/>
          <w:rFonts w:cs="Calibri"/>
        </w:rPr>
        <w:t>would</w:t>
      </w:r>
      <w:r w:rsidRPr="00722811">
        <w:rPr>
          <w:rStyle w:val="IntenseEmphasis"/>
          <w:rFonts w:eastAsia="Garamond" w:cs="Calibri"/>
        </w:rPr>
        <w:t xml:space="preserve"> </w:t>
      </w:r>
      <w:r w:rsidRPr="00722811">
        <w:rPr>
          <w:rStyle w:val="IntenseEmphasis"/>
          <w:rFonts w:cs="Calibri"/>
        </w:rPr>
        <w:t>no</w:t>
      </w:r>
      <w:r w:rsidRPr="00722811">
        <w:rPr>
          <w:rStyle w:val="IntenseEmphasis"/>
          <w:rFonts w:eastAsia="Garamond" w:cs="Calibri"/>
        </w:rPr>
        <w:t xml:space="preserve"> </w:t>
      </w:r>
      <w:r w:rsidRPr="00722811">
        <w:rPr>
          <w:rStyle w:val="IntenseEmphasis"/>
          <w:rFonts w:cs="Calibri"/>
        </w:rPr>
        <w:t>longer</w:t>
      </w:r>
      <w:r w:rsidRPr="00722811">
        <w:rPr>
          <w:rStyle w:val="IntenseEmphasis"/>
          <w:rFonts w:eastAsia="Garamond" w:cs="Calibri"/>
        </w:rPr>
        <w:t xml:space="preserve"> </w:t>
      </w:r>
      <w:r w:rsidRPr="00722811">
        <w:rPr>
          <w:rStyle w:val="IntenseEmphasis"/>
          <w:rFonts w:cs="Calibri"/>
        </w:rPr>
        <w:t>sound</w:t>
      </w:r>
      <w:r w:rsidRPr="00722811">
        <w:rPr>
          <w:rStyle w:val="IntenseEmphasis"/>
          <w:rFonts w:eastAsia="Garamond" w:cs="Calibri"/>
        </w:rPr>
        <w:t xml:space="preserve"> </w:t>
      </w:r>
      <w:r w:rsidRPr="00722811">
        <w:rPr>
          <w:rStyle w:val="IntenseEmphasis"/>
          <w:rFonts w:cs="Calibri"/>
        </w:rPr>
        <w:t>like</w:t>
      </w:r>
      <w:r w:rsidRPr="00722811">
        <w:rPr>
          <w:rStyle w:val="IntenseEmphasis"/>
          <w:rFonts w:eastAsia="Garamond" w:cs="Calibri"/>
        </w:rPr>
        <w:t xml:space="preserve"> </w:t>
      </w:r>
      <w:r w:rsidRPr="00722811">
        <w:rPr>
          <w:rStyle w:val="IntenseEmphasis"/>
          <w:rFonts w:cs="Calibri"/>
        </w:rPr>
        <w:t>an</w:t>
      </w:r>
      <w:r w:rsidRPr="00722811">
        <w:rPr>
          <w:rStyle w:val="IntenseEmphasis"/>
          <w:rFonts w:eastAsia="Garamond" w:cs="Calibri"/>
        </w:rPr>
        <w:t xml:space="preserve"> </w:t>
      </w:r>
      <w:r w:rsidRPr="00722811">
        <w:rPr>
          <w:rStyle w:val="IntenseEmphasis"/>
          <w:rFonts w:cs="Calibri"/>
        </w:rPr>
        <w:t>oxymoron</w:t>
      </w:r>
      <w:r w:rsidRPr="00722811">
        <w:rPr>
          <w:rFonts w:cs="Calibri"/>
          <w:sz w:val="16"/>
        </w:rPr>
        <w:t>.</w:t>
      </w:r>
      <w:r w:rsidRPr="00722811">
        <w:rPr>
          <w:rFonts w:eastAsia="Garamond" w:cs="Calibri"/>
          <w:sz w:val="16"/>
        </w:rPr>
        <w:t xml:space="preserve"> </w:t>
      </w:r>
      <w:r w:rsidRPr="00722811">
        <w:rPr>
          <w:rFonts w:cs="Calibri"/>
          <w:sz w:val="16"/>
        </w:rPr>
        <w:t>From</w:t>
      </w:r>
      <w:r w:rsidRPr="00722811">
        <w:rPr>
          <w:rFonts w:eastAsia="Garamond" w:cs="Calibri"/>
          <w:sz w:val="16"/>
        </w:rPr>
        <w:t xml:space="preserve"> </w:t>
      </w:r>
      <w:r w:rsidRPr="00722811">
        <w:rPr>
          <w:rFonts w:cs="Calibri"/>
          <w:sz w:val="16"/>
        </w:rPr>
        <w:t>there</w:t>
      </w:r>
      <w:r w:rsidRPr="00722811">
        <w:rPr>
          <w:rFonts w:eastAsia="Garamond" w:cs="Calibri"/>
          <w:sz w:val="16"/>
        </w:rPr>
        <w:t xml:space="preserve"> </w:t>
      </w:r>
      <w:r w:rsidRPr="00722811">
        <w:rPr>
          <w:rStyle w:val="IntenseEmphasis"/>
          <w:rFonts w:cs="Calibri"/>
          <w:highlight w:val="cyan"/>
        </w:rPr>
        <w:t>we</w:t>
      </w:r>
      <w:r w:rsidRPr="00722811">
        <w:rPr>
          <w:rStyle w:val="IntenseEmphasis"/>
          <w:rFonts w:eastAsia="Garamond" w:cs="Calibri"/>
          <w:highlight w:val="cyan"/>
        </w:rPr>
        <w:t xml:space="preserve"> </w:t>
      </w:r>
      <w:r w:rsidRPr="00722811">
        <w:rPr>
          <w:rStyle w:val="IntenseEmphasis"/>
          <w:rFonts w:cs="Calibri"/>
          <w:highlight w:val="cyan"/>
        </w:rPr>
        <w:t>could</w:t>
      </w:r>
      <w:r w:rsidRPr="00722811">
        <w:rPr>
          <w:rStyle w:val="IntenseEmphasis"/>
          <w:rFonts w:eastAsia="Garamond" w:cs="Calibri"/>
          <w:highlight w:val="cyan"/>
        </w:rPr>
        <w:t xml:space="preserve"> </w:t>
      </w:r>
      <w:r w:rsidRPr="00722811">
        <w:rPr>
          <w:rStyle w:val="IntenseEmphasis"/>
          <w:rFonts w:cs="Calibri"/>
          <w:highlight w:val="cyan"/>
        </w:rPr>
        <w:t>busy</w:t>
      </w:r>
      <w:r w:rsidRPr="00722811">
        <w:rPr>
          <w:rStyle w:val="IntenseEmphasis"/>
          <w:rFonts w:eastAsia="Garamond" w:cs="Calibri"/>
          <w:highlight w:val="cyan"/>
        </w:rPr>
        <w:t xml:space="preserve"> </w:t>
      </w:r>
      <w:r w:rsidRPr="00722811">
        <w:rPr>
          <w:rStyle w:val="IntenseEmphasis"/>
          <w:rFonts w:cs="Calibri"/>
          <w:highlight w:val="cyan"/>
        </w:rPr>
        <w:t>ourselves</w:t>
      </w:r>
      <w:r w:rsidRPr="00722811">
        <w:rPr>
          <w:rStyle w:val="IntenseEmphasis"/>
          <w:rFonts w:eastAsia="Garamond" w:cs="Calibri"/>
          <w:highlight w:val="cyan"/>
        </w:rPr>
        <w:t xml:space="preserve"> </w:t>
      </w:r>
      <w:r w:rsidRPr="00722811">
        <w:rPr>
          <w:rStyle w:val="IntenseEmphasis"/>
          <w:rFonts w:cs="Calibri"/>
          <w:highlight w:val="cyan"/>
        </w:rPr>
        <w:t>with</w:t>
      </w:r>
      <w:r w:rsidRPr="00722811">
        <w:rPr>
          <w:rStyle w:val="IntenseEmphasis"/>
          <w:rFonts w:eastAsia="Garamond" w:cs="Calibri"/>
          <w:highlight w:val="cyan"/>
        </w:rPr>
        <w:t xml:space="preserve"> </w:t>
      </w:r>
      <w:r w:rsidRPr="00722811">
        <w:rPr>
          <w:rStyle w:val="Emphasis"/>
          <w:rFonts w:cs="Calibri"/>
          <w:highlight w:val="cyan"/>
        </w:rPr>
        <w:t>important</w:t>
      </w:r>
      <w:r w:rsidRPr="00722811">
        <w:rPr>
          <w:rStyle w:val="Emphasis"/>
          <w:rFonts w:eastAsia="Garamond" w:cs="Calibri"/>
          <w:highlight w:val="cyan"/>
        </w:rPr>
        <w:t xml:space="preserve"> </w:t>
      </w:r>
      <w:r w:rsidRPr="00722811">
        <w:rPr>
          <w:rStyle w:val="Emphasis"/>
          <w:rFonts w:cs="Calibri"/>
          <w:highlight w:val="cyan"/>
        </w:rPr>
        <w:t>conflicts</w:t>
      </w:r>
      <w:r w:rsidRPr="00722811">
        <w:rPr>
          <w:rStyle w:val="Emphasis"/>
          <w:rFonts w:eastAsia="Garamond" w:cs="Calibri"/>
          <w:highlight w:val="cyan"/>
        </w:rPr>
        <w:t xml:space="preserve"> </w:t>
      </w:r>
      <w:r w:rsidRPr="00722811">
        <w:rPr>
          <w:rStyle w:val="Emphasis"/>
          <w:rFonts w:cs="Calibri"/>
          <w:highlight w:val="cyan"/>
        </w:rPr>
        <w:t>that</w:t>
      </w:r>
      <w:r w:rsidRPr="00722811">
        <w:rPr>
          <w:rStyle w:val="Emphasis"/>
          <w:rFonts w:eastAsia="Garamond" w:cs="Calibri"/>
          <w:highlight w:val="cyan"/>
        </w:rPr>
        <w:t xml:space="preserve"> </w:t>
      </w:r>
      <w:r w:rsidRPr="00722811">
        <w:rPr>
          <w:rStyle w:val="Emphasis"/>
          <w:rFonts w:cs="Calibri"/>
          <w:highlight w:val="cyan"/>
        </w:rPr>
        <w:t>have</w:t>
      </w:r>
      <w:r w:rsidRPr="00722811">
        <w:rPr>
          <w:rStyle w:val="Emphasis"/>
          <w:rFonts w:eastAsia="Garamond" w:cs="Calibri"/>
          <w:highlight w:val="cyan"/>
        </w:rPr>
        <w:t xml:space="preserve"> </w:t>
      </w:r>
      <w:r w:rsidRPr="00722811">
        <w:rPr>
          <w:rStyle w:val="Emphasis"/>
          <w:rFonts w:cs="Calibri"/>
          <w:highlight w:val="cyan"/>
        </w:rPr>
        <w:t>been</w:t>
      </w:r>
      <w:r w:rsidRPr="00722811">
        <w:rPr>
          <w:rStyle w:val="Emphasis"/>
          <w:rFonts w:eastAsia="Garamond" w:cs="Calibri"/>
          <w:highlight w:val="cyan"/>
        </w:rPr>
        <w:t xml:space="preserve"> </w:t>
      </w:r>
      <w:r w:rsidRPr="00722811">
        <w:rPr>
          <w:rStyle w:val="Emphasis"/>
          <w:rFonts w:cs="Calibri"/>
          <w:highlight w:val="cyan"/>
        </w:rPr>
        <w:t>promoted</w:t>
      </w:r>
      <w:r w:rsidRPr="00722811">
        <w:rPr>
          <w:rStyle w:val="Emphasis"/>
          <w:rFonts w:eastAsia="Garamond" w:cs="Calibri"/>
          <w:highlight w:val="cyan"/>
        </w:rPr>
        <w:t xml:space="preserve"> </w:t>
      </w:r>
      <w:r w:rsidRPr="00722811">
        <w:rPr>
          <w:rStyle w:val="Emphasis"/>
          <w:rFonts w:cs="Calibri"/>
          <w:highlight w:val="cyan"/>
        </w:rPr>
        <w:t>to</w:t>
      </w:r>
      <w:r w:rsidRPr="00722811">
        <w:rPr>
          <w:rStyle w:val="Emphasis"/>
          <w:rFonts w:eastAsia="Garamond" w:cs="Calibri"/>
          <w:highlight w:val="cyan"/>
        </w:rPr>
        <w:t xml:space="preserve"> </w:t>
      </w:r>
      <w:r w:rsidRPr="00722811">
        <w:rPr>
          <w:rStyle w:val="Emphasis"/>
          <w:rFonts w:cs="Calibri"/>
          <w:highlight w:val="cyan"/>
        </w:rPr>
        <w:t>the</w:t>
      </w:r>
      <w:r w:rsidRPr="00722811">
        <w:rPr>
          <w:rStyle w:val="Emphasis"/>
          <w:rFonts w:eastAsia="Garamond" w:cs="Calibri"/>
          <w:highlight w:val="cyan"/>
        </w:rPr>
        <w:t xml:space="preserve"> </w:t>
      </w:r>
      <w:r w:rsidRPr="00722811">
        <w:rPr>
          <w:rStyle w:val="Emphasis"/>
          <w:rFonts w:cs="Calibri"/>
          <w:highlight w:val="cyan"/>
        </w:rPr>
        <w:t>level</w:t>
      </w:r>
      <w:r w:rsidRPr="00722811">
        <w:rPr>
          <w:rStyle w:val="Emphasis"/>
          <w:rFonts w:eastAsia="Garamond" w:cs="Calibri"/>
          <w:highlight w:val="cyan"/>
        </w:rPr>
        <w:t xml:space="preserve"> </w:t>
      </w:r>
      <w:r w:rsidRPr="00722811">
        <w:rPr>
          <w:rStyle w:val="Emphasis"/>
          <w:rFonts w:cs="Calibri"/>
          <w:highlight w:val="cyan"/>
        </w:rPr>
        <w:t>of</w:t>
      </w:r>
      <w:r w:rsidRPr="00722811">
        <w:rPr>
          <w:rStyle w:val="Emphasis"/>
          <w:rFonts w:eastAsia="Garamond" w:cs="Calibri"/>
          <w:highlight w:val="cyan"/>
        </w:rPr>
        <w:t xml:space="preserve"> </w:t>
      </w:r>
      <w:r w:rsidRPr="00722811">
        <w:rPr>
          <w:rStyle w:val="Emphasis"/>
          <w:rFonts w:cs="Calibri"/>
          <w:highlight w:val="cyan"/>
        </w:rPr>
        <w:t>antagonisms:</w:t>
      </w:r>
      <w:r w:rsidRPr="00722811">
        <w:rPr>
          <w:rStyle w:val="Emphasis"/>
          <w:rFonts w:eastAsia="Garamond" w:cs="Calibri"/>
          <w:highlight w:val="cyan"/>
        </w:rPr>
        <w:t xml:space="preserve"> </w:t>
      </w:r>
      <w:r w:rsidRPr="00722811">
        <w:rPr>
          <w:rStyle w:val="Emphasis"/>
          <w:rFonts w:cs="Calibri"/>
          <w:highlight w:val="cyan"/>
        </w:rPr>
        <w:t>class</w:t>
      </w:r>
      <w:r w:rsidRPr="00722811">
        <w:rPr>
          <w:rStyle w:val="Emphasis"/>
          <w:rFonts w:eastAsia="Garamond" w:cs="Calibri"/>
          <w:highlight w:val="cyan"/>
        </w:rPr>
        <w:t xml:space="preserve"> </w:t>
      </w:r>
      <w:r w:rsidRPr="00722811">
        <w:rPr>
          <w:rStyle w:val="Emphasis"/>
          <w:rFonts w:cs="Calibri"/>
          <w:highlight w:val="cyan"/>
        </w:rPr>
        <w:t>struggle,</w:t>
      </w:r>
      <w:r w:rsidRPr="00722811">
        <w:rPr>
          <w:rStyle w:val="Emphasis"/>
          <w:rFonts w:eastAsia="Garamond" w:cs="Calibri"/>
          <w:highlight w:val="cyan"/>
        </w:rPr>
        <w:t xml:space="preserve"> </w:t>
      </w:r>
      <w:r w:rsidRPr="00722811">
        <w:rPr>
          <w:rStyle w:val="Emphasis"/>
          <w:rFonts w:cs="Calibri"/>
          <w:highlight w:val="cyan"/>
        </w:rPr>
        <w:t>gender</w:t>
      </w:r>
      <w:r w:rsidRPr="00722811">
        <w:rPr>
          <w:rStyle w:val="Emphasis"/>
          <w:rFonts w:eastAsia="Garamond" w:cs="Calibri"/>
          <w:highlight w:val="cyan"/>
        </w:rPr>
        <w:t xml:space="preserve"> </w:t>
      </w:r>
      <w:r w:rsidRPr="00722811">
        <w:rPr>
          <w:rStyle w:val="Emphasis"/>
          <w:rFonts w:cs="Calibri"/>
          <w:highlight w:val="cyan"/>
        </w:rPr>
        <w:t>conflict,</w:t>
      </w:r>
      <w:r w:rsidRPr="00722811">
        <w:rPr>
          <w:rStyle w:val="Emphasis"/>
          <w:rFonts w:eastAsia="Garamond" w:cs="Calibri"/>
          <w:highlight w:val="cyan"/>
        </w:rPr>
        <w:t xml:space="preserve"> </w:t>
      </w:r>
      <w:r w:rsidRPr="00722811">
        <w:rPr>
          <w:rStyle w:val="Emphasis"/>
          <w:rFonts w:cs="Calibri"/>
          <w:highlight w:val="cyan"/>
        </w:rPr>
        <w:t>immigrants</w:t>
      </w:r>
      <w:r w:rsidRPr="00722811">
        <w:rPr>
          <w:rStyle w:val="Emphasis"/>
          <w:rFonts w:eastAsia="Garamond" w:cs="Calibri"/>
          <w:highlight w:val="cyan"/>
        </w:rPr>
        <w:t xml:space="preserve"> </w:t>
      </w:r>
      <w:r w:rsidRPr="00722811">
        <w:rPr>
          <w:rStyle w:val="Emphasis"/>
          <w:rFonts w:cs="Calibri"/>
          <w:highlight w:val="cyan"/>
        </w:rPr>
        <w:t>rights.</w:t>
      </w:r>
      <w:r w:rsidRPr="00722811">
        <w:rPr>
          <w:rStyle w:val="Emphasis"/>
          <w:rFonts w:cs="Calibri"/>
        </w:rPr>
        <w:t xml:space="preserve"> </w:t>
      </w:r>
      <w:r w:rsidRPr="00722811">
        <w:rPr>
          <w:rFonts w:cs="Calibri"/>
          <w:sz w:val="16"/>
        </w:rPr>
        <w:t>When</w:t>
      </w:r>
      <w:r w:rsidRPr="00722811">
        <w:rPr>
          <w:rFonts w:eastAsia="Garamond" w:cs="Calibri"/>
          <w:sz w:val="16"/>
        </w:rPr>
        <w:t xml:space="preserve"> </w:t>
      </w:r>
      <w:r w:rsidRPr="00722811">
        <w:rPr>
          <w:rFonts w:cs="Calibri"/>
          <w:sz w:val="16"/>
        </w:rPr>
        <w:t>pared</w:t>
      </w:r>
      <w:r w:rsidRPr="00722811">
        <w:rPr>
          <w:rFonts w:eastAsia="Garamond" w:cs="Calibri"/>
          <w:sz w:val="16"/>
        </w:rPr>
        <w:t xml:space="preserve"> </w:t>
      </w:r>
      <w:r w:rsidRPr="00722811">
        <w:rPr>
          <w:rFonts w:cs="Calibri"/>
          <w:sz w:val="16"/>
        </w:rPr>
        <w:t>down</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thirteen</w:t>
      </w:r>
      <w:r w:rsidRPr="00722811">
        <w:rPr>
          <w:rFonts w:eastAsia="Garamond" w:cs="Calibri"/>
          <w:sz w:val="16"/>
        </w:rPr>
        <w:t xml:space="preserve"> </w:t>
      </w:r>
      <w:r w:rsidRPr="00722811">
        <w:rPr>
          <w:rFonts w:cs="Calibri"/>
          <w:sz w:val="16"/>
        </w:rPr>
        <w:t>words</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two</w:t>
      </w:r>
      <w:r w:rsidRPr="00722811">
        <w:rPr>
          <w:rFonts w:eastAsia="Garamond" w:cs="Calibri"/>
          <w:sz w:val="16"/>
        </w:rPr>
        <w:t xml:space="preserve"> </w:t>
      </w:r>
      <w:r w:rsidRPr="00722811">
        <w:rPr>
          <w:rFonts w:cs="Calibri"/>
          <w:sz w:val="16"/>
        </w:rPr>
        <w:t>sentences,</w:t>
      </w:r>
      <w:r w:rsidRPr="00722811">
        <w:rPr>
          <w:rFonts w:eastAsia="Garamond" w:cs="Calibri"/>
          <w:sz w:val="16"/>
        </w:rPr>
        <w:t xml:space="preserve"> </w:t>
      </w:r>
      <w:r w:rsidRPr="00722811">
        <w:rPr>
          <w:rStyle w:val="IntenseEmphasis"/>
          <w:rFonts w:cs="Calibri"/>
        </w:rPr>
        <w:t>one</w:t>
      </w:r>
      <w:r w:rsidRPr="00722811">
        <w:rPr>
          <w:rStyle w:val="IntenseEmphasis"/>
          <w:rFonts w:eastAsia="Garamond" w:cs="Calibri"/>
        </w:rPr>
        <w:t xml:space="preserve"> </w:t>
      </w:r>
      <w:r w:rsidRPr="00722811">
        <w:rPr>
          <w:rStyle w:val="IntenseEmphasis"/>
          <w:rFonts w:cs="Calibri"/>
        </w:rPr>
        <w:t>cannot</w:t>
      </w:r>
      <w:r w:rsidRPr="00722811">
        <w:rPr>
          <w:rStyle w:val="IntenseEmphasis"/>
          <w:rFonts w:eastAsia="Garamond" w:cs="Calibri"/>
        </w:rPr>
        <w:t xml:space="preserve"> </w:t>
      </w:r>
      <w:r w:rsidRPr="00722811">
        <w:rPr>
          <w:rStyle w:val="IntenseEmphasis"/>
          <w:rFonts w:cs="Calibri"/>
        </w:rPr>
        <w:t>but</w:t>
      </w:r>
      <w:r w:rsidRPr="00722811">
        <w:rPr>
          <w:rStyle w:val="IntenseEmphasis"/>
          <w:rFonts w:eastAsia="Garamond" w:cs="Calibri"/>
        </w:rPr>
        <w:t xml:space="preserve"> </w:t>
      </w:r>
      <w:r w:rsidRPr="00722811">
        <w:rPr>
          <w:rStyle w:val="IntenseEmphasis"/>
          <w:rFonts w:cs="Calibri"/>
        </w:rPr>
        <w:t>wonder</w:t>
      </w:r>
      <w:r w:rsidRPr="00722811">
        <w:rPr>
          <w:rStyle w:val="IntenseEmphasis"/>
          <w:rFonts w:eastAsia="Garamond" w:cs="Calibri"/>
        </w:rPr>
        <w:t xml:space="preserve"> </w:t>
      </w:r>
      <w:r w:rsidRPr="00722811">
        <w:rPr>
          <w:rStyle w:val="IntenseEmphasis"/>
          <w:rFonts w:cs="Calibri"/>
        </w:rPr>
        <w:t>why</w:t>
      </w:r>
      <w:r w:rsidRPr="00722811">
        <w:rPr>
          <w:rStyle w:val="IntenseEmphasis"/>
          <w:rFonts w:eastAsia="Garamond" w:cs="Calibri"/>
        </w:rPr>
        <w:t xml:space="preserve"> </w:t>
      </w:r>
      <w:r w:rsidRPr="00722811">
        <w:rPr>
          <w:rStyle w:val="IntenseEmphasis"/>
          <w:rFonts w:cs="Calibri"/>
        </w:rPr>
        <w:t>questions</w:t>
      </w:r>
      <w:r w:rsidRPr="00722811">
        <w:rPr>
          <w:rStyle w:val="IntenseEmphasis"/>
          <w:rFonts w:eastAsia="Garamond" w:cs="Calibri"/>
        </w:rPr>
        <w:t xml:space="preserve"> </w:t>
      </w:r>
      <w:r w:rsidRPr="00722811">
        <w:rPr>
          <w:rStyle w:val="IntenseEmphasis"/>
          <w:rFonts w:cs="Calibri"/>
        </w:rPr>
        <w:t>that</w:t>
      </w:r>
      <w:r w:rsidRPr="00722811">
        <w:rPr>
          <w:rStyle w:val="IntenseEmphasis"/>
          <w:rFonts w:eastAsia="Garamond" w:cs="Calibri"/>
        </w:rPr>
        <w:t xml:space="preserve"> </w:t>
      </w:r>
      <w:r w:rsidRPr="00722811">
        <w:rPr>
          <w:rStyle w:val="Emphasis"/>
          <w:rFonts w:cs="Calibri"/>
        </w:rPr>
        <w:t>go</w:t>
      </w:r>
      <w:r w:rsidRPr="00722811">
        <w:rPr>
          <w:rStyle w:val="Emphasis"/>
          <w:rFonts w:eastAsia="Garamond" w:cs="Calibri"/>
        </w:rPr>
        <w:t xml:space="preserve"> </w:t>
      </w:r>
      <w:r w:rsidRPr="00722811">
        <w:rPr>
          <w:rStyle w:val="Emphasis"/>
          <w:rFonts w:cs="Calibri"/>
        </w:rPr>
        <w:t>to</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heart</w:t>
      </w:r>
      <w:r w:rsidRPr="00722811">
        <w:rPr>
          <w:rStyle w:val="Emphasis"/>
          <w:rFonts w:eastAsia="Garamond" w:cs="Calibri"/>
        </w:rPr>
        <w:t xml:space="preserve"> </w:t>
      </w:r>
      <w:r w:rsidRPr="00722811">
        <w:rPr>
          <w:rStyle w:val="Emphasis"/>
          <w:rFonts w:cs="Calibri"/>
        </w:rPr>
        <w:t>of</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ethico-political,</w:t>
      </w:r>
      <w:r w:rsidRPr="00722811">
        <w:rPr>
          <w:rStyle w:val="Emphasis"/>
          <w:rFonts w:eastAsia="Garamond" w:cs="Calibri"/>
        </w:rPr>
        <w:t xml:space="preserve"> </w:t>
      </w:r>
      <w:r w:rsidRPr="00722811">
        <w:rPr>
          <w:rStyle w:val="IntenseEmphasis"/>
          <w:rFonts w:cs="Calibri"/>
        </w:rPr>
        <w:t>questions</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political</w:t>
      </w:r>
      <w:r w:rsidRPr="00722811">
        <w:rPr>
          <w:rStyle w:val="IntenseEmphasis"/>
          <w:rFonts w:eastAsia="Garamond" w:cs="Calibri"/>
        </w:rPr>
        <w:t xml:space="preserve"> </w:t>
      </w:r>
      <w:r w:rsidRPr="00722811">
        <w:rPr>
          <w:rStyle w:val="IntenseEmphasis"/>
          <w:rFonts w:cs="Calibri"/>
        </w:rPr>
        <w:t>ontology,</w:t>
      </w:r>
      <w:r w:rsidRPr="00722811">
        <w:rPr>
          <w:rStyle w:val="IntenseEmphasis"/>
          <w:rFonts w:eastAsia="Garamond" w:cs="Calibri"/>
        </w:rPr>
        <w:t xml:space="preserve"> </w:t>
      </w:r>
      <w:r w:rsidRPr="00722811">
        <w:rPr>
          <w:rStyle w:val="IntenseEmphasis"/>
          <w:rFonts w:cs="Calibri"/>
        </w:rPr>
        <w:t>are</w:t>
      </w:r>
      <w:r w:rsidRPr="00722811">
        <w:rPr>
          <w:rStyle w:val="IntenseEmphasis"/>
          <w:rFonts w:eastAsia="Garamond" w:cs="Calibri"/>
        </w:rPr>
        <w:t xml:space="preserve"> </w:t>
      </w:r>
      <w:r w:rsidRPr="00722811">
        <w:rPr>
          <w:rStyle w:val="IntenseEmphasis"/>
          <w:rFonts w:cs="Calibri"/>
        </w:rPr>
        <w:t>so</w:t>
      </w:r>
      <w:r w:rsidRPr="00722811">
        <w:rPr>
          <w:rStyle w:val="IntenseEmphasis"/>
          <w:rFonts w:eastAsia="Garamond" w:cs="Calibri"/>
        </w:rPr>
        <w:t xml:space="preserve"> </w:t>
      </w:r>
      <w:r w:rsidRPr="00722811">
        <w:rPr>
          <w:rStyle w:val="IntenseEmphasis"/>
          <w:rFonts w:cs="Calibri"/>
        </w:rPr>
        <w:t>unspeakable</w:t>
      </w:r>
      <w:r w:rsidRPr="00722811">
        <w:rPr>
          <w:rStyle w:val="IntenseEmphasis"/>
          <w:rFonts w:eastAsia="Garamond" w:cs="Calibri"/>
        </w:rPr>
        <w:t xml:space="preserve"> </w:t>
      </w:r>
      <w:r w:rsidRPr="00722811">
        <w:rPr>
          <w:rStyle w:val="IntenseEmphasis"/>
          <w:rFonts w:cs="Calibri"/>
        </w:rPr>
        <w:t>in</w:t>
      </w:r>
      <w:r w:rsidRPr="00722811">
        <w:rPr>
          <w:rStyle w:val="IntenseEmphasis"/>
          <w:rFonts w:eastAsia="Garamond" w:cs="Calibri"/>
        </w:rPr>
        <w:t xml:space="preserve"> </w:t>
      </w:r>
      <w:r w:rsidRPr="00722811">
        <w:rPr>
          <w:rStyle w:val="IntenseEmphasis"/>
          <w:rFonts w:cs="Calibri"/>
        </w:rPr>
        <w:t>intellectual</w:t>
      </w:r>
      <w:r w:rsidRPr="00722811">
        <w:rPr>
          <w:rStyle w:val="IntenseEmphasis"/>
          <w:rFonts w:eastAsia="Garamond" w:cs="Calibri"/>
        </w:rPr>
        <w:t xml:space="preserve"> </w:t>
      </w:r>
      <w:r w:rsidRPr="00722811">
        <w:rPr>
          <w:rStyle w:val="IntenseEmphasis"/>
          <w:rFonts w:cs="Calibri"/>
        </w:rPr>
        <w:t>meditations,</w:t>
      </w:r>
      <w:r w:rsidRPr="00722811">
        <w:rPr>
          <w:rStyle w:val="IntenseEmphasis"/>
          <w:rFonts w:eastAsia="Garamond" w:cs="Calibri"/>
        </w:rPr>
        <w:t xml:space="preserve"> </w:t>
      </w:r>
      <w:r w:rsidRPr="00722811">
        <w:rPr>
          <w:rStyle w:val="IntenseEmphasis"/>
          <w:rFonts w:cs="Calibri"/>
        </w:rPr>
        <w:t>political</w:t>
      </w:r>
      <w:r w:rsidRPr="00722811">
        <w:rPr>
          <w:rStyle w:val="IntenseEmphasis"/>
          <w:rFonts w:eastAsia="Garamond" w:cs="Calibri"/>
        </w:rPr>
        <w:t xml:space="preserve"> </w:t>
      </w:r>
      <w:r w:rsidRPr="00722811">
        <w:rPr>
          <w:rStyle w:val="IntenseEmphasis"/>
          <w:rFonts w:cs="Calibri"/>
        </w:rPr>
        <w:t>broadsides</w:t>
      </w:r>
      <w:r w:rsidRPr="00722811">
        <w:rPr>
          <w:rFonts w:cs="Calibri"/>
          <w:sz w:val="16"/>
        </w:rPr>
        <w:t>,</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even</w:t>
      </w:r>
      <w:r w:rsidRPr="00722811">
        <w:rPr>
          <w:rFonts w:eastAsia="Garamond" w:cs="Calibri"/>
          <w:sz w:val="16"/>
        </w:rPr>
        <w:t xml:space="preserve"> </w:t>
      </w:r>
      <w:r w:rsidRPr="00722811">
        <w:rPr>
          <w:rFonts w:cs="Calibri"/>
          <w:sz w:val="16"/>
        </w:rPr>
        <w:t>socially</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politically</w:t>
      </w:r>
      <w:r w:rsidRPr="00722811">
        <w:rPr>
          <w:rFonts w:eastAsia="Garamond" w:cs="Calibri"/>
          <w:sz w:val="16"/>
        </w:rPr>
        <w:t xml:space="preserve"> </w:t>
      </w:r>
      <w:r w:rsidRPr="00722811">
        <w:rPr>
          <w:rFonts w:cs="Calibri"/>
          <w:sz w:val="16"/>
        </w:rPr>
        <w:t>engaged</w:t>
      </w:r>
      <w:r w:rsidRPr="00722811">
        <w:rPr>
          <w:rFonts w:eastAsia="Garamond" w:cs="Calibri"/>
          <w:sz w:val="16"/>
        </w:rPr>
        <w:t xml:space="preserve"> </w:t>
      </w:r>
      <w:r w:rsidRPr="00722811">
        <w:rPr>
          <w:rFonts w:cs="Calibri"/>
          <w:sz w:val="16"/>
        </w:rPr>
        <w:t>feature</w:t>
      </w:r>
      <w:r w:rsidRPr="00722811">
        <w:rPr>
          <w:rFonts w:eastAsia="Garamond" w:cs="Calibri"/>
          <w:sz w:val="16"/>
        </w:rPr>
        <w:t xml:space="preserve"> </w:t>
      </w:r>
      <w:r w:rsidRPr="00722811">
        <w:rPr>
          <w:rFonts w:cs="Calibri"/>
          <w:sz w:val="16"/>
        </w:rPr>
        <w:t>films.</w:t>
      </w:r>
      <w:r w:rsidRPr="00722811">
        <w:rPr>
          <w:rFonts w:eastAsia="Garamond" w:cs="Calibri"/>
          <w:sz w:val="16"/>
        </w:rPr>
        <w:t xml:space="preserve"> </w:t>
      </w:r>
      <w:r w:rsidRPr="00722811">
        <w:rPr>
          <w:rFonts w:cs="Calibri"/>
          <w:sz w:val="16"/>
        </w:rPr>
        <w:t>Clearly</w:t>
      </w:r>
      <w:r w:rsidRPr="00722811">
        <w:rPr>
          <w:rFonts w:eastAsia="Garamond" w:cs="Calibri"/>
          <w:sz w:val="16"/>
        </w:rPr>
        <w:t xml:space="preserve"> </w:t>
      </w:r>
      <w:r w:rsidRPr="00722811">
        <w:rPr>
          <w:rFonts w:cs="Calibri"/>
          <w:sz w:val="16"/>
        </w:rPr>
        <w:t>they</w:t>
      </w:r>
      <w:r w:rsidRPr="00722811">
        <w:rPr>
          <w:rFonts w:eastAsia="Garamond" w:cs="Calibri"/>
          <w:sz w:val="16"/>
        </w:rPr>
        <w:t xml:space="preserve"> </w:t>
      </w:r>
      <w:r w:rsidRPr="00722811">
        <w:rPr>
          <w:rFonts w:cs="Calibri"/>
          <w:sz w:val="16"/>
        </w:rPr>
        <w:t>can</w:t>
      </w:r>
      <w:r w:rsidRPr="00722811">
        <w:rPr>
          <w:rFonts w:eastAsia="Garamond" w:cs="Calibri"/>
          <w:sz w:val="16"/>
        </w:rPr>
        <w:t xml:space="preserve"> </w:t>
      </w:r>
      <w:r w:rsidRPr="00722811">
        <w:rPr>
          <w:rFonts w:cs="Calibri"/>
          <w:sz w:val="16"/>
        </w:rPr>
        <w:t>be</w:t>
      </w:r>
      <w:r w:rsidRPr="00722811">
        <w:rPr>
          <w:rFonts w:eastAsia="Garamond" w:cs="Calibri"/>
          <w:sz w:val="16"/>
        </w:rPr>
        <w:t xml:space="preserve"> </w:t>
      </w:r>
      <w:r w:rsidRPr="00722811">
        <w:rPr>
          <w:rFonts w:cs="Calibri"/>
          <w:sz w:val="16"/>
        </w:rPr>
        <w:t>spoken,</w:t>
      </w:r>
      <w:r w:rsidRPr="00722811">
        <w:rPr>
          <w:rFonts w:eastAsia="Garamond" w:cs="Calibri"/>
          <w:sz w:val="16"/>
        </w:rPr>
        <w:t xml:space="preserve"> </w:t>
      </w:r>
      <w:r w:rsidRPr="00722811">
        <w:rPr>
          <w:rFonts w:cs="Calibri"/>
          <w:sz w:val="16"/>
        </w:rPr>
        <w:t>even</w:t>
      </w:r>
      <w:r w:rsidRPr="00722811">
        <w:rPr>
          <w:rFonts w:eastAsia="Garamond" w:cs="Calibri"/>
          <w:sz w:val="16"/>
        </w:rPr>
        <w:t xml:space="preserve"> </w:t>
      </w:r>
      <w:r w:rsidRPr="00722811">
        <w:rPr>
          <w:rFonts w:cs="Calibri"/>
          <w:sz w:val="16"/>
        </w:rPr>
        <w:t>a</w:t>
      </w:r>
      <w:r w:rsidRPr="00722811">
        <w:rPr>
          <w:rFonts w:eastAsia="Garamond" w:cs="Calibri"/>
          <w:sz w:val="16"/>
        </w:rPr>
        <w:t xml:space="preserve"> </w:t>
      </w:r>
      <w:r w:rsidRPr="00722811">
        <w:rPr>
          <w:rFonts w:cs="Calibri"/>
          <w:sz w:val="16"/>
        </w:rPr>
        <w:t>child</w:t>
      </w:r>
      <w:r w:rsidRPr="00722811">
        <w:rPr>
          <w:rFonts w:eastAsia="Garamond" w:cs="Calibri"/>
          <w:sz w:val="16"/>
        </w:rPr>
        <w:t xml:space="preserve"> </w:t>
      </w:r>
      <w:r w:rsidRPr="00722811">
        <w:rPr>
          <w:rFonts w:cs="Calibri"/>
          <w:sz w:val="16"/>
        </w:rPr>
        <w:t>could</w:t>
      </w:r>
      <w:r w:rsidRPr="00722811">
        <w:rPr>
          <w:rFonts w:eastAsia="Garamond" w:cs="Calibri"/>
          <w:sz w:val="16"/>
        </w:rPr>
        <w:t xml:space="preserve"> </w:t>
      </w:r>
      <w:r w:rsidRPr="00722811">
        <w:rPr>
          <w:rFonts w:cs="Calibri"/>
          <w:sz w:val="16"/>
        </w:rPr>
        <w:t>speak</w:t>
      </w:r>
      <w:r w:rsidRPr="00722811">
        <w:rPr>
          <w:rFonts w:eastAsia="Garamond" w:cs="Calibri"/>
          <w:sz w:val="16"/>
        </w:rPr>
        <w:t xml:space="preserve"> </w:t>
      </w:r>
      <w:r w:rsidRPr="00722811">
        <w:rPr>
          <w:rFonts w:cs="Calibri"/>
          <w:sz w:val="16"/>
        </w:rPr>
        <w:t>those</w:t>
      </w:r>
      <w:r w:rsidRPr="00722811">
        <w:rPr>
          <w:rFonts w:eastAsia="Garamond" w:cs="Calibri"/>
          <w:sz w:val="16"/>
        </w:rPr>
        <w:t xml:space="preserve"> </w:t>
      </w:r>
      <w:r w:rsidRPr="00722811">
        <w:rPr>
          <w:rFonts w:cs="Calibri"/>
          <w:sz w:val="16"/>
        </w:rPr>
        <w:t>lines,</w:t>
      </w:r>
      <w:r w:rsidRPr="00722811">
        <w:rPr>
          <w:rFonts w:eastAsia="Garamond" w:cs="Calibri"/>
          <w:sz w:val="16"/>
        </w:rPr>
        <w:t xml:space="preserve"> </w:t>
      </w:r>
      <w:r w:rsidRPr="00722811">
        <w:rPr>
          <w:rFonts w:cs="Calibri"/>
          <w:sz w:val="16"/>
        </w:rPr>
        <w:t>so</w:t>
      </w:r>
      <w:r w:rsidRPr="00722811">
        <w:rPr>
          <w:rFonts w:eastAsia="Garamond" w:cs="Calibri"/>
          <w:sz w:val="16"/>
        </w:rPr>
        <w:t xml:space="preserve"> </w:t>
      </w:r>
      <w:r w:rsidRPr="00722811">
        <w:rPr>
          <w:rFonts w:cs="Calibri"/>
          <w:sz w:val="16"/>
        </w:rPr>
        <w:t>they</w:t>
      </w:r>
      <w:r w:rsidRPr="00722811">
        <w:rPr>
          <w:rFonts w:eastAsia="Garamond" w:cs="Calibri"/>
          <w:sz w:val="16"/>
        </w:rPr>
        <w:t xml:space="preserve"> </w:t>
      </w:r>
      <w:r w:rsidRPr="00722811">
        <w:rPr>
          <w:rFonts w:cs="Calibri"/>
          <w:sz w:val="16"/>
        </w:rPr>
        <w:t>would</w:t>
      </w:r>
      <w:r w:rsidRPr="00722811">
        <w:rPr>
          <w:rFonts w:eastAsia="Garamond" w:cs="Calibri"/>
          <w:sz w:val="16"/>
        </w:rPr>
        <w:t xml:space="preserve"> </w:t>
      </w:r>
      <w:r w:rsidRPr="00722811">
        <w:rPr>
          <w:rFonts w:cs="Calibri"/>
          <w:sz w:val="16"/>
        </w:rPr>
        <w:t>pose</w:t>
      </w:r>
      <w:r w:rsidRPr="00722811">
        <w:rPr>
          <w:rFonts w:eastAsia="Garamond" w:cs="Calibri"/>
          <w:sz w:val="16"/>
        </w:rPr>
        <w:t xml:space="preserve"> </w:t>
      </w:r>
      <w:r w:rsidRPr="00722811">
        <w:rPr>
          <w:rFonts w:cs="Calibri"/>
          <w:sz w:val="16"/>
        </w:rPr>
        <w:t>no</w:t>
      </w:r>
      <w:r w:rsidRPr="00722811">
        <w:rPr>
          <w:rFonts w:eastAsia="Garamond" w:cs="Calibri"/>
          <w:sz w:val="16"/>
        </w:rPr>
        <w:t xml:space="preserve"> </w:t>
      </w:r>
      <w:r w:rsidRPr="00722811">
        <w:rPr>
          <w:rFonts w:cs="Calibri"/>
          <w:sz w:val="16"/>
        </w:rPr>
        <w:t>problem</w:t>
      </w:r>
      <w:r w:rsidRPr="00722811">
        <w:rPr>
          <w:rFonts w:eastAsia="Garamond" w:cs="Calibri"/>
          <w:sz w:val="16"/>
        </w:rPr>
        <w:t xml:space="preserve"> </w:t>
      </w:r>
      <w:r w:rsidRPr="00722811">
        <w:rPr>
          <w:rFonts w:cs="Calibri"/>
          <w:sz w:val="16"/>
        </w:rPr>
        <w:t>for</w:t>
      </w:r>
      <w:r w:rsidRPr="00722811">
        <w:rPr>
          <w:rFonts w:eastAsia="Garamond" w:cs="Calibri"/>
          <w:sz w:val="16"/>
        </w:rPr>
        <w:t xml:space="preserve"> </w:t>
      </w:r>
      <w:r w:rsidRPr="00722811">
        <w:rPr>
          <w:rFonts w:cs="Calibri"/>
          <w:sz w:val="16"/>
        </w:rPr>
        <w:t>a</w:t>
      </w:r>
      <w:r w:rsidRPr="00722811">
        <w:rPr>
          <w:rFonts w:eastAsia="Garamond" w:cs="Calibri"/>
          <w:sz w:val="16"/>
        </w:rPr>
        <w:t xml:space="preserve"> </w:t>
      </w:r>
      <w:r w:rsidRPr="00722811">
        <w:rPr>
          <w:rFonts w:cs="Calibri"/>
          <w:sz w:val="16"/>
        </w:rPr>
        <w:t>scholar,</w:t>
      </w:r>
      <w:r w:rsidRPr="00722811">
        <w:rPr>
          <w:rFonts w:eastAsia="Garamond" w:cs="Calibri"/>
          <w:sz w:val="16"/>
        </w:rPr>
        <w:t xml:space="preserve"> </w:t>
      </w:r>
      <w:r w:rsidRPr="00722811">
        <w:rPr>
          <w:rFonts w:cs="Calibri"/>
          <w:sz w:val="16"/>
        </w:rPr>
        <w:t>an</w:t>
      </w:r>
      <w:r w:rsidRPr="00722811">
        <w:rPr>
          <w:rFonts w:eastAsia="Garamond" w:cs="Calibri"/>
          <w:sz w:val="16"/>
        </w:rPr>
        <w:t xml:space="preserve"> </w:t>
      </w:r>
      <w:r w:rsidRPr="00722811">
        <w:rPr>
          <w:rFonts w:cs="Calibri"/>
          <w:sz w:val="16"/>
        </w:rPr>
        <w:t>activist,</w:t>
      </w:r>
      <w:r w:rsidRPr="00722811">
        <w:rPr>
          <w:rFonts w:eastAsia="Garamond" w:cs="Calibri"/>
          <w:sz w:val="16"/>
        </w:rPr>
        <w:t xml:space="preserve"> </w:t>
      </w:r>
      <w:r w:rsidRPr="00722811">
        <w:rPr>
          <w:rFonts w:cs="Calibri"/>
          <w:sz w:val="16"/>
        </w:rPr>
        <w:t>or</w:t>
      </w:r>
      <w:r w:rsidRPr="00722811">
        <w:rPr>
          <w:rFonts w:eastAsia="Garamond" w:cs="Calibri"/>
          <w:sz w:val="16"/>
        </w:rPr>
        <w:t xml:space="preserve"> </w:t>
      </w:r>
      <w:r w:rsidRPr="00722811">
        <w:rPr>
          <w:rFonts w:cs="Calibri"/>
          <w:sz w:val="16"/>
        </w:rPr>
        <w:t>a</w:t>
      </w:r>
      <w:r w:rsidRPr="00722811">
        <w:rPr>
          <w:rFonts w:eastAsia="Garamond" w:cs="Calibri"/>
          <w:sz w:val="16"/>
        </w:rPr>
        <w:t xml:space="preserve"> </w:t>
      </w:r>
      <w:r w:rsidRPr="00722811">
        <w:rPr>
          <w:rFonts w:cs="Calibri"/>
          <w:sz w:val="16"/>
        </w:rPr>
        <w:t>filmmaker.</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yet,</w:t>
      </w:r>
      <w:r w:rsidRPr="00722811">
        <w:rPr>
          <w:rFonts w:eastAsia="Garamond" w:cs="Calibri"/>
          <w:sz w:val="16"/>
        </w:rPr>
        <w:t xml:space="preserve"> </w:t>
      </w:r>
      <w:r w:rsidRPr="00722811">
        <w:rPr>
          <w:rFonts w:cs="Calibri"/>
          <w:sz w:val="16"/>
        </w:rPr>
        <w:t>what</w:t>
      </w:r>
      <w:r w:rsidRPr="00722811">
        <w:rPr>
          <w:rFonts w:eastAsia="Garamond" w:cs="Calibri"/>
          <w:sz w:val="16"/>
        </w:rPr>
        <w:t xml:space="preserve"> </w:t>
      </w:r>
      <w:r w:rsidRPr="00722811">
        <w:rPr>
          <w:rFonts w:cs="Calibri"/>
          <w:sz w:val="16"/>
        </w:rPr>
        <w:t>is</w:t>
      </w:r>
      <w:r w:rsidRPr="00722811">
        <w:rPr>
          <w:rFonts w:eastAsia="Garamond" w:cs="Calibri"/>
          <w:sz w:val="16"/>
        </w:rPr>
        <w:t xml:space="preserve"> </w:t>
      </w:r>
      <w:r w:rsidRPr="00722811">
        <w:rPr>
          <w:rFonts w:cs="Calibri"/>
          <w:sz w:val="16"/>
        </w:rPr>
        <w:t>also</w:t>
      </w:r>
      <w:r w:rsidRPr="00722811">
        <w:rPr>
          <w:rFonts w:eastAsia="Garamond" w:cs="Calibri"/>
          <w:sz w:val="16"/>
        </w:rPr>
        <w:t xml:space="preserve"> </w:t>
      </w:r>
      <w:r w:rsidRPr="00722811">
        <w:rPr>
          <w:rFonts w:cs="Calibri"/>
          <w:sz w:val="16"/>
        </w:rPr>
        <w:t>clear</w:t>
      </w:r>
      <w:r w:rsidRPr="00722811">
        <w:rPr>
          <w:rFonts w:eastAsia="Garamond" w:cs="Calibri"/>
          <w:sz w:val="16"/>
        </w:rPr>
        <w:t>—</w:t>
      </w:r>
      <w:r w:rsidRPr="00722811">
        <w:rPr>
          <w:rFonts w:cs="Calibri"/>
          <w:sz w:val="16"/>
        </w:rPr>
        <w:t>if</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filmographies</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socially</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politically</w:t>
      </w:r>
      <w:r w:rsidRPr="00722811">
        <w:rPr>
          <w:rFonts w:eastAsia="Garamond" w:cs="Calibri"/>
          <w:sz w:val="16"/>
        </w:rPr>
        <w:t xml:space="preserve"> </w:t>
      </w:r>
      <w:r w:rsidRPr="00722811">
        <w:rPr>
          <w:rFonts w:cs="Calibri"/>
          <w:sz w:val="16"/>
        </w:rPr>
        <w:t>engaged</w:t>
      </w:r>
      <w:r w:rsidRPr="00722811">
        <w:rPr>
          <w:rFonts w:eastAsia="Garamond" w:cs="Calibri"/>
          <w:sz w:val="16"/>
        </w:rPr>
        <w:t xml:space="preserve"> </w:t>
      </w:r>
      <w:r w:rsidRPr="00722811">
        <w:rPr>
          <w:rFonts w:cs="Calibri"/>
          <w:sz w:val="16"/>
        </w:rPr>
        <w:t>directors,</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Style w:val="IntenseEmphasis"/>
          <w:rFonts w:cs="Calibri"/>
        </w:rPr>
        <w:t>archive</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progressive</w:t>
      </w:r>
      <w:r w:rsidRPr="00722811">
        <w:rPr>
          <w:rStyle w:val="IntenseEmphasis"/>
          <w:rFonts w:eastAsia="Garamond" w:cs="Calibri"/>
        </w:rPr>
        <w:t xml:space="preserve"> </w:t>
      </w:r>
      <w:r w:rsidRPr="00722811">
        <w:rPr>
          <w:rStyle w:val="IntenseEmphasis"/>
          <w:rFonts w:cs="Calibri"/>
        </w:rPr>
        <w:t>scholars,</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plethora</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Left-wing</w:t>
      </w:r>
      <w:r w:rsidRPr="00722811">
        <w:rPr>
          <w:rStyle w:val="IntenseEmphasis"/>
          <w:rFonts w:eastAsia="Garamond" w:cs="Calibri"/>
        </w:rPr>
        <w:t xml:space="preserve"> </w:t>
      </w:r>
      <w:r w:rsidRPr="00722811">
        <w:rPr>
          <w:rStyle w:val="IntenseEmphasis"/>
          <w:rFonts w:cs="Calibri"/>
        </w:rPr>
        <w:t>broadsides</w:t>
      </w:r>
      <w:r w:rsidRPr="00722811">
        <w:rPr>
          <w:rStyle w:val="IntenseEmphasis"/>
          <w:rFonts w:eastAsia="Garamond" w:cs="Calibri"/>
        </w:rPr>
        <w:t xml:space="preserve"> </w:t>
      </w:r>
      <w:r w:rsidRPr="00722811">
        <w:rPr>
          <w:rStyle w:val="IntenseEmphasis"/>
          <w:rFonts w:cs="Calibri"/>
        </w:rPr>
        <w:t>are</w:t>
      </w:r>
      <w:r w:rsidRPr="00722811">
        <w:rPr>
          <w:rStyle w:val="IntenseEmphasis"/>
          <w:rFonts w:eastAsia="Garamond" w:cs="Calibri"/>
        </w:rPr>
        <w:t xml:space="preserve"> </w:t>
      </w:r>
      <w:r w:rsidRPr="00722811">
        <w:rPr>
          <w:rStyle w:val="IntenseEmphasis"/>
          <w:rFonts w:cs="Calibri"/>
        </w:rPr>
        <w:t>anything</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go</w:t>
      </w:r>
      <w:r w:rsidRPr="00722811">
        <w:rPr>
          <w:rStyle w:val="IntenseEmphasis"/>
          <w:rFonts w:eastAsia="Garamond" w:cs="Calibri"/>
        </w:rPr>
        <w:t xml:space="preserve"> </w:t>
      </w:r>
      <w:r w:rsidRPr="00722811">
        <w:rPr>
          <w:rStyle w:val="IntenseEmphasis"/>
          <w:rFonts w:cs="Calibri"/>
        </w:rPr>
        <w:t>by</w:t>
      </w:r>
      <w:r w:rsidRPr="00722811">
        <w:rPr>
          <w:rStyle w:val="IntenseEmphasis"/>
          <w:rFonts w:eastAsia="Garamond" w:cs="Calibri"/>
        </w:rPr>
        <w:t>—</w:t>
      </w:r>
      <w:r w:rsidRPr="00722811">
        <w:rPr>
          <w:rStyle w:val="IntenseEmphasis"/>
          <w:rFonts w:cs="Calibri"/>
        </w:rPr>
        <w:t>is</w:t>
      </w:r>
      <w:r w:rsidRPr="00722811">
        <w:rPr>
          <w:rStyle w:val="IntenseEmphasis"/>
          <w:rFonts w:eastAsia="Garamond" w:cs="Calibri"/>
        </w:rPr>
        <w:t xml:space="preserve"> </w:t>
      </w:r>
      <w:r w:rsidRPr="00722811">
        <w:rPr>
          <w:rStyle w:val="IntenseEmphasis"/>
          <w:rFonts w:cs="Calibri"/>
        </w:rPr>
        <w:t>that</w:t>
      </w:r>
      <w:r w:rsidRPr="00722811">
        <w:rPr>
          <w:rStyle w:val="IntenseEmphasis"/>
          <w:rFonts w:eastAsia="Garamond" w:cs="Calibri"/>
        </w:rPr>
        <w:t xml:space="preserve"> </w:t>
      </w:r>
      <w:r w:rsidRPr="00722811">
        <w:rPr>
          <w:rStyle w:val="IntenseEmphasis"/>
          <w:rFonts w:cs="Calibri"/>
        </w:rPr>
        <w:t>what</w:t>
      </w:r>
      <w:r w:rsidRPr="00722811">
        <w:rPr>
          <w:rStyle w:val="IntenseEmphasis"/>
          <w:rFonts w:eastAsia="Garamond" w:cs="Calibri"/>
        </w:rPr>
        <w:t xml:space="preserve"> </w:t>
      </w:r>
      <w:r w:rsidRPr="00722811">
        <w:rPr>
          <w:rStyle w:val="IntenseEmphasis"/>
          <w:rFonts w:cs="Calibri"/>
        </w:rPr>
        <w:t>can</w:t>
      </w:r>
      <w:r w:rsidRPr="00722811">
        <w:rPr>
          <w:rStyle w:val="IntenseEmphasis"/>
          <w:rFonts w:eastAsia="Garamond" w:cs="Calibri"/>
        </w:rPr>
        <w:t xml:space="preserve"> </w:t>
      </w:r>
      <w:r w:rsidRPr="00722811">
        <w:rPr>
          <w:rStyle w:val="IntenseEmphasis"/>
          <w:rFonts w:cs="Calibri"/>
        </w:rPr>
        <w:t>so</w:t>
      </w:r>
      <w:r w:rsidRPr="00722811">
        <w:rPr>
          <w:rStyle w:val="IntenseEmphasis"/>
          <w:rFonts w:eastAsia="Garamond" w:cs="Calibri"/>
        </w:rPr>
        <w:t xml:space="preserve"> </w:t>
      </w:r>
      <w:r w:rsidRPr="00722811">
        <w:rPr>
          <w:rStyle w:val="IntenseEmphasis"/>
          <w:rFonts w:cs="Calibri"/>
        </w:rPr>
        <w:t>easily</w:t>
      </w:r>
      <w:r w:rsidRPr="00722811">
        <w:rPr>
          <w:rStyle w:val="IntenseEmphasis"/>
          <w:rFonts w:eastAsia="Garamond" w:cs="Calibri"/>
        </w:rPr>
        <w:t xml:space="preserve"> </w:t>
      </w:r>
      <w:r w:rsidRPr="00722811">
        <w:rPr>
          <w:rStyle w:val="IntenseEmphasis"/>
          <w:rFonts w:cs="Calibri"/>
        </w:rPr>
        <w:t>be</w:t>
      </w:r>
      <w:r w:rsidRPr="00722811">
        <w:rPr>
          <w:rStyle w:val="IntenseEmphasis"/>
          <w:rFonts w:eastAsia="Garamond" w:cs="Calibri"/>
        </w:rPr>
        <w:t xml:space="preserve"> </w:t>
      </w:r>
      <w:r w:rsidRPr="00722811">
        <w:rPr>
          <w:rStyle w:val="IntenseEmphasis"/>
          <w:rFonts w:cs="Calibri"/>
        </w:rPr>
        <w:t>spoken</w:t>
      </w:r>
      <w:r w:rsidRPr="00722811">
        <w:rPr>
          <w:rStyle w:val="IntenseEmphasis"/>
          <w:rFonts w:eastAsia="Garamond" w:cs="Calibri"/>
        </w:rPr>
        <w:t xml:space="preserve"> </w:t>
      </w:r>
      <w:r w:rsidRPr="00722811">
        <w:rPr>
          <w:rStyle w:val="IntenseEmphasis"/>
          <w:rFonts w:cs="Calibri"/>
        </w:rPr>
        <w:t>is</w:t>
      </w:r>
      <w:r w:rsidRPr="00722811">
        <w:rPr>
          <w:rStyle w:val="IntenseEmphasis"/>
          <w:rFonts w:eastAsia="Garamond" w:cs="Calibri"/>
        </w:rPr>
        <w:t xml:space="preserve"> </w:t>
      </w:r>
      <w:r w:rsidRPr="00722811">
        <w:rPr>
          <w:rStyle w:val="IntenseEmphasis"/>
          <w:rFonts w:cs="Calibri"/>
        </w:rPr>
        <w:t>now</w:t>
      </w:r>
      <w:r w:rsidRPr="00722811">
        <w:rPr>
          <w:rStyle w:val="IntenseEmphasis"/>
          <w:rFonts w:eastAsia="Garamond" w:cs="Calibri"/>
        </w:rPr>
        <w:t xml:space="preserve"> </w:t>
      </w:r>
      <w:r w:rsidRPr="00722811">
        <w:rPr>
          <w:rStyle w:val="IntenseEmphasis"/>
          <w:rFonts w:cs="Calibri"/>
        </w:rPr>
        <w:t>(five</w:t>
      </w:r>
      <w:r w:rsidRPr="00722811">
        <w:rPr>
          <w:rStyle w:val="IntenseEmphasis"/>
          <w:rFonts w:eastAsia="Garamond" w:cs="Calibri"/>
        </w:rPr>
        <w:t xml:space="preserve"> </w:t>
      </w:r>
      <w:r w:rsidRPr="00722811">
        <w:rPr>
          <w:rStyle w:val="IntenseEmphasis"/>
          <w:rFonts w:cs="Calibri"/>
        </w:rPr>
        <w:t>hundred</w:t>
      </w:r>
      <w:r w:rsidRPr="00722811">
        <w:rPr>
          <w:rStyle w:val="IntenseEmphasis"/>
          <w:rFonts w:eastAsia="Garamond" w:cs="Calibri"/>
        </w:rPr>
        <w:t xml:space="preserve"> </w:t>
      </w:r>
      <w:r w:rsidRPr="00722811">
        <w:rPr>
          <w:rStyle w:val="IntenseEmphasis"/>
          <w:rFonts w:cs="Calibri"/>
        </w:rPr>
        <w:t>years</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two</w:t>
      </w:r>
      <w:r w:rsidRPr="00722811">
        <w:rPr>
          <w:rStyle w:val="IntenseEmphasis"/>
          <w:rFonts w:eastAsia="Garamond" w:cs="Calibri"/>
        </w:rPr>
        <w:t xml:space="preserve"> </w:t>
      </w:r>
      <w:r w:rsidRPr="00722811">
        <w:rPr>
          <w:rStyle w:val="IntenseEmphasis"/>
          <w:rFonts w:cs="Calibri"/>
        </w:rPr>
        <w:t>hundred</w:t>
      </w:r>
      <w:r w:rsidRPr="00722811">
        <w:rPr>
          <w:rStyle w:val="IntenseEmphasis"/>
          <w:rFonts w:eastAsia="Garamond" w:cs="Calibri"/>
        </w:rPr>
        <w:t xml:space="preserve"> </w:t>
      </w:r>
      <w:r w:rsidRPr="00722811">
        <w:rPr>
          <w:rStyle w:val="IntenseEmphasis"/>
          <w:rFonts w:cs="Calibri"/>
        </w:rPr>
        <w:t>fifty</w:t>
      </w:r>
      <w:r w:rsidRPr="00722811">
        <w:rPr>
          <w:rStyle w:val="IntenseEmphasis"/>
          <w:rFonts w:eastAsia="Garamond" w:cs="Calibri"/>
        </w:rPr>
        <w:t xml:space="preserve"> </w:t>
      </w:r>
      <w:r w:rsidRPr="00722811">
        <w:rPr>
          <w:rStyle w:val="IntenseEmphasis"/>
          <w:rFonts w:cs="Calibri"/>
        </w:rPr>
        <w:t>million</w:t>
      </w:r>
      <w:r w:rsidRPr="00722811">
        <w:rPr>
          <w:rStyle w:val="IntenseEmphasis"/>
          <w:rFonts w:eastAsia="Garamond" w:cs="Calibri"/>
        </w:rPr>
        <w:t xml:space="preserve"> </w:t>
      </w:r>
      <w:r w:rsidRPr="00722811">
        <w:rPr>
          <w:rStyle w:val="IntenseEmphasis"/>
          <w:rFonts w:cs="Calibri"/>
        </w:rPr>
        <w:t>Settlers/Masters</w:t>
      </w:r>
      <w:r w:rsidRPr="00722811">
        <w:rPr>
          <w:rStyle w:val="IntenseEmphasis"/>
          <w:rFonts w:eastAsia="Garamond" w:cs="Calibri"/>
        </w:rPr>
        <w:t xml:space="preserve"> </w:t>
      </w:r>
      <w:r w:rsidRPr="00722811">
        <w:rPr>
          <w:rStyle w:val="IntenseEmphasis"/>
          <w:rFonts w:cs="Calibri"/>
        </w:rPr>
        <w:t>on)</w:t>
      </w:r>
      <w:r w:rsidRPr="00722811">
        <w:rPr>
          <w:rStyle w:val="IntenseEmphasis"/>
          <w:rFonts w:eastAsia="Garamond" w:cs="Calibri"/>
        </w:rPr>
        <w:t xml:space="preserve"> </w:t>
      </w:r>
      <w:r w:rsidRPr="00722811">
        <w:rPr>
          <w:rStyle w:val="IntenseEmphasis"/>
          <w:rFonts w:cs="Calibri"/>
        </w:rPr>
        <w:t>so</w:t>
      </w:r>
      <w:r w:rsidRPr="00722811">
        <w:rPr>
          <w:rStyle w:val="IntenseEmphasis"/>
          <w:rFonts w:eastAsia="Garamond" w:cs="Calibri"/>
        </w:rPr>
        <w:t xml:space="preserve"> </w:t>
      </w:r>
      <w:r w:rsidRPr="00722811">
        <w:rPr>
          <w:rStyle w:val="IntenseEmphasis"/>
          <w:rFonts w:cs="Calibri"/>
        </w:rPr>
        <w:t>ubiquitously</w:t>
      </w:r>
      <w:r w:rsidRPr="00722811">
        <w:rPr>
          <w:rStyle w:val="IntenseEmphasis"/>
          <w:rFonts w:eastAsia="Garamond" w:cs="Calibri"/>
        </w:rPr>
        <w:t xml:space="preserve"> </w:t>
      </w:r>
      <w:r w:rsidRPr="00722811">
        <w:rPr>
          <w:rStyle w:val="IntenseEmphasis"/>
          <w:rFonts w:cs="Calibri"/>
        </w:rPr>
        <w:t>unspoken</w:t>
      </w:r>
      <w:r w:rsidRPr="00722811">
        <w:rPr>
          <w:rStyle w:val="IntenseEmphasis"/>
          <w:rFonts w:eastAsia="Garamond" w:cs="Calibri"/>
        </w:rPr>
        <w:t xml:space="preserve"> </w:t>
      </w:r>
      <w:r w:rsidRPr="00722811">
        <w:rPr>
          <w:rStyle w:val="IntenseEmphasis"/>
          <w:rFonts w:cs="Calibri"/>
        </w:rPr>
        <w:t>that</w:t>
      </w:r>
      <w:r w:rsidRPr="00722811">
        <w:rPr>
          <w:rStyle w:val="IntenseEmphasis"/>
          <w:rFonts w:eastAsia="Garamond" w:cs="Calibri"/>
        </w:rPr>
        <w:t xml:space="preserve"> </w:t>
      </w:r>
      <w:r w:rsidRPr="00722811">
        <w:rPr>
          <w:rStyle w:val="IntenseEmphasis"/>
          <w:rFonts w:cs="Calibri"/>
        </w:rPr>
        <w:t>these</w:t>
      </w:r>
      <w:r w:rsidRPr="00722811">
        <w:rPr>
          <w:rStyle w:val="IntenseEmphasis"/>
          <w:rFonts w:eastAsia="Garamond" w:cs="Calibri"/>
        </w:rPr>
        <w:t xml:space="preserve"> </w:t>
      </w:r>
      <w:r w:rsidRPr="00722811">
        <w:rPr>
          <w:rStyle w:val="IntenseEmphasis"/>
          <w:rFonts w:cs="Calibri"/>
        </w:rPr>
        <w:t>two</w:t>
      </w:r>
      <w:r w:rsidRPr="00722811">
        <w:rPr>
          <w:rStyle w:val="IntenseEmphasis"/>
          <w:rFonts w:eastAsia="Garamond" w:cs="Calibri"/>
        </w:rPr>
        <w:t xml:space="preserve"> </w:t>
      </w:r>
      <w:r w:rsidRPr="00722811">
        <w:rPr>
          <w:rStyle w:val="IntenseEmphasis"/>
          <w:rFonts w:cs="Calibri"/>
        </w:rPr>
        <w:t>simple</w:t>
      </w:r>
      <w:r w:rsidRPr="00722811">
        <w:rPr>
          <w:rStyle w:val="IntenseEmphasis"/>
          <w:rFonts w:eastAsia="Garamond" w:cs="Calibri"/>
        </w:rPr>
        <w:t xml:space="preserve"> </w:t>
      </w:r>
      <w:r w:rsidRPr="00722811">
        <w:rPr>
          <w:rStyle w:val="IntenseEmphasis"/>
          <w:rFonts w:cs="Calibri"/>
        </w:rPr>
        <w:t>sentences,</w:t>
      </w:r>
      <w:r w:rsidRPr="00722811">
        <w:rPr>
          <w:rStyle w:val="IntenseEmphasis"/>
          <w:rFonts w:eastAsia="Garamond" w:cs="Calibri"/>
        </w:rPr>
        <w:t xml:space="preserve"> </w:t>
      </w:r>
      <w:r w:rsidRPr="00722811">
        <w:rPr>
          <w:rStyle w:val="IntenseEmphasis"/>
          <w:rFonts w:cs="Calibri"/>
        </w:rPr>
        <w:t>these</w:t>
      </w:r>
      <w:r w:rsidRPr="00722811">
        <w:rPr>
          <w:rStyle w:val="IntenseEmphasis"/>
          <w:rFonts w:eastAsia="Garamond" w:cs="Calibri"/>
        </w:rPr>
        <w:t xml:space="preserve"> </w:t>
      </w:r>
      <w:r w:rsidRPr="00722811">
        <w:rPr>
          <w:rStyle w:val="IntenseEmphasis"/>
          <w:rFonts w:cs="Calibri"/>
        </w:rPr>
        <w:t>thirteen</w:t>
      </w:r>
      <w:r w:rsidRPr="00722811">
        <w:rPr>
          <w:rStyle w:val="IntenseEmphasis"/>
          <w:rFonts w:eastAsia="Garamond" w:cs="Calibri"/>
        </w:rPr>
        <w:t xml:space="preserve"> </w:t>
      </w:r>
      <w:r w:rsidRPr="00722811">
        <w:rPr>
          <w:rStyle w:val="IntenseEmphasis"/>
          <w:rFonts w:cs="Calibri"/>
        </w:rPr>
        <w:t>words</w:t>
      </w:r>
      <w:r w:rsidRPr="00722811">
        <w:rPr>
          <w:rStyle w:val="IntenseEmphasis"/>
          <w:rFonts w:eastAsia="Garamond" w:cs="Calibri"/>
        </w:rPr>
        <w:t xml:space="preserve"> </w:t>
      </w:r>
      <w:r w:rsidRPr="00722811">
        <w:rPr>
          <w:rStyle w:val="IntenseEmphasis"/>
          <w:rFonts w:cs="Calibri"/>
        </w:rPr>
        <w:t>not</w:t>
      </w:r>
      <w:r w:rsidRPr="00722811">
        <w:rPr>
          <w:rStyle w:val="IntenseEmphasis"/>
          <w:rFonts w:eastAsia="Garamond" w:cs="Calibri"/>
        </w:rPr>
        <w:t xml:space="preserve"> </w:t>
      </w:r>
      <w:r w:rsidRPr="00722811">
        <w:rPr>
          <w:rStyle w:val="IntenseEmphasis"/>
          <w:rFonts w:cs="Calibri"/>
        </w:rPr>
        <w:t>only</w:t>
      </w:r>
      <w:r w:rsidRPr="00722811">
        <w:rPr>
          <w:rStyle w:val="IntenseEmphasis"/>
          <w:rFonts w:eastAsia="Garamond" w:cs="Calibri"/>
        </w:rPr>
        <w:t xml:space="preserve"> </w:t>
      </w:r>
      <w:r w:rsidRPr="00722811">
        <w:rPr>
          <w:rStyle w:val="IntenseEmphasis"/>
          <w:rFonts w:cs="Calibri"/>
        </w:rPr>
        <w:t>render</w:t>
      </w:r>
      <w:r w:rsidRPr="00722811">
        <w:rPr>
          <w:rStyle w:val="IntenseEmphasis"/>
          <w:rFonts w:eastAsia="Garamond" w:cs="Calibri"/>
        </w:rPr>
        <w:t xml:space="preserve"> </w:t>
      </w:r>
      <w:r w:rsidRPr="00722811">
        <w:rPr>
          <w:rStyle w:val="IntenseEmphasis"/>
          <w:rFonts w:cs="Calibri"/>
        </w:rPr>
        <w:t>their</w:t>
      </w:r>
      <w:r w:rsidRPr="00722811">
        <w:rPr>
          <w:rStyle w:val="IntenseEmphasis"/>
          <w:rFonts w:eastAsia="Garamond" w:cs="Calibri"/>
        </w:rPr>
        <w:t xml:space="preserve"> </w:t>
      </w:r>
      <w:r w:rsidRPr="00722811">
        <w:rPr>
          <w:rStyle w:val="IntenseEmphasis"/>
          <w:rFonts w:cs="Calibri"/>
        </w:rPr>
        <w:t>speaker</w:t>
      </w:r>
      <w:r w:rsidRPr="00722811">
        <w:rPr>
          <w:rStyle w:val="IntenseEmphasis"/>
          <w:rFonts w:eastAsia="Garamond" w:cs="Calibri"/>
        </w:rPr>
        <w:t xml:space="preserve"> “</w:t>
      </w:r>
      <w:r w:rsidRPr="00722811">
        <w:rPr>
          <w:rStyle w:val="IntenseEmphasis"/>
          <w:rFonts w:cs="Calibri"/>
        </w:rPr>
        <w:t>crazy</w:t>
      </w:r>
      <w:r w:rsidRPr="00722811">
        <w:rPr>
          <w:rStyle w:val="IntenseEmphasis"/>
          <w:rFonts w:eastAsia="Garamond" w:cs="Calibri"/>
        </w:rPr>
        <w:t xml:space="preserve">” </w:t>
      </w:r>
      <w:r w:rsidRPr="00722811">
        <w:rPr>
          <w:rStyle w:val="IntenseEmphasis"/>
          <w:rFonts w:cs="Calibri"/>
        </w:rPr>
        <w:t>but</w:t>
      </w:r>
      <w:r w:rsidRPr="00722811">
        <w:rPr>
          <w:rStyle w:val="IntenseEmphasis"/>
          <w:rFonts w:eastAsia="Garamond" w:cs="Calibri"/>
        </w:rPr>
        <w:t xml:space="preserve"> </w:t>
      </w:r>
      <w:r w:rsidRPr="00722811">
        <w:rPr>
          <w:rStyle w:val="IntenseEmphasis"/>
          <w:rFonts w:cs="Calibri"/>
        </w:rPr>
        <w:t>become</w:t>
      </w:r>
      <w:r w:rsidRPr="00722811">
        <w:rPr>
          <w:rStyle w:val="IntenseEmphasis"/>
          <w:rFonts w:eastAsia="Garamond" w:cs="Calibri"/>
        </w:rPr>
        <w:t xml:space="preserve"> </w:t>
      </w:r>
      <w:r w:rsidRPr="00722811">
        <w:rPr>
          <w:rStyle w:val="IntenseEmphasis"/>
          <w:rFonts w:cs="Calibri"/>
        </w:rPr>
        <w:t>themselves</w:t>
      </w:r>
      <w:r w:rsidRPr="00722811">
        <w:rPr>
          <w:rStyle w:val="IntenseEmphasis"/>
          <w:rFonts w:eastAsia="Garamond" w:cs="Calibri"/>
        </w:rPr>
        <w:t xml:space="preserve"> </w:t>
      </w:r>
      <w:r w:rsidRPr="00722811">
        <w:rPr>
          <w:rStyle w:val="Emphasis"/>
          <w:rFonts w:cs="Calibri"/>
        </w:rPr>
        <w:t>impossible</w:t>
      </w:r>
      <w:r w:rsidRPr="00722811">
        <w:rPr>
          <w:rStyle w:val="Emphasis"/>
          <w:rFonts w:eastAsia="Garamond" w:cs="Calibri"/>
        </w:rPr>
        <w:t xml:space="preserve"> </w:t>
      </w:r>
      <w:r w:rsidRPr="00722811">
        <w:rPr>
          <w:rStyle w:val="Emphasis"/>
          <w:rFonts w:cs="Calibri"/>
        </w:rPr>
        <w:t>to</w:t>
      </w:r>
      <w:r w:rsidRPr="00722811">
        <w:rPr>
          <w:rStyle w:val="Emphasis"/>
          <w:rFonts w:eastAsia="Garamond" w:cs="Calibri"/>
        </w:rPr>
        <w:t xml:space="preserve"> </w:t>
      </w:r>
      <w:r w:rsidRPr="00722811">
        <w:rPr>
          <w:rStyle w:val="Emphasis"/>
          <w:rFonts w:cs="Calibri"/>
        </w:rPr>
        <w:t>imagine</w:t>
      </w:r>
      <w:r w:rsidRPr="00722811">
        <w:rPr>
          <w:rStyle w:val="IntenseEmphasis"/>
          <w:rFonts w:cs="Calibri"/>
        </w:rPr>
        <w:t xml:space="preserve">. </w:t>
      </w:r>
      <w:r w:rsidRPr="00722811">
        <w:rPr>
          <w:rFonts w:cs="Calibri"/>
          <w:sz w:val="16"/>
        </w:rPr>
        <w:t>Soon</w:t>
      </w:r>
      <w:r w:rsidRPr="00722811">
        <w:rPr>
          <w:rFonts w:eastAsia="Garamond" w:cs="Calibri"/>
          <w:sz w:val="16"/>
        </w:rPr>
        <w:t xml:space="preserve"> </w:t>
      </w:r>
      <w:r w:rsidRPr="00722811">
        <w:rPr>
          <w:rFonts w:cs="Calibri"/>
          <w:sz w:val="16"/>
        </w:rPr>
        <w:t>it</w:t>
      </w:r>
      <w:r w:rsidRPr="00722811">
        <w:rPr>
          <w:rFonts w:eastAsia="Garamond" w:cs="Calibri"/>
          <w:sz w:val="16"/>
        </w:rPr>
        <w:t xml:space="preserve"> </w:t>
      </w:r>
      <w:r w:rsidRPr="00722811">
        <w:rPr>
          <w:rFonts w:cs="Calibri"/>
          <w:sz w:val="16"/>
        </w:rPr>
        <w:t>will</w:t>
      </w:r>
      <w:r w:rsidRPr="00722811">
        <w:rPr>
          <w:rFonts w:eastAsia="Garamond" w:cs="Calibri"/>
          <w:sz w:val="16"/>
        </w:rPr>
        <w:t xml:space="preserve"> </w:t>
      </w:r>
      <w:r w:rsidRPr="00722811">
        <w:rPr>
          <w:rFonts w:cs="Calibri"/>
          <w:sz w:val="16"/>
        </w:rPr>
        <w:t>be</w:t>
      </w:r>
      <w:r w:rsidRPr="00722811">
        <w:rPr>
          <w:rFonts w:eastAsia="Garamond" w:cs="Calibri"/>
          <w:sz w:val="16"/>
        </w:rPr>
        <w:t xml:space="preserve"> </w:t>
      </w:r>
      <w:r w:rsidRPr="00722811">
        <w:rPr>
          <w:rFonts w:cs="Calibri"/>
          <w:sz w:val="16"/>
        </w:rPr>
        <w:t>forty</w:t>
      </w:r>
      <w:r w:rsidRPr="00722811">
        <w:rPr>
          <w:rFonts w:eastAsia="Garamond" w:cs="Calibri"/>
          <w:sz w:val="16"/>
        </w:rPr>
        <w:t xml:space="preserve"> </w:t>
      </w:r>
      <w:r w:rsidRPr="00722811">
        <w:rPr>
          <w:rFonts w:cs="Calibri"/>
          <w:sz w:val="16"/>
        </w:rPr>
        <w:t>years</w:t>
      </w:r>
      <w:r w:rsidRPr="00722811">
        <w:rPr>
          <w:rFonts w:eastAsia="Garamond" w:cs="Calibri"/>
          <w:sz w:val="16"/>
        </w:rPr>
        <w:t xml:space="preserve"> </w:t>
      </w:r>
      <w:r w:rsidRPr="00722811">
        <w:rPr>
          <w:rFonts w:cs="Calibri"/>
          <w:sz w:val="16"/>
        </w:rPr>
        <w:t>since</w:t>
      </w:r>
      <w:r w:rsidRPr="00722811">
        <w:rPr>
          <w:rFonts w:eastAsia="Garamond" w:cs="Calibri"/>
          <w:sz w:val="16"/>
        </w:rPr>
        <w:t xml:space="preserve"> </w:t>
      </w:r>
      <w:r w:rsidRPr="00722811">
        <w:rPr>
          <w:rFonts w:cs="Calibri"/>
          <w:sz w:val="16"/>
        </w:rPr>
        <w:t>radical</w:t>
      </w:r>
      <w:r w:rsidRPr="00722811">
        <w:rPr>
          <w:rFonts w:eastAsia="Garamond" w:cs="Calibri"/>
          <w:sz w:val="16"/>
        </w:rPr>
        <w:t xml:space="preserve"> </w:t>
      </w:r>
      <w:r w:rsidRPr="00722811">
        <w:rPr>
          <w:rFonts w:cs="Calibri"/>
          <w:sz w:val="16"/>
        </w:rPr>
        <w:t>politics,</w:t>
      </w:r>
      <w:r w:rsidRPr="00722811">
        <w:rPr>
          <w:rFonts w:eastAsia="Garamond" w:cs="Calibri"/>
          <w:sz w:val="16"/>
        </w:rPr>
        <w:t xml:space="preserve"> </w:t>
      </w:r>
      <w:r w:rsidRPr="00722811">
        <w:rPr>
          <w:rFonts w:cs="Calibri"/>
          <w:sz w:val="16"/>
        </w:rPr>
        <w:t>Left-leaning</w:t>
      </w:r>
      <w:r w:rsidRPr="00722811">
        <w:rPr>
          <w:rFonts w:eastAsia="Garamond" w:cs="Calibri"/>
          <w:sz w:val="16"/>
        </w:rPr>
        <w:t xml:space="preserve"> </w:t>
      </w:r>
      <w:r w:rsidRPr="00722811">
        <w:rPr>
          <w:rFonts w:cs="Calibri"/>
          <w:sz w:val="16"/>
        </w:rPr>
        <w:t>scholarship,</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socially</w:t>
      </w:r>
      <w:r w:rsidRPr="00722811">
        <w:rPr>
          <w:rFonts w:eastAsia="Garamond" w:cs="Calibri"/>
          <w:sz w:val="16"/>
        </w:rPr>
        <w:t xml:space="preserve"> </w:t>
      </w:r>
      <w:r w:rsidRPr="00722811">
        <w:rPr>
          <w:rFonts w:cs="Calibri"/>
          <w:sz w:val="16"/>
        </w:rPr>
        <w:t>engaged</w:t>
      </w:r>
      <w:r w:rsidRPr="00722811">
        <w:rPr>
          <w:rFonts w:eastAsia="Garamond" w:cs="Calibri"/>
          <w:sz w:val="16"/>
        </w:rPr>
        <w:t xml:space="preserve"> </w:t>
      </w:r>
      <w:r w:rsidRPr="00722811">
        <w:rPr>
          <w:rFonts w:cs="Calibri"/>
          <w:sz w:val="16"/>
        </w:rPr>
        <w:t>feature</w:t>
      </w:r>
      <w:r w:rsidRPr="00722811">
        <w:rPr>
          <w:rFonts w:eastAsia="Garamond" w:cs="Calibri"/>
          <w:sz w:val="16"/>
        </w:rPr>
        <w:t xml:space="preserve"> </w:t>
      </w:r>
      <w:r w:rsidRPr="00722811">
        <w:rPr>
          <w:rFonts w:cs="Calibri"/>
          <w:sz w:val="16"/>
        </w:rPr>
        <w:t>films</w:t>
      </w:r>
      <w:r w:rsidRPr="00722811">
        <w:rPr>
          <w:rFonts w:eastAsia="Garamond" w:cs="Calibri"/>
          <w:sz w:val="16"/>
        </w:rPr>
        <w:t xml:space="preserve"> </w:t>
      </w:r>
      <w:r w:rsidRPr="00722811">
        <w:rPr>
          <w:rFonts w:cs="Calibri"/>
          <w:sz w:val="16"/>
        </w:rPr>
        <w:t>began</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speak</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unspeakable.</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1960s</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early</w:t>
      </w:r>
      <w:r w:rsidRPr="00722811">
        <w:rPr>
          <w:rFonts w:eastAsia="Garamond" w:cs="Calibri"/>
          <w:sz w:val="16"/>
        </w:rPr>
        <w:t xml:space="preserve"> </w:t>
      </w:r>
      <w:r w:rsidRPr="00722811">
        <w:rPr>
          <w:rFonts w:cs="Calibri"/>
          <w:sz w:val="16"/>
        </w:rPr>
        <w:t>1970s</w:t>
      </w:r>
      <w:r w:rsidRPr="00722811">
        <w:rPr>
          <w:rFonts w:eastAsia="Garamond" w:cs="Calibri"/>
          <w:sz w:val="16"/>
        </w:rPr>
        <w:t xml:space="preserve"> </w:t>
      </w:r>
      <w:r w:rsidRPr="00722811">
        <w:rPr>
          <w:rStyle w:val="IntenseEmphasis"/>
          <w:rFonts w:cs="Calibri"/>
          <w:highlight w:val="cyan"/>
        </w:rPr>
        <w:t>the</w:t>
      </w:r>
      <w:r w:rsidRPr="00722811">
        <w:rPr>
          <w:rStyle w:val="IntenseEmphasis"/>
          <w:rFonts w:eastAsia="Garamond" w:cs="Calibri"/>
          <w:highlight w:val="cyan"/>
        </w:rPr>
        <w:t xml:space="preserve"> </w:t>
      </w:r>
      <w:r w:rsidRPr="00722811">
        <w:rPr>
          <w:rStyle w:val="IntenseEmphasis"/>
          <w:rFonts w:cs="Calibri"/>
          <w:highlight w:val="cyan"/>
        </w:rPr>
        <w:t>questions</w:t>
      </w:r>
      <w:r w:rsidRPr="00722811">
        <w:rPr>
          <w:rStyle w:val="IntenseEmphasis"/>
          <w:rFonts w:eastAsia="Garamond" w:cs="Calibri"/>
          <w:highlight w:val="cyan"/>
        </w:rPr>
        <w:t xml:space="preserve"> </w:t>
      </w:r>
      <w:r w:rsidRPr="00722811">
        <w:rPr>
          <w:rStyle w:val="IntenseEmphasis"/>
          <w:rFonts w:cs="Calibri"/>
          <w:highlight w:val="cyan"/>
        </w:rPr>
        <w:t>asked</w:t>
      </w:r>
      <w:r w:rsidRPr="00722811">
        <w:rPr>
          <w:rStyle w:val="IntenseEmphasis"/>
          <w:rFonts w:eastAsia="Garamond" w:cs="Calibri"/>
          <w:highlight w:val="cyan"/>
        </w:rPr>
        <w:t xml:space="preserve"> </w:t>
      </w:r>
      <w:r w:rsidRPr="00722811">
        <w:rPr>
          <w:rStyle w:val="IntenseEmphasis"/>
          <w:rFonts w:cs="Calibri"/>
          <w:highlight w:val="cyan"/>
        </w:rPr>
        <w:t>by</w:t>
      </w:r>
      <w:r w:rsidRPr="00722811">
        <w:rPr>
          <w:rStyle w:val="IntenseEmphasis"/>
          <w:rFonts w:eastAsia="Garamond" w:cs="Calibri"/>
          <w:highlight w:val="cyan"/>
        </w:rPr>
        <w:t xml:space="preserve"> </w:t>
      </w:r>
      <w:r w:rsidRPr="00722811">
        <w:rPr>
          <w:rStyle w:val="IntenseEmphasis"/>
          <w:rFonts w:cs="Calibri"/>
          <w:highlight w:val="cyan"/>
        </w:rPr>
        <w:t>radical</w:t>
      </w:r>
      <w:r w:rsidRPr="00722811">
        <w:rPr>
          <w:rStyle w:val="IntenseEmphasis"/>
          <w:rFonts w:eastAsia="Garamond" w:cs="Calibri"/>
          <w:highlight w:val="cyan"/>
        </w:rPr>
        <w:t xml:space="preserve"> </w:t>
      </w:r>
      <w:r w:rsidRPr="00722811">
        <w:rPr>
          <w:rStyle w:val="IntenseEmphasis"/>
          <w:rFonts w:cs="Calibri"/>
          <w:highlight w:val="cyan"/>
        </w:rPr>
        <w:t>politics</w:t>
      </w:r>
      <w:r w:rsidRPr="00722811">
        <w:rPr>
          <w:rStyle w:val="IntenseEmphasis"/>
          <w:rFonts w:eastAsia="Garamond" w:cs="Calibri"/>
          <w:highlight w:val="cyan"/>
        </w:rPr>
        <w:t xml:space="preserve"> </w:t>
      </w:r>
      <w:r w:rsidRPr="00722811">
        <w:rPr>
          <w:rStyle w:val="IntenseEmphasis"/>
          <w:rFonts w:cs="Calibri"/>
          <w:highlight w:val="cyan"/>
        </w:rPr>
        <w:t>and</w:t>
      </w:r>
      <w:r w:rsidRPr="00722811">
        <w:rPr>
          <w:rStyle w:val="IntenseEmphasis"/>
          <w:rFonts w:eastAsia="Garamond" w:cs="Calibri"/>
          <w:highlight w:val="cyan"/>
        </w:rPr>
        <w:t xml:space="preserve"> </w:t>
      </w:r>
      <w:r w:rsidRPr="00722811">
        <w:rPr>
          <w:rStyle w:val="IntenseEmphasis"/>
          <w:rFonts w:cs="Calibri"/>
          <w:highlight w:val="cyan"/>
        </w:rPr>
        <w:t>scholarship</w:t>
      </w:r>
      <w:r w:rsidRPr="00722811">
        <w:rPr>
          <w:rStyle w:val="IntenseEmphasis"/>
          <w:rFonts w:eastAsia="Garamond" w:cs="Calibri"/>
          <w:highlight w:val="cyan"/>
        </w:rPr>
        <w:t xml:space="preserve"> </w:t>
      </w:r>
      <w:r w:rsidRPr="00722811">
        <w:rPr>
          <w:rStyle w:val="IntenseEmphasis"/>
          <w:rFonts w:cs="Calibri"/>
          <w:highlight w:val="cyan"/>
        </w:rPr>
        <w:t>were</w:t>
      </w:r>
      <w:r w:rsidRPr="00722811">
        <w:rPr>
          <w:rStyle w:val="IntenseEmphasis"/>
          <w:rFonts w:eastAsia="Garamond" w:cs="Calibri"/>
          <w:highlight w:val="cyan"/>
        </w:rPr>
        <w:t xml:space="preserve"> </w:t>
      </w:r>
      <w:r w:rsidRPr="00722811">
        <w:rPr>
          <w:rStyle w:val="IntenseEmphasis"/>
          <w:rFonts w:cs="Calibri"/>
          <w:highlight w:val="cyan"/>
        </w:rPr>
        <w:t>not</w:t>
      </w:r>
      <w:r w:rsidRPr="00722811">
        <w:rPr>
          <w:rStyle w:val="IntenseEmphasis"/>
          <w:rFonts w:eastAsia="Garamond" w:cs="Calibri"/>
          <w:highlight w:val="cyan"/>
        </w:rPr>
        <w:t xml:space="preserve"> “</w:t>
      </w:r>
      <w:r w:rsidRPr="00722811">
        <w:rPr>
          <w:rStyle w:val="IntenseEmphasis"/>
          <w:rFonts w:cs="Calibri"/>
          <w:highlight w:val="cyan"/>
        </w:rPr>
        <w:t>Should</w:t>
      </w:r>
      <w:r w:rsidRPr="00722811">
        <w:rPr>
          <w:rStyle w:val="IntenseEmphasis"/>
          <w:rFonts w:eastAsia="Garamond" w:cs="Calibri"/>
          <w:highlight w:val="cyan"/>
        </w:rPr>
        <w:t xml:space="preserve"> </w:t>
      </w:r>
      <w:r w:rsidRPr="00722811">
        <w:rPr>
          <w:rStyle w:val="IntenseEmphasis"/>
          <w:rFonts w:cs="Calibri"/>
          <w:highlight w:val="cyan"/>
        </w:rPr>
        <w:t>the</w:t>
      </w:r>
      <w:r w:rsidRPr="00722811">
        <w:rPr>
          <w:rStyle w:val="IntenseEmphasis"/>
          <w:rFonts w:eastAsia="Garamond" w:cs="Calibri"/>
          <w:highlight w:val="cyan"/>
        </w:rPr>
        <w:t xml:space="preserve"> </w:t>
      </w:r>
      <w:r w:rsidRPr="00722811">
        <w:rPr>
          <w:rStyle w:val="IntenseEmphasis"/>
          <w:rFonts w:cs="Calibri"/>
          <w:highlight w:val="cyan"/>
        </w:rPr>
        <w:t>U.S.</w:t>
      </w:r>
      <w:r w:rsidRPr="00722811">
        <w:rPr>
          <w:rStyle w:val="IntenseEmphasis"/>
          <w:rFonts w:eastAsia="Garamond" w:cs="Calibri"/>
          <w:highlight w:val="cyan"/>
        </w:rPr>
        <w:t xml:space="preserve"> </w:t>
      </w:r>
      <w:r w:rsidRPr="00722811">
        <w:rPr>
          <w:rStyle w:val="IntenseEmphasis"/>
          <w:rFonts w:cs="Calibri"/>
          <w:highlight w:val="cyan"/>
        </w:rPr>
        <w:t>be</w:t>
      </w:r>
      <w:r w:rsidRPr="00722811">
        <w:rPr>
          <w:rStyle w:val="IntenseEmphasis"/>
          <w:rFonts w:eastAsia="Garamond" w:cs="Calibri"/>
          <w:highlight w:val="cyan"/>
        </w:rPr>
        <w:t xml:space="preserve"> </w:t>
      </w:r>
      <w:r w:rsidRPr="00722811">
        <w:rPr>
          <w:rStyle w:val="IntenseEmphasis"/>
          <w:rFonts w:cs="Calibri"/>
          <w:highlight w:val="cyan"/>
        </w:rPr>
        <w:t>overthrown?</w:t>
      </w:r>
      <w:r w:rsidRPr="00722811">
        <w:rPr>
          <w:rStyle w:val="IntenseEmphasis"/>
          <w:rFonts w:eastAsia="Garamond" w:cs="Calibri"/>
        </w:rPr>
        <w:t xml:space="preserve">” </w:t>
      </w:r>
      <w:r w:rsidRPr="00722811">
        <w:rPr>
          <w:rStyle w:val="IntenseEmphasis"/>
          <w:rFonts w:cs="Calibri"/>
        </w:rPr>
        <w:t>or</w:t>
      </w:r>
      <w:r w:rsidRPr="00722811">
        <w:rPr>
          <w:rStyle w:val="IntenseEmphasis"/>
          <w:rFonts w:eastAsia="Garamond" w:cs="Calibri"/>
        </w:rPr>
        <w:t xml:space="preserve"> </w:t>
      </w:r>
      <w:r w:rsidRPr="00722811">
        <w:rPr>
          <w:rStyle w:val="IntenseEmphasis"/>
          <w:rFonts w:cs="Calibri"/>
        </w:rPr>
        <w:t>even</w:t>
      </w:r>
      <w:r w:rsidRPr="00722811">
        <w:rPr>
          <w:rStyle w:val="IntenseEmphasis"/>
          <w:rFonts w:eastAsia="Garamond" w:cs="Calibri"/>
        </w:rPr>
        <w:t xml:space="preserve"> “</w:t>
      </w:r>
      <w:r w:rsidRPr="00722811">
        <w:rPr>
          <w:rStyle w:val="IntenseEmphasis"/>
          <w:rFonts w:cs="Calibri"/>
        </w:rPr>
        <w:t>Would</w:t>
      </w:r>
      <w:r w:rsidRPr="00722811">
        <w:rPr>
          <w:rStyle w:val="IntenseEmphasis"/>
          <w:rFonts w:eastAsia="Garamond" w:cs="Calibri"/>
        </w:rPr>
        <w:t xml:space="preserve"> </w:t>
      </w:r>
      <w:r w:rsidRPr="00722811">
        <w:rPr>
          <w:rStyle w:val="IntenseEmphasis"/>
          <w:rFonts w:cs="Calibri"/>
        </w:rPr>
        <w:t>it</w:t>
      </w:r>
      <w:r w:rsidRPr="00722811">
        <w:rPr>
          <w:rStyle w:val="IntenseEmphasis"/>
          <w:rFonts w:eastAsia="Garamond" w:cs="Calibri"/>
        </w:rPr>
        <w:t xml:space="preserve"> </w:t>
      </w:r>
      <w:r w:rsidRPr="00722811">
        <w:rPr>
          <w:rStyle w:val="IntenseEmphasis"/>
          <w:rFonts w:cs="Calibri"/>
        </w:rPr>
        <w:t>be</w:t>
      </w:r>
      <w:r w:rsidRPr="00722811">
        <w:rPr>
          <w:rStyle w:val="IntenseEmphasis"/>
          <w:rFonts w:eastAsia="Garamond" w:cs="Calibri"/>
        </w:rPr>
        <w:t xml:space="preserve"> </w:t>
      </w:r>
      <w:r w:rsidRPr="00722811">
        <w:rPr>
          <w:rStyle w:val="IntenseEmphasis"/>
          <w:rFonts w:cs="Calibri"/>
        </w:rPr>
        <w:t>overthrown?</w:t>
      </w:r>
      <w:r w:rsidRPr="00722811">
        <w:rPr>
          <w:rStyle w:val="IntenseEmphasis"/>
          <w:rFonts w:eastAsia="Garamond" w:cs="Calibri"/>
        </w:rPr>
        <w:t xml:space="preserve">” </w:t>
      </w:r>
      <w:r w:rsidRPr="00722811">
        <w:rPr>
          <w:rStyle w:val="IntenseEmphasis"/>
          <w:rFonts w:cs="Calibri"/>
          <w:highlight w:val="cyan"/>
        </w:rPr>
        <w:t>but</w:t>
      </w:r>
      <w:r w:rsidRPr="00722811">
        <w:rPr>
          <w:rStyle w:val="IntenseEmphasis"/>
          <w:rFonts w:eastAsia="Garamond" w:cs="Calibri"/>
          <w:highlight w:val="cyan"/>
        </w:rPr>
        <w:t xml:space="preserve"> </w:t>
      </w:r>
      <w:r w:rsidRPr="00722811">
        <w:rPr>
          <w:rStyle w:val="IntenseEmphasis"/>
          <w:rFonts w:cs="Calibri"/>
          <w:highlight w:val="cyan"/>
        </w:rPr>
        <w:t>rather</w:t>
      </w:r>
      <w:r w:rsidRPr="00722811">
        <w:rPr>
          <w:rStyle w:val="IntenseEmphasis"/>
          <w:rFonts w:eastAsia="Garamond" w:cs="Calibri"/>
          <w:highlight w:val="cyan"/>
        </w:rPr>
        <w:t xml:space="preserve"> </w:t>
      </w:r>
      <w:r w:rsidRPr="00722811">
        <w:rPr>
          <w:rStyle w:val="IntenseEmphasis"/>
          <w:rFonts w:cs="Calibri"/>
          <w:highlight w:val="cyan"/>
        </w:rPr>
        <w:t>when</w:t>
      </w:r>
      <w:r w:rsidRPr="00722811">
        <w:rPr>
          <w:rStyle w:val="IntenseEmphasis"/>
          <w:rFonts w:eastAsia="Garamond" w:cs="Calibri"/>
          <w:highlight w:val="cyan"/>
        </w:rPr>
        <w:t xml:space="preserve"> </w:t>
      </w:r>
      <w:r w:rsidRPr="00722811">
        <w:rPr>
          <w:rStyle w:val="IntenseEmphasis"/>
          <w:rFonts w:cs="Calibri"/>
          <w:highlight w:val="cyan"/>
        </w:rPr>
        <w:t>and</w:t>
      </w:r>
      <w:r w:rsidRPr="00722811">
        <w:rPr>
          <w:rStyle w:val="IntenseEmphasis"/>
          <w:rFonts w:eastAsia="Garamond" w:cs="Calibri"/>
          <w:highlight w:val="cyan"/>
        </w:rPr>
        <w:t xml:space="preserve"> </w:t>
      </w:r>
      <w:r w:rsidRPr="00722811">
        <w:rPr>
          <w:rStyle w:val="IntenseEmphasis"/>
          <w:rFonts w:cs="Calibri"/>
          <w:highlight w:val="cyan"/>
        </w:rPr>
        <w:t>how</w:t>
      </w:r>
      <w:r w:rsidRPr="00722811">
        <w:rPr>
          <w:rFonts w:eastAsia="Garamond" w:cs="Calibri"/>
          <w:sz w:val="16"/>
        </w:rPr>
        <w:t>—</w:t>
      </w:r>
      <w:r w:rsidRPr="00722811">
        <w:rPr>
          <w:rFonts w:cs="Calibri"/>
          <w:sz w:val="16"/>
        </w:rPr>
        <w:t>and,</w:t>
      </w:r>
      <w:r w:rsidRPr="00722811">
        <w:rPr>
          <w:rFonts w:eastAsia="Garamond" w:cs="Calibri"/>
          <w:sz w:val="16"/>
        </w:rPr>
        <w:t xml:space="preserve"> </w:t>
      </w:r>
      <w:r w:rsidRPr="00722811">
        <w:rPr>
          <w:rFonts w:cs="Calibri"/>
          <w:sz w:val="16"/>
        </w:rPr>
        <w:t>for</w:t>
      </w:r>
      <w:r w:rsidRPr="00722811">
        <w:rPr>
          <w:rFonts w:eastAsia="Garamond" w:cs="Calibri"/>
          <w:sz w:val="16"/>
        </w:rPr>
        <w:t xml:space="preserve"> </w:t>
      </w:r>
      <w:r w:rsidRPr="00722811">
        <w:rPr>
          <w:rFonts w:cs="Calibri"/>
          <w:sz w:val="16"/>
        </w:rPr>
        <w:t>some,</w:t>
      </w:r>
      <w:r w:rsidRPr="00722811">
        <w:rPr>
          <w:rFonts w:eastAsia="Garamond" w:cs="Calibri"/>
          <w:sz w:val="16"/>
        </w:rPr>
        <w:t xml:space="preserve"> </w:t>
      </w:r>
      <w:r w:rsidRPr="00722811">
        <w:rPr>
          <w:rFonts w:cs="Calibri"/>
          <w:sz w:val="16"/>
        </w:rPr>
        <w:t>what</w:t>
      </w:r>
      <w:r w:rsidRPr="00722811">
        <w:rPr>
          <w:rFonts w:eastAsia="Garamond" w:cs="Calibri"/>
          <w:sz w:val="16"/>
        </w:rPr>
        <w:t>—</w:t>
      </w:r>
      <w:r w:rsidRPr="00722811">
        <w:rPr>
          <w:rStyle w:val="IntenseEmphasis"/>
          <w:rFonts w:cs="Calibri"/>
        </w:rPr>
        <w:t>would</w:t>
      </w:r>
      <w:r w:rsidRPr="00722811">
        <w:rPr>
          <w:rStyle w:val="IntenseEmphasis"/>
          <w:rFonts w:eastAsia="Garamond" w:cs="Calibri"/>
        </w:rPr>
        <w:t xml:space="preserve"> </w:t>
      </w:r>
      <w:r w:rsidRPr="00722811">
        <w:rPr>
          <w:rStyle w:val="IntenseEmphasis"/>
          <w:rFonts w:cs="Calibri"/>
        </w:rPr>
        <w:t>come</w:t>
      </w:r>
      <w:r w:rsidRPr="00722811">
        <w:rPr>
          <w:rStyle w:val="IntenseEmphasis"/>
          <w:rFonts w:eastAsia="Garamond" w:cs="Calibri"/>
        </w:rPr>
        <w:t xml:space="preserve"> </w:t>
      </w:r>
      <w:r w:rsidRPr="00722811">
        <w:rPr>
          <w:rStyle w:val="IntenseEmphasis"/>
          <w:rFonts w:cs="Calibri"/>
        </w:rPr>
        <w:t>in</w:t>
      </w:r>
      <w:r w:rsidRPr="00722811">
        <w:rPr>
          <w:rStyle w:val="IntenseEmphasis"/>
          <w:rFonts w:eastAsia="Garamond" w:cs="Calibri"/>
        </w:rPr>
        <w:t xml:space="preserve"> </w:t>
      </w:r>
      <w:r w:rsidRPr="00722811">
        <w:rPr>
          <w:rStyle w:val="IntenseEmphasis"/>
          <w:rFonts w:cs="Calibri"/>
        </w:rPr>
        <w:t>its</w:t>
      </w:r>
      <w:r w:rsidRPr="00722811">
        <w:rPr>
          <w:rStyle w:val="IntenseEmphasis"/>
          <w:rFonts w:eastAsia="Garamond" w:cs="Calibri"/>
        </w:rPr>
        <w:t xml:space="preserve"> </w:t>
      </w:r>
      <w:r w:rsidRPr="00722811">
        <w:rPr>
          <w:rStyle w:val="IntenseEmphasis"/>
          <w:rFonts w:cs="Calibri"/>
        </w:rPr>
        <w:t>wake.</w:t>
      </w:r>
      <w:r w:rsidRPr="00722811">
        <w:rPr>
          <w:rStyle w:val="IntenseEmphasis"/>
          <w:rFonts w:eastAsia="Garamond" w:cs="Calibri"/>
        </w:rPr>
        <w:t xml:space="preserve"> </w:t>
      </w:r>
      <w:r w:rsidRPr="00722811">
        <w:rPr>
          <w:rStyle w:val="IntenseEmphasis"/>
          <w:rFonts w:cs="Calibri"/>
        </w:rPr>
        <w:t>Those</w:t>
      </w:r>
      <w:r w:rsidRPr="00722811">
        <w:rPr>
          <w:rStyle w:val="IntenseEmphasis"/>
          <w:rFonts w:eastAsia="Garamond" w:cs="Calibri"/>
        </w:rPr>
        <w:t xml:space="preserve"> </w:t>
      </w:r>
      <w:r w:rsidRPr="00722811">
        <w:rPr>
          <w:rStyle w:val="IntenseEmphasis"/>
          <w:rFonts w:cs="Calibri"/>
        </w:rPr>
        <w:t>steadfast</w:t>
      </w:r>
      <w:r w:rsidRPr="00722811">
        <w:rPr>
          <w:rStyle w:val="IntenseEmphasis"/>
          <w:rFonts w:eastAsia="Garamond" w:cs="Calibri"/>
        </w:rPr>
        <w:t xml:space="preserve"> </w:t>
      </w:r>
      <w:r w:rsidRPr="00722811">
        <w:rPr>
          <w:rStyle w:val="IntenseEmphasis"/>
          <w:rFonts w:cs="Calibri"/>
        </w:rPr>
        <w:t>in</w:t>
      </w:r>
      <w:r w:rsidRPr="00722811">
        <w:rPr>
          <w:rStyle w:val="IntenseEmphasis"/>
          <w:rFonts w:eastAsia="Garamond" w:cs="Calibri"/>
        </w:rPr>
        <w:t xml:space="preserve"> </w:t>
      </w:r>
      <w:r w:rsidRPr="00722811">
        <w:rPr>
          <w:rStyle w:val="IntenseEmphasis"/>
          <w:rFonts w:cs="Calibri"/>
        </w:rPr>
        <w:t>their</w:t>
      </w:r>
      <w:r w:rsidRPr="00722811">
        <w:rPr>
          <w:rStyle w:val="IntenseEmphasis"/>
          <w:rFonts w:eastAsia="Garamond" w:cs="Calibri"/>
        </w:rPr>
        <w:t xml:space="preserve"> </w:t>
      </w:r>
      <w:r w:rsidRPr="00722811">
        <w:rPr>
          <w:rStyle w:val="IntenseEmphasis"/>
          <w:rFonts w:cs="Calibri"/>
        </w:rPr>
        <w:t>conviction</w:t>
      </w:r>
      <w:r w:rsidRPr="00722811">
        <w:rPr>
          <w:rStyle w:val="IntenseEmphasis"/>
          <w:rFonts w:eastAsia="Garamond" w:cs="Calibri"/>
        </w:rPr>
        <w:t xml:space="preserve"> </w:t>
      </w:r>
      <w:r w:rsidRPr="00722811">
        <w:rPr>
          <w:rStyle w:val="IntenseEmphasis"/>
          <w:rFonts w:cs="Calibri"/>
        </w:rPr>
        <w:t>that</w:t>
      </w:r>
      <w:r w:rsidRPr="00722811">
        <w:rPr>
          <w:rStyle w:val="IntenseEmphasis"/>
          <w:rFonts w:eastAsia="Garamond" w:cs="Calibri"/>
        </w:rPr>
        <w:t xml:space="preserve"> </w:t>
      </w:r>
      <w:r w:rsidRPr="00722811">
        <w:rPr>
          <w:rStyle w:val="IntenseEmphasis"/>
          <w:rFonts w:cs="Calibri"/>
        </w:rPr>
        <w:t>there</w:t>
      </w:r>
      <w:r w:rsidRPr="00722811">
        <w:rPr>
          <w:rStyle w:val="IntenseEmphasis"/>
          <w:rFonts w:eastAsia="Garamond" w:cs="Calibri"/>
        </w:rPr>
        <w:t xml:space="preserve"> </w:t>
      </w:r>
      <w:r w:rsidRPr="00722811">
        <w:rPr>
          <w:rStyle w:val="IntenseEmphasis"/>
          <w:rFonts w:cs="Calibri"/>
        </w:rPr>
        <w:t>remained</w:t>
      </w:r>
      <w:r w:rsidRPr="00722811">
        <w:rPr>
          <w:rStyle w:val="IntenseEmphasis"/>
          <w:rFonts w:eastAsia="Garamond" w:cs="Calibri"/>
        </w:rPr>
        <w:t xml:space="preserve"> </w:t>
      </w:r>
      <w:r w:rsidRPr="00722811">
        <w:rPr>
          <w:rStyle w:val="IntenseEmphasis"/>
          <w:rFonts w:cs="Calibri"/>
        </w:rPr>
        <w:t>a</w:t>
      </w:r>
      <w:r w:rsidRPr="00722811">
        <w:rPr>
          <w:rStyle w:val="IntenseEmphasis"/>
          <w:rFonts w:eastAsia="Garamond" w:cs="Calibri"/>
        </w:rPr>
        <w:t xml:space="preserve"> </w:t>
      </w:r>
      <w:r w:rsidRPr="00722811">
        <w:rPr>
          <w:rStyle w:val="IntenseEmphasis"/>
          <w:rFonts w:cs="Calibri"/>
        </w:rPr>
        <w:t>discernable</w:t>
      </w:r>
      <w:r w:rsidRPr="00722811">
        <w:rPr>
          <w:rStyle w:val="IntenseEmphasis"/>
          <w:rFonts w:eastAsia="Garamond" w:cs="Calibri"/>
        </w:rPr>
        <w:t xml:space="preserve"> </w:t>
      </w:r>
      <w:r w:rsidRPr="00722811">
        <w:rPr>
          <w:rStyle w:val="IntenseEmphasis"/>
          <w:rFonts w:cs="Calibri"/>
        </w:rPr>
        <w:t>quantum</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ethics</w:t>
      </w:r>
      <w:r w:rsidRPr="00722811">
        <w:rPr>
          <w:rStyle w:val="IntenseEmphasis"/>
          <w:rFonts w:eastAsia="Garamond" w:cs="Calibri"/>
        </w:rPr>
        <w:t xml:space="preserve"> </w:t>
      </w:r>
      <w:r w:rsidRPr="00722811">
        <w:rPr>
          <w:rStyle w:val="IntenseEmphasis"/>
          <w:rFonts w:cs="Calibri"/>
        </w:rPr>
        <w:t>in</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U.S.</w:t>
      </w:r>
      <w:r w:rsidRPr="00722811">
        <w:rPr>
          <w:rStyle w:val="IntenseEmphasis"/>
          <w:rFonts w:eastAsia="Garamond" w:cs="Calibri"/>
        </w:rPr>
        <w:t xml:space="preserve"> </w:t>
      </w:r>
      <w:r w:rsidRPr="00722811">
        <w:rPr>
          <w:rStyle w:val="IntenseEmphasis"/>
          <w:rFonts w:cs="Calibri"/>
        </w:rPr>
        <w:t>writ</w:t>
      </w:r>
      <w:r w:rsidRPr="00722811">
        <w:rPr>
          <w:rStyle w:val="IntenseEmphasis"/>
          <w:rFonts w:eastAsia="Garamond" w:cs="Calibri"/>
        </w:rPr>
        <w:t xml:space="preserve"> </w:t>
      </w:r>
      <w:r w:rsidRPr="00722811">
        <w:rPr>
          <w:rStyle w:val="IntenseEmphasis"/>
          <w:rFonts w:cs="Calibri"/>
        </w:rPr>
        <w:t>large</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here</w:t>
      </w:r>
      <w:r w:rsidRPr="00722811">
        <w:rPr>
          <w:rFonts w:eastAsia="Garamond" w:cs="Calibri"/>
          <w:sz w:val="16"/>
        </w:rPr>
        <w:t xml:space="preserve"> </w:t>
      </w:r>
      <w:r w:rsidRPr="00722811">
        <w:rPr>
          <w:rFonts w:cs="Calibri"/>
          <w:sz w:val="16"/>
        </w:rPr>
        <w:t>I</w:t>
      </w:r>
      <w:r w:rsidRPr="00722811">
        <w:rPr>
          <w:rFonts w:eastAsia="Garamond" w:cs="Calibri"/>
          <w:sz w:val="16"/>
        </w:rPr>
        <w:t xml:space="preserve"> </w:t>
      </w:r>
      <w:r w:rsidRPr="00722811">
        <w:rPr>
          <w:rFonts w:cs="Calibri"/>
          <w:sz w:val="16"/>
        </w:rPr>
        <w:t>am</w:t>
      </w:r>
      <w:r w:rsidRPr="00722811">
        <w:rPr>
          <w:rFonts w:eastAsia="Garamond" w:cs="Calibri"/>
          <w:sz w:val="16"/>
        </w:rPr>
        <w:t xml:space="preserve"> </w:t>
      </w:r>
      <w:r w:rsidRPr="00722811">
        <w:rPr>
          <w:rFonts w:cs="Calibri"/>
          <w:sz w:val="16"/>
        </w:rPr>
        <w:t>speaking</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everyone</w:t>
      </w:r>
      <w:r w:rsidRPr="00722811">
        <w:rPr>
          <w:rFonts w:eastAsia="Garamond" w:cs="Calibri"/>
          <w:sz w:val="16"/>
        </w:rPr>
        <w:t xml:space="preserve"> </w:t>
      </w:r>
      <w:r w:rsidRPr="00722811">
        <w:rPr>
          <w:rFonts w:cs="Calibri"/>
          <w:sz w:val="16"/>
        </w:rPr>
        <w:t>from</w:t>
      </w:r>
      <w:r w:rsidRPr="00722811">
        <w:rPr>
          <w:rFonts w:eastAsia="Garamond" w:cs="Calibri"/>
          <w:sz w:val="16"/>
        </w:rPr>
        <w:t xml:space="preserve"> </w:t>
      </w:r>
      <w:r w:rsidRPr="00722811">
        <w:rPr>
          <w:rFonts w:cs="Calibri"/>
          <w:sz w:val="16"/>
        </w:rPr>
        <w:t>Martin</w:t>
      </w:r>
      <w:r w:rsidRPr="00722811">
        <w:rPr>
          <w:rFonts w:eastAsia="Garamond" w:cs="Calibri"/>
          <w:sz w:val="16"/>
        </w:rPr>
        <w:t xml:space="preserve"> </w:t>
      </w:r>
      <w:r w:rsidRPr="00722811">
        <w:rPr>
          <w:rFonts w:cs="Calibri"/>
          <w:sz w:val="16"/>
        </w:rPr>
        <w:t>Luther</w:t>
      </w:r>
      <w:r w:rsidRPr="00722811">
        <w:rPr>
          <w:rFonts w:eastAsia="Garamond" w:cs="Calibri"/>
          <w:sz w:val="16"/>
        </w:rPr>
        <w:t xml:space="preserve"> </w:t>
      </w:r>
      <w:r w:rsidRPr="00722811">
        <w:rPr>
          <w:rFonts w:cs="Calibri"/>
          <w:sz w:val="16"/>
        </w:rPr>
        <w:t>King,</w:t>
      </w:r>
      <w:r w:rsidRPr="00722811">
        <w:rPr>
          <w:rFonts w:eastAsia="Garamond" w:cs="Calibri"/>
          <w:sz w:val="16"/>
        </w:rPr>
        <w:t xml:space="preserve"> </w:t>
      </w:r>
      <w:r w:rsidRPr="00722811">
        <w:rPr>
          <w:rFonts w:cs="Calibri"/>
          <w:sz w:val="16"/>
        </w:rPr>
        <w:t>Jr.,</w:t>
      </w:r>
      <w:r w:rsidRPr="00722811">
        <w:rPr>
          <w:rFonts w:eastAsia="Garamond" w:cs="Calibri"/>
          <w:sz w:val="16"/>
        </w:rPr>
        <w:t xml:space="preserve"> </w:t>
      </w:r>
      <w:r w:rsidRPr="00722811">
        <w:rPr>
          <w:rFonts w:cs="Calibri"/>
          <w:sz w:val="16"/>
        </w:rPr>
        <w:t>prior</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his</w:t>
      </w:r>
      <w:r w:rsidRPr="00722811">
        <w:rPr>
          <w:rFonts w:eastAsia="Garamond" w:cs="Calibri"/>
          <w:sz w:val="16"/>
        </w:rPr>
        <w:t xml:space="preserve"> </w:t>
      </w:r>
      <w:r w:rsidRPr="00722811">
        <w:rPr>
          <w:rFonts w:cs="Calibri"/>
          <w:sz w:val="16"/>
        </w:rPr>
        <w:t>1968</w:t>
      </w:r>
      <w:r w:rsidRPr="00722811">
        <w:rPr>
          <w:rFonts w:eastAsia="Garamond" w:cs="Calibri"/>
          <w:sz w:val="16"/>
        </w:rPr>
        <w:t xml:space="preserve"> </w:t>
      </w:r>
      <w:r w:rsidRPr="00722811">
        <w:rPr>
          <w:rFonts w:cs="Calibri"/>
          <w:sz w:val="16"/>
        </w:rPr>
        <w:t>shift,</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Tom</w:t>
      </w:r>
      <w:r w:rsidRPr="00722811">
        <w:rPr>
          <w:rFonts w:eastAsia="Garamond" w:cs="Calibri"/>
          <w:sz w:val="16"/>
        </w:rPr>
        <w:t xml:space="preserve"> </w:t>
      </w:r>
      <w:r w:rsidRPr="00722811">
        <w:rPr>
          <w:rFonts w:cs="Calibri"/>
          <w:sz w:val="16"/>
        </w:rPr>
        <w:t>Hayden</w:t>
      </w:r>
      <w:r w:rsidRPr="00722811">
        <w:rPr>
          <w:rFonts w:eastAsia="Garamond" w:cs="Calibri"/>
          <w:sz w:val="16"/>
        </w:rPr>
        <w:t xml:space="preserve"> </w:t>
      </w:r>
      <w:r w:rsidRPr="00722811">
        <w:rPr>
          <w:rFonts w:cs="Calibri"/>
          <w:sz w:val="16"/>
        </w:rPr>
        <w:t>wing</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SDS,</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Julian</w:t>
      </w:r>
      <w:r w:rsidRPr="00722811">
        <w:rPr>
          <w:rFonts w:eastAsia="Garamond" w:cs="Calibri"/>
          <w:sz w:val="16"/>
        </w:rPr>
        <w:t xml:space="preserve"> </w:t>
      </w:r>
      <w:r w:rsidRPr="00722811">
        <w:rPr>
          <w:rFonts w:cs="Calibri"/>
          <w:sz w:val="16"/>
        </w:rPr>
        <w:t>Bond</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Marion</w:t>
      </w:r>
      <w:r w:rsidRPr="00722811">
        <w:rPr>
          <w:rFonts w:eastAsia="Garamond" w:cs="Calibri"/>
          <w:sz w:val="16"/>
        </w:rPr>
        <w:t xml:space="preserve"> </w:t>
      </w:r>
      <w:r w:rsidRPr="00722811">
        <w:rPr>
          <w:rFonts w:cs="Calibri"/>
          <w:sz w:val="16"/>
        </w:rPr>
        <w:t>Barry</w:t>
      </w:r>
      <w:r w:rsidRPr="00722811">
        <w:rPr>
          <w:rFonts w:eastAsia="Garamond" w:cs="Calibri"/>
          <w:sz w:val="16"/>
        </w:rPr>
        <w:t xml:space="preserve"> </w:t>
      </w:r>
      <w:r w:rsidRPr="00722811">
        <w:rPr>
          <w:rFonts w:cs="Calibri"/>
          <w:sz w:val="16"/>
        </w:rPr>
        <w:t>faction</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SNCC,</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Bobbie</w:t>
      </w:r>
      <w:r w:rsidRPr="00722811">
        <w:rPr>
          <w:rFonts w:eastAsia="Garamond" w:cs="Calibri"/>
          <w:sz w:val="16"/>
        </w:rPr>
        <w:t xml:space="preserve"> </w:t>
      </w:r>
      <w:r w:rsidRPr="00722811">
        <w:rPr>
          <w:rFonts w:cs="Calibri"/>
          <w:sz w:val="16"/>
        </w:rPr>
        <w:t>Kennedy</w:t>
      </w:r>
      <w:r w:rsidRPr="00722811">
        <w:rPr>
          <w:rFonts w:eastAsia="Garamond" w:cs="Calibri"/>
          <w:sz w:val="16"/>
        </w:rPr>
        <w:t xml:space="preserve"> </w:t>
      </w:r>
      <w:r w:rsidRPr="00722811">
        <w:rPr>
          <w:rFonts w:cs="Calibri"/>
          <w:sz w:val="16"/>
        </w:rPr>
        <w:t>Democrats)</w:t>
      </w:r>
      <w:r w:rsidRPr="00722811">
        <w:rPr>
          <w:rFonts w:eastAsia="Garamond" w:cs="Calibri"/>
          <w:sz w:val="16"/>
        </w:rPr>
        <w:t xml:space="preserve"> </w:t>
      </w:r>
      <w:r w:rsidRPr="00722811">
        <w:rPr>
          <w:rStyle w:val="IntenseEmphasis"/>
          <w:rFonts w:cs="Calibri"/>
        </w:rPr>
        <w:t>were</w:t>
      </w:r>
      <w:r w:rsidRPr="00722811">
        <w:rPr>
          <w:rStyle w:val="IntenseEmphasis"/>
          <w:rFonts w:eastAsia="Garamond" w:cs="Calibri"/>
        </w:rPr>
        <w:t xml:space="preserve"> </w:t>
      </w:r>
      <w:r w:rsidRPr="00722811">
        <w:rPr>
          <w:rStyle w:val="IntenseEmphasis"/>
          <w:rFonts w:cs="Calibri"/>
        </w:rPr>
        <w:t>accountable,</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their</w:t>
      </w:r>
      <w:r w:rsidRPr="00722811">
        <w:rPr>
          <w:rFonts w:eastAsia="Garamond" w:cs="Calibri"/>
          <w:sz w:val="16"/>
        </w:rPr>
        <w:t xml:space="preserve"> </w:t>
      </w:r>
      <w:r w:rsidRPr="00722811">
        <w:rPr>
          <w:rFonts w:cs="Calibri"/>
          <w:sz w:val="16"/>
        </w:rPr>
        <w:t>rhetorical</w:t>
      </w:r>
      <w:r w:rsidRPr="00722811">
        <w:rPr>
          <w:rFonts w:eastAsia="Garamond" w:cs="Calibri"/>
          <w:sz w:val="16"/>
        </w:rPr>
        <w:t xml:space="preserve"> </w:t>
      </w:r>
      <w:r w:rsidRPr="00722811">
        <w:rPr>
          <w:rFonts w:cs="Calibri"/>
          <w:sz w:val="16"/>
        </w:rPr>
        <w:t>machinations,</w:t>
      </w:r>
      <w:r w:rsidRPr="00722811">
        <w:rPr>
          <w:rFonts w:eastAsia="Garamond" w:cs="Calibri"/>
          <w:sz w:val="16"/>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paradigmatic</w:t>
      </w:r>
      <w:r w:rsidRPr="00722811">
        <w:rPr>
          <w:rStyle w:val="IntenseEmphasis"/>
          <w:rFonts w:eastAsia="Garamond" w:cs="Calibri"/>
        </w:rPr>
        <w:t xml:space="preserve"> </w:t>
      </w:r>
      <w:r w:rsidRPr="00722811">
        <w:rPr>
          <w:rStyle w:val="IntenseEmphasis"/>
          <w:rFonts w:cs="Calibri"/>
        </w:rPr>
        <w:t>zeitgeist</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Black</w:t>
      </w:r>
      <w:r w:rsidRPr="00722811">
        <w:rPr>
          <w:rStyle w:val="IntenseEmphasis"/>
          <w:rFonts w:eastAsia="Garamond" w:cs="Calibri"/>
        </w:rPr>
        <w:t xml:space="preserve"> </w:t>
      </w:r>
      <w:r w:rsidRPr="00722811">
        <w:rPr>
          <w:rStyle w:val="IntenseEmphasis"/>
          <w:rFonts w:cs="Calibri"/>
        </w:rPr>
        <w:t>Panthers,</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American</w:t>
      </w:r>
      <w:r w:rsidRPr="00722811">
        <w:rPr>
          <w:rStyle w:val="IntenseEmphasis"/>
          <w:rFonts w:eastAsia="Garamond" w:cs="Calibri"/>
        </w:rPr>
        <w:t xml:space="preserve"> </w:t>
      </w:r>
      <w:r w:rsidRPr="00722811">
        <w:rPr>
          <w:rStyle w:val="IntenseEmphasis"/>
          <w:rFonts w:cs="Calibri"/>
        </w:rPr>
        <w:t>Indian</w:t>
      </w:r>
      <w:r w:rsidRPr="00722811">
        <w:rPr>
          <w:rStyle w:val="IntenseEmphasis"/>
          <w:rFonts w:eastAsia="Garamond" w:cs="Calibri"/>
        </w:rPr>
        <w:t xml:space="preserve"> </w:t>
      </w:r>
      <w:r w:rsidRPr="00722811">
        <w:rPr>
          <w:rStyle w:val="IntenseEmphasis"/>
          <w:rFonts w:cs="Calibri"/>
        </w:rPr>
        <w:t>Movement,</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Weather</w:t>
      </w:r>
      <w:r w:rsidRPr="00722811">
        <w:rPr>
          <w:rStyle w:val="IntenseEmphasis"/>
          <w:rFonts w:eastAsia="Garamond" w:cs="Calibri"/>
        </w:rPr>
        <w:t xml:space="preserve"> </w:t>
      </w:r>
      <w:r w:rsidRPr="00722811">
        <w:rPr>
          <w:rStyle w:val="IntenseEmphasis"/>
          <w:rFonts w:cs="Calibri"/>
        </w:rPr>
        <w:t>Underground.</w:t>
      </w:r>
      <w:r w:rsidRPr="00722811">
        <w:rPr>
          <w:rStyle w:val="IntenseEmphasis"/>
          <w:rFonts w:eastAsia="Garamond" w:cs="Calibri"/>
        </w:rPr>
        <w:t xml:space="preserve"> </w:t>
      </w:r>
      <w:r w:rsidRPr="00722811">
        <w:rPr>
          <w:rStyle w:val="IntenseEmphasis"/>
          <w:rFonts w:cs="Calibri"/>
        </w:rPr>
        <w:t>Radicals</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progressives</w:t>
      </w:r>
      <w:r w:rsidRPr="00722811">
        <w:rPr>
          <w:rStyle w:val="IntenseEmphasis"/>
          <w:rFonts w:eastAsia="Garamond" w:cs="Calibri"/>
        </w:rPr>
        <w:t xml:space="preserve"> </w:t>
      </w:r>
      <w:r w:rsidRPr="00722811">
        <w:rPr>
          <w:rStyle w:val="IntenseEmphasis"/>
          <w:rFonts w:cs="Calibri"/>
        </w:rPr>
        <w:t>could</w:t>
      </w:r>
      <w:r w:rsidRPr="00722811">
        <w:rPr>
          <w:rStyle w:val="IntenseEmphasis"/>
          <w:rFonts w:eastAsia="Garamond" w:cs="Calibri"/>
        </w:rPr>
        <w:t xml:space="preserve"> </w:t>
      </w:r>
      <w:r w:rsidRPr="00722811">
        <w:rPr>
          <w:rStyle w:val="IntenseEmphasis"/>
          <w:rFonts w:cs="Calibri"/>
        </w:rPr>
        <w:t>deride,</w:t>
      </w:r>
      <w:r w:rsidRPr="00722811">
        <w:rPr>
          <w:rStyle w:val="IntenseEmphasis"/>
          <w:rFonts w:eastAsia="Garamond" w:cs="Calibri"/>
        </w:rPr>
        <w:t xml:space="preserve"> </w:t>
      </w:r>
      <w:r w:rsidRPr="00722811">
        <w:rPr>
          <w:rStyle w:val="IntenseEmphasis"/>
          <w:rFonts w:cs="Calibri"/>
        </w:rPr>
        <w:t>reject,</w:t>
      </w:r>
      <w:r w:rsidRPr="00722811">
        <w:rPr>
          <w:rStyle w:val="IntenseEmphasis"/>
          <w:rFonts w:eastAsia="Garamond" w:cs="Calibri"/>
        </w:rPr>
        <w:t xml:space="preserve"> </w:t>
      </w:r>
      <w:r w:rsidRPr="00722811">
        <w:rPr>
          <w:rStyle w:val="IntenseEmphasis"/>
          <w:rFonts w:cs="Calibri"/>
        </w:rPr>
        <w:t>or</w:t>
      </w:r>
      <w:r w:rsidRPr="00722811">
        <w:rPr>
          <w:rStyle w:val="IntenseEmphasis"/>
          <w:rFonts w:eastAsia="Garamond" w:cs="Calibri"/>
        </w:rPr>
        <w:t xml:space="preserve"> </w:t>
      </w:r>
      <w:r w:rsidRPr="00722811">
        <w:rPr>
          <w:rStyle w:val="IntenseEmphasis"/>
          <w:rFonts w:cs="Calibri"/>
        </w:rPr>
        <w:t>chastise</w:t>
      </w:r>
      <w:r w:rsidRPr="00722811">
        <w:rPr>
          <w:rStyle w:val="IntenseEmphasis"/>
          <w:rFonts w:eastAsia="Garamond" w:cs="Calibri"/>
        </w:rPr>
        <w:t xml:space="preserve"> </w:t>
      </w:r>
      <w:r w:rsidRPr="00722811">
        <w:rPr>
          <w:rStyle w:val="IntenseEmphasis"/>
          <w:rFonts w:cs="Calibri"/>
        </w:rPr>
        <w:t>armed</w:t>
      </w:r>
      <w:r w:rsidRPr="00722811">
        <w:rPr>
          <w:rStyle w:val="IntenseEmphasis"/>
          <w:rFonts w:eastAsia="Garamond" w:cs="Calibri"/>
        </w:rPr>
        <w:t xml:space="preserve"> </w:t>
      </w:r>
      <w:r w:rsidRPr="00722811">
        <w:rPr>
          <w:rStyle w:val="IntenseEmphasis"/>
          <w:rFonts w:cs="Calibri"/>
        </w:rPr>
        <w:t>struggle</w:t>
      </w:r>
      <w:r w:rsidRPr="00722811">
        <w:rPr>
          <w:rStyle w:val="IntenseEmphasis"/>
          <w:rFonts w:eastAsia="Garamond" w:cs="Calibri"/>
        </w:rPr>
        <w:t xml:space="preserve"> </w:t>
      </w:r>
      <w:r w:rsidRPr="00722811">
        <w:rPr>
          <w:rStyle w:val="IntenseEmphasis"/>
          <w:rFonts w:cs="Calibri"/>
        </w:rPr>
        <w:t>mercilessly</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cavalierly</w:t>
      </w:r>
      <w:r w:rsidRPr="00722811">
        <w:rPr>
          <w:rStyle w:val="IntenseEmphasis"/>
          <w:rFonts w:eastAsia="Garamond" w:cs="Calibri"/>
        </w:rPr>
        <w:t xml:space="preserve"> </w:t>
      </w:r>
      <w:r w:rsidRPr="00722811">
        <w:rPr>
          <w:rStyle w:val="IntenseEmphasis"/>
          <w:rFonts w:cs="Calibri"/>
        </w:rPr>
        <w:t>with</w:t>
      </w:r>
      <w:r w:rsidRPr="00722811">
        <w:rPr>
          <w:rStyle w:val="IntenseEmphasis"/>
          <w:rFonts w:eastAsia="Garamond" w:cs="Calibri"/>
        </w:rPr>
        <w:t xml:space="preserve"> </w:t>
      </w:r>
      <w:r w:rsidRPr="00722811">
        <w:rPr>
          <w:rStyle w:val="IntenseEmphasis"/>
          <w:rFonts w:cs="Calibri"/>
        </w:rPr>
        <w:t>respect</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tactics</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possibility</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success,</w:t>
      </w:r>
      <w:r w:rsidRPr="00722811">
        <w:rPr>
          <w:rStyle w:val="IntenseEmphasis"/>
          <w:rFonts w:eastAsia="Garamond" w:cs="Calibri"/>
        </w:rPr>
        <w:t xml:space="preserve">” </w:t>
      </w:r>
      <w:r w:rsidRPr="00722811">
        <w:rPr>
          <w:rStyle w:val="IntenseEmphasis"/>
          <w:rFonts w:cs="Calibri"/>
        </w:rPr>
        <w:t>but</w:t>
      </w:r>
      <w:r w:rsidRPr="00722811">
        <w:rPr>
          <w:rStyle w:val="IntenseEmphasis"/>
          <w:rFonts w:eastAsia="Garamond" w:cs="Calibri"/>
        </w:rPr>
        <w:t xml:space="preserve"> </w:t>
      </w:r>
      <w:r w:rsidRPr="00722811">
        <w:rPr>
          <w:rStyle w:val="IntenseEmphasis"/>
          <w:rFonts w:cs="Calibri"/>
        </w:rPr>
        <w:t>they</w:t>
      </w:r>
      <w:r w:rsidRPr="00722811">
        <w:rPr>
          <w:rStyle w:val="IntenseEmphasis"/>
          <w:rFonts w:eastAsia="Garamond" w:cs="Calibri"/>
        </w:rPr>
        <w:t xml:space="preserve"> </w:t>
      </w:r>
      <w:r w:rsidRPr="00722811">
        <w:rPr>
          <w:rStyle w:val="IntenseEmphasis"/>
          <w:rFonts w:cs="Calibri"/>
        </w:rPr>
        <w:t>could</w:t>
      </w:r>
      <w:r w:rsidRPr="00722811">
        <w:rPr>
          <w:rStyle w:val="IntenseEmphasis"/>
          <w:rFonts w:eastAsia="Garamond" w:cs="Calibri"/>
        </w:rPr>
        <w:t xml:space="preserve"> </w:t>
      </w:r>
      <w:r w:rsidRPr="00722811">
        <w:rPr>
          <w:rStyle w:val="IntenseEmphasis"/>
          <w:rFonts w:cs="Calibri"/>
        </w:rPr>
        <w:t>not</w:t>
      </w:r>
      <w:r w:rsidRPr="00722811">
        <w:rPr>
          <w:rStyle w:val="IntenseEmphasis"/>
          <w:rFonts w:eastAsia="Garamond" w:cs="Calibri"/>
        </w:rPr>
        <w:t xml:space="preserve"> </w:t>
      </w:r>
      <w:r w:rsidRPr="00722811">
        <w:rPr>
          <w:rStyle w:val="IntenseEmphasis"/>
          <w:rFonts w:cs="Calibri"/>
        </w:rPr>
        <w:t>dismiss</w:t>
      </w:r>
      <w:r w:rsidRPr="00722811">
        <w:rPr>
          <w:rStyle w:val="IntenseEmphasis"/>
          <w:rFonts w:eastAsia="Garamond" w:cs="Calibri"/>
        </w:rPr>
        <w:t xml:space="preserve"> </w:t>
      </w:r>
      <w:r w:rsidRPr="00722811">
        <w:rPr>
          <w:rStyle w:val="IntenseEmphasis"/>
          <w:rFonts w:cs="Calibri"/>
        </w:rPr>
        <w:t>revolution-as-ethic</w:t>
      </w:r>
      <w:r w:rsidRPr="00722811">
        <w:rPr>
          <w:rStyle w:val="IntenseEmphasis"/>
          <w:rFonts w:eastAsia="Garamond" w:cs="Calibri"/>
        </w:rPr>
        <w:t xml:space="preserve"> </w:t>
      </w:r>
      <w:r w:rsidRPr="00722811">
        <w:rPr>
          <w:rStyle w:val="IntenseEmphasis"/>
          <w:rFonts w:cs="Calibri"/>
        </w:rPr>
        <w:t>because</w:t>
      </w:r>
      <w:r w:rsidRPr="00722811">
        <w:rPr>
          <w:rStyle w:val="IntenseEmphasis"/>
          <w:rFonts w:eastAsia="Garamond" w:cs="Calibri"/>
        </w:rPr>
        <w:t xml:space="preserve"> </w:t>
      </w:r>
      <w:r w:rsidRPr="00722811">
        <w:rPr>
          <w:rStyle w:val="Emphasis"/>
          <w:rFonts w:cs="Calibri"/>
        </w:rPr>
        <w:t>they</w:t>
      </w:r>
      <w:r w:rsidRPr="00722811">
        <w:rPr>
          <w:rStyle w:val="Emphasis"/>
          <w:rFonts w:eastAsia="Garamond" w:cs="Calibri"/>
        </w:rPr>
        <w:t xml:space="preserve"> </w:t>
      </w:r>
      <w:r w:rsidRPr="00722811">
        <w:rPr>
          <w:rStyle w:val="Emphasis"/>
          <w:rFonts w:cs="Calibri"/>
        </w:rPr>
        <w:t>could</w:t>
      </w:r>
      <w:r w:rsidRPr="00722811">
        <w:rPr>
          <w:rStyle w:val="Emphasis"/>
          <w:rFonts w:eastAsia="Garamond" w:cs="Calibri"/>
        </w:rPr>
        <w:t xml:space="preserve"> </w:t>
      </w:r>
      <w:r w:rsidRPr="00722811">
        <w:rPr>
          <w:rStyle w:val="Emphasis"/>
          <w:rFonts w:cs="Calibri"/>
        </w:rPr>
        <w:t>not</w:t>
      </w:r>
      <w:r w:rsidRPr="00722811">
        <w:rPr>
          <w:rStyle w:val="Emphasis"/>
          <w:rFonts w:eastAsia="Garamond" w:cs="Calibri"/>
        </w:rPr>
        <w:t xml:space="preserve"> </w:t>
      </w:r>
      <w:r w:rsidRPr="00722811">
        <w:rPr>
          <w:rStyle w:val="Emphasis"/>
          <w:rFonts w:cs="Calibri"/>
        </w:rPr>
        <w:t>make</w:t>
      </w:r>
      <w:r w:rsidRPr="00722811">
        <w:rPr>
          <w:rStyle w:val="Emphasis"/>
          <w:rFonts w:eastAsia="Garamond" w:cs="Calibri"/>
        </w:rPr>
        <w:t xml:space="preserve"> </w:t>
      </w:r>
      <w:r w:rsidRPr="00722811">
        <w:rPr>
          <w:rStyle w:val="Emphasis"/>
          <w:rFonts w:cs="Calibri"/>
        </w:rPr>
        <w:t>a</w:t>
      </w:r>
      <w:r w:rsidRPr="00722811">
        <w:rPr>
          <w:rStyle w:val="Emphasis"/>
          <w:rFonts w:eastAsia="Garamond" w:cs="Calibri"/>
        </w:rPr>
        <w:t xml:space="preserve"> </w:t>
      </w:r>
      <w:r w:rsidRPr="00722811">
        <w:rPr>
          <w:rStyle w:val="Emphasis"/>
          <w:rFonts w:cs="Calibri"/>
        </w:rPr>
        <w:t>convincing</w:t>
      </w:r>
      <w:r w:rsidRPr="00722811">
        <w:rPr>
          <w:rStyle w:val="Emphasis"/>
          <w:rFonts w:eastAsia="Garamond" w:cs="Calibri"/>
        </w:rPr>
        <w:t xml:space="preserve"> </w:t>
      </w:r>
      <w:r w:rsidRPr="00722811">
        <w:rPr>
          <w:rStyle w:val="Emphasis"/>
          <w:rFonts w:cs="Calibri"/>
        </w:rPr>
        <w:t>case</w:t>
      </w:r>
      <w:r w:rsidRPr="00722811">
        <w:rPr>
          <w:rFonts w:eastAsia="Garamond" w:cs="Calibri"/>
          <w:sz w:val="16"/>
        </w:rPr>
        <w:t>—</w:t>
      </w:r>
      <w:r w:rsidRPr="00722811">
        <w:rPr>
          <w:rFonts w:cs="Calibri"/>
          <w:sz w:val="16"/>
        </w:rPr>
        <w:t>by</w:t>
      </w:r>
      <w:r w:rsidRPr="00722811">
        <w:rPr>
          <w:rFonts w:eastAsia="Garamond" w:cs="Calibri"/>
          <w:sz w:val="16"/>
        </w:rPr>
        <w:t xml:space="preserve"> </w:t>
      </w:r>
      <w:r w:rsidRPr="00722811">
        <w:rPr>
          <w:rFonts w:cs="Calibri"/>
          <w:sz w:val="16"/>
        </w:rPr>
        <w:t>way</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a</w:t>
      </w:r>
      <w:r w:rsidRPr="00722811">
        <w:rPr>
          <w:rFonts w:eastAsia="Garamond" w:cs="Calibri"/>
          <w:sz w:val="16"/>
        </w:rPr>
        <w:t xml:space="preserve"> </w:t>
      </w:r>
      <w:r w:rsidRPr="00722811">
        <w:rPr>
          <w:rFonts w:cs="Calibri"/>
          <w:sz w:val="16"/>
        </w:rPr>
        <w:t>paradigmatic</w:t>
      </w:r>
      <w:r w:rsidRPr="00722811">
        <w:rPr>
          <w:rFonts w:eastAsia="Garamond" w:cs="Calibri"/>
          <w:sz w:val="16"/>
        </w:rPr>
        <w:t xml:space="preserve"> </w:t>
      </w:r>
      <w:r w:rsidRPr="00722811">
        <w:rPr>
          <w:rFonts w:cs="Calibri"/>
          <w:sz w:val="16"/>
        </w:rPr>
        <w:t>analysis</w:t>
      </w:r>
      <w:r w:rsidRPr="00722811">
        <w:rPr>
          <w:rFonts w:eastAsia="Garamond" w:cs="Calibri"/>
          <w:sz w:val="16"/>
        </w:rPr>
        <w:t>—</w:t>
      </w:r>
      <w:r w:rsidRPr="00722811">
        <w:rPr>
          <w:rStyle w:val="IntenseEmphasis"/>
          <w:rFonts w:cs="Calibri"/>
        </w:rPr>
        <w:t>that</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U.S.</w:t>
      </w:r>
      <w:r w:rsidRPr="00722811">
        <w:rPr>
          <w:rStyle w:val="IntenseEmphasis"/>
          <w:rFonts w:eastAsia="Garamond" w:cs="Calibri"/>
        </w:rPr>
        <w:t xml:space="preserve"> </w:t>
      </w:r>
      <w:r w:rsidRPr="00722811">
        <w:rPr>
          <w:rStyle w:val="IntenseEmphasis"/>
          <w:rFonts w:cs="Calibri"/>
        </w:rPr>
        <w:t>was</w:t>
      </w:r>
      <w:r w:rsidRPr="00722811">
        <w:rPr>
          <w:rStyle w:val="IntenseEmphasis"/>
          <w:rFonts w:eastAsia="Garamond" w:cs="Calibri"/>
        </w:rPr>
        <w:t xml:space="preserve"> </w:t>
      </w:r>
      <w:r w:rsidRPr="00722811">
        <w:rPr>
          <w:rStyle w:val="IntenseEmphasis"/>
          <w:rFonts w:cs="Calibri"/>
        </w:rPr>
        <w:t>an</w:t>
      </w:r>
      <w:r w:rsidRPr="00722811">
        <w:rPr>
          <w:rStyle w:val="IntenseEmphasis"/>
          <w:rFonts w:eastAsia="Garamond" w:cs="Calibri"/>
        </w:rPr>
        <w:t xml:space="preserve"> </w:t>
      </w:r>
      <w:r w:rsidRPr="00722811">
        <w:rPr>
          <w:rStyle w:val="IntenseEmphasis"/>
          <w:rFonts w:cs="Calibri"/>
        </w:rPr>
        <w:t>ethical</w:t>
      </w:r>
      <w:r w:rsidRPr="00722811">
        <w:rPr>
          <w:rStyle w:val="IntenseEmphasis"/>
          <w:rFonts w:eastAsia="Garamond" w:cs="Calibri"/>
        </w:rPr>
        <w:t xml:space="preserve"> </w:t>
      </w:r>
      <w:r w:rsidRPr="00722811">
        <w:rPr>
          <w:rStyle w:val="IntenseEmphasis"/>
          <w:rFonts w:cs="Calibri"/>
        </w:rPr>
        <w:t>formation</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still</w:t>
      </w:r>
      <w:r w:rsidRPr="00722811">
        <w:rPr>
          <w:rStyle w:val="IntenseEmphasis"/>
          <w:rFonts w:eastAsia="Garamond" w:cs="Calibri"/>
        </w:rPr>
        <w:t xml:space="preserve"> </w:t>
      </w:r>
      <w:r w:rsidRPr="00722811">
        <w:rPr>
          <w:rStyle w:val="IntenseEmphasis"/>
          <w:rFonts w:cs="Calibri"/>
        </w:rPr>
        <w:t>hope</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maintain</w:t>
      </w:r>
      <w:r w:rsidRPr="00722811">
        <w:rPr>
          <w:rStyle w:val="IntenseEmphasis"/>
          <w:rFonts w:eastAsia="Garamond" w:cs="Calibri"/>
        </w:rPr>
        <w:t xml:space="preserve"> </w:t>
      </w:r>
      <w:r w:rsidRPr="00722811">
        <w:rPr>
          <w:rStyle w:val="IntenseEmphasis"/>
          <w:rFonts w:cs="Calibri"/>
        </w:rPr>
        <w:t>credibility</w:t>
      </w:r>
      <w:r w:rsidRPr="00722811">
        <w:rPr>
          <w:rStyle w:val="IntenseEmphasis"/>
          <w:rFonts w:eastAsia="Garamond" w:cs="Calibri"/>
        </w:rPr>
        <w:t xml:space="preserve"> </w:t>
      </w:r>
      <w:r w:rsidRPr="00722811">
        <w:rPr>
          <w:rStyle w:val="IntenseEmphasis"/>
          <w:rFonts w:cs="Calibri"/>
        </w:rPr>
        <w:t>as</w:t>
      </w:r>
      <w:r w:rsidRPr="00722811">
        <w:rPr>
          <w:rStyle w:val="IntenseEmphasis"/>
          <w:rFonts w:eastAsia="Garamond" w:cs="Calibri"/>
        </w:rPr>
        <w:t xml:space="preserve"> </w:t>
      </w:r>
      <w:r w:rsidRPr="00722811">
        <w:rPr>
          <w:rStyle w:val="IntenseEmphasis"/>
          <w:rFonts w:cs="Calibri"/>
        </w:rPr>
        <w:t>radicals</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progressives</w:t>
      </w:r>
      <w:r w:rsidRPr="00722811">
        <w:rPr>
          <w:rFonts w:cs="Calibri"/>
          <w:sz w:val="16"/>
        </w:rPr>
        <w:t>.</w:t>
      </w:r>
      <w:r w:rsidRPr="00722811">
        <w:rPr>
          <w:rFonts w:eastAsia="Garamond" w:cs="Calibri"/>
          <w:sz w:val="16"/>
        </w:rPr>
        <w:t xml:space="preserve"> </w:t>
      </w:r>
      <w:r w:rsidRPr="00722811">
        <w:rPr>
          <w:rStyle w:val="IntenseEmphasis"/>
          <w:rFonts w:cs="Calibri"/>
        </w:rPr>
        <w:t>Even</w:t>
      </w:r>
      <w:r w:rsidRPr="00722811">
        <w:rPr>
          <w:rStyle w:val="IntenseEmphasis"/>
          <w:rFonts w:eastAsia="Garamond" w:cs="Calibri"/>
        </w:rPr>
        <w:t xml:space="preserve"> </w:t>
      </w:r>
      <w:r w:rsidRPr="00722811">
        <w:rPr>
          <w:rStyle w:val="IntenseEmphasis"/>
          <w:rFonts w:cs="Calibri"/>
        </w:rPr>
        <w:t>Bobby</w:t>
      </w:r>
      <w:r w:rsidRPr="00722811">
        <w:rPr>
          <w:rStyle w:val="IntenseEmphasis"/>
          <w:rFonts w:eastAsia="Garamond" w:cs="Calibri"/>
        </w:rPr>
        <w:t xml:space="preserve"> </w:t>
      </w:r>
      <w:r w:rsidRPr="00722811">
        <w:rPr>
          <w:rStyle w:val="IntenseEmphasis"/>
          <w:rFonts w:cs="Calibri"/>
        </w:rPr>
        <w:t>Kennedy</w:t>
      </w:r>
      <w:r w:rsidRPr="00722811">
        <w:rPr>
          <w:rFonts w:eastAsia="Garamond" w:cs="Calibri"/>
          <w:sz w:val="16"/>
        </w:rPr>
        <w:t xml:space="preserve"> </w:t>
      </w:r>
      <w:r w:rsidRPr="00722811">
        <w:rPr>
          <w:rFonts w:cs="Calibri"/>
          <w:sz w:val="16"/>
        </w:rPr>
        <w:t>(a</w:t>
      </w:r>
      <w:r w:rsidRPr="00722811">
        <w:rPr>
          <w:rFonts w:eastAsia="Garamond" w:cs="Calibri"/>
          <w:sz w:val="16"/>
        </w:rPr>
        <w:t xml:space="preserve"> </w:t>
      </w:r>
      <w:r w:rsidRPr="00722811">
        <w:rPr>
          <w:rFonts w:cs="Calibri"/>
          <w:sz w:val="16"/>
        </w:rPr>
        <w:t>U.S.</w:t>
      </w:r>
      <w:r w:rsidRPr="00722811">
        <w:rPr>
          <w:rFonts w:eastAsia="Garamond" w:cs="Calibri"/>
          <w:sz w:val="16"/>
        </w:rPr>
        <w:t xml:space="preserve"> </w:t>
      </w:r>
      <w:r w:rsidRPr="00722811">
        <w:rPr>
          <w:rFonts w:cs="Calibri"/>
          <w:sz w:val="16"/>
        </w:rPr>
        <w:t>attorney</w:t>
      </w:r>
      <w:r w:rsidRPr="00722811">
        <w:rPr>
          <w:rFonts w:eastAsia="Garamond" w:cs="Calibri"/>
          <w:sz w:val="16"/>
        </w:rPr>
        <w:t xml:space="preserve"> </w:t>
      </w:r>
      <w:r w:rsidRPr="00722811">
        <w:rPr>
          <w:rFonts w:cs="Calibri"/>
          <w:sz w:val="16"/>
        </w:rPr>
        <w:t>general</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presidential</w:t>
      </w:r>
      <w:r w:rsidRPr="00722811">
        <w:rPr>
          <w:rFonts w:eastAsia="Garamond" w:cs="Calibri"/>
          <w:sz w:val="16"/>
        </w:rPr>
        <w:t xml:space="preserve"> </w:t>
      </w:r>
      <w:r w:rsidRPr="00722811">
        <w:rPr>
          <w:rFonts w:cs="Calibri"/>
          <w:sz w:val="16"/>
        </w:rPr>
        <w:t>candidate)</w:t>
      </w:r>
      <w:r w:rsidRPr="00722811">
        <w:rPr>
          <w:rFonts w:eastAsia="Garamond" w:cs="Calibri"/>
          <w:sz w:val="16"/>
        </w:rPr>
        <w:t xml:space="preserve"> </w:t>
      </w:r>
      <w:r w:rsidRPr="00722811">
        <w:rPr>
          <w:rStyle w:val="IntenseEmphasis"/>
          <w:rFonts w:cs="Calibri"/>
        </w:rPr>
        <w:t>mused</w:t>
      </w:r>
      <w:r w:rsidRPr="00722811">
        <w:rPr>
          <w:rStyle w:val="IntenseEmphasis"/>
          <w:rFonts w:eastAsia="Garamond" w:cs="Calibri"/>
        </w:rPr>
        <w:t xml:space="preserve"> </w:t>
      </w:r>
      <w:r w:rsidRPr="00722811">
        <w:rPr>
          <w:rStyle w:val="IntenseEmphasis"/>
          <w:rFonts w:cs="Calibri"/>
        </w:rPr>
        <w:t>that</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law</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its</w:t>
      </w:r>
      <w:r w:rsidRPr="00722811">
        <w:rPr>
          <w:rStyle w:val="IntenseEmphasis"/>
          <w:rFonts w:eastAsia="Garamond" w:cs="Calibri"/>
        </w:rPr>
        <w:t xml:space="preserve"> </w:t>
      </w:r>
      <w:r w:rsidRPr="00722811">
        <w:rPr>
          <w:rStyle w:val="IntenseEmphasis"/>
          <w:rFonts w:cs="Calibri"/>
        </w:rPr>
        <w:t>enforcers</w:t>
      </w:r>
      <w:r w:rsidRPr="00722811">
        <w:rPr>
          <w:rStyle w:val="IntenseEmphasis"/>
          <w:rFonts w:eastAsia="Garamond" w:cs="Calibri"/>
        </w:rPr>
        <w:t xml:space="preserve"> </w:t>
      </w:r>
      <w:r w:rsidRPr="00722811">
        <w:rPr>
          <w:rStyle w:val="IntenseEmphasis"/>
          <w:rFonts w:cs="Calibri"/>
        </w:rPr>
        <w:t>had</w:t>
      </w:r>
      <w:r w:rsidRPr="00722811">
        <w:rPr>
          <w:rStyle w:val="IntenseEmphasis"/>
          <w:rFonts w:eastAsia="Garamond" w:cs="Calibri"/>
        </w:rPr>
        <w:t xml:space="preserve"> </w:t>
      </w:r>
      <w:r w:rsidRPr="00722811">
        <w:rPr>
          <w:rStyle w:val="IntenseEmphasis"/>
          <w:rFonts w:cs="Calibri"/>
        </w:rPr>
        <w:t>no</w:t>
      </w:r>
      <w:r w:rsidRPr="00722811">
        <w:rPr>
          <w:rStyle w:val="IntenseEmphasis"/>
          <w:rFonts w:eastAsia="Garamond" w:cs="Calibri"/>
        </w:rPr>
        <w:t xml:space="preserve"> </w:t>
      </w:r>
      <w:r w:rsidRPr="00722811">
        <w:rPr>
          <w:rStyle w:val="IntenseEmphasis"/>
          <w:rFonts w:cs="Calibri"/>
        </w:rPr>
        <w:t>ethical</w:t>
      </w:r>
      <w:r w:rsidRPr="00722811">
        <w:rPr>
          <w:rStyle w:val="IntenseEmphasis"/>
          <w:rFonts w:eastAsia="Garamond" w:cs="Calibri"/>
        </w:rPr>
        <w:t xml:space="preserve"> </w:t>
      </w:r>
      <w:r w:rsidRPr="00722811">
        <w:rPr>
          <w:rStyle w:val="IntenseEmphasis"/>
          <w:rFonts w:cs="Calibri"/>
        </w:rPr>
        <w:t>standing</w:t>
      </w:r>
      <w:r w:rsidRPr="00722811">
        <w:rPr>
          <w:rStyle w:val="IntenseEmphasis"/>
          <w:rFonts w:eastAsia="Garamond" w:cs="Calibri"/>
        </w:rPr>
        <w:t xml:space="preserve"> </w:t>
      </w:r>
      <w:r w:rsidRPr="00722811">
        <w:rPr>
          <w:rStyle w:val="IntenseEmphasis"/>
          <w:rFonts w:cs="Calibri"/>
        </w:rPr>
        <w:t>in</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presence</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Blacks</w:t>
      </w:r>
      <w:r w:rsidRPr="00722811">
        <w:rPr>
          <w:rFonts w:cs="Calibri"/>
          <w:sz w:val="16"/>
        </w:rPr>
        <w:t>.</w:t>
      </w:r>
      <w:r w:rsidRPr="00722811">
        <w:rPr>
          <w:rFonts w:eastAsia="Garamond" w:cs="Calibri"/>
          <w:sz w:val="16"/>
        </w:rPr>
        <w:t xml:space="preserve"> </w:t>
      </w:r>
      <w:r w:rsidRPr="00722811">
        <w:rPr>
          <w:rFonts w:cs="Calibri"/>
          <w:sz w:val="16"/>
        </w:rPr>
        <w:t>One</w:t>
      </w:r>
      <w:r w:rsidRPr="00722811">
        <w:rPr>
          <w:rFonts w:eastAsia="Garamond" w:cs="Calibri"/>
          <w:sz w:val="16"/>
        </w:rPr>
        <w:t xml:space="preserve"> </w:t>
      </w:r>
      <w:r w:rsidRPr="00722811">
        <w:rPr>
          <w:rFonts w:cs="Calibri"/>
          <w:sz w:val="16"/>
        </w:rPr>
        <w:t>could</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many</w:t>
      </w:r>
      <w:r w:rsidRPr="00722811">
        <w:rPr>
          <w:rFonts w:eastAsia="Garamond" w:cs="Calibri"/>
          <w:sz w:val="16"/>
        </w:rPr>
        <w:t xml:space="preserve"> </w:t>
      </w:r>
      <w:r w:rsidRPr="00722811">
        <w:rPr>
          <w:rFonts w:cs="Calibri"/>
          <w:sz w:val="16"/>
        </w:rPr>
        <w:t>did)</w:t>
      </w:r>
      <w:r w:rsidRPr="00722811">
        <w:rPr>
          <w:rFonts w:eastAsia="Garamond" w:cs="Calibri"/>
          <w:sz w:val="16"/>
        </w:rPr>
        <w:t xml:space="preserve"> </w:t>
      </w:r>
      <w:r w:rsidRPr="00722811">
        <w:rPr>
          <w:rFonts w:cs="Calibri"/>
          <w:sz w:val="16"/>
        </w:rPr>
        <w:t>acknowledge</w:t>
      </w:r>
      <w:r w:rsidRPr="00722811">
        <w:rPr>
          <w:rFonts w:eastAsia="Garamond" w:cs="Calibri"/>
          <w:sz w:val="16"/>
        </w:rPr>
        <w:t xml:space="preserve"> </w:t>
      </w:r>
      <w:r w:rsidRPr="00722811">
        <w:rPr>
          <w:rFonts w:cs="Calibri"/>
          <w:sz w:val="16"/>
        </w:rPr>
        <w:t>America</w:t>
      </w:r>
      <w:r w:rsidRPr="00722811">
        <w:rPr>
          <w:rFonts w:eastAsia="Garamond" w:cs="Calibri"/>
          <w:sz w:val="16"/>
        </w:rPr>
        <w:t>’</w:t>
      </w:r>
      <w:r w:rsidRPr="00722811">
        <w:rPr>
          <w:rFonts w:cs="Calibri"/>
          <w:sz w:val="16"/>
        </w:rPr>
        <w:t>s</w:t>
      </w:r>
      <w:r w:rsidRPr="00722811">
        <w:rPr>
          <w:rFonts w:eastAsia="Garamond" w:cs="Calibri"/>
          <w:sz w:val="16"/>
        </w:rPr>
        <w:t xml:space="preserve"> </w:t>
      </w:r>
      <w:r w:rsidRPr="00722811">
        <w:rPr>
          <w:rFonts w:cs="Calibri"/>
          <w:sz w:val="16"/>
        </w:rPr>
        <w:t>strength</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power.</w:t>
      </w:r>
      <w:r w:rsidRPr="00722811">
        <w:rPr>
          <w:rFonts w:eastAsia="Garamond" w:cs="Calibri"/>
          <w:sz w:val="16"/>
        </w:rPr>
        <w:t xml:space="preserve"> </w:t>
      </w:r>
      <w:r w:rsidRPr="00722811">
        <w:rPr>
          <w:rStyle w:val="IntenseEmphasis"/>
          <w:rFonts w:cs="Calibri"/>
        </w:rPr>
        <w:t>This</w:t>
      </w:r>
      <w:r w:rsidRPr="00722811">
        <w:rPr>
          <w:rStyle w:val="IntenseEmphasis"/>
          <w:rFonts w:eastAsia="Garamond" w:cs="Calibri"/>
        </w:rPr>
        <w:t xml:space="preserve"> </w:t>
      </w:r>
      <w:r w:rsidRPr="00722811">
        <w:rPr>
          <w:rStyle w:val="IntenseEmphasis"/>
          <w:rFonts w:cs="Calibri"/>
        </w:rPr>
        <w:t>seldom,</w:t>
      </w:r>
      <w:r w:rsidRPr="00722811">
        <w:rPr>
          <w:rFonts w:eastAsia="Garamond" w:cs="Calibri"/>
          <w:sz w:val="16"/>
        </w:rPr>
        <w:t xml:space="preserve"> </w:t>
      </w:r>
      <w:r w:rsidRPr="00722811">
        <w:rPr>
          <w:rFonts w:cs="Calibri"/>
          <w:sz w:val="16"/>
        </w:rPr>
        <w:t>however,</w:t>
      </w:r>
      <w:r w:rsidRPr="00722811">
        <w:rPr>
          <w:rFonts w:eastAsia="Garamond" w:cs="Calibri"/>
          <w:sz w:val="16"/>
        </w:rPr>
        <w:t xml:space="preserve"> </w:t>
      </w:r>
      <w:r w:rsidRPr="00722811">
        <w:rPr>
          <w:rStyle w:val="IntenseEmphasis"/>
          <w:rFonts w:cs="Calibri"/>
        </w:rPr>
        <w:t>rose</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level</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an</w:t>
      </w:r>
      <w:r w:rsidRPr="00722811">
        <w:rPr>
          <w:rStyle w:val="IntenseEmphasis"/>
          <w:rFonts w:eastAsia="Garamond" w:cs="Calibri"/>
        </w:rPr>
        <w:t xml:space="preserve"> </w:t>
      </w:r>
      <w:r w:rsidRPr="00722811">
        <w:rPr>
          <w:rStyle w:val="IntenseEmphasis"/>
          <w:rFonts w:cs="Calibri"/>
        </w:rPr>
        <w:t>ethical</w:t>
      </w:r>
      <w:r w:rsidRPr="00722811">
        <w:rPr>
          <w:rStyle w:val="IntenseEmphasis"/>
          <w:rFonts w:eastAsia="Garamond" w:cs="Calibri"/>
        </w:rPr>
        <w:t xml:space="preserve"> </w:t>
      </w:r>
      <w:r w:rsidRPr="00722811">
        <w:rPr>
          <w:rStyle w:val="IntenseEmphasis"/>
          <w:rFonts w:cs="Calibri"/>
        </w:rPr>
        <w:t>assessment,</w:t>
      </w:r>
      <w:r w:rsidRPr="00722811">
        <w:rPr>
          <w:rStyle w:val="IntenseEmphasis"/>
          <w:rFonts w:eastAsia="Garamond" w:cs="Calibri"/>
        </w:rPr>
        <w:t xml:space="preserve"> </w:t>
      </w:r>
      <w:r w:rsidRPr="00722811">
        <w:rPr>
          <w:rStyle w:val="IntenseEmphasis"/>
          <w:rFonts w:cs="Calibri"/>
        </w:rPr>
        <w:t>but</w:t>
      </w:r>
      <w:r w:rsidRPr="00722811">
        <w:rPr>
          <w:rStyle w:val="IntenseEmphasis"/>
          <w:rFonts w:eastAsia="Garamond" w:cs="Calibri"/>
        </w:rPr>
        <w:t xml:space="preserve"> </w:t>
      </w:r>
      <w:r w:rsidRPr="00722811">
        <w:rPr>
          <w:rStyle w:val="IntenseEmphasis"/>
          <w:rFonts w:cs="Calibri"/>
        </w:rPr>
        <w:t>rather</w:t>
      </w:r>
      <w:r w:rsidRPr="00722811">
        <w:rPr>
          <w:rStyle w:val="IntenseEmphasis"/>
          <w:rFonts w:eastAsia="Garamond" w:cs="Calibri"/>
        </w:rPr>
        <w:t xml:space="preserve"> </w:t>
      </w:r>
      <w:r w:rsidRPr="00722811">
        <w:rPr>
          <w:rStyle w:val="IntenseEmphasis"/>
          <w:rFonts w:cs="Calibri"/>
        </w:rPr>
        <w:t>remained</w:t>
      </w:r>
      <w:r w:rsidRPr="00722811">
        <w:rPr>
          <w:rStyle w:val="IntenseEmphasis"/>
          <w:rFonts w:eastAsia="Garamond" w:cs="Calibri"/>
        </w:rPr>
        <w:t xml:space="preserve"> </w:t>
      </w:r>
      <w:r w:rsidRPr="00722811">
        <w:rPr>
          <w:rStyle w:val="IntenseEmphasis"/>
          <w:rFonts w:cs="Calibri"/>
        </w:rPr>
        <w:t>an</w:t>
      </w:r>
      <w:r w:rsidRPr="00722811">
        <w:rPr>
          <w:rStyle w:val="IntenseEmphasis"/>
          <w:rFonts w:eastAsia="Garamond" w:cs="Calibri"/>
        </w:rPr>
        <w:t xml:space="preserve"> </w:t>
      </w:r>
      <w:r w:rsidRPr="00722811">
        <w:rPr>
          <w:rStyle w:val="IntenseEmphasis"/>
          <w:rFonts w:cs="Calibri"/>
        </w:rPr>
        <w:t>assessment</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so-called</w:t>
      </w:r>
      <w:r w:rsidRPr="00722811">
        <w:rPr>
          <w:rStyle w:val="IntenseEmphasis"/>
          <w:rFonts w:eastAsia="Garamond" w:cs="Calibri"/>
        </w:rPr>
        <w:t xml:space="preserve"> “</w:t>
      </w:r>
      <w:r w:rsidRPr="00722811">
        <w:rPr>
          <w:rStyle w:val="IntenseEmphasis"/>
          <w:rFonts w:cs="Calibri"/>
        </w:rPr>
        <w:t>balance</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forces.</w:t>
      </w:r>
      <w:r w:rsidRPr="00722811">
        <w:rPr>
          <w:rStyle w:val="IntenseEmphasis"/>
          <w:rFonts w:eastAsia="Garamond" w:cs="Calibri"/>
        </w:rPr>
        <w:t>”</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political</w:t>
      </w:r>
      <w:r w:rsidRPr="00722811">
        <w:rPr>
          <w:rFonts w:eastAsia="Garamond" w:cs="Calibri"/>
          <w:sz w:val="16"/>
        </w:rPr>
        <w:t xml:space="preserve"> </w:t>
      </w:r>
      <w:r w:rsidRPr="00722811">
        <w:rPr>
          <w:rFonts w:cs="Calibri"/>
          <w:sz w:val="16"/>
        </w:rPr>
        <w:t>discourse</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Blacks,</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a</w:t>
      </w:r>
      <w:r w:rsidRPr="00722811">
        <w:rPr>
          <w:rFonts w:eastAsia="Garamond" w:cs="Calibri"/>
          <w:sz w:val="16"/>
        </w:rPr>
        <w:t xml:space="preserve"> </w:t>
      </w:r>
      <w:r w:rsidRPr="00722811">
        <w:rPr>
          <w:rFonts w:cs="Calibri"/>
          <w:sz w:val="16"/>
        </w:rPr>
        <w:t>lesser</w:t>
      </w:r>
      <w:r w:rsidRPr="00722811">
        <w:rPr>
          <w:rFonts w:eastAsia="Garamond" w:cs="Calibri"/>
          <w:sz w:val="16"/>
        </w:rPr>
        <w:t xml:space="preserve"> </w:t>
      </w:r>
      <w:r w:rsidRPr="00722811">
        <w:rPr>
          <w:rFonts w:cs="Calibri"/>
          <w:sz w:val="16"/>
        </w:rPr>
        <w:t>extent</w:t>
      </w:r>
      <w:r w:rsidRPr="00722811">
        <w:rPr>
          <w:rFonts w:eastAsia="Garamond" w:cs="Calibri"/>
          <w:sz w:val="16"/>
        </w:rPr>
        <w:t xml:space="preserve"> </w:t>
      </w:r>
      <w:r w:rsidRPr="00722811">
        <w:rPr>
          <w:rFonts w:cs="Calibri"/>
          <w:sz w:val="16"/>
        </w:rPr>
        <w:t>Indians,</w:t>
      </w:r>
      <w:r w:rsidRPr="00722811">
        <w:rPr>
          <w:rFonts w:eastAsia="Garamond" w:cs="Calibri"/>
          <w:sz w:val="16"/>
        </w:rPr>
        <w:t xml:space="preserve"> </w:t>
      </w:r>
      <w:r w:rsidRPr="00722811">
        <w:rPr>
          <w:rFonts w:cs="Calibri"/>
          <w:sz w:val="16"/>
        </w:rPr>
        <w:t>circulated</w:t>
      </w:r>
      <w:r w:rsidRPr="00722811">
        <w:rPr>
          <w:rFonts w:eastAsia="Garamond" w:cs="Calibri"/>
          <w:sz w:val="16"/>
        </w:rPr>
        <w:t xml:space="preserve"> </w:t>
      </w:r>
      <w:r w:rsidRPr="00722811">
        <w:rPr>
          <w:rFonts w:cs="Calibri"/>
          <w:sz w:val="16"/>
        </w:rPr>
        <w:t>too</w:t>
      </w:r>
      <w:r w:rsidRPr="00722811">
        <w:rPr>
          <w:rFonts w:eastAsia="Garamond" w:cs="Calibri"/>
          <w:sz w:val="16"/>
        </w:rPr>
        <w:t xml:space="preserve"> </w:t>
      </w:r>
      <w:r w:rsidRPr="00722811">
        <w:rPr>
          <w:rFonts w:cs="Calibri"/>
          <w:sz w:val="16"/>
        </w:rPr>
        <w:t>widely</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credibly</w:t>
      </w:r>
      <w:r w:rsidRPr="00722811">
        <w:rPr>
          <w:rFonts w:eastAsia="Garamond" w:cs="Calibri"/>
          <w:sz w:val="16"/>
        </w:rPr>
        <w:t xml:space="preserve"> </w:t>
      </w:r>
      <w:r w:rsidRPr="00722811">
        <w:rPr>
          <w:rFonts w:cs="Calibri"/>
          <w:sz w:val="16"/>
        </w:rPr>
        <w:t>wed</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U.S.</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ethics.</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raw</w:t>
      </w:r>
      <w:r w:rsidRPr="00722811">
        <w:rPr>
          <w:rFonts w:eastAsia="Garamond" w:cs="Calibri"/>
          <w:sz w:val="16"/>
        </w:rPr>
        <w:t xml:space="preserve"> </w:t>
      </w:r>
      <w:r w:rsidRPr="00722811">
        <w:rPr>
          <w:rFonts w:cs="Calibri"/>
          <w:sz w:val="16"/>
        </w:rPr>
        <w:t>force</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COINTELPRO</w:t>
      </w:r>
      <w:r w:rsidRPr="00722811">
        <w:rPr>
          <w:rFonts w:eastAsia="Garamond" w:cs="Calibri"/>
          <w:sz w:val="16"/>
        </w:rPr>
        <w:t xml:space="preserve"> </w:t>
      </w:r>
      <w:r w:rsidRPr="00722811">
        <w:rPr>
          <w:rFonts w:cs="Calibri"/>
          <w:sz w:val="16"/>
        </w:rPr>
        <w:t>put</w:t>
      </w:r>
      <w:r w:rsidRPr="00722811">
        <w:rPr>
          <w:rFonts w:eastAsia="Garamond" w:cs="Calibri"/>
          <w:sz w:val="16"/>
        </w:rPr>
        <w:t xml:space="preserve"> </w:t>
      </w:r>
      <w:r w:rsidRPr="00722811">
        <w:rPr>
          <w:rFonts w:cs="Calibri"/>
          <w:sz w:val="16"/>
        </w:rPr>
        <w:t>an</w:t>
      </w:r>
      <w:r w:rsidRPr="00722811">
        <w:rPr>
          <w:rFonts w:eastAsia="Garamond" w:cs="Calibri"/>
          <w:sz w:val="16"/>
        </w:rPr>
        <w:t xml:space="preserve"> </w:t>
      </w:r>
      <w:r w:rsidRPr="00722811">
        <w:rPr>
          <w:rFonts w:cs="Calibri"/>
          <w:sz w:val="16"/>
        </w:rPr>
        <w:t>end</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this</w:t>
      </w:r>
      <w:r w:rsidRPr="00722811">
        <w:rPr>
          <w:rFonts w:eastAsia="Garamond" w:cs="Calibri"/>
          <w:sz w:val="16"/>
        </w:rPr>
        <w:t xml:space="preserve"> </w:t>
      </w:r>
      <w:r w:rsidRPr="00722811">
        <w:rPr>
          <w:rFonts w:cs="Calibri"/>
          <w:sz w:val="16"/>
        </w:rPr>
        <w:t>trajectory</w:t>
      </w:r>
      <w:r w:rsidRPr="00722811">
        <w:rPr>
          <w:rFonts w:eastAsia="Garamond" w:cs="Calibri"/>
          <w:sz w:val="16"/>
        </w:rPr>
        <w:t xml:space="preserve"> </w:t>
      </w:r>
      <w:r w:rsidRPr="00722811">
        <w:rPr>
          <w:rFonts w:cs="Calibri"/>
          <w:sz w:val="16"/>
        </w:rPr>
        <w:t>toward</w:t>
      </w:r>
      <w:r w:rsidRPr="00722811">
        <w:rPr>
          <w:rFonts w:eastAsia="Garamond" w:cs="Calibri"/>
          <w:sz w:val="16"/>
        </w:rPr>
        <w:t xml:space="preserve"> </w:t>
      </w:r>
      <w:r w:rsidRPr="00722811">
        <w:rPr>
          <w:rFonts w:cs="Calibri"/>
          <w:sz w:val="16"/>
        </w:rPr>
        <w:t>a</w:t>
      </w:r>
      <w:r w:rsidRPr="00722811">
        <w:rPr>
          <w:rFonts w:eastAsia="Garamond" w:cs="Calibri"/>
          <w:sz w:val="16"/>
        </w:rPr>
        <w:t xml:space="preserve"> </w:t>
      </w:r>
      <w:r w:rsidRPr="00722811">
        <w:rPr>
          <w:rFonts w:cs="Calibri"/>
          <w:sz w:val="16"/>
        </w:rPr>
        <w:t>possible</w:t>
      </w:r>
      <w:r w:rsidRPr="00722811">
        <w:rPr>
          <w:rFonts w:eastAsia="Garamond" w:cs="Calibri"/>
          <w:sz w:val="16"/>
        </w:rPr>
        <w:t xml:space="preserve"> </w:t>
      </w:r>
      <w:r w:rsidRPr="00722811">
        <w:rPr>
          <w:rFonts w:cs="Calibri"/>
          <w:sz w:val="16"/>
        </w:rPr>
        <w:t>hegemony</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ethical</w:t>
      </w:r>
      <w:r w:rsidRPr="00722811">
        <w:rPr>
          <w:rFonts w:eastAsia="Garamond" w:cs="Calibri"/>
          <w:sz w:val="16"/>
        </w:rPr>
        <w:t xml:space="preserve"> </w:t>
      </w:r>
      <w:r w:rsidRPr="00722811">
        <w:rPr>
          <w:rFonts w:cs="Calibri"/>
          <w:sz w:val="16"/>
        </w:rPr>
        <w:t>accountability.</w:t>
      </w:r>
      <w:r w:rsidRPr="00722811">
        <w:rPr>
          <w:rFonts w:eastAsia="Garamond" w:cs="Calibri"/>
          <w:sz w:val="16"/>
        </w:rPr>
        <w:t xml:space="preserve"> </w:t>
      </w:r>
      <w:r w:rsidRPr="00722811">
        <w:rPr>
          <w:rFonts w:cs="Calibri"/>
          <w:sz w:val="16"/>
        </w:rPr>
        <w:t>Consequently,</w:t>
      </w:r>
      <w:r w:rsidRPr="00722811">
        <w:rPr>
          <w:rFonts w:eastAsia="Garamond" w:cs="Calibri"/>
          <w:sz w:val="16"/>
        </w:rPr>
        <w:t xml:space="preserve"> </w:t>
      </w:r>
      <w:r w:rsidRPr="00722811">
        <w:rPr>
          <w:rStyle w:val="IntenseEmphasis"/>
          <w:rFonts w:cs="Calibri"/>
          <w:highlight w:val="cyan"/>
        </w:rPr>
        <w:t>the</w:t>
      </w:r>
      <w:r w:rsidRPr="00722811">
        <w:rPr>
          <w:rStyle w:val="IntenseEmphasis"/>
          <w:rFonts w:eastAsia="Garamond" w:cs="Calibri"/>
          <w:highlight w:val="cyan"/>
        </w:rPr>
        <w:t xml:space="preserve"> </w:t>
      </w:r>
      <w:r w:rsidRPr="00722811">
        <w:rPr>
          <w:rStyle w:val="IntenseEmphasis"/>
          <w:rFonts w:cs="Calibri"/>
          <w:highlight w:val="cyan"/>
        </w:rPr>
        <w:t>power</w:t>
      </w:r>
      <w:r w:rsidRPr="00722811">
        <w:rPr>
          <w:rStyle w:val="IntenseEmphasis"/>
          <w:rFonts w:eastAsia="Garamond" w:cs="Calibri"/>
          <w:highlight w:val="cyan"/>
        </w:rPr>
        <w:t xml:space="preserve"> </w:t>
      </w:r>
      <w:r w:rsidRPr="00722811">
        <w:rPr>
          <w:rStyle w:val="IntenseEmphasis"/>
          <w:rFonts w:cs="Calibri"/>
          <w:highlight w:val="cyan"/>
        </w:rPr>
        <w:t>of</w:t>
      </w:r>
      <w:r w:rsidRPr="00722811">
        <w:rPr>
          <w:rStyle w:val="IntenseEmphasis"/>
          <w:rFonts w:eastAsia="Garamond" w:cs="Calibri"/>
          <w:highlight w:val="cyan"/>
        </w:rPr>
        <w:t xml:space="preserve"> </w:t>
      </w:r>
      <w:r w:rsidRPr="00722811">
        <w:rPr>
          <w:rStyle w:val="IntenseEmphasis"/>
          <w:rFonts w:cs="Calibri"/>
          <w:highlight w:val="cyan"/>
        </w:rPr>
        <w:t>Blackness</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Redness</w:t>
      </w:r>
      <w:r w:rsidRPr="00722811">
        <w:rPr>
          <w:rStyle w:val="IntenseEmphasis"/>
          <w:rFonts w:eastAsia="Garamond" w:cs="Calibri"/>
        </w:rPr>
        <w:t xml:space="preserve"> </w:t>
      </w:r>
      <w:r w:rsidRPr="00722811">
        <w:rPr>
          <w:rStyle w:val="IntenseEmphasis"/>
          <w:rFonts w:cs="Calibri"/>
          <w:highlight w:val="cyan"/>
        </w:rPr>
        <w:t>to</w:t>
      </w:r>
      <w:r w:rsidRPr="00722811">
        <w:rPr>
          <w:rStyle w:val="IntenseEmphasis"/>
          <w:rFonts w:eastAsia="Garamond" w:cs="Calibri"/>
          <w:highlight w:val="cyan"/>
        </w:rPr>
        <w:t xml:space="preserve"> </w:t>
      </w:r>
      <w:r w:rsidRPr="00722811">
        <w:rPr>
          <w:rStyle w:val="IntenseEmphasis"/>
          <w:rFonts w:cs="Calibri"/>
          <w:highlight w:val="cyan"/>
        </w:rPr>
        <w:t>pose</w:t>
      </w:r>
      <w:r w:rsidRPr="00722811">
        <w:rPr>
          <w:rStyle w:val="IntenseEmphasis"/>
          <w:rFonts w:eastAsia="Garamond" w:cs="Calibri"/>
          <w:highlight w:val="cyan"/>
        </w:rPr>
        <w:t xml:space="preserve"> </w:t>
      </w:r>
      <w:r w:rsidRPr="00722811">
        <w:rPr>
          <w:rStyle w:val="IntenseEmphasis"/>
          <w:rFonts w:cs="Calibri"/>
          <w:highlight w:val="cyan"/>
        </w:rPr>
        <w:t>the</w:t>
      </w:r>
      <w:r w:rsidRPr="00722811">
        <w:rPr>
          <w:rStyle w:val="IntenseEmphasis"/>
          <w:rFonts w:eastAsia="Garamond" w:cs="Calibri"/>
          <w:highlight w:val="cyan"/>
        </w:rPr>
        <w:t xml:space="preserve"> </w:t>
      </w:r>
      <w:r w:rsidRPr="00722811">
        <w:rPr>
          <w:rStyle w:val="IntenseEmphasis"/>
          <w:rFonts w:cs="Calibri"/>
          <w:highlight w:val="cyan"/>
        </w:rPr>
        <w:t>question</w:t>
      </w:r>
      <w:r w:rsidRPr="00722811">
        <w:rPr>
          <w:rStyle w:val="IntenseEmphasis"/>
          <w:rFonts w:eastAsia="Garamond" w:cs="Calibri"/>
        </w:rPr>
        <w:t>—</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power</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pose</w:t>
      </w:r>
      <w:r w:rsidRPr="00722811">
        <w:rPr>
          <w:rStyle w:val="IntenseEmphasis"/>
          <w:rFonts w:eastAsia="Garamond" w:cs="Calibri"/>
        </w:rPr>
        <w:t xml:space="preserve"> </w:t>
      </w:r>
      <w:r w:rsidRPr="00722811">
        <w:rPr>
          <w:rStyle w:val="IntenseEmphasis"/>
          <w:rFonts w:cs="Calibri"/>
        </w:rPr>
        <w:lastRenderedPageBreak/>
        <w:t>the</w:t>
      </w:r>
      <w:r w:rsidRPr="00722811">
        <w:rPr>
          <w:rStyle w:val="IntenseEmphasis"/>
          <w:rFonts w:eastAsia="Garamond" w:cs="Calibri"/>
        </w:rPr>
        <w:t xml:space="preserve"> </w:t>
      </w:r>
      <w:r w:rsidRPr="00722811">
        <w:rPr>
          <w:rStyle w:val="IntenseEmphasis"/>
          <w:rFonts w:cs="Calibri"/>
        </w:rPr>
        <w:t>question</w:t>
      </w:r>
      <w:r w:rsidRPr="00722811">
        <w:rPr>
          <w:rStyle w:val="IntenseEmphasis"/>
          <w:rFonts w:eastAsia="Garamond" w:cs="Calibri"/>
        </w:rPr>
        <w:t xml:space="preserve"> </w:t>
      </w:r>
      <w:r w:rsidRPr="00722811">
        <w:rPr>
          <w:rStyle w:val="IntenseEmphasis"/>
          <w:rFonts w:cs="Calibri"/>
        </w:rPr>
        <w:t>is</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greatest</w:t>
      </w:r>
      <w:r w:rsidRPr="00722811">
        <w:rPr>
          <w:rStyle w:val="IntenseEmphasis"/>
          <w:rFonts w:eastAsia="Garamond" w:cs="Calibri"/>
        </w:rPr>
        <w:t xml:space="preserve"> </w:t>
      </w:r>
      <w:r w:rsidRPr="00722811">
        <w:rPr>
          <w:rStyle w:val="IntenseEmphasis"/>
          <w:rFonts w:cs="Calibri"/>
        </w:rPr>
        <w:t>power</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all</w:t>
      </w:r>
      <w:r w:rsidRPr="00722811">
        <w:rPr>
          <w:rStyle w:val="IntenseEmphasis"/>
          <w:rFonts w:eastAsia="Garamond" w:cs="Calibri"/>
        </w:rPr>
        <w:t>—</w:t>
      </w:r>
      <w:r w:rsidRPr="00722811">
        <w:rPr>
          <w:rStyle w:val="Emphasis"/>
          <w:rFonts w:cs="Calibri"/>
          <w:highlight w:val="cyan"/>
        </w:rPr>
        <w:t>retreated</w:t>
      </w:r>
      <w:r w:rsidRPr="00722811">
        <w:rPr>
          <w:rStyle w:val="Emphasis"/>
          <w:rFonts w:eastAsia="Garamond" w:cs="Calibri"/>
          <w:highlight w:val="cyan"/>
        </w:rPr>
        <w:t xml:space="preserve"> </w:t>
      </w:r>
      <w:r w:rsidRPr="00722811">
        <w:rPr>
          <w:rStyle w:val="Emphasis"/>
          <w:rFonts w:cs="Calibri"/>
          <w:highlight w:val="cyan"/>
        </w:rPr>
        <w:t>as</w:t>
      </w:r>
      <w:r w:rsidRPr="00722811">
        <w:rPr>
          <w:rStyle w:val="Emphasis"/>
          <w:rFonts w:eastAsia="Garamond" w:cs="Calibri"/>
          <w:highlight w:val="cyan"/>
        </w:rPr>
        <w:t xml:space="preserve"> </w:t>
      </w:r>
      <w:r w:rsidRPr="00722811">
        <w:rPr>
          <w:rStyle w:val="Emphasis"/>
          <w:rFonts w:cs="Calibri"/>
          <w:highlight w:val="cyan"/>
        </w:rPr>
        <w:t>did</w:t>
      </w:r>
      <w:r w:rsidRPr="00722811">
        <w:rPr>
          <w:rStyle w:val="Emphasis"/>
          <w:rFonts w:eastAsia="Garamond" w:cs="Calibri"/>
        </w:rPr>
        <w:t xml:space="preserve"> </w:t>
      </w:r>
      <w:r w:rsidRPr="00722811">
        <w:rPr>
          <w:rStyle w:val="Emphasis"/>
          <w:rFonts w:cs="Calibri"/>
        </w:rPr>
        <w:t>White</w:t>
      </w:r>
      <w:r w:rsidRPr="00722811">
        <w:rPr>
          <w:rStyle w:val="Emphasis"/>
          <w:rFonts w:eastAsia="Garamond" w:cs="Calibri"/>
        </w:rPr>
        <w:t xml:space="preserve"> </w:t>
      </w:r>
      <w:r w:rsidRPr="00722811">
        <w:rPr>
          <w:rStyle w:val="Emphasis"/>
          <w:rFonts w:cs="Calibri"/>
          <w:highlight w:val="cyan"/>
        </w:rPr>
        <w:t>radicals</w:t>
      </w:r>
      <w:r w:rsidRPr="00722811">
        <w:rPr>
          <w:rStyle w:val="Emphasis"/>
          <w:rFonts w:eastAsia="Garamond" w:cs="Calibri"/>
          <w:highlight w:val="cyan"/>
        </w:rPr>
        <w:t xml:space="preserve"> </w:t>
      </w:r>
      <w:r w:rsidRPr="00722811">
        <w:rPr>
          <w:rStyle w:val="Emphasis"/>
          <w:rFonts w:cs="Calibri"/>
          <w:highlight w:val="cyan"/>
        </w:rPr>
        <w:t>and</w:t>
      </w:r>
      <w:r w:rsidRPr="00722811">
        <w:rPr>
          <w:rStyle w:val="Emphasis"/>
          <w:rFonts w:eastAsia="Garamond" w:cs="Calibri"/>
          <w:highlight w:val="cyan"/>
        </w:rPr>
        <w:t xml:space="preserve"> </w:t>
      </w:r>
      <w:r w:rsidRPr="00722811">
        <w:rPr>
          <w:rStyle w:val="Emphasis"/>
          <w:rFonts w:cs="Calibri"/>
          <w:highlight w:val="cyan"/>
        </w:rPr>
        <w:t>progressives</w:t>
      </w:r>
      <w:r w:rsidRPr="00722811">
        <w:rPr>
          <w:rStyle w:val="Emphasis"/>
          <w:rFonts w:eastAsia="Garamond" w:cs="Calibri"/>
        </w:rPr>
        <w:t xml:space="preserve"> </w:t>
      </w:r>
      <w:r w:rsidRPr="00722811">
        <w:rPr>
          <w:rStyle w:val="Emphasis"/>
          <w:rFonts w:cs="Calibri"/>
        </w:rPr>
        <w:t>who</w:t>
      </w:r>
      <w:r w:rsidRPr="00722811">
        <w:rPr>
          <w:rStyle w:val="Emphasis"/>
          <w:rFonts w:eastAsia="Garamond" w:cs="Calibri"/>
        </w:rPr>
        <w:t xml:space="preserve"> “</w:t>
      </w:r>
      <w:r w:rsidRPr="00722811">
        <w:rPr>
          <w:rStyle w:val="Emphasis"/>
          <w:rFonts w:cs="Calibri"/>
        </w:rPr>
        <w:t>retired</w:t>
      </w:r>
      <w:r w:rsidRPr="00722811">
        <w:rPr>
          <w:rStyle w:val="Emphasis"/>
          <w:rFonts w:eastAsia="Garamond" w:cs="Calibri"/>
        </w:rPr>
        <w:t xml:space="preserve">” </w:t>
      </w:r>
      <w:r w:rsidRPr="00722811">
        <w:rPr>
          <w:rStyle w:val="Emphasis"/>
          <w:rFonts w:cs="Calibri"/>
        </w:rPr>
        <w:t>from</w:t>
      </w:r>
      <w:r w:rsidRPr="00722811">
        <w:rPr>
          <w:rStyle w:val="Emphasis"/>
          <w:rFonts w:eastAsia="Garamond" w:cs="Calibri"/>
        </w:rPr>
        <w:t xml:space="preserve"> </w:t>
      </w:r>
      <w:r w:rsidRPr="00722811">
        <w:rPr>
          <w:rStyle w:val="Emphasis"/>
          <w:rFonts w:cs="Calibri"/>
        </w:rPr>
        <w:t>struggle.</w:t>
      </w:r>
      <w:r w:rsidRPr="00722811">
        <w:rPr>
          <w:rFonts w:eastAsia="Garamond" w:cs="Calibri"/>
          <w:sz w:val="16"/>
        </w:rPr>
        <w:t xml:space="preserve"> </w:t>
      </w:r>
      <w:r w:rsidRPr="00722811">
        <w:rPr>
          <w:rStyle w:val="IntenseEmphasis"/>
          <w:rFonts w:cs="Calibri"/>
          <w:highlight w:val="cyan"/>
        </w:rPr>
        <w:t>The</w:t>
      </w:r>
      <w:r w:rsidRPr="00722811">
        <w:rPr>
          <w:rStyle w:val="IntenseEmphasis"/>
          <w:rFonts w:eastAsia="Garamond" w:cs="Calibri"/>
          <w:highlight w:val="cyan"/>
        </w:rPr>
        <w:t xml:space="preserve"> </w:t>
      </w:r>
      <w:r w:rsidRPr="00722811">
        <w:rPr>
          <w:rStyle w:val="IntenseEmphasis"/>
          <w:rFonts w:cs="Calibri"/>
          <w:highlight w:val="cyan"/>
        </w:rPr>
        <w:t>question</w:t>
      </w:r>
      <w:r w:rsidRPr="00722811">
        <w:rPr>
          <w:rStyle w:val="IntenseEmphasis"/>
          <w:rFonts w:eastAsia="Garamond" w:cs="Calibri"/>
          <w:highlight w:val="cyan"/>
        </w:rPr>
        <w:t>’</w:t>
      </w:r>
      <w:r w:rsidRPr="00722811">
        <w:rPr>
          <w:rStyle w:val="IntenseEmphasis"/>
          <w:rFonts w:cs="Calibri"/>
          <w:highlight w:val="cyan"/>
        </w:rPr>
        <w:t>s</w:t>
      </w:r>
      <w:r w:rsidRPr="00722811">
        <w:rPr>
          <w:rStyle w:val="IntenseEmphasis"/>
          <w:rFonts w:eastAsia="Garamond" w:cs="Calibri"/>
          <w:highlight w:val="cyan"/>
        </w:rPr>
        <w:t xml:space="preserve"> </w:t>
      </w:r>
      <w:r w:rsidRPr="00722811">
        <w:rPr>
          <w:rStyle w:val="IntenseEmphasis"/>
          <w:rFonts w:cs="Calibri"/>
          <w:highlight w:val="cyan"/>
        </w:rPr>
        <w:t>echo</w:t>
      </w:r>
      <w:r w:rsidRPr="00722811">
        <w:rPr>
          <w:rStyle w:val="IntenseEmphasis"/>
          <w:rFonts w:eastAsia="Garamond" w:cs="Calibri"/>
          <w:highlight w:val="cyan"/>
        </w:rPr>
        <w:t xml:space="preserve"> </w:t>
      </w:r>
      <w:r w:rsidRPr="00722811">
        <w:rPr>
          <w:rStyle w:val="IntenseEmphasis"/>
          <w:rFonts w:cs="Calibri"/>
          <w:highlight w:val="cyan"/>
        </w:rPr>
        <w:t>lies</w:t>
      </w:r>
      <w:r w:rsidRPr="00722811">
        <w:rPr>
          <w:rStyle w:val="IntenseEmphasis"/>
          <w:rFonts w:eastAsia="Garamond" w:cs="Calibri"/>
          <w:highlight w:val="cyan"/>
        </w:rPr>
        <w:t xml:space="preserve"> </w:t>
      </w:r>
      <w:r w:rsidRPr="00722811">
        <w:rPr>
          <w:rStyle w:val="IntenseEmphasis"/>
          <w:rFonts w:cs="Calibri"/>
          <w:highlight w:val="cyan"/>
        </w:rPr>
        <w:t>buried</w:t>
      </w:r>
      <w:r w:rsidRPr="00722811">
        <w:rPr>
          <w:rStyle w:val="IntenseEmphasis"/>
          <w:rFonts w:eastAsia="Garamond" w:cs="Calibri"/>
          <w:highlight w:val="cyan"/>
        </w:rPr>
        <w:t xml:space="preserve"> </w:t>
      </w:r>
      <w:r w:rsidRPr="00722811">
        <w:rPr>
          <w:rStyle w:val="IntenseEmphasis"/>
          <w:rFonts w:cs="Calibri"/>
          <w:highlight w:val="cyan"/>
        </w:rPr>
        <w:t>in</w:t>
      </w:r>
      <w:r w:rsidRPr="00722811">
        <w:rPr>
          <w:rStyle w:val="IntenseEmphasis"/>
          <w:rFonts w:eastAsia="Garamond" w:cs="Calibri"/>
          <w:highlight w:val="cyan"/>
        </w:rPr>
        <w:t xml:space="preserve"> </w:t>
      </w:r>
      <w:r w:rsidRPr="00722811">
        <w:rPr>
          <w:rStyle w:val="IntenseEmphasis"/>
          <w:rFonts w:cs="Calibri"/>
          <w:highlight w:val="cyan"/>
        </w:rPr>
        <w:t>the</w:t>
      </w:r>
      <w:r w:rsidRPr="00722811">
        <w:rPr>
          <w:rStyle w:val="IntenseEmphasis"/>
          <w:rFonts w:eastAsia="Garamond" w:cs="Calibri"/>
          <w:highlight w:val="cyan"/>
        </w:rPr>
        <w:t xml:space="preserve"> </w:t>
      </w:r>
      <w:r w:rsidRPr="00722811">
        <w:rPr>
          <w:rStyle w:val="IntenseEmphasis"/>
          <w:rFonts w:cs="Calibri"/>
          <w:highlight w:val="cyan"/>
        </w:rPr>
        <w:t>graves</w:t>
      </w:r>
      <w:r w:rsidRPr="00722811">
        <w:rPr>
          <w:rStyle w:val="IntenseEmphasis"/>
          <w:rFonts w:eastAsia="Garamond" w:cs="Calibri"/>
          <w:highlight w:val="cyan"/>
        </w:rPr>
        <w:t xml:space="preserve"> </w:t>
      </w:r>
      <w:r w:rsidRPr="00722811">
        <w:rPr>
          <w:rStyle w:val="IntenseEmphasis"/>
          <w:rFonts w:cs="Calibri"/>
          <w:highlight w:val="cyan"/>
        </w:rPr>
        <w:t>of</w:t>
      </w:r>
      <w:r w:rsidRPr="00722811">
        <w:rPr>
          <w:rStyle w:val="IntenseEmphasis"/>
          <w:rFonts w:eastAsia="Garamond" w:cs="Calibri"/>
          <w:highlight w:val="cyan"/>
        </w:rPr>
        <w:t xml:space="preserve"> </w:t>
      </w:r>
      <w:r w:rsidRPr="00722811">
        <w:rPr>
          <w:rStyle w:val="IntenseEmphasis"/>
          <w:rFonts w:cs="Calibri"/>
          <w:highlight w:val="cyan"/>
        </w:rPr>
        <w:t>young</w:t>
      </w:r>
      <w:r w:rsidRPr="00722811">
        <w:rPr>
          <w:rStyle w:val="IntenseEmphasis"/>
          <w:rFonts w:eastAsia="Garamond" w:cs="Calibri"/>
        </w:rPr>
        <w:t xml:space="preserve"> </w:t>
      </w:r>
      <w:r w:rsidRPr="00722811">
        <w:rPr>
          <w:rStyle w:val="IntenseEmphasis"/>
          <w:rFonts w:cs="Calibri"/>
          <w:highlight w:val="cyan"/>
        </w:rPr>
        <w:t>Black</w:t>
      </w:r>
      <w:r w:rsidRPr="00722811">
        <w:rPr>
          <w:rStyle w:val="IntenseEmphasis"/>
          <w:rFonts w:eastAsia="Garamond" w:cs="Calibri"/>
          <w:highlight w:val="cyan"/>
        </w:rPr>
        <w:t xml:space="preserve"> </w:t>
      </w:r>
      <w:r w:rsidRPr="00722811">
        <w:rPr>
          <w:rStyle w:val="IntenseEmphasis"/>
          <w:rFonts w:cs="Calibri"/>
          <w:highlight w:val="cyan"/>
        </w:rPr>
        <w:t>Panthers,</w:t>
      </w:r>
      <w:r w:rsidRPr="00722811">
        <w:rPr>
          <w:rStyle w:val="IntenseEmphasis"/>
          <w:rFonts w:eastAsia="Garamond" w:cs="Calibri"/>
          <w:highlight w:val="cyan"/>
        </w:rPr>
        <w:t xml:space="preserve"> </w:t>
      </w:r>
      <w:r w:rsidRPr="00722811">
        <w:rPr>
          <w:rStyle w:val="IntenseEmphasis"/>
          <w:rFonts w:cs="Calibri"/>
          <w:highlight w:val="cyan"/>
        </w:rPr>
        <w:t>AIM</w:t>
      </w:r>
      <w:r w:rsidRPr="00722811">
        <w:rPr>
          <w:rStyle w:val="IntenseEmphasis"/>
          <w:rFonts w:eastAsia="Garamond" w:cs="Calibri"/>
          <w:highlight w:val="cyan"/>
        </w:rPr>
        <w:t xml:space="preserve"> </w:t>
      </w:r>
      <w:r w:rsidRPr="00722811">
        <w:rPr>
          <w:rStyle w:val="IntenseEmphasis"/>
          <w:rFonts w:cs="Calibri"/>
          <w:highlight w:val="cyan"/>
        </w:rPr>
        <w:t>Warriors,</w:t>
      </w:r>
      <w:r w:rsidRPr="00722811">
        <w:rPr>
          <w:rStyle w:val="IntenseEmphasis"/>
          <w:rFonts w:eastAsia="Garamond" w:cs="Calibri"/>
          <w:highlight w:val="cyan"/>
        </w:rPr>
        <w:t xml:space="preserve"> </w:t>
      </w:r>
      <w:r w:rsidRPr="00722811">
        <w:rPr>
          <w:rStyle w:val="IntenseEmphasis"/>
          <w:rFonts w:cs="Calibri"/>
          <w:highlight w:val="cyan"/>
        </w:rPr>
        <w:t>and</w:t>
      </w:r>
      <w:r w:rsidRPr="00722811">
        <w:rPr>
          <w:rStyle w:val="IntenseEmphasis"/>
          <w:rFonts w:eastAsia="Garamond" w:cs="Calibri"/>
          <w:highlight w:val="cyan"/>
        </w:rPr>
        <w:t xml:space="preserve"> </w:t>
      </w:r>
      <w:r w:rsidRPr="00722811">
        <w:rPr>
          <w:rStyle w:val="IntenseEmphasis"/>
          <w:rFonts w:cs="Calibri"/>
          <w:highlight w:val="cyan"/>
        </w:rPr>
        <w:t>Black</w:t>
      </w:r>
      <w:r w:rsidRPr="00722811">
        <w:rPr>
          <w:rStyle w:val="IntenseEmphasis"/>
          <w:rFonts w:eastAsia="Garamond" w:cs="Calibri"/>
          <w:highlight w:val="cyan"/>
        </w:rPr>
        <w:t xml:space="preserve"> </w:t>
      </w:r>
      <w:r w:rsidRPr="00722811">
        <w:rPr>
          <w:rStyle w:val="IntenseEmphasis"/>
          <w:rFonts w:cs="Calibri"/>
          <w:highlight w:val="cyan"/>
        </w:rPr>
        <w:t>Liberation</w:t>
      </w:r>
      <w:r w:rsidRPr="00722811">
        <w:rPr>
          <w:rStyle w:val="IntenseEmphasis"/>
          <w:rFonts w:eastAsia="Garamond" w:cs="Calibri"/>
          <w:highlight w:val="cyan"/>
        </w:rPr>
        <w:t xml:space="preserve"> </w:t>
      </w:r>
      <w:r w:rsidRPr="00722811">
        <w:rPr>
          <w:rStyle w:val="IntenseEmphasis"/>
          <w:rFonts w:cs="Calibri"/>
          <w:highlight w:val="cyan"/>
        </w:rPr>
        <w:t>Army</w:t>
      </w:r>
      <w:r w:rsidRPr="00722811">
        <w:rPr>
          <w:rStyle w:val="IntenseEmphasis"/>
          <w:rFonts w:eastAsia="Garamond" w:cs="Calibri"/>
          <w:highlight w:val="cyan"/>
        </w:rPr>
        <w:t xml:space="preserve"> </w:t>
      </w:r>
      <w:r w:rsidRPr="00722811">
        <w:rPr>
          <w:rStyle w:val="IntenseEmphasis"/>
          <w:rFonts w:cs="Calibri"/>
          <w:highlight w:val="cyan"/>
        </w:rPr>
        <w:t>soldiers</w:t>
      </w:r>
      <w:r w:rsidRPr="00722811">
        <w:rPr>
          <w:rStyle w:val="IntenseEmphasis"/>
          <w:rFonts w:cs="Calibri"/>
        </w:rPr>
        <w:t>,</w:t>
      </w:r>
      <w:r w:rsidRPr="00722811">
        <w:rPr>
          <w:rStyle w:val="IntenseEmphasis"/>
          <w:rFonts w:eastAsia="Garamond" w:cs="Calibri"/>
        </w:rPr>
        <w:t xml:space="preserve"> </w:t>
      </w:r>
      <w:r w:rsidRPr="00722811">
        <w:rPr>
          <w:rStyle w:val="IntenseEmphasis"/>
          <w:rFonts w:cs="Calibri"/>
        </w:rPr>
        <w:t>or</w:t>
      </w:r>
      <w:r w:rsidRPr="00722811">
        <w:rPr>
          <w:rStyle w:val="IntenseEmphasis"/>
          <w:rFonts w:eastAsia="Garamond" w:cs="Calibri"/>
        </w:rPr>
        <w:t xml:space="preserve"> </w:t>
      </w:r>
      <w:r w:rsidRPr="00722811">
        <w:rPr>
          <w:rStyle w:val="IntenseEmphasis"/>
          <w:rFonts w:cs="Calibri"/>
        </w:rPr>
        <w:t>in</w:t>
      </w:r>
      <w:r w:rsidRPr="00722811">
        <w:rPr>
          <w:rStyle w:val="IntenseEmphasis"/>
          <w:rFonts w:eastAsia="Garamond" w:cs="Calibri"/>
        </w:rPr>
        <w:t xml:space="preserve"> </w:t>
      </w:r>
      <w:r w:rsidRPr="00722811">
        <w:rPr>
          <w:rStyle w:val="IntenseEmphasis"/>
          <w:rFonts w:cs="Calibri"/>
        </w:rPr>
        <w:t>prison</w:t>
      </w:r>
      <w:r w:rsidRPr="00722811">
        <w:rPr>
          <w:rStyle w:val="IntenseEmphasis"/>
          <w:rFonts w:eastAsia="Garamond" w:cs="Calibri"/>
        </w:rPr>
        <w:t xml:space="preserve"> </w:t>
      </w:r>
      <w:r w:rsidRPr="00722811">
        <w:rPr>
          <w:rStyle w:val="IntenseEmphasis"/>
          <w:rFonts w:cs="Calibri"/>
        </w:rPr>
        <w:t>cells</w:t>
      </w:r>
      <w:r w:rsidRPr="00722811">
        <w:rPr>
          <w:rStyle w:val="IntenseEmphasis"/>
          <w:rFonts w:eastAsia="Garamond" w:cs="Calibri"/>
        </w:rPr>
        <w:t xml:space="preserve"> </w:t>
      </w:r>
      <w:r w:rsidRPr="00722811">
        <w:rPr>
          <w:rStyle w:val="IntenseEmphasis"/>
          <w:rFonts w:cs="Calibri"/>
          <w:highlight w:val="cyan"/>
        </w:rPr>
        <w:t>where</w:t>
      </w:r>
      <w:r w:rsidRPr="00722811">
        <w:rPr>
          <w:rStyle w:val="IntenseEmphasis"/>
          <w:rFonts w:eastAsia="Garamond" w:cs="Calibri"/>
          <w:highlight w:val="cyan"/>
        </w:rPr>
        <w:t xml:space="preserve"> </w:t>
      </w:r>
      <w:r w:rsidRPr="00722811">
        <w:rPr>
          <w:rStyle w:val="IntenseEmphasis"/>
          <w:rFonts w:cs="Calibri"/>
          <w:highlight w:val="cyan"/>
        </w:rPr>
        <w:t>so</w:t>
      </w:r>
      <w:r w:rsidRPr="00722811">
        <w:rPr>
          <w:rStyle w:val="IntenseEmphasis"/>
          <w:rFonts w:eastAsia="Garamond" w:cs="Calibri"/>
          <w:highlight w:val="cyan"/>
        </w:rPr>
        <w:t xml:space="preserve"> </w:t>
      </w:r>
      <w:r w:rsidRPr="00722811">
        <w:rPr>
          <w:rStyle w:val="IntenseEmphasis"/>
          <w:rFonts w:cs="Calibri"/>
          <w:highlight w:val="cyan"/>
        </w:rPr>
        <w:t>many</w:t>
      </w:r>
      <w:r w:rsidRPr="00722811">
        <w:rPr>
          <w:rStyle w:val="IntenseEmphasis"/>
          <w:rFonts w:eastAsia="Garamond" w:cs="Calibri"/>
          <w:highlight w:val="cyan"/>
        </w:rPr>
        <w:t xml:space="preserve"> </w:t>
      </w:r>
      <w:r w:rsidRPr="00722811">
        <w:rPr>
          <w:rStyle w:val="IntenseEmphasis"/>
          <w:rFonts w:cs="Calibri"/>
          <w:highlight w:val="cyan"/>
        </w:rPr>
        <w:t>of</w:t>
      </w:r>
      <w:r w:rsidRPr="00722811">
        <w:rPr>
          <w:rStyle w:val="IntenseEmphasis"/>
          <w:rFonts w:eastAsia="Garamond" w:cs="Calibri"/>
          <w:highlight w:val="cyan"/>
        </w:rPr>
        <w:t xml:space="preserve"> </w:t>
      </w:r>
      <w:r w:rsidRPr="00722811">
        <w:rPr>
          <w:rStyle w:val="IntenseEmphasis"/>
          <w:rFonts w:cs="Calibri"/>
          <w:highlight w:val="cyan"/>
        </w:rPr>
        <w:t>them</w:t>
      </w:r>
      <w:r w:rsidRPr="00722811">
        <w:rPr>
          <w:rStyle w:val="IntenseEmphasis"/>
          <w:rFonts w:eastAsia="Garamond" w:cs="Calibri"/>
          <w:highlight w:val="cyan"/>
        </w:rPr>
        <w:t xml:space="preserve"> </w:t>
      </w:r>
      <w:r w:rsidRPr="00722811">
        <w:rPr>
          <w:rStyle w:val="IntenseEmphasis"/>
          <w:rFonts w:cs="Calibri"/>
          <w:highlight w:val="cyan"/>
        </w:rPr>
        <w:t>have</w:t>
      </w:r>
      <w:r w:rsidRPr="00722811">
        <w:rPr>
          <w:rStyle w:val="IntenseEmphasis"/>
          <w:rFonts w:eastAsia="Garamond" w:cs="Calibri"/>
          <w:highlight w:val="cyan"/>
        </w:rPr>
        <w:t xml:space="preserve"> </w:t>
      </w:r>
      <w:r w:rsidRPr="00722811">
        <w:rPr>
          <w:rStyle w:val="IntenseEmphasis"/>
          <w:rFonts w:cs="Calibri"/>
          <w:highlight w:val="cyan"/>
        </w:rPr>
        <w:t>been</w:t>
      </w:r>
      <w:r w:rsidRPr="00722811">
        <w:rPr>
          <w:rStyle w:val="IntenseEmphasis"/>
          <w:rFonts w:eastAsia="Garamond" w:cs="Calibri"/>
          <w:highlight w:val="cyan"/>
        </w:rPr>
        <w:t xml:space="preserve"> </w:t>
      </w:r>
      <w:r w:rsidRPr="00722811">
        <w:rPr>
          <w:rStyle w:val="IntenseEmphasis"/>
          <w:rFonts w:cs="Calibri"/>
          <w:highlight w:val="cyan"/>
        </w:rPr>
        <w:t>rotting</w:t>
      </w:r>
      <w:r w:rsidRPr="00722811">
        <w:rPr>
          <w:rFonts w:eastAsia="Garamond" w:cs="Calibri"/>
          <w:sz w:val="16"/>
        </w:rPr>
        <w:t xml:space="preserve"> </w:t>
      </w:r>
      <w:r w:rsidRPr="00722811">
        <w:rPr>
          <w:rFonts w:cs="Calibri"/>
          <w:sz w:val="16"/>
        </w:rPr>
        <w:t>(some</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solitary</w:t>
      </w:r>
      <w:r w:rsidRPr="00722811">
        <w:rPr>
          <w:rFonts w:eastAsia="Garamond" w:cs="Calibri"/>
          <w:sz w:val="16"/>
        </w:rPr>
        <w:t xml:space="preserve"> </w:t>
      </w:r>
      <w:r w:rsidRPr="00722811">
        <w:rPr>
          <w:rFonts w:cs="Calibri"/>
          <w:sz w:val="16"/>
        </w:rPr>
        <w:t>confinement)</w:t>
      </w:r>
      <w:r w:rsidRPr="00722811">
        <w:rPr>
          <w:rFonts w:eastAsia="Garamond" w:cs="Calibri"/>
          <w:sz w:val="16"/>
        </w:rPr>
        <w:t xml:space="preserve"> </w:t>
      </w:r>
      <w:r w:rsidRPr="00722811">
        <w:rPr>
          <w:rStyle w:val="IntenseEmphasis"/>
          <w:rFonts w:cs="Calibri"/>
        </w:rPr>
        <w:t>for</w:t>
      </w:r>
      <w:r w:rsidRPr="00722811">
        <w:rPr>
          <w:rStyle w:val="IntenseEmphasis"/>
          <w:rFonts w:eastAsia="Garamond" w:cs="Calibri"/>
        </w:rPr>
        <w:t xml:space="preserve"> </w:t>
      </w:r>
      <w:r w:rsidRPr="00722811">
        <w:rPr>
          <w:rStyle w:val="IntenseEmphasis"/>
          <w:rFonts w:cs="Calibri"/>
        </w:rPr>
        <w:t>ten,</w:t>
      </w:r>
      <w:r w:rsidRPr="00722811">
        <w:rPr>
          <w:rStyle w:val="IntenseEmphasis"/>
          <w:rFonts w:eastAsia="Garamond" w:cs="Calibri"/>
        </w:rPr>
        <w:t xml:space="preserve"> </w:t>
      </w:r>
      <w:r w:rsidRPr="00722811">
        <w:rPr>
          <w:rStyle w:val="IntenseEmphasis"/>
          <w:rFonts w:cs="Calibri"/>
        </w:rPr>
        <w:t>twenty,</w:t>
      </w:r>
      <w:r w:rsidRPr="00722811">
        <w:rPr>
          <w:rStyle w:val="IntenseEmphasis"/>
          <w:rFonts w:eastAsia="Garamond" w:cs="Calibri"/>
        </w:rPr>
        <w:t xml:space="preserve"> </w:t>
      </w:r>
      <w:r w:rsidRPr="00722811">
        <w:rPr>
          <w:rStyle w:val="IntenseEmphasis"/>
          <w:rFonts w:cs="Calibri"/>
        </w:rPr>
        <w:t>thirty</w:t>
      </w:r>
      <w:r w:rsidRPr="00722811">
        <w:rPr>
          <w:rStyle w:val="IntenseEmphasis"/>
          <w:rFonts w:eastAsia="Garamond" w:cs="Calibri"/>
        </w:rPr>
        <w:t xml:space="preserve"> </w:t>
      </w:r>
      <w:r w:rsidRPr="00722811">
        <w:rPr>
          <w:rStyle w:val="IntenseEmphasis"/>
          <w:rFonts w:cs="Calibri"/>
        </w:rPr>
        <w:t>years,</w:t>
      </w:r>
      <w:r w:rsidRPr="00722811">
        <w:rPr>
          <w:rStyle w:val="IntenseEmphasis"/>
          <w:rFonts w:eastAsia="Garamond" w:cs="Calibri"/>
        </w:rPr>
        <w:t xml:space="preserve"> </w:t>
      </w:r>
      <w:r w:rsidRPr="00722811">
        <w:rPr>
          <w:rStyle w:val="IntenseEmphasis"/>
          <w:rFonts w:cs="Calibri"/>
          <w:highlight w:val="cyan"/>
        </w:rPr>
        <w:t>and</w:t>
      </w:r>
      <w:r w:rsidRPr="00722811">
        <w:rPr>
          <w:rStyle w:val="IntenseEmphasis"/>
          <w:rFonts w:eastAsia="Garamond" w:cs="Calibri"/>
          <w:highlight w:val="cyan"/>
        </w:rPr>
        <w:t xml:space="preserve"> </w:t>
      </w:r>
      <w:r w:rsidRPr="00722811">
        <w:rPr>
          <w:rStyle w:val="IntenseEmphasis"/>
          <w:rFonts w:cs="Calibri"/>
          <w:highlight w:val="cyan"/>
        </w:rPr>
        <w:t>at</w:t>
      </w:r>
      <w:r w:rsidRPr="00722811">
        <w:rPr>
          <w:rStyle w:val="IntenseEmphasis"/>
          <w:rFonts w:eastAsia="Garamond" w:cs="Calibri"/>
          <w:highlight w:val="cyan"/>
        </w:rPr>
        <w:t xml:space="preserve"> </w:t>
      </w:r>
      <w:r w:rsidRPr="00722811">
        <w:rPr>
          <w:rStyle w:val="IntenseEmphasis"/>
          <w:rFonts w:cs="Calibri"/>
          <w:highlight w:val="cyan"/>
        </w:rPr>
        <w:t>the</w:t>
      </w:r>
      <w:r w:rsidRPr="00722811">
        <w:rPr>
          <w:rStyle w:val="IntenseEmphasis"/>
          <w:rFonts w:eastAsia="Garamond" w:cs="Calibri"/>
          <w:highlight w:val="cyan"/>
        </w:rPr>
        <w:t xml:space="preserve"> </w:t>
      </w:r>
      <w:r w:rsidRPr="00722811">
        <w:rPr>
          <w:rStyle w:val="Emphasis"/>
          <w:rFonts w:cs="Calibri"/>
          <w:highlight w:val="cyan"/>
        </w:rPr>
        <w:t>gates</w:t>
      </w:r>
      <w:r w:rsidRPr="00722811">
        <w:rPr>
          <w:rStyle w:val="Emphasis"/>
          <w:rFonts w:eastAsia="Garamond" w:cs="Calibri"/>
          <w:highlight w:val="cyan"/>
        </w:rPr>
        <w:t xml:space="preserve"> </w:t>
      </w:r>
      <w:r w:rsidRPr="00722811">
        <w:rPr>
          <w:rStyle w:val="Emphasis"/>
          <w:rFonts w:cs="Calibri"/>
          <w:highlight w:val="cyan"/>
        </w:rPr>
        <w:t>of</w:t>
      </w:r>
      <w:r w:rsidRPr="00722811">
        <w:rPr>
          <w:rStyle w:val="Emphasis"/>
          <w:rFonts w:eastAsia="Garamond" w:cs="Calibri"/>
          <w:highlight w:val="cyan"/>
        </w:rPr>
        <w:t xml:space="preserve"> </w:t>
      </w:r>
      <w:r w:rsidRPr="00722811">
        <w:rPr>
          <w:rStyle w:val="Emphasis"/>
          <w:rFonts w:cs="Calibri"/>
          <w:highlight w:val="cyan"/>
        </w:rPr>
        <w:t>the</w:t>
      </w:r>
      <w:r w:rsidRPr="00722811">
        <w:rPr>
          <w:rStyle w:val="Emphasis"/>
          <w:rFonts w:eastAsia="Garamond" w:cs="Calibri"/>
          <w:highlight w:val="cyan"/>
        </w:rPr>
        <w:t xml:space="preserve"> </w:t>
      </w:r>
      <w:r w:rsidRPr="00722811">
        <w:rPr>
          <w:rStyle w:val="Emphasis"/>
          <w:rFonts w:cs="Calibri"/>
          <w:highlight w:val="cyan"/>
        </w:rPr>
        <w:t>academy</w:t>
      </w:r>
      <w:r w:rsidRPr="00722811">
        <w:rPr>
          <w:rStyle w:val="Emphasis"/>
          <w:rFonts w:eastAsia="Garamond" w:cs="Calibri"/>
          <w:highlight w:val="cyan"/>
        </w:rPr>
        <w:t xml:space="preserve"> </w:t>
      </w:r>
      <w:r w:rsidRPr="00722811">
        <w:rPr>
          <w:rStyle w:val="Emphasis"/>
          <w:rFonts w:cs="Calibri"/>
          <w:highlight w:val="cyan"/>
        </w:rPr>
        <w:t>where</w:t>
      </w:r>
      <w:r w:rsidRPr="00722811">
        <w:rPr>
          <w:rStyle w:val="Emphasis"/>
          <w:rFonts w:eastAsia="Garamond" w:cs="Calibri"/>
          <w:highlight w:val="cyan"/>
        </w:rPr>
        <w:t xml:space="preserve"> </w:t>
      </w:r>
      <w:r w:rsidRPr="00722811">
        <w:rPr>
          <w:rStyle w:val="Emphasis"/>
          <w:rFonts w:cs="Calibri"/>
          <w:highlight w:val="cyan"/>
        </w:rPr>
        <w:t>the</w:t>
      </w:r>
      <w:r w:rsidRPr="00722811">
        <w:rPr>
          <w:rStyle w:val="Emphasis"/>
          <w:rFonts w:eastAsia="Garamond" w:cs="Calibri"/>
          <w:highlight w:val="cyan"/>
        </w:rPr>
        <w:t xml:space="preserve"> “</w:t>
      </w:r>
      <w:r w:rsidRPr="00722811">
        <w:rPr>
          <w:rStyle w:val="Emphasis"/>
          <w:rFonts w:cs="Calibri"/>
          <w:highlight w:val="cyan"/>
        </w:rPr>
        <w:t>crazies</w:t>
      </w:r>
      <w:r w:rsidRPr="00722811">
        <w:rPr>
          <w:rStyle w:val="Emphasis"/>
          <w:rFonts w:eastAsia="Garamond" w:cs="Calibri"/>
          <w:highlight w:val="cyan"/>
        </w:rPr>
        <w:t xml:space="preserve">” </w:t>
      </w:r>
      <w:r w:rsidRPr="00722811">
        <w:rPr>
          <w:rStyle w:val="Emphasis"/>
          <w:rFonts w:cs="Calibri"/>
          <w:highlight w:val="cyan"/>
        </w:rPr>
        <w:t>shout</w:t>
      </w:r>
      <w:r w:rsidRPr="00722811">
        <w:rPr>
          <w:rStyle w:val="Emphasis"/>
          <w:rFonts w:eastAsia="Garamond" w:cs="Calibri"/>
          <w:highlight w:val="cyan"/>
        </w:rPr>
        <w:t xml:space="preserve"> </w:t>
      </w:r>
      <w:r w:rsidRPr="00722811">
        <w:rPr>
          <w:rStyle w:val="Emphasis"/>
          <w:rFonts w:cs="Calibri"/>
          <w:highlight w:val="cyan"/>
        </w:rPr>
        <w:t>at</w:t>
      </w:r>
      <w:r w:rsidRPr="00722811">
        <w:rPr>
          <w:rStyle w:val="Emphasis"/>
          <w:rFonts w:eastAsia="Garamond" w:cs="Calibri"/>
          <w:highlight w:val="cyan"/>
        </w:rPr>
        <w:t xml:space="preserve"> </w:t>
      </w:r>
      <w:r w:rsidRPr="00722811">
        <w:rPr>
          <w:rStyle w:val="Emphasis"/>
          <w:rFonts w:cs="Calibri"/>
          <w:highlight w:val="cyan"/>
        </w:rPr>
        <w:t>passers-by</w:t>
      </w:r>
      <w:r w:rsidRPr="00722811">
        <w:rPr>
          <w:rStyle w:val="IntenseEmphasis"/>
          <w:rFonts w:cs="Calibri"/>
          <w:highlight w:val="cyan"/>
        </w:rPr>
        <w:t>.</w:t>
      </w:r>
      <w:r w:rsidRPr="00722811">
        <w:rPr>
          <w:rStyle w:val="IntenseEmphasis"/>
          <w:rFonts w:eastAsia="Garamond" w:cs="Calibri"/>
        </w:rPr>
        <w:t xml:space="preserve"> </w:t>
      </w:r>
      <w:r w:rsidRPr="00722811">
        <w:rPr>
          <w:rStyle w:val="IntenseEmphasis"/>
          <w:rFonts w:cs="Calibri"/>
        </w:rPr>
        <w:t>Gone</w:t>
      </w:r>
      <w:r w:rsidRPr="00722811">
        <w:rPr>
          <w:rStyle w:val="IntenseEmphasis"/>
          <w:rFonts w:eastAsia="Garamond" w:cs="Calibri"/>
        </w:rPr>
        <w:t xml:space="preserve"> </w:t>
      </w:r>
      <w:r w:rsidRPr="00722811">
        <w:rPr>
          <w:rStyle w:val="IntenseEmphasis"/>
          <w:rFonts w:cs="Calibri"/>
        </w:rPr>
        <w:t>are</w:t>
      </w:r>
      <w:r w:rsidRPr="00722811">
        <w:rPr>
          <w:rStyle w:val="IntenseEmphasis"/>
          <w:rFonts w:eastAsia="Garamond" w:cs="Calibri"/>
        </w:rPr>
        <w:t xml:space="preserve"> </w:t>
      </w:r>
      <w:r w:rsidRPr="00722811">
        <w:rPr>
          <w:rStyle w:val="IntenseEmphasis"/>
          <w:rFonts w:cs="Calibri"/>
        </w:rPr>
        <w:t>not</w:t>
      </w:r>
      <w:r w:rsidRPr="00722811">
        <w:rPr>
          <w:rStyle w:val="IntenseEmphasis"/>
          <w:rFonts w:eastAsia="Garamond" w:cs="Calibri"/>
        </w:rPr>
        <w:t xml:space="preserve"> </w:t>
      </w:r>
      <w:r w:rsidRPr="00722811">
        <w:rPr>
          <w:rStyle w:val="IntenseEmphasis"/>
          <w:rFonts w:cs="Calibri"/>
        </w:rPr>
        <w:t>only</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young</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vibrant</w:t>
      </w:r>
      <w:r w:rsidRPr="00722811">
        <w:rPr>
          <w:rStyle w:val="IntenseEmphasis"/>
          <w:rFonts w:eastAsia="Garamond" w:cs="Calibri"/>
        </w:rPr>
        <w:t xml:space="preserve"> </w:t>
      </w:r>
      <w:r w:rsidRPr="00722811">
        <w:rPr>
          <w:rStyle w:val="IntenseEmphasis"/>
          <w:rFonts w:cs="Calibri"/>
        </w:rPr>
        <w:t>voices</w:t>
      </w:r>
      <w:r w:rsidRPr="00722811">
        <w:rPr>
          <w:rStyle w:val="IntenseEmphasis"/>
          <w:rFonts w:eastAsia="Garamond" w:cs="Calibri"/>
        </w:rPr>
        <w:t xml:space="preserve"> </w:t>
      </w:r>
      <w:r w:rsidRPr="00722811">
        <w:rPr>
          <w:rStyle w:val="IntenseEmphasis"/>
          <w:rFonts w:cs="Calibri"/>
        </w:rPr>
        <w:t>that</w:t>
      </w:r>
      <w:r w:rsidRPr="00722811">
        <w:rPr>
          <w:rStyle w:val="IntenseEmphasis"/>
          <w:rFonts w:eastAsia="Garamond" w:cs="Calibri"/>
        </w:rPr>
        <w:t xml:space="preserve"> </w:t>
      </w:r>
      <w:r w:rsidRPr="00722811">
        <w:rPr>
          <w:rStyle w:val="Emphasis"/>
          <w:rFonts w:cs="Calibri"/>
        </w:rPr>
        <w:t>affected</w:t>
      </w:r>
      <w:r w:rsidRPr="00722811">
        <w:rPr>
          <w:rStyle w:val="Emphasis"/>
          <w:rFonts w:eastAsia="Garamond" w:cs="Calibri"/>
        </w:rPr>
        <w:t xml:space="preserve"> </w:t>
      </w:r>
      <w:r w:rsidRPr="00722811">
        <w:rPr>
          <w:rStyle w:val="Emphasis"/>
          <w:rFonts w:cs="Calibri"/>
        </w:rPr>
        <w:t>a</w:t>
      </w:r>
      <w:r w:rsidRPr="00722811">
        <w:rPr>
          <w:rStyle w:val="Emphasis"/>
          <w:rFonts w:eastAsia="Garamond" w:cs="Calibri"/>
        </w:rPr>
        <w:t xml:space="preserve"> </w:t>
      </w:r>
      <w:r w:rsidRPr="00722811">
        <w:rPr>
          <w:rStyle w:val="Emphasis"/>
          <w:rFonts w:cs="Calibri"/>
        </w:rPr>
        <w:t>seismic</w:t>
      </w:r>
      <w:r w:rsidRPr="00722811">
        <w:rPr>
          <w:rStyle w:val="Emphasis"/>
          <w:rFonts w:eastAsia="Garamond" w:cs="Calibri"/>
        </w:rPr>
        <w:t xml:space="preserve"> </w:t>
      </w:r>
      <w:r w:rsidRPr="00722811">
        <w:rPr>
          <w:rStyle w:val="Emphasis"/>
          <w:rFonts w:cs="Calibri"/>
        </w:rPr>
        <w:t>shift</w:t>
      </w:r>
      <w:r w:rsidRPr="00722811">
        <w:rPr>
          <w:rStyle w:val="Emphasis"/>
          <w:rFonts w:eastAsia="Garamond" w:cs="Calibri"/>
        </w:rPr>
        <w:t xml:space="preserve"> </w:t>
      </w:r>
      <w:r w:rsidRPr="00722811">
        <w:rPr>
          <w:rStyle w:val="Emphasis"/>
          <w:rFonts w:cs="Calibri"/>
        </w:rPr>
        <w:t>on</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political</w:t>
      </w:r>
      <w:r w:rsidRPr="00722811">
        <w:rPr>
          <w:rStyle w:val="Emphasis"/>
          <w:rFonts w:eastAsia="Garamond" w:cs="Calibri"/>
        </w:rPr>
        <w:t xml:space="preserve"> </w:t>
      </w:r>
      <w:r w:rsidRPr="00722811">
        <w:rPr>
          <w:rStyle w:val="Emphasis"/>
          <w:rFonts w:cs="Calibri"/>
        </w:rPr>
        <w:t>landscape</w:t>
      </w:r>
      <w:r w:rsidRPr="00722811">
        <w:rPr>
          <w:rStyle w:val="IntenseEmphasis"/>
          <w:rFonts w:cs="Calibri"/>
        </w:rPr>
        <w:t>,</w:t>
      </w:r>
      <w:r w:rsidRPr="00722811">
        <w:rPr>
          <w:rStyle w:val="IntenseEmphasis"/>
          <w:rFonts w:eastAsia="Garamond" w:cs="Calibri"/>
        </w:rPr>
        <w:t xml:space="preserve"> </w:t>
      </w:r>
      <w:r w:rsidRPr="00722811">
        <w:rPr>
          <w:rStyle w:val="IntenseEmphasis"/>
          <w:rFonts w:cs="Calibri"/>
        </w:rPr>
        <w:t>but</w:t>
      </w:r>
      <w:r w:rsidRPr="00722811">
        <w:rPr>
          <w:rStyle w:val="IntenseEmphasis"/>
          <w:rFonts w:eastAsia="Garamond" w:cs="Calibri"/>
        </w:rPr>
        <w:t xml:space="preserve"> </w:t>
      </w:r>
      <w:r w:rsidRPr="00722811">
        <w:rPr>
          <w:rStyle w:val="IntenseEmphasis"/>
          <w:rFonts w:cs="Calibri"/>
        </w:rPr>
        <w:t>also</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intellectual</w:t>
      </w:r>
      <w:r w:rsidRPr="00722811">
        <w:rPr>
          <w:rStyle w:val="IntenseEmphasis"/>
          <w:rFonts w:eastAsia="Garamond" w:cs="Calibri"/>
        </w:rPr>
        <w:t xml:space="preserve"> </w:t>
      </w:r>
      <w:r w:rsidRPr="00722811">
        <w:rPr>
          <w:rStyle w:val="IntenseEmphasis"/>
          <w:rFonts w:cs="Calibri"/>
        </w:rPr>
        <w:t>protocols</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inquiry,</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with</w:t>
      </w:r>
      <w:r w:rsidRPr="00722811">
        <w:rPr>
          <w:rStyle w:val="IntenseEmphasis"/>
          <w:rFonts w:eastAsia="Garamond" w:cs="Calibri"/>
        </w:rPr>
        <w:t xml:space="preserve"> </w:t>
      </w:r>
      <w:r w:rsidRPr="00722811">
        <w:rPr>
          <w:rStyle w:val="IntenseEmphasis"/>
          <w:rFonts w:cs="Calibri"/>
        </w:rPr>
        <w:t>them</w:t>
      </w:r>
      <w:r w:rsidRPr="00722811">
        <w:rPr>
          <w:rFonts w:eastAsia="Garamond" w:cs="Calibri"/>
          <w:sz w:val="16"/>
        </w:rPr>
        <w:t xml:space="preserve"> </w:t>
      </w:r>
      <w:r w:rsidRPr="00722811">
        <w:rPr>
          <w:rFonts w:cs="Calibri"/>
          <w:sz w:val="16"/>
        </w:rPr>
        <w:t>a</w:t>
      </w:r>
      <w:r w:rsidRPr="00722811">
        <w:rPr>
          <w:rFonts w:eastAsia="Garamond" w:cs="Calibri"/>
          <w:sz w:val="16"/>
        </w:rPr>
        <w:t xml:space="preserve"> </w:t>
      </w:r>
      <w:r w:rsidRPr="00722811">
        <w:rPr>
          <w:rFonts w:cs="Calibri"/>
          <w:sz w:val="16"/>
        </w:rPr>
        <w:t>spate</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feature</w:t>
      </w:r>
      <w:r w:rsidRPr="00722811">
        <w:rPr>
          <w:rFonts w:eastAsia="Garamond" w:cs="Calibri"/>
          <w:sz w:val="16"/>
        </w:rPr>
        <w:t xml:space="preserve"> </w:t>
      </w:r>
      <w:r w:rsidRPr="00722811">
        <w:rPr>
          <w:rFonts w:cs="Calibri"/>
          <w:sz w:val="16"/>
        </w:rPr>
        <w:t>films</w:t>
      </w:r>
      <w:r w:rsidRPr="00722811">
        <w:rPr>
          <w:rFonts w:eastAsia="Garamond" w:cs="Calibri"/>
          <w:sz w:val="16"/>
        </w:rPr>
        <w:t xml:space="preserve"> </w:t>
      </w:r>
      <w:r w:rsidRPr="00722811">
        <w:rPr>
          <w:rFonts w:cs="Calibri"/>
          <w:sz w:val="16"/>
        </w:rPr>
        <w:t>that</w:t>
      </w:r>
      <w:r w:rsidRPr="00722811">
        <w:rPr>
          <w:rFonts w:eastAsia="Garamond" w:cs="Calibri"/>
          <w:sz w:val="16"/>
        </w:rPr>
        <w:t xml:space="preserve"> </w:t>
      </w:r>
      <w:r w:rsidRPr="00722811">
        <w:rPr>
          <w:rFonts w:cs="Calibri"/>
          <w:sz w:val="16"/>
        </w:rPr>
        <w:t>became</w:t>
      </w:r>
      <w:r w:rsidRPr="00722811">
        <w:rPr>
          <w:rFonts w:eastAsia="Garamond" w:cs="Calibri"/>
          <w:sz w:val="16"/>
        </w:rPr>
        <w:t xml:space="preserve"> </w:t>
      </w:r>
      <w:r w:rsidRPr="00722811">
        <w:rPr>
          <w:rFonts w:cs="Calibri"/>
          <w:sz w:val="16"/>
        </w:rPr>
        <w:t>authorized,</w:t>
      </w:r>
      <w:r w:rsidRPr="00722811">
        <w:rPr>
          <w:rFonts w:eastAsia="Garamond" w:cs="Calibri"/>
          <w:sz w:val="16"/>
        </w:rPr>
        <w:t xml:space="preserve"> </w:t>
      </w:r>
      <w:r w:rsidRPr="00722811">
        <w:rPr>
          <w:rFonts w:cs="Calibri"/>
          <w:sz w:val="16"/>
        </w:rPr>
        <w:t>if</w:t>
      </w:r>
      <w:r w:rsidRPr="00722811">
        <w:rPr>
          <w:rFonts w:eastAsia="Garamond" w:cs="Calibri"/>
          <w:sz w:val="16"/>
        </w:rPr>
        <w:t xml:space="preserve"> </w:t>
      </w:r>
      <w:r w:rsidRPr="00722811">
        <w:rPr>
          <w:rFonts w:cs="Calibri"/>
          <w:sz w:val="16"/>
        </w:rPr>
        <w:t>not</w:t>
      </w:r>
      <w:r w:rsidRPr="00722811">
        <w:rPr>
          <w:rFonts w:eastAsia="Garamond" w:cs="Calibri"/>
          <w:sz w:val="16"/>
        </w:rPr>
        <w:t xml:space="preserve"> </w:t>
      </w:r>
      <w:r w:rsidRPr="00722811">
        <w:rPr>
          <w:rFonts w:cs="Calibri"/>
          <w:sz w:val="16"/>
        </w:rPr>
        <w:t>by</w:t>
      </w:r>
      <w:r w:rsidRPr="00722811">
        <w:rPr>
          <w:rFonts w:eastAsia="Garamond" w:cs="Calibri"/>
          <w:sz w:val="16"/>
        </w:rPr>
        <w:t xml:space="preserve"> </w:t>
      </w:r>
      <w:r w:rsidRPr="00722811">
        <w:rPr>
          <w:rFonts w:cs="Calibri"/>
          <w:sz w:val="16"/>
        </w:rPr>
        <w:t>an</w:t>
      </w:r>
      <w:r w:rsidRPr="00722811">
        <w:rPr>
          <w:rFonts w:eastAsia="Garamond" w:cs="Calibri"/>
          <w:sz w:val="16"/>
        </w:rPr>
        <w:t xml:space="preserve"> </w:t>
      </w:r>
      <w:r w:rsidRPr="00722811">
        <w:rPr>
          <w:rFonts w:cs="Calibri"/>
          <w:sz w:val="16"/>
        </w:rPr>
        <w:t>unabashed</w:t>
      </w:r>
      <w:r w:rsidRPr="00722811">
        <w:rPr>
          <w:rFonts w:eastAsia="Garamond" w:cs="Calibri"/>
          <w:sz w:val="16"/>
        </w:rPr>
        <w:t xml:space="preserve"> </w:t>
      </w:r>
      <w:r w:rsidRPr="00722811">
        <w:rPr>
          <w:rFonts w:cs="Calibri"/>
          <w:sz w:val="16"/>
        </w:rPr>
        <w:t>revolutionary</w:t>
      </w:r>
      <w:r w:rsidRPr="00722811">
        <w:rPr>
          <w:rFonts w:eastAsia="Garamond" w:cs="Calibri"/>
          <w:sz w:val="16"/>
        </w:rPr>
        <w:t xml:space="preserve"> </w:t>
      </w:r>
      <w:r w:rsidRPr="00722811">
        <w:rPr>
          <w:rFonts w:cs="Calibri"/>
          <w:sz w:val="16"/>
        </w:rPr>
        <w:t>polemic,</w:t>
      </w:r>
      <w:r w:rsidRPr="00722811">
        <w:rPr>
          <w:rFonts w:eastAsia="Garamond" w:cs="Calibri"/>
          <w:sz w:val="16"/>
        </w:rPr>
        <w:t xml:space="preserve"> </w:t>
      </w:r>
      <w:r w:rsidRPr="00722811">
        <w:rPr>
          <w:rFonts w:cs="Calibri"/>
          <w:sz w:val="16"/>
        </w:rPr>
        <w:t>then</w:t>
      </w:r>
      <w:r w:rsidRPr="00722811">
        <w:rPr>
          <w:rFonts w:eastAsia="Garamond" w:cs="Calibri"/>
          <w:sz w:val="16"/>
        </w:rPr>
        <w:t xml:space="preserve"> </w:t>
      </w:r>
      <w:r w:rsidRPr="00722811">
        <w:rPr>
          <w:rFonts w:cs="Calibri"/>
          <w:sz w:val="16"/>
        </w:rPr>
        <w:t>certainly</w:t>
      </w:r>
      <w:r w:rsidRPr="00722811">
        <w:rPr>
          <w:rFonts w:eastAsia="Garamond" w:cs="Calibri"/>
          <w:sz w:val="16"/>
        </w:rPr>
        <w:t xml:space="preserve"> </w:t>
      </w:r>
      <w:r w:rsidRPr="00722811">
        <w:rPr>
          <w:rFonts w:cs="Calibri"/>
          <w:sz w:val="16"/>
        </w:rPr>
        <w:t>by</w:t>
      </w:r>
      <w:r w:rsidRPr="00722811">
        <w:rPr>
          <w:rFonts w:eastAsia="Garamond" w:cs="Calibri"/>
          <w:sz w:val="16"/>
        </w:rPr>
        <w:t xml:space="preserve"> </w:t>
      </w:r>
      <w:r w:rsidRPr="00722811">
        <w:rPr>
          <w:rStyle w:val="IntenseEmphasis"/>
          <w:rFonts w:cs="Calibri"/>
        </w:rPr>
        <w:t>a</w:t>
      </w:r>
      <w:r w:rsidRPr="00722811">
        <w:rPr>
          <w:rStyle w:val="IntenseEmphasis"/>
          <w:rFonts w:eastAsia="Garamond" w:cs="Calibri"/>
        </w:rPr>
        <w:t xml:space="preserve"> </w:t>
      </w:r>
      <w:r w:rsidRPr="00722811">
        <w:rPr>
          <w:rStyle w:val="Emphasis"/>
          <w:rFonts w:cs="Calibri"/>
        </w:rPr>
        <w:t>revolutionary</w:t>
      </w:r>
      <w:r w:rsidRPr="00722811">
        <w:rPr>
          <w:rStyle w:val="Emphasis"/>
          <w:rFonts w:eastAsia="Garamond" w:cs="Calibri"/>
        </w:rPr>
        <w:t xml:space="preserve"> </w:t>
      </w:r>
      <w:r w:rsidRPr="00722811">
        <w:rPr>
          <w:rStyle w:val="Emphasis"/>
          <w:rFonts w:cs="Calibri"/>
        </w:rPr>
        <w:t>zeitgeist</w:t>
      </w:r>
      <w:r w:rsidRPr="00722811">
        <w:rPr>
          <w:rFonts w:cs="Calibri"/>
          <w:sz w:val="16"/>
        </w:rPr>
        <w:t xml:space="preserve">. </w:t>
      </w:r>
      <w:r w:rsidRPr="00722811">
        <w:rPr>
          <w:rStyle w:val="IntenseEmphasis"/>
          <w:rFonts w:cs="Calibri"/>
        </w:rPr>
        <w:t>Is</w:t>
      </w:r>
      <w:r w:rsidRPr="00722811">
        <w:rPr>
          <w:rStyle w:val="IntenseEmphasis"/>
          <w:rFonts w:eastAsia="Garamond" w:cs="Calibri"/>
        </w:rPr>
        <w:t xml:space="preserve"> </w:t>
      </w:r>
      <w:r w:rsidRPr="00722811">
        <w:rPr>
          <w:rStyle w:val="IntenseEmphasis"/>
          <w:rFonts w:cs="Calibri"/>
        </w:rPr>
        <w:t>it</w:t>
      </w:r>
      <w:r w:rsidRPr="00722811">
        <w:rPr>
          <w:rStyle w:val="IntenseEmphasis"/>
          <w:rFonts w:eastAsia="Garamond" w:cs="Calibri"/>
        </w:rPr>
        <w:t xml:space="preserve"> </w:t>
      </w:r>
      <w:r w:rsidRPr="00722811">
        <w:rPr>
          <w:rStyle w:val="IntenseEmphasis"/>
          <w:rFonts w:cs="Calibri"/>
        </w:rPr>
        <w:t>still</w:t>
      </w:r>
      <w:r w:rsidRPr="00722811">
        <w:rPr>
          <w:rStyle w:val="IntenseEmphasis"/>
          <w:rFonts w:eastAsia="Garamond" w:cs="Calibri"/>
        </w:rPr>
        <w:t xml:space="preserve"> </w:t>
      </w:r>
      <w:r w:rsidRPr="00722811">
        <w:rPr>
          <w:rStyle w:val="IntenseEmphasis"/>
          <w:rFonts w:cs="Calibri"/>
        </w:rPr>
        <w:t>possible</w:t>
      </w:r>
      <w:r w:rsidRPr="00722811">
        <w:rPr>
          <w:rStyle w:val="IntenseEmphasis"/>
          <w:rFonts w:eastAsia="Garamond" w:cs="Calibri"/>
        </w:rPr>
        <w:t xml:space="preserve"> </w:t>
      </w:r>
      <w:r w:rsidRPr="00722811">
        <w:rPr>
          <w:rStyle w:val="IntenseEmphasis"/>
          <w:rFonts w:cs="Calibri"/>
        </w:rPr>
        <w:t>for</w:t>
      </w:r>
      <w:r w:rsidRPr="00722811">
        <w:rPr>
          <w:rStyle w:val="IntenseEmphasis"/>
          <w:rFonts w:eastAsia="Garamond" w:cs="Calibri"/>
        </w:rPr>
        <w:t xml:space="preserve"> </w:t>
      </w:r>
      <w:r w:rsidRPr="00722811">
        <w:rPr>
          <w:rStyle w:val="IntenseEmphasis"/>
          <w:rFonts w:cs="Calibri"/>
        </w:rPr>
        <w:t>a</w:t>
      </w:r>
      <w:r w:rsidRPr="00722811">
        <w:rPr>
          <w:rStyle w:val="IntenseEmphasis"/>
          <w:rFonts w:eastAsia="Garamond" w:cs="Calibri"/>
        </w:rPr>
        <w:t xml:space="preserve"> </w:t>
      </w:r>
      <w:r w:rsidRPr="00722811">
        <w:rPr>
          <w:rStyle w:val="IntenseEmphasis"/>
          <w:rFonts w:cs="Calibri"/>
        </w:rPr>
        <w:t>dream</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unfettered</w:t>
      </w:r>
      <w:r w:rsidRPr="00722811">
        <w:rPr>
          <w:rStyle w:val="IntenseEmphasis"/>
          <w:rFonts w:eastAsia="Garamond" w:cs="Calibri"/>
        </w:rPr>
        <w:t xml:space="preserve"> </w:t>
      </w:r>
      <w:r w:rsidRPr="00722811">
        <w:rPr>
          <w:rStyle w:val="IntenseEmphasis"/>
          <w:rFonts w:cs="Calibri"/>
        </w:rPr>
        <w:t>ethics,</w:t>
      </w:r>
      <w:r w:rsidRPr="00722811">
        <w:rPr>
          <w:rStyle w:val="IntenseEmphasis"/>
          <w:rFonts w:eastAsia="Garamond" w:cs="Calibri"/>
        </w:rPr>
        <w:t xml:space="preserve"> </w:t>
      </w:r>
      <w:r w:rsidRPr="00722811">
        <w:rPr>
          <w:rStyle w:val="Emphasis"/>
          <w:rFonts w:cs="Calibri"/>
        </w:rPr>
        <w:t>a</w:t>
      </w:r>
      <w:r w:rsidRPr="00722811">
        <w:rPr>
          <w:rStyle w:val="Emphasis"/>
          <w:rFonts w:eastAsia="Garamond" w:cs="Calibri"/>
        </w:rPr>
        <w:t xml:space="preserve"> </w:t>
      </w:r>
      <w:r w:rsidRPr="00722811">
        <w:rPr>
          <w:rStyle w:val="Emphasis"/>
          <w:rFonts w:cs="Calibri"/>
        </w:rPr>
        <w:t>dream</w:t>
      </w:r>
      <w:r w:rsidRPr="00722811">
        <w:rPr>
          <w:rStyle w:val="Emphasis"/>
          <w:rFonts w:eastAsia="Garamond" w:cs="Calibri"/>
        </w:rPr>
        <w:t xml:space="preserve"> </w:t>
      </w:r>
      <w:r w:rsidRPr="00722811">
        <w:rPr>
          <w:rStyle w:val="Emphasis"/>
          <w:rFonts w:cs="Calibri"/>
        </w:rPr>
        <w:t>of</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Settlement</w:t>
      </w:r>
      <w:r w:rsidRPr="00722811">
        <w:rPr>
          <w:rStyle w:val="Emphasis"/>
          <w:rFonts w:eastAsia="Garamond" w:cs="Calibri"/>
        </w:rPr>
        <w:t xml:space="preserve"> </w:t>
      </w:r>
      <w:r w:rsidRPr="00722811">
        <w:rPr>
          <w:rStyle w:val="Emphasis"/>
          <w:rFonts w:cs="Calibri"/>
        </w:rPr>
        <w:t>and</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Slave</w:t>
      </w:r>
      <w:r w:rsidRPr="00722811">
        <w:rPr>
          <w:rStyle w:val="Emphasis"/>
          <w:rFonts w:eastAsia="Garamond" w:cs="Calibri"/>
        </w:rPr>
        <w:t xml:space="preserve"> </w:t>
      </w:r>
      <w:r w:rsidRPr="00722811">
        <w:rPr>
          <w:rStyle w:val="Emphasis"/>
          <w:rFonts w:cs="Calibri"/>
        </w:rPr>
        <w:t>estate</w:t>
      </w:r>
      <w:r w:rsidRPr="00722811">
        <w:rPr>
          <w:rStyle w:val="Emphasis"/>
          <w:rFonts w:eastAsia="Garamond" w:cs="Calibri"/>
        </w:rPr>
        <w:t>’</w:t>
      </w:r>
      <w:r w:rsidRPr="00722811">
        <w:rPr>
          <w:rStyle w:val="Emphasis"/>
          <w:rFonts w:cs="Calibri"/>
        </w:rPr>
        <w:t>s</w:t>
      </w:r>
      <w:r w:rsidRPr="00722811">
        <w:rPr>
          <w:rStyle w:val="Emphasis"/>
          <w:rFonts w:eastAsia="Garamond" w:cs="Calibri"/>
        </w:rPr>
        <w:t xml:space="preserve"> </w:t>
      </w:r>
      <w:r w:rsidRPr="00722811">
        <w:rPr>
          <w:rStyle w:val="Emphasis"/>
          <w:rFonts w:cs="Calibri"/>
        </w:rPr>
        <w:t>destruction</w:t>
      </w:r>
      <w:r w:rsidRPr="00722811">
        <w:rPr>
          <w:rStyle w:val="IntenseEmphasis"/>
          <w:rFonts w:cs="Calibri"/>
        </w:rPr>
        <w:t>,</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manifest</w:t>
      </w:r>
      <w:r w:rsidRPr="00722811">
        <w:rPr>
          <w:rStyle w:val="IntenseEmphasis"/>
          <w:rFonts w:eastAsia="Garamond" w:cs="Calibri"/>
        </w:rPr>
        <w:t xml:space="preserve"> </w:t>
      </w:r>
      <w:r w:rsidRPr="00722811">
        <w:rPr>
          <w:rStyle w:val="IntenseEmphasis"/>
          <w:rFonts w:cs="Calibri"/>
        </w:rPr>
        <w:t>itself</w:t>
      </w:r>
      <w:r w:rsidRPr="00722811">
        <w:rPr>
          <w:rFonts w:eastAsia="Garamond" w:cs="Calibri"/>
          <w:sz w:val="16"/>
        </w:rPr>
        <w:t xml:space="preserve"> </w:t>
      </w:r>
      <w:r w:rsidRPr="00722811">
        <w:rPr>
          <w:rFonts w:cs="Calibri"/>
          <w:sz w:val="16"/>
        </w:rPr>
        <w:t>at</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ethical</w:t>
      </w:r>
      <w:r w:rsidRPr="00722811">
        <w:rPr>
          <w:rFonts w:eastAsia="Garamond" w:cs="Calibri"/>
          <w:sz w:val="16"/>
        </w:rPr>
        <w:t xml:space="preserve"> </w:t>
      </w:r>
      <w:r w:rsidRPr="00722811">
        <w:rPr>
          <w:rFonts w:cs="Calibri"/>
          <w:sz w:val="16"/>
        </w:rPr>
        <w:t>core</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cinematic</w:t>
      </w:r>
      <w:r w:rsidRPr="00722811">
        <w:rPr>
          <w:rFonts w:eastAsia="Garamond" w:cs="Calibri"/>
          <w:sz w:val="16"/>
        </w:rPr>
        <w:t xml:space="preserve"> </w:t>
      </w:r>
      <w:r w:rsidRPr="00722811">
        <w:rPr>
          <w:rFonts w:cs="Calibri"/>
          <w:sz w:val="16"/>
        </w:rPr>
        <w:t>discourse,</w:t>
      </w:r>
      <w:r w:rsidRPr="00722811">
        <w:rPr>
          <w:rFonts w:eastAsia="Garamond" w:cs="Calibri"/>
          <w:sz w:val="16"/>
        </w:rPr>
        <w:t xml:space="preserve"> </w:t>
      </w:r>
      <w:r w:rsidRPr="00722811">
        <w:rPr>
          <w:rStyle w:val="IntenseEmphasis"/>
          <w:rFonts w:cs="Calibri"/>
        </w:rPr>
        <w:t>when</w:t>
      </w:r>
      <w:r w:rsidRPr="00722811">
        <w:rPr>
          <w:rStyle w:val="IntenseEmphasis"/>
          <w:rFonts w:eastAsia="Garamond" w:cs="Calibri"/>
        </w:rPr>
        <w:t xml:space="preserve"> </w:t>
      </w:r>
      <w:r w:rsidRPr="00722811">
        <w:rPr>
          <w:rStyle w:val="IntenseEmphasis"/>
          <w:rFonts w:cs="Calibri"/>
        </w:rPr>
        <w:t>this</w:t>
      </w:r>
      <w:r w:rsidRPr="00722811">
        <w:rPr>
          <w:rStyle w:val="IntenseEmphasis"/>
          <w:rFonts w:eastAsia="Garamond" w:cs="Calibri"/>
        </w:rPr>
        <w:t xml:space="preserve"> </w:t>
      </w:r>
      <w:r w:rsidRPr="00722811">
        <w:rPr>
          <w:rStyle w:val="IntenseEmphasis"/>
          <w:rFonts w:cs="Calibri"/>
        </w:rPr>
        <w:t>dream</w:t>
      </w:r>
      <w:r w:rsidRPr="00722811">
        <w:rPr>
          <w:rStyle w:val="IntenseEmphasis"/>
          <w:rFonts w:eastAsia="Garamond" w:cs="Calibri"/>
        </w:rPr>
        <w:t xml:space="preserve"> </w:t>
      </w:r>
      <w:r w:rsidRPr="00722811">
        <w:rPr>
          <w:rStyle w:val="IntenseEmphasis"/>
          <w:rFonts w:cs="Calibri"/>
        </w:rPr>
        <w:t>is</w:t>
      </w:r>
      <w:r w:rsidRPr="00722811">
        <w:rPr>
          <w:rStyle w:val="IntenseEmphasis"/>
          <w:rFonts w:eastAsia="Garamond" w:cs="Calibri"/>
        </w:rPr>
        <w:t xml:space="preserve"> </w:t>
      </w:r>
      <w:r w:rsidRPr="00722811">
        <w:rPr>
          <w:rStyle w:val="IntenseEmphasis"/>
          <w:rFonts w:cs="Calibri"/>
        </w:rPr>
        <w:t>no</w:t>
      </w:r>
      <w:r w:rsidRPr="00722811">
        <w:rPr>
          <w:rStyle w:val="IntenseEmphasis"/>
          <w:rFonts w:eastAsia="Garamond" w:cs="Calibri"/>
        </w:rPr>
        <w:t xml:space="preserve"> </w:t>
      </w:r>
      <w:r w:rsidRPr="00722811">
        <w:rPr>
          <w:rStyle w:val="IntenseEmphasis"/>
          <w:rFonts w:cs="Calibri"/>
        </w:rPr>
        <w:t>longer</w:t>
      </w:r>
      <w:r w:rsidRPr="00722811">
        <w:rPr>
          <w:rStyle w:val="IntenseEmphasis"/>
          <w:rFonts w:eastAsia="Garamond" w:cs="Calibri"/>
        </w:rPr>
        <w:t xml:space="preserve"> </w:t>
      </w:r>
      <w:r w:rsidRPr="00722811">
        <w:rPr>
          <w:rStyle w:val="IntenseEmphasis"/>
          <w:rFonts w:cs="Calibri"/>
        </w:rPr>
        <w:t>a</w:t>
      </w:r>
      <w:r w:rsidRPr="00722811">
        <w:rPr>
          <w:rStyle w:val="IntenseEmphasis"/>
          <w:rFonts w:eastAsia="Garamond" w:cs="Calibri"/>
        </w:rPr>
        <w:t xml:space="preserve"> </w:t>
      </w:r>
      <w:r w:rsidRPr="00722811">
        <w:rPr>
          <w:rStyle w:val="IntenseEmphasis"/>
          <w:rFonts w:cs="Calibri"/>
        </w:rPr>
        <w:t>constituent</w:t>
      </w:r>
      <w:r w:rsidRPr="00722811">
        <w:rPr>
          <w:rStyle w:val="IntenseEmphasis"/>
          <w:rFonts w:eastAsia="Garamond" w:cs="Calibri"/>
        </w:rPr>
        <w:t xml:space="preserve"> </w:t>
      </w:r>
      <w:r w:rsidRPr="00722811">
        <w:rPr>
          <w:rStyle w:val="IntenseEmphasis"/>
          <w:rFonts w:cs="Calibri"/>
        </w:rPr>
        <w:t>element</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political</w:t>
      </w:r>
      <w:r w:rsidRPr="00722811">
        <w:rPr>
          <w:rStyle w:val="IntenseEmphasis"/>
          <w:rFonts w:eastAsia="Garamond" w:cs="Calibri"/>
        </w:rPr>
        <w:t xml:space="preserve"> </w:t>
      </w:r>
      <w:r w:rsidRPr="00722811">
        <w:rPr>
          <w:rStyle w:val="IntenseEmphasis"/>
          <w:rFonts w:cs="Calibri"/>
        </w:rPr>
        <w:t>discourse</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streets</w:t>
      </w:r>
      <w:r w:rsidRPr="00722811">
        <w:rPr>
          <w:rFonts w:eastAsia="Garamond" w:cs="Calibri"/>
          <w:sz w:val="16"/>
        </w:rPr>
        <w:t xml:space="preserve"> </w:t>
      </w:r>
      <w:r w:rsidRPr="00722811">
        <w:rPr>
          <w:rFonts w:cs="Calibri"/>
          <w:sz w:val="16"/>
        </w:rPr>
        <w:t>nor</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intellectual</w:t>
      </w:r>
      <w:r w:rsidRPr="00722811">
        <w:rPr>
          <w:rFonts w:eastAsia="Garamond" w:cs="Calibri"/>
          <w:sz w:val="16"/>
        </w:rPr>
        <w:t xml:space="preserve"> </w:t>
      </w:r>
      <w:r w:rsidRPr="00722811">
        <w:rPr>
          <w:rFonts w:cs="Calibri"/>
          <w:sz w:val="16"/>
        </w:rPr>
        <w:t>discourse</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academy?</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answer</w:t>
      </w:r>
      <w:r w:rsidRPr="00722811">
        <w:rPr>
          <w:rFonts w:eastAsia="Garamond" w:cs="Calibri"/>
          <w:sz w:val="16"/>
        </w:rPr>
        <w:t xml:space="preserve"> </w:t>
      </w:r>
      <w:r w:rsidRPr="00722811">
        <w:rPr>
          <w:rFonts w:cs="Calibri"/>
          <w:sz w:val="16"/>
        </w:rPr>
        <w:t>is</w:t>
      </w:r>
      <w:r w:rsidRPr="00722811">
        <w:rPr>
          <w:rFonts w:eastAsia="Garamond" w:cs="Calibri"/>
          <w:sz w:val="16"/>
        </w:rPr>
        <w:t xml:space="preserve"> “</w:t>
      </w:r>
      <w:r w:rsidRPr="00722811">
        <w:rPr>
          <w:rFonts w:cs="Calibri"/>
          <w:sz w:val="16"/>
        </w:rPr>
        <w:t>no</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sense</w:t>
      </w:r>
      <w:r w:rsidRPr="00722811">
        <w:rPr>
          <w:rFonts w:eastAsia="Garamond" w:cs="Calibri"/>
          <w:sz w:val="16"/>
        </w:rPr>
        <w:t xml:space="preserve"> </w:t>
      </w:r>
      <w:r w:rsidRPr="00722811">
        <w:rPr>
          <w:rFonts w:cs="Calibri"/>
          <w:sz w:val="16"/>
        </w:rPr>
        <w:t>that,</w:t>
      </w:r>
      <w:r w:rsidRPr="00722811">
        <w:rPr>
          <w:rFonts w:eastAsia="Garamond" w:cs="Calibri"/>
          <w:sz w:val="16"/>
        </w:rPr>
        <w:t xml:space="preserve"> </w:t>
      </w:r>
      <w:r w:rsidRPr="00722811">
        <w:rPr>
          <w:rFonts w:cs="Calibri"/>
          <w:sz w:val="16"/>
        </w:rPr>
        <w:t>as</w:t>
      </w:r>
      <w:r w:rsidRPr="00722811">
        <w:rPr>
          <w:rFonts w:eastAsia="Garamond" w:cs="Calibri"/>
          <w:sz w:val="16"/>
        </w:rPr>
        <w:t xml:space="preserve"> </w:t>
      </w:r>
      <w:r w:rsidRPr="00722811">
        <w:rPr>
          <w:rFonts w:cs="Calibri"/>
          <w:sz w:val="16"/>
        </w:rPr>
        <w:t>history</w:t>
      </w:r>
      <w:r w:rsidRPr="00722811">
        <w:rPr>
          <w:rFonts w:eastAsia="Garamond" w:cs="Calibri"/>
          <w:sz w:val="16"/>
        </w:rPr>
        <w:t xml:space="preserve"> </w:t>
      </w:r>
      <w:r w:rsidRPr="00722811">
        <w:rPr>
          <w:rFonts w:cs="Calibri"/>
          <w:sz w:val="16"/>
        </w:rPr>
        <w:t>has</w:t>
      </w:r>
      <w:r w:rsidRPr="00722811">
        <w:rPr>
          <w:rFonts w:eastAsia="Garamond" w:cs="Calibri"/>
          <w:sz w:val="16"/>
        </w:rPr>
        <w:t xml:space="preserve"> </w:t>
      </w:r>
      <w:r w:rsidRPr="00722811">
        <w:rPr>
          <w:rFonts w:cs="Calibri"/>
          <w:sz w:val="16"/>
        </w:rPr>
        <w:t>shown,</w:t>
      </w:r>
      <w:r w:rsidRPr="00722811">
        <w:rPr>
          <w:rFonts w:eastAsia="Garamond" w:cs="Calibri"/>
          <w:sz w:val="16"/>
        </w:rPr>
        <w:t xml:space="preserve"> </w:t>
      </w:r>
      <w:r w:rsidRPr="00722811">
        <w:rPr>
          <w:rFonts w:cs="Calibri"/>
          <w:sz w:val="16"/>
        </w:rPr>
        <w:t>what</w:t>
      </w:r>
      <w:r w:rsidRPr="00722811">
        <w:rPr>
          <w:rFonts w:eastAsia="Garamond" w:cs="Calibri"/>
          <w:sz w:val="16"/>
        </w:rPr>
        <w:t xml:space="preserve"> </w:t>
      </w:r>
      <w:r w:rsidRPr="00722811">
        <w:rPr>
          <w:rFonts w:cs="Calibri"/>
          <w:sz w:val="16"/>
        </w:rPr>
        <w:t>cannot</w:t>
      </w:r>
      <w:r w:rsidRPr="00722811">
        <w:rPr>
          <w:rFonts w:eastAsia="Garamond" w:cs="Calibri"/>
          <w:sz w:val="16"/>
        </w:rPr>
        <w:t xml:space="preserve"> </w:t>
      </w:r>
      <w:r w:rsidRPr="00722811">
        <w:rPr>
          <w:rFonts w:cs="Calibri"/>
          <w:sz w:val="16"/>
        </w:rPr>
        <w:t>be</w:t>
      </w:r>
      <w:r w:rsidRPr="00722811">
        <w:rPr>
          <w:rFonts w:eastAsia="Garamond" w:cs="Calibri"/>
          <w:sz w:val="16"/>
        </w:rPr>
        <w:t xml:space="preserve"> </w:t>
      </w:r>
      <w:r w:rsidRPr="00722811">
        <w:rPr>
          <w:rFonts w:cs="Calibri"/>
          <w:sz w:val="16"/>
        </w:rPr>
        <w:t>articulated</w:t>
      </w:r>
      <w:r w:rsidRPr="00722811">
        <w:rPr>
          <w:rFonts w:eastAsia="Garamond" w:cs="Calibri"/>
          <w:sz w:val="16"/>
        </w:rPr>
        <w:t xml:space="preserve"> </w:t>
      </w:r>
      <w:r w:rsidRPr="00722811">
        <w:rPr>
          <w:rFonts w:cs="Calibri"/>
          <w:sz w:val="16"/>
        </w:rPr>
        <w:t>as</w:t>
      </w:r>
      <w:r w:rsidRPr="00722811">
        <w:rPr>
          <w:rFonts w:eastAsia="Garamond" w:cs="Calibri"/>
          <w:sz w:val="16"/>
        </w:rPr>
        <w:t xml:space="preserve"> </w:t>
      </w:r>
      <w:r w:rsidRPr="00722811">
        <w:rPr>
          <w:rFonts w:cs="Calibri"/>
          <w:sz w:val="16"/>
        </w:rPr>
        <w:t>political</w:t>
      </w:r>
      <w:r w:rsidRPr="00722811">
        <w:rPr>
          <w:rFonts w:eastAsia="Garamond" w:cs="Calibri"/>
          <w:sz w:val="16"/>
        </w:rPr>
        <w:t xml:space="preserve"> </w:t>
      </w:r>
      <w:r w:rsidRPr="00722811">
        <w:rPr>
          <w:rFonts w:cs="Calibri"/>
          <w:sz w:val="16"/>
        </w:rPr>
        <w:t>discourse</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streets</w:t>
      </w:r>
      <w:r w:rsidRPr="00722811">
        <w:rPr>
          <w:rFonts w:eastAsia="Garamond" w:cs="Calibri"/>
          <w:sz w:val="16"/>
        </w:rPr>
        <w:t xml:space="preserve"> </w:t>
      </w:r>
      <w:r w:rsidRPr="00722811">
        <w:rPr>
          <w:rFonts w:cs="Calibri"/>
          <w:sz w:val="16"/>
        </w:rPr>
        <w:t>is</w:t>
      </w:r>
      <w:r w:rsidRPr="00722811">
        <w:rPr>
          <w:rFonts w:eastAsia="Garamond" w:cs="Calibri"/>
          <w:sz w:val="16"/>
        </w:rPr>
        <w:t xml:space="preserve"> </w:t>
      </w:r>
      <w:r w:rsidRPr="00722811">
        <w:rPr>
          <w:rFonts w:cs="Calibri"/>
          <w:sz w:val="16"/>
        </w:rPr>
        <w:t>doubly</w:t>
      </w:r>
      <w:r w:rsidRPr="00722811">
        <w:rPr>
          <w:rFonts w:eastAsia="Garamond" w:cs="Calibri"/>
          <w:sz w:val="16"/>
        </w:rPr>
        <w:t xml:space="preserve"> </w:t>
      </w:r>
      <w:r w:rsidRPr="00722811">
        <w:rPr>
          <w:rFonts w:cs="Calibri"/>
          <w:sz w:val="16"/>
        </w:rPr>
        <w:t>foreclosed</w:t>
      </w:r>
      <w:r w:rsidRPr="00722811">
        <w:rPr>
          <w:rFonts w:eastAsia="Garamond" w:cs="Calibri"/>
          <w:sz w:val="16"/>
        </w:rPr>
        <w:t xml:space="preserve"> </w:t>
      </w:r>
      <w:r w:rsidRPr="00722811">
        <w:rPr>
          <w:rFonts w:cs="Calibri"/>
          <w:sz w:val="16"/>
        </w:rPr>
        <w:t>upon</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screenplays</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scholarly</w:t>
      </w:r>
      <w:r w:rsidRPr="00722811">
        <w:rPr>
          <w:rFonts w:eastAsia="Garamond" w:cs="Calibri"/>
          <w:sz w:val="16"/>
        </w:rPr>
        <w:t xml:space="preserve"> </w:t>
      </w:r>
      <w:r w:rsidRPr="00722811">
        <w:rPr>
          <w:rFonts w:cs="Calibri"/>
          <w:sz w:val="16"/>
        </w:rPr>
        <w:t>prose;</w:t>
      </w:r>
      <w:r w:rsidRPr="00722811">
        <w:rPr>
          <w:rFonts w:eastAsia="Garamond" w:cs="Calibri"/>
          <w:sz w:val="16"/>
        </w:rPr>
        <w:t xml:space="preserve"> </w:t>
      </w:r>
      <w:r w:rsidRPr="00722811">
        <w:rPr>
          <w:rFonts w:cs="Calibri"/>
          <w:sz w:val="16"/>
        </w:rPr>
        <w:t>but</w:t>
      </w:r>
      <w:r w:rsidRPr="00722811">
        <w:rPr>
          <w:rFonts w:eastAsia="Garamond" w:cs="Calibri"/>
          <w:sz w:val="16"/>
        </w:rPr>
        <w:t xml:space="preserve"> “</w:t>
      </w:r>
      <w:r w:rsidRPr="00722811">
        <w:rPr>
          <w:rFonts w:cs="Calibri"/>
          <w:sz w:val="16"/>
        </w:rPr>
        <w:t>yes</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sense</w:t>
      </w:r>
      <w:r w:rsidRPr="00722811">
        <w:rPr>
          <w:rFonts w:eastAsia="Garamond" w:cs="Calibri"/>
          <w:sz w:val="16"/>
        </w:rPr>
        <w:t xml:space="preserve"> </w:t>
      </w:r>
      <w:r w:rsidRPr="00722811">
        <w:rPr>
          <w:rFonts w:cs="Calibri"/>
          <w:sz w:val="16"/>
        </w:rPr>
        <w:t>that</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Style w:val="IntenseEmphasis"/>
          <w:rFonts w:cs="Calibri"/>
        </w:rPr>
        <w:t>even</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most</w:t>
      </w:r>
      <w:r w:rsidRPr="00722811">
        <w:rPr>
          <w:rStyle w:val="IntenseEmphasis"/>
          <w:rFonts w:eastAsia="Garamond" w:cs="Calibri"/>
        </w:rPr>
        <w:t xml:space="preserve"> </w:t>
      </w:r>
      <w:r w:rsidRPr="00722811">
        <w:rPr>
          <w:rStyle w:val="IntenseEmphasis"/>
          <w:rFonts w:cs="Calibri"/>
        </w:rPr>
        <w:t>taciturn</w:t>
      </w:r>
      <w:r w:rsidRPr="00722811">
        <w:rPr>
          <w:rStyle w:val="IntenseEmphasis"/>
          <w:rFonts w:eastAsia="Garamond" w:cs="Calibri"/>
        </w:rPr>
        <w:t xml:space="preserve"> </w:t>
      </w:r>
      <w:r w:rsidRPr="00722811">
        <w:rPr>
          <w:rStyle w:val="IntenseEmphasis"/>
          <w:rFonts w:cs="Calibri"/>
        </w:rPr>
        <w:t>historical</w:t>
      </w:r>
      <w:r w:rsidRPr="00722811">
        <w:rPr>
          <w:rStyle w:val="IntenseEmphasis"/>
          <w:rFonts w:eastAsia="Garamond" w:cs="Calibri"/>
        </w:rPr>
        <w:t xml:space="preserve"> </w:t>
      </w:r>
      <w:r w:rsidRPr="00722811">
        <w:rPr>
          <w:rStyle w:val="IntenseEmphasis"/>
          <w:rFonts w:cs="Calibri"/>
        </w:rPr>
        <w:t>moments</w:t>
      </w:r>
      <w:r w:rsidRPr="00722811">
        <w:rPr>
          <w:rStyle w:val="IntenseEmphasis"/>
          <w:rFonts w:eastAsia="Garamond" w:cs="Calibri"/>
        </w:rPr>
        <w:t xml:space="preserve"> </w:t>
      </w:r>
      <w:r w:rsidRPr="00722811">
        <w:rPr>
          <w:rStyle w:val="IntenseEmphasis"/>
          <w:rFonts w:cs="Calibri"/>
        </w:rPr>
        <w:t>such</w:t>
      </w:r>
      <w:r w:rsidRPr="00722811">
        <w:rPr>
          <w:rStyle w:val="IntenseEmphasis"/>
          <w:rFonts w:eastAsia="Garamond" w:cs="Calibri"/>
        </w:rPr>
        <w:t xml:space="preserve"> </w:t>
      </w:r>
      <w:r w:rsidRPr="00722811">
        <w:rPr>
          <w:rStyle w:val="IntenseEmphasis"/>
          <w:rFonts w:cs="Calibri"/>
        </w:rPr>
        <w:t>as</w:t>
      </w:r>
      <w:r w:rsidRPr="00722811">
        <w:rPr>
          <w:rStyle w:val="IntenseEmphasis"/>
          <w:rFonts w:eastAsia="Garamond" w:cs="Calibri"/>
        </w:rPr>
        <w:t xml:space="preserve"> </w:t>
      </w:r>
      <w:r w:rsidRPr="00722811">
        <w:rPr>
          <w:rStyle w:val="IntenseEmphasis"/>
          <w:rFonts w:cs="Calibri"/>
        </w:rPr>
        <w:t>ours,</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grammar</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Black</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Red</w:t>
      </w:r>
      <w:r w:rsidRPr="00722811">
        <w:rPr>
          <w:rStyle w:val="IntenseEmphasis"/>
          <w:rFonts w:eastAsia="Garamond" w:cs="Calibri"/>
        </w:rPr>
        <w:t xml:space="preserve"> </w:t>
      </w:r>
      <w:r w:rsidRPr="00722811">
        <w:rPr>
          <w:rStyle w:val="IntenseEmphasis"/>
          <w:rFonts w:cs="Calibri"/>
        </w:rPr>
        <w:t>suffering</w:t>
      </w:r>
      <w:r w:rsidRPr="00722811">
        <w:rPr>
          <w:rStyle w:val="IntenseEmphasis"/>
          <w:rFonts w:eastAsia="Garamond" w:cs="Calibri"/>
        </w:rPr>
        <w:t xml:space="preserve"> </w:t>
      </w:r>
      <w:r w:rsidRPr="00722811">
        <w:rPr>
          <w:rStyle w:val="IntenseEmphasis"/>
          <w:rFonts w:cs="Calibri"/>
        </w:rPr>
        <w:t>breaks</w:t>
      </w:r>
      <w:r w:rsidRPr="00722811">
        <w:rPr>
          <w:rStyle w:val="IntenseEmphasis"/>
          <w:rFonts w:eastAsia="Garamond" w:cs="Calibri"/>
        </w:rPr>
        <w:t xml:space="preserve"> </w:t>
      </w:r>
      <w:r w:rsidRPr="00722811">
        <w:rPr>
          <w:rStyle w:val="IntenseEmphasis"/>
          <w:rFonts w:cs="Calibri"/>
        </w:rPr>
        <w:t>in</w:t>
      </w:r>
      <w:r w:rsidRPr="00722811">
        <w:rPr>
          <w:rStyle w:val="IntenseEmphasis"/>
          <w:rFonts w:eastAsia="Garamond" w:cs="Calibri"/>
        </w:rPr>
        <w:t xml:space="preserve"> </w:t>
      </w:r>
      <w:r w:rsidRPr="00722811">
        <w:rPr>
          <w:rStyle w:val="IntenseEmphasis"/>
          <w:rFonts w:cs="Calibri"/>
        </w:rPr>
        <w:t>on</w:t>
      </w:r>
      <w:r w:rsidRPr="00722811">
        <w:rPr>
          <w:rStyle w:val="IntenseEmphasis"/>
          <w:rFonts w:eastAsia="Garamond" w:cs="Calibri"/>
        </w:rPr>
        <w:t xml:space="preserve"> </w:t>
      </w:r>
      <w:r w:rsidRPr="00722811">
        <w:rPr>
          <w:rStyle w:val="IntenseEmphasis"/>
          <w:rFonts w:cs="Calibri"/>
        </w:rPr>
        <w:t>this</w:t>
      </w:r>
      <w:r w:rsidRPr="00722811">
        <w:rPr>
          <w:rStyle w:val="IntenseEmphasis"/>
          <w:rFonts w:eastAsia="Garamond" w:cs="Calibri"/>
        </w:rPr>
        <w:t xml:space="preserve"> </w:t>
      </w:r>
      <w:r w:rsidRPr="00722811">
        <w:rPr>
          <w:rStyle w:val="IntenseEmphasis"/>
          <w:rFonts w:cs="Calibri"/>
        </w:rPr>
        <w:t>foreclosure</w:t>
      </w:r>
      <w:r w:rsidRPr="00722811">
        <w:rPr>
          <w:rFonts w:cs="Calibri"/>
          <w:sz w:val="16"/>
        </w:rPr>
        <w:t>,</w:t>
      </w:r>
      <w:r w:rsidRPr="00722811">
        <w:rPr>
          <w:rFonts w:eastAsia="Garamond" w:cs="Calibri"/>
          <w:sz w:val="16"/>
        </w:rPr>
        <w:t xml:space="preserve"> </w:t>
      </w:r>
      <w:r w:rsidRPr="00722811">
        <w:rPr>
          <w:rFonts w:cs="Calibri"/>
          <w:sz w:val="16"/>
        </w:rPr>
        <w:t>albeit</w:t>
      </w:r>
      <w:r w:rsidRPr="00722811">
        <w:rPr>
          <w:rFonts w:eastAsia="Garamond" w:cs="Calibri"/>
          <w:sz w:val="16"/>
        </w:rPr>
        <w:t xml:space="preserve"> </w:t>
      </w:r>
      <w:r w:rsidRPr="00722811">
        <w:rPr>
          <w:rFonts w:cs="Calibri"/>
          <w:sz w:val="16"/>
        </w:rPr>
        <w:t>like</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somatic</w:t>
      </w:r>
      <w:r w:rsidRPr="00722811">
        <w:rPr>
          <w:rFonts w:eastAsia="Garamond" w:cs="Calibri"/>
          <w:sz w:val="16"/>
        </w:rPr>
        <w:t xml:space="preserve"> </w:t>
      </w:r>
      <w:r w:rsidRPr="00722811">
        <w:rPr>
          <w:rFonts w:cs="Calibri"/>
          <w:sz w:val="16"/>
        </w:rPr>
        <w:t>compliance</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hysterical</w:t>
      </w:r>
      <w:r w:rsidRPr="00722811">
        <w:rPr>
          <w:rFonts w:eastAsia="Garamond" w:cs="Calibri"/>
          <w:sz w:val="16"/>
        </w:rPr>
        <w:t xml:space="preserve"> </w:t>
      </w:r>
      <w:r w:rsidRPr="00722811">
        <w:rPr>
          <w:rFonts w:cs="Calibri"/>
          <w:sz w:val="16"/>
        </w:rPr>
        <w:t>symptoms</w:t>
      </w:r>
      <w:r w:rsidRPr="00722811">
        <w:rPr>
          <w:rFonts w:eastAsia="Garamond" w:cs="Calibri"/>
          <w:sz w:val="16"/>
        </w:rPr>
        <w:t>—</w:t>
      </w:r>
      <w:r w:rsidRPr="00722811">
        <w:rPr>
          <w:rFonts w:cs="Calibri"/>
          <w:sz w:val="16"/>
        </w:rPr>
        <w:t>it</w:t>
      </w:r>
      <w:r w:rsidRPr="00722811">
        <w:rPr>
          <w:rFonts w:eastAsia="Garamond" w:cs="Calibri"/>
          <w:sz w:val="16"/>
        </w:rPr>
        <w:t xml:space="preserve"> </w:t>
      </w:r>
      <w:r w:rsidRPr="00722811">
        <w:rPr>
          <w:rFonts w:cs="Calibri"/>
          <w:sz w:val="16"/>
        </w:rPr>
        <w:t>registers</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both</w:t>
      </w:r>
      <w:r w:rsidRPr="00722811">
        <w:rPr>
          <w:rFonts w:eastAsia="Garamond" w:cs="Calibri"/>
          <w:sz w:val="16"/>
        </w:rPr>
        <w:t xml:space="preserve"> </w:t>
      </w:r>
      <w:r w:rsidRPr="00722811">
        <w:rPr>
          <w:rFonts w:cs="Calibri"/>
          <w:sz w:val="16"/>
        </w:rPr>
        <w:t>cinema</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scholarship</w:t>
      </w:r>
      <w:r w:rsidRPr="00722811">
        <w:rPr>
          <w:rFonts w:eastAsia="Garamond" w:cs="Calibri"/>
          <w:sz w:val="16"/>
        </w:rPr>
        <w:t xml:space="preserve"> </w:t>
      </w:r>
      <w:r w:rsidRPr="00722811">
        <w:rPr>
          <w:rFonts w:cs="Calibri"/>
          <w:sz w:val="16"/>
        </w:rPr>
        <w:t>as</w:t>
      </w:r>
      <w:r w:rsidRPr="00722811">
        <w:rPr>
          <w:rFonts w:eastAsia="Garamond" w:cs="Calibri"/>
          <w:sz w:val="16"/>
        </w:rPr>
        <w:t xml:space="preserve"> </w:t>
      </w:r>
      <w:r w:rsidRPr="00722811">
        <w:rPr>
          <w:rFonts w:cs="Calibri"/>
          <w:sz w:val="16"/>
        </w:rPr>
        <w:t>symptoms</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awareness</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structural</w:t>
      </w:r>
      <w:r w:rsidRPr="00722811">
        <w:rPr>
          <w:rFonts w:eastAsia="Garamond" w:cs="Calibri"/>
          <w:sz w:val="16"/>
        </w:rPr>
        <w:t xml:space="preserve"> </w:t>
      </w:r>
      <w:r w:rsidRPr="00722811">
        <w:rPr>
          <w:rFonts w:cs="Calibri"/>
          <w:sz w:val="16"/>
        </w:rPr>
        <w:t>antagonisms.</w:t>
      </w:r>
      <w:r w:rsidRPr="00722811">
        <w:rPr>
          <w:rFonts w:eastAsia="Garamond" w:cs="Calibri"/>
          <w:sz w:val="16"/>
        </w:rPr>
        <w:t xml:space="preserve"> </w:t>
      </w:r>
      <w:r w:rsidRPr="00722811">
        <w:rPr>
          <w:rFonts w:cs="Calibri"/>
          <w:sz w:val="16"/>
        </w:rPr>
        <w:t>Between</w:t>
      </w:r>
      <w:r w:rsidRPr="00722811">
        <w:rPr>
          <w:rFonts w:eastAsia="Garamond" w:cs="Calibri"/>
          <w:sz w:val="16"/>
        </w:rPr>
        <w:t xml:space="preserve"> </w:t>
      </w:r>
      <w:r w:rsidRPr="00722811">
        <w:rPr>
          <w:rFonts w:cs="Calibri"/>
          <w:sz w:val="16"/>
        </w:rPr>
        <w:t>1967</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1980,</w:t>
      </w:r>
      <w:r w:rsidRPr="00722811">
        <w:rPr>
          <w:rFonts w:eastAsia="Garamond" w:cs="Calibri"/>
          <w:sz w:val="16"/>
        </w:rPr>
        <w:t xml:space="preserve"> </w:t>
      </w:r>
      <w:r w:rsidRPr="00722811">
        <w:rPr>
          <w:rFonts w:cs="Calibri"/>
          <w:sz w:val="16"/>
        </w:rPr>
        <w:t>we</w:t>
      </w:r>
      <w:r w:rsidRPr="00722811">
        <w:rPr>
          <w:rFonts w:eastAsia="Garamond" w:cs="Calibri"/>
          <w:sz w:val="16"/>
        </w:rPr>
        <w:t xml:space="preserve"> </w:t>
      </w:r>
      <w:r w:rsidRPr="00722811">
        <w:rPr>
          <w:rFonts w:cs="Calibri"/>
          <w:sz w:val="16"/>
        </w:rPr>
        <w:t>could</w:t>
      </w:r>
      <w:r w:rsidRPr="00722811">
        <w:rPr>
          <w:rFonts w:eastAsia="Garamond" w:cs="Calibri"/>
          <w:sz w:val="16"/>
        </w:rPr>
        <w:t xml:space="preserve"> </w:t>
      </w:r>
      <w:r w:rsidRPr="00722811">
        <w:rPr>
          <w:rFonts w:cs="Calibri"/>
          <w:sz w:val="16"/>
        </w:rPr>
        <w:t>think</w:t>
      </w:r>
      <w:r w:rsidRPr="00722811">
        <w:rPr>
          <w:rFonts w:eastAsia="Garamond" w:cs="Calibri"/>
          <w:sz w:val="16"/>
        </w:rPr>
        <w:t xml:space="preserve"> </w:t>
      </w:r>
      <w:r w:rsidRPr="00722811">
        <w:rPr>
          <w:rFonts w:cs="Calibri"/>
          <w:sz w:val="16"/>
        </w:rPr>
        <w:t>cinematically</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intellectually</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Blackness</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Redness</w:t>
      </w:r>
      <w:r w:rsidRPr="00722811">
        <w:rPr>
          <w:rFonts w:eastAsia="Garamond" w:cs="Calibri"/>
          <w:sz w:val="16"/>
        </w:rPr>
        <w:t xml:space="preserve"> </w:t>
      </w:r>
      <w:r w:rsidRPr="00722811">
        <w:rPr>
          <w:rFonts w:cs="Calibri"/>
          <w:sz w:val="16"/>
        </w:rPr>
        <w:t>as</w:t>
      </w:r>
      <w:r w:rsidRPr="00722811">
        <w:rPr>
          <w:rFonts w:eastAsia="Garamond" w:cs="Calibri"/>
          <w:sz w:val="16"/>
        </w:rPr>
        <w:t xml:space="preserve"> </w:t>
      </w:r>
      <w:r w:rsidRPr="00722811">
        <w:rPr>
          <w:rFonts w:cs="Calibri"/>
          <w:sz w:val="16"/>
        </w:rPr>
        <w:t>having</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coherence</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full-blown</w:t>
      </w:r>
      <w:r w:rsidRPr="00722811">
        <w:rPr>
          <w:rFonts w:eastAsia="Garamond" w:cs="Calibri"/>
          <w:sz w:val="16"/>
        </w:rPr>
        <w:t xml:space="preserve"> </w:t>
      </w:r>
      <w:r w:rsidRPr="00722811">
        <w:rPr>
          <w:rFonts w:cs="Calibri"/>
          <w:sz w:val="16"/>
        </w:rPr>
        <w:t>discourses.</w:t>
      </w:r>
      <w:r w:rsidRPr="00722811">
        <w:rPr>
          <w:rFonts w:eastAsia="Garamond" w:cs="Calibri"/>
          <w:sz w:val="16"/>
        </w:rPr>
        <w:t xml:space="preserve"> </w:t>
      </w:r>
      <w:r w:rsidRPr="00722811">
        <w:rPr>
          <w:rFonts w:cs="Calibri"/>
          <w:sz w:val="16"/>
        </w:rPr>
        <w:t>But</w:t>
      </w:r>
      <w:r w:rsidRPr="00722811">
        <w:rPr>
          <w:rFonts w:eastAsia="Garamond" w:cs="Calibri"/>
          <w:sz w:val="16"/>
        </w:rPr>
        <w:t xml:space="preserve"> </w:t>
      </w:r>
      <w:r w:rsidRPr="00722811">
        <w:rPr>
          <w:rFonts w:cs="Calibri"/>
          <w:sz w:val="16"/>
        </w:rPr>
        <w:t>from</w:t>
      </w:r>
      <w:r w:rsidRPr="00722811">
        <w:rPr>
          <w:rFonts w:eastAsia="Garamond" w:cs="Calibri"/>
          <w:sz w:val="16"/>
        </w:rPr>
        <w:t xml:space="preserve"> </w:t>
      </w:r>
      <w:r w:rsidRPr="00722811">
        <w:rPr>
          <w:rFonts w:cs="Calibri"/>
          <w:sz w:val="16"/>
        </w:rPr>
        <w:t>1980</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present,</w:t>
      </w:r>
      <w:r w:rsidRPr="00722811">
        <w:rPr>
          <w:rFonts w:eastAsia="Garamond" w:cs="Calibri"/>
          <w:sz w:val="16"/>
        </w:rPr>
        <w:t xml:space="preserve"> </w:t>
      </w:r>
      <w:r w:rsidRPr="00722811">
        <w:rPr>
          <w:rStyle w:val="IntenseEmphasis"/>
          <w:rFonts w:cs="Calibri"/>
        </w:rPr>
        <w:t>Blackness</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Redness</w:t>
      </w:r>
      <w:r w:rsidRPr="00722811">
        <w:rPr>
          <w:rStyle w:val="IntenseEmphasis"/>
          <w:rFonts w:eastAsia="Garamond" w:cs="Calibri"/>
        </w:rPr>
        <w:t xml:space="preserve"> </w:t>
      </w:r>
      <w:r w:rsidRPr="00722811">
        <w:rPr>
          <w:rStyle w:val="IntenseEmphasis"/>
          <w:rFonts w:cs="Calibri"/>
        </w:rPr>
        <w:t>manifests</w:t>
      </w:r>
      <w:r w:rsidRPr="00722811">
        <w:rPr>
          <w:rStyle w:val="IntenseEmphasis"/>
          <w:rFonts w:eastAsia="Garamond" w:cs="Calibri"/>
        </w:rPr>
        <w:t xml:space="preserve"> </w:t>
      </w:r>
      <w:r w:rsidRPr="00722811">
        <w:rPr>
          <w:rStyle w:val="IntenseEmphasis"/>
          <w:rFonts w:cs="Calibri"/>
        </w:rPr>
        <w:t>only</w:t>
      </w:r>
      <w:r w:rsidRPr="00722811">
        <w:rPr>
          <w:rStyle w:val="IntenseEmphasis"/>
          <w:rFonts w:eastAsia="Garamond" w:cs="Calibri"/>
        </w:rPr>
        <w:t xml:space="preserve"> </w:t>
      </w:r>
      <w:r w:rsidRPr="00722811">
        <w:rPr>
          <w:rStyle w:val="IntenseEmphasis"/>
          <w:rFonts w:cs="Calibri"/>
        </w:rPr>
        <w:t>in</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rebar</w:t>
      </w:r>
      <w:r w:rsidRPr="00722811">
        <w:rPr>
          <w:rStyle w:val="IntenseEmphasis"/>
          <w:rFonts w:eastAsia="Garamond" w:cs="Calibri"/>
        </w:rPr>
        <w:t xml:space="preserve"> </w:t>
      </w:r>
      <w:r w:rsidRPr="00722811">
        <w:rPr>
          <w:rStyle w:val="IntenseEmphasis"/>
          <w:rFonts w:cs="Calibri"/>
        </w:rPr>
        <w:t>of</w:t>
      </w:r>
      <w:r w:rsidRPr="00722811">
        <w:rPr>
          <w:rFonts w:eastAsia="Garamond" w:cs="Calibri"/>
          <w:sz w:val="16"/>
        </w:rPr>
        <w:t xml:space="preserve"> </w:t>
      </w:r>
      <w:r w:rsidRPr="00722811">
        <w:rPr>
          <w:rFonts w:cs="Calibri"/>
          <w:sz w:val="16"/>
        </w:rPr>
        <w:t>cinematic</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Style w:val="IntenseEmphasis"/>
          <w:rFonts w:cs="Calibri"/>
        </w:rPr>
        <w:t>intellectual</w:t>
      </w:r>
      <w:r w:rsidRPr="00722811">
        <w:rPr>
          <w:rStyle w:val="IntenseEmphasis"/>
          <w:rFonts w:eastAsia="Garamond" w:cs="Calibri"/>
        </w:rPr>
        <w:t xml:space="preserve"> </w:t>
      </w:r>
      <w:r w:rsidRPr="00722811">
        <w:rPr>
          <w:rStyle w:val="IntenseEmphasis"/>
          <w:rFonts w:cs="Calibri"/>
        </w:rPr>
        <w:t>(political)</w:t>
      </w:r>
      <w:r w:rsidRPr="00722811">
        <w:rPr>
          <w:rStyle w:val="IntenseEmphasis"/>
          <w:rFonts w:eastAsia="Garamond" w:cs="Calibri"/>
        </w:rPr>
        <w:t xml:space="preserve"> </w:t>
      </w:r>
      <w:r w:rsidRPr="00722811">
        <w:rPr>
          <w:rStyle w:val="IntenseEmphasis"/>
          <w:rFonts w:cs="Calibri"/>
        </w:rPr>
        <w:t>discourse</w:t>
      </w:r>
      <w:r w:rsidRPr="00722811">
        <w:rPr>
          <w:rFonts w:cs="Calibri"/>
          <w:sz w:val="16"/>
        </w:rPr>
        <w:t>,</w:t>
      </w:r>
      <w:r w:rsidRPr="00722811">
        <w:rPr>
          <w:rFonts w:eastAsia="Garamond" w:cs="Calibri"/>
          <w:sz w:val="16"/>
        </w:rPr>
        <w:t xml:space="preserve"> </w:t>
      </w:r>
      <w:r w:rsidRPr="00722811">
        <w:rPr>
          <w:rFonts w:cs="Calibri"/>
          <w:sz w:val="16"/>
        </w:rPr>
        <w:t>that</w:t>
      </w:r>
      <w:r w:rsidRPr="00722811">
        <w:rPr>
          <w:rFonts w:eastAsia="Garamond" w:cs="Calibri"/>
          <w:sz w:val="16"/>
        </w:rPr>
        <w:t xml:space="preserve"> </w:t>
      </w:r>
      <w:r w:rsidRPr="00722811">
        <w:rPr>
          <w:rFonts w:cs="Calibri"/>
          <w:sz w:val="16"/>
        </w:rPr>
        <w:t>is,</w:t>
      </w:r>
      <w:r w:rsidRPr="00722811">
        <w:rPr>
          <w:rFonts w:eastAsia="Garamond" w:cs="Calibri"/>
          <w:sz w:val="16"/>
        </w:rPr>
        <w:t xml:space="preserve"> </w:t>
      </w:r>
      <w:r w:rsidRPr="00722811">
        <w:rPr>
          <w:rStyle w:val="IntenseEmphasis"/>
          <w:rFonts w:cs="Calibri"/>
        </w:rPr>
        <w:t>as</w:t>
      </w:r>
      <w:r w:rsidRPr="00722811">
        <w:rPr>
          <w:rStyle w:val="IntenseEmphasis"/>
          <w:rFonts w:eastAsia="Garamond" w:cs="Calibri"/>
        </w:rPr>
        <w:t xml:space="preserve"> </w:t>
      </w:r>
      <w:r w:rsidRPr="00722811">
        <w:rPr>
          <w:rStyle w:val="IntenseEmphasis"/>
          <w:rFonts w:cs="Calibri"/>
        </w:rPr>
        <w:t>unspoken</w:t>
      </w:r>
      <w:r w:rsidRPr="00722811">
        <w:rPr>
          <w:rStyle w:val="IntenseEmphasis"/>
          <w:rFonts w:eastAsia="Garamond" w:cs="Calibri"/>
        </w:rPr>
        <w:t xml:space="preserve"> </w:t>
      </w:r>
      <w:r w:rsidRPr="00722811">
        <w:rPr>
          <w:rStyle w:val="IntenseEmphasis"/>
          <w:rFonts w:cs="Calibri"/>
        </w:rPr>
        <w:t>grammars</w:t>
      </w:r>
      <w:r w:rsidRPr="00722811">
        <w:rPr>
          <w:rFonts w:cs="Calibri"/>
          <w:sz w:val="16"/>
        </w:rPr>
        <w:t xml:space="preserve">. </w:t>
      </w:r>
      <w:r w:rsidRPr="00722811">
        <w:rPr>
          <w:rStyle w:val="IntenseEmphasis"/>
          <w:rFonts w:cs="Calibri"/>
        </w:rPr>
        <w:t>This</w:t>
      </w:r>
      <w:r w:rsidRPr="00722811">
        <w:rPr>
          <w:rStyle w:val="IntenseEmphasis"/>
          <w:rFonts w:eastAsia="Garamond" w:cs="Calibri"/>
        </w:rPr>
        <w:t xml:space="preserve"> </w:t>
      </w:r>
      <w:r w:rsidRPr="00722811">
        <w:rPr>
          <w:rStyle w:val="IntenseEmphasis"/>
          <w:rFonts w:cs="Calibri"/>
        </w:rPr>
        <w:t>grammar</w:t>
      </w:r>
      <w:r w:rsidRPr="00722811">
        <w:rPr>
          <w:rStyle w:val="IntenseEmphasis"/>
          <w:rFonts w:eastAsia="Garamond" w:cs="Calibri"/>
        </w:rPr>
        <w:t xml:space="preserve"> </w:t>
      </w:r>
      <w:r w:rsidRPr="00722811">
        <w:rPr>
          <w:rStyle w:val="IntenseEmphasis"/>
          <w:rFonts w:cs="Calibri"/>
        </w:rPr>
        <w:t>can</w:t>
      </w:r>
      <w:r w:rsidRPr="00722811">
        <w:rPr>
          <w:rStyle w:val="IntenseEmphasis"/>
          <w:rFonts w:eastAsia="Garamond" w:cs="Calibri"/>
        </w:rPr>
        <w:t xml:space="preserve"> </w:t>
      </w:r>
      <w:r w:rsidRPr="00722811">
        <w:rPr>
          <w:rStyle w:val="IntenseEmphasis"/>
          <w:rFonts w:cs="Calibri"/>
        </w:rPr>
        <w:t>be</w:t>
      </w:r>
      <w:r w:rsidRPr="00722811">
        <w:rPr>
          <w:rStyle w:val="IntenseEmphasis"/>
          <w:rFonts w:eastAsia="Garamond" w:cs="Calibri"/>
        </w:rPr>
        <w:t xml:space="preserve"> </w:t>
      </w:r>
      <w:r w:rsidRPr="00722811">
        <w:rPr>
          <w:rStyle w:val="IntenseEmphasis"/>
          <w:rFonts w:cs="Calibri"/>
        </w:rPr>
        <w:t>discerned</w:t>
      </w:r>
      <w:r w:rsidRPr="00722811">
        <w:rPr>
          <w:rStyle w:val="IntenseEmphasis"/>
          <w:rFonts w:eastAsia="Garamond" w:cs="Calibri"/>
        </w:rPr>
        <w:t xml:space="preserve"> </w:t>
      </w:r>
      <w:r w:rsidRPr="00722811">
        <w:rPr>
          <w:rStyle w:val="IntenseEmphasis"/>
          <w:rFonts w:cs="Calibri"/>
        </w:rPr>
        <w:t>in</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cinematic</w:t>
      </w:r>
      <w:r w:rsidRPr="00722811">
        <w:rPr>
          <w:rFonts w:eastAsia="Garamond" w:cs="Calibri"/>
          <w:sz w:val="16"/>
        </w:rPr>
        <w:t xml:space="preserve"> </w:t>
      </w:r>
      <w:r w:rsidRPr="00722811">
        <w:rPr>
          <w:rFonts w:cs="Calibri"/>
          <w:sz w:val="16"/>
        </w:rPr>
        <w:t>strategies</w:t>
      </w:r>
      <w:r w:rsidRPr="00722811">
        <w:rPr>
          <w:rFonts w:eastAsia="Garamond" w:cs="Calibri"/>
          <w:sz w:val="16"/>
        </w:rPr>
        <w:t xml:space="preserve"> </w:t>
      </w:r>
      <w:r w:rsidRPr="00722811">
        <w:rPr>
          <w:rFonts w:cs="Calibri"/>
          <w:sz w:val="16"/>
        </w:rPr>
        <w:t>(lighting,</w:t>
      </w:r>
      <w:r w:rsidRPr="00722811">
        <w:rPr>
          <w:rFonts w:eastAsia="Garamond" w:cs="Calibri"/>
          <w:sz w:val="16"/>
        </w:rPr>
        <w:t xml:space="preserve"> </w:t>
      </w:r>
      <w:r w:rsidRPr="00722811">
        <w:rPr>
          <w:rFonts w:cs="Calibri"/>
          <w:sz w:val="16"/>
        </w:rPr>
        <w:t>camera</w:t>
      </w:r>
      <w:r w:rsidRPr="00722811">
        <w:rPr>
          <w:rFonts w:eastAsia="Garamond" w:cs="Calibri"/>
          <w:sz w:val="16"/>
        </w:rPr>
        <w:t xml:space="preserve"> </w:t>
      </w:r>
      <w:r w:rsidRPr="00722811">
        <w:rPr>
          <w:rFonts w:cs="Calibri"/>
          <w:sz w:val="16"/>
        </w:rPr>
        <w:t>angles,</w:t>
      </w:r>
      <w:r w:rsidRPr="00722811">
        <w:rPr>
          <w:rFonts w:eastAsia="Garamond" w:cs="Calibri"/>
          <w:sz w:val="16"/>
        </w:rPr>
        <w:t xml:space="preserve"> </w:t>
      </w:r>
      <w:r w:rsidRPr="00722811">
        <w:rPr>
          <w:rFonts w:cs="Calibri"/>
          <w:sz w:val="16"/>
        </w:rPr>
        <w:t>image</w:t>
      </w:r>
      <w:r w:rsidRPr="00722811">
        <w:rPr>
          <w:rFonts w:eastAsia="Garamond" w:cs="Calibri"/>
          <w:sz w:val="16"/>
        </w:rPr>
        <w:t xml:space="preserve"> </w:t>
      </w:r>
      <w:r w:rsidRPr="00722811">
        <w:rPr>
          <w:rFonts w:cs="Calibri"/>
          <w:sz w:val="16"/>
        </w:rPr>
        <w:t>composition,</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acoustic</w:t>
      </w:r>
      <w:r w:rsidRPr="00722811">
        <w:rPr>
          <w:rFonts w:eastAsia="Garamond" w:cs="Calibri"/>
          <w:sz w:val="16"/>
        </w:rPr>
        <w:t xml:space="preserve"> </w:t>
      </w:r>
      <w:r w:rsidRPr="00722811">
        <w:rPr>
          <w:rFonts w:cs="Calibri"/>
          <w:sz w:val="16"/>
        </w:rPr>
        <w:t>strategies/design),</w:t>
      </w:r>
      <w:r w:rsidRPr="00722811">
        <w:rPr>
          <w:rFonts w:eastAsia="Garamond" w:cs="Calibri"/>
          <w:sz w:val="16"/>
        </w:rPr>
        <w:t xml:space="preserve"> </w:t>
      </w:r>
      <w:r w:rsidRPr="00722811">
        <w:rPr>
          <w:rFonts w:cs="Calibri"/>
          <w:sz w:val="16"/>
        </w:rPr>
        <w:t>even</w:t>
      </w:r>
      <w:r w:rsidRPr="00722811">
        <w:rPr>
          <w:rFonts w:eastAsia="Garamond" w:cs="Calibri"/>
          <w:sz w:val="16"/>
        </w:rPr>
        <w:t xml:space="preserve"> </w:t>
      </w:r>
      <w:r w:rsidRPr="00722811">
        <w:rPr>
          <w:rStyle w:val="IntenseEmphasis"/>
          <w:rFonts w:cs="Calibri"/>
        </w:rPr>
        <w:t>when</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script</w:t>
      </w:r>
      <w:r w:rsidRPr="00722811">
        <w:rPr>
          <w:rStyle w:val="IntenseEmphasis"/>
          <w:rFonts w:eastAsia="Garamond" w:cs="Calibri"/>
        </w:rPr>
        <w:t xml:space="preserve"> </w:t>
      </w:r>
      <w:r w:rsidRPr="00722811">
        <w:rPr>
          <w:rStyle w:val="IntenseEmphasis"/>
          <w:rFonts w:cs="Calibri"/>
        </w:rPr>
        <w:t>labors</w:t>
      </w:r>
      <w:r w:rsidRPr="00722811">
        <w:rPr>
          <w:rStyle w:val="IntenseEmphasis"/>
          <w:rFonts w:eastAsia="Garamond" w:cs="Calibri"/>
        </w:rPr>
        <w:t xml:space="preserve"> </w:t>
      </w:r>
      <w:r w:rsidRPr="00722811">
        <w:rPr>
          <w:rStyle w:val="IntenseEmphasis"/>
          <w:rFonts w:cs="Calibri"/>
        </w:rPr>
        <w:t>for</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spectator</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imagine</w:t>
      </w:r>
      <w:r w:rsidRPr="00722811">
        <w:rPr>
          <w:rStyle w:val="IntenseEmphasis"/>
          <w:rFonts w:eastAsia="Garamond" w:cs="Calibri"/>
        </w:rPr>
        <w:t xml:space="preserve"> </w:t>
      </w:r>
      <w:r w:rsidRPr="00722811">
        <w:rPr>
          <w:rStyle w:val="Emphasis"/>
          <w:rFonts w:cs="Calibri"/>
        </w:rPr>
        <w:t>social</w:t>
      </w:r>
      <w:r w:rsidRPr="00722811">
        <w:rPr>
          <w:rStyle w:val="Emphasis"/>
          <w:rFonts w:eastAsia="Garamond" w:cs="Calibri"/>
        </w:rPr>
        <w:t xml:space="preserve"> </w:t>
      </w:r>
      <w:r w:rsidRPr="00722811">
        <w:rPr>
          <w:rStyle w:val="Emphasis"/>
          <w:rFonts w:cs="Calibri"/>
        </w:rPr>
        <w:t>turmoil</w:t>
      </w:r>
      <w:r w:rsidRPr="00722811">
        <w:rPr>
          <w:rStyle w:val="Emphasis"/>
          <w:rFonts w:eastAsia="Garamond" w:cs="Calibri"/>
        </w:rPr>
        <w:t xml:space="preserve"> </w:t>
      </w:r>
      <w:r w:rsidRPr="00722811">
        <w:rPr>
          <w:rStyle w:val="Emphasis"/>
          <w:rFonts w:cs="Calibri"/>
        </w:rPr>
        <w:t>through</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rubric</w:t>
      </w:r>
      <w:r w:rsidRPr="00722811">
        <w:rPr>
          <w:rStyle w:val="Emphasis"/>
          <w:rFonts w:eastAsia="Garamond" w:cs="Calibri"/>
        </w:rPr>
        <w:t xml:space="preserve"> </w:t>
      </w:r>
      <w:r w:rsidRPr="00722811">
        <w:rPr>
          <w:rStyle w:val="Emphasis"/>
          <w:rFonts w:cs="Calibri"/>
        </w:rPr>
        <w:t>of</w:t>
      </w:r>
      <w:r w:rsidRPr="00722811">
        <w:rPr>
          <w:rStyle w:val="Emphasis"/>
          <w:rFonts w:eastAsia="Garamond" w:cs="Calibri"/>
        </w:rPr>
        <w:t xml:space="preserve"> </w:t>
      </w:r>
      <w:r w:rsidRPr="00722811">
        <w:rPr>
          <w:rStyle w:val="Emphasis"/>
          <w:rFonts w:cs="Calibri"/>
        </w:rPr>
        <w:t>conflict</w:t>
      </w:r>
      <w:r w:rsidRPr="00722811">
        <w:rPr>
          <w:rStyle w:val="Emphasis"/>
          <w:rFonts w:eastAsia="Garamond" w:cs="Calibri"/>
        </w:rPr>
        <w:t xml:space="preserve"> </w:t>
      </w:r>
      <w:r w:rsidRPr="00722811">
        <w:rPr>
          <w:rFonts w:cs="Calibri"/>
          <w:sz w:val="16"/>
        </w:rPr>
        <w:t>(</w:t>
      </w:r>
      <w:r w:rsidRPr="00722811">
        <w:rPr>
          <w:rStyle w:val="IntenseEmphasis"/>
          <w:rFonts w:cs="Calibri"/>
        </w:rPr>
        <w:t>that</w:t>
      </w:r>
      <w:r w:rsidRPr="00722811">
        <w:rPr>
          <w:rStyle w:val="IntenseEmphasis"/>
          <w:rFonts w:eastAsia="Garamond" w:cs="Calibri"/>
        </w:rPr>
        <w:t xml:space="preserve"> </w:t>
      </w:r>
      <w:r w:rsidRPr="00722811">
        <w:rPr>
          <w:rStyle w:val="IntenseEmphasis"/>
          <w:rFonts w:cs="Calibri"/>
        </w:rPr>
        <w:t>is,</w:t>
      </w:r>
      <w:r w:rsidRPr="00722811">
        <w:rPr>
          <w:rStyle w:val="IntenseEmphasis"/>
          <w:rFonts w:eastAsia="Garamond" w:cs="Calibri"/>
        </w:rPr>
        <w:t xml:space="preserve"> </w:t>
      </w:r>
      <w:r w:rsidRPr="00722811">
        <w:rPr>
          <w:rStyle w:val="IntenseEmphasis"/>
          <w:rFonts w:cs="Calibri"/>
        </w:rPr>
        <w:t>a</w:t>
      </w:r>
      <w:r w:rsidRPr="00722811">
        <w:rPr>
          <w:rStyle w:val="IntenseEmphasis"/>
          <w:rFonts w:eastAsia="Garamond" w:cs="Calibri"/>
        </w:rPr>
        <w:t xml:space="preserve"> </w:t>
      </w:r>
      <w:r w:rsidRPr="00722811">
        <w:rPr>
          <w:rStyle w:val="IntenseEmphasis"/>
          <w:rFonts w:cs="Calibri"/>
        </w:rPr>
        <w:t>rubric</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problems</w:t>
      </w:r>
      <w:r w:rsidRPr="00722811">
        <w:rPr>
          <w:rStyle w:val="IntenseEmphasis"/>
          <w:rFonts w:eastAsia="Garamond" w:cs="Calibri"/>
        </w:rPr>
        <w:t xml:space="preserve"> </w:t>
      </w:r>
      <w:r w:rsidRPr="00722811">
        <w:rPr>
          <w:rStyle w:val="IntenseEmphasis"/>
          <w:rFonts w:cs="Calibri"/>
        </w:rPr>
        <w:t>that</w:t>
      </w:r>
      <w:r w:rsidRPr="00722811">
        <w:rPr>
          <w:rStyle w:val="IntenseEmphasis"/>
          <w:rFonts w:eastAsia="Garamond" w:cs="Calibri"/>
        </w:rPr>
        <w:t xml:space="preserve"> </w:t>
      </w:r>
      <w:r w:rsidRPr="00722811">
        <w:rPr>
          <w:rStyle w:val="IntenseEmphasis"/>
          <w:rFonts w:cs="Calibri"/>
        </w:rPr>
        <w:t>can</w:t>
      </w:r>
      <w:r w:rsidRPr="00722811">
        <w:rPr>
          <w:rStyle w:val="IntenseEmphasis"/>
          <w:rFonts w:eastAsia="Garamond" w:cs="Calibri"/>
        </w:rPr>
        <w:t xml:space="preserve"> </w:t>
      </w:r>
      <w:r w:rsidRPr="00722811">
        <w:rPr>
          <w:rStyle w:val="IntenseEmphasis"/>
          <w:rFonts w:cs="Calibri"/>
        </w:rPr>
        <w:t>be</w:t>
      </w:r>
      <w:r w:rsidRPr="00722811">
        <w:rPr>
          <w:rStyle w:val="IntenseEmphasis"/>
          <w:rFonts w:eastAsia="Garamond" w:cs="Calibri"/>
        </w:rPr>
        <w:t xml:space="preserve"> </w:t>
      </w:r>
      <w:r w:rsidRPr="00722811">
        <w:rPr>
          <w:rStyle w:val="IntenseEmphasis"/>
          <w:rFonts w:cs="Calibri"/>
        </w:rPr>
        <w:t>posed</w:t>
      </w:r>
      <w:r w:rsidRPr="00722811">
        <w:rPr>
          <w:rStyle w:val="IntenseEmphasis"/>
          <w:rFonts w:eastAsia="Garamond" w:cs="Calibri"/>
        </w:rPr>
        <w:t xml:space="preserve"> </w:t>
      </w:r>
      <w:r w:rsidRPr="00722811">
        <w:rPr>
          <w:rStyle w:val="IntenseEmphasis"/>
          <w:rFonts w:cs="Calibri"/>
        </w:rPr>
        <w:t>and</w:t>
      </w:r>
      <w:r w:rsidRPr="00722811">
        <w:rPr>
          <w:rStyle w:val="IntenseEmphasis"/>
          <w:rFonts w:eastAsia="Garamond" w:cs="Calibri"/>
        </w:rPr>
        <w:t xml:space="preserve"> </w:t>
      </w:r>
      <w:r w:rsidRPr="00722811">
        <w:rPr>
          <w:rStyle w:val="IntenseEmphasis"/>
          <w:rFonts w:cs="Calibri"/>
        </w:rPr>
        <w:t>conceptually</w:t>
      </w:r>
      <w:r w:rsidRPr="00722811">
        <w:rPr>
          <w:rStyle w:val="IntenseEmphasis"/>
          <w:rFonts w:eastAsia="Garamond" w:cs="Calibri"/>
        </w:rPr>
        <w:t xml:space="preserve"> </w:t>
      </w:r>
      <w:r w:rsidRPr="00722811">
        <w:rPr>
          <w:rStyle w:val="IntenseEmphasis"/>
          <w:rFonts w:cs="Calibri"/>
        </w:rPr>
        <w:t>solved)</w:t>
      </w:r>
      <w:r w:rsidRPr="00722811">
        <w:rPr>
          <w:rFonts w:eastAsia="Garamond" w:cs="Calibri"/>
          <w:sz w:val="16"/>
        </w:rPr>
        <w:t xml:space="preserve"> </w:t>
      </w:r>
      <w:r w:rsidRPr="00722811">
        <w:rPr>
          <w:rStyle w:val="IntenseEmphasis"/>
          <w:rFonts w:cs="Calibri"/>
        </w:rPr>
        <w:t>as</w:t>
      </w:r>
      <w:r w:rsidRPr="00722811">
        <w:rPr>
          <w:rStyle w:val="IntenseEmphasis"/>
          <w:rFonts w:eastAsia="Garamond" w:cs="Calibri"/>
        </w:rPr>
        <w:t xml:space="preserve"> </w:t>
      </w:r>
      <w:r w:rsidRPr="00722811">
        <w:rPr>
          <w:rStyle w:val="IntenseEmphasis"/>
          <w:rFonts w:cs="Calibri"/>
        </w:rPr>
        <w:t>opposed</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rubric</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antagonism</w:t>
      </w:r>
      <w:r w:rsidRPr="00722811">
        <w:rPr>
          <w:rStyle w:val="IntenseEmphasis"/>
          <w:rFonts w:eastAsia="Garamond" w:cs="Calibri"/>
        </w:rPr>
        <w:t xml:space="preserve"> </w:t>
      </w:r>
      <w:r w:rsidRPr="00722811">
        <w:rPr>
          <w:rStyle w:val="IntenseEmphasis"/>
          <w:rFonts w:cs="Calibri"/>
        </w:rPr>
        <w:t>(</w:t>
      </w:r>
      <w:r w:rsidRPr="00722811">
        <w:rPr>
          <w:rStyle w:val="Emphasis"/>
          <w:rFonts w:cs="Calibri"/>
        </w:rPr>
        <w:t>an</w:t>
      </w:r>
      <w:r w:rsidRPr="00722811">
        <w:rPr>
          <w:rStyle w:val="Emphasis"/>
          <w:rFonts w:eastAsia="Garamond" w:cs="Calibri"/>
        </w:rPr>
        <w:t xml:space="preserve"> </w:t>
      </w:r>
      <w:r w:rsidRPr="00722811">
        <w:rPr>
          <w:rStyle w:val="Emphasis"/>
          <w:rFonts w:cs="Calibri"/>
        </w:rPr>
        <w:t>irreconcilable</w:t>
      </w:r>
      <w:r w:rsidRPr="00722811">
        <w:rPr>
          <w:rStyle w:val="Emphasis"/>
          <w:rFonts w:eastAsia="Garamond" w:cs="Calibri"/>
        </w:rPr>
        <w:t xml:space="preserve"> </w:t>
      </w:r>
      <w:r w:rsidRPr="00722811">
        <w:rPr>
          <w:rStyle w:val="Emphasis"/>
          <w:rFonts w:cs="Calibri"/>
        </w:rPr>
        <w:t>struggle</w:t>
      </w:r>
      <w:r w:rsidRPr="00722811">
        <w:rPr>
          <w:rStyle w:val="Emphasis"/>
          <w:rFonts w:eastAsia="Garamond" w:cs="Calibri"/>
        </w:rPr>
        <w:t xml:space="preserve"> </w:t>
      </w:r>
      <w:r w:rsidRPr="00722811">
        <w:rPr>
          <w:rStyle w:val="Emphasis"/>
          <w:rFonts w:cs="Calibri"/>
        </w:rPr>
        <w:t>between</w:t>
      </w:r>
      <w:r w:rsidRPr="00722811">
        <w:rPr>
          <w:rStyle w:val="Emphasis"/>
          <w:rFonts w:eastAsia="Garamond" w:cs="Calibri"/>
        </w:rPr>
        <w:t xml:space="preserve"> </w:t>
      </w:r>
      <w:r w:rsidRPr="00722811">
        <w:rPr>
          <w:rStyle w:val="Emphasis"/>
          <w:rFonts w:cs="Calibri"/>
        </w:rPr>
        <w:t>entities</w:t>
      </w:r>
      <w:r w:rsidRPr="00722811">
        <w:rPr>
          <w:rStyle w:val="IntenseEmphasis"/>
          <w:rFonts w:cs="Calibri"/>
        </w:rPr>
        <w:t>,</w:t>
      </w:r>
      <w:r w:rsidRPr="00722811">
        <w:rPr>
          <w:rStyle w:val="IntenseEmphasis"/>
          <w:rFonts w:eastAsia="Garamond" w:cs="Calibri"/>
        </w:rPr>
        <w:t xml:space="preserve"> </w:t>
      </w:r>
      <w:r w:rsidRPr="00722811">
        <w:rPr>
          <w:rStyle w:val="IntenseEmphasis"/>
          <w:rFonts w:cs="Calibri"/>
        </w:rPr>
        <w:t>or</w:t>
      </w:r>
      <w:r w:rsidRPr="00722811">
        <w:rPr>
          <w:rStyle w:val="IntenseEmphasis"/>
          <w:rFonts w:eastAsia="Garamond" w:cs="Calibri"/>
        </w:rPr>
        <w:t xml:space="preserve"> </w:t>
      </w:r>
      <w:r w:rsidRPr="00722811">
        <w:rPr>
          <w:rStyle w:val="IntenseEmphasis"/>
          <w:rFonts w:cs="Calibri"/>
        </w:rPr>
        <w:t>positionalities,</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resolution</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which</w:t>
      </w:r>
      <w:r w:rsidRPr="00722811">
        <w:rPr>
          <w:rStyle w:val="IntenseEmphasis"/>
          <w:rFonts w:eastAsia="Garamond" w:cs="Calibri"/>
        </w:rPr>
        <w:t xml:space="preserve"> </w:t>
      </w:r>
      <w:r w:rsidRPr="00722811">
        <w:rPr>
          <w:rStyle w:val="IntenseEmphasis"/>
          <w:rFonts w:cs="Calibri"/>
        </w:rPr>
        <w:t>is</w:t>
      </w:r>
      <w:r w:rsidRPr="00722811">
        <w:rPr>
          <w:rStyle w:val="IntenseEmphasis"/>
          <w:rFonts w:eastAsia="Garamond" w:cs="Calibri"/>
        </w:rPr>
        <w:t xml:space="preserve"> </w:t>
      </w:r>
      <w:r w:rsidRPr="00722811">
        <w:rPr>
          <w:rStyle w:val="IntenseEmphasis"/>
          <w:rFonts w:cs="Calibri"/>
        </w:rPr>
        <w:t>not</w:t>
      </w:r>
      <w:r w:rsidRPr="00722811">
        <w:rPr>
          <w:rStyle w:val="IntenseEmphasis"/>
          <w:rFonts w:eastAsia="Garamond" w:cs="Calibri"/>
        </w:rPr>
        <w:t xml:space="preserve"> </w:t>
      </w:r>
      <w:r w:rsidRPr="00722811">
        <w:rPr>
          <w:rStyle w:val="IntenseEmphasis"/>
          <w:rFonts w:cs="Calibri"/>
        </w:rPr>
        <w:t>dialectical</w:t>
      </w:r>
      <w:r w:rsidRPr="00722811">
        <w:rPr>
          <w:rStyle w:val="IntenseEmphasis"/>
          <w:rFonts w:eastAsia="Garamond" w:cs="Calibri"/>
        </w:rPr>
        <w:t xml:space="preserve"> </w:t>
      </w:r>
      <w:r w:rsidRPr="00722811">
        <w:rPr>
          <w:rStyle w:val="IntenseEmphasis"/>
          <w:rFonts w:cs="Calibri"/>
        </w:rPr>
        <w:t>but</w:t>
      </w:r>
      <w:r w:rsidRPr="00722811">
        <w:rPr>
          <w:rStyle w:val="IntenseEmphasis"/>
          <w:rFonts w:eastAsia="Garamond" w:cs="Calibri"/>
        </w:rPr>
        <w:t xml:space="preserve"> </w:t>
      </w:r>
      <w:r w:rsidRPr="00722811">
        <w:rPr>
          <w:rStyle w:val="IntenseEmphasis"/>
          <w:rFonts w:cs="Calibri"/>
        </w:rPr>
        <w:t>entails</w:t>
      </w:r>
      <w:r w:rsidRPr="00722811">
        <w:rPr>
          <w:rStyle w:val="Intense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obliteration</w:t>
      </w:r>
      <w:r w:rsidRPr="00722811">
        <w:rPr>
          <w:rStyle w:val="Emphasis"/>
          <w:rFonts w:eastAsia="Garamond" w:cs="Calibri"/>
        </w:rPr>
        <w:t xml:space="preserve"> </w:t>
      </w:r>
      <w:r w:rsidRPr="00722811">
        <w:rPr>
          <w:rStyle w:val="Emphasis"/>
          <w:rFonts w:cs="Calibri"/>
        </w:rPr>
        <w:t>of</w:t>
      </w:r>
      <w:r w:rsidRPr="00722811">
        <w:rPr>
          <w:rStyle w:val="Emphasis"/>
          <w:rFonts w:eastAsia="Garamond" w:cs="Calibri"/>
        </w:rPr>
        <w:t xml:space="preserve"> </w:t>
      </w:r>
      <w:r w:rsidRPr="00722811">
        <w:rPr>
          <w:rStyle w:val="Emphasis"/>
          <w:rFonts w:cs="Calibri"/>
        </w:rPr>
        <w:t>one</w:t>
      </w:r>
      <w:r w:rsidRPr="00722811">
        <w:rPr>
          <w:rStyle w:val="Emphasis"/>
          <w:rFonts w:eastAsia="Garamond" w:cs="Calibri"/>
        </w:rPr>
        <w:t xml:space="preserve"> </w:t>
      </w:r>
      <w:r w:rsidRPr="00722811">
        <w:rPr>
          <w:rStyle w:val="Emphasis"/>
          <w:rFonts w:cs="Calibri"/>
        </w:rPr>
        <w:t>of</w:t>
      </w:r>
      <w:r w:rsidRPr="00722811">
        <w:rPr>
          <w:rStyle w:val="Emphasis"/>
          <w:rFonts w:eastAsia="Garamond" w:cs="Calibri"/>
        </w:rPr>
        <w:t xml:space="preserve"> </w:t>
      </w:r>
      <w:r w:rsidRPr="00722811">
        <w:rPr>
          <w:rStyle w:val="Emphasis"/>
          <w:rFonts w:cs="Calibri"/>
        </w:rPr>
        <w:t>the</w:t>
      </w:r>
      <w:r w:rsidRPr="00722811">
        <w:rPr>
          <w:rStyle w:val="Emphasis"/>
          <w:rFonts w:eastAsia="Garamond" w:cs="Calibri"/>
        </w:rPr>
        <w:t xml:space="preserve"> </w:t>
      </w:r>
      <w:r w:rsidRPr="00722811">
        <w:rPr>
          <w:rStyle w:val="Emphasis"/>
          <w:rFonts w:cs="Calibri"/>
        </w:rPr>
        <w:t>positions</w:t>
      </w:r>
      <w:r w:rsidRPr="00722811">
        <w:rPr>
          <w:rFonts w:cs="Calibri"/>
          <w:sz w:val="16"/>
        </w:rPr>
        <w:t>).</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other</w:t>
      </w:r>
      <w:r w:rsidRPr="00722811">
        <w:rPr>
          <w:rFonts w:eastAsia="Garamond" w:cs="Calibri"/>
          <w:sz w:val="16"/>
        </w:rPr>
        <w:t xml:space="preserve"> </w:t>
      </w:r>
      <w:r w:rsidRPr="00722811">
        <w:rPr>
          <w:rFonts w:cs="Calibri"/>
          <w:sz w:val="16"/>
        </w:rPr>
        <w:t>words,</w:t>
      </w:r>
      <w:r w:rsidRPr="00722811">
        <w:rPr>
          <w:rFonts w:eastAsia="Garamond" w:cs="Calibri"/>
          <w:sz w:val="16"/>
        </w:rPr>
        <w:t xml:space="preserve"> </w:t>
      </w:r>
      <w:r w:rsidRPr="00722811">
        <w:rPr>
          <w:rFonts w:cs="Calibri"/>
          <w:sz w:val="16"/>
        </w:rPr>
        <w:t>even</w:t>
      </w:r>
      <w:r w:rsidRPr="00722811">
        <w:rPr>
          <w:rFonts w:eastAsia="Garamond" w:cs="Calibri"/>
          <w:sz w:val="16"/>
        </w:rPr>
        <w:t xml:space="preserve"> </w:t>
      </w:r>
      <w:r w:rsidRPr="00722811">
        <w:rPr>
          <w:rFonts w:cs="Calibri"/>
          <w:sz w:val="16"/>
        </w:rPr>
        <w:t>when</w:t>
      </w:r>
      <w:r w:rsidRPr="00722811">
        <w:rPr>
          <w:rFonts w:eastAsia="Garamond" w:cs="Calibri"/>
          <w:sz w:val="16"/>
        </w:rPr>
        <w:t xml:space="preserve"> </w:t>
      </w:r>
      <w:r w:rsidRPr="00722811">
        <w:rPr>
          <w:rFonts w:cs="Calibri"/>
          <w:sz w:val="16"/>
        </w:rPr>
        <w:t>films</w:t>
      </w:r>
      <w:r w:rsidRPr="00722811">
        <w:rPr>
          <w:rFonts w:eastAsia="Garamond" w:cs="Calibri"/>
          <w:sz w:val="16"/>
        </w:rPr>
        <w:t xml:space="preserve"> </w:t>
      </w:r>
      <w:r w:rsidRPr="00722811">
        <w:rPr>
          <w:rFonts w:cs="Calibri"/>
          <w:sz w:val="16"/>
        </w:rPr>
        <w:t>narrate</w:t>
      </w:r>
      <w:r w:rsidRPr="00722811">
        <w:rPr>
          <w:rFonts w:eastAsia="Garamond" w:cs="Calibri"/>
          <w:sz w:val="16"/>
        </w:rPr>
        <w:t xml:space="preserve"> </w:t>
      </w:r>
      <w:r w:rsidRPr="00722811">
        <w:rPr>
          <w:rFonts w:cs="Calibri"/>
          <w:sz w:val="16"/>
        </w:rPr>
        <w:t>a</w:t>
      </w:r>
      <w:r w:rsidRPr="00722811">
        <w:rPr>
          <w:rFonts w:eastAsia="Garamond" w:cs="Calibri"/>
          <w:sz w:val="16"/>
        </w:rPr>
        <w:t xml:space="preserve"> </w:t>
      </w:r>
      <w:r w:rsidRPr="00722811">
        <w:rPr>
          <w:rFonts w:cs="Calibri"/>
          <w:sz w:val="16"/>
        </w:rPr>
        <w:t>story</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which</w:t>
      </w:r>
      <w:r w:rsidRPr="00722811">
        <w:rPr>
          <w:rFonts w:eastAsia="Garamond" w:cs="Calibri"/>
          <w:sz w:val="16"/>
        </w:rPr>
        <w:t xml:space="preserve"> </w:t>
      </w:r>
      <w:r w:rsidRPr="00722811">
        <w:rPr>
          <w:rFonts w:cs="Calibri"/>
          <w:sz w:val="16"/>
        </w:rPr>
        <w:t>Blacks</w:t>
      </w:r>
      <w:r w:rsidRPr="00722811">
        <w:rPr>
          <w:rFonts w:eastAsia="Garamond" w:cs="Calibri"/>
          <w:sz w:val="16"/>
        </w:rPr>
        <w:t xml:space="preserve"> </w:t>
      </w:r>
      <w:r w:rsidRPr="00722811">
        <w:rPr>
          <w:rFonts w:cs="Calibri"/>
          <w:sz w:val="16"/>
        </w:rPr>
        <w:t>or</w:t>
      </w:r>
      <w:r w:rsidRPr="00722811">
        <w:rPr>
          <w:rFonts w:eastAsia="Garamond" w:cs="Calibri"/>
          <w:sz w:val="16"/>
        </w:rPr>
        <w:t xml:space="preserve"> </w:t>
      </w:r>
      <w:r w:rsidRPr="00722811">
        <w:rPr>
          <w:rFonts w:cs="Calibri"/>
          <w:sz w:val="16"/>
        </w:rPr>
        <w:t>Indians</w:t>
      </w:r>
      <w:r w:rsidRPr="00722811">
        <w:rPr>
          <w:rFonts w:eastAsia="Garamond" w:cs="Calibri"/>
          <w:sz w:val="16"/>
        </w:rPr>
        <w:t xml:space="preserve"> </w:t>
      </w:r>
      <w:r w:rsidRPr="00722811">
        <w:rPr>
          <w:rFonts w:cs="Calibri"/>
          <w:sz w:val="16"/>
        </w:rPr>
        <w:t>are</w:t>
      </w:r>
      <w:r w:rsidRPr="00722811">
        <w:rPr>
          <w:rFonts w:eastAsia="Garamond" w:cs="Calibri"/>
          <w:sz w:val="16"/>
        </w:rPr>
        <w:t xml:space="preserve"> </w:t>
      </w:r>
      <w:r w:rsidRPr="00722811">
        <w:rPr>
          <w:rFonts w:cs="Calibri"/>
          <w:sz w:val="16"/>
        </w:rPr>
        <w:t>beleaguered</w:t>
      </w:r>
      <w:r w:rsidRPr="00722811">
        <w:rPr>
          <w:rFonts w:eastAsia="Garamond" w:cs="Calibri"/>
          <w:sz w:val="16"/>
        </w:rPr>
        <w:t xml:space="preserve"> </w:t>
      </w:r>
      <w:r w:rsidRPr="00722811">
        <w:rPr>
          <w:rFonts w:cs="Calibri"/>
          <w:sz w:val="16"/>
        </w:rPr>
        <w:t>with</w:t>
      </w:r>
      <w:r w:rsidRPr="00722811">
        <w:rPr>
          <w:rFonts w:eastAsia="Garamond" w:cs="Calibri"/>
          <w:sz w:val="16"/>
        </w:rPr>
        <w:t xml:space="preserve"> </w:t>
      </w:r>
      <w:r w:rsidRPr="00722811">
        <w:rPr>
          <w:rFonts w:cs="Calibri"/>
          <w:sz w:val="16"/>
        </w:rPr>
        <w:t>problems</w:t>
      </w:r>
      <w:r w:rsidRPr="00722811">
        <w:rPr>
          <w:rFonts w:eastAsia="Garamond" w:cs="Calibri"/>
          <w:sz w:val="16"/>
        </w:rPr>
        <w:t xml:space="preserve"> </w:t>
      </w:r>
      <w:r w:rsidRPr="00722811">
        <w:rPr>
          <w:rFonts w:cs="Calibri"/>
          <w:sz w:val="16"/>
        </w:rPr>
        <w:t>that</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script</w:t>
      </w:r>
      <w:r w:rsidRPr="00722811">
        <w:rPr>
          <w:rFonts w:eastAsia="Garamond" w:cs="Calibri"/>
          <w:sz w:val="16"/>
        </w:rPr>
        <w:t xml:space="preserve"> </w:t>
      </w:r>
      <w:r w:rsidRPr="00722811">
        <w:rPr>
          <w:rFonts w:cs="Calibri"/>
          <w:sz w:val="16"/>
        </w:rPr>
        <w:t>insists</w:t>
      </w:r>
      <w:r w:rsidRPr="00722811">
        <w:rPr>
          <w:rFonts w:eastAsia="Garamond" w:cs="Calibri"/>
          <w:sz w:val="16"/>
        </w:rPr>
        <w:t xml:space="preserve"> </w:t>
      </w:r>
      <w:r w:rsidRPr="00722811">
        <w:rPr>
          <w:rFonts w:cs="Calibri"/>
          <w:sz w:val="16"/>
        </w:rPr>
        <w:t>are</w:t>
      </w:r>
      <w:r w:rsidRPr="00722811">
        <w:rPr>
          <w:rFonts w:eastAsia="Garamond" w:cs="Calibri"/>
          <w:sz w:val="16"/>
        </w:rPr>
        <w:t xml:space="preserve"> </w:t>
      </w:r>
      <w:r w:rsidRPr="00722811">
        <w:rPr>
          <w:rFonts w:cs="Calibri"/>
          <w:sz w:val="16"/>
        </w:rPr>
        <w:t>conceptually</w:t>
      </w:r>
      <w:r w:rsidRPr="00722811">
        <w:rPr>
          <w:rFonts w:eastAsia="Garamond" w:cs="Calibri"/>
          <w:sz w:val="16"/>
        </w:rPr>
        <w:t xml:space="preserve"> </w:t>
      </w:r>
      <w:r w:rsidRPr="00722811">
        <w:rPr>
          <w:rFonts w:cs="Calibri"/>
          <w:sz w:val="16"/>
        </w:rPr>
        <w:t>coherent</w:t>
      </w:r>
      <w:r w:rsidRPr="00722811">
        <w:rPr>
          <w:rFonts w:eastAsia="Garamond" w:cs="Calibri"/>
          <w:sz w:val="16"/>
        </w:rPr>
        <w:t xml:space="preserve"> </w:t>
      </w:r>
      <w:r w:rsidRPr="00722811">
        <w:rPr>
          <w:rFonts w:cs="Calibri"/>
          <w:sz w:val="16"/>
        </w:rPr>
        <w:t>(usually</w:t>
      </w:r>
      <w:r w:rsidRPr="00722811">
        <w:rPr>
          <w:rFonts w:eastAsia="Garamond" w:cs="Calibri"/>
          <w:sz w:val="16"/>
        </w:rPr>
        <w:t xml:space="preserve"> </w:t>
      </w:r>
      <w:r w:rsidRPr="00722811">
        <w:rPr>
          <w:rFonts w:cs="Calibri"/>
          <w:sz w:val="16"/>
        </w:rPr>
        <w:t>having</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do</w:t>
      </w:r>
      <w:r w:rsidRPr="00722811">
        <w:rPr>
          <w:rFonts w:eastAsia="Garamond" w:cs="Calibri"/>
          <w:sz w:val="16"/>
        </w:rPr>
        <w:t xml:space="preserve"> </w:t>
      </w:r>
      <w:r w:rsidRPr="00722811">
        <w:rPr>
          <w:rFonts w:cs="Calibri"/>
          <w:sz w:val="16"/>
        </w:rPr>
        <w:t>with</w:t>
      </w:r>
      <w:r w:rsidRPr="00722811">
        <w:rPr>
          <w:rFonts w:eastAsia="Garamond" w:cs="Calibri"/>
          <w:sz w:val="16"/>
        </w:rPr>
        <w:t xml:space="preserve"> </w:t>
      </w:r>
      <w:r w:rsidRPr="00722811">
        <w:rPr>
          <w:rFonts w:cs="Calibri"/>
          <w:sz w:val="16"/>
        </w:rPr>
        <w:t>poverty</w:t>
      </w:r>
      <w:r w:rsidRPr="00722811">
        <w:rPr>
          <w:rFonts w:eastAsia="Garamond" w:cs="Calibri"/>
          <w:sz w:val="16"/>
        </w:rPr>
        <w:t xml:space="preserve"> </w:t>
      </w:r>
      <w:r w:rsidRPr="00722811">
        <w:rPr>
          <w:rFonts w:cs="Calibri"/>
          <w:sz w:val="16"/>
        </w:rPr>
        <w:t>or</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absence</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family</w:t>
      </w:r>
      <w:r w:rsidRPr="00722811">
        <w:rPr>
          <w:rFonts w:eastAsia="Garamond" w:cs="Calibri"/>
          <w:sz w:val="16"/>
        </w:rPr>
        <w:t xml:space="preserve"> </w:t>
      </w:r>
      <w:r w:rsidRPr="00722811">
        <w:rPr>
          <w:rFonts w:cs="Calibri"/>
          <w:sz w:val="16"/>
        </w:rPr>
        <w:t>values</w:t>
      </w:r>
      <w:r w:rsidRPr="00722811">
        <w:rPr>
          <w:rFonts w:eastAsia="Garamond" w:cs="Calibri"/>
          <w:sz w:val="16"/>
        </w:rPr>
        <w:t>”</w:t>
      </w:r>
      <w:r w:rsidRPr="00722811">
        <w:rPr>
          <w:rFonts w:cs="Calibri"/>
          <w:sz w:val="16"/>
        </w:rPr>
        <w:t>),</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non-narrative,</w:t>
      </w:r>
      <w:r w:rsidRPr="00722811">
        <w:rPr>
          <w:rFonts w:eastAsia="Garamond" w:cs="Calibri"/>
          <w:sz w:val="16"/>
        </w:rPr>
        <w:t xml:space="preserve"> </w:t>
      </w:r>
      <w:r w:rsidRPr="00722811">
        <w:rPr>
          <w:rFonts w:cs="Calibri"/>
          <w:sz w:val="16"/>
        </w:rPr>
        <w:t>or</w:t>
      </w:r>
      <w:r w:rsidRPr="00722811">
        <w:rPr>
          <w:rFonts w:eastAsia="Garamond" w:cs="Calibri"/>
          <w:sz w:val="16"/>
        </w:rPr>
        <w:t xml:space="preserve"> </w:t>
      </w:r>
      <w:r w:rsidRPr="00722811">
        <w:rPr>
          <w:rFonts w:cs="Calibri"/>
          <w:sz w:val="16"/>
        </w:rPr>
        <w:t>cinematic,</w:t>
      </w:r>
      <w:r w:rsidRPr="00722811">
        <w:rPr>
          <w:rFonts w:eastAsia="Garamond" w:cs="Calibri"/>
          <w:sz w:val="16"/>
        </w:rPr>
        <w:t xml:space="preserve"> </w:t>
      </w:r>
      <w:r w:rsidRPr="00722811">
        <w:rPr>
          <w:rFonts w:cs="Calibri"/>
          <w:sz w:val="16"/>
        </w:rPr>
        <w:t>strategies</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film</w:t>
      </w:r>
      <w:r w:rsidRPr="00722811">
        <w:rPr>
          <w:rFonts w:eastAsia="Garamond" w:cs="Calibri"/>
          <w:sz w:val="16"/>
        </w:rPr>
        <w:t xml:space="preserve"> </w:t>
      </w:r>
      <w:r w:rsidRPr="00722811">
        <w:rPr>
          <w:rFonts w:cs="Calibri"/>
          <w:sz w:val="16"/>
        </w:rPr>
        <w:t>often</w:t>
      </w:r>
      <w:r w:rsidRPr="00722811">
        <w:rPr>
          <w:rFonts w:eastAsia="Garamond" w:cs="Calibri"/>
          <w:sz w:val="16"/>
        </w:rPr>
        <w:t xml:space="preserve"> </w:t>
      </w:r>
      <w:r w:rsidRPr="00722811">
        <w:rPr>
          <w:rFonts w:cs="Calibri"/>
          <w:sz w:val="16"/>
        </w:rPr>
        <w:t>disrupt</w:t>
      </w:r>
      <w:r w:rsidRPr="00722811">
        <w:rPr>
          <w:rFonts w:eastAsia="Garamond" w:cs="Calibri"/>
          <w:sz w:val="16"/>
        </w:rPr>
        <w:t xml:space="preserve"> </w:t>
      </w:r>
      <w:r w:rsidRPr="00722811">
        <w:rPr>
          <w:rFonts w:cs="Calibri"/>
          <w:sz w:val="16"/>
        </w:rPr>
        <w:t>this</w:t>
      </w:r>
      <w:r w:rsidRPr="00722811">
        <w:rPr>
          <w:rFonts w:eastAsia="Garamond" w:cs="Calibri"/>
          <w:sz w:val="16"/>
        </w:rPr>
        <w:t xml:space="preserve"> </w:t>
      </w:r>
      <w:r w:rsidRPr="00722811">
        <w:rPr>
          <w:rFonts w:cs="Calibri"/>
          <w:sz w:val="16"/>
        </w:rPr>
        <w:t>coherence</w:t>
      </w:r>
      <w:r w:rsidRPr="00722811">
        <w:rPr>
          <w:rFonts w:eastAsia="Garamond" w:cs="Calibri"/>
          <w:sz w:val="16"/>
        </w:rPr>
        <w:t xml:space="preserve"> </w:t>
      </w:r>
      <w:r w:rsidRPr="00722811">
        <w:rPr>
          <w:rFonts w:cs="Calibri"/>
          <w:sz w:val="16"/>
        </w:rPr>
        <w:t>by</w:t>
      </w:r>
      <w:r w:rsidRPr="00722811">
        <w:rPr>
          <w:rFonts w:eastAsia="Garamond" w:cs="Calibri"/>
          <w:sz w:val="16"/>
        </w:rPr>
        <w:t xml:space="preserve"> </w:t>
      </w:r>
      <w:r w:rsidRPr="00722811">
        <w:rPr>
          <w:rFonts w:cs="Calibri"/>
          <w:sz w:val="16"/>
        </w:rPr>
        <w:t>posing</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irreconcilable</w:t>
      </w:r>
      <w:r w:rsidRPr="00722811">
        <w:rPr>
          <w:rFonts w:eastAsia="Garamond" w:cs="Calibri"/>
          <w:sz w:val="16"/>
        </w:rPr>
        <w:t xml:space="preserve"> </w:t>
      </w:r>
      <w:r w:rsidRPr="00722811">
        <w:rPr>
          <w:rFonts w:cs="Calibri"/>
          <w:sz w:val="16"/>
        </w:rPr>
        <w:t>questions</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Red</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Black</w:t>
      </w:r>
      <w:r w:rsidRPr="00722811">
        <w:rPr>
          <w:rFonts w:eastAsia="Garamond" w:cs="Calibri"/>
          <w:sz w:val="16"/>
        </w:rPr>
        <w:t xml:space="preserve"> </w:t>
      </w:r>
      <w:r w:rsidRPr="00722811">
        <w:rPr>
          <w:rFonts w:cs="Calibri"/>
          <w:sz w:val="16"/>
        </w:rPr>
        <w:t>political</w:t>
      </w:r>
      <w:r w:rsidRPr="00722811">
        <w:rPr>
          <w:rFonts w:eastAsia="Garamond" w:cs="Calibri"/>
          <w:sz w:val="16"/>
        </w:rPr>
        <w:t xml:space="preserve"> </w:t>
      </w:r>
      <w:r w:rsidRPr="00722811">
        <w:rPr>
          <w:rFonts w:cs="Calibri"/>
          <w:sz w:val="16"/>
        </w:rPr>
        <w:t>ontology</w:t>
      </w:r>
      <w:r w:rsidRPr="00722811">
        <w:rPr>
          <w:rFonts w:eastAsia="Garamond" w:cs="Calibri"/>
          <w:sz w:val="16"/>
        </w:rPr>
        <w:t>—</w:t>
      </w:r>
      <w:r w:rsidRPr="00722811">
        <w:rPr>
          <w:rFonts w:cs="Calibri"/>
          <w:sz w:val="16"/>
        </w:rPr>
        <w:t>or</w:t>
      </w:r>
      <w:r w:rsidRPr="00722811">
        <w:rPr>
          <w:rFonts w:eastAsia="Garamond" w:cs="Calibri"/>
          <w:sz w:val="16"/>
        </w:rPr>
        <w:t xml:space="preserve"> </w:t>
      </w:r>
      <w:r w:rsidRPr="00722811">
        <w:rPr>
          <w:rFonts w:cs="Calibri"/>
          <w:sz w:val="16"/>
        </w:rPr>
        <w:t>non-ontology.</w:t>
      </w:r>
      <w:r w:rsidRPr="00722811">
        <w:rPr>
          <w:rFonts w:eastAsia="Garamond" w:cs="Calibri"/>
          <w:sz w:val="16"/>
        </w:rPr>
        <w:t xml:space="preserve"> </w:t>
      </w:r>
      <w:r w:rsidRPr="00722811">
        <w:rPr>
          <w:rStyle w:val="IntenseEmphasis"/>
          <w:rFonts w:cs="Calibri"/>
          <w:highlight w:val="cyan"/>
        </w:rPr>
        <w:t>The</w:t>
      </w:r>
      <w:r w:rsidRPr="00722811">
        <w:rPr>
          <w:rStyle w:val="IntenseEmphasis"/>
          <w:rFonts w:eastAsia="Garamond" w:cs="Calibri"/>
          <w:highlight w:val="cyan"/>
        </w:rPr>
        <w:t xml:space="preserve"> </w:t>
      </w:r>
      <w:r w:rsidRPr="00722811">
        <w:rPr>
          <w:rStyle w:val="IntenseEmphasis"/>
          <w:rFonts w:cs="Calibri"/>
          <w:highlight w:val="cyan"/>
        </w:rPr>
        <w:t>grammar</w:t>
      </w:r>
      <w:r w:rsidRPr="00722811">
        <w:rPr>
          <w:rStyle w:val="IntenseEmphasis"/>
          <w:rFonts w:eastAsia="Garamond" w:cs="Calibri"/>
          <w:highlight w:val="cyan"/>
        </w:rPr>
        <w:t xml:space="preserve"> </w:t>
      </w:r>
      <w:r w:rsidRPr="00722811">
        <w:rPr>
          <w:rStyle w:val="IntenseEmphasis"/>
          <w:rFonts w:cs="Calibri"/>
          <w:highlight w:val="cyan"/>
        </w:rPr>
        <w:t>of</w:t>
      </w:r>
      <w:r w:rsidRPr="00722811">
        <w:rPr>
          <w:rStyle w:val="IntenseEmphasis"/>
          <w:rFonts w:eastAsia="Garamond" w:cs="Calibri"/>
          <w:highlight w:val="cyan"/>
        </w:rPr>
        <w:t xml:space="preserve"> </w:t>
      </w:r>
      <w:r w:rsidRPr="00722811">
        <w:rPr>
          <w:rStyle w:val="IntenseEmphasis"/>
          <w:rFonts w:cs="Calibri"/>
          <w:highlight w:val="cyan"/>
        </w:rPr>
        <w:t>antagonism</w:t>
      </w:r>
      <w:r w:rsidRPr="00722811">
        <w:rPr>
          <w:rStyle w:val="IntenseEmphasis"/>
          <w:rFonts w:eastAsia="Garamond" w:cs="Calibri"/>
          <w:highlight w:val="cyan"/>
        </w:rPr>
        <w:t xml:space="preserve"> </w:t>
      </w:r>
      <w:r w:rsidRPr="00722811">
        <w:rPr>
          <w:rStyle w:val="Emphasis"/>
          <w:rFonts w:cs="Calibri"/>
          <w:highlight w:val="cyan"/>
        </w:rPr>
        <w:t>breaks</w:t>
      </w:r>
      <w:r w:rsidRPr="00722811">
        <w:rPr>
          <w:rStyle w:val="Emphasis"/>
          <w:rFonts w:eastAsia="Garamond" w:cs="Calibri"/>
          <w:highlight w:val="cyan"/>
        </w:rPr>
        <w:t xml:space="preserve"> </w:t>
      </w:r>
      <w:r w:rsidRPr="00722811">
        <w:rPr>
          <w:rStyle w:val="Emphasis"/>
          <w:rFonts w:cs="Calibri"/>
          <w:highlight w:val="cyan"/>
        </w:rPr>
        <w:t>in</w:t>
      </w:r>
      <w:r w:rsidRPr="00722811">
        <w:rPr>
          <w:rStyle w:val="Emphasis"/>
          <w:rFonts w:eastAsia="Garamond" w:cs="Calibri"/>
          <w:highlight w:val="cyan"/>
        </w:rPr>
        <w:t xml:space="preserve"> </w:t>
      </w:r>
      <w:r w:rsidRPr="00722811">
        <w:rPr>
          <w:rStyle w:val="Emphasis"/>
          <w:rFonts w:cs="Calibri"/>
          <w:highlight w:val="cyan"/>
        </w:rPr>
        <w:t>on</w:t>
      </w:r>
      <w:r w:rsidRPr="00722811">
        <w:rPr>
          <w:rStyle w:val="Emphasis"/>
          <w:rFonts w:eastAsia="Garamond" w:cs="Calibri"/>
          <w:highlight w:val="cyan"/>
        </w:rPr>
        <w:t xml:space="preserve"> </w:t>
      </w:r>
      <w:r w:rsidRPr="00722811">
        <w:rPr>
          <w:rStyle w:val="Emphasis"/>
          <w:rFonts w:cs="Calibri"/>
          <w:highlight w:val="cyan"/>
        </w:rPr>
        <w:t>the</w:t>
      </w:r>
      <w:r w:rsidRPr="00722811">
        <w:rPr>
          <w:rStyle w:val="Emphasis"/>
          <w:rFonts w:eastAsia="Garamond" w:cs="Calibri"/>
          <w:highlight w:val="cyan"/>
        </w:rPr>
        <w:t xml:space="preserve"> </w:t>
      </w:r>
      <w:r w:rsidRPr="00722811">
        <w:rPr>
          <w:rStyle w:val="Emphasis"/>
          <w:rFonts w:cs="Calibri"/>
          <w:highlight w:val="cyan"/>
        </w:rPr>
        <w:t>mendacity</w:t>
      </w:r>
      <w:r w:rsidRPr="00722811">
        <w:rPr>
          <w:rStyle w:val="Emphasis"/>
          <w:rFonts w:eastAsia="Garamond" w:cs="Calibri"/>
          <w:highlight w:val="cyan"/>
        </w:rPr>
        <w:t xml:space="preserve"> </w:t>
      </w:r>
      <w:r w:rsidRPr="00722811">
        <w:rPr>
          <w:rStyle w:val="Emphasis"/>
          <w:rFonts w:cs="Calibri"/>
          <w:highlight w:val="cyan"/>
        </w:rPr>
        <w:t>of</w:t>
      </w:r>
      <w:r w:rsidRPr="00722811">
        <w:rPr>
          <w:rStyle w:val="Emphasis"/>
          <w:rFonts w:eastAsia="Garamond" w:cs="Calibri"/>
          <w:highlight w:val="cyan"/>
        </w:rPr>
        <w:t xml:space="preserve"> </w:t>
      </w:r>
      <w:r w:rsidRPr="00722811">
        <w:rPr>
          <w:rStyle w:val="Emphasis"/>
          <w:rFonts w:cs="Calibri"/>
          <w:highlight w:val="cyan"/>
        </w:rPr>
        <w:t>conflict</w:t>
      </w:r>
      <w:r w:rsidRPr="00722811">
        <w:rPr>
          <w:rStyle w:val="IntenseEmphasis"/>
          <w:rFonts w:cs="Calibri"/>
        </w:rPr>
        <w:t xml:space="preserve">. </w:t>
      </w:r>
      <w:r w:rsidRPr="00722811">
        <w:rPr>
          <w:rFonts w:cs="Calibri"/>
          <w:sz w:val="16"/>
        </w:rPr>
        <w:t>Semiotics</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linguistics</w:t>
      </w:r>
      <w:r w:rsidRPr="00722811">
        <w:rPr>
          <w:rFonts w:eastAsia="Garamond" w:cs="Calibri"/>
          <w:sz w:val="16"/>
        </w:rPr>
        <w:t xml:space="preserve"> </w:t>
      </w:r>
      <w:r w:rsidRPr="00722811">
        <w:rPr>
          <w:rFonts w:cs="Calibri"/>
          <w:sz w:val="16"/>
        </w:rPr>
        <w:t>teach</w:t>
      </w:r>
      <w:r w:rsidRPr="00722811">
        <w:rPr>
          <w:rFonts w:eastAsia="Garamond" w:cs="Calibri"/>
          <w:sz w:val="16"/>
        </w:rPr>
        <w:t xml:space="preserve"> </w:t>
      </w:r>
      <w:r w:rsidRPr="00722811">
        <w:rPr>
          <w:rFonts w:cs="Calibri"/>
          <w:sz w:val="16"/>
        </w:rPr>
        <w:t>us</w:t>
      </w:r>
      <w:r w:rsidRPr="00722811">
        <w:rPr>
          <w:rFonts w:eastAsia="Garamond" w:cs="Calibri"/>
          <w:sz w:val="16"/>
        </w:rPr>
        <w:t xml:space="preserve"> </w:t>
      </w:r>
      <w:r w:rsidRPr="00722811">
        <w:rPr>
          <w:rFonts w:cs="Calibri"/>
          <w:sz w:val="16"/>
        </w:rPr>
        <w:t>that</w:t>
      </w:r>
      <w:r w:rsidRPr="00722811">
        <w:rPr>
          <w:rFonts w:eastAsia="Garamond" w:cs="Calibri"/>
          <w:sz w:val="16"/>
        </w:rPr>
        <w:t xml:space="preserve"> </w:t>
      </w:r>
      <w:r w:rsidRPr="00722811">
        <w:rPr>
          <w:rFonts w:cs="Calibri"/>
          <w:sz w:val="16"/>
        </w:rPr>
        <w:t>when</w:t>
      </w:r>
      <w:r w:rsidRPr="00722811">
        <w:rPr>
          <w:rFonts w:eastAsia="Garamond" w:cs="Calibri"/>
          <w:sz w:val="16"/>
        </w:rPr>
        <w:t xml:space="preserve"> </w:t>
      </w:r>
      <w:r w:rsidRPr="00722811">
        <w:rPr>
          <w:rFonts w:cs="Calibri"/>
          <w:sz w:val="16"/>
        </w:rPr>
        <w:t>we</w:t>
      </w:r>
      <w:r w:rsidRPr="00722811">
        <w:rPr>
          <w:rFonts w:eastAsia="Garamond" w:cs="Calibri"/>
          <w:sz w:val="16"/>
        </w:rPr>
        <w:t xml:space="preserve"> </w:t>
      </w:r>
      <w:r w:rsidRPr="00722811">
        <w:rPr>
          <w:rFonts w:cs="Calibri"/>
          <w:sz w:val="16"/>
        </w:rPr>
        <w:t>speak,</w:t>
      </w:r>
      <w:r w:rsidRPr="00722811">
        <w:rPr>
          <w:rFonts w:eastAsia="Garamond" w:cs="Calibri"/>
          <w:sz w:val="16"/>
        </w:rPr>
        <w:t xml:space="preserve"> </w:t>
      </w:r>
      <w:r w:rsidRPr="00722811">
        <w:rPr>
          <w:rFonts w:cs="Calibri"/>
          <w:sz w:val="16"/>
        </w:rPr>
        <w:t>our</w:t>
      </w:r>
      <w:r w:rsidRPr="00722811">
        <w:rPr>
          <w:rFonts w:eastAsia="Garamond" w:cs="Calibri"/>
          <w:sz w:val="16"/>
        </w:rPr>
        <w:t xml:space="preserve"> </w:t>
      </w:r>
      <w:r w:rsidRPr="00722811">
        <w:rPr>
          <w:rFonts w:cs="Calibri"/>
          <w:sz w:val="16"/>
        </w:rPr>
        <w:t>grammar</w:t>
      </w:r>
      <w:r w:rsidRPr="00722811">
        <w:rPr>
          <w:rFonts w:eastAsia="Garamond" w:cs="Calibri"/>
          <w:sz w:val="16"/>
        </w:rPr>
        <w:t xml:space="preserve"> </w:t>
      </w:r>
      <w:r w:rsidRPr="00722811">
        <w:rPr>
          <w:rFonts w:cs="Calibri"/>
          <w:sz w:val="16"/>
        </w:rPr>
        <w:t>goes</w:t>
      </w:r>
      <w:r w:rsidRPr="00722811">
        <w:rPr>
          <w:rFonts w:eastAsia="Garamond" w:cs="Calibri"/>
          <w:sz w:val="16"/>
        </w:rPr>
        <w:t xml:space="preserve"> </w:t>
      </w:r>
      <w:r w:rsidRPr="00722811">
        <w:rPr>
          <w:rFonts w:cs="Calibri"/>
          <w:sz w:val="16"/>
        </w:rPr>
        <w:t>unspoken.</w:t>
      </w:r>
      <w:r w:rsidRPr="00722811">
        <w:rPr>
          <w:rFonts w:eastAsia="Garamond" w:cs="Calibri"/>
          <w:sz w:val="16"/>
        </w:rPr>
        <w:t xml:space="preserve"> </w:t>
      </w:r>
      <w:r w:rsidRPr="00722811">
        <w:rPr>
          <w:rFonts w:cs="Calibri"/>
          <w:sz w:val="16"/>
        </w:rPr>
        <w:t>Our</w:t>
      </w:r>
      <w:r w:rsidRPr="00722811">
        <w:rPr>
          <w:rFonts w:eastAsia="Garamond" w:cs="Calibri"/>
          <w:sz w:val="16"/>
        </w:rPr>
        <w:t xml:space="preserve"> </w:t>
      </w:r>
      <w:r w:rsidRPr="00722811">
        <w:rPr>
          <w:rFonts w:cs="Calibri"/>
          <w:sz w:val="16"/>
        </w:rPr>
        <w:t>grammar</w:t>
      </w:r>
      <w:r w:rsidRPr="00722811">
        <w:rPr>
          <w:rFonts w:eastAsia="Garamond" w:cs="Calibri"/>
          <w:sz w:val="16"/>
        </w:rPr>
        <w:t xml:space="preserve"> </w:t>
      </w:r>
      <w:r w:rsidRPr="00722811">
        <w:rPr>
          <w:rFonts w:cs="Calibri"/>
          <w:sz w:val="16"/>
        </w:rPr>
        <w:t>is</w:t>
      </w:r>
      <w:r w:rsidRPr="00722811">
        <w:rPr>
          <w:rFonts w:eastAsia="Garamond" w:cs="Calibri"/>
          <w:sz w:val="16"/>
        </w:rPr>
        <w:t xml:space="preserve"> </w:t>
      </w:r>
      <w:r w:rsidRPr="00722811">
        <w:rPr>
          <w:rFonts w:cs="Calibri"/>
          <w:sz w:val="16"/>
        </w:rPr>
        <w:t>assumed.</w:t>
      </w:r>
      <w:r w:rsidRPr="00722811">
        <w:rPr>
          <w:rFonts w:eastAsia="Garamond" w:cs="Calibri"/>
          <w:sz w:val="16"/>
        </w:rPr>
        <w:t xml:space="preserve"> </w:t>
      </w:r>
      <w:r w:rsidRPr="00722811">
        <w:rPr>
          <w:rFonts w:cs="Calibri"/>
          <w:sz w:val="16"/>
        </w:rPr>
        <w:t>It</w:t>
      </w:r>
      <w:r w:rsidRPr="00722811">
        <w:rPr>
          <w:rFonts w:eastAsia="Garamond" w:cs="Calibri"/>
          <w:sz w:val="16"/>
        </w:rPr>
        <w:t xml:space="preserve"> </w:t>
      </w:r>
      <w:r w:rsidRPr="00722811">
        <w:rPr>
          <w:rFonts w:cs="Calibri"/>
          <w:sz w:val="16"/>
        </w:rPr>
        <w:t>is</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structure</w:t>
      </w:r>
      <w:r w:rsidRPr="00722811">
        <w:rPr>
          <w:rFonts w:eastAsia="Garamond" w:cs="Calibri"/>
          <w:sz w:val="16"/>
        </w:rPr>
        <w:t xml:space="preserve"> </w:t>
      </w:r>
      <w:r w:rsidRPr="00722811">
        <w:rPr>
          <w:rFonts w:cs="Calibri"/>
          <w:sz w:val="16"/>
        </w:rPr>
        <w:t>through</w:t>
      </w:r>
      <w:r w:rsidRPr="00722811">
        <w:rPr>
          <w:rFonts w:eastAsia="Garamond" w:cs="Calibri"/>
          <w:sz w:val="16"/>
        </w:rPr>
        <w:t xml:space="preserve"> </w:t>
      </w:r>
      <w:r w:rsidRPr="00722811">
        <w:rPr>
          <w:rFonts w:cs="Calibri"/>
          <w:sz w:val="16"/>
        </w:rPr>
        <w:t>which</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labor</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speech</w:t>
      </w:r>
      <w:r w:rsidRPr="00722811">
        <w:rPr>
          <w:rFonts w:eastAsia="Garamond" w:cs="Calibri"/>
          <w:sz w:val="16"/>
        </w:rPr>
        <w:t xml:space="preserve"> </w:t>
      </w:r>
      <w:r w:rsidRPr="00722811">
        <w:rPr>
          <w:rFonts w:cs="Calibri"/>
          <w:sz w:val="16"/>
        </w:rPr>
        <w:t>is</w:t>
      </w:r>
      <w:r w:rsidRPr="00722811">
        <w:rPr>
          <w:rFonts w:eastAsia="Garamond" w:cs="Calibri"/>
          <w:sz w:val="16"/>
        </w:rPr>
        <w:t xml:space="preserve"> </w:t>
      </w:r>
      <w:r w:rsidRPr="00722811">
        <w:rPr>
          <w:rFonts w:cs="Calibri"/>
          <w:sz w:val="16"/>
        </w:rPr>
        <w:t>possible.</w:t>
      </w:r>
      <w:r w:rsidRPr="00722811">
        <w:rPr>
          <w:rFonts w:eastAsia="Garamond" w:cs="Calibri"/>
          <w:sz w:val="16"/>
        </w:rPr>
        <w:t xml:space="preserve"> </w:t>
      </w:r>
      <w:r w:rsidRPr="00722811">
        <w:rPr>
          <w:rFonts w:cs="Calibri"/>
          <w:sz w:val="16"/>
        </w:rPr>
        <w:t>Likewise,</w:t>
      </w:r>
      <w:r w:rsidRPr="00722811">
        <w:rPr>
          <w:rFonts w:eastAsia="Garamond" w:cs="Calibri"/>
          <w:sz w:val="16"/>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grammar</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political</w:t>
      </w:r>
      <w:r w:rsidRPr="00722811">
        <w:rPr>
          <w:rStyle w:val="IntenseEmphasis"/>
          <w:rFonts w:eastAsia="Garamond" w:cs="Calibri"/>
        </w:rPr>
        <w:t xml:space="preserve"> </w:t>
      </w:r>
      <w:r w:rsidRPr="00722811">
        <w:rPr>
          <w:rStyle w:val="IntenseEmphasis"/>
          <w:rFonts w:cs="Calibri"/>
        </w:rPr>
        <w:t>ethics</w:t>
      </w:r>
      <w:r w:rsidRPr="00722811">
        <w:rPr>
          <w:rFonts w:eastAsia="Garamond" w:cs="Calibri"/>
          <w:sz w:val="16"/>
        </w:rPr>
        <w:t>—</w:t>
      </w:r>
      <w:r w:rsidRPr="00722811">
        <w:rPr>
          <w:rFonts w:cs="Calibri"/>
          <w:sz w:val="16"/>
        </w:rPr>
        <w:t>the</w:t>
      </w:r>
      <w:r w:rsidRPr="00722811">
        <w:rPr>
          <w:rFonts w:eastAsia="Garamond" w:cs="Calibri"/>
          <w:sz w:val="16"/>
        </w:rPr>
        <w:t xml:space="preserve"> </w:t>
      </w:r>
      <w:r w:rsidRPr="00722811">
        <w:rPr>
          <w:rFonts w:cs="Calibri"/>
          <w:sz w:val="16"/>
        </w:rPr>
        <w:t>grammar</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assumptions</w:t>
      </w:r>
      <w:r w:rsidRPr="00722811">
        <w:rPr>
          <w:rFonts w:eastAsia="Garamond" w:cs="Calibri"/>
          <w:sz w:val="16"/>
        </w:rPr>
        <w:t xml:space="preserve"> </w:t>
      </w:r>
      <w:r w:rsidRPr="00722811">
        <w:rPr>
          <w:rStyle w:val="IntenseEmphasis"/>
          <w:rFonts w:cs="Calibri"/>
        </w:rPr>
        <w:t>regarding</w:t>
      </w:r>
      <w:r w:rsidRPr="00722811">
        <w:rPr>
          <w:rStyle w:val="IntenseEmphasis"/>
          <w:rFonts w:eastAsia="Garamond" w:cs="Calibri"/>
        </w:rPr>
        <w:t xml:space="preserve"> </w:t>
      </w:r>
      <w:r w:rsidRPr="00722811">
        <w:rPr>
          <w:rStyle w:val="IntenseEmphasis"/>
          <w:rFonts w:cs="Calibri"/>
        </w:rPr>
        <w:t>the</w:t>
      </w:r>
      <w:r w:rsidRPr="00722811">
        <w:rPr>
          <w:rStyle w:val="IntenseEmphasis"/>
          <w:rFonts w:eastAsia="Garamond" w:cs="Calibri"/>
        </w:rPr>
        <w:t xml:space="preserve"> </w:t>
      </w:r>
      <w:r w:rsidRPr="00722811">
        <w:rPr>
          <w:rStyle w:val="IntenseEmphasis"/>
          <w:rFonts w:cs="Calibri"/>
        </w:rPr>
        <w:t>ontology</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suffering</w:t>
      </w:r>
      <w:r w:rsidRPr="00722811">
        <w:rPr>
          <w:rStyle w:val="IntenseEmphasis"/>
          <w:rFonts w:eastAsia="Garamond" w:cs="Calibri"/>
        </w:rPr>
        <w:t>—</w:t>
      </w:r>
      <w:r w:rsidRPr="00722811">
        <w:rPr>
          <w:rStyle w:val="IntenseEmphasis"/>
          <w:rFonts w:cs="Calibri"/>
        </w:rPr>
        <w:t>which</w:t>
      </w:r>
      <w:r w:rsidRPr="00722811">
        <w:rPr>
          <w:rStyle w:val="IntenseEmphasis"/>
          <w:rFonts w:eastAsia="Garamond" w:cs="Calibri"/>
        </w:rPr>
        <w:t xml:space="preserve"> </w:t>
      </w:r>
      <w:r w:rsidRPr="00722811">
        <w:rPr>
          <w:rStyle w:val="IntenseEmphasis"/>
          <w:rFonts w:cs="Calibri"/>
        </w:rPr>
        <w:t>underwrite</w:t>
      </w:r>
      <w:r w:rsidRPr="00722811">
        <w:rPr>
          <w:rFonts w:eastAsia="Garamond" w:cs="Calibri"/>
          <w:sz w:val="16"/>
        </w:rPr>
        <w:t xml:space="preserve"> </w:t>
      </w:r>
      <w:r w:rsidRPr="00722811">
        <w:rPr>
          <w:rFonts w:cs="Calibri"/>
          <w:sz w:val="16"/>
        </w:rPr>
        <w:t>Film</w:t>
      </w:r>
      <w:r w:rsidRPr="00722811">
        <w:rPr>
          <w:rFonts w:eastAsia="Garamond" w:cs="Calibri"/>
          <w:sz w:val="16"/>
        </w:rPr>
        <w:t xml:space="preserve"> </w:t>
      </w:r>
      <w:r w:rsidRPr="00722811">
        <w:rPr>
          <w:rFonts w:cs="Calibri"/>
          <w:sz w:val="16"/>
        </w:rPr>
        <w:t>Theory</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Style w:val="IntenseEmphasis"/>
          <w:rFonts w:cs="Calibri"/>
        </w:rPr>
        <w:t>political</w:t>
      </w:r>
      <w:r w:rsidRPr="00722811">
        <w:rPr>
          <w:rStyle w:val="IntenseEmphasis"/>
          <w:rFonts w:eastAsia="Garamond" w:cs="Calibri"/>
        </w:rPr>
        <w:t xml:space="preserve"> </w:t>
      </w:r>
      <w:r w:rsidRPr="00722811">
        <w:rPr>
          <w:rStyle w:val="IntenseEmphasis"/>
          <w:rFonts w:cs="Calibri"/>
        </w:rPr>
        <w:t>discourse</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this</w:t>
      </w:r>
      <w:r w:rsidRPr="00722811">
        <w:rPr>
          <w:rFonts w:eastAsia="Garamond" w:cs="Calibri"/>
          <w:sz w:val="16"/>
        </w:rPr>
        <w:t xml:space="preserve"> </w:t>
      </w:r>
      <w:r w:rsidRPr="00722811">
        <w:rPr>
          <w:rFonts w:cs="Calibri"/>
          <w:sz w:val="16"/>
        </w:rPr>
        <w:t>book,</w:t>
      </w:r>
      <w:r w:rsidRPr="00722811">
        <w:rPr>
          <w:rFonts w:eastAsia="Garamond" w:cs="Calibri"/>
          <w:sz w:val="16"/>
        </w:rPr>
        <w:t xml:space="preserve"> </w:t>
      </w:r>
      <w:r w:rsidRPr="00722811">
        <w:rPr>
          <w:rFonts w:cs="Calibri"/>
          <w:sz w:val="16"/>
        </w:rPr>
        <w:t>discourse</w:t>
      </w:r>
      <w:r w:rsidRPr="00722811">
        <w:rPr>
          <w:rFonts w:eastAsia="Garamond" w:cs="Calibri"/>
          <w:sz w:val="16"/>
        </w:rPr>
        <w:t xml:space="preserve"> </w:t>
      </w:r>
      <w:r w:rsidRPr="00722811">
        <w:rPr>
          <w:rFonts w:cs="Calibri"/>
          <w:sz w:val="16"/>
        </w:rPr>
        <w:t>elaborated</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direct</w:t>
      </w:r>
      <w:r w:rsidRPr="00722811">
        <w:rPr>
          <w:rFonts w:eastAsia="Garamond" w:cs="Calibri"/>
          <w:sz w:val="16"/>
        </w:rPr>
        <w:t xml:space="preserve"> </w:t>
      </w:r>
      <w:r w:rsidRPr="00722811">
        <w:rPr>
          <w:rFonts w:cs="Calibri"/>
          <w:sz w:val="16"/>
        </w:rPr>
        <w:t>relation</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radical</w:t>
      </w:r>
      <w:r w:rsidRPr="00722811">
        <w:rPr>
          <w:rFonts w:eastAsia="Garamond" w:cs="Calibri"/>
          <w:sz w:val="16"/>
        </w:rPr>
        <w:t xml:space="preserve"> </w:t>
      </w:r>
      <w:r w:rsidRPr="00722811">
        <w:rPr>
          <w:rFonts w:cs="Calibri"/>
          <w:sz w:val="16"/>
        </w:rPr>
        <w:t>action),</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which</w:t>
      </w:r>
      <w:r w:rsidRPr="00722811">
        <w:rPr>
          <w:rFonts w:eastAsia="Garamond" w:cs="Calibri"/>
          <w:sz w:val="16"/>
        </w:rPr>
        <w:t xml:space="preserve"> </w:t>
      </w:r>
      <w:r w:rsidRPr="00722811">
        <w:rPr>
          <w:rFonts w:cs="Calibri"/>
          <w:sz w:val="16"/>
        </w:rPr>
        <w:t>underwrite</w:t>
      </w:r>
      <w:r w:rsidRPr="00722811">
        <w:rPr>
          <w:rFonts w:eastAsia="Garamond" w:cs="Calibri"/>
          <w:sz w:val="16"/>
        </w:rPr>
        <w:t xml:space="preserve"> </w:t>
      </w:r>
      <w:r w:rsidRPr="00722811">
        <w:rPr>
          <w:rFonts w:cs="Calibri"/>
          <w:sz w:val="16"/>
        </w:rPr>
        <w:t>cinematic</w:t>
      </w:r>
      <w:r w:rsidRPr="00722811">
        <w:rPr>
          <w:rFonts w:eastAsia="Garamond" w:cs="Calibri"/>
          <w:sz w:val="16"/>
        </w:rPr>
        <w:t xml:space="preserve"> </w:t>
      </w:r>
      <w:r w:rsidRPr="00722811">
        <w:rPr>
          <w:rFonts w:cs="Calibri"/>
          <w:sz w:val="16"/>
        </w:rPr>
        <w:t>speech</w:t>
      </w:r>
      <w:r w:rsidRPr="00722811">
        <w:rPr>
          <w:rFonts w:eastAsia="Garamond" w:cs="Calibri"/>
          <w:sz w:val="16"/>
        </w:rPr>
        <w:t xml:space="preserve"> </w:t>
      </w:r>
      <w:r w:rsidRPr="00722811">
        <w:rPr>
          <w:rFonts w:cs="Calibri"/>
          <w:sz w:val="16"/>
        </w:rPr>
        <w:t>(in</w:t>
      </w:r>
      <w:r w:rsidRPr="00722811">
        <w:rPr>
          <w:rFonts w:eastAsia="Garamond" w:cs="Calibri"/>
          <w:sz w:val="16"/>
        </w:rPr>
        <w:t xml:space="preserve"> </w:t>
      </w:r>
      <w:r w:rsidRPr="00722811">
        <w:rPr>
          <w:rFonts w:cs="Calibri"/>
          <w:sz w:val="16"/>
        </w:rPr>
        <w:t>this</w:t>
      </w:r>
      <w:r w:rsidRPr="00722811">
        <w:rPr>
          <w:rFonts w:eastAsia="Garamond" w:cs="Calibri"/>
          <w:sz w:val="16"/>
        </w:rPr>
        <w:t xml:space="preserve"> </w:t>
      </w:r>
      <w:r w:rsidRPr="00722811">
        <w:rPr>
          <w:rFonts w:cs="Calibri"/>
          <w:sz w:val="16"/>
        </w:rPr>
        <w:t>book,</w:t>
      </w:r>
      <w:r w:rsidRPr="00722811">
        <w:rPr>
          <w:rFonts w:eastAsia="Garamond" w:cs="Calibri"/>
          <w:sz w:val="16"/>
        </w:rPr>
        <w:t xml:space="preserve"> </w:t>
      </w:r>
      <w:r w:rsidRPr="00722811">
        <w:rPr>
          <w:rFonts w:cs="Calibri"/>
          <w:sz w:val="16"/>
        </w:rPr>
        <w:t>Red,</w:t>
      </w:r>
      <w:r w:rsidRPr="00722811">
        <w:rPr>
          <w:rFonts w:eastAsia="Garamond" w:cs="Calibri"/>
          <w:sz w:val="16"/>
        </w:rPr>
        <w:t xml:space="preserve"> </w:t>
      </w:r>
      <w:r w:rsidRPr="00722811">
        <w:rPr>
          <w:rFonts w:cs="Calibri"/>
          <w:sz w:val="16"/>
        </w:rPr>
        <w:t>White,</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Black</w:t>
      </w:r>
      <w:r w:rsidRPr="00722811">
        <w:rPr>
          <w:rFonts w:eastAsia="Garamond" w:cs="Calibri"/>
          <w:sz w:val="16"/>
        </w:rPr>
        <w:t xml:space="preserve"> </w:t>
      </w:r>
      <w:r w:rsidRPr="00722811">
        <w:rPr>
          <w:rFonts w:cs="Calibri"/>
          <w:sz w:val="16"/>
        </w:rPr>
        <w:t>films</w:t>
      </w:r>
      <w:r w:rsidRPr="00722811">
        <w:rPr>
          <w:rFonts w:eastAsia="Garamond" w:cs="Calibri"/>
          <w:sz w:val="16"/>
        </w:rPr>
        <w:t xml:space="preserve"> </w:t>
      </w:r>
      <w:r w:rsidRPr="00722811">
        <w:rPr>
          <w:rFonts w:cs="Calibri"/>
          <w:sz w:val="16"/>
        </w:rPr>
        <w:t>from</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mid-1960s</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present)</w:t>
      </w:r>
      <w:r w:rsidRPr="00722811">
        <w:rPr>
          <w:rFonts w:eastAsia="Garamond" w:cs="Calibri"/>
          <w:sz w:val="16"/>
        </w:rPr>
        <w:t xml:space="preserve"> </w:t>
      </w:r>
      <w:r w:rsidRPr="00722811">
        <w:rPr>
          <w:rStyle w:val="IntenseEmphasis"/>
          <w:rFonts w:cs="Calibri"/>
        </w:rPr>
        <w:t>is</w:t>
      </w:r>
      <w:r w:rsidRPr="00722811">
        <w:rPr>
          <w:rStyle w:val="IntenseEmphasis"/>
          <w:rFonts w:eastAsia="Garamond" w:cs="Calibri"/>
        </w:rPr>
        <w:t xml:space="preserve"> </w:t>
      </w:r>
      <w:r w:rsidRPr="00722811">
        <w:rPr>
          <w:rStyle w:val="IntenseEmphasis"/>
          <w:rFonts w:cs="Calibri"/>
        </w:rPr>
        <w:t>also</w:t>
      </w:r>
      <w:r w:rsidRPr="00722811">
        <w:rPr>
          <w:rStyle w:val="IntenseEmphasis"/>
          <w:rFonts w:eastAsia="Garamond" w:cs="Calibri"/>
        </w:rPr>
        <w:t xml:space="preserve"> </w:t>
      </w:r>
      <w:r w:rsidRPr="00722811">
        <w:rPr>
          <w:rStyle w:val="IntenseEmphasis"/>
          <w:rFonts w:cs="Calibri"/>
        </w:rPr>
        <w:t>unspoken</w:t>
      </w:r>
      <w:r w:rsidRPr="00722811">
        <w:rPr>
          <w:rFonts w:cs="Calibri"/>
          <w:sz w:val="16"/>
        </w:rPr>
        <w:t>.</w:t>
      </w:r>
      <w:r w:rsidRPr="00722811">
        <w:rPr>
          <w:rFonts w:eastAsia="Garamond" w:cs="Calibri"/>
          <w:sz w:val="16"/>
        </w:rPr>
        <w:t xml:space="preserve"> </w:t>
      </w:r>
      <w:r w:rsidRPr="00722811">
        <w:rPr>
          <w:rFonts w:cs="Calibri"/>
          <w:sz w:val="16"/>
        </w:rPr>
        <w:t>This</w:t>
      </w:r>
      <w:r w:rsidRPr="00722811">
        <w:rPr>
          <w:rFonts w:eastAsia="Garamond" w:cs="Calibri"/>
          <w:sz w:val="16"/>
        </w:rPr>
        <w:t xml:space="preserve"> </w:t>
      </w:r>
      <w:r w:rsidRPr="00722811">
        <w:rPr>
          <w:rFonts w:cs="Calibri"/>
          <w:sz w:val="16"/>
        </w:rPr>
        <w:t>notwithstanding,</w:t>
      </w:r>
      <w:r w:rsidRPr="00722811">
        <w:rPr>
          <w:rFonts w:eastAsia="Garamond" w:cs="Calibri"/>
          <w:sz w:val="16"/>
        </w:rPr>
        <w:t xml:space="preserve"> </w:t>
      </w:r>
      <w:r w:rsidRPr="00722811">
        <w:rPr>
          <w:rFonts w:cs="Calibri"/>
          <w:sz w:val="16"/>
        </w:rPr>
        <w:t>film</w:t>
      </w:r>
      <w:r w:rsidRPr="00722811">
        <w:rPr>
          <w:rFonts w:eastAsia="Garamond" w:cs="Calibri"/>
          <w:sz w:val="16"/>
        </w:rPr>
        <w:t xml:space="preserve"> </w:t>
      </w:r>
      <w:r w:rsidRPr="00722811">
        <w:rPr>
          <w:rFonts w:cs="Calibri"/>
          <w:sz w:val="16"/>
        </w:rPr>
        <w:t>theory,</w:t>
      </w:r>
      <w:r w:rsidRPr="00722811">
        <w:rPr>
          <w:rFonts w:eastAsia="Garamond" w:cs="Calibri"/>
          <w:sz w:val="16"/>
        </w:rPr>
        <w:t xml:space="preserve"> </w:t>
      </w:r>
      <w:r w:rsidRPr="00722811">
        <w:rPr>
          <w:rStyle w:val="IntenseEmphasis"/>
          <w:rFonts w:cs="Calibri"/>
        </w:rPr>
        <w:t>political</w:t>
      </w:r>
      <w:r w:rsidRPr="00722811">
        <w:rPr>
          <w:rStyle w:val="IntenseEmphasis"/>
          <w:rFonts w:eastAsia="Garamond" w:cs="Calibri"/>
        </w:rPr>
        <w:t xml:space="preserve"> </w:t>
      </w:r>
      <w:r w:rsidRPr="00722811">
        <w:rPr>
          <w:rStyle w:val="IntenseEmphasis"/>
          <w:rFonts w:cs="Calibri"/>
        </w:rPr>
        <w:t>discourse</w:t>
      </w:r>
      <w:r w:rsidRPr="00722811">
        <w:rPr>
          <w:rFonts w:cs="Calibri"/>
          <w:sz w:val="16"/>
        </w:rPr>
        <w:t>,</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cinema</w:t>
      </w:r>
      <w:r w:rsidRPr="00722811">
        <w:rPr>
          <w:rFonts w:eastAsia="Garamond" w:cs="Calibri"/>
          <w:sz w:val="16"/>
        </w:rPr>
        <w:t xml:space="preserve"> </w:t>
      </w:r>
      <w:r w:rsidRPr="00722811">
        <w:rPr>
          <w:rStyle w:val="IntenseEmphasis"/>
          <w:rFonts w:cs="Calibri"/>
        </w:rPr>
        <w:t>assume</w:t>
      </w:r>
      <w:r w:rsidRPr="00722811">
        <w:rPr>
          <w:rStyle w:val="IntenseEmphasis"/>
          <w:rFonts w:eastAsia="Garamond" w:cs="Calibri"/>
        </w:rPr>
        <w:t xml:space="preserve"> </w:t>
      </w:r>
      <w:r w:rsidRPr="00722811">
        <w:rPr>
          <w:rStyle w:val="IntenseEmphasis"/>
          <w:rFonts w:cs="Calibri"/>
        </w:rPr>
        <w:t>an</w:t>
      </w:r>
      <w:r w:rsidRPr="00722811">
        <w:rPr>
          <w:rStyle w:val="IntenseEmphasis"/>
          <w:rFonts w:eastAsia="Garamond" w:cs="Calibri"/>
        </w:rPr>
        <w:t xml:space="preserve"> </w:t>
      </w:r>
      <w:r w:rsidRPr="00722811">
        <w:rPr>
          <w:rStyle w:val="IntenseEmphasis"/>
          <w:rFonts w:cs="Calibri"/>
        </w:rPr>
        <w:t>ontological</w:t>
      </w:r>
      <w:r w:rsidRPr="00722811">
        <w:rPr>
          <w:rStyle w:val="IntenseEmphasis"/>
          <w:rFonts w:eastAsia="Garamond" w:cs="Calibri"/>
        </w:rPr>
        <w:t xml:space="preserve"> </w:t>
      </w:r>
      <w:r w:rsidRPr="00722811">
        <w:rPr>
          <w:rStyle w:val="IntenseEmphasis"/>
          <w:rFonts w:cs="Calibri"/>
        </w:rPr>
        <w:t>grammar,</w:t>
      </w:r>
      <w:r w:rsidRPr="00722811">
        <w:rPr>
          <w:rStyle w:val="IntenseEmphasis"/>
          <w:rFonts w:eastAsia="Garamond" w:cs="Calibri"/>
        </w:rPr>
        <w:t xml:space="preserve"> </w:t>
      </w:r>
      <w:r w:rsidRPr="00722811">
        <w:rPr>
          <w:rStyle w:val="IntenseEmphasis"/>
          <w:rFonts w:cs="Calibri"/>
        </w:rPr>
        <w:t>a</w:t>
      </w:r>
      <w:r w:rsidRPr="00722811">
        <w:rPr>
          <w:rStyle w:val="IntenseEmphasis"/>
          <w:rFonts w:eastAsia="Garamond" w:cs="Calibri"/>
        </w:rPr>
        <w:t xml:space="preserve"> </w:t>
      </w:r>
      <w:r w:rsidRPr="00722811">
        <w:rPr>
          <w:rStyle w:val="IntenseEmphasis"/>
          <w:rFonts w:cs="Calibri"/>
        </w:rPr>
        <w:t>structure</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suffering</w:t>
      </w:r>
      <w:r w:rsidRPr="00722811">
        <w:rPr>
          <w:rFonts w:cs="Calibri"/>
          <w:sz w:val="16"/>
        </w:rPr>
        <w:t>.</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Style w:val="IntenseEmphasis"/>
          <w:rFonts w:cs="Calibri"/>
          <w:highlight w:val="cyan"/>
        </w:rPr>
        <w:t>the</w:t>
      </w:r>
      <w:r w:rsidRPr="00722811">
        <w:rPr>
          <w:rStyle w:val="IntenseEmphasis"/>
          <w:rFonts w:eastAsia="Garamond" w:cs="Calibri"/>
          <w:highlight w:val="cyan"/>
        </w:rPr>
        <w:t xml:space="preserve"> </w:t>
      </w:r>
      <w:r w:rsidRPr="00722811">
        <w:rPr>
          <w:rStyle w:val="IntenseEmphasis"/>
          <w:rFonts w:cs="Calibri"/>
          <w:highlight w:val="cyan"/>
        </w:rPr>
        <w:t>structure</w:t>
      </w:r>
      <w:r w:rsidRPr="00722811">
        <w:rPr>
          <w:rStyle w:val="IntenseEmphasis"/>
          <w:rFonts w:eastAsia="Garamond" w:cs="Calibri"/>
          <w:highlight w:val="cyan"/>
        </w:rPr>
        <w:t xml:space="preserve"> </w:t>
      </w:r>
      <w:r w:rsidRPr="00722811">
        <w:rPr>
          <w:rStyle w:val="IntenseEmphasis"/>
          <w:rFonts w:cs="Calibri"/>
          <w:highlight w:val="cyan"/>
        </w:rPr>
        <w:t>of</w:t>
      </w:r>
      <w:r w:rsidRPr="00722811">
        <w:rPr>
          <w:rStyle w:val="IntenseEmphasis"/>
          <w:rFonts w:eastAsia="Garamond" w:cs="Calibri"/>
          <w:highlight w:val="cyan"/>
        </w:rPr>
        <w:t xml:space="preserve"> </w:t>
      </w:r>
      <w:r w:rsidRPr="00722811">
        <w:rPr>
          <w:rStyle w:val="IntenseEmphasis"/>
          <w:rFonts w:cs="Calibri"/>
          <w:highlight w:val="cyan"/>
        </w:rPr>
        <w:t>suffering</w:t>
      </w:r>
      <w:r w:rsidRPr="00722811">
        <w:rPr>
          <w:rFonts w:eastAsia="Garamond" w:cs="Calibri"/>
          <w:sz w:val="16"/>
        </w:rPr>
        <w:t xml:space="preserve"> </w:t>
      </w:r>
      <w:r w:rsidRPr="00722811">
        <w:rPr>
          <w:rFonts w:cs="Calibri"/>
          <w:sz w:val="16"/>
        </w:rPr>
        <w:t>which</w:t>
      </w:r>
      <w:r w:rsidRPr="00722811">
        <w:rPr>
          <w:rFonts w:eastAsia="Garamond" w:cs="Calibri"/>
          <w:sz w:val="16"/>
        </w:rPr>
        <w:t xml:space="preserve"> </w:t>
      </w:r>
      <w:r w:rsidRPr="00722811">
        <w:rPr>
          <w:rFonts w:cs="Calibri"/>
          <w:sz w:val="16"/>
        </w:rPr>
        <w:t>film</w:t>
      </w:r>
      <w:r w:rsidRPr="00722811">
        <w:rPr>
          <w:rFonts w:eastAsia="Garamond" w:cs="Calibri"/>
          <w:sz w:val="16"/>
        </w:rPr>
        <w:t xml:space="preserve"> </w:t>
      </w:r>
      <w:r w:rsidRPr="00722811">
        <w:rPr>
          <w:rFonts w:cs="Calibri"/>
          <w:sz w:val="16"/>
        </w:rPr>
        <w:t>theory,</w:t>
      </w:r>
      <w:r w:rsidRPr="00722811">
        <w:rPr>
          <w:rFonts w:eastAsia="Garamond" w:cs="Calibri"/>
          <w:sz w:val="16"/>
        </w:rPr>
        <w:t xml:space="preserve"> </w:t>
      </w:r>
      <w:r w:rsidRPr="00722811">
        <w:rPr>
          <w:rFonts w:cs="Calibri"/>
          <w:sz w:val="16"/>
        </w:rPr>
        <w:t>political</w:t>
      </w:r>
      <w:r w:rsidRPr="00722811">
        <w:rPr>
          <w:rFonts w:eastAsia="Garamond" w:cs="Calibri"/>
          <w:sz w:val="16"/>
        </w:rPr>
        <w:t xml:space="preserve"> </w:t>
      </w:r>
      <w:r w:rsidRPr="00722811">
        <w:rPr>
          <w:rFonts w:cs="Calibri"/>
          <w:sz w:val="16"/>
        </w:rPr>
        <w:t>discourse,</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cinema</w:t>
      </w:r>
      <w:r w:rsidRPr="00722811">
        <w:rPr>
          <w:rFonts w:eastAsia="Garamond" w:cs="Calibri"/>
          <w:sz w:val="16"/>
        </w:rPr>
        <w:t xml:space="preserve"> </w:t>
      </w:r>
      <w:r w:rsidRPr="00722811">
        <w:rPr>
          <w:rFonts w:cs="Calibri"/>
          <w:sz w:val="16"/>
        </w:rPr>
        <w:t>assume</w:t>
      </w:r>
      <w:r w:rsidRPr="00722811">
        <w:rPr>
          <w:rFonts w:eastAsia="Garamond" w:cs="Calibri"/>
          <w:sz w:val="16"/>
        </w:rPr>
        <w:t xml:space="preserve"> </w:t>
      </w:r>
      <w:r w:rsidRPr="00722811">
        <w:rPr>
          <w:rStyle w:val="IntenseEmphasis"/>
          <w:rFonts w:cs="Calibri"/>
          <w:highlight w:val="cyan"/>
        </w:rPr>
        <w:t>crowds</w:t>
      </w:r>
      <w:r w:rsidRPr="00722811">
        <w:rPr>
          <w:rStyle w:val="IntenseEmphasis"/>
          <w:rFonts w:eastAsia="Garamond" w:cs="Calibri"/>
          <w:highlight w:val="cyan"/>
        </w:rPr>
        <w:t xml:space="preserve"> </w:t>
      </w:r>
      <w:r w:rsidRPr="00722811">
        <w:rPr>
          <w:rStyle w:val="IntenseEmphasis"/>
          <w:rFonts w:cs="Calibri"/>
          <w:highlight w:val="cyan"/>
        </w:rPr>
        <w:t>out</w:t>
      </w:r>
      <w:r w:rsidRPr="00722811">
        <w:rPr>
          <w:rStyle w:val="IntenseEmphasis"/>
          <w:rFonts w:eastAsia="Garamond" w:cs="Calibri"/>
          <w:highlight w:val="cyan"/>
        </w:rPr>
        <w:t xml:space="preserve"> </w:t>
      </w:r>
      <w:r w:rsidRPr="00722811">
        <w:rPr>
          <w:rStyle w:val="IntenseEmphasis"/>
          <w:rFonts w:cs="Calibri"/>
          <w:highlight w:val="cyan"/>
        </w:rPr>
        <w:t>other</w:t>
      </w:r>
      <w:r w:rsidRPr="00722811">
        <w:rPr>
          <w:rStyle w:val="IntenseEmphasis"/>
          <w:rFonts w:eastAsia="Garamond" w:cs="Calibri"/>
          <w:highlight w:val="cyan"/>
        </w:rPr>
        <w:t xml:space="preserve"> </w:t>
      </w:r>
      <w:r w:rsidRPr="00722811">
        <w:rPr>
          <w:rStyle w:val="IntenseEmphasis"/>
          <w:rFonts w:cs="Calibri"/>
          <w:highlight w:val="cyan"/>
        </w:rPr>
        <w:t>structures</w:t>
      </w:r>
      <w:r w:rsidRPr="00722811">
        <w:rPr>
          <w:rStyle w:val="IntenseEmphasis"/>
          <w:rFonts w:eastAsia="Garamond" w:cs="Calibri"/>
          <w:highlight w:val="cyan"/>
        </w:rPr>
        <w:t xml:space="preserve"> </w:t>
      </w:r>
      <w:r w:rsidRPr="00722811">
        <w:rPr>
          <w:rStyle w:val="IntenseEmphasis"/>
          <w:rFonts w:cs="Calibri"/>
          <w:highlight w:val="cyan"/>
        </w:rPr>
        <w:t>of</w:t>
      </w:r>
      <w:r w:rsidRPr="00722811">
        <w:rPr>
          <w:rStyle w:val="IntenseEmphasis"/>
          <w:rFonts w:eastAsia="Garamond" w:cs="Calibri"/>
          <w:highlight w:val="cyan"/>
        </w:rPr>
        <w:t xml:space="preserve"> </w:t>
      </w:r>
      <w:r w:rsidRPr="00722811">
        <w:rPr>
          <w:rStyle w:val="IntenseEmphasis"/>
          <w:rFonts w:cs="Calibri"/>
          <w:highlight w:val="cyan"/>
        </w:rPr>
        <w:t>suffering,</w:t>
      </w:r>
      <w:r w:rsidRPr="00722811">
        <w:rPr>
          <w:rStyle w:val="IntenseEmphasis"/>
          <w:rFonts w:eastAsia="Garamond" w:cs="Calibri"/>
          <w:highlight w:val="cyan"/>
        </w:rPr>
        <w:t xml:space="preserve"> </w:t>
      </w:r>
      <w:r w:rsidRPr="00722811">
        <w:rPr>
          <w:rStyle w:val="Emphasis"/>
          <w:rFonts w:cs="Calibri"/>
          <w:highlight w:val="cyan"/>
        </w:rPr>
        <w:t>regardless</w:t>
      </w:r>
      <w:r w:rsidRPr="00722811">
        <w:rPr>
          <w:rStyle w:val="Emphasis"/>
          <w:rFonts w:eastAsia="Garamond" w:cs="Calibri"/>
          <w:highlight w:val="cyan"/>
        </w:rPr>
        <w:t xml:space="preserve"> </w:t>
      </w:r>
      <w:r w:rsidRPr="00722811">
        <w:rPr>
          <w:rStyle w:val="Emphasis"/>
          <w:rFonts w:cs="Calibri"/>
          <w:highlight w:val="cyan"/>
        </w:rPr>
        <w:t>of</w:t>
      </w:r>
      <w:r w:rsidRPr="00722811">
        <w:rPr>
          <w:rStyle w:val="Emphasis"/>
          <w:rFonts w:eastAsia="Garamond" w:cs="Calibri"/>
          <w:highlight w:val="cyan"/>
        </w:rPr>
        <w:t xml:space="preserve"> </w:t>
      </w:r>
      <w:r w:rsidRPr="00722811">
        <w:rPr>
          <w:rStyle w:val="Emphasis"/>
          <w:rFonts w:cs="Calibri"/>
          <w:highlight w:val="cyan"/>
        </w:rPr>
        <w:t>the</w:t>
      </w:r>
      <w:r w:rsidRPr="00722811">
        <w:rPr>
          <w:rStyle w:val="Emphasis"/>
          <w:rFonts w:eastAsia="Garamond" w:cs="Calibri"/>
          <w:highlight w:val="cyan"/>
        </w:rPr>
        <w:t xml:space="preserve"> </w:t>
      </w:r>
      <w:r w:rsidRPr="00722811">
        <w:rPr>
          <w:rStyle w:val="Emphasis"/>
          <w:rFonts w:cs="Calibri"/>
          <w:highlight w:val="cyan"/>
        </w:rPr>
        <w:t>sentiment</w:t>
      </w:r>
      <w:r w:rsidRPr="00722811">
        <w:rPr>
          <w:rStyle w:val="Emphasis"/>
          <w:rFonts w:eastAsia="Garamond" w:cs="Calibri"/>
          <w:highlight w:val="cyan"/>
        </w:rPr>
        <w:t xml:space="preserve"> </w:t>
      </w:r>
      <w:r w:rsidRPr="00722811">
        <w:rPr>
          <w:rStyle w:val="Emphasis"/>
          <w:rFonts w:cs="Calibri"/>
          <w:highlight w:val="cyan"/>
        </w:rPr>
        <w:t>of</w:t>
      </w:r>
      <w:r w:rsidRPr="00722811">
        <w:rPr>
          <w:rStyle w:val="Emphasis"/>
          <w:rFonts w:eastAsia="Garamond" w:cs="Calibri"/>
          <w:highlight w:val="cyan"/>
        </w:rPr>
        <w:t xml:space="preserve"> </w:t>
      </w:r>
      <w:r w:rsidRPr="00722811">
        <w:rPr>
          <w:rStyle w:val="Emphasis"/>
          <w:rFonts w:cs="Calibri"/>
          <w:highlight w:val="cyan"/>
        </w:rPr>
        <w:t>the</w:t>
      </w:r>
      <w:r w:rsidRPr="00722811">
        <w:rPr>
          <w:rStyle w:val="Emphasis"/>
          <w:rFonts w:eastAsia="Garamond" w:cs="Calibri"/>
          <w:highlight w:val="cyan"/>
        </w:rPr>
        <w:t xml:space="preserve"> </w:t>
      </w:r>
      <w:r w:rsidRPr="00722811">
        <w:rPr>
          <w:rStyle w:val="Emphasis"/>
          <w:rFonts w:cs="Calibri"/>
          <w:highlight w:val="cyan"/>
        </w:rPr>
        <w:t>film</w:t>
      </w:r>
      <w:r w:rsidRPr="00722811">
        <w:rPr>
          <w:rStyle w:val="Emphasis"/>
          <w:rFonts w:eastAsia="Garamond" w:cs="Calibri"/>
          <w:highlight w:val="cyan"/>
        </w:rPr>
        <w:t xml:space="preserve"> </w:t>
      </w:r>
      <w:r w:rsidRPr="00722811">
        <w:rPr>
          <w:rStyle w:val="Emphasis"/>
          <w:rFonts w:cs="Calibri"/>
          <w:highlight w:val="cyan"/>
        </w:rPr>
        <w:t>or</w:t>
      </w:r>
      <w:r w:rsidRPr="00722811">
        <w:rPr>
          <w:rStyle w:val="Emphasis"/>
          <w:rFonts w:eastAsia="Garamond" w:cs="Calibri"/>
          <w:highlight w:val="cyan"/>
        </w:rPr>
        <w:t xml:space="preserve"> </w:t>
      </w:r>
      <w:r w:rsidRPr="00722811">
        <w:rPr>
          <w:rStyle w:val="Emphasis"/>
          <w:rFonts w:cs="Calibri"/>
          <w:highlight w:val="cyan"/>
        </w:rPr>
        <w:t>the</w:t>
      </w:r>
      <w:r w:rsidRPr="00722811">
        <w:rPr>
          <w:rStyle w:val="Emphasis"/>
          <w:rFonts w:eastAsia="Garamond" w:cs="Calibri"/>
          <w:highlight w:val="cyan"/>
        </w:rPr>
        <w:t xml:space="preserve"> </w:t>
      </w:r>
      <w:r w:rsidRPr="00722811">
        <w:rPr>
          <w:rStyle w:val="Emphasis"/>
          <w:rFonts w:cs="Calibri"/>
          <w:highlight w:val="cyan"/>
        </w:rPr>
        <w:t>spirit</w:t>
      </w:r>
      <w:r w:rsidRPr="00722811">
        <w:rPr>
          <w:rStyle w:val="Emphasis"/>
          <w:rFonts w:eastAsia="Garamond" w:cs="Calibri"/>
          <w:highlight w:val="cyan"/>
        </w:rPr>
        <w:t xml:space="preserve"> </w:t>
      </w:r>
      <w:r w:rsidRPr="00722811">
        <w:rPr>
          <w:rStyle w:val="Emphasis"/>
          <w:rFonts w:cs="Calibri"/>
          <w:highlight w:val="cyan"/>
        </w:rPr>
        <w:t>of</w:t>
      </w:r>
      <w:r w:rsidRPr="00722811">
        <w:rPr>
          <w:rStyle w:val="Emphasis"/>
          <w:rFonts w:eastAsia="Garamond" w:cs="Calibri"/>
          <w:highlight w:val="cyan"/>
        </w:rPr>
        <w:t xml:space="preserve"> </w:t>
      </w:r>
      <w:r w:rsidRPr="00722811">
        <w:rPr>
          <w:rStyle w:val="Emphasis"/>
          <w:rFonts w:cs="Calibri"/>
          <w:highlight w:val="cyan"/>
        </w:rPr>
        <w:t>unity</w:t>
      </w:r>
      <w:r w:rsidRPr="00722811">
        <w:rPr>
          <w:rStyle w:val="Emphasis"/>
          <w:rFonts w:eastAsia="Garamond" w:cs="Calibri"/>
          <w:highlight w:val="cyan"/>
        </w:rPr>
        <w:t xml:space="preserve"> </w:t>
      </w:r>
      <w:r w:rsidRPr="00722811">
        <w:rPr>
          <w:rStyle w:val="Emphasis"/>
          <w:rFonts w:cs="Calibri"/>
          <w:highlight w:val="cyan"/>
        </w:rPr>
        <w:t>mobilized</w:t>
      </w:r>
      <w:r w:rsidRPr="00722811">
        <w:rPr>
          <w:rStyle w:val="Emphasis"/>
          <w:rFonts w:eastAsia="Garamond" w:cs="Calibri"/>
          <w:highlight w:val="cyan"/>
        </w:rPr>
        <w:t xml:space="preserve"> </w:t>
      </w:r>
      <w:r w:rsidRPr="00722811">
        <w:rPr>
          <w:rStyle w:val="Emphasis"/>
          <w:rFonts w:cs="Calibri"/>
          <w:highlight w:val="cyan"/>
        </w:rPr>
        <w:t>by</w:t>
      </w:r>
      <w:r w:rsidRPr="00722811">
        <w:rPr>
          <w:rStyle w:val="Emphasis"/>
          <w:rFonts w:eastAsia="Garamond" w:cs="Calibri"/>
          <w:highlight w:val="cyan"/>
        </w:rPr>
        <w:t xml:space="preserve"> </w:t>
      </w:r>
      <w:r w:rsidRPr="00722811">
        <w:rPr>
          <w:rStyle w:val="Emphasis"/>
          <w:rFonts w:cs="Calibri"/>
          <w:highlight w:val="cyan"/>
        </w:rPr>
        <w:t>the</w:t>
      </w:r>
      <w:r w:rsidRPr="00722811">
        <w:rPr>
          <w:rStyle w:val="Emphasis"/>
          <w:rFonts w:eastAsia="Garamond" w:cs="Calibri"/>
          <w:highlight w:val="cyan"/>
        </w:rPr>
        <w:t xml:space="preserve"> </w:t>
      </w:r>
      <w:r w:rsidRPr="00722811">
        <w:rPr>
          <w:rStyle w:val="Emphasis"/>
          <w:rFonts w:cs="Calibri"/>
          <w:highlight w:val="cyan"/>
        </w:rPr>
        <w:t>political</w:t>
      </w:r>
      <w:r w:rsidRPr="00722811">
        <w:rPr>
          <w:rStyle w:val="Emphasis"/>
          <w:rFonts w:eastAsia="Garamond" w:cs="Calibri"/>
          <w:highlight w:val="cyan"/>
        </w:rPr>
        <w:t xml:space="preserve"> </w:t>
      </w:r>
      <w:r w:rsidRPr="00722811">
        <w:rPr>
          <w:rStyle w:val="Emphasis"/>
          <w:rFonts w:cs="Calibri"/>
          <w:highlight w:val="cyan"/>
        </w:rPr>
        <w:t>discourse</w:t>
      </w:r>
      <w:r w:rsidRPr="00722811">
        <w:rPr>
          <w:rStyle w:val="Emphasis"/>
          <w:rFonts w:eastAsia="Garamond" w:cs="Calibri"/>
          <w:highlight w:val="cyan"/>
        </w:rPr>
        <w:t xml:space="preserve"> </w:t>
      </w:r>
      <w:r w:rsidRPr="00722811">
        <w:rPr>
          <w:rStyle w:val="Emphasis"/>
          <w:rFonts w:cs="Calibri"/>
          <w:highlight w:val="cyan"/>
        </w:rPr>
        <w:t>in</w:t>
      </w:r>
      <w:r w:rsidRPr="00722811">
        <w:rPr>
          <w:rStyle w:val="Emphasis"/>
          <w:rFonts w:eastAsia="Garamond" w:cs="Calibri"/>
          <w:highlight w:val="cyan"/>
        </w:rPr>
        <w:t xml:space="preserve"> </w:t>
      </w:r>
      <w:r w:rsidRPr="00722811">
        <w:rPr>
          <w:rStyle w:val="Emphasis"/>
          <w:rFonts w:cs="Calibri"/>
          <w:highlight w:val="cyan"/>
        </w:rPr>
        <w:t>question</w:t>
      </w:r>
      <w:r w:rsidRPr="00722811">
        <w:rPr>
          <w:rFonts w:cs="Calibri"/>
          <w:sz w:val="16"/>
        </w:rPr>
        <w:t>.</w:t>
      </w:r>
      <w:r w:rsidRPr="00722811">
        <w:rPr>
          <w:rFonts w:eastAsia="Garamond" w:cs="Calibri"/>
          <w:sz w:val="16"/>
        </w:rPr>
        <w:t xml:space="preserve"> </w:t>
      </w:r>
      <w:r w:rsidRPr="00722811">
        <w:rPr>
          <w:rFonts w:cs="Calibri"/>
          <w:sz w:val="16"/>
        </w:rPr>
        <w:t>To</w:t>
      </w:r>
      <w:r w:rsidRPr="00722811">
        <w:rPr>
          <w:rFonts w:eastAsia="Garamond" w:cs="Calibri"/>
          <w:sz w:val="16"/>
        </w:rPr>
        <w:t xml:space="preserve"> </w:t>
      </w:r>
      <w:r w:rsidRPr="00722811">
        <w:rPr>
          <w:rFonts w:cs="Calibri"/>
          <w:sz w:val="16"/>
        </w:rPr>
        <w:t>put</w:t>
      </w:r>
      <w:r w:rsidRPr="00722811">
        <w:rPr>
          <w:rFonts w:eastAsia="Garamond" w:cs="Calibri"/>
          <w:sz w:val="16"/>
        </w:rPr>
        <w:t xml:space="preserve"> </w:t>
      </w:r>
      <w:r w:rsidRPr="00722811">
        <w:rPr>
          <w:rFonts w:cs="Calibri"/>
          <w:sz w:val="16"/>
        </w:rPr>
        <w:t>a</w:t>
      </w:r>
      <w:r w:rsidRPr="00722811">
        <w:rPr>
          <w:rFonts w:eastAsia="Garamond" w:cs="Calibri"/>
          <w:sz w:val="16"/>
        </w:rPr>
        <w:t xml:space="preserve"> </w:t>
      </w:r>
      <w:r w:rsidRPr="00722811">
        <w:rPr>
          <w:rFonts w:cs="Calibri"/>
          <w:sz w:val="16"/>
        </w:rPr>
        <w:t>finer</w:t>
      </w:r>
      <w:r w:rsidRPr="00722811">
        <w:rPr>
          <w:rFonts w:eastAsia="Garamond" w:cs="Calibri"/>
          <w:sz w:val="16"/>
        </w:rPr>
        <w:t xml:space="preserve"> </w:t>
      </w:r>
      <w:r w:rsidRPr="00722811">
        <w:rPr>
          <w:rFonts w:cs="Calibri"/>
          <w:sz w:val="16"/>
        </w:rPr>
        <w:t>point</w:t>
      </w:r>
      <w:r w:rsidRPr="00722811">
        <w:rPr>
          <w:rFonts w:eastAsia="Garamond" w:cs="Calibri"/>
          <w:sz w:val="16"/>
        </w:rPr>
        <w:t xml:space="preserve"> </w:t>
      </w:r>
      <w:r w:rsidRPr="00722811">
        <w:rPr>
          <w:rFonts w:cs="Calibri"/>
          <w:sz w:val="16"/>
        </w:rPr>
        <w:t>on</w:t>
      </w:r>
      <w:r w:rsidRPr="00722811">
        <w:rPr>
          <w:rFonts w:eastAsia="Garamond" w:cs="Calibri"/>
          <w:sz w:val="16"/>
        </w:rPr>
        <w:t xml:space="preserve"> </w:t>
      </w:r>
      <w:r w:rsidRPr="00722811">
        <w:rPr>
          <w:rFonts w:cs="Calibri"/>
          <w:sz w:val="16"/>
        </w:rPr>
        <w:t>it,</w:t>
      </w:r>
      <w:r w:rsidRPr="00722811">
        <w:rPr>
          <w:rFonts w:eastAsia="Garamond" w:cs="Calibri"/>
          <w:sz w:val="16"/>
        </w:rPr>
        <w:t xml:space="preserve"> </w:t>
      </w:r>
      <w:r w:rsidRPr="00722811">
        <w:rPr>
          <w:rStyle w:val="IntenseEmphasis"/>
          <w:rFonts w:cs="Calibri"/>
        </w:rPr>
        <w:t>structures</w:t>
      </w:r>
      <w:r w:rsidRPr="00722811">
        <w:rPr>
          <w:rStyle w:val="IntenseEmphasis"/>
          <w:rFonts w:eastAsia="Garamond" w:cs="Calibri"/>
        </w:rPr>
        <w:t xml:space="preserve"> </w:t>
      </w:r>
      <w:r w:rsidRPr="00722811">
        <w:rPr>
          <w:rStyle w:val="IntenseEmphasis"/>
          <w:rFonts w:cs="Calibri"/>
        </w:rPr>
        <w:t>of</w:t>
      </w:r>
      <w:r w:rsidRPr="00722811">
        <w:rPr>
          <w:rStyle w:val="IntenseEmphasis"/>
          <w:rFonts w:eastAsia="Garamond" w:cs="Calibri"/>
        </w:rPr>
        <w:t xml:space="preserve"> </w:t>
      </w:r>
      <w:r w:rsidRPr="00722811">
        <w:rPr>
          <w:rStyle w:val="IntenseEmphasis"/>
          <w:rFonts w:cs="Calibri"/>
        </w:rPr>
        <w:t>ontological</w:t>
      </w:r>
      <w:r w:rsidRPr="00722811">
        <w:rPr>
          <w:rStyle w:val="IntenseEmphasis"/>
          <w:rFonts w:eastAsia="Garamond" w:cs="Calibri"/>
        </w:rPr>
        <w:t xml:space="preserve"> </w:t>
      </w:r>
      <w:r w:rsidRPr="00722811">
        <w:rPr>
          <w:rStyle w:val="IntenseEmphasis"/>
          <w:rFonts w:cs="Calibri"/>
        </w:rPr>
        <w:t>suffering</w:t>
      </w:r>
      <w:r w:rsidRPr="00722811">
        <w:rPr>
          <w:rStyle w:val="IntenseEmphasis"/>
          <w:rFonts w:eastAsia="Garamond" w:cs="Calibri"/>
        </w:rPr>
        <w:t xml:space="preserve"> </w:t>
      </w:r>
      <w:r w:rsidRPr="00722811">
        <w:rPr>
          <w:rStyle w:val="IntenseEmphasis"/>
          <w:rFonts w:cs="Calibri"/>
        </w:rPr>
        <w:t>stand</w:t>
      </w:r>
      <w:r w:rsidRPr="00722811">
        <w:rPr>
          <w:rStyle w:val="IntenseEmphasis"/>
          <w:rFonts w:eastAsia="Garamond" w:cs="Calibri"/>
        </w:rPr>
        <w:t xml:space="preserve"> </w:t>
      </w:r>
      <w:r w:rsidRPr="00722811">
        <w:rPr>
          <w:rStyle w:val="IntenseEmphasis"/>
          <w:rFonts w:cs="Calibri"/>
        </w:rPr>
        <w:t>in</w:t>
      </w:r>
      <w:r w:rsidRPr="00722811">
        <w:rPr>
          <w:rStyle w:val="IntenseEmphasis"/>
          <w:rFonts w:eastAsia="Garamond" w:cs="Calibri"/>
        </w:rPr>
        <w:t xml:space="preserve"> </w:t>
      </w:r>
      <w:r w:rsidRPr="00722811">
        <w:rPr>
          <w:rStyle w:val="IntenseEmphasis"/>
          <w:rFonts w:cs="Calibri"/>
        </w:rPr>
        <w:t>antagonistic,</w:t>
      </w:r>
      <w:r w:rsidRPr="00722811">
        <w:rPr>
          <w:rStyle w:val="IntenseEmphasis"/>
          <w:rFonts w:eastAsia="Garamond" w:cs="Calibri"/>
        </w:rPr>
        <w:t xml:space="preserve"> </w:t>
      </w:r>
      <w:r w:rsidRPr="00722811">
        <w:rPr>
          <w:rStyle w:val="IntenseEmphasis"/>
          <w:rFonts w:cs="Calibri"/>
        </w:rPr>
        <w:t>rather</w:t>
      </w:r>
      <w:r w:rsidRPr="00722811">
        <w:rPr>
          <w:rStyle w:val="IntenseEmphasis"/>
          <w:rFonts w:eastAsia="Garamond" w:cs="Calibri"/>
        </w:rPr>
        <w:t xml:space="preserve"> </w:t>
      </w:r>
      <w:r w:rsidRPr="00722811">
        <w:rPr>
          <w:rStyle w:val="IntenseEmphasis"/>
          <w:rFonts w:cs="Calibri"/>
        </w:rPr>
        <w:t>then</w:t>
      </w:r>
      <w:r w:rsidRPr="00722811">
        <w:rPr>
          <w:rStyle w:val="IntenseEmphasis"/>
          <w:rFonts w:eastAsia="Garamond" w:cs="Calibri"/>
        </w:rPr>
        <w:t xml:space="preserve"> </w:t>
      </w:r>
      <w:r w:rsidRPr="00722811">
        <w:rPr>
          <w:rStyle w:val="IntenseEmphasis"/>
          <w:rFonts w:cs="Calibri"/>
        </w:rPr>
        <w:t>conflictual,</w:t>
      </w:r>
      <w:r w:rsidRPr="00722811">
        <w:rPr>
          <w:rStyle w:val="IntenseEmphasis"/>
          <w:rFonts w:eastAsia="Garamond" w:cs="Calibri"/>
        </w:rPr>
        <w:t xml:space="preserve"> </w:t>
      </w:r>
      <w:r w:rsidRPr="00722811">
        <w:rPr>
          <w:rStyle w:val="IntenseEmphasis"/>
          <w:rFonts w:cs="Calibri"/>
        </w:rPr>
        <w:t>relation</w:t>
      </w:r>
      <w:r w:rsidRPr="00722811">
        <w:rPr>
          <w:rStyle w:val="IntenseEmphasis"/>
          <w:rFonts w:eastAsia="Garamond" w:cs="Calibri"/>
        </w:rPr>
        <w:t xml:space="preserve"> </w:t>
      </w:r>
      <w:r w:rsidRPr="00722811">
        <w:rPr>
          <w:rStyle w:val="IntenseEmphasis"/>
          <w:rFonts w:cs="Calibri"/>
        </w:rPr>
        <w:t>to</w:t>
      </w:r>
      <w:r w:rsidRPr="00722811">
        <w:rPr>
          <w:rStyle w:val="IntenseEmphasis"/>
          <w:rFonts w:eastAsia="Garamond" w:cs="Calibri"/>
        </w:rPr>
        <w:t xml:space="preserve"> </w:t>
      </w:r>
      <w:r w:rsidRPr="00722811">
        <w:rPr>
          <w:rStyle w:val="IntenseEmphasis"/>
          <w:rFonts w:cs="Calibri"/>
        </w:rPr>
        <w:t>one</w:t>
      </w:r>
      <w:r w:rsidRPr="00722811">
        <w:rPr>
          <w:rStyle w:val="IntenseEmphasis"/>
          <w:rFonts w:eastAsia="Garamond" w:cs="Calibri"/>
        </w:rPr>
        <w:t xml:space="preserve"> </w:t>
      </w:r>
      <w:r w:rsidRPr="00722811">
        <w:rPr>
          <w:rStyle w:val="IntenseEmphasis"/>
          <w:rFonts w:cs="Calibri"/>
        </w:rPr>
        <w:t>another</w:t>
      </w:r>
      <w:r w:rsidRPr="00722811">
        <w:rPr>
          <w:rFonts w:eastAsia="Garamond" w:cs="Calibri"/>
          <w:sz w:val="16"/>
        </w:rPr>
        <w:t xml:space="preserve"> </w:t>
      </w:r>
      <w:r w:rsidRPr="00722811">
        <w:rPr>
          <w:rFonts w:cs="Calibri"/>
          <w:sz w:val="16"/>
        </w:rPr>
        <w:t>(despite</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fact</w:t>
      </w:r>
      <w:r w:rsidRPr="00722811">
        <w:rPr>
          <w:rFonts w:eastAsia="Garamond" w:cs="Calibri"/>
          <w:sz w:val="16"/>
        </w:rPr>
        <w:t xml:space="preserve"> </w:t>
      </w:r>
      <w:r w:rsidRPr="00722811">
        <w:rPr>
          <w:rFonts w:cs="Calibri"/>
          <w:sz w:val="16"/>
        </w:rPr>
        <w:t>that</w:t>
      </w:r>
      <w:r w:rsidRPr="00722811">
        <w:rPr>
          <w:rFonts w:eastAsia="Garamond" w:cs="Calibri"/>
          <w:sz w:val="16"/>
        </w:rPr>
        <w:t xml:space="preserve"> </w:t>
      </w:r>
      <w:r w:rsidRPr="00722811">
        <w:rPr>
          <w:rFonts w:cs="Calibri"/>
          <w:sz w:val="16"/>
        </w:rPr>
        <w:t>antagonists</w:t>
      </w:r>
      <w:r w:rsidRPr="00722811">
        <w:rPr>
          <w:rFonts w:eastAsia="Garamond" w:cs="Calibri"/>
          <w:sz w:val="16"/>
        </w:rPr>
        <w:t xml:space="preserve"> </w:t>
      </w:r>
      <w:r w:rsidRPr="00722811">
        <w:rPr>
          <w:rFonts w:cs="Calibri"/>
          <w:sz w:val="16"/>
        </w:rPr>
        <w:t>themselves</w:t>
      </w:r>
      <w:r w:rsidRPr="00722811">
        <w:rPr>
          <w:rFonts w:eastAsia="Garamond" w:cs="Calibri"/>
          <w:sz w:val="16"/>
        </w:rPr>
        <w:t xml:space="preserve"> </w:t>
      </w:r>
      <w:r w:rsidRPr="00722811">
        <w:rPr>
          <w:rFonts w:cs="Calibri"/>
          <w:sz w:val="16"/>
        </w:rPr>
        <w:t>may</w:t>
      </w:r>
      <w:r w:rsidRPr="00722811">
        <w:rPr>
          <w:rFonts w:eastAsia="Garamond" w:cs="Calibri"/>
          <w:sz w:val="16"/>
        </w:rPr>
        <w:t xml:space="preserve"> </w:t>
      </w:r>
      <w:r w:rsidRPr="00722811">
        <w:rPr>
          <w:rFonts w:cs="Calibri"/>
          <w:sz w:val="16"/>
        </w:rPr>
        <w:t>not</w:t>
      </w:r>
      <w:r w:rsidRPr="00722811">
        <w:rPr>
          <w:rFonts w:eastAsia="Garamond" w:cs="Calibri"/>
          <w:sz w:val="16"/>
        </w:rPr>
        <w:t xml:space="preserve"> </w:t>
      </w:r>
      <w:r w:rsidRPr="00722811">
        <w:rPr>
          <w:rFonts w:cs="Calibri"/>
          <w:sz w:val="16"/>
        </w:rPr>
        <w:t>be</w:t>
      </w:r>
      <w:r w:rsidRPr="00722811">
        <w:rPr>
          <w:rFonts w:eastAsia="Garamond" w:cs="Calibri"/>
          <w:sz w:val="16"/>
        </w:rPr>
        <w:t xml:space="preserve"> </w:t>
      </w:r>
      <w:r w:rsidRPr="00722811">
        <w:rPr>
          <w:rFonts w:cs="Calibri"/>
          <w:sz w:val="16"/>
        </w:rPr>
        <w:t>aware</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ontological</w:t>
      </w:r>
      <w:r w:rsidRPr="00722811">
        <w:rPr>
          <w:rFonts w:eastAsia="Garamond" w:cs="Calibri"/>
          <w:sz w:val="16"/>
        </w:rPr>
        <w:t xml:space="preserve"> </w:t>
      </w:r>
      <w:r w:rsidRPr="00722811">
        <w:rPr>
          <w:rFonts w:cs="Calibri"/>
          <w:sz w:val="16"/>
        </w:rPr>
        <w:t>positionality</w:t>
      </w:r>
      <w:r w:rsidRPr="00722811">
        <w:rPr>
          <w:rFonts w:eastAsia="Garamond" w:cs="Calibri"/>
          <w:sz w:val="16"/>
        </w:rPr>
        <w:t xml:space="preserve"> </w:t>
      </w:r>
      <w:r w:rsidRPr="00722811">
        <w:rPr>
          <w:rFonts w:cs="Calibri"/>
          <w:sz w:val="16"/>
        </w:rPr>
        <w:t>from</w:t>
      </w:r>
      <w:r w:rsidRPr="00722811">
        <w:rPr>
          <w:rFonts w:eastAsia="Garamond" w:cs="Calibri"/>
          <w:sz w:val="16"/>
        </w:rPr>
        <w:t xml:space="preserve"> </w:t>
      </w:r>
      <w:r w:rsidRPr="00722811">
        <w:rPr>
          <w:rFonts w:cs="Calibri"/>
          <w:sz w:val="16"/>
        </w:rPr>
        <w:t>which</w:t>
      </w:r>
      <w:r w:rsidRPr="00722811">
        <w:rPr>
          <w:rFonts w:eastAsia="Garamond" w:cs="Calibri"/>
          <w:sz w:val="16"/>
        </w:rPr>
        <w:t xml:space="preserve"> </w:t>
      </w:r>
      <w:r w:rsidRPr="00722811">
        <w:rPr>
          <w:rFonts w:cs="Calibri"/>
          <w:sz w:val="16"/>
        </w:rPr>
        <w:t>they</w:t>
      </w:r>
      <w:r w:rsidRPr="00722811">
        <w:rPr>
          <w:rFonts w:eastAsia="Garamond" w:cs="Calibri"/>
          <w:sz w:val="16"/>
        </w:rPr>
        <w:t xml:space="preserve"> </w:t>
      </w:r>
      <w:r w:rsidRPr="00722811">
        <w:rPr>
          <w:rFonts w:cs="Calibri"/>
          <w:sz w:val="16"/>
        </w:rPr>
        <w:t>speak).</w:t>
      </w:r>
      <w:r w:rsidRPr="00722811">
        <w:rPr>
          <w:rFonts w:eastAsia="Garamond" w:cs="Calibri"/>
          <w:sz w:val="16"/>
        </w:rPr>
        <w:t xml:space="preserve"> </w:t>
      </w:r>
      <w:r w:rsidRPr="00722811">
        <w:rPr>
          <w:rFonts w:cs="Calibri"/>
          <w:sz w:val="16"/>
        </w:rPr>
        <w:t>Though</w:t>
      </w:r>
      <w:r w:rsidRPr="00722811">
        <w:rPr>
          <w:rFonts w:eastAsia="Garamond" w:cs="Calibri"/>
          <w:sz w:val="16"/>
        </w:rPr>
        <w:t xml:space="preserve"> </w:t>
      </w:r>
      <w:r w:rsidRPr="00722811">
        <w:rPr>
          <w:rFonts w:cs="Calibri"/>
          <w:sz w:val="16"/>
        </w:rPr>
        <w:t>this</w:t>
      </w:r>
      <w:r w:rsidRPr="00722811">
        <w:rPr>
          <w:rFonts w:eastAsia="Garamond" w:cs="Calibri"/>
          <w:sz w:val="16"/>
        </w:rPr>
        <w:t xml:space="preserve"> </w:t>
      </w:r>
      <w:r w:rsidRPr="00722811">
        <w:rPr>
          <w:rFonts w:cs="Calibri"/>
          <w:sz w:val="16"/>
        </w:rPr>
        <w:t>is</w:t>
      </w:r>
      <w:r w:rsidRPr="00722811">
        <w:rPr>
          <w:rFonts w:eastAsia="Garamond" w:cs="Calibri"/>
          <w:sz w:val="16"/>
        </w:rPr>
        <w:t xml:space="preserve"> </w:t>
      </w:r>
      <w:r w:rsidRPr="00722811">
        <w:rPr>
          <w:rFonts w:cs="Calibri"/>
          <w:sz w:val="16"/>
        </w:rPr>
        <w:t>perhaps</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most</w:t>
      </w:r>
      <w:r w:rsidRPr="00722811">
        <w:rPr>
          <w:rFonts w:eastAsia="Garamond" w:cs="Calibri"/>
          <w:sz w:val="16"/>
        </w:rPr>
        <w:t xml:space="preserve"> </w:t>
      </w:r>
      <w:r w:rsidRPr="00722811">
        <w:rPr>
          <w:rFonts w:cs="Calibri"/>
          <w:sz w:val="16"/>
        </w:rPr>
        <w:t>controversial</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out-of-step</w:t>
      </w:r>
      <w:r w:rsidRPr="00722811">
        <w:rPr>
          <w:rFonts w:eastAsia="Garamond" w:cs="Calibri"/>
          <w:sz w:val="16"/>
        </w:rPr>
        <w:t xml:space="preserve"> </w:t>
      </w:r>
      <w:r w:rsidRPr="00722811">
        <w:rPr>
          <w:rFonts w:cs="Calibri"/>
          <w:sz w:val="16"/>
        </w:rPr>
        <w:t>claim</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this</w:t>
      </w:r>
      <w:r w:rsidRPr="00722811">
        <w:rPr>
          <w:rFonts w:eastAsia="Garamond" w:cs="Calibri"/>
          <w:sz w:val="16"/>
        </w:rPr>
        <w:t xml:space="preserve"> </w:t>
      </w:r>
      <w:r w:rsidRPr="00722811">
        <w:rPr>
          <w:rFonts w:cs="Calibri"/>
          <w:sz w:val="16"/>
        </w:rPr>
        <w:t>book,</w:t>
      </w:r>
      <w:r w:rsidRPr="00722811">
        <w:rPr>
          <w:rFonts w:eastAsia="Garamond" w:cs="Calibri"/>
          <w:sz w:val="16"/>
        </w:rPr>
        <w:t xml:space="preserve"> </w:t>
      </w:r>
      <w:r w:rsidRPr="00722811">
        <w:rPr>
          <w:rFonts w:cs="Calibri"/>
          <w:sz w:val="16"/>
        </w:rPr>
        <w:t>it</w:t>
      </w:r>
      <w:r w:rsidRPr="00722811">
        <w:rPr>
          <w:rFonts w:eastAsia="Garamond" w:cs="Calibri"/>
          <w:sz w:val="16"/>
        </w:rPr>
        <w:t xml:space="preserve"> </w:t>
      </w:r>
      <w:r w:rsidRPr="00722811">
        <w:rPr>
          <w:rFonts w:cs="Calibri"/>
          <w:sz w:val="16"/>
        </w:rPr>
        <w:t>is,</w:t>
      </w:r>
      <w:r w:rsidRPr="00722811">
        <w:rPr>
          <w:rFonts w:eastAsia="Garamond" w:cs="Calibri"/>
          <w:sz w:val="16"/>
        </w:rPr>
        <w:t xml:space="preserve"> </w:t>
      </w:r>
      <w:r w:rsidRPr="00722811">
        <w:rPr>
          <w:rFonts w:cs="Calibri"/>
          <w:sz w:val="16"/>
        </w:rPr>
        <w:t>nonetheless,</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foundation</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the</w:t>
      </w:r>
      <w:r w:rsidRPr="00722811">
        <w:rPr>
          <w:rFonts w:eastAsia="Garamond" w:cs="Calibri"/>
          <w:sz w:val="16"/>
        </w:rPr>
        <w:t xml:space="preserve"> </w:t>
      </w:r>
      <w:r w:rsidRPr="00722811">
        <w:rPr>
          <w:rFonts w:cs="Calibri"/>
          <w:sz w:val="16"/>
        </w:rPr>
        <w:t>close</w:t>
      </w:r>
      <w:r w:rsidRPr="00722811">
        <w:rPr>
          <w:rFonts w:eastAsia="Garamond" w:cs="Calibri"/>
          <w:sz w:val="16"/>
        </w:rPr>
        <w:t xml:space="preserve"> </w:t>
      </w:r>
      <w:r w:rsidRPr="00722811">
        <w:rPr>
          <w:rFonts w:cs="Calibri"/>
          <w:sz w:val="16"/>
        </w:rPr>
        <w:t>reading</w:t>
      </w:r>
      <w:r w:rsidRPr="00722811">
        <w:rPr>
          <w:rFonts w:eastAsia="Garamond" w:cs="Calibri"/>
          <w:sz w:val="16"/>
        </w:rPr>
        <w:t xml:space="preserve"> </w:t>
      </w:r>
      <w:r w:rsidRPr="00722811">
        <w:rPr>
          <w:rFonts w:cs="Calibri"/>
          <w:sz w:val="16"/>
        </w:rPr>
        <w:t>of</w:t>
      </w:r>
      <w:r w:rsidRPr="00722811">
        <w:rPr>
          <w:rFonts w:eastAsia="Garamond" w:cs="Calibri"/>
          <w:sz w:val="16"/>
        </w:rPr>
        <w:t xml:space="preserve"> </w:t>
      </w:r>
      <w:r w:rsidRPr="00722811">
        <w:rPr>
          <w:rFonts w:cs="Calibri"/>
          <w:sz w:val="16"/>
        </w:rPr>
        <w:t>feature</w:t>
      </w:r>
      <w:r w:rsidRPr="00722811">
        <w:rPr>
          <w:rFonts w:eastAsia="Garamond" w:cs="Calibri"/>
          <w:sz w:val="16"/>
        </w:rPr>
        <w:t xml:space="preserve"> </w:t>
      </w:r>
      <w:r w:rsidRPr="00722811">
        <w:rPr>
          <w:rFonts w:cs="Calibri"/>
          <w:sz w:val="16"/>
        </w:rPr>
        <w:t>films</w:t>
      </w:r>
      <w:r w:rsidRPr="00722811">
        <w:rPr>
          <w:rFonts w:eastAsia="Garamond" w:cs="Calibri"/>
          <w:sz w:val="16"/>
        </w:rPr>
        <w:t xml:space="preserve"> </w:t>
      </w:r>
      <w:r w:rsidRPr="00722811">
        <w:rPr>
          <w:rFonts w:cs="Calibri"/>
          <w:sz w:val="16"/>
        </w:rPr>
        <w:t>and</w:t>
      </w:r>
      <w:r w:rsidRPr="00722811">
        <w:rPr>
          <w:rFonts w:eastAsia="Garamond" w:cs="Calibri"/>
          <w:sz w:val="16"/>
        </w:rPr>
        <w:t xml:space="preserve"> </w:t>
      </w:r>
      <w:r w:rsidRPr="00722811">
        <w:rPr>
          <w:rFonts w:cs="Calibri"/>
          <w:sz w:val="16"/>
        </w:rPr>
        <w:t>political</w:t>
      </w:r>
      <w:r w:rsidRPr="00722811">
        <w:rPr>
          <w:rFonts w:eastAsia="Garamond" w:cs="Calibri"/>
          <w:sz w:val="16"/>
        </w:rPr>
        <w:t xml:space="preserve"> </w:t>
      </w:r>
      <w:r w:rsidRPr="00722811">
        <w:rPr>
          <w:rFonts w:cs="Calibri"/>
          <w:sz w:val="16"/>
        </w:rPr>
        <w:t>theory</w:t>
      </w:r>
      <w:r w:rsidRPr="00722811">
        <w:rPr>
          <w:rFonts w:eastAsia="Garamond" w:cs="Calibri"/>
          <w:sz w:val="16"/>
        </w:rPr>
        <w:t xml:space="preserve"> </w:t>
      </w:r>
      <w:r w:rsidRPr="00722811">
        <w:rPr>
          <w:rFonts w:cs="Calibri"/>
          <w:sz w:val="16"/>
        </w:rPr>
        <w:t>that</w:t>
      </w:r>
      <w:r w:rsidRPr="00722811">
        <w:rPr>
          <w:rFonts w:eastAsia="Garamond" w:cs="Calibri"/>
          <w:sz w:val="16"/>
        </w:rPr>
        <w:t xml:space="preserve"> </w:t>
      </w:r>
      <w:r w:rsidRPr="00722811">
        <w:rPr>
          <w:rFonts w:cs="Calibri"/>
          <w:sz w:val="16"/>
        </w:rPr>
        <w:t>follows.</w:t>
      </w:r>
    </w:p>
    <w:p w14:paraId="6FA3BB66" w14:textId="77777777" w:rsidR="00C422F0" w:rsidRPr="00722811" w:rsidRDefault="00C422F0" w:rsidP="00C422F0">
      <w:pPr>
        <w:rPr>
          <w:rFonts w:cs="Calibri"/>
        </w:rPr>
      </w:pPr>
    </w:p>
    <w:p w14:paraId="77593029" w14:textId="77777777" w:rsidR="00C422F0" w:rsidRPr="00497605" w:rsidRDefault="00C422F0" w:rsidP="00C422F0"/>
    <w:p w14:paraId="33999BB1" w14:textId="77777777" w:rsidR="00C422F0" w:rsidRDefault="00C422F0" w:rsidP="00C422F0">
      <w:pPr>
        <w:pStyle w:val="Heading2"/>
      </w:pPr>
      <w:r>
        <w:lastRenderedPageBreak/>
        <w:t>Case</w:t>
      </w:r>
    </w:p>
    <w:p w14:paraId="26F6A673" w14:textId="77777777" w:rsidR="00C422F0" w:rsidRDefault="00C422F0" w:rsidP="00C422F0">
      <w:pPr>
        <w:pStyle w:val="Heading3"/>
      </w:pPr>
      <w:r>
        <w:lastRenderedPageBreak/>
        <w:t>Presumption</w:t>
      </w:r>
    </w:p>
    <w:p w14:paraId="31D160A0" w14:textId="046BE2B0" w:rsidR="00C422F0" w:rsidRPr="002868C2" w:rsidRDefault="00E823C4" w:rsidP="00C422F0">
      <w:r>
        <w:t>Dm if u need</w:t>
      </w:r>
    </w:p>
    <w:p w14:paraId="4874AF65" w14:textId="77777777" w:rsidR="00C422F0" w:rsidRDefault="00C422F0" w:rsidP="00C422F0">
      <w:pPr>
        <w:pStyle w:val="Heading3"/>
      </w:pPr>
      <w:r>
        <w:lastRenderedPageBreak/>
        <w:t>Solvency</w:t>
      </w:r>
    </w:p>
    <w:p w14:paraId="4ABF7B86" w14:textId="6F17C2FB" w:rsidR="00C422F0" w:rsidRPr="00B01324" w:rsidRDefault="00E823C4" w:rsidP="00C422F0">
      <w:pPr>
        <w:rPr>
          <w:sz w:val="16"/>
          <w:szCs w:val="16"/>
        </w:rPr>
      </w:pPr>
      <w:r>
        <w:rPr>
          <w:sz w:val="16"/>
          <w:szCs w:val="16"/>
        </w:rPr>
        <w:t>Dm if u need</w:t>
      </w:r>
    </w:p>
    <w:p w14:paraId="2EF2A670" w14:textId="77777777" w:rsidR="00C422F0" w:rsidRPr="006662DE" w:rsidRDefault="00C422F0" w:rsidP="00C422F0"/>
    <w:p w14:paraId="2DE7D99A" w14:textId="77777777" w:rsidR="00C422F0" w:rsidRDefault="00C422F0"/>
    <w:sectPr w:rsidR="00C422F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Calibri"/>
    <w:panose1 w:val="020B0604020202020204"/>
    <w:charset w:val="00"/>
    <w:family w:val="auto"/>
    <w:pitch w:val="default"/>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ヒラギノ角ゴ Pro W3">
    <w:panose1 w:val="020B0300000000000000"/>
    <w:charset w:val="80"/>
    <w:family w:val="swiss"/>
    <w:pitch w:val="variable"/>
    <w:sig w:usb0="E00002FF" w:usb1="7AC7FFFF" w:usb2="00000012" w:usb3="00000000" w:csb0="0002000D"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2"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imesNewRomanPSMT">
    <w:altName w:val="Yu Gothic"/>
    <w:panose1 w:val="020B0604020202020204"/>
    <w:charset w:val="00"/>
    <w:family w:val="roman"/>
    <w:notTrueType/>
    <w:pitch w:val="default"/>
  </w:font>
  <w:font w:name="Consolas">
    <w:panose1 w:val="020B0609020204030204"/>
    <w:charset w:val="00"/>
    <w:family w:val="modern"/>
    <w:pitch w:val="fixed"/>
    <w:sig w:usb0="E10002FF" w:usb1="4000FCFF" w:usb2="00000009"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ngsanaUPC">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Berthold Akzidenz Grotesk BE">
    <w:altName w:val="Calibri"/>
    <w:panose1 w:val="020B0604020202020204"/>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E72F9D"/>
    <w:multiLevelType w:val="hybridMultilevel"/>
    <w:tmpl w:val="96A6C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5E2CE7"/>
    <w:multiLevelType w:val="hybridMultilevel"/>
    <w:tmpl w:val="705289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794A69"/>
    <w:multiLevelType w:val="hybridMultilevel"/>
    <w:tmpl w:val="F82662D0"/>
    <w:lvl w:ilvl="0" w:tplc="761EC8F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C33FDA"/>
    <w:multiLevelType w:val="multilevel"/>
    <w:tmpl w:val="821E3594"/>
    <w:lvl w:ilvl="0">
      <w:start w:val="160"/>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13960A5"/>
    <w:multiLevelType w:val="hybridMultilevel"/>
    <w:tmpl w:val="6BF28DFE"/>
    <w:lvl w:ilvl="0" w:tplc="A4D40670">
      <w:start w:val="1"/>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5C0648"/>
    <w:multiLevelType w:val="hybridMultilevel"/>
    <w:tmpl w:val="570AB6FA"/>
    <w:lvl w:ilvl="0" w:tplc="DD269E1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56189B"/>
    <w:multiLevelType w:val="hybridMultilevel"/>
    <w:tmpl w:val="348409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4942BC"/>
    <w:multiLevelType w:val="hybridMultilevel"/>
    <w:tmpl w:val="C2C49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803587"/>
    <w:multiLevelType w:val="hybridMultilevel"/>
    <w:tmpl w:val="10E0C6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5219F9"/>
    <w:multiLevelType w:val="hybridMultilevel"/>
    <w:tmpl w:val="74A07A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09547C"/>
    <w:multiLevelType w:val="hybridMultilevel"/>
    <w:tmpl w:val="F418E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4"/>
  </w:num>
  <w:num w:numId="14">
    <w:abstractNumId w:val="20"/>
  </w:num>
  <w:num w:numId="15">
    <w:abstractNumId w:val="15"/>
  </w:num>
  <w:num w:numId="16">
    <w:abstractNumId w:val="13"/>
  </w:num>
  <w:num w:numId="17">
    <w:abstractNumId w:val="19"/>
  </w:num>
  <w:num w:numId="18">
    <w:abstractNumId w:val="18"/>
  </w:num>
  <w:num w:numId="19">
    <w:abstractNumId w:val="11"/>
  </w:num>
  <w:num w:numId="20">
    <w:abstractNumId w:val="16"/>
  </w:num>
  <w:num w:numId="21">
    <w:abstractNumId w:val="12"/>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68"/>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2F0"/>
    <w:rsid w:val="001F2A25"/>
    <w:rsid w:val="00B01324"/>
    <w:rsid w:val="00C422F0"/>
    <w:rsid w:val="00E823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5FF491"/>
  <w15:chartTrackingRefBased/>
  <w15:docId w15:val="{BAC558AC-9E2C-D447-8FC3-A60B8B4B6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422F0"/>
    <w:pPr>
      <w:spacing w:after="160" w:line="259" w:lineRule="auto"/>
    </w:pPr>
    <w:rPr>
      <w:rFonts w:ascii="Calibri" w:eastAsiaTheme="minorEastAsia" w:hAnsi="Calibri"/>
      <w:sz w:val="22"/>
    </w:rPr>
  </w:style>
  <w:style w:type="paragraph" w:styleId="Heading1">
    <w:name w:val="heading 1"/>
    <w:aliases w:val="Pocket,heading 10,CD - Header,CD Header,Debate Block,ALEX,Brief - Heading 1,Brief - Title Heading 1,Heading 1 Char Char Char Char,Heading 1 Char Char Char Char Char"/>
    <w:basedOn w:val="Normal"/>
    <w:next w:val="Normal"/>
    <w:link w:val="Heading1Char"/>
    <w:uiPriority w:val="9"/>
    <w:qFormat/>
    <w:rsid w:val="00C422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0,Aligned Card Text,CD Tag,TAG Char3,Heading 2 Char1 Char Char11,Heading 2 Char Char Char Char11,Heading 2 Char Char Char Char Char Char Char Char,Heading 2 Char Char Char Char Char Char Char,Heading 2 Char2,BlockText,Char2,BLOCK"/>
    <w:basedOn w:val="Normal"/>
    <w:next w:val="Normal"/>
    <w:link w:val="Heading2Char"/>
    <w:uiPriority w:val="9"/>
    <w:unhideWhenUsed/>
    <w:qFormat/>
    <w:rsid w:val="00C422F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 Char Char Char Char Char Char Char,Tag Char Char,Bold Cite,Cite 1,Read Char,Heading 3 Char1 Char Char,Heading 3 Char Char1 Char Char,Read Char Ch,Text 7,3: Cite,Heading 3 Char Char,Citation"/>
    <w:basedOn w:val="Normal"/>
    <w:next w:val="Normal"/>
    <w:link w:val="Heading3Char"/>
    <w:uiPriority w:val="9"/>
    <w:unhideWhenUsed/>
    <w:qFormat/>
    <w:rsid w:val="00C422F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9"/>
    <w:unhideWhenUsed/>
    <w:qFormat/>
    <w:rsid w:val="00C422F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semiHidden/>
    <w:qFormat/>
    <w:rsid w:val="00C422F0"/>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semiHidden/>
    <w:qFormat/>
    <w:rsid w:val="00C422F0"/>
    <w:pPr>
      <w:keepNext/>
      <w:keepLines/>
      <w:spacing w:before="200"/>
      <w:outlineLvl w:val="5"/>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heading 10 Char,CD - Header Char,CD Header Char,Debate Block Char,ALEX Char,Brief - Heading 1 Char,Brief - Title Heading 1 Char,Heading 1 Char Char Char Char Char1,Heading 1 Char Char Char Char Char Char"/>
    <w:basedOn w:val="DefaultParagraphFont"/>
    <w:link w:val="Heading1"/>
    <w:uiPriority w:val="9"/>
    <w:rsid w:val="00C422F0"/>
    <w:rPr>
      <w:rFonts w:ascii="Calibri" w:eastAsiaTheme="majorEastAsia" w:hAnsi="Calibri" w:cstheme="majorBidi"/>
      <w:b/>
      <w:bCs/>
      <w:sz w:val="52"/>
      <w:szCs w:val="32"/>
    </w:rPr>
  </w:style>
  <w:style w:type="character" w:customStyle="1" w:styleId="Heading2Char">
    <w:name w:val="Heading 2 Char"/>
    <w:aliases w:val="Hat Char,heading 20 Char,Aligned Card Text Char,CD Tag Char,TAG Char3 Char,Heading 2 Char1 Char Char11 Char,Heading 2 Char Char Char Char11 Char,Heading 2 Char Char Char Char Char Char Char Char Char,Heading 2 Char2 Char1,BlockText Char"/>
    <w:basedOn w:val="DefaultParagraphFont"/>
    <w:link w:val="Heading2"/>
    <w:uiPriority w:val="9"/>
    <w:rsid w:val="00C422F0"/>
    <w:rPr>
      <w:rFonts w:ascii="Calibri" w:eastAsiaTheme="majorEastAsia" w:hAnsi="Calibri" w:cstheme="majorBidi"/>
      <w:b/>
      <w:bCs/>
      <w:sz w:val="44"/>
      <w:szCs w:val="44"/>
      <w:u w:val="double"/>
    </w:rPr>
  </w:style>
  <w:style w:type="character" w:customStyle="1" w:styleId="Heading3Char">
    <w:name w:val="Heading 3 Char"/>
    <w:aliases w:val="Block Char,Char Char, Char Char,Char Char Char Char Char Char Char Char, Char Char Char Char Char Char Char Char,Tag Char Char Char,Bold Cite Char,Cite 1 Char,Read Char Char,Heading 3 Char1 Char Char Char,Read Char Ch Char,Text 7 Char"/>
    <w:basedOn w:val="DefaultParagraphFont"/>
    <w:link w:val="Heading3"/>
    <w:uiPriority w:val="9"/>
    <w:rsid w:val="00C422F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9"/>
    <w:rsid w:val="00C422F0"/>
    <w:rPr>
      <w:rFonts w:ascii="Calibri" w:eastAsiaTheme="majorEastAsia" w:hAnsi="Calibri" w:cstheme="majorBidi"/>
      <w:b/>
      <w:bCs/>
      <w:sz w:val="26"/>
      <w:szCs w:val="26"/>
    </w:rPr>
  </w:style>
  <w:style w:type="character" w:customStyle="1" w:styleId="Heading5Char">
    <w:name w:val="Heading 5 Char"/>
    <w:basedOn w:val="DefaultParagraphFont"/>
    <w:link w:val="Heading5"/>
    <w:semiHidden/>
    <w:rsid w:val="00C422F0"/>
    <w:rPr>
      <w:rFonts w:asciiTheme="majorHAnsi" w:eastAsiaTheme="majorEastAsia" w:hAnsiTheme="majorHAnsi" w:cstheme="majorBidi"/>
      <w:color w:val="1F3763" w:themeColor="accent1" w:themeShade="7F"/>
      <w:sz w:val="22"/>
    </w:rPr>
  </w:style>
  <w:style w:type="character" w:customStyle="1" w:styleId="Heading6Char">
    <w:name w:val="Heading 6 Char"/>
    <w:basedOn w:val="DefaultParagraphFont"/>
    <w:link w:val="Heading6"/>
    <w:semiHidden/>
    <w:rsid w:val="00C422F0"/>
    <w:rPr>
      <w:rFonts w:asciiTheme="majorHAnsi" w:eastAsiaTheme="majorEastAsia" w:hAnsiTheme="majorHAnsi" w:cstheme="majorBidi"/>
      <w:i/>
      <w:iCs/>
      <w:color w:val="1F3763" w:themeColor="accent1" w:themeShade="7F"/>
      <w:sz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422F0"/>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C422F0"/>
    <w:rPr>
      <w:b w:val="0"/>
      <w:sz w:val="22"/>
      <w:u w:val="single"/>
    </w:rPr>
  </w:style>
  <w:style w:type="character" w:styleId="Emphasis">
    <w:name w:val="Emphasis"/>
    <w:aliases w:val="Evidence,Minimized,minimized,Highlighted,tag2,Size 10,emphasis in card,CD Card,ED - Tag,emphasis,Bold Underline,Emphasis!!,small,Qualifications,Underlined,bold underline,normal card text,Shrunk,qualifications in card,qualifications,Box,Style1,B"/>
    <w:basedOn w:val="DefaultParagraphFont"/>
    <w:link w:val="textbold"/>
    <w:uiPriority w:val="20"/>
    <w:qFormat/>
    <w:rsid w:val="00C422F0"/>
    <w:rPr>
      <w:rFonts w:ascii="Calibri" w:hAnsi="Calibri"/>
      <w:b/>
      <w:iCs/>
      <w:sz w:val="22"/>
      <w:u w:val="single"/>
    </w:rPr>
  </w:style>
  <w:style w:type="character" w:styleId="FollowedHyperlink">
    <w:name w:val="FollowedHyperlink"/>
    <w:basedOn w:val="DefaultParagraphFont"/>
    <w:uiPriority w:val="99"/>
    <w:unhideWhenUsed/>
    <w:rsid w:val="00C422F0"/>
    <w:rPr>
      <w:color w:val="auto"/>
      <w:u w:val="none"/>
    </w:rPr>
  </w:style>
  <w:style w:type="character" w:styleId="Hyperlink">
    <w:name w:val="Hyperlink"/>
    <w:aliases w:val="heading 1 (block title),Card Text,Important,Read,Internet Link,Analytic Text,Internet link,Char Char1,Heading 3 Char1 Char1,No Underline Char1,Text 7 Char1,3: Cite Char1,Index Headers Char1,Underline Char Char Char Char1,Heading 3 Char1,TAG "/>
    <w:basedOn w:val="DefaultParagraphFont"/>
    <w:uiPriority w:val="99"/>
    <w:unhideWhenUsed/>
    <w:rsid w:val="00C422F0"/>
    <w:rPr>
      <w:color w:val="auto"/>
      <w:u w:val="none"/>
    </w:rPr>
  </w:style>
  <w:style w:type="paragraph" w:styleId="DocumentMap">
    <w:name w:val="Document Map"/>
    <w:basedOn w:val="Normal"/>
    <w:link w:val="DocumentMapChar"/>
    <w:uiPriority w:val="99"/>
    <w:unhideWhenUsed/>
    <w:rsid w:val="00C422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C422F0"/>
    <w:rPr>
      <w:rFonts w:ascii="Lucida Grande" w:eastAsiaTheme="minorEastAsia" w:hAnsi="Lucida Grande" w:cs="Lucida Grande"/>
    </w:rPr>
  </w:style>
  <w:style w:type="paragraph" w:customStyle="1" w:styleId="textbold">
    <w:name w:val="text bold"/>
    <w:basedOn w:val="Normal"/>
    <w:link w:val="Emphasis"/>
    <w:uiPriority w:val="20"/>
    <w:qFormat/>
    <w:rsid w:val="00C422F0"/>
    <w:pPr>
      <w:spacing w:line="256" w:lineRule="auto"/>
      <w:ind w:left="720"/>
      <w:jc w:val="both"/>
    </w:pPr>
    <w:rPr>
      <w:rFonts w:eastAsiaTheme="minorHAnsi"/>
      <w:b/>
      <w:iCs/>
      <w:u w:val="single"/>
    </w:rPr>
  </w:style>
  <w:style w:type="paragraph" w:styleId="NoSpacing">
    <w:name w:val="No Spacing"/>
    <w:aliases w:val="Tag and Cite,Debate Text,DDI Tag,Tag Title,Card,No Spacing51,No Spacing8,No Spacing22,Dont u,No Spacing1111111,Card Format,Small Text,No Spacin,Very Small Text,No Spacing21,No Spacing6,No Spacing2,Read stuff,No Spacing111112,CD - Cite,Tags"/>
    <w:link w:val="NoSpacingChar"/>
    <w:uiPriority w:val="99"/>
    <w:qFormat/>
    <w:rsid w:val="00C422F0"/>
    <w:rPr>
      <w:rFonts w:ascii="Calibri" w:hAnsi="Calibri"/>
      <w:sz w:val="22"/>
      <w:szCs w:val="22"/>
    </w:rPr>
  </w:style>
  <w:style w:type="character" w:customStyle="1" w:styleId="TitleChar">
    <w:name w:val="Title Char"/>
    <w:aliases w:val="Bold Underlined Char,Cites and Cards Char,UNDERLINE Char,title Char,Block Heading Char,Read This Char1"/>
    <w:basedOn w:val="DefaultParagraphFont"/>
    <w:link w:val="Title"/>
    <w:uiPriority w:val="6"/>
    <w:qFormat/>
    <w:rsid w:val="00C422F0"/>
    <w:rPr>
      <w:u w:val="single"/>
    </w:rPr>
  </w:style>
  <w:style w:type="paragraph" w:styleId="Title">
    <w:name w:val="Title"/>
    <w:aliases w:val="Bold Underlined,Cites and Cards,UNDERLINE,title,Block Heading,Read This"/>
    <w:basedOn w:val="Normal"/>
    <w:next w:val="Subtitle"/>
    <w:link w:val="TitleChar"/>
    <w:uiPriority w:val="6"/>
    <w:qFormat/>
    <w:rsid w:val="00C422F0"/>
    <w:pPr>
      <w:suppressAutoHyphens/>
      <w:spacing w:line="480" w:lineRule="auto"/>
      <w:jc w:val="center"/>
    </w:pPr>
    <w:rPr>
      <w:rFonts w:asciiTheme="minorHAnsi" w:eastAsiaTheme="minorHAnsi" w:hAnsiTheme="minorHAnsi"/>
      <w:sz w:val="24"/>
      <w:u w:val="single"/>
    </w:rPr>
  </w:style>
  <w:style w:type="character" w:customStyle="1" w:styleId="TitleChar1">
    <w:name w:val="Title Char1"/>
    <w:aliases w:val="Cites and Cards Char1,UNDERLINE Char1,Bold Underlined Char1,title Char1"/>
    <w:basedOn w:val="DefaultParagraphFont"/>
    <w:uiPriority w:val="10"/>
    <w:rsid w:val="00C422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C422F0"/>
    <w:pPr>
      <w:numPr>
        <w:ilvl w:val="1"/>
      </w:numPr>
    </w:pPr>
    <w:rPr>
      <w:rFonts w:asciiTheme="minorHAnsi" w:hAnsiTheme="minorHAnsi"/>
      <w:color w:val="5A5A5A" w:themeColor="text1" w:themeTint="A5"/>
      <w:spacing w:val="15"/>
      <w:szCs w:val="22"/>
    </w:rPr>
  </w:style>
  <w:style w:type="character" w:customStyle="1" w:styleId="SubtitleChar">
    <w:name w:val="Subtitle Char"/>
    <w:basedOn w:val="DefaultParagraphFont"/>
    <w:link w:val="Subtitle"/>
    <w:rsid w:val="00C422F0"/>
    <w:rPr>
      <w:rFonts w:eastAsiaTheme="minorEastAsia"/>
      <w:color w:val="5A5A5A" w:themeColor="text1" w:themeTint="A5"/>
      <w:spacing w:val="15"/>
      <w:sz w:val="22"/>
      <w:szCs w:val="22"/>
    </w:rPr>
  </w:style>
  <w:style w:type="paragraph" w:styleId="EndnoteText">
    <w:name w:val="endnote text"/>
    <w:basedOn w:val="Normal"/>
    <w:link w:val="EndnoteTextChar"/>
    <w:uiPriority w:val="99"/>
    <w:semiHidden/>
    <w:unhideWhenUsed/>
    <w:rsid w:val="00C422F0"/>
    <w:pPr>
      <w:suppressAutoHyphens/>
    </w:pPr>
    <w:rPr>
      <w:rFonts w:eastAsia="Times New Roman"/>
      <w:szCs w:val="20"/>
      <w:lang w:eastAsia="zh-CN"/>
    </w:rPr>
  </w:style>
  <w:style w:type="character" w:customStyle="1" w:styleId="EndnoteTextChar">
    <w:name w:val="Endnote Text Char"/>
    <w:basedOn w:val="DefaultParagraphFont"/>
    <w:link w:val="EndnoteText"/>
    <w:uiPriority w:val="99"/>
    <w:semiHidden/>
    <w:rsid w:val="00C422F0"/>
    <w:rPr>
      <w:rFonts w:ascii="Calibri" w:eastAsia="Times New Roman" w:hAnsi="Calibri"/>
      <w:sz w:val="22"/>
      <w:szCs w:val="20"/>
      <w:lang w:eastAsia="zh-CN"/>
    </w:rPr>
  </w:style>
  <w:style w:type="character" w:styleId="EndnoteReference">
    <w:name w:val="endnote reference"/>
    <w:semiHidden/>
    <w:unhideWhenUsed/>
    <w:rsid w:val="00C422F0"/>
    <w:rPr>
      <w:vertAlign w:val="superscript"/>
    </w:rPr>
  </w:style>
  <w:style w:type="character" w:customStyle="1" w:styleId="underline">
    <w:name w:val="underline"/>
    <w:basedOn w:val="DefaultParagraphFont"/>
    <w:qFormat/>
    <w:rsid w:val="00C422F0"/>
    <w:rPr>
      <w:b/>
      <w:u w:val="single"/>
    </w:rPr>
  </w:style>
  <w:style w:type="paragraph" w:customStyle="1" w:styleId="tag">
    <w:name w:val="tag"/>
    <w:basedOn w:val="Normal"/>
    <w:next w:val="Normal"/>
    <w:qFormat/>
    <w:rsid w:val="00C422F0"/>
    <w:rPr>
      <w:rFonts w:ascii="Times New Roman" w:eastAsia="Times New Roman" w:hAnsi="Times New Roman" w:cs="Times New Roman"/>
      <w:b/>
      <w:sz w:val="24"/>
      <w:szCs w:val="20"/>
    </w:rPr>
  </w:style>
  <w:style w:type="paragraph" w:customStyle="1" w:styleId="card">
    <w:name w:val="card"/>
    <w:basedOn w:val="Normal"/>
    <w:next w:val="Normal"/>
    <w:link w:val="cardChar"/>
    <w:qFormat/>
    <w:rsid w:val="00C422F0"/>
    <w:pPr>
      <w:ind w:left="288" w:right="288"/>
    </w:pPr>
    <w:rPr>
      <w:rFonts w:ascii="Times New Roman" w:eastAsia="Times New Roman" w:hAnsi="Times New Roman" w:cs="Times New Roman"/>
      <w:sz w:val="20"/>
      <w:szCs w:val="20"/>
    </w:rPr>
  </w:style>
  <w:style w:type="character" w:customStyle="1" w:styleId="cardChar">
    <w:name w:val="card Char"/>
    <w:basedOn w:val="DefaultParagraphFont"/>
    <w:link w:val="card"/>
    <w:rsid w:val="00C422F0"/>
    <w:rPr>
      <w:rFonts w:ascii="Times New Roman" w:eastAsia="Times New Roman" w:hAnsi="Times New Roman" w:cs="Times New Roman"/>
      <w:sz w:val="20"/>
      <w:szCs w:val="20"/>
    </w:rPr>
  </w:style>
  <w:style w:type="paragraph" w:customStyle="1" w:styleId="Emphasis1">
    <w:name w:val="Emphasis1"/>
    <w:basedOn w:val="Normal"/>
    <w:uiPriority w:val="7"/>
    <w:qFormat/>
    <w:rsid w:val="00C422F0"/>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apple-converted-space">
    <w:name w:val="apple-converted-space"/>
    <w:basedOn w:val="DefaultParagraphFont"/>
    <w:rsid w:val="00C422F0"/>
  </w:style>
  <w:style w:type="paragraph" w:styleId="ListParagraph">
    <w:name w:val="List Paragraph"/>
    <w:aliases w:val="6 font,Colorful List - Accent 11"/>
    <w:basedOn w:val="Normal"/>
    <w:uiPriority w:val="34"/>
    <w:qFormat/>
    <w:rsid w:val="00C422F0"/>
    <w:pPr>
      <w:ind w:left="720"/>
      <w:contextualSpacing/>
    </w:pPr>
  </w:style>
  <w:style w:type="paragraph" w:customStyle="1" w:styleId="Tag0">
    <w:name w:val="Tag!!"/>
    <w:basedOn w:val="Normal"/>
    <w:link w:val="TagChar"/>
    <w:qFormat/>
    <w:rsid w:val="00C422F0"/>
    <w:pPr>
      <w:ind w:right="288"/>
    </w:pPr>
    <w:rPr>
      <w:rFonts w:ascii="Times New Roman" w:eastAsia="Times New Roman" w:hAnsi="Times New Roman" w:cs="Times New Roman"/>
      <w:b/>
      <w:sz w:val="24"/>
    </w:rPr>
  </w:style>
  <w:style w:type="character" w:customStyle="1" w:styleId="TagChar">
    <w:name w:val="Tag!! Char"/>
    <w:basedOn w:val="DefaultParagraphFont"/>
    <w:link w:val="Tag0"/>
    <w:rsid w:val="00C422F0"/>
    <w:rPr>
      <w:rFonts w:ascii="Times New Roman" w:eastAsia="Times New Roman" w:hAnsi="Times New Roman" w:cs="Times New Roman"/>
      <w:b/>
    </w:rPr>
  </w:style>
  <w:style w:type="character" w:customStyle="1" w:styleId="m-3589139447352092198gmail-style13ptbold">
    <w:name w:val="m_-3589139447352092198gmail-style13ptbold"/>
    <w:basedOn w:val="DefaultParagraphFont"/>
    <w:rsid w:val="00C422F0"/>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C422F0"/>
    <w:rPr>
      <w:sz w:val="22"/>
      <w:szCs w:val="22"/>
      <w:u w:val="single"/>
    </w:rPr>
  </w:style>
  <w:style w:type="paragraph" w:styleId="Revision">
    <w:name w:val="Revision"/>
    <w:hidden/>
    <w:uiPriority w:val="99"/>
    <w:semiHidden/>
    <w:rsid w:val="00C422F0"/>
    <w:rPr>
      <w:rFonts w:ascii="Calibri" w:eastAsiaTheme="minorEastAsia" w:hAnsi="Calibri"/>
      <w:sz w:val="22"/>
    </w:rPr>
  </w:style>
  <w:style w:type="character" w:styleId="IntenseEmphasis">
    <w:name w:val="Intense Emphasis"/>
    <w:aliases w:val="Minimized Char,Intense Emphasis31,Intense Emphasis311,Heading 3 Char Char Char Char Char,9.5 p,cites Char Ch,9.5 pt,Read This Char,Intense Emphasis11111"/>
    <w:basedOn w:val="DefaultParagraphFont"/>
    <w:uiPriority w:val="6"/>
    <w:qFormat/>
    <w:rsid w:val="00C422F0"/>
    <w:rPr>
      <w:b w:val="0"/>
      <w:sz w:val="22"/>
      <w:u w:val="single"/>
    </w:rPr>
  </w:style>
  <w:style w:type="paragraph" w:customStyle="1" w:styleId="Smalltext">
    <w:name w:val="Small text"/>
    <w:aliases w:val="Quote1,Quote11"/>
    <w:basedOn w:val="Normal"/>
    <w:link w:val="SmalltextChar"/>
    <w:qFormat/>
    <w:rsid w:val="00C422F0"/>
    <w:rPr>
      <w:rFonts w:ascii="Times New Roman" w:eastAsia="PMingLiU" w:hAnsi="Times New Roman" w:cs="Times New Roman"/>
      <w:sz w:val="14"/>
    </w:rPr>
  </w:style>
  <w:style w:type="character" w:customStyle="1" w:styleId="SmalltextChar">
    <w:name w:val="Small text Char"/>
    <w:aliases w:val="Quote Char,Quote1 Char1"/>
    <w:basedOn w:val="DefaultParagraphFont"/>
    <w:link w:val="Smalltext"/>
    <w:rsid w:val="00C422F0"/>
    <w:rPr>
      <w:rFonts w:ascii="Times New Roman" w:eastAsia="PMingLiU" w:hAnsi="Times New Roman" w:cs="Times New Roman"/>
      <w:sz w:val="1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C422F0"/>
    <w:pPr>
      <w:spacing w:before="100" w:beforeAutospacing="1" w:after="100" w:afterAutospacing="1" w:line="240" w:lineRule="auto"/>
    </w:pPr>
    <w:rPr>
      <w:rFonts w:ascii="Times New Roman" w:eastAsia="Times New Roman" w:hAnsi="Times New Roman" w:cs="Times New Roman"/>
      <w:sz w:val="24"/>
    </w:rPr>
  </w:style>
  <w:style w:type="character" w:customStyle="1" w:styleId="Mention1">
    <w:name w:val="Mention1"/>
    <w:basedOn w:val="DefaultParagraphFont"/>
    <w:uiPriority w:val="99"/>
    <w:semiHidden/>
    <w:unhideWhenUsed/>
    <w:rsid w:val="00C422F0"/>
    <w:rPr>
      <w:color w:val="2B579A"/>
      <w:shd w:val="clear" w:color="auto" w:fill="E6E6E6"/>
    </w:rPr>
  </w:style>
  <w:style w:type="paragraph" w:styleId="Header">
    <w:name w:val="header"/>
    <w:basedOn w:val="Normal"/>
    <w:link w:val="HeaderChar"/>
    <w:uiPriority w:val="99"/>
    <w:unhideWhenUsed/>
    <w:rsid w:val="00C422F0"/>
    <w:pPr>
      <w:tabs>
        <w:tab w:val="center" w:pos="4320"/>
        <w:tab w:val="right" w:pos="8640"/>
      </w:tabs>
    </w:pPr>
  </w:style>
  <w:style w:type="character" w:customStyle="1" w:styleId="HeaderChar">
    <w:name w:val="Header Char"/>
    <w:basedOn w:val="DefaultParagraphFont"/>
    <w:link w:val="Header"/>
    <w:uiPriority w:val="99"/>
    <w:rsid w:val="00C422F0"/>
    <w:rPr>
      <w:rFonts w:ascii="Calibri" w:eastAsiaTheme="minorEastAsia" w:hAnsi="Calibri"/>
      <w:sz w:val="22"/>
    </w:rPr>
  </w:style>
  <w:style w:type="paragraph" w:styleId="Footer">
    <w:name w:val="footer"/>
    <w:basedOn w:val="Normal"/>
    <w:link w:val="FooterChar"/>
    <w:uiPriority w:val="99"/>
    <w:unhideWhenUsed/>
    <w:rsid w:val="00C422F0"/>
    <w:pPr>
      <w:tabs>
        <w:tab w:val="center" w:pos="4320"/>
        <w:tab w:val="right" w:pos="8640"/>
      </w:tabs>
    </w:pPr>
  </w:style>
  <w:style w:type="character" w:customStyle="1" w:styleId="FooterChar">
    <w:name w:val="Footer Char"/>
    <w:basedOn w:val="DefaultParagraphFont"/>
    <w:link w:val="Footer"/>
    <w:uiPriority w:val="99"/>
    <w:rsid w:val="00C422F0"/>
    <w:rPr>
      <w:rFonts w:ascii="Calibri" w:eastAsiaTheme="minorEastAsia" w:hAnsi="Calibri"/>
      <w:sz w:val="22"/>
    </w:rPr>
  </w:style>
  <w:style w:type="character" w:styleId="PageNumber">
    <w:name w:val="page number"/>
    <w:basedOn w:val="DefaultParagraphFont"/>
    <w:unhideWhenUsed/>
    <w:rsid w:val="00C422F0"/>
  </w:style>
  <w:style w:type="character" w:customStyle="1" w:styleId="NoSpacingChar">
    <w:name w:val="No Spacing Char"/>
    <w:aliases w:val="Tag and Cite Char,Debate Text Char,DDI Tag Char,Tag Title Char,Card Char,No Spacing51 Char,No Spacing8 Char,No Spacing22 Char,Dont u Char,No Spacing1111111 Char,Card Format Char,Small Text Char,No Spacin Char,Very Small Text Char"/>
    <w:basedOn w:val="DefaultParagraphFont"/>
    <w:link w:val="NoSpacing"/>
    <w:uiPriority w:val="99"/>
    <w:qFormat/>
    <w:rsid w:val="00C422F0"/>
    <w:rPr>
      <w:rFonts w:ascii="Calibri" w:hAnsi="Calibri"/>
      <w:sz w:val="22"/>
      <w:szCs w:val="22"/>
    </w:rPr>
  </w:style>
  <w:style w:type="paragraph" w:styleId="TOC1">
    <w:name w:val="toc 1"/>
    <w:basedOn w:val="Normal"/>
    <w:next w:val="Normal"/>
    <w:autoRedefine/>
    <w:qFormat/>
    <w:rsid w:val="00C422F0"/>
    <w:pPr>
      <w:spacing w:before="120"/>
    </w:pPr>
    <w:rPr>
      <w:b/>
    </w:rPr>
  </w:style>
  <w:style w:type="paragraph" w:styleId="TOC2">
    <w:name w:val="toc 2"/>
    <w:basedOn w:val="Normal"/>
    <w:next w:val="Normal"/>
    <w:autoRedefine/>
    <w:qFormat/>
    <w:rsid w:val="00C422F0"/>
    <w:pPr>
      <w:tabs>
        <w:tab w:val="right" w:leader="dot" w:pos="10790"/>
      </w:tabs>
      <w:ind w:left="240"/>
    </w:pPr>
    <w:rPr>
      <w:b/>
      <w:noProof/>
      <w:u w:val="single"/>
    </w:rPr>
  </w:style>
  <w:style w:type="paragraph" w:styleId="TOC3">
    <w:name w:val="toc 3"/>
    <w:basedOn w:val="Normal"/>
    <w:next w:val="Normal"/>
    <w:autoRedefine/>
    <w:qFormat/>
    <w:rsid w:val="00C422F0"/>
    <w:pPr>
      <w:ind w:left="480"/>
    </w:pPr>
  </w:style>
  <w:style w:type="character" w:customStyle="1" w:styleId="BalloonTextChar">
    <w:name w:val="Balloon Text Char"/>
    <w:basedOn w:val="DefaultParagraphFont"/>
    <w:link w:val="BalloonText"/>
    <w:uiPriority w:val="99"/>
    <w:rsid w:val="00C422F0"/>
    <w:rPr>
      <w:rFonts w:ascii="Tahoma" w:hAnsi="Tahoma" w:cs="Tahoma"/>
      <w:sz w:val="16"/>
      <w:szCs w:val="16"/>
    </w:rPr>
  </w:style>
  <w:style w:type="paragraph" w:styleId="BalloonText">
    <w:name w:val="Balloon Text"/>
    <w:basedOn w:val="Normal"/>
    <w:link w:val="BalloonTextChar"/>
    <w:uiPriority w:val="99"/>
    <w:rsid w:val="00C422F0"/>
    <w:rPr>
      <w:rFonts w:ascii="Tahoma" w:eastAsiaTheme="minorHAnsi" w:hAnsi="Tahoma" w:cs="Tahoma"/>
      <w:sz w:val="16"/>
      <w:szCs w:val="16"/>
    </w:rPr>
  </w:style>
  <w:style w:type="character" w:customStyle="1" w:styleId="BalloonTextChar1">
    <w:name w:val="Balloon Text Char1"/>
    <w:basedOn w:val="DefaultParagraphFont"/>
    <w:uiPriority w:val="99"/>
    <w:semiHidden/>
    <w:rsid w:val="00C422F0"/>
    <w:rPr>
      <w:rFonts w:ascii="Times New Roman" w:eastAsiaTheme="minorEastAsia" w:hAnsi="Times New Roman" w:cs="Times New Roman"/>
      <w:sz w:val="18"/>
      <w:szCs w:val="18"/>
    </w:rPr>
  </w:style>
  <w:style w:type="paragraph" w:styleId="TOC4">
    <w:name w:val="toc 4"/>
    <w:basedOn w:val="Normal"/>
    <w:next w:val="Normal"/>
    <w:autoRedefine/>
    <w:unhideWhenUsed/>
    <w:rsid w:val="00C422F0"/>
    <w:pPr>
      <w:spacing w:after="100"/>
      <w:ind w:left="660"/>
    </w:pPr>
  </w:style>
  <w:style w:type="paragraph" w:styleId="TOC5">
    <w:name w:val="toc 5"/>
    <w:basedOn w:val="Normal"/>
    <w:next w:val="Normal"/>
    <w:autoRedefine/>
    <w:unhideWhenUsed/>
    <w:rsid w:val="00C422F0"/>
    <w:pPr>
      <w:spacing w:after="100"/>
      <w:ind w:left="880"/>
    </w:pPr>
  </w:style>
  <w:style w:type="paragraph" w:styleId="TOC6">
    <w:name w:val="toc 6"/>
    <w:basedOn w:val="Normal"/>
    <w:next w:val="Normal"/>
    <w:autoRedefine/>
    <w:unhideWhenUsed/>
    <w:rsid w:val="00C422F0"/>
    <w:pPr>
      <w:spacing w:after="100"/>
      <w:ind w:left="1100"/>
    </w:pPr>
  </w:style>
  <w:style w:type="paragraph" w:styleId="TOC7">
    <w:name w:val="toc 7"/>
    <w:basedOn w:val="Normal"/>
    <w:next w:val="Normal"/>
    <w:autoRedefine/>
    <w:unhideWhenUsed/>
    <w:rsid w:val="00C422F0"/>
    <w:pPr>
      <w:spacing w:after="100"/>
      <w:ind w:left="1320"/>
    </w:pPr>
  </w:style>
  <w:style w:type="paragraph" w:styleId="TOC8">
    <w:name w:val="toc 8"/>
    <w:basedOn w:val="Normal"/>
    <w:next w:val="Normal"/>
    <w:autoRedefine/>
    <w:unhideWhenUsed/>
    <w:rsid w:val="00C422F0"/>
    <w:pPr>
      <w:spacing w:after="100"/>
      <w:ind w:left="1540"/>
    </w:pPr>
  </w:style>
  <w:style w:type="paragraph" w:styleId="TOC9">
    <w:name w:val="toc 9"/>
    <w:basedOn w:val="Normal"/>
    <w:next w:val="Normal"/>
    <w:autoRedefine/>
    <w:unhideWhenUsed/>
    <w:rsid w:val="00C422F0"/>
    <w:pPr>
      <w:spacing w:after="100"/>
      <w:ind w:left="1760"/>
    </w:pPr>
  </w:style>
  <w:style w:type="character" w:styleId="Strong">
    <w:name w:val="Strong"/>
    <w:aliases w:val="8 pt font,Cut,Small 1"/>
    <w:basedOn w:val="DefaultParagraphFont"/>
    <w:uiPriority w:val="22"/>
    <w:qFormat/>
    <w:rsid w:val="00C422F0"/>
    <w:rPr>
      <w:b/>
      <w:bCs/>
    </w:rPr>
  </w:style>
  <w:style w:type="character" w:customStyle="1" w:styleId="wikiexternallink">
    <w:name w:val="wikiexternallink"/>
    <w:basedOn w:val="DefaultParagraphFont"/>
    <w:rsid w:val="00C422F0"/>
  </w:style>
  <w:style w:type="character" w:customStyle="1" w:styleId="wikigeneratedlinkcontent">
    <w:name w:val="wikigeneratedlinkcontent"/>
    <w:basedOn w:val="DefaultParagraphFont"/>
    <w:rsid w:val="00C422F0"/>
  </w:style>
  <w:style w:type="paragraph" w:customStyle="1" w:styleId="Cards">
    <w:name w:val="Cards"/>
    <w:link w:val="CardsChar"/>
    <w:qFormat/>
    <w:rsid w:val="00C422F0"/>
    <w:pPr>
      <w:widowControl w:val="0"/>
      <w:suppressAutoHyphens/>
      <w:spacing w:after="200" w:line="276" w:lineRule="auto"/>
      <w:ind w:right="432"/>
    </w:pPr>
    <w:rPr>
      <w:rFonts w:ascii="Georgia" w:eastAsia="ヒラギノ角ゴ Pro W3" w:hAnsi="Georgia" w:cs="Times New Roman"/>
      <w:color w:val="00000A"/>
      <w:sz w:val="18"/>
      <w:szCs w:val="20"/>
    </w:rPr>
  </w:style>
  <w:style w:type="character" w:customStyle="1" w:styleId="DebateHighlighted">
    <w:name w:val="Debate Highlighted"/>
    <w:rsid w:val="00C422F0"/>
    <w:rPr>
      <w:rFonts w:ascii="Georgia" w:eastAsia="ヒラギノ角ゴ Pro W3" w:hAnsi="Georgia"/>
      <w:b w:val="0"/>
      <w:i w:val="0"/>
      <w:color w:val="000000"/>
      <w:sz w:val="20"/>
      <w:u w:val="single"/>
      <w:shd w:val="clear" w:color="auto" w:fill="00FFFF"/>
    </w:rPr>
  </w:style>
  <w:style w:type="character" w:customStyle="1" w:styleId="CardsChar">
    <w:name w:val="Cards Char"/>
    <w:link w:val="Cards"/>
    <w:rsid w:val="00C422F0"/>
    <w:rPr>
      <w:rFonts w:ascii="Georgia" w:eastAsia="ヒラギノ角ゴ Pro W3" w:hAnsi="Georgia" w:cs="Times New Roman"/>
      <w:color w:val="00000A"/>
      <w:sz w:val="18"/>
      <w:szCs w:val="20"/>
    </w:rPr>
  </w:style>
  <w:style w:type="character" w:customStyle="1" w:styleId="DebateUnderline">
    <w:name w:val="Debate Underline"/>
    <w:qFormat/>
    <w:rsid w:val="00C422F0"/>
    <w:rPr>
      <w:rFonts w:ascii="Georgia" w:eastAsia="ヒラギノ角ゴ Pro W3" w:hAnsi="Georgia"/>
      <w:b w:val="0"/>
      <w:i w:val="0"/>
      <w:color w:val="000000"/>
      <w:sz w:val="20"/>
      <w:u w:val="single"/>
    </w:rPr>
  </w:style>
  <w:style w:type="paragraph" w:customStyle="1" w:styleId="Cites">
    <w:name w:val="Cites"/>
    <w:qFormat/>
    <w:rsid w:val="00C422F0"/>
    <w:pPr>
      <w:widowControl w:val="0"/>
      <w:suppressAutoHyphens/>
      <w:spacing w:after="200" w:line="276" w:lineRule="auto"/>
    </w:pPr>
    <w:rPr>
      <w:rFonts w:ascii="Georgia" w:eastAsia="ヒラギノ角ゴ Pro W3" w:hAnsi="Georgia" w:cs="Times New Roman"/>
      <w:color w:val="00000A"/>
      <w:szCs w:val="20"/>
    </w:rPr>
  </w:style>
  <w:style w:type="character" w:customStyle="1" w:styleId="StyleBold">
    <w:name w:val="Style Bold"/>
    <w:basedOn w:val="DefaultParagraphFont"/>
    <w:uiPriority w:val="9"/>
    <w:semiHidden/>
    <w:rsid w:val="00C422F0"/>
    <w:rPr>
      <w:b/>
      <w:bCs/>
    </w:rPr>
  </w:style>
  <w:style w:type="character" w:customStyle="1" w:styleId="Author-Date">
    <w:name w:val="Author-Date"/>
    <w:rsid w:val="00C422F0"/>
    <w:rPr>
      <w:b/>
      <w:bCs w:val="0"/>
      <w:sz w:val="24"/>
    </w:rPr>
  </w:style>
  <w:style w:type="character" w:customStyle="1" w:styleId="Emphasis2">
    <w:name w:val="Emphasis2"/>
    <w:rsid w:val="00C422F0"/>
    <w:rPr>
      <w:rFonts w:ascii="Lucida Grande" w:eastAsia="ヒラギノ角ゴ Pro W3" w:hAnsi="Lucida Grande" w:cs="Lucida Grande" w:hint="default"/>
      <w:b w:val="0"/>
      <w:bCs w:val="0"/>
      <w:i w:val="0"/>
      <w:iCs w:val="0"/>
      <w:color w:val="000000"/>
      <w:sz w:val="22"/>
      <w:u w:val="single"/>
    </w:rPr>
  </w:style>
  <w:style w:type="character" w:customStyle="1" w:styleId="TagGreg">
    <w:name w:val="TagGreg"/>
    <w:basedOn w:val="DefaultParagraphFont"/>
    <w:uiPriority w:val="1"/>
    <w:qFormat/>
    <w:rsid w:val="00C422F0"/>
    <w:rPr>
      <w:b/>
      <w:bCs w:val="0"/>
      <w:sz w:val="24"/>
    </w:rPr>
  </w:style>
  <w:style w:type="paragraph" w:customStyle="1" w:styleId="Nothing">
    <w:name w:val="Nothing"/>
    <w:link w:val="NothingChar"/>
    <w:qFormat/>
    <w:rsid w:val="00C422F0"/>
    <w:pPr>
      <w:suppressAutoHyphens/>
      <w:spacing w:after="200" w:line="276" w:lineRule="auto"/>
      <w:jc w:val="both"/>
    </w:pPr>
    <w:rPr>
      <w:rFonts w:ascii="Georgia" w:eastAsia="ヒラギノ角ゴ Pro W3" w:hAnsi="Georgia" w:cs="Times New Roman"/>
      <w:color w:val="00000A"/>
      <w:szCs w:val="20"/>
    </w:rPr>
  </w:style>
  <w:style w:type="paragraph" w:customStyle="1" w:styleId="Standard">
    <w:name w:val="Standard"/>
    <w:qFormat/>
    <w:rsid w:val="00C422F0"/>
    <w:pPr>
      <w:widowControl w:val="0"/>
      <w:suppressAutoHyphens/>
      <w:autoSpaceDN w:val="0"/>
      <w:textAlignment w:val="baseline"/>
    </w:pPr>
    <w:rPr>
      <w:rFonts w:ascii="Times New Roman" w:eastAsia="SimSun" w:hAnsi="Times New Roman" w:cs="Mangal"/>
      <w:kern w:val="3"/>
      <w:lang w:eastAsia="zh-CN" w:bidi="hi-IN"/>
    </w:rPr>
  </w:style>
  <w:style w:type="paragraph" w:customStyle="1" w:styleId="Default">
    <w:name w:val="Default"/>
    <w:qFormat/>
    <w:rsid w:val="00C422F0"/>
    <w:pPr>
      <w:widowControl w:val="0"/>
      <w:autoSpaceDE w:val="0"/>
      <w:autoSpaceDN w:val="0"/>
      <w:adjustRightInd w:val="0"/>
    </w:pPr>
    <w:rPr>
      <w:rFonts w:ascii="Times New Roman" w:eastAsia="Times New Roman" w:hAnsi="Times New Roman" w:cs="Times New Roman"/>
      <w:color w:val="000000"/>
    </w:rPr>
  </w:style>
  <w:style w:type="paragraph" w:customStyle="1" w:styleId="Body">
    <w:name w:val="Body"/>
    <w:qFormat/>
    <w:rsid w:val="00C422F0"/>
    <w:rPr>
      <w:rFonts w:ascii="Helvetica" w:eastAsia="ヒラギノ角ゴ Pro W3" w:hAnsi="Helvetica" w:cs="Times New Roman"/>
      <w:color w:val="000000"/>
      <w:szCs w:val="20"/>
    </w:rPr>
  </w:style>
  <w:style w:type="character" w:customStyle="1" w:styleId="BoldUnderlineChar">
    <w:name w:val="Bold Underline Char"/>
    <w:locked/>
    <w:rsid w:val="00C422F0"/>
    <w:rPr>
      <w:rFonts w:ascii="Times New Roman" w:eastAsia="Times New Roman" w:hAnsi="Times New Roman" w:cs="Times New Roman"/>
      <w:b/>
      <w:bCs/>
      <w:szCs w:val="24"/>
      <w:u w:val="single"/>
    </w:rPr>
  </w:style>
  <w:style w:type="paragraph" w:customStyle="1" w:styleId="tiny">
    <w:name w:val="tiny"/>
    <w:next w:val="Normal"/>
    <w:link w:val="tinyChar"/>
    <w:autoRedefine/>
    <w:qFormat/>
    <w:rsid w:val="00C422F0"/>
    <w:pPr>
      <w:contextualSpacing/>
    </w:pPr>
    <w:rPr>
      <w:rFonts w:ascii="Times New Roman" w:eastAsia="Malgun Gothic" w:hAnsi="Times New Roman" w:cs="Times New Roman"/>
      <w:sz w:val="12"/>
    </w:rPr>
  </w:style>
  <w:style w:type="character" w:customStyle="1" w:styleId="tinyChar">
    <w:name w:val="tiny Char"/>
    <w:link w:val="tiny"/>
    <w:rsid w:val="00C422F0"/>
    <w:rPr>
      <w:rFonts w:ascii="Times New Roman" w:eastAsia="Malgun Gothic" w:hAnsi="Times New Roman" w:cs="Times New Roman"/>
      <w:sz w:val="12"/>
    </w:rPr>
  </w:style>
  <w:style w:type="character" w:customStyle="1" w:styleId="a">
    <w:name w:val="a"/>
    <w:basedOn w:val="DefaultParagraphFont"/>
    <w:rsid w:val="00C422F0"/>
  </w:style>
  <w:style w:type="character" w:customStyle="1" w:styleId="l6">
    <w:name w:val="l6"/>
    <w:basedOn w:val="DefaultParagraphFont"/>
    <w:rsid w:val="00C422F0"/>
  </w:style>
  <w:style w:type="character" w:customStyle="1" w:styleId="l7">
    <w:name w:val="l7"/>
    <w:basedOn w:val="DefaultParagraphFont"/>
    <w:rsid w:val="00C422F0"/>
  </w:style>
  <w:style w:type="character" w:customStyle="1" w:styleId="l8">
    <w:name w:val="l8"/>
    <w:basedOn w:val="DefaultParagraphFont"/>
    <w:rsid w:val="00C422F0"/>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C422F0"/>
    <w:rPr>
      <w:rFonts w:ascii="Times New Roman" w:eastAsia="Times New Roman" w:hAnsi="Times New Roman" w:cs="Times New Roman"/>
    </w:rPr>
  </w:style>
  <w:style w:type="paragraph" w:customStyle="1" w:styleId="style12">
    <w:name w:val="style12"/>
    <w:basedOn w:val="Normal"/>
    <w:qFormat/>
    <w:rsid w:val="00C422F0"/>
    <w:pPr>
      <w:spacing w:before="100" w:beforeAutospacing="1" w:after="100" w:afterAutospacing="1"/>
    </w:pPr>
    <w:rPr>
      <w:rFonts w:ascii="Times" w:hAnsi="Times"/>
      <w:sz w:val="20"/>
      <w:szCs w:val="20"/>
    </w:rPr>
  </w:style>
  <w:style w:type="character" w:customStyle="1" w:styleId="styleboldunderline">
    <w:name w:val="styleboldunderline"/>
    <w:basedOn w:val="DefaultParagraphFont"/>
    <w:rsid w:val="00C422F0"/>
  </w:style>
  <w:style w:type="paragraph" w:customStyle="1" w:styleId="nothing0">
    <w:name w:val="nothing"/>
    <w:basedOn w:val="Normal"/>
    <w:qFormat/>
    <w:rsid w:val="00C422F0"/>
    <w:pPr>
      <w:spacing w:before="100" w:beforeAutospacing="1" w:after="100" w:afterAutospacing="1"/>
    </w:pPr>
    <w:rPr>
      <w:rFonts w:ascii="Times" w:hAnsi="Times"/>
      <w:sz w:val="20"/>
      <w:szCs w:val="20"/>
    </w:rPr>
  </w:style>
  <w:style w:type="character" w:customStyle="1" w:styleId="stylestylebold12pt">
    <w:name w:val="stylestylebold12pt"/>
    <w:basedOn w:val="DefaultParagraphFont"/>
    <w:rsid w:val="00C422F0"/>
  </w:style>
  <w:style w:type="character" w:customStyle="1" w:styleId="EmphasisA">
    <w:name w:val="Emphasis A"/>
    <w:rsid w:val="00C422F0"/>
    <w:rPr>
      <w:rFonts w:ascii="Lucida Grande" w:eastAsia="ヒラギノ角ゴ Pro W3" w:hAnsi="Lucida Grande"/>
      <w:b/>
      <w:i w:val="0"/>
      <w:color w:val="000000"/>
      <w:sz w:val="22"/>
      <w:u w:val="single"/>
    </w:rPr>
  </w:style>
  <w:style w:type="paragraph" w:customStyle="1" w:styleId="CardText">
    <w:name w:val="CardText"/>
    <w:basedOn w:val="Normal"/>
    <w:next w:val="Normal"/>
    <w:link w:val="CardTextChar"/>
    <w:qFormat/>
    <w:rsid w:val="00C422F0"/>
    <w:pPr>
      <w:ind w:left="288" w:right="288"/>
    </w:pPr>
    <w:rPr>
      <w:rFonts w:ascii="Times New Roman" w:eastAsia="Times New Roman" w:hAnsi="Times New Roman" w:cs="Times New Roman"/>
      <w:sz w:val="16"/>
      <w:szCs w:val="20"/>
    </w:rPr>
  </w:style>
  <w:style w:type="character" w:customStyle="1" w:styleId="CardTextChar">
    <w:name w:val="CardText Char"/>
    <w:basedOn w:val="DefaultParagraphFont"/>
    <w:link w:val="CardText"/>
    <w:rsid w:val="00C422F0"/>
    <w:rPr>
      <w:rFonts w:ascii="Times New Roman" w:eastAsia="Times New Roman" w:hAnsi="Times New Roman" w:cs="Times New Roman"/>
      <w:sz w:val="16"/>
      <w:szCs w:val="20"/>
    </w:rPr>
  </w:style>
  <w:style w:type="paragraph" w:styleId="FootnoteText">
    <w:name w:val="footnote text"/>
    <w:basedOn w:val="Normal"/>
    <w:link w:val="FootnoteTextChar"/>
    <w:uiPriority w:val="99"/>
    <w:unhideWhenUsed/>
    <w:rsid w:val="00C422F0"/>
    <w:pPr>
      <w:suppressAutoHyphens/>
    </w:pPr>
    <w:rPr>
      <w:rFonts w:ascii="Times New Roman" w:eastAsia="Times New Roman" w:hAnsi="Times New Roman" w:cs="Times New Roman"/>
      <w:sz w:val="20"/>
      <w:szCs w:val="20"/>
      <w:lang w:eastAsia="zh-CN"/>
    </w:rPr>
  </w:style>
  <w:style w:type="character" w:customStyle="1" w:styleId="FootnoteTextChar">
    <w:name w:val="Footnote Text Char"/>
    <w:basedOn w:val="DefaultParagraphFont"/>
    <w:link w:val="FootnoteText"/>
    <w:uiPriority w:val="99"/>
    <w:rsid w:val="00C422F0"/>
    <w:rPr>
      <w:rFonts w:ascii="Times New Roman" w:eastAsia="Times New Roman" w:hAnsi="Times New Roman" w:cs="Times New Roman"/>
      <w:sz w:val="20"/>
      <w:szCs w:val="20"/>
      <w:lang w:eastAsia="zh-CN"/>
    </w:rPr>
  </w:style>
  <w:style w:type="paragraph" w:styleId="CommentText">
    <w:name w:val="annotation text"/>
    <w:basedOn w:val="Normal"/>
    <w:link w:val="CommentTextChar"/>
    <w:uiPriority w:val="99"/>
    <w:unhideWhenUsed/>
    <w:rsid w:val="00C422F0"/>
    <w:pPr>
      <w:suppressAutoHyphens/>
    </w:pPr>
    <w:rPr>
      <w:rFonts w:ascii="Times New Roman" w:eastAsia="Times New Roman" w:hAnsi="Times New Roman" w:cs="Times New Roman"/>
      <w:sz w:val="20"/>
      <w:szCs w:val="20"/>
      <w:lang w:eastAsia="zh-CN"/>
    </w:rPr>
  </w:style>
  <w:style w:type="character" w:customStyle="1" w:styleId="CommentTextChar">
    <w:name w:val="Comment Text Char"/>
    <w:basedOn w:val="DefaultParagraphFont"/>
    <w:link w:val="CommentText"/>
    <w:uiPriority w:val="99"/>
    <w:rsid w:val="00C422F0"/>
    <w:rPr>
      <w:rFonts w:ascii="Times New Roman" w:eastAsia="Times New Roman" w:hAnsi="Times New Roman" w:cs="Times New Roman"/>
      <w:sz w:val="20"/>
      <w:szCs w:val="20"/>
      <w:lang w:eastAsia="zh-CN"/>
    </w:rPr>
  </w:style>
  <w:style w:type="paragraph" w:styleId="Caption">
    <w:name w:val="caption"/>
    <w:basedOn w:val="Normal"/>
    <w:semiHidden/>
    <w:unhideWhenUsed/>
    <w:qFormat/>
    <w:rsid w:val="00C422F0"/>
    <w:pPr>
      <w:suppressLineNumbers/>
      <w:suppressAutoHyphens/>
      <w:spacing w:before="120" w:after="120"/>
    </w:pPr>
    <w:rPr>
      <w:rFonts w:ascii="Times New Roman" w:eastAsia="Times New Roman" w:hAnsi="Times New Roman" w:cs="Times New Roman"/>
      <w:i/>
      <w:iCs/>
      <w:sz w:val="24"/>
      <w:lang w:eastAsia="zh-CN"/>
    </w:rPr>
  </w:style>
  <w:style w:type="paragraph" w:styleId="BodyText">
    <w:name w:val="Body Text"/>
    <w:basedOn w:val="Normal"/>
    <w:link w:val="BodyTextChar"/>
    <w:semiHidden/>
    <w:unhideWhenUsed/>
    <w:rsid w:val="00C422F0"/>
    <w:pPr>
      <w:suppressAutoHyphens/>
      <w:spacing w:line="480" w:lineRule="auto"/>
    </w:pPr>
    <w:rPr>
      <w:rFonts w:ascii="Times New Roman" w:eastAsia="Times New Roman" w:hAnsi="Times New Roman" w:cs="Times New Roman"/>
      <w:sz w:val="24"/>
      <w:szCs w:val="20"/>
      <w:lang w:eastAsia="zh-CN"/>
    </w:rPr>
  </w:style>
  <w:style w:type="character" w:customStyle="1" w:styleId="BodyTextChar">
    <w:name w:val="Body Text Char"/>
    <w:basedOn w:val="DefaultParagraphFont"/>
    <w:link w:val="BodyText"/>
    <w:semiHidden/>
    <w:rsid w:val="00C422F0"/>
    <w:rPr>
      <w:rFonts w:ascii="Times New Roman" w:eastAsia="Times New Roman" w:hAnsi="Times New Roman" w:cs="Times New Roman"/>
      <w:szCs w:val="20"/>
      <w:lang w:eastAsia="zh-CN"/>
    </w:rPr>
  </w:style>
  <w:style w:type="paragraph" w:styleId="List">
    <w:name w:val="List"/>
    <w:basedOn w:val="BodyText"/>
    <w:semiHidden/>
    <w:unhideWhenUsed/>
    <w:rsid w:val="00C422F0"/>
  </w:style>
  <w:style w:type="paragraph" w:styleId="BodyTextIndent">
    <w:name w:val="Body Text Indent"/>
    <w:basedOn w:val="Normal"/>
    <w:link w:val="BodyTextIndentChar"/>
    <w:semiHidden/>
    <w:unhideWhenUsed/>
    <w:rsid w:val="00C422F0"/>
    <w:pPr>
      <w:suppressAutoHyphens/>
      <w:spacing w:line="480" w:lineRule="auto"/>
      <w:ind w:firstLine="720"/>
      <w:jc w:val="both"/>
    </w:pPr>
    <w:rPr>
      <w:rFonts w:eastAsia="Times New Roman" w:cs="Garamond"/>
      <w:sz w:val="24"/>
      <w:lang w:eastAsia="zh-CN"/>
    </w:rPr>
  </w:style>
  <w:style w:type="character" w:customStyle="1" w:styleId="BodyTextIndentChar">
    <w:name w:val="Body Text Indent Char"/>
    <w:basedOn w:val="DefaultParagraphFont"/>
    <w:link w:val="BodyTextIndent"/>
    <w:semiHidden/>
    <w:rsid w:val="00C422F0"/>
    <w:rPr>
      <w:rFonts w:ascii="Calibri" w:eastAsia="Times New Roman" w:hAnsi="Calibri" w:cs="Garamond"/>
      <w:lang w:eastAsia="zh-CN"/>
    </w:rPr>
  </w:style>
  <w:style w:type="paragraph" w:styleId="BodyText2">
    <w:name w:val="Body Text 2"/>
    <w:basedOn w:val="Normal"/>
    <w:link w:val="BodyText2Char"/>
    <w:semiHidden/>
    <w:unhideWhenUsed/>
    <w:rsid w:val="00C422F0"/>
    <w:pPr>
      <w:suppressAutoHyphens/>
    </w:pPr>
    <w:rPr>
      <w:rFonts w:ascii="Times New Roman" w:eastAsia="Times New Roman" w:hAnsi="Times New Roman" w:cs="Times New Roman"/>
      <w:b/>
      <w:sz w:val="24"/>
      <w:szCs w:val="20"/>
      <w:lang w:eastAsia="zh-CN"/>
    </w:rPr>
  </w:style>
  <w:style w:type="character" w:customStyle="1" w:styleId="BodyText2Char">
    <w:name w:val="Body Text 2 Char"/>
    <w:basedOn w:val="DefaultParagraphFont"/>
    <w:link w:val="BodyText2"/>
    <w:semiHidden/>
    <w:rsid w:val="00C422F0"/>
    <w:rPr>
      <w:rFonts w:ascii="Times New Roman" w:eastAsia="Times New Roman" w:hAnsi="Times New Roman" w:cs="Times New Roman"/>
      <w:b/>
      <w:szCs w:val="20"/>
      <w:lang w:eastAsia="zh-CN"/>
    </w:rPr>
  </w:style>
  <w:style w:type="paragraph" w:styleId="BodyText3">
    <w:name w:val="Body Text 3"/>
    <w:basedOn w:val="Normal"/>
    <w:link w:val="BodyText3Char"/>
    <w:semiHidden/>
    <w:unhideWhenUsed/>
    <w:rsid w:val="00C422F0"/>
    <w:pPr>
      <w:suppressAutoHyphens/>
      <w:spacing w:after="120"/>
    </w:pPr>
    <w:rPr>
      <w:rFonts w:ascii="Times New Roman" w:eastAsia="Times New Roman" w:hAnsi="Times New Roman" w:cs="Times New Roman"/>
      <w:sz w:val="16"/>
      <w:szCs w:val="20"/>
      <w:lang w:eastAsia="zh-CN"/>
    </w:rPr>
  </w:style>
  <w:style w:type="character" w:customStyle="1" w:styleId="BodyText3Char">
    <w:name w:val="Body Text 3 Char"/>
    <w:basedOn w:val="DefaultParagraphFont"/>
    <w:link w:val="BodyText3"/>
    <w:semiHidden/>
    <w:rsid w:val="00C422F0"/>
    <w:rPr>
      <w:rFonts w:ascii="Times New Roman" w:eastAsia="Times New Roman" w:hAnsi="Times New Roman" w:cs="Times New Roman"/>
      <w:sz w:val="16"/>
      <w:szCs w:val="20"/>
      <w:lang w:eastAsia="zh-CN"/>
    </w:rPr>
  </w:style>
  <w:style w:type="paragraph" w:styleId="BodyTextIndent2">
    <w:name w:val="Body Text Indent 2"/>
    <w:basedOn w:val="Normal"/>
    <w:link w:val="BodyTextIndent2Char"/>
    <w:semiHidden/>
    <w:unhideWhenUsed/>
    <w:rsid w:val="00C422F0"/>
    <w:pPr>
      <w:suppressAutoHyphens/>
      <w:spacing w:line="480" w:lineRule="auto"/>
      <w:ind w:left="1440"/>
      <w:jc w:val="both"/>
    </w:pPr>
    <w:rPr>
      <w:rFonts w:eastAsia="Times New Roman" w:cs="Garamond"/>
      <w:sz w:val="24"/>
      <w:lang w:eastAsia="zh-CN"/>
    </w:rPr>
  </w:style>
  <w:style w:type="character" w:customStyle="1" w:styleId="BodyTextIndent2Char">
    <w:name w:val="Body Text Indent 2 Char"/>
    <w:basedOn w:val="DefaultParagraphFont"/>
    <w:link w:val="BodyTextIndent2"/>
    <w:semiHidden/>
    <w:rsid w:val="00C422F0"/>
    <w:rPr>
      <w:rFonts w:ascii="Calibri" w:eastAsia="Times New Roman" w:hAnsi="Calibri" w:cs="Garamond"/>
      <w:lang w:eastAsia="zh-CN"/>
    </w:rPr>
  </w:style>
  <w:style w:type="paragraph" w:styleId="BodyTextIndent3">
    <w:name w:val="Body Text Indent 3"/>
    <w:basedOn w:val="Normal"/>
    <w:link w:val="BodyTextIndent3Char"/>
    <w:semiHidden/>
    <w:unhideWhenUsed/>
    <w:rsid w:val="00C422F0"/>
    <w:pPr>
      <w:suppressAutoHyphens/>
      <w:ind w:left="1440"/>
    </w:pPr>
    <w:rPr>
      <w:rFonts w:ascii="Times New Roman" w:eastAsia="Times New Roman" w:hAnsi="Times New Roman" w:cs="Times New Roman"/>
      <w:sz w:val="24"/>
      <w:szCs w:val="20"/>
      <w:lang w:eastAsia="zh-CN"/>
    </w:rPr>
  </w:style>
  <w:style w:type="character" w:customStyle="1" w:styleId="BodyTextIndent3Char">
    <w:name w:val="Body Text Indent 3 Char"/>
    <w:basedOn w:val="DefaultParagraphFont"/>
    <w:link w:val="BodyTextIndent3"/>
    <w:semiHidden/>
    <w:rsid w:val="00C422F0"/>
    <w:rPr>
      <w:rFonts w:ascii="Times New Roman" w:eastAsia="Times New Roman" w:hAnsi="Times New Roman" w:cs="Times New Roman"/>
      <w:szCs w:val="20"/>
      <w:lang w:eastAsia="zh-CN"/>
    </w:rPr>
  </w:style>
  <w:style w:type="paragraph" w:styleId="BlockText">
    <w:name w:val="Block Text"/>
    <w:basedOn w:val="Normal"/>
    <w:semiHidden/>
    <w:unhideWhenUsed/>
    <w:rsid w:val="00C422F0"/>
    <w:pPr>
      <w:tabs>
        <w:tab w:val="left" w:pos="0"/>
        <w:tab w:val="left" w:pos="720"/>
      </w:tabs>
      <w:suppressAutoHyphens/>
      <w:ind w:left="1440" w:right="720" w:hanging="1440"/>
    </w:pPr>
    <w:rPr>
      <w:rFonts w:ascii="Times New Roman" w:eastAsia="Times New Roman" w:hAnsi="Times New Roman" w:cs="Times New Roman"/>
      <w:sz w:val="24"/>
      <w:szCs w:val="20"/>
      <w:lang w:eastAsia="zh-CN"/>
    </w:rPr>
  </w:style>
  <w:style w:type="paragraph" w:styleId="CommentSubject">
    <w:name w:val="annotation subject"/>
    <w:basedOn w:val="CommentText"/>
    <w:next w:val="CommentText"/>
    <w:link w:val="CommentSubjectChar"/>
    <w:uiPriority w:val="99"/>
    <w:unhideWhenUsed/>
    <w:rsid w:val="00C422F0"/>
    <w:rPr>
      <w:b/>
      <w:bCs/>
    </w:rPr>
  </w:style>
  <w:style w:type="character" w:customStyle="1" w:styleId="CommentSubjectChar">
    <w:name w:val="Comment Subject Char"/>
    <w:basedOn w:val="CommentTextChar"/>
    <w:link w:val="CommentSubject"/>
    <w:uiPriority w:val="99"/>
    <w:rsid w:val="00C422F0"/>
    <w:rPr>
      <w:rFonts w:ascii="Times New Roman" w:eastAsia="Times New Roman" w:hAnsi="Times New Roman" w:cs="Times New Roman"/>
      <w:b/>
      <w:bCs/>
      <w:sz w:val="20"/>
      <w:szCs w:val="20"/>
      <w:lang w:eastAsia="zh-CN"/>
    </w:rPr>
  </w:style>
  <w:style w:type="paragraph" w:customStyle="1" w:styleId="Heading">
    <w:name w:val="Heading"/>
    <w:basedOn w:val="Normal"/>
    <w:next w:val="BodyText"/>
    <w:rsid w:val="00C422F0"/>
    <w:pPr>
      <w:keepNext/>
      <w:suppressAutoHyphens/>
      <w:spacing w:before="240" w:after="120"/>
    </w:pPr>
    <w:rPr>
      <w:rFonts w:eastAsia="Arial Unicode MS" w:cs="Arial Unicode MS"/>
      <w:sz w:val="28"/>
      <w:szCs w:val="28"/>
      <w:lang w:eastAsia="zh-CN"/>
    </w:rPr>
  </w:style>
  <w:style w:type="paragraph" w:customStyle="1" w:styleId="Index">
    <w:name w:val="Index"/>
    <w:basedOn w:val="Normal"/>
    <w:qFormat/>
    <w:rsid w:val="00C422F0"/>
    <w:pPr>
      <w:suppressLineNumbers/>
      <w:suppressAutoHyphens/>
    </w:pPr>
    <w:rPr>
      <w:rFonts w:ascii="Times New Roman" w:eastAsia="Times New Roman" w:hAnsi="Times New Roman" w:cs="Times New Roman"/>
      <w:sz w:val="24"/>
      <w:lang w:eastAsia="zh-CN"/>
    </w:rPr>
  </w:style>
  <w:style w:type="paragraph" w:customStyle="1" w:styleId="HTMLBody">
    <w:name w:val="HTML Body"/>
    <w:qFormat/>
    <w:rsid w:val="00C422F0"/>
    <w:pPr>
      <w:suppressAutoHyphens/>
    </w:pPr>
    <w:rPr>
      <w:rFonts w:ascii="Arial" w:eastAsia="Arial" w:hAnsi="Arial" w:cs="Times New Roman"/>
      <w:sz w:val="20"/>
      <w:szCs w:val="20"/>
      <w:lang w:eastAsia="zh-CN"/>
    </w:rPr>
  </w:style>
  <w:style w:type="paragraph" w:customStyle="1" w:styleId="Framecontents">
    <w:name w:val="Frame contents"/>
    <w:basedOn w:val="BodyText"/>
    <w:qFormat/>
    <w:rsid w:val="00C422F0"/>
  </w:style>
  <w:style w:type="character" w:styleId="FootnoteReference">
    <w:name w:val="footnote reference"/>
    <w:uiPriority w:val="99"/>
    <w:unhideWhenUsed/>
    <w:rsid w:val="00C422F0"/>
    <w:rPr>
      <w:vertAlign w:val="superscript"/>
    </w:rPr>
  </w:style>
  <w:style w:type="character" w:styleId="CommentReference">
    <w:name w:val="annotation reference"/>
    <w:uiPriority w:val="99"/>
    <w:unhideWhenUsed/>
    <w:rsid w:val="00C422F0"/>
    <w:rPr>
      <w:sz w:val="16"/>
      <w:szCs w:val="16"/>
    </w:rPr>
  </w:style>
  <w:style w:type="character" w:customStyle="1" w:styleId="Absatz-Standardschriftart">
    <w:name w:val="Absatz-Standardschriftart"/>
    <w:rsid w:val="00C422F0"/>
  </w:style>
  <w:style w:type="character" w:customStyle="1" w:styleId="WW-Absatz-Standardschriftart">
    <w:name w:val="WW-Absatz-Standardschriftart"/>
    <w:rsid w:val="00C422F0"/>
  </w:style>
  <w:style w:type="character" w:customStyle="1" w:styleId="WW-Absatz-Standardschriftart1">
    <w:name w:val="WW-Absatz-Standardschriftart1"/>
    <w:rsid w:val="00C422F0"/>
  </w:style>
  <w:style w:type="character" w:customStyle="1" w:styleId="WW8Num4z0">
    <w:name w:val="WW8Num4z0"/>
    <w:rsid w:val="00C422F0"/>
    <w:rPr>
      <w:i w:val="0"/>
      <w:iCs w:val="0"/>
    </w:rPr>
  </w:style>
  <w:style w:type="character" w:customStyle="1" w:styleId="WW8Num6z0">
    <w:name w:val="WW8Num6z0"/>
    <w:rsid w:val="00C422F0"/>
    <w:rPr>
      <w:rFonts w:ascii="Times New Roman" w:eastAsia="Times New Roman" w:hAnsi="Times New Roman" w:cs="Times New Roman" w:hint="default"/>
    </w:rPr>
  </w:style>
  <w:style w:type="character" w:customStyle="1" w:styleId="WW8Num6z1">
    <w:name w:val="WW8Num6z1"/>
    <w:rsid w:val="00C422F0"/>
    <w:rPr>
      <w:rFonts w:ascii="Courier New" w:hAnsi="Courier New" w:cs="Courier New" w:hint="default"/>
    </w:rPr>
  </w:style>
  <w:style w:type="character" w:customStyle="1" w:styleId="WW8Num6z2">
    <w:name w:val="WW8Num6z2"/>
    <w:rsid w:val="00C422F0"/>
    <w:rPr>
      <w:rFonts w:ascii="Wingdings" w:hAnsi="Wingdings" w:cs="Wingdings" w:hint="default"/>
    </w:rPr>
  </w:style>
  <w:style w:type="character" w:customStyle="1" w:styleId="WW8Num6z3">
    <w:name w:val="WW8Num6z3"/>
    <w:rsid w:val="00C422F0"/>
    <w:rPr>
      <w:rFonts w:ascii="Symbol" w:hAnsi="Symbol" w:cs="Symbol" w:hint="default"/>
    </w:rPr>
  </w:style>
  <w:style w:type="character" w:customStyle="1" w:styleId="EndnoteCharacters">
    <w:name w:val="Endnote Characters"/>
    <w:rsid w:val="00C422F0"/>
    <w:rPr>
      <w:vertAlign w:val="superscript"/>
    </w:rPr>
  </w:style>
  <w:style w:type="character" w:customStyle="1" w:styleId="FootnoteCharacters">
    <w:name w:val="Footnote Characters"/>
    <w:rsid w:val="00C422F0"/>
    <w:rPr>
      <w:vertAlign w:val="superscript"/>
    </w:rPr>
  </w:style>
  <w:style w:type="character" w:customStyle="1" w:styleId="CharacterStyle2">
    <w:name w:val="Character Style 2"/>
    <w:uiPriority w:val="99"/>
    <w:rsid w:val="00C422F0"/>
    <w:rPr>
      <w:sz w:val="20"/>
      <w:szCs w:val="20"/>
    </w:rPr>
  </w:style>
  <w:style w:type="numbering" w:customStyle="1" w:styleId="NoList1">
    <w:name w:val="No List1"/>
    <w:next w:val="NoList"/>
    <w:uiPriority w:val="99"/>
    <w:semiHidden/>
    <w:unhideWhenUsed/>
    <w:rsid w:val="00C422F0"/>
  </w:style>
  <w:style w:type="character" w:customStyle="1" w:styleId="Heading1Char1">
    <w:name w:val="Heading 1 Char1"/>
    <w:aliases w:val="Hat Char1,Pocket Char1,CD - Header Char1,CD Header Char1,Debate Block Char1,Brief - Title Heading 1 Char1,Heading 1 Char Char Char Char Char2,Heading 1 Char Char Char Char Char Char1,Heading 2 Char1"/>
    <w:uiPriority w:val="1"/>
    <w:rsid w:val="00C422F0"/>
    <w:rPr>
      <w:rFonts w:ascii="Arial" w:hAnsi="Arial" w:cs="Arial"/>
      <w:b/>
      <w:bCs/>
      <w:kern w:val="32"/>
      <w:sz w:val="28"/>
      <w:szCs w:val="32"/>
    </w:rPr>
  </w:style>
  <w:style w:type="paragraph" w:customStyle="1" w:styleId="BlockTitle2">
    <w:name w:val="Block Title2"/>
    <w:basedOn w:val="Normal"/>
    <w:next w:val="Normal"/>
    <w:qFormat/>
    <w:rsid w:val="00C422F0"/>
    <w:pPr>
      <w:spacing w:after="240"/>
      <w:jc w:val="center"/>
    </w:pPr>
    <w:rPr>
      <w:rFonts w:ascii="Times New Roman" w:eastAsia="Times New Roman" w:hAnsi="Times New Roman" w:cs="Times New Roman"/>
      <w:b/>
      <w:sz w:val="32"/>
      <w:u w:val="single"/>
    </w:rPr>
  </w:style>
  <w:style w:type="paragraph" w:customStyle="1" w:styleId="BlockTitle">
    <w:name w:val="Block Title"/>
    <w:basedOn w:val="Heading1"/>
    <w:next w:val="Normal"/>
    <w:uiPriority w:val="9"/>
    <w:qFormat/>
    <w:rsid w:val="00C422F0"/>
    <w:pPr>
      <w:keepLines w:val="0"/>
      <w:pageBreakBefore w:val="0"/>
      <w:spacing w:before="0" w:after="240"/>
    </w:pPr>
    <w:rPr>
      <w:color w:val="2F5496" w:themeColor="accent1" w:themeShade="BF"/>
      <w:sz w:val="28"/>
      <w:szCs w:val="28"/>
    </w:rPr>
  </w:style>
  <w:style w:type="paragraph" w:customStyle="1" w:styleId="TxBrp1">
    <w:name w:val="TxBr_p1"/>
    <w:basedOn w:val="Normal"/>
    <w:qFormat/>
    <w:rsid w:val="00C422F0"/>
    <w:pPr>
      <w:tabs>
        <w:tab w:val="left" w:pos="204"/>
      </w:tabs>
      <w:autoSpaceDE w:val="0"/>
      <w:autoSpaceDN w:val="0"/>
      <w:adjustRightInd w:val="0"/>
      <w:spacing w:line="272" w:lineRule="atLeast"/>
      <w:jc w:val="both"/>
    </w:pPr>
    <w:rPr>
      <w:rFonts w:ascii="Times New Roman" w:eastAsia="Times New Roman" w:hAnsi="Times New Roman" w:cs="Times New Roman"/>
      <w:sz w:val="24"/>
    </w:rPr>
  </w:style>
  <w:style w:type="paragraph" w:customStyle="1" w:styleId="fullstory">
    <w:name w:val="fullstory"/>
    <w:basedOn w:val="Normal"/>
    <w:qFormat/>
    <w:rsid w:val="00C422F0"/>
    <w:pPr>
      <w:spacing w:before="100" w:beforeAutospacing="1" w:after="100" w:afterAutospacing="1"/>
    </w:pPr>
    <w:rPr>
      <w:rFonts w:ascii="Times New Roman" w:eastAsia="Times New Roman" w:hAnsi="Times New Roman" w:cs="Times New Roman"/>
      <w:sz w:val="24"/>
    </w:rPr>
  </w:style>
  <w:style w:type="paragraph" w:customStyle="1" w:styleId="hat">
    <w:name w:val="hat"/>
    <w:basedOn w:val="Normal"/>
    <w:next w:val="Normal"/>
    <w:rsid w:val="00C422F0"/>
    <w:pPr>
      <w:spacing w:before="240" w:after="240"/>
      <w:jc w:val="center"/>
      <w:outlineLvl w:val="0"/>
    </w:pPr>
    <w:rPr>
      <w:rFonts w:eastAsia="Times New Roman" w:cs="Calibri"/>
      <w:b/>
      <w:bCs/>
      <w:sz w:val="32"/>
      <w:u w:val="single"/>
    </w:rPr>
  </w:style>
  <w:style w:type="character" w:customStyle="1" w:styleId="apple-style-span">
    <w:name w:val="apple-style-span"/>
    <w:rsid w:val="00C422F0"/>
  </w:style>
  <w:style w:type="paragraph" w:customStyle="1" w:styleId="norm">
    <w:name w:val="norm"/>
    <w:basedOn w:val="Normal"/>
    <w:uiPriority w:val="99"/>
    <w:qFormat/>
    <w:rsid w:val="00C422F0"/>
    <w:pPr>
      <w:spacing w:before="100" w:beforeAutospacing="1" w:after="100" w:afterAutospacing="1"/>
    </w:pPr>
    <w:rPr>
      <w:rFonts w:ascii="Times New Roman" w:eastAsia="Times New Roman" w:hAnsi="Times New Roman" w:cs="Times New Roman"/>
      <w:sz w:val="24"/>
    </w:rPr>
  </w:style>
  <w:style w:type="character" w:customStyle="1" w:styleId="hit">
    <w:name w:val="hit"/>
    <w:rsid w:val="00C422F0"/>
  </w:style>
  <w:style w:type="character" w:customStyle="1" w:styleId="btx1">
    <w:name w:val="btx1"/>
    <w:rsid w:val="00C422F0"/>
    <w:rPr>
      <w:rFonts w:ascii="Verdana" w:hAnsi="Verdana" w:cs="Arial" w:hint="default"/>
      <w:sz w:val="24"/>
      <w:szCs w:val="24"/>
    </w:rPr>
  </w:style>
  <w:style w:type="character" w:customStyle="1" w:styleId="strong-blue">
    <w:name w:val="strong-blue"/>
    <w:rsid w:val="00C422F0"/>
    <w:rPr>
      <w:b/>
      <w:bCs/>
      <w:color w:val="1181C9"/>
    </w:rPr>
  </w:style>
  <w:style w:type="character" w:customStyle="1" w:styleId="UnderlineBold">
    <w:name w:val="Underline + Bold"/>
    <w:uiPriority w:val="1"/>
    <w:qFormat/>
    <w:rsid w:val="00C422F0"/>
    <w:rPr>
      <w:b/>
      <w:sz w:val="20"/>
      <w:u w:val="single"/>
    </w:rPr>
  </w:style>
  <w:style w:type="character" w:customStyle="1" w:styleId="CiteChar">
    <w:name w:val="Cite Char"/>
    <w:rsid w:val="00C422F0"/>
    <w:rPr>
      <w:rFonts w:ascii="Arial" w:eastAsia="Calibri" w:hAnsi="Arial"/>
      <w:b/>
      <w:sz w:val="24"/>
      <w:szCs w:val="22"/>
      <w:u w:val="single"/>
    </w:rPr>
  </w:style>
  <w:style w:type="paragraph" w:customStyle="1" w:styleId="NormalText">
    <w:name w:val="Normal Text"/>
    <w:basedOn w:val="Normal"/>
    <w:autoRedefine/>
    <w:qFormat/>
    <w:rsid w:val="00C422F0"/>
    <w:pPr>
      <w:jc w:val="both"/>
    </w:pPr>
    <w:rPr>
      <w:rFonts w:ascii="TimesNewRomanPSMT" w:eastAsia="Times New Roman" w:hAnsi="TimesNewRomanPSMT" w:cs="Times New Roman"/>
      <w:sz w:val="24"/>
      <w:szCs w:val="26"/>
    </w:rPr>
  </w:style>
  <w:style w:type="character" w:customStyle="1" w:styleId="Style8pt">
    <w:name w:val="Style 8 pt"/>
    <w:rsid w:val="00C422F0"/>
    <w:rPr>
      <w:rFonts w:ascii="Times New Roman" w:hAnsi="Times New Roman"/>
      <w:sz w:val="16"/>
    </w:rPr>
  </w:style>
  <w:style w:type="paragraph" w:customStyle="1" w:styleId="HotRoute">
    <w:name w:val="Hot Route"/>
    <w:basedOn w:val="Normal"/>
    <w:link w:val="HotRouteChar"/>
    <w:qFormat/>
    <w:rsid w:val="00C422F0"/>
    <w:pPr>
      <w:ind w:left="144"/>
    </w:pPr>
    <w:rPr>
      <w:rFonts w:ascii="Times New Roman" w:eastAsia="Times New Roman" w:hAnsi="Times New Roman" w:cs="Times New Roman"/>
      <w:sz w:val="24"/>
    </w:rPr>
  </w:style>
  <w:style w:type="character" w:customStyle="1" w:styleId="HotRouteChar">
    <w:name w:val="Hot Route Char"/>
    <w:link w:val="HotRoute"/>
    <w:locked/>
    <w:rsid w:val="00C422F0"/>
    <w:rPr>
      <w:rFonts w:ascii="Times New Roman" w:eastAsia="Times New Roman" w:hAnsi="Times New Roman" w:cs="Times New Roman"/>
    </w:rPr>
  </w:style>
  <w:style w:type="character" w:customStyle="1" w:styleId="StyleUnderlineChar">
    <w:name w:val="Style Underline Char"/>
    <w:rsid w:val="00C422F0"/>
    <w:rPr>
      <w:u w:val="single"/>
    </w:rPr>
  </w:style>
  <w:style w:type="character" w:customStyle="1" w:styleId="PlainTextChar">
    <w:name w:val="Plain Text Char"/>
    <w:link w:val="PlainText"/>
    <w:rsid w:val="00C422F0"/>
    <w:rPr>
      <w:rFonts w:ascii="Courier New" w:hAnsi="Courier New" w:cs="Courier New"/>
    </w:rPr>
  </w:style>
  <w:style w:type="paragraph" w:styleId="PlainText">
    <w:name w:val="Plain Text"/>
    <w:basedOn w:val="Normal"/>
    <w:link w:val="PlainTextChar"/>
    <w:rsid w:val="00C422F0"/>
    <w:rPr>
      <w:rFonts w:ascii="Courier New" w:eastAsiaTheme="minorHAnsi" w:hAnsi="Courier New" w:cs="Courier New"/>
      <w:sz w:val="24"/>
    </w:rPr>
  </w:style>
  <w:style w:type="character" w:customStyle="1" w:styleId="PlainTextChar1">
    <w:name w:val="Plain Text Char1"/>
    <w:basedOn w:val="DefaultParagraphFont"/>
    <w:rsid w:val="00C422F0"/>
    <w:rPr>
      <w:rFonts w:ascii="Consolas" w:eastAsiaTheme="minorEastAsia" w:hAnsi="Consolas" w:cs="Consolas"/>
      <w:sz w:val="21"/>
      <w:szCs w:val="21"/>
    </w:rPr>
  </w:style>
  <w:style w:type="character" w:customStyle="1" w:styleId="blue">
    <w:name w:val="blue"/>
    <w:rsid w:val="00C422F0"/>
  </w:style>
  <w:style w:type="character" w:customStyle="1" w:styleId="MicroTextChar">
    <w:name w:val="MicroText Char"/>
    <w:rsid w:val="00C422F0"/>
    <w:rPr>
      <w:rFonts w:ascii="Arial Narrow" w:hAnsi="Arial Narrow"/>
      <w:sz w:val="12"/>
      <w:szCs w:val="24"/>
      <w:lang w:val="en-US" w:eastAsia="en-US" w:bidi="ar-SA"/>
    </w:rPr>
  </w:style>
  <w:style w:type="paragraph" w:customStyle="1" w:styleId="1AChushush">
    <w:name w:val="1AChushush"/>
    <w:basedOn w:val="Normal"/>
    <w:link w:val="1AChushushChar"/>
    <w:autoRedefine/>
    <w:qFormat/>
    <w:rsid w:val="00C422F0"/>
    <w:pPr>
      <w:ind w:right="-14"/>
      <w:contextualSpacing/>
    </w:pPr>
    <w:rPr>
      <w:rFonts w:ascii="Times New Roman" w:hAnsi="Times New Roman" w:cs="Times New Roman"/>
      <w:sz w:val="20"/>
    </w:rPr>
  </w:style>
  <w:style w:type="character" w:customStyle="1" w:styleId="1AChushushChar">
    <w:name w:val="1AChushush Char"/>
    <w:link w:val="1AChushush"/>
    <w:rsid w:val="00C422F0"/>
    <w:rPr>
      <w:rFonts w:ascii="Times New Roman" w:eastAsiaTheme="minorEastAsia" w:hAnsi="Times New Roman" w:cs="Times New Roman"/>
      <w:sz w:val="20"/>
    </w:rPr>
  </w:style>
  <w:style w:type="character" w:customStyle="1" w:styleId="StyleunderlineVerdana">
    <w:name w:val="Style underline + Verdana"/>
    <w:rsid w:val="00C422F0"/>
    <w:rPr>
      <w:rFonts w:ascii="Verdana" w:hAnsi="Verdana"/>
      <w:b/>
      <w:bCs/>
      <w:sz w:val="20"/>
      <w:u w:val="single"/>
    </w:rPr>
  </w:style>
  <w:style w:type="character" w:customStyle="1" w:styleId="nw">
    <w:name w:val="nw"/>
    <w:rsid w:val="00C422F0"/>
  </w:style>
  <w:style w:type="character" w:customStyle="1" w:styleId="cardCharChar">
    <w:name w:val="card Char Char"/>
    <w:rsid w:val="00C422F0"/>
    <w:rPr>
      <w:rFonts w:ascii="Times New Roman" w:eastAsia="Times New Roman" w:hAnsi="Times New Roman" w:cs="Times New Roman"/>
      <w:sz w:val="20"/>
      <w:szCs w:val="24"/>
    </w:rPr>
  </w:style>
  <w:style w:type="character" w:customStyle="1" w:styleId="TagChar1">
    <w:name w:val="Tag Char1"/>
    <w:aliases w:val="Heading 2 Cha Char,TagStyle Char1,Heading 2 Char Char Char Char Char Char Char Char Char Char Char Char Char Char Char,Heading 2 Char Char Char Char Char Char Char Char Char Char Char Char,TAG Char1 Char1,Tag&amp;Ci Char"/>
    <w:qFormat/>
    <w:locked/>
    <w:rsid w:val="00C422F0"/>
    <w:rPr>
      <w:rFonts w:eastAsia="Calibri"/>
      <w:b/>
      <w:sz w:val="24"/>
      <w:szCs w:val="22"/>
    </w:rPr>
  </w:style>
  <w:style w:type="character" w:customStyle="1" w:styleId="NothingChar">
    <w:name w:val="Nothing Char"/>
    <w:link w:val="Nothing"/>
    <w:rsid w:val="00C422F0"/>
    <w:rPr>
      <w:rFonts w:ascii="Georgia" w:eastAsia="ヒラギノ角ゴ Pro W3" w:hAnsi="Georgia" w:cs="Times New Roman"/>
      <w:color w:val="00000A"/>
      <w:szCs w:val="20"/>
    </w:rPr>
  </w:style>
  <w:style w:type="character" w:customStyle="1" w:styleId="StyleDate">
    <w:name w:val="Style Date"/>
    <w:aliases w:val="Author"/>
    <w:uiPriority w:val="1"/>
    <w:qFormat/>
    <w:rsid w:val="00C422F0"/>
    <w:rPr>
      <w:rFonts w:ascii="Georgia" w:hAnsi="Georgia"/>
      <w:b/>
      <w:sz w:val="24"/>
      <w:u w:val="single"/>
    </w:rPr>
  </w:style>
  <w:style w:type="character" w:customStyle="1" w:styleId="pmterms1">
    <w:name w:val="pmterms1"/>
    <w:basedOn w:val="DefaultParagraphFont"/>
    <w:rsid w:val="00C422F0"/>
  </w:style>
  <w:style w:type="character" w:customStyle="1" w:styleId="EmphasizeThis">
    <w:name w:val="EmphasizeThis"/>
    <w:rsid w:val="00C422F0"/>
    <w:rPr>
      <w:rFonts w:ascii="Georgia" w:hAnsi="Georgia"/>
      <w:b/>
      <w:iCs/>
      <w:sz w:val="24"/>
      <w:u w:val="thick"/>
    </w:rPr>
  </w:style>
  <w:style w:type="character" w:customStyle="1" w:styleId="BodyText1">
    <w:name w:val="Body Text1"/>
    <w:basedOn w:val="DefaultParagraphFont"/>
    <w:rsid w:val="00C422F0"/>
    <w:rPr>
      <w:rFonts w:ascii="Constantia" w:eastAsia="Constantia" w:hAnsi="Constantia" w:cs="Constantia"/>
      <w:b w:val="0"/>
      <w:bCs w:val="0"/>
      <w:i w:val="0"/>
      <w:iCs w:val="0"/>
      <w:smallCaps w:val="0"/>
      <w:strike w:val="0"/>
      <w:color w:val="000000"/>
      <w:spacing w:val="0"/>
      <w:w w:val="100"/>
      <w:position w:val="0"/>
      <w:sz w:val="18"/>
      <w:szCs w:val="18"/>
      <w:u w:val="none"/>
      <w:lang w:val="en-US"/>
    </w:rPr>
  </w:style>
  <w:style w:type="character" w:customStyle="1" w:styleId="BodytextItalic">
    <w:name w:val="Body text + Italic"/>
    <w:basedOn w:val="DefaultParagraphFont"/>
    <w:rsid w:val="00C422F0"/>
    <w:rPr>
      <w:rFonts w:ascii="Constantia" w:eastAsia="Constantia" w:hAnsi="Constantia" w:cs="Constantia"/>
      <w:b w:val="0"/>
      <w:bCs w:val="0"/>
      <w:i/>
      <w:iCs/>
      <w:smallCaps w:val="0"/>
      <w:strike w:val="0"/>
      <w:color w:val="000000"/>
      <w:spacing w:val="0"/>
      <w:w w:val="100"/>
      <w:position w:val="0"/>
      <w:sz w:val="18"/>
      <w:szCs w:val="18"/>
      <w:u w:val="none"/>
      <w:lang w:val="en-US"/>
    </w:rPr>
  </w:style>
  <w:style w:type="character" w:customStyle="1" w:styleId="Bodytext0">
    <w:name w:val="Body text_"/>
    <w:basedOn w:val="DefaultParagraphFont"/>
    <w:link w:val="BodyText20"/>
    <w:rsid w:val="00C422F0"/>
    <w:rPr>
      <w:rFonts w:ascii="Constantia" w:eastAsia="Constantia" w:hAnsi="Constantia" w:cs="Constantia"/>
      <w:sz w:val="18"/>
      <w:szCs w:val="18"/>
      <w:shd w:val="clear" w:color="auto" w:fill="FFFFFF"/>
    </w:rPr>
  </w:style>
  <w:style w:type="paragraph" w:customStyle="1" w:styleId="BodyText20">
    <w:name w:val="Body Text2"/>
    <w:basedOn w:val="Normal"/>
    <w:link w:val="Bodytext0"/>
    <w:qFormat/>
    <w:rsid w:val="00C422F0"/>
    <w:pPr>
      <w:widowControl w:val="0"/>
      <w:shd w:val="clear" w:color="auto" w:fill="FFFFFF"/>
      <w:spacing w:before="180" w:after="240" w:line="259" w:lineRule="exact"/>
      <w:jc w:val="both"/>
    </w:pPr>
    <w:rPr>
      <w:rFonts w:ascii="Constantia" w:eastAsia="Constantia" w:hAnsi="Constantia" w:cs="Constantia"/>
      <w:sz w:val="18"/>
      <w:szCs w:val="18"/>
    </w:rPr>
  </w:style>
  <w:style w:type="paragraph" w:customStyle="1" w:styleId="evidencetext">
    <w:name w:val="evidence text"/>
    <w:basedOn w:val="Normal"/>
    <w:link w:val="evidencetextChar1"/>
    <w:qFormat/>
    <w:rsid w:val="00C422F0"/>
    <w:pPr>
      <w:ind w:left="1008" w:right="720"/>
    </w:pPr>
    <w:rPr>
      <w:rFonts w:eastAsia="Times New Roman" w:cs="Times New Roman"/>
      <w:color w:val="000000"/>
      <w:sz w:val="16"/>
    </w:rPr>
  </w:style>
  <w:style w:type="character" w:customStyle="1" w:styleId="highlight2">
    <w:name w:val="highlight2"/>
    <w:rsid w:val="00C422F0"/>
    <w:rPr>
      <w:rFonts w:ascii="Arial" w:hAnsi="Arial"/>
      <w:b/>
      <w:sz w:val="19"/>
      <w:u w:val="thick"/>
      <w:bdr w:val="none" w:sz="0" w:space="0" w:color="auto"/>
      <w:shd w:val="clear" w:color="auto" w:fill="auto"/>
    </w:rPr>
  </w:style>
  <w:style w:type="character" w:customStyle="1" w:styleId="evidencetextChar1">
    <w:name w:val="evidence text Char1"/>
    <w:link w:val="evidencetext"/>
    <w:rsid w:val="00C422F0"/>
    <w:rPr>
      <w:rFonts w:ascii="Calibri" w:eastAsia="Times New Roman" w:hAnsi="Calibri" w:cs="Times New Roman"/>
      <w:color w:val="000000"/>
      <w:sz w:val="16"/>
    </w:rPr>
  </w:style>
  <w:style w:type="paragraph" w:customStyle="1" w:styleId="BoldUnderlining">
    <w:name w:val="Bold Underlining"/>
    <w:basedOn w:val="Normal"/>
    <w:link w:val="BoldUnderliningChar"/>
    <w:qFormat/>
    <w:rsid w:val="00C422F0"/>
    <w:rPr>
      <w:rFonts w:ascii="Arial Narrow" w:eastAsia="Calibri" w:hAnsi="Arial Narrow" w:cs="Times New Roman"/>
      <w:b/>
      <w:sz w:val="20"/>
      <w:szCs w:val="20"/>
      <w:u w:val="single"/>
      <w:lang w:val="x-none" w:eastAsia="x-none"/>
    </w:rPr>
  </w:style>
  <w:style w:type="character" w:customStyle="1" w:styleId="BoldUnderliningChar">
    <w:name w:val="Bold Underlining Char"/>
    <w:link w:val="BoldUnderlining"/>
    <w:rsid w:val="00C422F0"/>
    <w:rPr>
      <w:rFonts w:ascii="Arial Narrow" w:eastAsia="Calibri" w:hAnsi="Arial Narrow" w:cs="Times New Roman"/>
      <w:b/>
      <w:sz w:val="20"/>
      <w:szCs w:val="20"/>
      <w:u w:val="single"/>
      <w:lang w:val="x-none" w:eastAsia="x-none"/>
    </w:rPr>
  </w:style>
  <w:style w:type="character" w:customStyle="1" w:styleId="grame">
    <w:name w:val="grame"/>
    <w:basedOn w:val="DefaultParagraphFont"/>
    <w:rsid w:val="00C422F0"/>
  </w:style>
  <w:style w:type="character" w:customStyle="1" w:styleId="spelle">
    <w:name w:val="spelle"/>
    <w:basedOn w:val="DefaultParagraphFont"/>
    <w:rsid w:val="00C422F0"/>
  </w:style>
  <w:style w:type="paragraph" w:customStyle="1" w:styleId="normal1">
    <w:name w:val="normal1"/>
    <w:basedOn w:val="Normal"/>
    <w:qFormat/>
    <w:rsid w:val="00C422F0"/>
    <w:pPr>
      <w:spacing w:before="100" w:beforeAutospacing="1" w:after="100" w:afterAutospacing="1" w:line="240" w:lineRule="auto"/>
    </w:pPr>
    <w:rPr>
      <w:rFonts w:ascii="Times" w:hAnsi="Times"/>
      <w:sz w:val="20"/>
      <w:szCs w:val="20"/>
    </w:rPr>
  </w:style>
  <w:style w:type="paragraph" w:customStyle="1" w:styleId="paragraph">
    <w:name w:val="paragraph"/>
    <w:basedOn w:val="Normal"/>
    <w:qFormat/>
    <w:rsid w:val="00C422F0"/>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C422F0"/>
  </w:style>
  <w:style w:type="character" w:customStyle="1" w:styleId="eop">
    <w:name w:val="eop"/>
    <w:basedOn w:val="DefaultParagraphFont"/>
    <w:rsid w:val="00C422F0"/>
  </w:style>
  <w:style w:type="character" w:customStyle="1" w:styleId="spellingerror">
    <w:name w:val="spellingerror"/>
    <w:basedOn w:val="DefaultParagraphFont"/>
    <w:rsid w:val="00C422F0"/>
  </w:style>
  <w:style w:type="character" w:customStyle="1" w:styleId="Bodytext21">
    <w:name w:val="Body text (2)_"/>
    <w:basedOn w:val="DefaultParagraphFont"/>
    <w:link w:val="Bodytext22"/>
    <w:locked/>
    <w:rsid w:val="00C422F0"/>
    <w:rPr>
      <w:rFonts w:ascii="Georgia" w:eastAsia="Georgia" w:hAnsi="Georgia" w:cs="Georgia"/>
      <w:sz w:val="17"/>
      <w:szCs w:val="17"/>
      <w:shd w:val="clear" w:color="auto" w:fill="FFFFFF"/>
    </w:rPr>
  </w:style>
  <w:style w:type="paragraph" w:customStyle="1" w:styleId="Bodytext22">
    <w:name w:val="Body text (2)"/>
    <w:basedOn w:val="Normal"/>
    <w:link w:val="Bodytext21"/>
    <w:qFormat/>
    <w:rsid w:val="00C422F0"/>
    <w:pPr>
      <w:widowControl w:val="0"/>
      <w:shd w:val="clear" w:color="auto" w:fill="FFFFFF"/>
      <w:spacing w:after="200" w:line="0" w:lineRule="atLeast"/>
      <w:ind w:hanging="420"/>
    </w:pPr>
    <w:rPr>
      <w:rFonts w:ascii="Georgia" w:eastAsia="Georgia" w:hAnsi="Georgia" w:cs="Georgia"/>
      <w:sz w:val="17"/>
      <w:szCs w:val="17"/>
    </w:rPr>
  </w:style>
  <w:style w:type="character" w:customStyle="1" w:styleId="Bodytext2Italic">
    <w:name w:val="Body text (2) + Italic"/>
    <w:basedOn w:val="Bodytext21"/>
    <w:rsid w:val="00C422F0"/>
    <w:rPr>
      <w:rFonts w:ascii="Georgia" w:eastAsia="Georgia" w:hAnsi="Georgia" w:cs="Georgia"/>
      <w:i/>
      <w:iCs/>
      <w:color w:val="000000"/>
      <w:spacing w:val="0"/>
      <w:w w:val="100"/>
      <w:position w:val="0"/>
      <w:sz w:val="17"/>
      <w:szCs w:val="17"/>
      <w:shd w:val="clear" w:color="auto" w:fill="FFFFFF"/>
      <w:lang w:val="en-US" w:eastAsia="en-US" w:bidi="en-US"/>
    </w:rPr>
  </w:style>
  <w:style w:type="character" w:customStyle="1" w:styleId="Headerorfooter13pt">
    <w:name w:val="Header or footer + 13 pt"/>
    <w:aliases w:val="Italic,Spacing 0 pt,Header or footer + Candara,8 pt,Body text (2) + Impact"/>
    <w:basedOn w:val="DefaultParagraphFont"/>
    <w:rsid w:val="00C422F0"/>
    <w:rPr>
      <w:rFonts w:ascii="AngsanaUPC" w:eastAsia="AngsanaUPC" w:hAnsi="AngsanaUPC" w:cs="AngsanaUPC" w:hint="default"/>
      <w:i/>
      <w:iCs/>
      <w:color w:val="000000"/>
      <w:spacing w:val="0"/>
      <w:w w:val="100"/>
      <w:position w:val="0"/>
      <w:sz w:val="26"/>
      <w:szCs w:val="26"/>
      <w:shd w:val="clear" w:color="auto" w:fill="FFFFFF"/>
      <w:lang w:val="en-US" w:eastAsia="en-US" w:bidi="en-US"/>
    </w:rPr>
  </w:style>
  <w:style w:type="paragraph" w:customStyle="1" w:styleId="m4593910588744701308gmail-msonospacing">
    <w:name w:val="m_4593910588744701308gmail-msonospacing"/>
    <w:basedOn w:val="Normal"/>
    <w:qFormat/>
    <w:rsid w:val="00C422F0"/>
    <w:pPr>
      <w:spacing w:before="100" w:beforeAutospacing="1" w:after="100" w:afterAutospacing="1" w:line="240" w:lineRule="auto"/>
    </w:pPr>
    <w:rPr>
      <w:rFonts w:ascii="Times New Roman" w:eastAsia="Times New Roman" w:hAnsi="Times New Roman" w:cs="Times New Roman"/>
      <w:sz w:val="24"/>
    </w:rPr>
  </w:style>
  <w:style w:type="character" w:customStyle="1" w:styleId="a-size-large">
    <w:name w:val="a-size-large"/>
    <w:basedOn w:val="DefaultParagraphFont"/>
    <w:rsid w:val="00C422F0"/>
  </w:style>
  <w:style w:type="character" w:customStyle="1" w:styleId="aqj">
    <w:name w:val="aqj"/>
    <w:basedOn w:val="DefaultParagraphFont"/>
    <w:rsid w:val="00C422F0"/>
  </w:style>
  <w:style w:type="character" w:customStyle="1" w:styleId="cardtextChar0">
    <w:name w:val="card text Char"/>
    <w:basedOn w:val="DefaultParagraphFont"/>
    <w:link w:val="cardtext0"/>
    <w:locked/>
    <w:rsid w:val="00C422F0"/>
    <w:rPr>
      <w:rFonts w:ascii="Times New Roman" w:hAnsi="Times New Roman" w:cs="Times New Roman"/>
      <w:sz w:val="16"/>
    </w:rPr>
  </w:style>
  <w:style w:type="paragraph" w:customStyle="1" w:styleId="cardtext0">
    <w:name w:val="card text"/>
    <w:basedOn w:val="Normal"/>
    <w:link w:val="cardtextChar0"/>
    <w:qFormat/>
    <w:rsid w:val="00C422F0"/>
    <w:pPr>
      <w:ind w:left="288" w:right="288"/>
    </w:pPr>
    <w:rPr>
      <w:rFonts w:ascii="Times New Roman" w:eastAsiaTheme="minorHAnsi" w:hAnsi="Times New Roman" w:cs="Times New Roman"/>
      <w:sz w:val="16"/>
    </w:rPr>
  </w:style>
  <w:style w:type="character" w:customStyle="1" w:styleId="StyleStyleBold12pt1">
    <w:name w:val="Style Style Bold + 12 pt1"/>
    <w:aliases w:val="Cite1,Style Style Bold1,Style Style Bold + 12pt1,Style Style + 12 pt1,Style Style Bo... +1,Old Cite1,Style Style Bold + 10 pt1"/>
    <w:basedOn w:val="DefaultParagraphFont"/>
    <w:uiPriority w:val="5"/>
    <w:qFormat/>
    <w:rsid w:val="00C422F0"/>
    <w:rPr>
      <w:b/>
      <w:bCs/>
      <w:strike w:val="0"/>
      <w:dstrike w:val="0"/>
      <w:sz w:val="26"/>
      <w:u w:val="none"/>
      <w:effect w:val="none"/>
    </w:rPr>
  </w:style>
  <w:style w:type="paragraph" w:customStyle="1" w:styleId="Analytics">
    <w:name w:val="Analytics"/>
    <w:basedOn w:val="Heading4"/>
    <w:link w:val="AnalyticsChar"/>
    <w:autoRedefine/>
    <w:uiPriority w:val="4"/>
    <w:qFormat/>
    <w:rsid w:val="00C422F0"/>
    <w:rPr>
      <w:b w:val="0"/>
      <w:i/>
      <w:iCs/>
      <w:sz w:val="28"/>
    </w:rPr>
  </w:style>
  <w:style w:type="character" w:customStyle="1" w:styleId="AnalyticsChar">
    <w:name w:val="Analytics Char"/>
    <w:basedOn w:val="DefaultParagraphFont"/>
    <w:link w:val="Analytics"/>
    <w:uiPriority w:val="4"/>
    <w:rsid w:val="00C422F0"/>
    <w:rPr>
      <w:rFonts w:ascii="Calibri" w:eastAsiaTheme="majorEastAsia" w:hAnsi="Calibri" w:cstheme="majorBidi"/>
      <w:bCs/>
      <w:i/>
      <w:iCs/>
      <w:sz w:val="28"/>
      <w:szCs w:val="26"/>
    </w:rPr>
  </w:style>
  <w:style w:type="paragraph" w:customStyle="1" w:styleId="Tag2">
    <w:name w:val="Tag2"/>
    <w:basedOn w:val="Normal"/>
    <w:qFormat/>
    <w:rsid w:val="00C422F0"/>
    <w:rPr>
      <w:rFonts w:eastAsia="Calibri"/>
      <w:b/>
      <w:sz w:val="24"/>
    </w:rPr>
  </w:style>
  <w:style w:type="paragraph" w:customStyle="1" w:styleId="Shrink8">
    <w:name w:val="Shrink8"/>
    <w:basedOn w:val="Normal"/>
    <w:qFormat/>
    <w:rsid w:val="00C422F0"/>
    <w:rPr>
      <w:rFonts w:ascii="Times New Roman" w:eastAsia="Cambria" w:hAnsi="Times New Roman" w:cs="Times New Roman"/>
      <w:sz w:val="16"/>
    </w:rPr>
  </w:style>
  <w:style w:type="paragraph" w:customStyle="1" w:styleId="Tag12">
    <w:name w:val="Tag12"/>
    <w:basedOn w:val="Normal"/>
    <w:qFormat/>
    <w:rsid w:val="00C422F0"/>
    <w:pPr>
      <w:contextualSpacing/>
    </w:pPr>
    <w:rPr>
      <w:rFonts w:ascii="Times New Roman" w:eastAsia="Cambria" w:hAnsi="Times New Roman" w:cs="Times New Roman"/>
      <w:b/>
      <w:sz w:val="24"/>
    </w:rPr>
  </w:style>
  <w:style w:type="paragraph" w:customStyle="1" w:styleId="Analytic">
    <w:name w:val="Analytic"/>
    <w:basedOn w:val="Normal"/>
    <w:link w:val="AnalyticChar"/>
    <w:autoRedefine/>
    <w:uiPriority w:val="4"/>
    <w:qFormat/>
    <w:rsid w:val="00C422F0"/>
    <w:rPr>
      <w:b/>
      <w:i/>
      <w:sz w:val="26"/>
    </w:rPr>
  </w:style>
  <w:style w:type="character" w:customStyle="1" w:styleId="AnalyticChar">
    <w:name w:val="Analytic Char"/>
    <w:basedOn w:val="DefaultParagraphFont"/>
    <w:link w:val="Analytic"/>
    <w:uiPriority w:val="4"/>
    <w:rsid w:val="00C422F0"/>
    <w:rPr>
      <w:rFonts w:ascii="Calibri" w:eastAsiaTheme="minorEastAsia" w:hAnsi="Calibri"/>
      <w:b/>
      <w:i/>
      <w:sz w:val="26"/>
    </w:rPr>
  </w:style>
  <w:style w:type="paragraph" w:customStyle="1" w:styleId="KooCard">
    <w:name w:val="KooCard"/>
    <w:basedOn w:val="Normal"/>
    <w:link w:val="KooCardChar"/>
    <w:qFormat/>
    <w:rsid w:val="00C422F0"/>
    <w:pPr>
      <w:ind w:left="288" w:right="288"/>
    </w:pPr>
    <w:rPr>
      <w:rFonts w:eastAsiaTheme="majorEastAsia"/>
      <w:bCs/>
      <w:szCs w:val="28"/>
    </w:rPr>
  </w:style>
  <w:style w:type="character" w:customStyle="1" w:styleId="KooCardChar">
    <w:name w:val="KooCard Char"/>
    <w:basedOn w:val="DefaultParagraphFont"/>
    <w:link w:val="KooCard"/>
    <w:rsid w:val="00C422F0"/>
    <w:rPr>
      <w:rFonts w:ascii="Calibri" w:eastAsiaTheme="majorEastAsia" w:hAnsi="Calibri"/>
      <w:bCs/>
      <w:sz w:val="22"/>
      <w:szCs w:val="28"/>
    </w:rPr>
  </w:style>
  <w:style w:type="character" w:customStyle="1" w:styleId="A4">
    <w:name w:val="A4"/>
    <w:uiPriority w:val="99"/>
    <w:rsid w:val="00C422F0"/>
    <w:rPr>
      <w:rFonts w:cs="Berthold Akzidenz Grotesk BE"/>
      <w:color w:val="000000"/>
      <w:sz w:val="28"/>
      <w:szCs w:val="28"/>
    </w:rPr>
  </w:style>
  <w:style w:type="paragraph" w:customStyle="1" w:styleId="UnderlinePara">
    <w:name w:val="Underline Para"/>
    <w:basedOn w:val="Normal"/>
    <w:uiPriority w:val="6"/>
    <w:qFormat/>
    <w:rsid w:val="00C422F0"/>
    <w:pPr>
      <w:widowControl w:val="0"/>
      <w:suppressAutoHyphens/>
      <w:spacing w:after="200"/>
      <w:contextualSpacing/>
    </w:pPr>
    <w:rPr>
      <w:rFonts w:ascii="Times New Roman" w:hAnsi="Times New Roman" w:cs="Times New Roman"/>
      <w:b/>
      <w:u w:val="single"/>
    </w:rPr>
  </w:style>
  <w:style w:type="character" w:customStyle="1" w:styleId="current-selection">
    <w:name w:val="current-selection"/>
    <w:basedOn w:val="DefaultParagraphFont"/>
    <w:rsid w:val="00C422F0"/>
  </w:style>
  <w:style w:type="character" w:customStyle="1" w:styleId="a0">
    <w:name w:val="_"/>
    <w:basedOn w:val="DefaultParagraphFont"/>
    <w:rsid w:val="00C422F0"/>
  </w:style>
  <w:style w:type="character" w:customStyle="1" w:styleId="enhanced-author">
    <w:name w:val="enhanced-author"/>
    <w:basedOn w:val="DefaultParagraphFont"/>
    <w:rsid w:val="00C422F0"/>
  </w:style>
  <w:style w:type="character" w:customStyle="1" w:styleId="CommentTextChar1">
    <w:name w:val="Comment Text Char1"/>
    <w:basedOn w:val="DefaultParagraphFont"/>
    <w:semiHidden/>
    <w:rsid w:val="00C422F0"/>
    <w:rPr>
      <w:rFonts w:ascii="Calibri" w:hAnsi="Calibri"/>
      <w:sz w:val="20"/>
      <w:szCs w:val="20"/>
    </w:rPr>
  </w:style>
  <w:style w:type="paragraph" w:customStyle="1" w:styleId="Heading10">
    <w:name w:val="Heading1"/>
    <w:basedOn w:val="Normal"/>
    <w:next w:val="BodyText"/>
    <w:uiPriority w:val="99"/>
    <w:qFormat/>
    <w:rsid w:val="00C422F0"/>
    <w:pPr>
      <w:keepNext/>
      <w:suppressAutoHyphens/>
      <w:spacing w:before="240" w:after="120" w:line="256" w:lineRule="auto"/>
    </w:pPr>
    <w:rPr>
      <w:rFonts w:eastAsia="Arial Unicode MS" w:cs="Arial Unicode MS"/>
      <w:sz w:val="28"/>
      <w:szCs w:val="28"/>
      <w:lang w:eastAsia="zh-CN"/>
    </w:rPr>
  </w:style>
  <w:style w:type="character" w:customStyle="1" w:styleId="DocumentMapChar1">
    <w:name w:val="Document Map Char1"/>
    <w:basedOn w:val="DefaultParagraphFont"/>
    <w:uiPriority w:val="99"/>
    <w:semiHidden/>
    <w:rsid w:val="00C422F0"/>
    <w:rPr>
      <w:rFonts w:ascii="Segoe UI" w:hAnsi="Segoe UI" w:cs="Segoe UI"/>
      <w:sz w:val="16"/>
      <w:szCs w:val="16"/>
    </w:rPr>
  </w:style>
  <w:style w:type="character" w:customStyle="1" w:styleId="HeaderChar1">
    <w:name w:val="Header Char1"/>
    <w:basedOn w:val="DefaultParagraphFont"/>
    <w:uiPriority w:val="99"/>
    <w:semiHidden/>
    <w:rsid w:val="00C422F0"/>
    <w:rPr>
      <w:rFonts w:ascii="Calibri" w:hAnsi="Calibri"/>
    </w:rPr>
  </w:style>
  <w:style w:type="character" w:customStyle="1" w:styleId="FooterChar1">
    <w:name w:val="Footer Char1"/>
    <w:basedOn w:val="DefaultParagraphFont"/>
    <w:uiPriority w:val="99"/>
    <w:semiHidden/>
    <w:rsid w:val="00C422F0"/>
    <w:rPr>
      <w:rFonts w:ascii="Calibri" w:hAnsi="Calibri"/>
    </w:rPr>
  </w:style>
  <w:style w:type="character" w:customStyle="1" w:styleId="FootnoteTextChar1">
    <w:name w:val="Footnote Text Char1"/>
    <w:basedOn w:val="DefaultParagraphFont"/>
    <w:semiHidden/>
    <w:rsid w:val="00C422F0"/>
    <w:rPr>
      <w:rFonts w:ascii="Calibri" w:hAnsi="Calibri"/>
      <w:sz w:val="20"/>
      <w:szCs w:val="20"/>
    </w:rPr>
  </w:style>
  <w:style w:type="character" w:customStyle="1" w:styleId="EndnoteTextChar1">
    <w:name w:val="Endnote Text Char1"/>
    <w:basedOn w:val="DefaultParagraphFont"/>
    <w:semiHidden/>
    <w:rsid w:val="00C422F0"/>
    <w:rPr>
      <w:rFonts w:ascii="Calibri" w:hAnsi="Calibri"/>
      <w:sz w:val="20"/>
      <w:szCs w:val="20"/>
    </w:rPr>
  </w:style>
  <w:style w:type="character" w:customStyle="1" w:styleId="SubtitleChar1">
    <w:name w:val="Subtitle Char1"/>
    <w:basedOn w:val="DefaultParagraphFont"/>
    <w:rsid w:val="00C422F0"/>
    <w:rPr>
      <w:rFonts w:eastAsiaTheme="minorEastAsia"/>
      <w:color w:val="5A5A5A" w:themeColor="text1" w:themeTint="A5"/>
      <w:spacing w:val="15"/>
    </w:rPr>
  </w:style>
  <w:style w:type="character" w:customStyle="1" w:styleId="BodyTextIndentChar1">
    <w:name w:val="Body Text Indent Char1"/>
    <w:basedOn w:val="DefaultParagraphFont"/>
    <w:semiHidden/>
    <w:rsid w:val="00C422F0"/>
    <w:rPr>
      <w:rFonts w:ascii="Calibri" w:hAnsi="Calibri"/>
    </w:rPr>
  </w:style>
  <w:style w:type="character" w:customStyle="1" w:styleId="BodyText2Char1">
    <w:name w:val="Body Text 2 Char1"/>
    <w:basedOn w:val="DefaultParagraphFont"/>
    <w:semiHidden/>
    <w:rsid w:val="00C422F0"/>
    <w:rPr>
      <w:rFonts w:ascii="Calibri" w:hAnsi="Calibri"/>
    </w:rPr>
  </w:style>
  <w:style w:type="character" w:customStyle="1" w:styleId="BodyText3Char1">
    <w:name w:val="Body Text 3 Char1"/>
    <w:basedOn w:val="DefaultParagraphFont"/>
    <w:semiHidden/>
    <w:rsid w:val="00C422F0"/>
    <w:rPr>
      <w:rFonts w:ascii="Calibri" w:hAnsi="Calibri"/>
      <w:sz w:val="16"/>
      <w:szCs w:val="16"/>
    </w:rPr>
  </w:style>
  <w:style w:type="character" w:customStyle="1" w:styleId="BodyTextIndent2Char1">
    <w:name w:val="Body Text Indent 2 Char1"/>
    <w:basedOn w:val="DefaultParagraphFont"/>
    <w:semiHidden/>
    <w:rsid w:val="00C422F0"/>
    <w:rPr>
      <w:rFonts w:ascii="Calibri" w:hAnsi="Calibri"/>
    </w:rPr>
  </w:style>
  <w:style w:type="character" w:customStyle="1" w:styleId="BodyTextIndent3Char1">
    <w:name w:val="Body Text Indent 3 Char1"/>
    <w:basedOn w:val="DefaultParagraphFont"/>
    <w:semiHidden/>
    <w:rsid w:val="00C422F0"/>
    <w:rPr>
      <w:rFonts w:ascii="Calibri" w:hAnsi="Calibri"/>
      <w:sz w:val="16"/>
      <w:szCs w:val="16"/>
    </w:rPr>
  </w:style>
  <w:style w:type="character" w:customStyle="1" w:styleId="CommentSubjectChar1">
    <w:name w:val="Comment Subject Char1"/>
    <w:basedOn w:val="CommentTextChar1"/>
    <w:semiHidden/>
    <w:rsid w:val="00C422F0"/>
    <w:rPr>
      <w:rFonts w:ascii="Calibri" w:hAnsi="Calibri"/>
      <w:b/>
      <w:bCs/>
      <w:sz w:val="20"/>
      <w:szCs w:val="20"/>
    </w:rPr>
  </w:style>
  <w:style w:type="character" w:customStyle="1" w:styleId="m8390756075794092113gmail-styleunderline">
    <w:name w:val="m_8390756075794092113gmail-styleunderline"/>
    <w:basedOn w:val="DefaultParagraphFont"/>
    <w:rsid w:val="00C422F0"/>
  </w:style>
  <w:style w:type="character" w:styleId="UnresolvedMention">
    <w:name w:val="Unresolved Mention"/>
    <w:basedOn w:val="DefaultParagraphFont"/>
    <w:uiPriority w:val="99"/>
    <w:semiHidden/>
    <w:unhideWhenUsed/>
    <w:rsid w:val="00C422F0"/>
    <w:rPr>
      <w:color w:val="605E5C"/>
      <w:shd w:val="clear" w:color="auto" w:fill="E1DFDD"/>
    </w:rPr>
  </w:style>
  <w:style w:type="paragraph" w:customStyle="1" w:styleId="m-3589139447352092198gmail-msonormal">
    <w:name w:val="m_-3589139447352092198gmail-msonormal"/>
    <w:basedOn w:val="Normal"/>
    <w:rsid w:val="00C422F0"/>
    <w:pPr>
      <w:spacing w:before="100" w:beforeAutospacing="1" w:after="100" w:afterAutospacing="1"/>
    </w:pPr>
  </w:style>
  <w:style w:type="paragraph" w:customStyle="1" w:styleId="msonormal0">
    <w:name w:val="msonormal"/>
    <w:basedOn w:val="Normal"/>
    <w:rsid w:val="00C422F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odcastgarden.com/episode/hsi-podcast-52_7184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5553</Words>
  <Characters>31656</Characters>
  <Application>Microsoft Office Word</Application>
  <DocSecurity>0</DocSecurity>
  <Lines>263</Lines>
  <Paragraphs>74</Paragraphs>
  <ScaleCrop>false</ScaleCrop>
  <Company/>
  <LinksUpToDate>false</LinksUpToDate>
  <CharactersWithSpaces>37135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Srivastava, Aurish</dc:creator>
  <cp:keywords/>
  <dc:description/>
  <cp:lastModifiedBy>Srivastava, Aurish</cp:lastModifiedBy>
  <cp:revision>4</cp:revision>
  <dcterms:created xsi:type="dcterms:W3CDTF">2021-11-06T17:51:00Z</dcterms:created>
  <dcterms:modified xsi:type="dcterms:W3CDTF">2021-11-06T17:53:00Z</dcterms:modified>
</cp:coreProperties>
</file>