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D2AA60" w14:textId="77777777" w:rsidR="0031047E" w:rsidRDefault="0031047E" w:rsidP="0031047E">
      <w:pPr>
        <w:pStyle w:val="Heading4"/>
        <w:rPr>
          <w:b w:val="0"/>
          <w:color w:val="000000"/>
        </w:rPr>
      </w:pPr>
      <w:r>
        <w:rPr>
          <w:color w:val="000000"/>
        </w:rPr>
        <w:t>The three pillars of social death define the slave nature of Blackness explaining how Blackness is always situated as an object of accumulation and fungibility in civil society excluded from humanity</w:t>
      </w:r>
    </w:p>
    <w:p w14:paraId="3BDF0B4E" w14:textId="77777777" w:rsidR="0031047E" w:rsidRDefault="0031047E" w:rsidP="0031047E">
      <w:pPr>
        <w:rPr>
          <w:sz w:val="16"/>
          <w:szCs w:val="16"/>
        </w:rPr>
      </w:pPr>
      <w:proofErr w:type="spellStart"/>
      <w:r>
        <w:rPr>
          <w:b/>
          <w:sz w:val="26"/>
          <w:szCs w:val="26"/>
        </w:rPr>
        <w:t>Wilderson</w:t>
      </w:r>
      <w:proofErr w:type="spellEnd"/>
      <w:r>
        <w:rPr>
          <w:b/>
          <w:sz w:val="26"/>
          <w:szCs w:val="26"/>
        </w:rPr>
        <w:t xml:space="preserve"> 20</w:t>
      </w:r>
      <w:r>
        <w:rPr>
          <w:sz w:val="16"/>
          <w:szCs w:val="16"/>
        </w:rPr>
        <w:t xml:space="preserve"> Dr. Frank B. </w:t>
      </w:r>
      <w:proofErr w:type="spellStart"/>
      <w:r>
        <w:rPr>
          <w:sz w:val="16"/>
          <w:szCs w:val="16"/>
        </w:rPr>
        <w:t>Wilderson</w:t>
      </w:r>
      <w:proofErr w:type="spellEnd"/>
      <w:r>
        <w:rPr>
          <w:sz w:val="16"/>
          <w:szCs w:val="16"/>
        </w:rPr>
        <w:t xml:space="preserve"> III, University of California, Irvine “Afro Pessimism” </w:t>
      </w:r>
      <w:hyperlink r:id="rId5">
        <w:r>
          <w:rPr>
            <w:sz w:val="16"/>
            <w:szCs w:val="16"/>
          </w:rPr>
          <w:t>Originally published</w:t>
        </w:r>
      </w:hyperlink>
      <w:r>
        <w:rPr>
          <w:sz w:val="16"/>
          <w:szCs w:val="16"/>
        </w:rPr>
        <w:t>: April 7, 2020 B1ACK ZD</w:t>
      </w:r>
    </w:p>
    <w:p w14:paraId="76C1856D" w14:textId="77777777" w:rsidR="0031047E" w:rsidRDefault="0031047E" w:rsidP="0031047E">
      <w:pPr>
        <w:rPr>
          <w:sz w:val="14"/>
          <w:szCs w:val="14"/>
        </w:rPr>
      </w:pPr>
      <w:r>
        <w:rPr>
          <w:b/>
          <w:highlight w:val="cyan"/>
          <w:u w:val="single"/>
        </w:rPr>
        <w:t>The three constituent elements of slavery</w:t>
      </w:r>
      <w:r>
        <w:rPr>
          <w:b/>
          <w:u w:val="single"/>
        </w:rPr>
        <w:t xml:space="preserve">—naked (or </w:t>
      </w:r>
      <w:r>
        <w:rPr>
          <w:b/>
          <w:highlight w:val="cyan"/>
          <w:u w:val="single"/>
        </w:rPr>
        <w:t>gratuitous) violence, general dishonor, and natal alienation</w:t>
      </w:r>
      <w:r>
        <w:rPr>
          <w:b/>
          <w:u w:val="single"/>
        </w:rPr>
        <w:t>—</w:t>
      </w:r>
      <w:r>
        <w:rPr>
          <w:b/>
          <w:highlight w:val="cyan"/>
          <w:u w:val="single"/>
        </w:rPr>
        <w:t>make the temporal and spatial logic of the entity</w:t>
      </w:r>
      <w:r>
        <w:rPr>
          <w:sz w:val="16"/>
          <w:szCs w:val="16"/>
        </w:rPr>
        <w:t xml:space="preserve"> (a character or persona in a narrative) and of setting untenable, </w:t>
      </w:r>
      <w:r>
        <w:rPr>
          <w:b/>
          <w:highlight w:val="cyan"/>
          <w:u w:val="single"/>
        </w:rPr>
        <w:t>impossible to</w:t>
      </w:r>
      <w:r>
        <w:rPr>
          <w:sz w:val="16"/>
          <w:szCs w:val="16"/>
        </w:rPr>
        <w:t xml:space="preserve"> conceive (as in birth) and/or conceive of (as in </w:t>
      </w:r>
      <w:r>
        <w:rPr>
          <w:b/>
          <w:highlight w:val="cyan"/>
          <w:u w:val="single"/>
        </w:rPr>
        <w:t>assume any coherence</w:t>
      </w:r>
      <w:r>
        <w:rPr>
          <w:sz w:val="16"/>
          <w:szCs w:val="16"/>
          <w:highlight w:val="cyan"/>
        </w:rPr>
        <w:t xml:space="preserve">). </w:t>
      </w:r>
      <w:r>
        <w:rPr>
          <w:b/>
          <w:highlight w:val="cyan"/>
          <w:u w:val="single"/>
        </w:rPr>
        <w:t>The violence of slavery is</w:t>
      </w:r>
      <w:r>
        <w:rPr>
          <w:b/>
          <w:u w:val="single"/>
        </w:rPr>
        <w:t xml:space="preserve"> </w:t>
      </w:r>
      <w:r>
        <w:rPr>
          <w:b/>
          <w:highlight w:val="cyan"/>
          <w:u w:val="single"/>
        </w:rPr>
        <w:t>not</w:t>
      </w:r>
      <w:r>
        <w:rPr>
          <w:b/>
          <w:u w:val="single"/>
        </w:rPr>
        <w:t xml:space="preserve"> precipitated as </w:t>
      </w:r>
      <w:r>
        <w:rPr>
          <w:b/>
          <w:highlight w:val="cyan"/>
          <w:u w:val="single"/>
        </w:rPr>
        <w:t>a result of any transgression</w:t>
      </w:r>
      <w:r>
        <w:rPr>
          <w:b/>
          <w:u w:val="single"/>
        </w:rPr>
        <w:t xml:space="preserve"> </w:t>
      </w:r>
      <w:r>
        <w:rPr>
          <w:b/>
          <w:highlight w:val="cyan"/>
          <w:u w:val="single"/>
        </w:rPr>
        <w:t>that can be turned into an event</w:t>
      </w:r>
      <w:r>
        <w:rPr>
          <w:b/>
          <w:u w:val="single"/>
        </w:rPr>
        <w:t xml:space="preserve"> (which is why I have argued that </w:t>
      </w:r>
      <w:r>
        <w:rPr>
          <w:b/>
          <w:highlight w:val="cyan"/>
          <w:u w:val="single"/>
        </w:rPr>
        <w:t>this violence is gratuitous, not contingent</w:t>
      </w:r>
      <w:r>
        <w:rPr>
          <w:b/>
          <w:u w:val="single"/>
        </w:rPr>
        <w:t xml:space="preserve">); </w:t>
      </w:r>
      <w:r>
        <w:rPr>
          <w:b/>
          <w:highlight w:val="cyan"/>
          <w:u w:val="single"/>
        </w:rPr>
        <w:t>the dishonor embodied by the slave is not a function of an event either</w:t>
      </w:r>
      <w:r>
        <w:rPr>
          <w:b/>
          <w:u w:val="single"/>
        </w:rPr>
        <w:t xml:space="preserve">; his or her </w:t>
      </w:r>
      <w:r>
        <w:rPr>
          <w:b/>
          <w:highlight w:val="cyan"/>
          <w:u w:val="single"/>
        </w:rPr>
        <w:t>dishonor</w:t>
      </w:r>
      <w:r>
        <w:rPr>
          <w:b/>
          <w:u w:val="single"/>
        </w:rPr>
        <w:t xml:space="preserve"> is general, it </w:t>
      </w:r>
      <w:r>
        <w:rPr>
          <w:b/>
          <w:highlight w:val="cyan"/>
          <w:u w:val="single"/>
        </w:rPr>
        <w:t>is best understood as abjection</w:t>
      </w:r>
      <w:r>
        <w:rPr>
          <w:b/>
          <w:u w:val="single"/>
        </w:rPr>
        <w:t xml:space="preserve"> rather than as degradation (the latter implies a transition);</w:t>
      </w:r>
      <w:r>
        <w:rPr>
          <w:sz w:val="16"/>
          <w:szCs w:val="16"/>
        </w:rPr>
        <w:t xml:space="preserve"> and since a slave is </w:t>
      </w:r>
      <w:proofErr w:type="spellStart"/>
      <w:r>
        <w:rPr>
          <w:sz w:val="16"/>
          <w:szCs w:val="16"/>
        </w:rPr>
        <w:t>natally</w:t>
      </w:r>
      <w:proofErr w:type="spellEnd"/>
      <w:r>
        <w:rPr>
          <w:sz w:val="16"/>
          <w:szCs w:val="16"/>
        </w:rPr>
        <w:t xml:space="preserve"> alienated, she is never an entity in the met- </w:t>
      </w:r>
      <w:proofErr w:type="spellStart"/>
      <w:r>
        <w:rPr>
          <w:sz w:val="16"/>
          <w:szCs w:val="16"/>
        </w:rPr>
        <w:t>anarrative</w:t>
      </w:r>
      <w:proofErr w:type="spellEnd"/>
      <w:r>
        <w:rPr>
          <w:sz w:val="16"/>
          <w:szCs w:val="16"/>
        </w:rPr>
        <w:t xml:space="preserve"> genealogy. </w:t>
      </w:r>
      <w:proofErr w:type="spellStart"/>
      <w:r>
        <w:rPr>
          <w:b/>
          <w:highlight w:val="cyan"/>
          <w:u w:val="single"/>
        </w:rPr>
        <w:t>Afropess</w:t>
      </w:r>
      <w:r>
        <w:rPr>
          <w:b/>
          <w:u w:val="single"/>
        </w:rPr>
        <w:t>imism</w:t>
      </w:r>
      <w:proofErr w:type="spellEnd"/>
      <w:r>
        <w:rPr>
          <w:b/>
          <w:u w:val="single"/>
        </w:rPr>
        <w:t xml:space="preserve"> is a theoretical lens that </w:t>
      </w:r>
      <w:r>
        <w:rPr>
          <w:b/>
          <w:highlight w:val="cyan"/>
          <w:u w:val="single"/>
        </w:rPr>
        <w:t>clarifies the irreconcilable difference between</w:t>
      </w:r>
      <w:r>
        <w:rPr>
          <w:b/>
          <w:u w:val="single"/>
        </w:rPr>
        <w:t xml:space="preserve">, on the one hand, </w:t>
      </w:r>
      <w:r>
        <w:rPr>
          <w:b/>
          <w:highlight w:val="cyan"/>
          <w:u w:val="single"/>
        </w:rPr>
        <w:t>the violence of cap</w:t>
      </w:r>
      <w:r>
        <w:rPr>
          <w:b/>
          <w:u w:val="single"/>
        </w:rPr>
        <w:t xml:space="preserve">italism, </w:t>
      </w:r>
      <w:r>
        <w:rPr>
          <w:b/>
          <w:highlight w:val="cyan"/>
          <w:u w:val="single"/>
        </w:rPr>
        <w:t>gender</w:t>
      </w:r>
      <w:r>
        <w:rPr>
          <w:b/>
          <w:u w:val="single"/>
        </w:rPr>
        <w:t xml:space="preserve"> oppression, </w:t>
      </w:r>
      <w:r>
        <w:rPr>
          <w:b/>
          <w:highlight w:val="cyan"/>
          <w:u w:val="single"/>
        </w:rPr>
        <w:t>and White supremacy</w:t>
      </w:r>
      <w:r>
        <w:rPr>
          <w:sz w:val="16"/>
          <w:szCs w:val="16"/>
        </w:rPr>
        <w:t xml:space="preserve"> (such as the colonial utility of the Palestinian Nakba or the Sand Creek massacre*) </w:t>
      </w:r>
      <w:r>
        <w:rPr>
          <w:b/>
          <w:highlight w:val="cyan"/>
          <w:u w:val="single"/>
        </w:rPr>
        <w:t>and, on the other hand, the violence of anti-Blackness</w:t>
      </w:r>
      <w:r>
        <w:rPr>
          <w:b/>
          <w:u w:val="single"/>
        </w:rPr>
        <w:t xml:space="preserve"> (the Human necessity for violence against Black people</w:t>
      </w:r>
      <w:r>
        <w:rPr>
          <w:sz w:val="16"/>
          <w:szCs w:val="16"/>
        </w:rPr>
        <w:t xml:space="preserve">). The antagonism between the postcolonial subject and the settler cannot—and should not—be analogized with the violence of </w:t>
      </w:r>
      <w:r>
        <w:rPr>
          <w:b/>
          <w:highlight w:val="cyan"/>
          <w:u w:val="single"/>
        </w:rPr>
        <w:t>social death:</w:t>
      </w:r>
      <w:r>
        <w:rPr>
          <w:b/>
          <w:u w:val="single"/>
        </w:rPr>
        <w:t xml:space="preserve"> that </w:t>
      </w:r>
      <w:r>
        <w:rPr>
          <w:b/>
          <w:highlight w:val="cyan"/>
          <w:u w:val="single"/>
        </w:rPr>
        <w:t>is the violence of slavery</w:t>
      </w:r>
      <w:r>
        <w:rPr>
          <w:b/>
          <w:u w:val="single"/>
        </w:rPr>
        <w:t xml:space="preserve">, </w:t>
      </w:r>
      <w:r>
        <w:rPr>
          <w:b/>
          <w:highlight w:val="cyan"/>
          <w:u w:val="single"/>
        </w:rPr>
        <w:t>which did not end in 1865</w:t>
      </w:r>
      <w:r>
        <w:rPr>
          <w:b/>
          <w:u w:val="single"/>
        </w:rPr>
        <w:t xml:space="preserve"> for the simple reason that slavery did not end in 1865. </w:t>
      </w:r>
      <w:r>
        <w:rPr>
          <w:b/>
          <w:highlight w:val="cyan"/>
          <w:u w:val="single"/>
        </w:rPr>
        <w:t>Slavery is a relational dynamic</w:t>
      </w:r>
      <w:r>
        <w:rPr>
          <w:b/>
          <w:u w:val="single"/>
        </w:rPr>
        <w:t>—</w:t>
      </w:r>
      <w:r>
        <w:rPr>
          <w:b/>
          <w:highlight w:val="cyan"/>
          <w:u w:val="single"/>
        </w:rPr>
        <w:t>not an event and</w:t>
      </w:r>
      <w:r>
        <w:rPr>
          <w:b/>
          <w:u w:val="single"/>
        </w:rPr>
        <w:t xml:space="preserve"> certainly </w:t>
      </w:r>
      <w:r>
        <w:rPr>
          <w:b/>
          <w:highlight w:val="cyan"/>
          <w:u w:val="single"/>
        </w:rPr>
        <w:t>not a place</w:t>
      </w:r>
      <w:r>
        <w:rPr>
          <w:sz w:val="16"/>
          <w:szCs w:val="16"/>
        </w:rPr>
        <w:t xml:space="preserve"> in space like the South; just as colonialism is a relational dynamic—and that </w:t>
      </w:r>
      <w:proofErr w:type="spellStart"/>
      <w:r>
        <w:rPr>
          <w:sz w:val="16"/>
          <w:szCs w:val="16"/>
        </w:rPr>
        <w:t>rela</w:t>
      </w:r>
      <w:proofErr w:type="spellEnd"/>
      <w:r>
        <w:rPr>
          <w:sz w:val="16"/>
          <w:szCs w:val="16"/>
        </w:rPr>
        <w:t xml:space="preserve">- </w:t>
      </w:r>
      <w:proofErr w:type="spellStart"/>
      <w:r>
        <w:rPr>
          <w:sz w:val="16"/>
          <w:szCs w:val="16"/>
        </w:rPr>
        <w:t>tional</w:t>
      </w:r>
      <w:proofErr w:type="spellEnd"/>
      <w:r>
        <w:rPr>
          <w:sz w:val="16"/>
          <w:szCs w:val="16"/>
        </w:rPr>
        <w:t xml:space="preserve"> dynamic can continue to exist once the settler has left or ceded governmental power. And these two relations are secured by radically different structures of violence. </w:t>
      </w:r>
      <w:r>
        <w:rPr>
          <w:b/>
          <w:u w:val="single"/>
        </w:rPr>
        <w:t>Afro Pessimism offers an analytic lens that labors as a corrective to Humanist assumptive logic</w:t>
      </w:r>
      <w:r>
        <w:rPr>
          <w:sz w:val="16"/>
          <w:szCs w:val="16"/>
        </w:rPr>
        <w:t xml:space="preserve">. It provides a theoretical apparatus that allows Black people to not have to be bur- </w:t>
      </w:r>
      <w:proofErr w:type="spellStart"/>
      <w:r>
        <w:rPr>
          <w:sz w:val="16"/>
          <w:szCs w:val="16"/>
        </w:rPr>
        <w:t>dened</w:t>
      </w:r>
      <w:proofErr w:type="spellEnd"/>
      <w:r>
        <w:rPr>
          <w:sz w:val="16"/>
          <w:szCs w:val="16"/>
        </w:rPr>
        <w:t xml:space="preserve"> by the ruse of analogy—because </w:t>
      </w:r>
      <w:r>
        <w:rPr>
          <w:b/>
          <w:highlight w:val="cyan"/>
          <w:u w:val="single"/>
        </w:rPr>
        <w:t>analogy mystifies, rather than clarifies, Black suffering</w:t>
      </w:r>
      <w:r>
        <w:rPr>
          <w:b/>
          <w:u w:val="single"/>
        </w:rPr>
        <w:t xml:space="preserve">. </w:t>
      </w:r>
      <w:r>
        <w:rPr>
          <w:sz w:val="16"/>
          <w:szCs w:val="16"/>
        </w:rPr>
        <w:t xml:space="preserve">Analogy mystifies Black peoples’ relationship to other people of color. Afro Pessimism labors to throw this </w:t>
      </w:r>
      <w:proofErr w:type="spellStart"/>
      <w:r>
        <w:rPr>
          <w:sz w:val="16"/>
          <w:szCs w:val="16"/>
        </w:rPr>
        <w:t>mysti</w:t>
      </w:r>
      <w:proofErr w:type="spellEnd"/>
      <w:r>
        <w:rPr>
          <w:sz w:val="16"/>
          <w:szCs w:val="16"/>
        </w:rPr>
        <w:t xml:space="preserve">- </w:t>
      </w:r>
      <w:proofErr w:type="spellStart"/>
      <w:r>
        <w:rPr>
          <w:sz w:val="16"/>
          <w:szCs w:val="16"/>
        </w:rPr>
        <w:t>fication</w:t>
      </w:r>
      <w:proofErr w:type="spellEnd"/>
      <w:r>
        <w:rPr>
          <w:sz w:val="16"/>
          <w:szCs w:val="16"/>
        </w:rPr>
        <w:t xml:space="preserve"> into relief—without fear of the faults and fissures that are revealed in the process. Let me put it another way: </w:t>
      </w:r>
      <w:r>
        <w:rPr>
          <w:b/>
          <w:highlight w:val="cyan"/>
          <w:u w:val="single"/>
        </w:rPr>
        <w:t>Human Life is dependent on Black death</w:t>
      </w:r>
      <w:r>
        <w:rPr>
          <w:b/>
          <w:u w:val="single"/>
        </w:rPr>
        <w:t xml:space="preserve"> </w:t>
      </w:r>
      <w:r>
        <w:rPr>
          <w:b/>
          <w:highlight w:val="cyan"/>
          <w:u w:val="single"/>
        </w:rPr>
        <w:t>for its existence and</w:t>
      </w:r>
      <w:r>
        <w:rPr>
          <w:b/>
          <w:u w:val="single"/>
        </w:rPr>
        <w:t xml:space="preserve"> for its conceptual </w:t>
      </w:r>
      <w:r>
        <w:rPr>
          <w:b/>
          <w:highlight w:val="cyan"/>
          <w:u w:val="single"/>
        </w:rPr>
        <w:t>coherence</w:t>
      </w:r>
      <w:r>
        <w:rPr>
          <w:sz w:val="16"/>
          <w:szCs w:val="16"/>
          <w:highlight w:val="cyan"/>
        </w:rPr>
        <w:t>.</w:t>
      </w:r>
      <w:r>
        <w:rPr>
          <w:sz w:val="16"/>
          <w:szCs w:val="16"/>
        </w:rPr>
        <w:t xml:space="preserve"> There is no world without Blacks, yet there are no Blacks who are in the world. The Black is indeed a sentient being, but the hobble of </w:t>
      </w:r>
      <w:r>
        <w:rPr>
          <w:b/>
          <w:highlight w:val="cyan"/>
          <w:u w:val="single"/>
        </w:rPr>
        <w:t>Humanist thought is</w:t>
      </w:r>
      <w:r>
        <w:rPr>
          <w:b/>
          <w:u w:val="single"/>
        </w:rPr>
        <w:t xml:space="preserve"> a </w:t>
      </w:r>
      <w:r>
        <w:rPr>
          <w:b/>
          <w:highlight w:val="cyan"/>
          <w:u w:val="single"/>
        </w:rPr>
        <w:t>constitutive</w:t>
      </w:r>
      <w:r>
        <w:rPr>
          <w:b/>
          <w:u w:val="single"/>
        </w:rPr>
        <w:t xml:space="preserve"> disavowal </w:t>
      </w:r>
      <w:r>
        <w:rPr>
          <w:b/>
          <w:highlight w:val="cyan"/>
          <w:u w:val="single"/>
        </w:rPr>
        <w:t>of Blackness as social death</w:t>
      </w:r>
      <w:r>
        <w:rPr>
          <w:b/>
          <w:u w:val="single"/>
        </w:rPr>
        <w:t xml:space="preserve">, a dis- avowal </w:t>
      </w:r>
      <w:r>
        <w:rPr>
          <w:b/>
          <w:highlight w:val="cyan"/>
          <w:u w:val="single"/>
        </w:rPr>
        <w:t>that theorizes the Black as degraded</w:t>
      </w:r>
      <w:r>
        <w:rPr>
          <w:b/>
          <w:u w:val="single"/>
        </w:rPr>
        <w:t xml:space="preserve"> human </w:t>
      </w:r>
      <w:r>
        <w:rPr>
          <w:b/>
          <w:highlight w:val="cyan"/>
          <w:u w:val="single"/>
        </w:rPr>
        <w:t>entity</w:t>
      </w:r>
      <w:r>
        <w:rPr>
          <w:sz w:val="16"/>
          <w:szCs w:val="16"/>
        </w:rPr>
        <w:t xml:space="preserve"> (for exam- </w:t>
      </w:r>
      <w:proofErr w:type="spellStart"/>
      <w:r>
        <w:rPr>
          <w:sz w:val="16"/>
          <w:szCs w:val="16"/>
        </w:rPr>
        <w:t>ple</w:t>
      </w:r>
      <w:proofErr w:type="spellEnd"/>
      <w:r>
        <w:rPr>
          <w:sz w:val="16"/>
          <w:szCs w:val="16"/>
        </w:rPr>
        <w:t xml:space="preserve">, as an oppressed worker, a vanquished postcolonial subaltern, or a non-Black woman suffering under the disciplinary regime of </w:t>
      </w:r>
      <w:proofErr w:type="spellStart"/>
      <w:r>
        <w:rPr>
          <w:sz w:val="16"/>
          <w:szCs w:val="16"/>
        </w:rPr>
        <w:t>patriar</w:t>
      </w:r>
      <w:proofErr w:type="spellEnd"/>
      <w:r>
        <w:rPr>
          <w:sz w:val="16"/>
          <w:szCs w:val="16"/>
        </w:rPr>
        <w:t xml:space="preserve">- </w:t>
      </w:r>
      <w:proofErr w:type="spellStart"/>
      <w:r>
        <w:rPr>
          <w:sz w:val="16"/>
          <w:szCs w:val="16"/>
        </w:rPr>
        <w:t>chy</w:t>
      </w:r>
      <w:proofErr w:type="spellEnd"/>
      <w:r>
        <w:rPr>
          <w:sz w:val="16"/>
          <w:szCs w:val="16"/>
        </w:rPr>
        <w:t xml:space="preserve">). The Black is not a sentient being whose narrative progression has been circumscribed by racism, colonialism, or even slavery, for that matter. </w:t>
      </w:r>
      <w:r>
        <w:rPr>
          <w:b/>
          <w:highlight w:val="cyan"/>
          <w:u w:val="single"/>
        </w:rPr>
        <w:t xml:space="preserve">Blackness and </w:t>
      </w:r>
      <w:proofErr w:type="spellStart"/>
      <w:r>
        <w:rPr>
          <w:b/>
          <w:highlight w:val="cyan"/>
          <w:u w:val="single"/>
        </w:rPr>
        <w:t>Slaveness</w:t>
      </w:r>
      <w:proofErr w:type="spellEnd"/>
      <w:r>
        <w:rPr>
          <w:b/>
          <w:highlight w:val="cyan"/>
          <w:u w:val="single"/>
        </w:rPr>
        <w:t xml:space="preserve"> are inextricably bound</w:t>
      </w:r>
      <w:r>
        <w:rPr>
          <w:b/>
          <w:u w:val="single"/>
        </w:rPr>
        <w:t xml:space="preserve"> in such a way that whereas </w:t>
      </w:r>
      <w:proofErr w:type="spellStart"/>
      <w:r>
        <w:rPr>
          <w:b/>
          <w:u w:val="single"/>
        </w:rPr>
        <w:t>Slaveness</w:t>
      </w:r>
      <w:proofErr w:type="spellEnd"/>
      <w:r>
        <w:rPr>
          <w:b/>
          <w:u w:val="single"/>
        </w:rPr>
        <w:t xml:space="preserve"> can be </w:t>
      </w:r>
      <w:proofErr w:type="spellStart"/>
      <w:r>
        <w:rPr>
          <w:b/>
          <w:u w:val="single"/>
        </w:rPr>
        <w:t>disimbricated</w:t>
      </w:r>
      <w:proofErr w:type="spellEnd"/>
      <w:r>
        <w:rPr>
          <w:b/>
          <w:u w:val="single"/>
        </w:rPr>
        <w:t xml:space="preserve"> from Blackness, Black- ness cannot exist as other than </w:t>
      </w:r>
      <w:proofErr w:type="spellStart"/>
      <w:r>
        <w:rPr>
          <w:b/>
          <w:u w:val="single"/>
        </w:rPr>
        <w:t>Slaveness</w:t>
      </w:r>
      <w:proofErr w:type="spellEnd"/>
      <w:r>
        <w:rPr>
          <w:b/>
          <w:u w:val="single"/>
        </w:rPr>
        <w:t>.</w:t>
      </w:r>
      <w:r>
        <w:rPr>
          <w:sz w:val="16"/>
          <w:szCs w:val="16"/>
        </w:rPr>
        <w:t xml:space="preserve"> </w:t>
      </w:r>
    </w:p>
    <w:p w14:paraId="79289B7C" w14:textId="77777777" w:rsidR="0031047E" w:rsidRDefault="0031047E" w:rsidP="0031047E"/>
    <w:p w14:paraId="25E1CBAD" w14:textId="77777777" w:rsidR="0031047E" w:rsidRPr="00722811" w:rsidRDefault="0031047E" w:rsidP="0031047E">
      <w:pPr>
        <w:pStyle w:val="Heading4"/>
        <w:rPr>
          <w:rFonts w:cs="Calibri"/>
        </w:rPr>
      </w:pPr>
      <w:r>
        <w:rPr>
          <w:rFonts w:cs="Calibri"/>
        </w:rPr>
        <w:t>Morgan 16 gives the link – t</w:t>
      </w:r>
      <w:r w:rsidRPr="00722811">
        <w:rPr>
          <w:rFonts w:cs="Calibri"/>
        </w:rPr>
        <w:t xml:space="preserve">he </w:t>
      </w:r>
      <w:proofErr w:type="spellStart"/>
      <w:r w:rsidRPr="00722811">
        <w:rPr>
          <w:rFonts w:cs="Calibri"/>
        </w:rPr>
        <w:t>aff’</w:t>
      </w:r>
      <w:r>
        <w:rPr>
          <w:rFonts w:cs="Calibri"/>
        </w:rPr>
        <w:t>s</w:t>
      </w:r>
      <w:proofErr w:type="spellEnd"/>
      <w:r>
        <w:rPr>
          <w:rFonts w:cs="Calibri"/>
        </w:rPr>
        <w:t xml:space="preserve"> understanding of empathetic relations of vulnerability as </w:t>
      </w:r>
      <w:r>
        <w:rPr>
          <w:rFonts w:cs="Calibri"/>
          <w:u w:val="single"/>
        </w:rPr>
        <w:t>necessary</w:t>
      </w:r>
      <w:r>
        <w:rPr>
          <w:rFonts w:cs="Calibri"/>
        </w:rPr>
        <w:t xml:space="preserve"> for Human identity</w:t>
      </w:r>
      <w:r w:rsidRPr="00722811">
        <w:rPr>
          <w:rFonts w:cs="Calibri"/>
        </w:rPr>
        <w:t xml:space="preserve"> is a </w:t>
      </w:r>
      <w:r w:rsidRPr="00722811">
        <w:rPr>
          <w:rFonts w:cs="Calibri"/>
          <w:u w:val="single"/>
        </w:rPr>
        <w:t>monstrous intimacy</w:t>
      </w:r>
      <w:r w:rsidRPr="00722811">
        <w:rPr>
          <w:rFonts w:cs="Calibri"/>
        </w:rPr>
        <w:t xml:space="preserve"> that buttresses the fungibility of Black life by masquerading colonial relations as civic compassion – this ruse of good-faith conceals a perverse sentimental identification with Black suffering which reduces Black lives to problems to be solved </w:t>
      </w:r>
    </w:p>
    <w:p w14:paraId="624F676A" w14:textId="77777777" w:rsidR="0031047E" w:rsidRPr="00722811" w:rsidRDefault="0031047E" w:rsidP="0031047E">
      <w:pPr>
        <w:rPr>
          <w:rFonts w:cs="Calibri"/>
        </w:rPr>
      </w:pPr>
      <w:r w:rsidRPr="00722811">
        <w:rPr>
          <w:rStyle w:val="Style13ptBold"/>
          <w:rFonts w:cs="Calibri"/>
        </w:rPr>
        <w:t>Martina 15</w:t>
      </w:r>
      <w:r w:rsidRPr="00722811">
        <w:rPr>
          <w:rFonts w:cs="Calibri"/>
        </w:rPr>
        <w:t xml:space="preserve"> (Egbert Alejandro Martina, Rotterdam-based scholar-activist and cultural critic, co-founder of </w:t>
      </w:r>
      <w:proofErr w:type="spellStart"/>
      <w:r w:rsidRPr="00722811">
        <w:rPr>
          <w:rFonts w:cs="Calibri"/>
        </w:rPr>
        <w:t>Mediacate</w:t>
      </w:r>
      <w:proofErr w:type="spellEnd"/>
      <w:r w:rsidRPr="00722811">
        <w:rPr>
          <w:rFonts w:cs="Calibri"/>
        </w:rPr>
        <w:t xml:space="preserve">, a media literacy organization, which hosts workshops, and a monthly reading group at the Cultural Embassy in Amsterdam, founding member of ERIF, a foundation that conducts critical research </w:t>
      </w:r>
      <w:r w:rsidRPr="00722811">
        <w:rPr>
          <w:rFonts w:cs="Calibri"/>
        </w:rPr>
        <w:lastRenderedPageBreak/>
        <w:t xml:space="preserve">of media expressions, and provides anti-racist education for a broader audience, November 9, 2015, “Thinking Care,” </w:t>
      </w:r>
      <w:hyperlink r:id="rId6" w:history="1">
        <w:r w:rsidRPr="00722811">
          <w:rPr>
            <w:rStyle w:val="Hyperlink"/>
            <w:rFonts w:cs="Calibri"/>
          </w:rPr>
          <w:t>https://processedlives.wordpress.com/2015/11/09/thinking-care/</w:t>
        </w:r>
      </w:hyperlink>
      <w:r w:rsidRPr="00722811">
        <w:rPr>
          <w:rFonts w:cs="Calibri"/>
        </w:rPr>
        <w:t xml:space="preserve">) </w:t>
      </w:r>
      <w:proofErr w:type="spellStart"/>
      <w:r w:rsidRPr="00722811">
        <w:rPr>
          <w:rFonts w:cs="Calibri"/>
        </w:rPr>
        <w:t>gz</w:t>
      </w:r>
      <w:proofErr w:type="spellEnd"/>
    </w:p>
    <w:p w14:paraId="1B3F36DC" w14:textId="77777777" w:rsidR="0031047E" w:rsidRPr="00722811" w:rsidRDefault="0031047E" w:rsidP="0031047E">
      <w:pPr>
        <w:rPr>
          <w:rFonts w:cs="Calibri"/>
          <w:sz w:val="16"/>
        </w:rPr>
      </w:pPr>
      <w:r w:rsidRPr="00722811">
        <w:rPr>
          <w:rStyle w:val="StyleUnderline"/>
          <w:rFonts w:cs="Calibri"/>
          <w:highlight w:val="yellow"/>
        </w:rPr>
        <w:t xml:space="preserve">Through the </w:t>
      </w:r>
      <w:r w:rsidRPr="00722811">
        <w:rPr>
          <w:rStyle w:val="Emphasis"/>
          <w:rFonts w:cs="Calibri"/>
          <w:highlight w:val="yellow"/>
        </w:rPr>
        <w:t>sentimental depiction of Black suffering</w:t>
      </w:r>
      <w:r w:rsidRPr="00722811">
        <w:rPr>
          <w:rStyle w:val="StyleUnderline"/>
          <w:rFonts w:cs="Calibri"/>
          <w:highlight w:val="yellow"/>
        </w:rPr>
        <w:t>, we all have been conditioned to relate to</w:t>
      </w:r>
      <w:r w:rsidRPr="00722811">
        <w:rPr>
          <w:rStyle w:val="StyleUnderline"/>
          <w:rFonts w:cs="Calibri"/>
        </w:rPr>
        <w:t xml:space="preserve"> the </w:t>
      </w:r>
      <w:proofErr w:type="gramStart"/>
      <w:r w:rsidRPr="00722811">
        <w:rPr>
          <w:rStyle w:val="Emphasis"/>
          <w:rFonts w:cs="Calibri"/>
          <w:highlight w:val="yellow"/>
        </w:rPr>
        <w:t>emotionally-charged</w:t>
      </w:r>
      <w:proofErr w:type="gramEnd"/>
      <w:r w:rsidRPr="00722811">
        <w:rPr>
          <w:rStyle w:val="Emphasis"/>
          <w:rFonts w:cs="Calibri"/>
          <w:highlight w:val="yellow"/>
        </w:rPr>
        <w:t xml:space="preserve"> sensory stereotypes of Blacks</w:t>
      </w:r>
      <w:r w:rsidRPr="00722811">
        <w:rPr>
          <w:rStyle w:val="StyleUnderline"/>
          <w:rFonts w:cs="Calibri"/>
        </w:rPr>
        <w:t xml:space="preserve"> in a distinct manner</w:t>
      </w:r>
      <w:r w:rsidRPr="00722811">
        <w:rPr>
          <w:rFonts w:cs="Calibri"/>
          <w:sz w:val="16"/>
        </w:rPr>
        <w:t xml:space="preserve">. </w:t>
      </w:r>
      <w:r w:rsidRPr="00722811">
        <w:rPr>
          <w:rStyle w:val="StyleUnderline"/>
          <w:rFonts w:cs="Calibri"/>
        </w:rPr>
        <w:t>Black ‘humanity’ has</w:t>
      </w:r>
      <w:r w:rsidRPr="00722811">
        <w:rPr>
          <w:rFonts w:cs="Calibri"/>
          <w:sz w:val="16"/>
        </w:rPr>
        <w:t xml:space="preserve"> consequently </w:t>
      </w:r>
      <w:r w:rsidRPr="00722811">
        <w:rPr>
          <w:rStyle w:val="StyleUnderline"/>
          <w:rFonts w:cs="Calibri"/>
        </w:rPr>
        <w:t>become synonymous with, and</w:t>
      </w:r>
      <w:r w:rsidRPr="00722811">
        <w:rPr>
          <w:rFonts w:cs="Calibri"/>
          <w:sz w:val="16"/>
        </w:rPr>
        <w:t xml:space="preserve"> often </w:t>
      </w:r>
      <w:r w:rsidRPr="00722811">
        <w:rPr>
          <w:rStyle w:val="StyleUnderline"/>
          <w:rFonts w:cs="Calibri"/>
          <w:highlight w:val="yellow"/>
        </w:rPr>
        <w:t>understood through, help and charity within popular imagination</w:t>
      </w:r>
      <w:r w:rsidRPr="00722811">
        <w:rPr>
          <w:rFonts w:cs="Calibri"/>
          <w:sz w:val="16"/>
        </w:rPr>
        <w:t xml:space="preserve">. </w:t>
      </w:r>
      <w:r w:rsidRPr="00722811">
        <w:rPr>
          <w:rStyle w:val="StyleUnderline"/>
          <w:rFonts w:cs="Calibri"/>
        </w:rPr>
        <w:t>This affective relation remains largely untroubled in anti-racist organizing</w:t>
      </w:r>
      <w:r w:rsidRPr="00722811">
        <w:rPr>
          <w:rFonts w:cs="Calibri"/>
          <w:sz w:val="16"/>
        </w:rPr>
        <w:t xml:space="preserve">. </w:t>
      </w:r>
      <w:r w:rsidRPr="00722811">
        <w:rPr>
          <w:rStyle w:val="Emphasis"/>
          <w:rFonts w:cs="Calibri"/>
          <w:highlight w:val="yellow"/>
        </w:rPr>
        <w:t>Black people are often reduced to their pain</w:t>
      </w:r>
      <w:r w:rsidRPr="00722811">
        <w:rPr>
          <w:rStyle w:val="StyleUnderline"/>
          <w:rFonts w:cs="Calibri"/>
          <w:highlight w:val="yellow"/>
        </w:rPr>
        <w:t xml:space="preserve">, and </w:t>
      </w:r>
      <w:r w:rsidRPr="00722811">
        <w:rPr>
          <w:rStyle w:val="Emphasis"/>
          <w:rFonts w:cs="Calibri"/>
          <w:highlight w:val="yellow"/>
        </w:rPr>
        <w:t>Black suffering is routinely instrumentalized</w:t>
      </w:r>
      <w:r w:rsidRPr="00722811">
        <w:rPr>
          <w:rStyle w:val="StyleUnderline"/>
          <w:rFonts w:cs="Calibri"/>
        </w:rPr>
        <w:t xml:space="preserve"> </w:t>
      </w:r>
      <w:proofErr w:type="gramStart"/>
      <w:r w:rsidRPr="00722811">
        <w:rPr>
          <w:rStyle w:val="StyleUnderline"/>
          <w:rFonts w:cs="Calibri"/>
        </w:rPr>
        <w:t xml:space="preserve">as a means </w:t>
      </w:r>
      <w:r w:rsidRPr="00722811">
        <w:rPr>
          <w:rStyle w:val="Emphasis"/>
          <w:rFonts w:cs="Calibri"/>
          <w:highlight w:val="yellow"/>
        </w:rPr>
        <w:t>to</w:t>
      </w:r>
      <w:proofErr w:type="gramEnd"/>
      <w:r w:rsidRPr="00722811">
        <w:rPr>
          <w:rStyle w:val="Emphasis"/>
          <w:rFonts w:cs="Calibri"/>
          <w:highlight w:val="yellow"/>
        </w:rPr>
        <w:t xml:space="preserve"> ‘raise awareness’</w:t>
      </w:r>
      <w:r w:rsidRPr="00722811">
        <w:rPr>
          <w:rFonts w:cs="Calibri"/>
          <w:sz w:val="16"/>
        </w:rPr>
        <w:t>. Within this framework, “I care” isn’t as straightforward as it may seem. Julie Ellison warns us that “emotion makes racial distinctions.” My aim is to make visible the anti-Black dynamics in the intimate politics of care.</w:t>
      </w:r>
    </w:p>
    <w:p w14:paraId="6328583B" w14:textId="77777777" w:rsidR="0031047E" w:rsidRPr="00583D1C" w:rsidRDefault="0031047E" w:rsidP="0031047E">
      <w:pPr>
        <w:rPr>
          <w:rFonts w:cs="Calibri"/>
          <w:sz w:val="16"/>
        </w:rPr>
      </w:pPr>
      <w:r w:rsidRPr="00722811">
        <w:rPr>
          <w:rFonts w:cs="Calibri"/>
          <w:sz w:val="16"/>
        </w:rPr>
        <w:t xml:space="preserve">Care is a curious word. Its original meaning was “to be anxious, to grieve.” This sense is still very much present in the Dutch word for care, </w:t>
      </w:r>
      <w:proofErr w:type="spellStart"/>
      <w:r w:rsidRPr="00722811">
        <w:rPr>
          <w:rFonts w:cs="Calibri"/>
          <w:i/>
          <w:sz w:val="16"/>
        </w:rPr>
        <w:t>zorg</w:t>
      </w:r>
      <w:proofErr w:type="spellEnd"/>
      <w:r w:rsidRPr="00722811">
        <w:rPr>
          <w:rFonts w:cs="Calibri"/>
          <w:sz w:val="16"/>
        </w:rPr>
        <w:t xml:space="preserve">—which also translates as burden. Care is often accompanied by an anxious worry. Consider the Dutch phrase for ‘to worry’, </w:t>
      </w:r>
      <w:proofErr w:type="spellStart"/>
      <w:r w:rsidRPr="00722811">
        <w:rPr>
          <w:rFonts w:cs="Calibri"/>
          <w:i/>
          <w:sz w:val="16"/>
        </w:rPr>
        <w:t>zorgen</w:t>
      </w:r>
      <w:proofErr w:type="spellEnd"/>
      <w:r w:rsidRPr="00722811">
        <w:rPr>
          <w:rFonts w:cs="Calibri"/>
          <w:i/>
          <w:sz w:val="16"/>
        </w:rPr>
        <w:t xml:space="preserve"> </w:t>
      </w:r>
      <w:proofErr w:type="spellStart"/>
      <w:r w:rsidRPr="00722811">
        <w:rPr>
          <w:rFonts w:cs="Calibri"/>
          <w:i/>
          <w:sz w:val="16"/>
        </w:rPr>
        <w:t>maken</w:t>
      </w:r>
      <w:proofErr w:type="spellEnd"/>
      <w:r w:rsidRPr="00722811">
        <w:rPr>
          <w:rFonts w:cs="Calibri"/>
          <w:sz w:val="16"/>
        </w:rPr>
        <w:t>, which translates literally as ‘</w:t>
      </w:r>
      <w:r w:rsidRPr="00722811">
        <w:rPr>
          <w:rFonts w:cs="Calibri"/>
          <w:i/>
          <w:sz w:val="16"/>
        </w:rPr>
        <w:t xml:space="preserve">to make cares or </w:t>
      </w:r>
      <w:proofErr w:type="gramStart"/>
      <w:r w:rsidRPr="00722811">
        <w:rPr>
          <w:rFonts w:cs="Calibri"/>
          <w:i/>
          <w:sz w:val="16"/>
        </w:rPr>
        <w:t>burdens’</w:t>
      </w:r>
      <w:proofErr w:type="gramEnd"/>
      <w:r w:rsidRPr="00722811">
        <w:rPr>
          <w:rFonts w:cs="Calibri"/>
          <w:sz w:val="16"/>
        </w:rPr>
        <w:t xml:space="preserve">. We might say that the act of caring has anxiety in it. </w:t>
      </w:r>
      <w:r w:rsidRPr="00722811">
        <w:rPr>
          <w:rStyle w:val="StyleUnderline"/>
          <w:rFonts w:cs="Calibri"/>
        </w:rPr>
        <w:t>There is a tension between the idealistic dedication that care announces and the anxiousness that care implies</w:t>
      </w:r>
      <w:r w:rsidRPr="00722811">
        <w:rPr>
          <w:rFonts w:cs="Calibri"/>
          <w:sz w:val="16"/>
        </w:rPr>
        <w:t xml:space="preserve">. Joan </w:t>
      </w:r>
      <w:proofErr w:type="spellStart"/>
      <w:r w:rsidRPr="00722811">
        <w:rPr>
          <w:rFonts w:cs="Calibri"/>
          <w:sz w:val="16"/>
        </w:rPr>
        <w:t>Tronto</w:t>
      </w:r>
      <w:proofErr w:type="spellEnd"/>
      <w:r w:rsidRPr="00722811">
        <w:rPr>
          <w:rFonts w:cs="Calibri"/>
          <w:sz w:val="16"/>
        </w:rPr>
        <w:t xml:space="preserve"> and Berenice </w:t>
      </w:r>
      <w:r w:rsidRPr="00583D1C">
        <w:rPr>
          <w:rFonts w:cs="Calibri"/>
          <w:sz w:val="16"/>
        </w:rPr>
        <w:t>Fisher define care as “</w:t>
      </w:r>
      <w:r w:rsidRPr="00583D1C">
        <w:rPr>
          <w:rFonts w:cs="Calibri"/>
          <w:i/>
          <w:sz w:val="16"/>
        </w:rPr>
        <w:t>a species activity that includes everything that we do to maintain, continue, and repair our ‘world’ so that we can live in it as well as possible</w:t>
      </w:r>
      <w:r w:rsidRPr="00583D1C">
        <w:rPr>
          <w:rFonts w:cs="Calibri"/>
          <w:sz w:val="16"/>
        </w:rPr>
        <w:t xml:space="preserve">.” Similarly, Karen </w:t>
      </w:r>
      <w:proofErr w:type="spellStart"/>
      <w:r w:rsidRPr="00583D1C">
        <w:rPr>
          <w:rFonts w:cs="Calibri"/>
          <w:sz w:val="16"/>
        </w:rPr>
        <w:t>Struening</w:t>
      </w:r>
      <w:proofErr w:type="spellEnd"/>
      <w:r w:rsidRPr="00583D1C">
        <w:rPr>
          <w:rFonts w:cs="Calibri"/>
          <w:sz w:val="16"/>
        </w:rPr>
        <w:t xml:space="preserve"> defines care “as a social practice that is essential to the maintenance and reproduction of society.” In both definitions, </w:t>
      </w:r>
      <w:r w:rsidRPr="00583D1C">
        <w:rPr>
          <w:rStyle w:val="StyleUnderline"/>
          <w:rFonts w:cs="Calibri"/>
        </w:rPr>
        <w:t xml:space="preserve">care is conceived of as a means to improve </w:t>
      </w:r>
      <w:proofErr w:type="gramStart"/>
      <w:r w:rsidRPr="00583D1C">
        <w:rPr>
          <w:rStyle w:val="StyleUnderline"/>
          <w:rFonts w:cs="Calibri"/>
        </w:rPr>
        <w:t>on, or</w:t>
      </w:r>
      <w:proofErr w:type="gramEnd"/>
      <w:r w:rsidRPr="00583D1C">
        <w:rPr>
          <w:rStyle w:val="StyleUnderline"/>
          <w:rFonts w:cs="Calibri"/>
        </w:rPr>
        <w:t xml:space="preserve"> reproduce</w:t>
      </w:r>
      <w:r w:rsidRPr="00583D1C">
        <w:rPr>
          <w:rFonts w:cs="Calibri"/>
          <w:sz w:val="16"/>
        </w:rPr>
        <w:t>—</w:t>
      </w:r>
      <w:r w:rsidRPr="00583D1C">
        <w:rPr>
          <w:rStyle w:val="Emphasis"/>
          <w:rFonts w:cs="Calibri"/>
        </w:rPr>
        <w:t xml:space="preserve">rather than </w:t>
      </w:r>
      <w:r w:rsidRPr="00583D1C">
        <w:rPr>
          <w:rStyle w:val="Emphasis"/>
          <w:rFonts w:cs="Calibri"/>
          <w:i/>
        </w:rPr>
        <w:t>undo</w:t>
      </w:r>
      <w:r w:rsidRPr="00583D1C">
        <w:rPr>
          <w:rStyle w:val="Emphasis"/>
          <w:rFonts w:cs="Calibri"/>
        </w:rPr>
        <w:t>—civil society</w:t>
      </w:r>
      <w:r w:rsidRPr="00583D1C">
        <w:rPr>
          <w:rFonts w:cs="Calibri"/>
          <w:sz w:val="16"/>
        </w:rPr>
        <w:t>.</w:t>
      </w:r>
    </w:p>
    <w:p w14:paraId="1DCDC61F" w14:textId="77777777" w:rsidR="0031047E" w:rsidRPr="00694B81" w:rsidRDefault="0031047E" w:rsidP="0031047E">
      <w:pPr>
        <w:rPr>
          <w:rStyle w:val="StyleUnderline"/>
          <w:rFonts w:cs="Calibri"/>
        </w:rPr>
      </w:pPr>
      <w:r w:rsidRPr="00583D1C">
        <w:rPr>
          <w:rFonts w:cs="Calibri"/>
          <w:sz w:val="16"/>
        </w:rPr>
        <w:t>We could say, based on the cited definitions, th</w:t>
      </w:r>
      <w:r w:rsidRPr="00722811">
        <w:rPr>
          <w:rFonts w:cs="Calibri"/>
          <w:sz w:val="16"/>
        </w:rPr>
        <w:t xml:space="preserve">at </w:t>
      </w:r>
      <w:r w:rsidRPr="00722811">
        <w:rPr>
          <w:rStyle w:val="StyleUnderline"/>
          <w:rFonts w:cs="Calibri"/>
          <w:highlight w:val="yellow"/>
        </w:rPr>
        <w:t>practices of ‘care’</w:t>
      </w:r>
      <w:r w:rsidRPr="00722811">
        <w:rPr>
          <w:rStyle w:val="StyleUnderline"/>
          <w:rFonts w:cs="Calibri"/>
        </w:rPr>
        <w:t xml:space="preserve"> are modes of social organization: they </w:t>
      </w:r>
      <w:r w:rsidRPr="00722811">
        <w:rPr>
          <w:rStyle w:val="Emphasis"/>
          <w:rFonts w:cs="Calibri"/>
          <w:highlight w:val="yellow"/>
        </w:rPr>
        <w:t>(re)produce, maintain, and repair civic relations</w:t>
      </w:r>
      <w:r w:rsidRPr="00722811">
        <w:rPr>
          <w:rFonts w:cs="Calibri"/>
          <w:sz w:val="16"/>
        </w:rPr>
        <w:t xml:space="preserve">. </w:t>
      </w:r>
      <w:r w:rsidRPr="00722811">
        <w:rPr>
          <w:rStyle w:val="StyleUnderline"/>
          <w:rFonts w:cs="Calibri"/>
        </w:rPr>
        <w:t>White anti-racism is often conceptualized as a practice of care</w:t>
      </w:r>
      <w:r w:rsidRPr="00722811">
        <w:rPr>
          <w:rFonts w:cs="Calibri"/>
          <w:sz w:val="16"/>
        </w:rPr>
        <w:t xml:space="preserve">. Meaning, </w:t>
      </w:r>
      <w:r w:rsidRPr="00722811">
        <w:rPr>
          <w:rStyle w:val="StyleUnderline"/>
          <w:rFonts w:cs="Calibri"/>
          <w:highlight w:val="yellow"/>
        </w:rPr>
        <w:t>within White anti-racism the aim is</w:t>
      </w:r>
      <w:r w:rsidRPr="00722811">
        <w:rPr>
          <w:rStyle w:val="StyleUnderline"/>
          <w:rFonts w:cs="Calibri"/>
        </w:rPr>
        <w:t xml:space="preserve"> often </w:t>
      </w:r>
      <w:r w:rsidRPr="00722811">
        <w:rPr>
          <w:rStyle w:val="Emphasis"/>
          <w:rFonts w:cs="Calibri"/>
          <w:highlight w:val="yellow"/>
        </w:rPr>
        <w:t>to repair society</w:t>
      </w:r>
      <w:r w:rsidRPr="00722811">
        <w:rPr>
          <w:rStyle w:val="Emphasis"/>
          <w:rFonts w:cs="Calibri"/>
        </w:rPr>
        <w:t>, if not the ‘world’</w:t>
      </w:r>
      <w:r w:rsidRPr="00722811">
        <w:rPr>
          <w:rStyle w:val="StyleUnderline"/>
          <w:rFonts w:cs="Calibri"/>
        </w:rPr>
        <w:t xml:space="preserve">, that is to make it </w:t>
      </w:r>
      <w:r w:rsidRPr="00722811">
        <w:rPr>
          <w:rStyle w:val="StyleUnderline"/>
          <w:rFonts w:cs="Calibri"/>
          <w:highlight w:val="yellow"/>
        </w:rPr>
        <w:t xml:space="preserve">so that everyone </w:t>
      </w:r>
      <w:r w:rsidRPr="00722811">
        <w:rPr>
          <w:rStyle w:val="Emphasis"/>
          <w:rFonts w:cs="Calibri"/>
          <w:highlight w:val="yellow"/>
        </w:rPr>
        <w:t>shares</w:t>
      </w:r>
      <w:r w:rsidRPr="00722811">
        <w:rPr>
          <w:rStyle w:val="Emphasis"/>
          <w:rFonts w:cs="Calibri"/>
        </w:rPr>
        <w:t xml:space="preserve"> equally in the </w:t>
      </w:r>
      <w:r w:rsidRPr="00722811">
        <w:rPr>
          <w:rStyle w:val="Emphasis"/>
          <w:rFonts w:cs="Calibri"/>
          <w:highlight w:val="yellow"/>
        </w:rPr>
        <w:t>material, and cultural spoils</w:t>
      </w:r>
      <w:r w:rsidRPr="00722811">
        <w:rPr>
          <w:rFonts w:cs="Calibri"/>
          <w:sz w:val="16"/>
        </w:rPr>
        <w:t xml:space="preserve">. </w:t>
      </w:r>
      <w:r w:rsidRPr="00583D1C">
        <w:rPr>
          <w:rFonts w:cs="Calibri"/>
          <w:sz w:val="16"/>
        </w:rPr>
        <w:t xml:space="preserve">However, </w:t>
      </w:r>
      <w:r w:rsidRPr="00583D1C">
        <w:rPr>
          <w:rStyle w:val="Emphasis"/>
          <w:rFonts w:cs="Calibri"/>
        </w:rPr>
        <w:t>the notion of care as repair or redistribution</w:t>
      </w:r>
      <w:r w:rsidRPr="00583D1C">
        <w:rPr>
          <w:rStyle w:val="StyleUnderline"/>
          <w:rFonts w:cs="Calibri"/>
        </w:rPr>
        <w:t xml:space="preserve"> introduces </w:t>
      </w:r>
      <w:proofErr w:type="gramStart"/>
      <w:r w:rsidRPr="00583D1C">
        <w:rPr>
          <w:rStyle w:val="StyleUnderline"/>
          <w:rFonts w:cs="Calibri"/>
        </w:rPr>
        <w:t>a number of</w:t>
      </w:r>
      <w:proofErr w:type="gramEnd"/>
      <w:r w:rsidRPr="00583D1C">
        <w:rPr>
          <w:rStyle w:val="StyleUnderline"/>
          <w:rFonts w:cs="Calibri"/>
        </w:rPr>
        <w:t xml:space="preserve"> problems</w:t>
      </w:r>
      <w:r w:rsidRPr="00583D1C">
        <w:rPr>
          <w:rFonts w:cs="Calibri"/>
          <w:sz w:val="16"/>
        </w:rPr>
        <w:t xml:space="preserve">. </w:t>
      </w:r>
      <w:r w:rsidRPr="00583D1C">
        <w:rPr>
          <w:rStyle w:val="StyleUnderline"/>
          <w:rFonts w:cs="Calibri"/>
        </w:rPr>
        <w:t>Redistribution does not</w:t>
      </w:r>
      <w:r w:rsidRPr="00583D1C">
        <w:rPr>
          <w:rFonts w:cs="Calibri"/>
          <w:sz w:val="16"/>
        </w:rPr>
        <w:t xml:space="preserve"> necessarily </w:t>
      </w:r>
      <w:r w:rsidRPr="00583D1C">
        <w:rPr>
          <w:rStyle w:val="StyleUnderline"/>
          <w:rFonts w:cs="Calibri"/>
        </w:rPr>
        <w:t xml:space="preserve">challenge “the </w:t>
      </w:r>
      <w:r w:rsidRPr="00583D1C">
        <w:rPr>
          <w:rStyle w:val="Emphasis"/>
          <w:rFonts w:cs="Calibri"/>
        </w:rPr>
        <w:t>‘value’ at the heart of capitalist production.”</w:t>
      </w:r>
      <w:r w:rsidRPr="00583D1C">
        <w:rPr>
          <w:rFonts w:cs="Calibri"/>
          <w:sz w:val="16"/>
        </w:rPr>
        <w:t xml:space="preserve"> Lindon </w:t>
      </w:r>
      <w:r w:rsidRPr="00583D1C">
        <w:rPr>
          <w:rStyle w:val="StyleUnderline"/>
          <w:rFonts w:cs="Calibri"/>
        </w:rPr>
        <w:t xml:space="preserve">Barrett has taught us that </w:t>
      </w:r>
      <w:r w:rsidRPr="00583D1C">
        <w:rPr>
          <w:rStyle w:val="Emphasis"/>
          <w:rFonts w:cs="Calibri"/>
        </w:rPr>
        <w:t>value requires negativity and excess</w:t>
      </w:r>
      <w:r w:rsidRPr="00583D1C">
        <w:rPr>
          <w:rStyle w:val="StyleUnderline"/>
          <w:rFonts w:cs="Calibri"/>
        </w:rPr>
        <w:t xml:space="preserve">, which “invariably </w:t>
      </w:r>
      <w:r w:rsidRPr="00583D1C">
        <w:rPr>
          <w:rStyle w:val="Emphasis"/>
          <w:rFonts w:cs="Calibri"/>
        </w:rPr>
        <w:t>form the ground of possibilities for value.”</w:t>
      </w:r>
      <w:r w:rsidRPr="00583D1C">
        <w:rPr>
          <w:rFonts w:cs="Calibri"/>
          <w:sz w:val="16"/>
        </w:rPr>
        <w:t xml:space="preserve"> </w:t>
      </w:r>
      <w:r w:rsidRPr="00583D1C">
        <w:rPr>
          <w:rStyle w:val="StyleUnderline"/>
          <w:rFonts w:cs="Calibri"/>
        </w:rPr>
        <w:t xml:space="preserve">What does a notion of care as repair mean for people who have been </w:t>
      </w:r>
      <w:r w:rsidRPr="00583D1C">
        <w:rPr>
          <w:rStyle w:val="Emphasis"/>
          <w:rFonts w:cs="Calibri"/>
        </w:rPr>
        <w:t>constructed as ‘deprived’</w:t>
      </w:r>
      <w:r w:rsidRPr="00722811">
        <w:rPr>
          <w:rStyle w:val="Emphasis"/>
          <w:rFonts w:cs="Calibri"/>
        </w:rPr>
        <w:t>, a problem?</w:t>
      </w:r>
      <w:r w:rsidRPr="00722811">
        <w:rPr>
          <w:rFonts w:cs="Calibri"/>
          <w:sz w:val="16"/>
        </w:rPr>
        <w:t xml:space="preserve"> </w:t>
      </w:r>
      <w:r w:rsidRPr="00722811">
        <w:rPr>
          <w:rStyle w:val="StyleUnderline"/>
          <w:rFonts w:cs="Calibri"/>
        </w:rPr>
        <w:t>Do practices of ‘care’</w:t>
      </w:r>
      <w:r w:rsidRPr="00722811">
        <w:rPr>
          <w:rFonts w:cs="Calibri"/>
          <w:sz w:val="16"/>
        </w:rPr>
        <w:t xml:space="preserve"> always </w:t>
      </w:r>
      <w:r w:rsidRPr="00722811">
        <w:rPr>
          <w:rStyle w:val="StyleUnderline"/>
          <w:rFonts w:cs="Calibri"/>
        </w:rPr>
        <w:t xml:space="preserve">look at </w:t>
      </w:r>
      <w:r w:rsidRPr="00722811">
        <w:rPr>
          <w:rStyle w:val="Emphasis"/>
          <w:rFonts w:cs="Calibri"/>
        </w:rPr>
        <w:t xml:space="preserve">how people and spaces have ended up </w:t>
      </w:r>
      <w:r w:rsidRPr="00694B81">
        <w:rPr>
          <w:rStyle w:val="Emphasis"/>
          <w:rFonts w:cs="Calibri"/>
        </w:rPr>
        <w:t>being ‘in need of care’?</w:t>
      </w:r>
    </w:p>
    <w:p w14:paraId="7A36624F" w14:textId="77777777" w:rsidR="0031047E" w:rsidRPr="00694B81" w:rsidRDefault="0031047E" w:rsidP="0031047E">
      <w:pPr>
        <w:rPr>
          <w:rFonts w:cs="Calibri"/>
          <w:sz w:val="16"/>
        </w:rPr>
      </w:pPr>
      <w:r w:rsidRPr="00694B81">
        <w:rPr>
          <w:rFonts w:cs="Calibri"/>
          <w:sz w:val="16"/>
        </w:rPr>
        <w:t xml:space="preserve">Both </w:t>
      </w:r>
      <w:proofErr w:type="spellStart"/>
      <w:r w:rsidRPr="00694B81">
        <w:rPr>
          <w:rFonts w:cs="Calibri"/>
          <w:sz w:val="16"/>
        </w:rPr>
        <w:t>Tronto</w:t>
      </w:r>
      <w:proofErr w:type="spellEnd"/>
      <w:r w:rsidRPr="00694B81">
        <w:rPr>
          <w:rFonts w:cs="Calibri"/>
          <w:sz w:val="16"/>
        </w:rPr>
        <w:t xml:space="preserve">/Fisher’s and </w:t>
      </w:r>
      <w:proofErr w:type="spellStart"/>
      <w:r w:rsidRPr="00694B81">
        <w:rPr>
          <w:rFonts w:cs="Calibri"/>
          <w:sz w:val="16"/>
        </w:rPr>
        <w:t>Struening’s</w:t>
      </w:r>
      <w:proofErr w:type="spellEnd"/>
      <w:r w:rsidRPr="00694B81">
        <w:rPr>
          <w:rFonts w:cs="Calibri"/>
          <w:sz w:val="16"/>
        </w:rPr>
        <w:t xml:space="preserve"> definition do not seem to trouble </w:t>
      </w:r>
      <w:r w:rsidRPr="00694B81">
        <w:rPr>
          <w:rStyle w:val="StyleUnderline"/>
          <w:rFonts w:cs="Calibri"/>
        </w:rPr>
        <w:t>the very structures of the world and civil society</w:t>
      </w:r>
      <w:r w:rsidRPr="00694B81">
        <w:rPr>
          <w:rFonts w:cs="Calibri"/>
          <w:sz w:val="16"/>
        </w:rPr>
        <w:t xml:space="preserve">, which </w:t>
      </w:r>
      <w:r w:rsidRPr="00694B81">
        <w:rPr>
          <w:rStyle w:val="Emphasis"/>
          <w:rFonts w:cs="Calibri"/>
        </w:rPr>
        <w:t>reproduce, maintain, and fix Blackness as the negation</w:t>
      </w:r>
      <w:r w:rsidRPr="00694B81">
        <w:rPr>
          <w:rFonts w:cs="Calibri"/>
          <w:sz w:val="16"/>
        </w:rPr>
        <w:t>—</w:t>
      </w:r>
      <w:r w:rsidRPr="00694B81">
        <w:rPr>
          <w:rStyle w:val="Emphasis"/>
          <w:rFonts w:cs="Calibri"/>
        </w:rPr>
        <w:t>the outside of the world and civil society</w:t>
      </w:r>
      <w:r w:rsidRPr="00694B81">
        <w:rPr>
          <w:rFonts w:cs="Calibri"/>
          <w:sz w:val="16"/>
        </w:rPr>
        <w:t xml:space="preserve">. </w:t>
      </w:r>
      <w:r w:rsidRPr="00694B81">
        <w:rPr>
          <w:rStyle w:val="StyleUnderline"/>
          <w:rFonts w:cs="Calibri"/>
        </w:rPr>
        <w:t xml:space="preserve">Blackness serves as the medium </w:t>
      </w:r>
      <w:r w:rsidRPr="00694B81">
        <w:rPr>
          <w:rStyle w:val="Emphasis"/>
          <w:rFonts w:cs="Calibri"/>
        </w:rPr>
        <w:t>“through which Whiteness, the sign of humanity, intelligence, and civilization, achieves coherence.”</w:t>
      </w:r>
      <w:r w:rsidRPr="00694B81">
        <w:rPr>
          <w:rFonts w:cs="Calibri"/>
          <w:sz w:val="16"/>
        </w:rPr>
        <w:t xml:space="preserve"> Both </w:t>
      </w:r>
      <w:proofErr w:type="spellStart"/>
      <w:r w:rsidRPr="00694B81">
        <w:rPr>
          <w:rFonts w:cs="Calibri"/>
          <w:sz w:val="16"/>
        </w:rPr>
        <w:t>Tronto</w:t>
      </w:r>
      <w:proofErr w:type="spellEnd"/>
      <w:r w:rsidRPr="00694B81">
        <w:rPr>
          <w:rFonts w:cs="Calibri"/>
          <w:sz w:val="16"/>
        </w:rPr>
        <w:t xml:space="preserve">/Fisher and </w:t>
      </w:r>
      <w:proofErr w:type="spellStart"/>
      <w:r w:rsidRPr="00694B81">
        <w:rPr>
          <w:rFonts w:cs="Calibri"/>
          <w:sz w:val="16"/>
        </w:rPr>
        <w:t>Struening</w:t>
      </w:r>
      <w:proofErr w:type="spellEnd"/>
      <w:r w:rsidRPr="00694B81">
        <w:rPr>
          <w:rFonts w:cs="Calibri"/>
          <w:sz w:val="16"/>
        </w:rPr>
        <w:t xml:space="preserve"> elaborate </w:t>
      </w:r>
      <w:r w:rsidRPr="00694B81">
        <w:rPr>
          <w:rStyle w:val="StyleUnderline"/>
          <w:rFonts w:cs="Calibri"/>
        </w:rPr>
        <w:t>an ethics of care that takes as its point of departure a universalized humanity</w:t>
      </w:r>
      <w:r w:rsidRPr="00694B81">
        <w:rPr>
          <w:rFonts w:cs="Calibri"/>
          <w:sz w:val="16"/>
        </w:rPr>
        <w:t xml:space="preserve">. Here, Sylvia </w:t>
      </w:r>
      <w:r w:rsidRPr="00694B81">
        <w:rPr>
          <w:rStyle w:val="StyleUnderline"/>
          <w:rFonts w:cs="Calibri"/>
        </w:rPr>
        <w:t>Wynter’s critique of liberal humanism might prove instructive in highlighting the limitations of such a point of departure</w:t>
      </w:r>
      <w:r w:rsidRPr="00694B81">
        <w:rPr>
          <w:rFonts w:cs="Calibri"/>
          <w:sz w:val="16"/>
        </w:rPr>
        <w:t>. Wynter’s argument is that,</w:t>
      </w:r>
    </w:p>
    <w:p w14:paraId="136662BE" w14:textId="77777777" w:rsidR="0031047E" w:rsidRPr="00722811" w:rsidRDefault="0031047E" w:rsidP="0031047E">
      <w:pPr>
        <w:ind w:left="720"/>
        <w:rPr>
          <w:rFonts w:cs="Calibri"/>
          <w:sz w:val="16"/>
        </w:rPr>
      </w:pPr>
      <w:r w:rsidRPr="00694B81">
        <w:rPr>
          <w:rFonts w:cs="Calibri"/>
          <w:sz w:val="16"/>
        </w:rPr>
        <w:t>“</w:t>
      </w:r>
      <w:proofErr w:type="gramStart"/>
      <w:r w:rsidRPr="00694B81">
        <w:rPr>
          <w:rStyle w:val="StyleUnderline"/>
          <w:rFonts w:cs="Calibri"/>
        </w:rPr>
        <w:t>liberal</w:t>
      </w:r>
      <w:proofErr w:type="gramEnd"/>
      <w:r w:rsidRPr="00694B81">
        <w:rPr>
          <w:rStyle w:val="StyleUnderline"/>
          <w:rFonts w:cs="Calibri"/>
        </w:rPr>
        <w:t xml:space="preserve"> humanism is fundamentally inadequate at comprehending the humanity of late modernity’s </w:t>
      </w:r>
      <w:r w:rsidRPr="00694B81">
        <w:rPr>
          <w:rStyle w:val="Emphasis"/>
          <w:rFonts w:cs="Calibri"/>
        </w:rPr>
        <w:t xml:space="preserve">structurally marginalized, genetically </w:t>
      </w:r>
      <w:proofErr w:type="spellStart"/>
      <w:r w:rsidRPr="00694B81">
        <w:rPr>
          <w:rStyle w:val="Emphasis"/>
          <w:rFonts w:cs="Calibri"/>
        </w:rPr>
        <w:t>dysselected</w:t>
      </w:r>
      <w:proofErr w:type="spellEnd"/>
      <w:r w:rsidRPr="00694B81">
        <w:rPr>
          <w:rStyle w:val="Emphasis"/>
          <w:rFonts w:cs="Calibri"/>
        </w:rPr>
        <w:t>, and ‘narratively condemned’ populations</w:t>
      </w:r>
      <w:r w:rsidRPr="00694B81">
        <w:rPr>
          <w:rFonts w:cs="Calibri"/>
          <w:sz w:val="16"/>
        </w:rPr>
        <w:t>.” [</w:t>
      </w:r>
      <w:r w:rsidRPr="00722811">
        <w:rPr>
          <w:rFonts w:cs="Calibri"/>
          <w:sz w:val="16"/>
        </w:rPr>
        <w:t>x]</w:t>
      </w:r>
    </w:p>
    <w:p w14:paraId="59E6D82E" w14:textId="77777777" w:rsidR="0031047E" w:rsidRPr="00722811" w:rsidRDefault="0031047E" w:rsidP="0031047E">
      <w:pPr>
        <w:rPr>
          <w:rFonts w:cs="Calibri"/>
          <w:sz w:val="16"/>
        </w:rPr>
      </w:pPr>
      <w:r w:rsidRPr="00722811">
        <w:rPr>
          <w:rStyle w:val="StyleUnderline"/>
          <w:rFonts w:cs="Calibri"/>
          <w:highlight w:val="yellow"/>
        </w:rPr>
        <w:t>A liberal</w:t>
      </w:r>
      <w:r w:rsidRPr="00722811">
        <w:rPr>
          <w:rStyle w:val="StyleUnderline"/>
          <w:rFonts w:cs="Calibri"/>
        </w:rPr>
        <w:t xml:space="preserve"> humanist </w:t>
      </w:r>
      <w:r w:rsidRPr="00722811">
        <w:rPr>
          <w:rStyle w:val="StyleUnderline"/>
          <w:rFonts w:cs="Calibri"/>
          <w:highlight w:val="yellow"/>
        </w:rPr>
        <w:t>project “</w:t>
      </w:r>
      <w:r w:rsidRPr="00722811">
        <w:rPr>
          <w:rStyle w:val="Emphasis"/>
          <w:rFonts w:cs="Calibri"/>
          <w:i/>
          <w:highlight w:val="yellow"/>
        </w:rPr>
        <w:t>presumes</w:t>
      </w:r>
      <w:r w:rsidRPr="00722811">
        <w:rPr>
          <w:rStyle w:val="Emphasis"/>
          <w:rFonts w:cs="Calibri"/>
          <w:highlight w:val="yellow"/>
        </w:rPr>
        <w:t xml:space="preserve"> the Black’s capacity for inhabiting</w:t>
      </w:r>
      <w:r w:rsidRPr="00722811">
        <w:rPr>
          <w:rStyle w:val="Emphasis"/>
          <w:rFonts w:cs="Calibri"/>
        </w:rPr>
        <w:t xml:space="preserve"> rationality and evolved/modern </w:t>
      </w:r>
      <w:r w:rsidRPr="00722811">
        <w:rPr>
          <w:rStyle w:val="Emphasis"/>
          <w:rFonts w:cs="Calibri"/>
          <w:highlight w:val="yellow"/>
        </w:rPr>
        <w:t>human subjectivity</w:t>
      </w:r>
      <w:r w:rsidRPr="00722811">
        <w:rPr>
          <w:rStyle w:val="StyleUnderline"/>
          <w:rFonts w:cs="Calibri"/>
          <w:highlight w:val="yellow"/>
        </w:rPr>
        <w:t xml:space="preserve">, while </w:t>
      </w:r>
      <w:r w:rsidRPr="00722811">
        <w:rPr>
          <w:rStyle w:val="Emphasis"/>
          <w:rFonts w:cs="Calibri"/>
          <w:highlight w:val="yellow"/>
        </w:rPr>
        <w:t>ignoring how the white liberal humanist racial schema preemptively (and permanently) posits the Black as</w:t>
      </w:r>
      <w:r w:rsidRPr="00722811">
        <w:rPr>
          <w:rStyle w:val="Emphasis"/>
          <w:rFonts w:cs="Calibri"/>
        </w:rPr>
        <w:t xml:space="preserve"> the </w:t>
      </w:r>
      <w:r w:rsidRPr="00722811">
        <w:rPr>
          <w:rStyle w:val="Emphasis"/>
          <w:rFonts w:cs="Calibri"/>
          <w:highlight w:val="yellow"/>
        </w:rPr>
        <w:t>‘non-evolved’ and ‘</w:t>
      </w:r>
      <w:proofErr w:type="spellStart"/>
      <w:r w:rsidRPr="00722811">
        <w:rPr>
          <w:rStyle w:val="Emphasis"/>
          <w:rFonts w:cs="Calibri"/>
          <w:highlight w:val="yellow"/>
        </w:rPr>
        <w:t>dysselected</w:t>
      </w:r>
      <w:proofErr w:type="spellEnd"/>
      <w:r w:rsidRPr="00722811">
        <w:rPr>
          <w:rStyle w:val="Emphasis"/>
          <w:rFonts w:cs="Calibri"/>
          <w:highlight w:val="yellow"/>
        </w:rPr>
        <w:t>’</w:t>
      </w:r>
      <w:r w:rsidRPr="00722811">
        <w:rPr>
          <w:rStyle w:val="Emphasis"/>
          <w:rFonts w:cs="Calibri"/>
        </w:rPr>
        <w:t xml:space="preserve"> figure of history.”</w:t>
      </w:r>
      <w:r w:rsidRPr="00722811">
        <w:rPr>
          <w:rFonts w:cs="Calibri"/>
          <w:sz w:val="16"/>
        </w:rPr>
        <w:t xml:space="preserve"> </w:t>
      </w:r>
      <w:r w:rsidRPr="00722811">
        <w:rPr>
          <w:rStyle w:val="StyleUnderline"/>
          <w:rFonts w:cs="Calibri"/>
        </w:rPr>
        <w:t>Anti-Blackness has shaped, and continues to shape, profoundly the development of an ethics of care</w:t>
      </w:r>
      <w:r w:rsidRPr="00722811">
        <w:rPr>
          <w:rFonts w:cs="Calibri"/>
          <w:sz w:val="16"/>
        </w:rPr>
        <w:t>. To think an ethics of care and living within an anti-Black world forces us to raise questions concerning the foundation on which an ethics of care itself is narrated.</w:t>
      </w:r>
    </w:p>
    <w:p w14:paraId="08004FA8" w14:textId="77777777" w:rsidR="0031047E" w:rsidRPr="00694B81" w:rsidRDefault="0031047E" w:rsidP="0031047E">
      <w:pPr>
        <w:rPr>
          <w:rStyle w:val="Emphasis"/>
          <w:rFonts w:cs="Calibri"/>
        </w:rPr>
      </w:pPr>
      <w:r w:rsidRPr="00722811">
        <w:rPr>
          <w:rFonts w:cs="Calibri"/>
          <w:sz w:val="16"/>
        </w:rPr>
        <w:lastRenderedPageBreak/>
        <w:t xml:space="preserve">There is little evidence of such a structural rethinking within contemporary discourses on care. Uma </w:t>
      </w:r>
      <w:proofErr w:type="spellStart"/>
      <w:r w:rsidRPr="00722811">
        <w:rPr>
          <w:rFonts w:cs="Calibri"/>
          <w:sz w:val="16"/>
        </w:rPr>
        <w:t>Nayaran</w:t>
      </w:r>
      <w:proofErr w:type="spellEnd"/>
      <w:r w:rsidRPr="00722811">
        <w:rPr>
          <w:rFonts w:cs="Calibri"/>
          <w:sz w:val="16"/>
        </w:rPr>
        <w:t xml:space="preserve"> notes that </w:t>
      </w:r>
      <w:r w:rsidRPr="00722811">
        <w:rPr>
          <w:rStyle w:val="StyleUnderline"/>
          <w:rFonts w:cs="Calibri"/>
        </w:rPr>
        <w:t>much of the discourse on</w:t>
      </w:r>
      <w:r w:rsidRPr="00722811">
        <w:rPr>
          <w:rFonts w:cs="Calibri"/>
          <w:sz w:val="16"/>
        </w:rPr>
        <w:t xml:space="preserve"> an ethics of </w:t>
      </w:r>
      <w:r w:rsidRPr="00722811">
        <w:rPr>
          <w:rStyle w:val="StyleUnderline"/>
          <w:rFonts w:cs="Calibri"/>
        </w:rPr>
        <w:t xml:space="preserve">care concentrate on the implications of interpersonal care relationships, </w:t>
      </w:r>
      <w:r w:rsidRPr="00722811">
        <w:rPr>
          <w:rStyle w:val="Emphasis"/>
          <w:rFonts w:cs="Calibri"/>
        </w:rPr>
        <w:t xml:space="preserve">rather than “the roles [care] has historically played in justifying relationships of power and domination between groups </w:t>
      </w:r>
      <w:r w:rsidRPr="00694B81">
        <w:rPr>
          <w:rStyle w:val="Emphasis"/>
          <w:rFonts w:cs="Calibri"/>
        </w:rPr>
        <w:t>of people</w:t>
      </w:r>
      <w:r w:rsidRPr="00694B81">
        <w:rPr>
          <w:rStyle w:val="StyleUnderline"/>
          <w:rFonts w:cs="Calibri"/>
        </w:rPr>
        <w:t xml:space="preserve">, such as </w:t>
      </w:r>
      <w:r w:rsidRPr="00694B81">
        <w:rPr>
          <w:rStyle w:val="Emphasis"/>
          <w:rFonts w:cs="Calibri"/>
        </w:rPr>
        <w:t>colonizers and colonized</w:t>
      </w:r>
      <w:r w:rsidRPr="00694B81">
        <w:rPr>
          <w:rFonts w:cs="Calibri"/>
          <w:sz w:val="16"/>
        </w:rPr>
        <w:t xml:space="preserve">.” </w:t>
      </w:r>
      <w:proofErr w:type="spellStart"/>
      <w:r w:rsidRPr="00694B81">
        <w:rPr>
          <w:rFonts w:cs="Calibri"/>
          <w:sz w:val="16"/>
        </w:rPr>
        <w:t>Nayaran’s</w:t>
      </w:r>
      <w:proofErr w:type="spellEnd"/>
      <w:r w:rsidRPr="00694B81">
        <w:rPr>
          <w:rFonts w:cs="Calibri"/>
          <w:sz w:val="16"/>
        </w:rPr>
        <w:t xml:space="preserve"> critique is a call to examine the practices of ‘care’ that developed under colonialism. She warns us that </w:t>
      </w:r>
      <w:r w:rsidRPr="00694B81">
        <w:rPr>
          <w:rStyle w:val="StyleUnderline"/>
          <w:rFonts w:cs="Calibri"/>
        </w:rPr>
        <w:t xml:space="preserve">“care discourse can sometimes </w:t>
      </w:r>
      <w:r w:rsidRPr="00694B81">
        <w:rPr>
          <w:rStyle w:val="Emphasis"/>
          <w:rFonts w:cs="Calibri"/>
        </w:rPr>
        <w:t>function ideologically</w:t>
      </w:r>
      <w:r w:rsidRPr="00694B81">
        <w:rPr>
          <w:rStyle w:val="StyleUnderline"/>
          <w:rFonts w:cs="Calibri"/>
        </w:rPr>
        <w:t xml:space="preserve">, to </w:t>
      </w:r>
      <w:r w:rsidRPr="00694B81">
        <w:rPr>
          <w:rStyle w:val="Emphasis"/>
          <w:rFonts w:cs="Calibri"/>
        </w:rPr>
        <w:t>justify or conceal relationships of power and domination.”</w:t>
      </w:r>
      <w:r w:rsidRPr="00694B81">
        <w:rPr>
          <w:rFonts w:cs="Calibri"/>
          <w:sz w:val="16"/>
        </w:rPr>
        <w:t xml:space="preserve"> </w:t>
      </w:r>
      <w:r w:rsidRPr="00694B81">
        <w:rPr>
          <w:rStyle w:val="StyleUnderline"/>
          <w:rFonts w:cs="Calibri"/>
        </w:rPr>
        <w:t>Power works through intimacies and</w:t>
      </w:r>
      <w:r w:rsidRPr="00694B81">
        <w:rPr>
          <w:rFonts w:cs="Calibri"/>
          <w:sz w:val="16"/>
        </w:rPr>
        <w:t xml:space="preserve"> an ethics of </w:t>
      </w:r>
      <w:r w:rsidRPr="00694B81">
        <w:rPr>
          <w:rStyle w:val="StyleUnderline"/>
          <w:rFonts w:cs="Calibri"/>
        </w:rPr>
        <w:t xml:space="preserve">care by way of the </w:t>
      </w:r>
      <w:r w:rsidRPr="00694B81">
        <w:rPr>
          <w:rStyle w:val="Emphasis"/>
          <w:rFonts w:cs="Calibri"/>
        </w:rPr>
        <w:t>distribution and circulation of empathy, compassion, and even love</w:t>
      </w:r>
      <w:r w:rsidRPr="00694B81">
        <w:rPr>
          <w:rFonts w:cs="Calibri"/>
          <w:sz w:val="16"/>
        </w:rPr>
        <w:t xml:space="preserve">. One poignant example is the fantasy that re-imagined Dutch imperialism as an ‘ethical’ obligation to ‘care’ for Indonesians. Interestingly, a sense of ‘ethical’ obligation was only felt toward Indonesia. </w:t>
      </w:r>
      <w:r w:rsidRPr="00694B81">
        <w:rPr>
          <w:rStyle w:val="StyleUnderline"/>
          <w:rFonts w:cs="Calibri"/>
        </w:rPr>
        <w:t>What does it mean to offer ‘care’</w:t>
      </w:r>
      <w:r w:rsidRPr="00694B81">
        <w:rPr>
          <w:rFonts w:cs="Calibri"/>
          <w:sz w:val="16"/>
        </w:rPr>
        <w:t xml:space="preserve">, or ‘feel toward’, </w:t>
      </w:r>
      <w:r w:rsidRPr="00694B81">
        <w:rPr>
          <w:rStyle w:val="Emphasis"/>
          <w:rFonts w:cs="Calibri"/>
        </w:rPr>
        <w:t>in a context of colonial domination?</w:t>
      </w:r>
    </w:p>
    <w:p w14:paraId="0EFC8593" w14:textId="77777777" w:rsidR="0031047E" w:rsidRPr="00694B81" w:rsidRDefault="0031047E" w:rsidP="0031047E">
      <w:pPr>
        <w:rPr>
          <w:rFonts w:cs="Calibri"/>
          <w:sz w:val="16"/>
        </w:rPr>
      </w:pPr>
      <w:r w:rsidRPr="00694B81">
        <w:rPr>
          <w:rFonts w:cs="Calibri"/>
          <w:sz w:val="16"/>
        </w:rPr>
        <w:t xml:space="preserve">The Dutch ‘ethical policy’ and its </w:t>
      </w:r>
      <w:r w:rsidRPr="00694B81">
        <w:rPr>
          <w:rStyle w:val="StyleUnderline"/>
          <w:rFonts w:cs="Calibri"/>
        </w:rPr>
        <w:t>practices of ‘care’</w:t>
      </w:r>
      <w:r w:rsidRPr="00694B81">
        <w:rPr>
          <w:rFonts w:cs="Calibri"/>
          <w:sz w:val="16"/>
        </w:rPr>
        <w:t xml:space="preserve"> were </w:t>
      </w:r>
      <w:r w:rsidRPr="00694B81">
        <w:rPr>
          <w:rStyle w:val="StyleUnderline"/>
          <w:rFonts w:cs="Calibri"/>
        </w:rPr>
        <w:t>motivated by a moral imperative and grounded in benevolence and compassion</w:t>
      </w:r>
      <w:r w:rsidRPr="00694B81">
        <w:rPr>
          <w:rFonts w:cs="Calibri"/>
          <w:sz w:val="16"/>
        </w:rPr>
        <w:t xml:space="preserve"> that </w:t>
      </w:r>
      <w:r w:rsidRPr="00694B81">
        <w:rPr>
          <w:rStyle w:val="StyleUnderline"/>
          <w:rFonts w:cs="Calibri"/>
        </w:rPr>
        <w:t xml:space="preserve">allowed for a </w:t>
      </w:r>
      <w:r w:rsidRPr="00694B81">
        <w:rPr>
          <w:rStyle w:val="Emphasis"/>
          <w:rFonts w:cs="Calibri"/>
        </w:rPr>
        <w:t>re-inscription of White supremacy</w:t>
      </w:r>
      <w:r w:rsidRPr="00694B81">
        <w:rPr>
          <w:rFonts w:cs="Calibri"/>
          <w:sz w:val="16"/>
        </w:rPr>
        <w:t xml:space="preserve">. Both Sara Ahmed and Lauren Berlant have drawn attention to the opaque aspects of compassion. </w:t>
      </w:r>
      <w:r w:rsidRPr="00694B81">
        <w:rPr>
          <w:rStyle w:val="StyleUnderline"/>
          <w:rFonts w:cs="Calibri"/>
        </w:rPr>
        <w:t xml:space="preserve">Ahmed notes that “compassion towards the other’s suffering might </w:t>
      </w:r>
      <w:r w:rsidRPr="00694B81">
        <w:rPr>
          <w:rStyle w:val="Emphasis"/>
          <w:rFonts w:cs="Calibri"/>
        </w:rPr>
        <w:t>sustain the violence of appropriation</w:t>
      </w:r>
      <w:r w:rsidRPr="00694B81">
        <w:rPr>
          <w:rStyle w:val="StyleUnderline"/>
          <w:rFonts w:cs="Calibri"/>
        </w:rPr>
        <w:t>,</w:t>
      </w:r>
      <w:r w:rsidRPr="00722811">
        <w:rPr>
          <w:rStyle w:val="StyleUnderline"/>
          <w:rFonts w:cs="Calibri"/>
        </w:rPr>
        <w:t xml:space="preserve"> even when it seems to enable a different kind of proximity to others.”</w:t>
      </w:r>
      <w:r w:rsidRPr="00722811">
        <w:rPr>
          <w:rFonts w:cs="Calibri"/>
          <w:sz w:val="16"/>
        </w:rPr>
        <w:t xml:space="preserve"> Similarly, </w:t>
      </w:r>
      <w:r w:rsidRPr="00722811">
        <w:rPr>
          <w:rStyle w:val="StyleUnderline"/>
          <w:rFonts w:cs="Calibri"/>
        </w:rPr>
        <w:t>Berlant remarks that “</w:t>
      </w:r>
      <w:r w:rsidRPr="00722811">
        <w:rPr>
          <w:rStyle w:val="Emphasis"/>
          <w:rFonts w:cs="Calibri"/>
          <w:highlight w:val="yellow"/>
        </w:rPr>
        <w:t>compassion is a term denoting privilege</w:t>
      </w:r>
      <w:r w:rsidRPr="00722811">
        <w:rPr>
          <w:rStyle w:val="StyleUnderline"/>
          <w:rFonts w:cs="Calibri"/>
          <w:highlight w:val="yellow"/>
        </w:rPr>
        <w:t>: the sufferer is over there</w:t>
      </w:r>
      <w:r w:rsidRPr="00722811">
        <w:rPr>
          <w:rStyle w:val="StyleUnderline"/>
          <w:rFonts w:cs="Calibri"/>
        </w:rPr>
        <w:t>.</w:t>
      </w:r>
      <w:r w:rsidRPr="00722811">
        <w:rPr>
          <w:rFonts w:cs="Calibri"/>
          <w:sz w:val="16"/>
        </w:rPr>
        <w:t xml:space="preserve"> </w:t>
      </w:r>
      <w:r w:rsidRPr="00722811">
        <w:rPr>
          <w:rStyle w:val="StyleUnderline"/>
          <w:rFonts w:cs="Calibri"/>
        </w:rPr>
        <w:t>You, the compassionate one, have a resource that would alleviate someone else’s suffering.”</w:t>
      </w:r>
      <w:r w:rsidRPr="00722811">
        <w:rPr>
          <w:rFonts w:cs="Calibri"/>
          <w:sz w:val="16"/>
        </w:rPr>
        <w:t xml:space="preserve"> </w:t>
      </w:r>
      <w:r w:rsidRPr="00722811">
        <w:rPr>
          <w:rStyle w:val="Emphasis"/>
          <w:rFonts w:cs="Calibri"/>
          <w:sz w:val="24"/>
          <w:highlight w:val="yellow"/>
        </w:rPr>
        <w:t xml:space="preserve">Both care and compassion establish a spatial relation between a </w:t>
      </w:r>
      <w:proofErr w:type="gramStart"/>
      <w:r w:rsidRPr="00722811">
        <w:rPr>
          <w:rStyle w:val="Emphasis"/>
          <w:rFonts w:cs="Calibri"/>
          <w:sz w:val="24"/>
          <w:highlight w:val="yellow"/>
        </w:rPr>
        <w:t>care-</w:t>
      </w:r>
      <w:r w:rsidRPr="00694B81">
        <w:rPr>
          <w:rStyle w:val="Emphasis"/>
          <w:rFonts w:cs="Calibri"/>
          <w:sz w:val="24"/>
        </w:rPr>
        <w:t>giving</w:t>
      </w:r>
      <w:proofErr w:type="gramEnd"/>
      <w:r w:rsidRPr="00694B81">
        <w:rPr>
          <w:rStyle w:val="Emphasis"/>
          <w:rFonts w:cs="Calibri"/>
          <w:sz w:val="24"/>
        </w:rPr>
        <w:t>, compassionate subject and an object of care and compassion</w:t>
      </w:r>
      <w:r w:rsidRPr="00694B81">
        <w:rPr>
          <w:rFonts w:cs="Calibri"/>
          <w:sz w:val="16"/>
        </w:rPr>
        <w:t>.</w:t>
      </w:r>
    </w:p>
    <w:p w14:paraId="089D0BF5" w14:textId="77777777" w:rsidR="0031047E" w:rsidRPr="00722811" w:rsidRDefault="0031047E" w:rsidP="0031047E">
      <w:pPr>
        <w:rPr>
          <w:rStyle w:val="Emphasis"/>
          <w:rFonts w:cs="Calibri"/>
          <w:sz w:val="24"/>
        </w:rPr>
      </w:pPr>
      <w:r w:rsidRPr="00694B81">
        <w:rPr>
          <w:rFonts w:cs="Calibri"/>
          <w:sz w:val="16"/>
        </w:rPr>
        <w:t xml:space="preserve">What the Dutch ‘ethical policy’ illustrates is that </w:t>
      </w:r>
      <w:r w:rsidRPr="00694B81">
        <w:rPr>
          <w:rStyle w:val="StyleUnderline"/>
          <w:rFonts w:cs="Calibri"/>
        </w:rPr>
        <w:t xml:space="preserve">it is perfectly possible for Whites to act in racially oppressive, violent ways “while thinking of themselves as acting morally,” because </w:t>
      </w:r>
      <w:r w:rsidRPr="00694B81">
        <w:rPr>
          <w:rStyle w:val="Emphasis"/>
          <w:rFonts w:cs="Calibri"/>
        </w:rPr>
        <w:t xml:space="preserve">the racial polity is premised on “a </w:t>
      </w:r>
      <w:r w:rsidRPr="00694B81">
        <w:rPr>
          <w:rStyle w:val="Emphasis"/>
          <w:rFonts w:cs="Calibri"/>
          <w:i/>
        </w:rPr>
        <w:t>racialized</w:t>
      </w:r>
      <w:r w:rsidRPr="00694B81">
        <w:rPr>
          <w:rStyle w:val="Emphasis"/>
          <w:rFonts w:cs="Calibri"/>
        </w:rPr>
        <w:t xml:space="preserve"> moral psychology.”</w:t>
      </w:r>
      <w:r w:rsidRPr="00694B81">
        <w:rPr>
          <w:rFonts w:cs="Calibri"/>
          <w:sz w:val="16"/>
        </w:rPr>
        <w:t xml:space="preserve"> To return to Sylvia Wynter’s words, </w:t>
      </w:r>
      <w:r w:rsidRPr="00694B81">
        <w:rPr>
          <w:rStyle w:val="StyleUnderline"/>
          <w:rFonts w:cs="Calibri"/>
        </w:rPr>
        <w:t>“[t]he ethics of being just and kind were the ethics born out of this relation.”</w:t>
      </w:r>
      <w:r w:rsidRPr="00694B81">
        <w:rPr>
          <w:rFonts w:cs="Calibri"/>
          <w:sz w:val="16"/>
        </w:rPr>
        <w:t xml:space="preserve"> The Dutch ‘ethical policy’ teaches us that </w:t>
      </w:r>
      <w:r w:rsidRPr="00694B81">
        <w:rPr>
          <w:rStyle w:val="StyleUnderline"/>
          <w:rFonts w:cs="Calibri"/>
        </w:rPr>
        <w:t>care and compassion</w:t>
      </w:r>
      <w:r w:rsidRPr="00694B81">
        <w:rPr>
          <w:rFonts w:cs="Calibri"/>
          <w:sz w:val="16"/>
        </w:rPr>
        <w:t>—being just and kind—</w:t>
      </w:r>
      <w:r w:rsidRPr="00694B81">
        <w:rPr>
          <w:rStyle w:val="Emphasis"/>
          <w:rFonts w:cs="Calibri"/>
        </w:rPr>
        <w:t>might both be forms of (colonial) violence</w:t>
      </w:r>
      <w:r w:rsidRPr="00694B81">
        <w:rPr>
          <w:rFonts w:cs="Calibri"/>
          <w:sz w:val="16"/>
        </w:rPr>
        <w:t xml:space="preserve">. Questions that should animate our thinking as political subjects are: </w:t>
      </w:r>
      <w:r w:rsidRPr="00694B81">
        <w:rPr>
          <w:rStyle w:val="StyleUnderline"/>
          <w:rFonts w:cs="Calibri"/>
        </w:rPr>
        <w:t>How do we practice care</w:t>
      </w:r>
      <w:r w:rsidRPr="00694B81">
        <w:rPr>
          <w:rFonts w:cs="Calibri"/>
          <w:sz w:val="16"/>
        </w:rPr>
        <w:t xml:space="preserve">, </w:t>
      </w:r>
      <w:r w:rsidRPr="00694B81">
        <w:rPr>
          <w:rStyle w:val="StyleUnderline"/>
          <w:rFonts w:cs="Calibri"/>
        </w:rPr>
        <w:t>that does not fix marginalized people as objects of care, within a system of violence and unequal power relationships</w:t>
      </w:r>
      <w:r w:rsidRPr="00722811">
        <w:rPr>
          <w:rStyle w:val="StyleUnderline"/>
          <w:rFonts w:cs="Calibri"/>
        </w:rPr>
        <w:t>?</w:t>
      </w:r>
      <w:r w:rsidRPr="00722811">
        <w:rPr>
          <w:rFonts w:cs="Calibri"/>
          <w:sz w:val="16"/>
        </w:rPr>
        <w:t xml:space="preserve"> </w:t>
      </w:r>
      <w:r w:rsidRPr="00722811">
        <w:rPr>
          <w:rStyle w:val="StyleUnderline"/>
          <w:rFonts w:cs="Calibri"/>
          <w:highlight w:val="yellow"/>
        </w:rPr>
        <w:t xml:space="preserve">How do we </w:t>
      </w:r>
      <w:r w:rsidRPr="00722811">
        <w:rPr>
          <w:rStyle w:val="Emphasis"/>
          <w:rFonts w:cs="Calibri"/>
          <w:highlight w:val="yellow"/>
        </w:rPr>
        <w:t>care for a life that isn’t recognized as a life worth living</w:t>
      </w:r>
      <w:r w:rsidRPr="00722811">
        <w:rPr>
          <w:rStyle w:val="StyleUnderline"/>
          <w:rFonts w:cs="Calibri"/>
        </w:rPr>
        <w:t xml:space="preserve">, or a life that is foreclosed </w:t>
      </w:r>
      <w:r w:rsidRPr="00694B81">
        <w:rPr>
          <w:rStyle w:val="StyleUnderline"/>
          <w:rFonts w:cs="Calibri"/>
        </w:rPr>
        <w:t>statistically?</w:t>
      </w:r>
      <w:r w:rsidRPr="00694B81">
        <w:rPr>
          <w:rFonts w:cs="Calibri"/>
          <w:sz w:val="16"/>
        </w:rPr>
        <w:t xml:space="preserve"> </w:t>
      </w:r>
      <w:r w:rsidRPr="00694B81">
        <w:rPr>
          <w:rStyle w:val="StyleUnderline"/>
          <w:rFonts w:cs="Calibri"/>
          <w:sz w:val="24"/>
        </w:rPr>
        <w:t>How does</w:t>
      </w:r>
      <w:r w:rsidRPr="00694B81">
        <w:rPr>
          <w:rFonts w:cs="Calibri"/>
          <w:sz w:val="16"/>
        </w:rPr>
        <w:t xml:space="preserve"> a </w:t>
      </w:r>
      <w:r w:rsidRPr="00694B81">
        <w:rPr>
          <w:rStyle w:val="StyleUnderline"/>
          <w:rFonts w:cs="Calibri"/>
          <w:sz w:val="24"/>
        </w:rPr>
        <w:t>contemporary</w:t>
      </w:r>
      <w:r w:rsidRPr="00694B81">
        <w:rPr>
          <w:rFonts w:cs="Calibri"/>
          <w:sz w:val="16"/>
        </w:rPr>
        <w:t xml:space="preserve"> ethics of </w:t>
      </w:r>
      <w:r w:rsidRPr="00694B81">
        <w:rPr>
          <w:rStyle w:val="StyleUnderline"/>
          <w:rFonts w:cs="Calibri"/>
          <w:sz w:val="24"/>
        </w:rPr>
        <w:t xml:space="preserve">care stand in relation to historical forms of care, such as </w:t>
      </w:r>
      <w:r w:rsidRPr="00694B81">
        <w:rPr>
          <w:rStyle w:val="Emphasis"/>
          <w:rFonts w:cs="Calibri"/>
          <w:sz w:val="24"/>
        </w:rPr>
        <w:t>‘colonial care’</w:t>
      </w:r>
      <w:r w:rsidRPr="00694B81">
        <w:rPr>
          <w:rStyle w:val="StyleUnderline"/>
          <w:rFonts w:cs="Calibri"/>
          <w:sz w:val="24"/>
        </w:rPr>
        <w:t xml:space="preserve"> or </w:t>
      </w:r>
      <w:r w:rsidRPr="00694B81">
        <w:rPr>
          <w:rStyle w:val="Emphasis"/>
          <w:rFonts w:cs="Calibri"/>
          <w:sz w:val="24"/>
        </w:rPr>
        <w:t>the ‘care’ extended to the enslaved?</w:t>
      </w:r>
      <w:r w:rsidRPr="00722811">
        <w:rPr>
          <w:rFonts w:cs="Calibri"/>
          <w:sz w:val="16"/>
        </w:rPr>
        <w:t xml:space="preserve"> </w:t>
      </w:r>
      <w:r w:rsidRPr="00722811">
        <w:rPr>
          <w:rStyle w:val="Emphasis"/>
          <w:rFonts w:cs="Calibri"/>
          <w:sz w:val="24"/>
          <w:highlight w:val="yellow"/>
        </w:rPr>
        <w:t>Is it ethical to be Human when “legacies of colonialism and slavery delimit black people as nonhuman”</w:t>
      </w:r>
      <w:r w:rsidRPr="00722811">
        <w:rPr>
          <w:rStyle w:val="Emphasis"/>
          <w:rFonts w:cs="Calibri"/>
          <w:sz w:val="24"/>
        </w:rPr>
        <w:t xml:space="preserve"> and leave us </w:t>
      </w:r>
      <w:r w:rsidRPr="00722811">
        <w:rPr>
          <w:rStyle w:val="Emphasis"/>
          <w:rFonts w:cs="Calibri"/>
          <w:sz w:val="24"/>
          <w:highlight w:val="yellow"/>
        </w:rPr>
        <w:t>open to gratuitous violence?</w:t>
      </w:r>
    </w:p>
    <w:p w14:paraId="0BE06849" w14:textId="77777777" w:rsidR="0031047E" w:rsidRPr="00722811" w:rsidRDefault="0031047E" w:rsidP="0031047E">
      <w:pPr>
        <w:rPr>
          <w:rFonts w:cs="Calibri"/>
          <w:sz w:val="16"/>
        </w:rPr>
      </w:pPr>
      <w:r w:rsidRPr="00722811">
        <w:rPr>
          <w:rFonts w:cs="Calibri"/>
          <w:sz w:val="16"/>
        </w:rPr>
        <w:t xml:space="preserve">Let’s consider another way in which ‘care’ has been articulated. In 2011, </w:t>
      </w:r>
      <w:proofErr w:type="gramStart"/>
      <w:r w:rsidRPr="00722811">
        <w:rPr>
          <w:rFonts w:cs="Calibri"/>
          <w:sz w:val="16"/>
        </w:rPr>
        <w:t>professor</w:t>
      </w:r>
      <w:proofErr w:type="gramEnd"/>
      <w:r w:rsidRPr="00722811">
        <w:rPr>
          <w:rFonts w:cs="Calibri"/>
          <w:sz w:val="16"/>
        </w:rPr>
        <w:t xml:space="preserve"> Henk den </w:t>
      </w:r>
      <w:proofErr w:type="spellStart"/>
      <w:r w:rsidRPr="00722811">
        <w:rPr>
          <w:rFonts w:cs="Calibri"/>
          <w:sz w:val="16"/>
        </w:rPr>
        <w:t>Heijer</w:t>
      </w:r>
      <w:proofErr w:type="spellEnd"/>
      <w:r w:rsidRPr="00722811">
        <w:rPr>
          <w:rFonts w:cs="Calibri"/>
          <w:sz w:val="16"/>
        </w:rPr>
        <w:t>, a historian, drew, ‘after extensive archival research’, the conclusion that “[</w:t>
      </w:r>
      <w:proofErr w:type="spellStart"/>
      <w:r w:rsidRPr="00722811">
        <w:rPr>
          <w:rFonts w:cs="Calibri"/>
          <w:sz w:val="16"/>
        </w:rPr>
        <w:t>i</w:t>
      </w:r>
      <w:proofErr w:type="spellEnd"/>
      <w:r w:rsidRPr="00722811">
        <w:rPr>
          <w:rFonts w:cs="Calibri"/>
          <w:sz w:val="16"/>
        </w:rPr>
        <w:t>]t was logical from a commercial point of view to treat slaves well.” He states,</w:t>
      </w:r>
    </w:p>
    <w:p w14:paraId="3B0D676D" w14:textId="77777777" w:rsidR="0031047E" w:rsidRPr="00722811" w:rsidRDefault="0031047E" w:rsidP="0031047E">
      <w:pPr>
        <w:ind w:left="720"/>
        <w:rPr>
          <w:rFonts w:cs="Calibri"/>
          <w:sz w:val="16"/>
        </w:rPr>
      </w:pPr>
      <w:r w:rsidRPr="00722811">
        <w:rPr>
          <w:rFonts w:cs="Calibri"/>
          <w:sz w:val="16"/>
        </w:rPr>
        <w:t xml:space="preserve">“They </w:t>
      </w:r>
      <w:proofErr w:type="gramStart"/>
      <w:r w:rsidRPr="00722811">
        <w:rPr>
          <w:rFonts w:cs="Calibri"/>
          <w:sz w:val="16"/>
        </w:rPr>
        <w:t>were considered to be</w:t>
      </w:r>
      <w:proofErr w:type="gramEnd"/>
      <w:r w:rsidRPr="00722811">
        <w:rPr>
          <w:rFonts w:cs="Calibri"/>
          <w:sz w:val="16"/>
        </w:rPr>
        <w:t xml:space="preserve"> valuable. A good trader tried to get his slaves to the other side of the ocean in good condition to sell for a good price. Slavery is still morally objectionable, but that does not mean they were abused.”</w:t>
      </w:r>
    </w:p>
    <w:p w14:paraId="0C458F33" w14:textId="77777777" w:rsidR="0031047E" w:rsidRPr="00543322" w:rsidRDefault="0031047E" w:rsidP="0031047E">
      <w:pPr>
        <w:rPr>
          <w:rFonts w:cs="Calibri"/>
          <w:sz w:val="16"/>
        </w:rPr>
      </w:pPr>
      <w:r w:rsidRPr="00722811">
        <w:rPr>
          <w:rStyle w:val="StyleUnderline"/>
          <w:rFonts w:cs="Calibri"/>
        </w:rPr>
        <w:t xml:space="preserve">The fact that the West India Company had fixed ‘standards of care’ for enslaved Africans </w:t>
      </w:r>
      <w:r w:rsidRPr="00722811">
        <w:rPr>
          <w:rStyle w:val="Emphasis"/>
          <w:rFonts w:cs="Calibri"/>
        </w:rPr>
        <w:t>did not and does not mitigate the conditions under which the enslaved were held</w:t>
      </w:r>
      <w:r w:rsidRPr="00722811">
        <w:rPr>
          <w:rFonts w:cs="Calibri"/>
          <w:sz w:val="16"/>
        </w:rPr>
        <w:t xml:space="preserve">. </w:t>
      </w:r>
      <w:r w:rsidRPr="00722811">
        <w:rPr>
          <w:rStyle w:val="StyleUnderline"/>
          <w:rFonts w:cs="Calibri"/>
        </w:rPr>
        <w:t xml:space="preserve">Whatever exercise of ‘care’ the </w:t>
      </w:r>
      <w:r w:rsidRPr="00543322">
        <w:rPr>
          <w:rStyle w:val="StyleUnderline"/>
          <w:rFonts w:cs="Calibri"/>
        </w:rPr>
        <w:t xml:space="preserve">enslaved received was </w:t>
      </w:r>
      <w:r w:rsidRPr="00543322">
        <w:rPr>
          <w:rStyle w:val="Emphasis"/>
          <w:rFonts w:cs="Calibri"/>
        </w:rPr>
        <w:t>synchronous with regimes of subjection</w:t>
      </w:r>
      <w:r w:rsidRPr="00543322">
        <w:rPr>
          <w:rFonts w:cs="Calibri"/>
          <w:sz w:val="16"/>
        </w:rPr>
        <w:t xml:space="preserve">. </w:t>
      </w:r>
      <w:r w:rsidRPr="00543322">
        <w:rPr>
          <w:rStyle w:val="StyleUnderline"/>
          <w:rFonts w:cs="Calibri"/>
        </w:rPr>
        <w:t xml:space="preserve">The question should be really </w:t>
      </w:r>
      <w:r w:rsidRPr="00543322">
        <w:rPr>
          <w:rStyle w:val="Emphasis"/>
          <w:rFonts w:cs="Calibri"/>
        </w:rPr>
        <w:t>what does ‘caring about’ do within the context of enslavement</w:t>
      </w:r>
      <w:r w:rsidRPr="00543322">
        <w:rPr>
          <w:rFonts w:cs="Calibri"/>
          <w:sz w:val="16"/>
        </w:rPr>
        <w:t xml:space="preserve">. </w:t>
      </w:r>
      <w:r w:rsidRPr="00543322">
        <w:rPr>
          <w:rStyle w:val="StyleUnderline"/>
          <w:rFonts w:cs="Calibri"/>
        </w:rPr>
        <w:t xml:space="preserve">Under a regime of terror, coercion and control became closely associated with </w:t>
      </w:r>
      <w:r w:rsidRPr="00543322">
        <w:rPr>
          <w:rStyle w:val="Emphasis"/>
          <w:rFonts w:cs="Calibri"/>
        </w:rPr>
        <w:t>a form of ‘care’ that was often inadequate, unreliable, and moreover deadly</w:t>
      </w:r>
      <w:r w:rsidRPr="00543322">
        <w:rPr>
          <w:rFonts w:cs="Calibri"/>
          <w:sz w:val="16"/>
        </w:rPr>
        <w:t xml:space="preserve">. </w:t>
      </w:r>
      <w:proofErr w:type="spellStart"/>
      <w:r w:rsidRPr="00543322">
        <w:rPr>
          <w:rFonts w:cs="Calibri"/>
          <w:sz w:val="16"/>
        </w:rPr>
        <w:t>Saidiya</w:t>
      </w:r>
      <w:proofErr w:type="spellEnd"/>
      <w:r w:rsidRPr="00543322">
        <w:rPr>
          <w:rFonts w:cs="Calibri"/>
          <w:sz w:val="16"/>
        </w:rPr>
        <w:t xml:space="preserve"> </w:t>
      </w:r>
      <w:r w:rsidRPr="00543322">
        <w:rPr>
          <w:rStyle w:val="StyleUnderline"/>
          <w:rFonts w:cs="Calibri"/>
        </w:rPr>
        <w:t xml:space="preserve">Hartman tells us that “the barbarism of slavery did not express itself singularly in the constitution of the slave as object </w:t>
      </w:r>
      <w:r w:rsidRPr="00543322">
        <w:rPr>
          <w:rStyle w:val="Emphasis"/>
          <w:rFonts w:cs="Calibri"/>
          <w:sz w:val="24"/>
        </w:rPr>
        <w:t>but also in the forms of subjectivity and circumscribed humanity imputed to the enslaved.”</w:t>
      </w:r>
      <w:r w:rsidRPr="00543322">
        <w:rPr>
          <w:rFonts w:cs="Calibri"/>
          <w:sz w:val="16"/>
        </w:rPr>
        <w:t xml:space="preserve"> Hartman further notes,</w:t>
      </w:r>
    </w:p>
    <w:p w14:paraId="63935FC2" w14:textId="77777777" w:rsidR="0031047E" w:rsidRPr="00722811" w:rsidRDefault="0031047E" w:rsidP="0031047E">
      <w:pPr>
        <w:ind w:left="720"/>
        <w:rPr>
          <w:rFonts w:cs="Calibri"/>
          <w:sz w:val="16"/>
        </w:rPr>
      </w:pPr>
      <w:r w:rsidRPr="00543322">
        <w:rPr>
          <w:rFonts w:cs="Calibri"/>
          <w:sz w:val="16"/>
        </w:rPr>
        <w:lastRenderedPageBreak/>
        <w:t>“</w:t>
      </w:r>
      <w:r w:rsidRPr="00543322">
        <w:rPr>
          <w:rStyle w:val="StyleUnderline"/>
          <w:rFonts w:cs="Calibri"/>
        </w:rPr>
        <w:t>Even when the entreaty made in the name of the public good acted minimally on the behalf of the enslaved, it did so</w:t>
      </w:r>
      <w:r w:rsidRPr="00543322">
        <w:rPr>
          <w:rFonts w:cs="Calibri"/>
          <w:sz w:val="16"/>
        </w:rPr>
        <w:t>, not</w:t>
      </w:r>
      <w:r w:rsidRPr="00722811">
        <w:rPr>
          <w:rFonts w:cs="Calibri"/>
          <w:sz w:val="16"/>
        </w:rPr>
        <w:t xml:space="preserve"> surprisingly, </w:t>
      </w:r>
      <w:r w:rsidRPr="00722811">
        <w:rPr>
          <w:rStyle w:val="StyleUnderline"/>
          <w:rFonts w:cs="Calibri"/>
        </w:rPr>
        <w:t xml:space="preserve">by granting these limited entitlements </w:t>
      </w:r>
      <w:r w:rsidRPr="00722811">
        <w:rPr>
          <w:rStyle w:val="Emphasis"/>
          <w:rFonts w:cs="Calibri"/>
        </w:rPr>
        <w:t>in a manner that ‘recognized’ black humanity in accordance with minimal standards of existence</w:t>
      </w:r>
      <w:r w:rsidRPr="00722811">
        <w:rPr>
          <w:rFonts w:cs="Calibri"/>
          <w:sz w:val="16"/>
        </w:rPr>
        <w:t xml:space="preserve">. </w:t>
      </w:r>
      <w:r w:rsidRPr="00722811">
        <w:rPr>
          <w:rStyle w:val="StyleUnderline"/>
          <w:rFonts w:cs="Calibri"/>
          <w:highlight w:val="yellow"/>
        </w:rPr>
        <w:t xml:space="preserve">This truncated construction of the slave as person </w:t>
      </w:r>
      <w:r w:rsidRPr="00722811">
        <w:rPr>
          <w:rStyle w:val="Emphasis"/>
          <w:rFonts w:cs="Calibri"/>
          <w:sz w:val="24"/>
          <w:highlight w:val="yellow"/>
        </w:rPr>
        <w:t>rather than lessening the constraints of chattel status enhanced them by making personhood coterminous with injury</w:t>
      </w:r>
      <w:r w:rsidRPr="00722811">
        <w:rPr>
          <w:rFonts w:cs="Calibri"/>
          <w:sz w:val="16"/>
        </w:rPr>
        <w:t>.”</w:t>
      </w:r>
    </w:p>
    <w:p w14:paraId="27CD7337" w14:textId="77777777" w:rsidR="0031047E" w:rsidRPr="00543322" w:rsidRDefault="0031047E" w:rsidP="0031047E">
      <w:pPr>
        <w:rPr>
          <w:rFonts w:cs="Calibri"/>
          <w:sz w:val="16"/>
        </w:rPr>
      </w:pPr>
      <w:r w:rsidRPr="00722811">
        <w:rPr>
          <w:rStyle w:val="StyleUnderline"/>
          <w:rFonts w:cs="Calibri"/>
          <w:highlight w:val="yellow"/>
        </w:rPr>
        <w:t>Laws</w:t>
      </w:r>
      <w:r w:rsidRPr="00722811">
        <w:rPr>
          <w:rStyle w:val="StyleUnderline"/>
          <w:rFonts w:cs="Calibri"/>
        </w:rPr>
        <w:t xml:space="preserve"> intended </w:t>
      </w:r>
      <w:r w:rsidRPr="00722811">
        <w:rPr>
          <w:rStyle w:val="StyleUnderline"/>
          <w:rFonts w:cs="Calibri"/>
          <w:highlight w:val="yellow"/>
        </w:rPr>
        <w:t xml:space="preserve">to ‘minimize’ cruelty “allowed masters to </w:t>
      </w:r>
      <w:r w:rsidRPr="00722811">
        <w:rPr>
          <w:rStyle w:val="Emphasis"/>
          <w:rFonts w:cs="Calibri"/>
          <w:sz w:val="24"/>
          <w:highlight w:val="yellow"/>
        </w:rPr>
        <w:t>hide behind the law and ensured that their posture of care would remain a humane fiction.”</w:t>
      </w:r>
      <w:r w:rsidRPr="00722811">
        <w:rPr>
          <w:rFonts w:cs="Calibri"/>
          <w:sz w:val="16"/>
        </w:rPr>
        <w:t xml:space="preserve"> </w:t>
      </w:r>
      <w:r w:rsidRPr="00722811">
        <w:rPr>
          <w:rStyle w:val="StyleUnderline"/>
          <w:rFonts w:cs="Calibri"/>
          <w:sz w:val="24"/>
          <w:highlight w:val="yellow"/>
        </w:rPr>
        <w:t>The ‘care’</w:t>
      </w:r>
      <w:r w:rsidRPr="00722811">
        <w:rPr>
          <w:rStyle w:val="StyleUnderline"/>
          <w:rFonts w:cs="Calibri"/>
          <w:sz w:val="24"/>
        </w:rPr>
        <w:t xml:space="preserve"> that master-enslavers </w:t>
      </w:r>
      <w:r w:rsidRPr="00722811">
        <w:rPr>
          <w:rStyle w:val="StyleUnderline"/>
          <w:rFonts w:cs="Calibri"/>
          <w:sz w:val="24"/>
          <w:highlight w:val="yellow"/>
        </w:rPr>
        <w:t>extended</w:t>
      </w:r>
      <w:r w:rsidRPr="00722811">
        <w:rPr>
          <w:rStyle w:val="StyleUnderline"/>
          <w:rFonts w:cs="Calibri"/>
          <w:sz w:val="24"/>
        </w:rPr>
        <w:t xml:space="preserve"> to the enslaved </w:t>
      </w:r>
      <w:r w:rsidRPr="00722811">
        <w:rPr>
          <w:rStyle w:val="Emphasis"/>
          <w:rFonts w:cs="Calibri"/>
          <w:sz w:val="24"/>
          <w:highlight w:val="yellow"/>
        </w:rPr>
        <w:t>emphasizes and enhances the fungibility of Black life</w:t>
      </w:r>
      <w:r w:rsidRPr="00722811">
        <w:rPr>
          <w:rFonts w:cs="Calibri"/>
          <w:sz w:val="16"/>
        </w:rPr>
        <w:t xml:space="preserve">; such a form of ‘care’ is </w:t>
      </w:r>
      <w:r w:rsidRPr="00543322">
        <w:rPr>
          <w:rFonts w:cs="Calibri"/>
          <w:sz w:val="16"/>
        </w:rPr>
        <w:t>not unsimilar to the care one might extend to a car, or a book, that one values.</w:t>
      </w:r>
    </w:p>
    <w:p w14:paraId="0FC9C160" w14:textId="77777777" w:rsidR="0031047E" w:rsidRPr="00543322" w:rsidRDefault="0031047E" w:rsidP="0031047E">
      <w:pPr>
        <w:tabs>
          <w:tab w:val="left" w:pos="6750"/>
        </w:tabs>
        <w:rPr>
          <w:rFonts w:cs="Calibri"/>
          <w:sz w:val="16"/>
        </w:rPr>
      </w:pPr>
      <w:r w:rsidRPr="00543322">
        <w:rPr>
          <w:rFonts w:cs="Calibri"/>
          <w:sz w:val="16"/>
        </w:rPr>
        <w:t xml:space="preserve">Christina </w:t>
      </w:r>
      <w:r w:rsidRPr="00543322">
        <w:rPr>
          <w:rStyle w:val="StyleUnderline"/>
          <w:rFonts w:cs="Calibri"/>
        </w:rPr>
        <w:t xml:space="preserve">Sharpe’s theorization of ‘monstrous intimacies’ is instructive in helping “to think through the configurations of relations that arise out of domination and that continue to structure relations across race, sex, ethnicity, and nation,” and describe the </w:t>
      </w:r>
      <w:r w:rsidRPr="00543322">
        <w:rPr>
          <w:rStyle w:val="Emphasis"/>
          <w:rFonts w:cs="Calibri"/>
        </w:rPr>
        <w:t>relations of care that “</w:t>
      </w:r>
      <w:proofErr w:type="spellStart"/>
      <w:r w:rsidRPr="00543322">
        <w:rPr>
          <w:rStyle w:val="Emphasis"/>
          <w:rFonts w:cs="Calibri"/>
        </w:rPr>
        <w:t>intensif</w:t>
      </w:r>
      <w:proofErr w:type="spellEnd"/>
      <w:r w:rsidRPr="00543322">
        <w:rPr>
          <w:rStyle w:val="Emphasis"/>
          <w:rFonts w:cs="Calibri"/>
        </w:rPr>
        <w:t>[y] the brutal exercise of power upon the captive body.”</w:t>
      </w:r>
      <w:r w:rsidRPr="00543322">
        <w:rPr>
          <w:rFonts w:cs="Calibri"/>
          <w:sz w:val="16"/>
        </w:rPr>
        <w:t xml:space="preserve"> </w:t>
      </w:r>
      <w:r w:rsidRPr="00543322">
        <w:rPr>
          <w:rStyle w:val="StyleUnderline"/>
          <w:rFonts w:cs="Calibri"/>
        </w:rPr>
        <w:t xml:space="preserve">Sharpe defines monstrous intimacies as “a set of known and unknown </w:t>
      </w:r>
      <w:r w:rsidRPr="00543322">
        <w:rPr>
          <w:rStyle w:val="Emphasis"/>
          <w:rFonts w:cs="Calibri"/>
        </w:rPr>
        <w:t>performances and inhabited horrors, desires and positions produced, reproduced, circulated and transmitted</w:t>
      </w:r>
      <w:r w:rsidRPr="00543322">
        <w:rPr>
          <w:rStyle w:val="StyleUnderline"/>
          <w:rFonts w:cs="Calibri"/>
        </w:rPr>
        <w:t>, that are breathed in the air and often unacknowledged to be monstrous.”</w:t>
      </w:r>
    </w:p>
    <w:p w14:paraId="4A0C42C9" w14:textId="77777777" w:rsidR="0031047E" w:rsidRPr="00543322" w:rsidRDefault="0031047E" w:rsidP="0031047E">
      <w:pPr>
        <w:rPr>
          <w:rFonts w:cs="Calibri"/>
          <w:sz w:val="16"/>
        </w:rPr>
      </w:pPr>
      <w:r w:rsidRPr="00543322">
        <w:rPr>
          <w:rStyle w:val="StyleUnderline"/>
          <w:rFonts w:cs="Calibri"/>
        </w:rPr>
        <w:t>Practices of care within intimacies that are monstrous did not and do not</w:t>
      </w:r>
      <w:r w:rsidRPr="00543322">
        <w:rPr>
          <w:rFonts w:cs="Calibri"/>
          <w:sz w:val="16"/>
        </w:rPr>
        <w:t xml:space="preserve">, as Christina Sharpe tells us, </w:t>
      </w:r>
      <w:proofErr w:type="gramStart"/>
      <w:r w:rsidRPr="00543322">
        <w:rPr>
          <w:rFonts w:cs="Calibri"/>
          <w:sz w:val="16"/>
        </w:rPr>
        <w:t>“</w:t>
      </w:r>
      <w:r w:rsidRPr="00543322">
        <w:rPr>
          <w:rStyle w:val="StyleUnderline"/>
          <w:rFonts w:cs="Calibri"/>
        </w:rPr>
        <w:t>confirm</w:t>
      </w:r>
      <w:proofErr w:type="gramEnd"/>
      <w:r w:rsidRPr="00543322">
        <w:rPr>
          <w:rStyle w:val="StyleUnderline"/>
          <w:rFonts w:cs="Calibri"/>
        </w:rPr>
        <w:t xml:space="preserve"> or confer humanity on the black suffering body.”</w:t>
      </w:r>
      <w:r w:rsidRPr="00543322">
        <w:rPr>
          <w:rFonts w:cs="Calibri"/>
          <w:sz w:val="16"/>
        </w:rPr>
        <w:t xml:space="preserve"> Sharpe draws our attention to the fact that </w:t>
      </w:r>
      <w:r w:rsidRPr="00543322">
        <w:rPr>
          <w:rStyle w:val="Emphasis"/>
          <w:rFonts w:cs="Calibri"/>
          <w:sz w:val="24"/>
        </w:rPr>
        <w:t>anti-Black violence structures the intimacies that emerge between White anti-racist activists and Black people</w:t>
      </w:r>
      <w:r w:rsidRPr="00543322">
        <w:rPr>
          <w:rStyle w:val="StyleUnderline"/>
          <w:rFonts w:cs="Calibri"/>
        </w:rPr>
        <w:t>, who engage in a ‘collective’ struggle against racism</w:t>
      </w:r>
      <w:r w:rsidRPr="00543322">
        <w:rPr>
          <w:rFonts w:cs="Calibri"/>
          <w:sz w:val="16"/>
        </w:rPr>
        <w:t xml:space="preserve">. Her theorization helps us trace how </w:t>
      </w:r>
      <w:r w:rsidRPr="00543322">
        <w:rPr>
          <w:rStyle w:val="Emphasis"/>
          <w:rFonts w:cs="Calibri"/>
          <w:sz w:val="24"/>
        </w:rPr>
        <w:t>the Black body has been used to articulate White subjectivities and agency as coterminous with freedom</w:t>
      </w:r>
      <w:r w:rsidRPr="00543322">
        <w:rPr>
          <w:rFonts w:cs="Calibri"/>
          <w:sz w:val="16"/>
        </w:rPr>
        <w:t>.</w:t>
      </w:r>
    </w:p>
    <w:p w14:paraId="536AFABA" w14:textId="77777777" w:rsidR="0031047E" w:rsidRDefault="0031047E" w:rsidP="0031047E">
      <w:pPr>
        <w:rPr>
          <w:rStyle w:val="Emphasis"/>
          <w:rFonts w:cs="Calibri"/>
          <w:sz w:val="24"/>
        </w:rPr>
      </w:pPr>
      <w:r w:rsidRPr="00543322">
        <w:rPr>
          <w:rStyle w:val="StyleUnderline"/>
          <w:rFonts w:cs="Calibri"/>
        </w:rPr>
        <w:t xml:space="preserve">Thinking Black freedom demands </w:t>
      </w:r>
      <w:r w:rsidRPr="00543322">
        <w:rPr>
          <w:rStyle w:val="Emphasis"/>
          <w:rFonts w:cs="Calibri"/>
        </w:rPr>
        <w:t>a critical engagement with what ‘care’ might look like in a world in which Black life is valued</w:t>
      </w:r>
      <w:r w:rsidRPr="00543322">
        <w:rPr>
          <w:rFonts w:cs="Calibri"/>
          <w:sz w:val="16"/>
        </w:rPr>
        <w:t xml:space="preserve">. </w:t>
      </w:r>
      <w:r w:rsidRPr="00543322">
        <w:rPr>
          <w:rStyle w:val="StyleUnderline"/>
          <w:rFonts w:cs="Calibri"/>
          <w:sz w:val="24"/>
        </w:rPr>
        <w:t xml:space="preserve">To imagine </w:t>
      </w:r>
      <w:r w:rsidRPr="00543322">
        <w:rPr>
          <w:rStyle w:val="Emphasis"/>
          <w:rFonts w:cs="Calibri"/>
          <w:sz w:val="24"/>
        </w:rPr>
        <w:t>revolutionary practices of care</w:t>
      </w:r>
      <w:r w:rsidRPr="00543322">
        <w:rPr>
          <w:rStyle w:val="StyleUnderline"/>
          <w:rFonts w:cs="Calibri"/>
          <w:sz w:val="24"/>
        </w:rPr>
        <w:t xml:space="preserve"> that foster and ensure the flourishing of Black life means to </w:t>
      </w:r>
      <w:r w:rsidRPr="00543322">
        <w:rPr>
          <w:rStyle w:val="Emphasis"/>
          <w:rFonts w:cs="Calibri"/>
          <w:sz w:val="24"/>
        </w:rPr>
        <w:t>abandon, refuse, and destroy the ‘world’</w:t>
      </w:r>
      <w:r w:rsidRPr="00543322">
        <w:rPr>
          <w:rFonts w:cs="Calibri"/>
          <w:sz w:val="16"/>
        </w:rPr>
        <w:t xml:space="preserve">. </w:t>
      </w:r>
      <w:r w:rsidRPr="00543322">
        <w:rPr>
          <w:rStyle w:val="StyleUnderline"/>
          <w:rFonts w:cs="Calibri"/>
        </w:rPr>
        <w:t xml:space="preserve">Could we imagine practices of care that </w:t>
      </w:r>
      <w:r w:rsidRPr="00543322">
        <w:rPr>
          <w:rStyle w:val="Emphasis"/>
          <w:rFonts w:cs="Calibri"/>
        </w:rPr>
        <w:t xml:space="preserve">do not </w:t>
      </w:r>
      <w:proofErr w:type="spellStart"/>
      <w:r w:rsidRPr="00543322">
        <w:rPr>
          <w:rStyle w:val="Emphasis"/>
          <w:rFonts w:cs="Calibri"/>
        </w:rPr>
        <w:t>centre</w:t>
      </w:r>
      <w:proofErr w:type="spellEnd"/>
      <w:r w:rsidRPr="00543322">
        <w:rPr>
          <w:rStyle w:val="Emphasis"/>
          <w:rFonts w:cs="Calibri"/>
        </w:rPr>
        <w:t xml:space="preserve"> on repair</w:t>
      </w:r>
      <w:r w:rsidRPr="00543322">
        <w:rPr>
          <w:rStyle w:val="StyleUnderline"/>
          <w:rFonts w:cs="Calibri"/>
        </w:rPr>
        <w:t xml:space="preserve">, but on </w:t>
      </w:r>
      <w:r w:rsidRPr="00543322">
        <w:rPr>
          <w:rStyle w:val="Emphasis"/>
          <w:rFonts w:cs="Calibri"/>
        </w:rPr>
        <w:t>initiating “an epistemological break with the hegemoni</w:t>
      </w:r>
      <w:r w:rsidRPr="00722811">
        <w:rPr>
          <w:rStyle w:val="Emphasis"/>
          <w:rFonts w:cs="Calibri"/>
        </w:rPr>
        <w:t xml:space="preserve">c </w:t>
      </w:r>
      <w:r w:rsidRPr="00722811">
        <w:rPr>
          <w:rStyle w:val="Emphasis"/>
          <w:rFonts w:cs="Calibri"/>
          <w:highlight w:val="yellow"/>
        </w:rPr>
        <w:t>common sense of</w:t>
      </w:r>
      <w:r w:rsidRPr="00722811">
        <w:rPr>
          <w:rStyle w:val="Emphasis"/>
          <w:rFonts w:cs="Calibri"/>
        </w:rPr>
        <w:t xml:space="preserve"> both </w:t>
      </w:r>
      <w:r w:rsidRPr="00722811">
        <w:rPr>
          <w:rStyle w:val="Emphasis"/>
          <w:rFonts w:cs="Calibri"/>
          <w:highlight w:val="yellow"/>
        </w:rPr>
        <w:t xml:space="preserve">civil society </w:t>
      </w:r>
      <w:r w:rsidRPr="00543322">
        <w:rPr>
          <w:rStyle w:val="Emphasis"/>
          <w:rFonts w:cs="Calibri"/>
        </w:rPr>
        <w:t>and the left</w:t>
      </w:r>
      <w:r w:rsidRPr="00722811">
        <w:rPr>
          <w:rStyle w:val="Emphasis"/>
          <w:rFonts w:cs="Calibri"/>
        </w:rPr>
        <w:t>”?</w:t>
      </w:r>
      <w:r w:rsidRPr="00722811">
        <w:rPr>
          <w:rFonts w:cs="Calibri"/>
          <w:sz w:val="16"/>
        </w:rPr>
        <w:t xml:space="preserve"> What Sylvia Wynter teaches us is that </w:t>
      </w:r>
      <w:r w:rsidRPr="00722811">
        <w:rPr>
          <w:rStyle w:val="Emphasis"/>
          <w:rFonts w:cs="Calibri"/>
          <w:sz w:val="24"/>
        </w:rPr>
        <w:t xml:space="preserve">any such politics of care </w:t>
      </w:r>
      <w:r w:rsidRPr="00722811">
        <w:rPr>
          <w:rStyle w:val="Emphasis"/>
          <w:rFonts w:cs="Calibri"/>
          <w:sz w:val="24"/>
          <w:highlight w:val="yellow"/>
        </w:rPr>
        <w:t>must begin with a critique of the Human</w:t>
      </w:r>
      <w:r w:rsidRPr="00722811">
        <w:rPr>
          <w:rStyle w:val="StyleUnderline"/>
          <w:rFonts w:cs="Calibri"/>
          <w:highlight w:val="yellow"/>
        </w:rPr>
        <w:t>, since the</w:t>
      </w:r>
      <w:r w:rsidRPr="00722811">
        <w:rPr>
          <w:rStyle w:val="StyleUnderline"/>
          <w:rFonts w:cs="Calibri"/>
        </w:rPr>
        <w:t xml:space="preserve"> category </w:t>
      </w:r>
      <w:r w:rsidRPr="00722811">
        <w:rPr>
          <w:rStyle w:val="StyleUnderline"/>
          <w:rFonts w:cs="Calibri"/>
          <w:highlight w:val="yellow"/>
        </w:rPr>
        <w:t xml:space="preserve">‘Human’ has been </w:t>
      </w:r>
      <w:r w:rsidRPr="00722811">
        <w:rPr>
          <w:rStyle w:val="Emphasis"/>
          <w:rFonts w:cs="Calibri"/>
          <w:highlight w:val="yellow"/>
        </w:rPr>
        <w:t>defined in contradistinction to Black life</w:t>
      </w:r>
      <w:r w:rsidRPr="00722811">
        <w:rPr>
          <w:rFonts w:cs="Calibri"/>
          <w:sz w:val="16"/>
        </w:rPr>
        <w:t xml:space="preserve">. </w:t>
      </w:r>
      <w:r w:rsidRPr="00722811">
        <w:rPr>
          <w:rStyle w:val="StyleUnderline"/>
          <w:rFonts w:cs="Calibri"/>
          <w:sz w:val="24"/>
        </w:rPr>
        <w:t xml:space="preserve">An ethics of </w:t>
      </w:r>
      <w:r w:rsidRPr="00722811">
        <w:rPr>
          <w:rStyle w:val="StyleUnderline"/>
          <w:rFonts w:cs="Calibri"/>
          <w:sz w:val="24"/>
          <w:highlight w:val="yellow"/>
        </w:rPr>
        <w:t xml:space="preserve">care that seek to repair civil society </w:t>
      </w:r>
      <w:r w:rsidRPr="00722811">
        <w:rPr>
          <w:rStyle w:val="Emphasis"/>
          <w:rFonts w:cs="Calibri"/>
          <w:sz w:val="24"/>
          <w:highlight w:val="yellow"/>
        </w:rPr>
        <w:t xml:space="preserve">without </w:t>
      </w:r>
      <w:proofErr w:type="gramStart"/>
      <w:r w:rsidRPr="00722811">
        <w:rPr>
          <w:rStyle w:val="Emphasis"/>
          <w:rFonts w:cs="Calibri"/>
          <w:sz w:val="24"/>
          <w:highlight w:val="yellow"/>
        </w:rPr>
        <w:t>taking into account</w:t>
      </w:r>
      <w:proofErr w:type="gramEnd"/>
      <w:r w:rsidRPr="00722811">
        <w:rPr>
          <w:rStyle w:val="Emphasis"/>
          <w:rFonts w:cs="Calibri"/>
          <w:sz w:val="24"/>
          <w:highlight w:val="yellow"/>
        </w:rPr>
        <w:t xml:space="preserve"> “how the category of ‘human’ itself remains fundamentally unethical</w:t>
      </w:r>
      <w:r w:rsidRPr="00722811">
        <w:rPr>
          <w:rStyle w:val="StyleUnderline"/>
          <w:rFonts w:cs="Calibri"/>
          <w:sz w:val="24"/>
        </w:rPr>
        <w:t xml:space="preserve"> with respect to black people” </w:t>
      </w:r>
      <w:r w:rsidRPr="00722811">
        <w:rPr>
          <w:rStyle w:val="StyleUnderline"/>
          <w:rFonts w:cs="Calibri"/>
          <w:sz w:val="24"/>
          <w:highlight w:val="yellow"/>
        </w:rPr>
        <w:t xml:space="preserve">only </w:t>
      </w:r>
      <w:r w:rsidRPr="00722811">
        <w:rPr>
          <w:rStyle w:val="Emphasis"/>
          <w:rFonts w:cs="Calibri"/>
          <w:sz w:val="24"/>
          <w:highlight w:val="yellow"/>
        </w:rPr>
        <w:t xml:space="preserve">extends that </w:t>
      </w:r>
      <w:proofErr w:type="spellStart"/>
      <w:r w:rsidRPr="00722811">
        <w:rPr>
          <w:rStyle w:val="Emphasis"/>
          <w:rFonts w:cs="Calibri"/>
          <w:sz w:val="24"/>
          <w:highlight w:val="yellow"/>
        </w:rPr>
        <w:t>originary</w:t>
      </w:r>
      <w:proofErr w:type="spellEnd"/>
      <w:r w:rsidRPr="00722811">
        <w:rPr>
          <w:rStyle w:val="Emphasis"/>
          <w:rFonts w:cs="Calibri"/>
          <w:sz w:val="24"/>
          <w:highlight w:val="yellow"/>
        </w:rPr>
        <w:t xml:space="preserve"> violence against Black lives and allows it to be rewritten as ‘care’.</w:t>
      </w:r>
    </w:p>
    <w:p w14:paraId="4A218604" w14:textId="77777777" w:rsidR="0031047E" w:rsidRDefault="0031047E" w:rsidP="0031047E">
      <w:pPr>
        <w:rPr>
          <w:sz w:val="16"/>
        </w:rPr>
      </w:pPr>
    </w:p>
    <w:p w14:paraId="031F1622" w14:textId="77777777" w:rsidR="0031047E" w:rsidRPr="00722811" w:rsidRDefault="0031047E" w:rsidP="0031047E">
      <w:pPr>
        <w:pStyle w:val="Heading4"/>
        <w:rPr>
          <w:rFonts w:cs="Calibri"/>
        </w:rPr>
      </w:pPr>
      <w:r w:rsidRPr="00722811">
        <w:rPr>
          <w:rFonts w:cs="Calibri"/>
        </w:rPr>
        <w:t>Debate is structured by an arch of redemption built around the axis of black subjugation – the 1AC’s response t</w:t>
      </w:r>
      <w:r>
        <w:rPr>
          <w:rFonts w:cs="Calibri"/>
        </w:rPr>
        <w:t xml:space="preserve">o the resolution via empathetical </w:t>
      </w:r>
      <w:r w:rsidRPr="00722811">
        <w:rPr>
          <w:rFonts w:cs="Calibri"/>
        </w:rPr>
        <w:t>question</w:t>
      </w:r>
      <w:r>
        <w:rPr>
          <w:rFonts w:cs="Calibri"/>
        </w:rPr>
        <w:t xml:space="preserve">s </w:t>
      </w:r>
      <w:r w:rsidRPr="00722811">
        <w:rPr>
          <w:rFonts w:cs="Calibri"/>
        </w:rPr>
        <w:t xml:space="preserve">prefigures the argumentative protocols that crowd out a grammar of suffering that can speak to the violence that repetitiously destroys black being – </w:t>
      </w:r>
      <w:r>
        <w:rPr>
          <w:rFonts w:cs="Calibri"/>
        </w:rPr>
        <w:t>thus, the ROB is to vote for the best theoretical lexicon for understanding Black suffering.</w:t>
      </w:r>
    </w:p>
    <w:p w14:paraId="5AA0BF30" w14:textId="77777777" w:rsidR="0031047E" w:rsidRPr="00722811" w:rsidRDefault="0031047E" w:rsidP="0031047E">
      <w:pPr>
        <w:rPr>
          <w:rFonts w:cs="Calibri"/>
        </w:rPr>
      </w:pPr>
      <w:proofErr w:type="spellStart"/>
      <w:r w:rsidRPr="00722811">
        <w:rPr>
          <w:rStyle w:val="Style13ptBold"/>
          <w:rFonts w:cs="Calibri"/>
        </w:rPr>
        <w:t>Wilderson</w:t>
      </w:r>
      <w:proofErr w:type="spellEnd"/>
      <w:r w:rsidRPr="00722811">
        <w:rPr>
          <w:rStyle w:val="Style13ptBold"/>
          <w:rFonts w:cs="Calibri"/>
        </w:rPr>
        <w:t xml:space="preserve"> ‘16</w:t>
      </w:r>
      <w:r w:rsidRPr="00722811">
        <w:rPr>
          <w:rFonts w:cs="Calibri"/>
        </w:rPr>
        <w:t xml:space="preserve"> </w:t>
      </w:r>
      <w:r w:rsidRPr="00722811">
        <w:rPr>
          <w:rFonts w:cs="Calibri"/>
          <w:b/>
        </w:rPr>
        <w:t xml:space="preserve">– </w:t>
      </w:r>
      <w:r w:rsidRPr="003C45F7">
        <w:rPr>
          <w:rStyle w:val="Style13ptBold"/>
          <w:rFonts w:cs="Calibri"/>
          <w:bCs/>
          <w:sz w:val="24"/>
        </w:rPr>
        <w:t xml:space="preserve">Prof of Drama and African American Studies @ UC Irvine (Frank B. III, “HSI Podcast 52,” February 25, 2016, Accessed </w:t>
      </w:r>
      <w:proofErr w:type="gramStart"/>
      <w:r w:rsidRPr="003C45F7">
        <w:rPr>
          <w:rStyle w:val="Style13ptBold"/>
          <w:rFonts w:cs="Calibri"/>
          <w:bCs/>
          <w:sz w:val="24"/>
        </w:rPr>
        <w:t>From</w:t>
      </w:r>
      <w:proofErr w:type="gramEnd"/>
      <w:r w:rsidRPr="003C45F7">
        <w:rPr>
          <w:rStyle w:val="Style13ptBold"/>
          <w:rFonts w:cs="Calibri"/>
          <w:bCs/>
          <w:sz w:val="24"/>
        </w:rPr>
        <w:t>:</w:t>
      </w:r>
      <w:r w:rsidRPr="00722811">
        <w:rPr>
          <w:rStyle w:val="Style13ptBold"/>
          <w:rFonts w:cs="Calibri"/>
          <w:sz w:val="24"/>
        </w:rPr>
        <w:t xml:space="preserve"> </w:t>
      </w:r>
      <w:hyperlink r:id="rId7" w:history="1">
        <w:r w:rsidRPr="00722811">
          <w:rPr>
            <w:rStyle w:val="Hyperlink"/>
            <w:rFonts w:cs="Calibri"/>
          </w:rPr>
          <w:t>http://www.podcastgarden.com/episode/hsi-podcast-52_71843</w:t>
        </w:r>
      </w:hyperlink>
      <w:r w:rsidRPr="00722811">
        <w:rPr>
          <w:rFonts w:cs="Calibri"/>
        </w:rPr>
        <w:t xml:space="preserve">, transcribed from audio 5:33-12:25, modified) | </w:t>
      </w:r>
      <w:proofErr w:type="spellStart"/>
      <w:r w:rsidRPr="00722811">
        <w:rPr>
          <w:rFonts w:cs="Calibri"/>
        </w:rPr>
        <w:t>Saurish</w:t>
      </w:r>
      <w:proofErr w:type="spellEnd"/>
    </w:p>
    <w:p w14:paraId="63D36E0D" w14:textId="77777777" w:rsidR="0031047E" w:rsidRPr="00722811" w:rsidRDefault="0031047E" w:rsidP="0031047E">
      <w:pPr>
        <w:rPr>
          <w:rFonts w:cs="Calibri"/>
          <w:sz w:val="16"/>
        </w:rPr>
      </w:pPr>
      <w:r w:rsidRPr="00722811">
        <w:rPr>
          <w:rFonts w:cs="Calibri"/>
          <w:sz w:val="16"/>
        </w:rPr>
        <w:lastRenderedPageBreak/>
        <w:t xml:space="preserve">But here’s why I would say that the things can’t be reconciled and why I’m fascinated with the way </w:t>
      </w:r>
      <w:r w:rsidRPr="00722811">
        <w:rPr>
          <w:rFonts w:cs="Calibri"/>
          <w:sz w:val="16"/>
          <w:u w:val="single"/>
        </w:rPr>
        <w:t>high school</w:t>
      </w:r>
      <w:r w:rsidRPr="00722811">
        <w:rPr>
          <w:rFonts w:cs="Calibri"/>
          <w:sz w:val="16"/>
        </w:rPr>
        <w:t xml:space="preserve"> and college debaters are using it. I think it was—I don’t know what sociologist—Max Weber (you know, I quote all sorts of people except right out fascists)—I believe he said that </w:t>
      </w:r>
      <w:r w:rsidRPr="00722811">
        <w:rPr>
          <w:rStyle w:val="Emphasis"/>
          <w:rFonts w:cs="Calibri"/>
          <w:highlight w:val="green"/>
        </w:rPr>
        <w:t>the power to pose the question is the greatest power of all</w:t>
      </w:r>
      <w:r w:rsidRPr="00722811">
        <w:rPr>
          <w:rFonts w:cs="Calibri"/>
        </w:rPr>
        <w:t xml:space="preserve">. </w:t>
      </w:r>
      <w:r w:rsidRPr="00722811">
        <w:rPr>
          <w:rStyle w:val="StyleUnderline"/>
          <w:rFonts w:cs="Calibri"/>
        </w:rPr>
        <w:t xml:space="preserve">And the way that the question is posed </w:t>
      </w:r>
      <w:r w:rsidRPr="00722811">
        <w:rPr>
          <w:rStyle w:val="Emphasis"/>
          <w:rFonts w:cs="Calibri"/>
          <w:highlight w:val="green"/>
        </w:rPr>
        <w:t>in the world of debate</w:t>
      </w:r>
      <w:r w:rsidRPr="00722811">
        <w:rPr>
          <w:rFonts w:cs="Calibri"/>
          <w:sz w:val="16"/>
        </w:rPr>
        <w:t xml:space="preserve"> in January—</w:t>
      </w:r>
      <w:r w:rsidRPr="00722811">
        <w:rPr>
          <w:rStyle w:val="StyleUnderline"/>
          <w:rFonts w:cs="Calibri"/>
        </w:rPr>
        <w:t>the question that carries one through the entire twelve months</w:t>
      </w:r>
      <w:r w:rsidRPr="00722811">
        <w:rPr>
          <w:rFonts w:cs="Calibri"/>
          <w:sz w:val="16"/>
        </w:rPr>
        <w:t xml:space="preserve">—is posed in a way that </w:t>
      </w:r>
      <w:r w:rsidRPr="00722811">
        <w:rPr>
          <w:rStyle w:val="StyleUnderline"/>
          <w:rFonts w:cs="Calibri"/>
        </w:rPr>
        <w:t xml:space="preserve">cannot be reconciled with the basic lens of interpretation of </w:t>
      </w:r>
      <w:proofErr w:type="spellStart"/>
      <w:r w:rsidRPr="00722811">
        <w:rPr>
          <w:rStyle w:val="StyleUnderline"/>
          <w:rFonts w:cs="Calibri"/>
        </w:rPr>
        <w:t>Afropessimism</w:t>
      </w:r>
      <w:proofErr w:type="spellEnd"/>
      <w:r w:rsidRPr="00722811">
        <w:rPr>
          <w:rFonts w:cs="Calibri"/>
          <w:b/>
          <w:sz w:val="16"/>
        </w:rPr>
        <w:t xml:space="preserve">. </w:t>
      </w:r>
      <w:r w:rsidRPr="00722811">
        <w:rPr>
          <w:rStyle w:val="StyleUnderline"/>
          <w:rFonts w:cs="Calibri"/>
          <w:highlight w:val="green"/>
        </w:rPr>
        <w:t>The question is always posed on</w:t>
      </w:r>
      <w:r w:rsidRPr="00722811">
        <w:rPr>
          <w:rFonts w:cs="Calibri"/>
          <w:sz w:val="16"/>
        </w:rPr>
        <w:t xml:space="preserve"> what I </w:t>
      </w:r>
      <w:proofErr w:type="gramStart"/>
      <w:r w:rsidRPr="00722811">
        <w:rPr>
          <w:rFonts w:cs="Calibri"/>
          <w:sz w:val="16"/>
        </w:rPr>
        <w:t>call</w:t>
      </w:r>
      <w:proofErr w:type="gramEnd"/>
      <w:r w:rsidRPr="00722811">
        <w:rPr>
          <w:rFonts w:cs="Calibri"/>
          <w:sz w:val="16"/>
        </w:rPr>
        <w:t xml:space="preserve"> and others call </w:t>
      </w:r>
      <w:r w:rsidRPr="00722811">
        <w:rPr>
          <w:rStyle w:val="Emphasis"/>
          <w:rFonts w:cs="Calibri"/>
          <w:highlight w:val="green"/>
        </w:rPr>
        <w:t>an arch of redemption</w:t>
      </w:r>
      <w:r w:rsidRPr="00722811">
        <w:rPr>
          <w:rFonts w:cs="Calibri"/>
          <w:sz w:val="16"/>
        </w:rPr>
        <w:t xml:space="preserve">. In other words, </w:t>
      </w:r>
      <w:r w:rsidRPr="00722811">
        <w:rPr>
          <w:rStyle w:val="StyleUnderline"/>
          <w:rFonts w:cs="Calibri"/>
        </w:rPr>
        <w:t>the question assumes an instance of plenitude, say, the free association and</w:t>
      </w:r>
      <w:r w:rsidRPr="00722811">
        <w:rPr>
          <w:rFonts w:cs="Calibri"/>
          <w:sz w:val="16"/>
        </w:rPr>
        <w:t xml:space="preserve"> the free assembly—</w:t>
      </w:r>
      <w:r w:rsidRPr="00722811">
        <w:rPr>
          <w:rStyle w:val="StyleUnderline"/>
          <w:rFonts w:cs="Calibri"/>
        </w:rPr>
        <w:t>the right to free assembly</w:t>
      </w:r>
      <w:r w:rsidRPr="00722811">
        <w:rPr>
          <w:rFonts w:cs="Calibri"/>
          <w:sz w:val="16"/>
        </w:rPr>
        <w:t>—</w:t>
      </w:r>
      <w:r w:rsidRPr="00722811">
        <w:rPr>
          <w:rStyle w:val="StyleUnderline"/>
          <w:rFonts w:cs="Calibri"/>
        </w:rPr>
        <w:t>of citizens, and then it moves from that assumption to a rupture</w:t>
      </w:r>
      <w:r w:rsidRPr="00722811">
        <w:rPr>
          <w:rFonts w:cs="Calibri"/>
          <w:sz w:val="16"/>
        </w:rPr>
        <w:t xml:space="preserve">. </w:t>
      </w:r>
      <w:proofErr w:type="gramStart"/>
      <w:r w:rsidRPr="00722811">
        <w:rPr>
          <w:rFonts w:cs="Calibri"/>
          <w:sz w:val="16"/>
        </w:rPr>
        <w:t>So</w:t>
      </w:r>
      <w:proofErr w:type="gramEnd"/>
      <w:r w:rsidRPr="00722811">
        <w:rPr>
          <w:rFonts w:cs="Calibri"/>
          <w:sz w:val="16"/>
        </w:rPr>
        <w:t xml:space="preserve"> </w:t>
      </w:r>
      <w:r w:rsidRPr="00722811">
        <w:rPr>
          <w:rStyle w:val="StyleUnderline"/>
          <w:rFonts w:cs="Calibri"/>
        </w:rPr>
        <w:t>it moves from equilibrium to disequilibrium</w:t>
      </w:r>
      <w:r w:rsidRPr="00722811">
        <w:rPr>
          <w:rFonts w:cs="Calibri"/>
          <w:sz w:val="16"/>
        </w:rPr>
        <w:t xml:space="preserve">, which is to say the manifestation of the surveillance state. And </w:t>
      </w:r>
      <w:proofErr w:type="gramStart"/>
      <w:r w:rsidRPr="00722811">
        <w:rPr>
          <w:rFonts w:cs="Calibri"/>
          <w:sz w:val="16"/>
        </w:rPr>
        <w:t>so</w:t>
      </w:r>
      <w:proofErr w:type="gramEnd"/>
      <w:r w:rsidRPr="00722811">
        <w:rPr>
          <w:rFonts w:cs="Calibri"/>
          <w:sz w:val="16"/>
        </w:rPr>
        <w:t xml:space="preserve"> </w:t>
      </w:r>
      <w:r w:rsidRPr="00722811">
        <w:rPr>
          <w:rStyle w:val="StyleUnderline"/>
          <w:rFonts w:cs="Calibri"/>
        </w:rPr>
        <w:t>the third move in the tripartite arc of narrative is</w:t>
      </w:r>
      <w:r w:rsidRPr="00722811">
        <w:rPr>
          <w:rFonts w:cs="Calibri"/>
          <w:sz w:val="16"/>
        </w:rPr>
        <w:t xml:space="preserve">, of course, </w:t>
      </w:r>
      <w:r w:rsidRPr="00722811">
        <w:rPr>
          <w:rStyle w:val="StyleUnderline"/>
          <w:rFonts w:cs="Calibri"/>
        </w:rPr>
        <w:t xml:space="preserve">the move of redemption, </w:t>
      </w:r>
      <w:r w:rsidRPr="00722811">
        <w:rPr>
          <w:rStyle w:val="StyleUnderline"/>
          <w:rFonts w:cs="Calibri"/>
          <w:highlight w:val="green"/>
        </w:rPr>
        <w:t>which is</w:t>
      </w:r>
      <w:r w:rsidRPr="00722811">
        <w:rPr>
          <w:rStyle w:val="StyleUnderline"/>
          <w:rFonts w:cs="Calibri"/>
        </w:rPr>
        <w:t xml:space="preserve"> to say </w:t>
      </w:r>
      <w:r w:rsidRPr="00722811">
        <w:rPr>
          <w:rStyle w:val="StyleUnderline"/>
          <w:rFonts w:cs="Calibri"/>
          <w:highlight w:val="green"/>
        </w:rPr>
        <w:t>how</w:t>
      </w:r>
      <w:r w:rsidRPr="00722811">
        <w:rPr>
          <w:rStyle w:val="StyleUnderline"/>
          <w:rFonts w:cs="Calibri"/>
        </w:rPr>
        <w:t xml:space="preserve"> can </w:t>
      </w:r>
      <w:r w:rsidRPr="00722811">
        <w:rPr>
          <w:rStyle w:val="StyleUnderline"/>
          <w:rFonts w:cs="Calibri"/>
          <w:highlight w:val="green"/>
        </w:rPr>
        <w:t xml:space="preserve">the </w:t>
      </w:r>
      <w:r w:rsidRPr="00722811">
        <w:rPr>
          <w:rStyle w:val="StyleUnderline"/>
          <w:rFonts w:cs="Calibri"/>
          <w:bCs/>
          <w:highlight w:val="green"/>
        </w:rPr>
        <w:t>plenitude</w:t>
      </w:r>
      <w:r w:rsidRPr="00722811">
        <w:rPr>
          <w:rFonts w:cs="Calibri"/>
          <w:sz w:val="16"/>
        </w:rPr>
        <w:t>—</w:t>
      </w:r>
      <w:r w:rsidRPr="00722811">
        <w:rPr>
          <w:rStyle w:val="StyleUnderline"/>
          <w:rFonts w:cs="Calibri"/>
        </w:rPr>
        <w:t>whether it’s a historical materialist plenitude, a social formation having its rights and liberties disrupted</w:t>
      </w:r>
      <w:r w:rsidRPr="00722811">
        <w:rPr>
          <w:rFonts w:cs="Calibri"/>
          <w:sz w:val="16"/>
        </w:rPr>
        <w:t>—</w:t>
      </w:r>
      <w:r w:rsidRPr="00722811">
        <w:rPr>
          <w:rStyle w:val="StyleUnderline"/>
          <w:rFonts w:cs="Calibri"/>
        </w:rPr>
        <w:t xml:space="preserve">how </w:t>
      </w:r>
      <w:r w:rsidRPr="00722811">
        <w:rPr>
          <w:rStyle w:val="StyleUnderline"/>
          <w:rFonts w:cs="Calibri"/>
          <w:highlight w:val="green"/>
        </w:rPr>
        <w:t>can</w:t>
      </w:r>
      <w:r w:rsidRPr="00722811">
        <w:rPr>
          <w:rStyle w:val="StyleUnderline"/>
          <w:rFonts w:cs="Calibri"/>
        </w:rPr>
        <w:t xml:space="preserve"> that </w:t>
      </w:r>
      <w:r w:rsidRPr="00722811">
        <w:rPr>
          <w:rStyle w:val="StyleUnderline"/>
          <w:rFonts w:cs="Calibri"/>
          <w:highlight w:val="green"/>
        </w:rPr>
        <w:t>be restored</w:t>
      </w:r>
      <w:r w:rsidRPr="00722811">
        <w:rPr>
          <w:rFonts w:cs="Calibri"/>
          <w:sz w:val="16"/>
        </w:rPr>
        <w:t xml:space="preserve">. </w:t>
      </w:r>
      <w:r w:rsidRPr="00722811">
        <w:rPr>
          <w:rStyle w:val="StyleUnderline"/>
          <w:rFonts w:cs="Calibri"/>
        </w:rPr>
        <w:t xml:space="preserve">It’s that movement </w:t>
      </w:r>
      <w:r w:rsidRPr="00722811">
        <w:rPr>
          <w:rStyle w:val="Emphasis"/>
          <w:rFonts w:cs="Calibri"/>
          <w:highlight w:val="green"/>
        </w:rPr>
        <w:t>from equilibrium to disequilibrium to equilibrium restored</w:t>
      </w:r>
      <w:r w:rsidRPr="00722811">
        <w:rPr>
          <w:rStyle w:val="StyleUnderline"/>
          <w:rFonts w:cs="Calibri"/>
        </w:rPr>
        <w:t xml:space="preserve"> which is precisely at the center of the critique of </w:t>
      </w:r>
      <w:proofErr w:type="spellStart"/>
      <w:r w:rsidRPr="00722811">
        <w:rPr>
          <w:rStyle w:val="StyleUnderline"/>
          <w:rFonts w:cs="Calibri"/>
        </w:rPr>
        <w:t>Afropessimism</w:t>
      </w:r>
      <w:proofErr w:type="spellEnd"/>
      <w:r w:rsidRPr="00722811">
        <w:rPr>
          <w:rFonts w:cs="Calibri"/>
          <w:sz w:val="16"/>
        </w:rPr>
        <w:t>.</w:t>
      </w:r>
      <w:r w:rsidRPr="00722811">
        <w:rPr>
          <w:rFonts w:cs="Calibri"/>
          <w:b/>
          <w:sz w:val="16"/>
        </w:rPr>
        <w:t xml:space="preserve"> </w:t>
      </w:r>
      <w:proofErr w:type="spellStart"/>
      <w:r w:rsidRPr="00722811">
        <w:rPr>
          <w:rStyle w:val="Emphasis"/>
          <w:rFonts w:cs="Calibri"/>
          <w:highlight w:val="green"/>
        </w:rPr>
        <w:t>Afropessimism</w:t>
      </w:r>
      <w:proofErr w:type="spellEnd"/>
      <w:r w:rsidRPr="00722811">
        <w:rPr>
          <w:rStyle w:val="Emphasis"/>
          <w:rFonts w:cs="Calibri"/>
          <w:highlight w:val="green"/>
        </w:rPr>
        <w:t xml:space="preserve"> is not</w:t>
      </w:r>
      <w:r w:rsidRPr="00722811">
        <w:rPr>
          <w:rStyle w:val="StyleUnderline"/>
          <w:rFonts w:cs="Calibri"/>
        </w:rPr>
        <w:t xml:space="preserve"> an offering for historical redemption; it’s not an </w:t>
      </w:r>
      <w:r w:rsidRPr="00722811">
        <w:rPr>
          <w:rStyle w:val="Emphasis"/>
          <w:rFonts w:cs="Calibri"/>
          <w:highlight w:val="green"/>
        </w:rPr>
        <w:t>offering</w:t>
      </w:r>
      <w:r w:rsidRPr="00722811">
        <w:rPr>
          <w:rStyle w:val="Emphasis"/>
          <w:rFonts w:cs="Calibri"/>
        </w:rPr>
        <w:t xml:space="preserve"> for </w:t>
      </w:r>
      <w:r w:rsidRPr="00722811">
        <w:rPr>
          <w:rStyle w:val="Emphasis"/>
          <w:rFonts w:cs="Calibri"/>
          <w:highlight w:val="green"/>
        </w:rPr>
        <w:t>the restoration of a body in need of redress</w:t>
      </w:r>
      <w:r w:rsidRPr="00722811">
        <w:rPr>
          <w:rStyle w:val="StyleUnderline"/>
          <w:rFonts w:cs="Calibri"/>
        </w:rPr>
        <w:t xml:space="preserve"> the way that post-colonialism is, the way that Marxism is, the way that radical feminism is, the way that </w:t>
      </w:r>
      <w:proofErr w:type="spellStart"/>
      <w:r w:rsidRPr="00722811">
        <w:rPr>
          <w:rStyle w:val="StyleUnderline"/>
          <w:rFonts w:cs="Calibri"/>
        </w:rPr>
        <w:t>indigenism</w:t>
      </w:r>
      <w:proofErr w:type="spellEnd"/>
      <w:r w:rsidRPr="00722811">
        <w:rPr>
          <w:rStyle w:val="StyleUnderline"/>
          <w:rFonts w:cs="Calibri"/>
        </w:rPr>
        <w:t xml:space="preserve"> is. </w:t>
      </w:r>
      <w:r w:rsidRPr="00722811">
        <w:rPr>
          <w:rStyle w:val="Emphasis"/>
          <w:rFonts w:cs="Calibri"/>
          <w:highlight w:val="green"/>
        </w:rPr>
        <w:t>It’s a critique of the rhetorical structure of those lenses of interpretation</w:t>
      </w:r>
      <w:r w:rsidRPr="00722811">
        <w:rPr>
          <w:rStyle w:val="StyleUnderline"/>
          <w:rFonts w:cs="Calibri"/>
        </w:rPr>
        <w:t xml:space="preserve">, critiquing them </w:t>
      </w:r>
      <w:r w:rsidRPr="00722811">
        <w:rPr>
          <w:rStyle w:val="StyleUnderline"/>
          <w:rFonts w:cs="Calibri"/>
          <w:highlight w:val="green"/>
        </w:rPr>
        <w:t>as to</w:t>
      </w:r>
      <w:r w:rsidRPr="00722811">
        <w:rPr>
          <w:rFonts w:cs="Calibri"/>
          <w:b/>
          <w:highlight w:val="green"/>
          <w:u w:val="single"/>
        </w:rPr>
        <w:t xml:space="preserve"> </w:t>
      </w:r>
      <w:r w:rsidRPr="00722811">
        <w:rPr>
          <w:rFonts w:cs="Calibri"/>
          <w:bCs/>
          <w:highlight w:val="green"/>
          <w:u w:val="single"/>
        </w:rPr>
        <w:t xml:space="preserve">a) </w:t>
      </w:r>
      <w:r w:rsidRPr="00722811">
        <w:rPr>
          <w:rStyle w:val="StyleUnderline"/>
          <w:rFonts w:cs="Calibri"/>
          <w:highlight w:val="green"/>
        </w:rPr>
        <w:t>what they</w:t>
      </w:r>
      <w:r w:rsidRPr="00722811">
        <w:rPr>
          <w:rStyle w:val="StyleUnderline"/>
          <w:rFonts w:cs="Calibri"/>
        </w:rPr>
        <w:t xml:space="preserve"> </w:t>
      </w:r>
      <w:r w:rsidRPr="00722811">
        <w:rPr>
          <w:rStyle w:val="Emphasis"/>
          <w:rFonts w:cs="Calibri"/>
        </w:rPr>
        <w:t xml:space="preserve">don’t or </w:t>
      </w:r>
      <w:r w:rsidRPr="00722811">
        <w:rPr>
          <w:rStyle w:val="Emphasis"/>
          <w:rFonts w:cs="Calibri"/>
          <w:highlight w:val="green"/>
        </w:rPr>
        <w:t>are unable to say about the violence that subjugates and positions Blacks</w:t>
      </w:r>
      <w:r w:rsidRPr="00722811">
        <w:rPr>
          <w:rStyle w:val="StyleUnderline"/>
          <w:rFonts w:cs="Calibri"/>
          <w:highlight w:val="green"/>
        </w:rPr>
        <w:t xml:space="preserve"> and</w:t>
      </w:r>
      <w:r w:rsidRPr="00722811">
        <w:rPr>
          <w:rFonts w:cs="Calibri"/>
          <w:bCs/>
          <w:highlight w:val="green"/>
          <w:u w:val="single"/>
        </w:rPr>
        <w:t xml:space="preserve"> b)</w:t>
      </w:r>
      <w:r w:rsidRPr="00722811">
        <w:rPr>
          <w:rFonts w:cs="Calibri"/>
          <w:b/>
          <w:highlight w:val="green"/>
          <w:u w:val="single"/>
        </w:rPr>
        <w:t xml:space="preserve"> </w:t>
      </w:r>
      <w:r w:rsidRPr="00722811">
        <w:rPr>
          <w:rStyle w:val="StyleUnderline"/>
          <w:rFonts w:cs="Calibri"/>
          <w:highlight w:val="green"/>
        </w:rPr>
        <w:t>why</w:t>
      </w:r>
      <w:r w:rsidRPr="00722811">
        <w:rPr>
          <w:rStyle w:val="StyleUnderline"/>
          <w:rFonts w:cs="Calibri"/>
        </w:rPr>
        <w:t xml:space="preserve"> it is that </w:t>
      </w:r>
      <w:r w:rsidRPr="00722811">
        <w:rPr>
          <w:rStyle w:val="Emphasis"/>
          <w:rFonts w:cs="Calibri"/>
          <w:highlight w:val="green"/>
        </w:rPr>
        <w:t>they</w:t>
      </w:r>
      <w:r w:rsidRPr="00722811">
        <w:rPr>
          <w:rStyle w:val="Emphasis"/>
          <w:rFonts w:cs="Calibri"/>
        </w:rPr>
        <w:t xml:space="preserve"> actually </w:t>
      </w:r>
      <w:r w:rsidRPr="00722811">
        <w:rPr>
          <w:rStyle w:val="Emphasis"/>
          <w:rFonts w:cs="Calibri"/>
          <w:highlight w:val="green"/>
        </w:rPr>
        <w:t xml:space="preserve">need Blackness as </w:t>
      </w:r>
      <w:proofErr w:type="spellStart"/>
      <w:r w:rsidRPr="00722811">
        <w:rPr>
          <w:rStyle w:val="Emphasis"/>
          <w:rFonts w:cs="Calibri"/>
          <w:highlight w:val="green"/>
        </w:rPr>
        <w:t>slaveness</w:t>
      </w:r>
      <w:proofErr w:type="spellEnd"/>
      <w:r w:rsidRPr="00722811">
        <w:rPr>
          <w:rStyle w:val="Emphasis"/>
          <w:rFonts w:cs="Calibri"/>
          <w:highlight w:val="green"/>
        </w:rPr>
        <w:t xml:space="preserve"> to be outside of their lens of interpretation</w:t>
      </w:r>
      <w:r w:rsidRPr="00722811">
        <w:rPr>
          <w:rFonts w:cs="Calibri"/>
          <w:sz w:val="16"/>
        </w:rPr>
        <w:t xml:space="preserve"> So there’s a way in which—to come full circle to where I started—</w:t>
      </w:r>
      <w:r w:rsidRPr="00722811">
        <w:rPr>
          <w:rStyle w:val="StyleUnderline"/>
          <w:rFonts w:cs="Calibri"/>
        </w:rPr>
        <w:t xml:space="preserve">there’s a way </w:t>
      </w:r>
      <w:r w:rsidRPr="00722811">
        <w:rPr>
          <w:rStyle w:val="StyleUnderline"/>
          <w:rFonts w:cs="Calibri"/>
          <w:highlight w:val="green"/>
        </w:rPr>
        <w:t>in</w:t>
      </w:r>
      <w:r w:rsidRPr="00722811">
        <w:rPr>
          <w:rStyle w:val="StyleUnderline"/>
          <w:rFonts w:cs="Calibri"/>
        </w:rPr>
        <w:t xml:space="preserve"> which </w:t>
      </w:r>
      <w:r w:rsidRPr="00722811">
        <w:rPr>
          <w:rStyle w:val="StyleUnderline"/>
          <w:rFonts w:cs="Calibri"/>
          <w:highlight w:val="green"/>
        </w:rPr>
        <w:t>the rhetorical structure of debate,</w:t>
      </w:r>
      <w:r w:rsidRPr="00722811">
        <w:rPr>
          <w:rStyle w:val="StyleUnderline"/>
          <w:rFonts w:cs="Calibri"/>
        </w:rPr>
        <w:t xml:space="preserve"> the demand of debate, the protocols are already ideologically laden</w:t>
      </w:r>
      <w:r w:rsidRPr="00722811">
        <w:rPr>
          <w:rFonts w:cs="Calibri"/>
          <w:sz w:val="16"/>
        </w:rPr>
        <w:t xml:space="preserve">. </w:t>
      </w:r>
      <w:r w:rsidRPr="00722811">
        <w:rPr>
          <w:rStyle w:val="StyleUnderline"/>
          <w:rFonts w:cs="Calibri"/>
        </w:rPr>
        <w:t>It doesn’t matter what question you pour into those protocols</w:t>
      </w:r>
      <w:r w:rsidRPr="00722811">
        <w:rPr>
          <w:rFonts w:cs="Calibri"/>
          <w:b/>
          <w:sz w:val="16"/>
        </w:rPr>
        <w:t xml:space="preserve">. </w:t>
      </w:r>
      <w:r w:rsidRPr="00722811">
        <w:rPr>
          <w:rStyle w:val="StyleUnderline"/>
          <w:rFonts w:cs="Calibri"/>
        </w:rPr>
        <w:t>The protocols, themselves, are all ideological</w:t>
      </w:r>
      <w:r w:rsidRPr="00722811">
        <w:rPr>
          <w:rFonts w:cs="Calibri"/>
          <w:sz w:val="16"/>
        </w:rPr>
        <w:t xml:space="preserve"> </w:t>
      </w:r>
      <w:r w:rsidRPr="00722811">
        <w:rPr>
          <w:rFonts w:cs="Calibri"/>
          <w:strike/>
          <w:sz w:val="16"/>
        </w:rPr>
        <w:t>straightjackets</w:t>
      </w:r>
      <w:r w:rsidRPr="00722811">
        <w:rPr>
          <w:rFonts w:cs="Calibri"/>
          <w:sz w:val="16"/>
        </w:rPr>
        <w:t xml:space="preserve"> [</w:t>
      </w:r>
      <w:r w:rsidRPr="00722811">
        <w:rPr>
          <w:rStyle w:val="StyleUnderline"/>
          <w:rFonts w:cs="Calibri"/>
        </w:rPr>
        <w:t>constrictions</w:t>
      </w:r>
      <w:r w:rsidRPr="00722811">
        <w:rPr>
          <w:rFonts w:cs="Calibri"/>
          <w:sz w:val="16"/>
        </w:rPr>
        <w:t xml:space="preserve">] </w:t>
      </w:r>
      <w:r w:rsidRPr="00722811">
        <w:rPr>
          <w:rStyle w:val="StyleUnderline"/>
          <w:rFonts w:cs="Calibri"/>
        </w:rPr>
        <w:t>which preclude the</w:t>
      </w:r>
      <w:r w:rsidRPr="00722811">
        <w:rPr>
          <w:rFonts w:cs="Calibri"/>
          <w:sz w:val="16"/>
        </w:rPr>
        <w:t xml:space="preserve"> kind of </w:t>
      </w:r>
      <w:r w:rsidRPr="00722811">
        <w:rPr>
          <w:rStyle w:val="StyleUnderline"/>
          <w:rFonts w:cs="Calibri"/>
        </w:rPr>
        <w:t xml:space="preserve">investigation of suffering. </w:t>
      </w:r>
      <w:proofErr w:type="gramStart"/>
      <w:r w:rsidRPr="00722811">
        <w:rPr>
          <w:rStyle w:val="StyleUnderline"/>
          <w:rFonts w:cs="Calibri"/>
          <w:highlight w:val="green"/>
        </w:rPr>
        <w:t>In order for</w:t>
      </w:r>
      <w:proofErr w:type="gramEnd"/>
      <w:r w:rsidRPr="00722811">
        <w:rPr>
          <w:rStyle w:val="StyleUnderline"/>
          <w:rFonts w:cs="Calibri"/>
          <w:highlight w:val="green"/>
        </w:rPr>
        <w:t xml:space="preserve"> Black suffering to be </w:t>
      </w:r>
      <w:r w:rsidRPr="00722811">
        <w:rPr>
          <w:rStyle w:val="StyleUnderline"/>
          <w:rFonts w:cs="Calibri"/>
          <w:bCs/>
          <w:highlight w:val="green"/>
        </w:rPr>
        <w:t>part</w:t>
      </w:r>
      <w:r w:rsidRPr="00722811">
        <w:rPr>
          <w:rStyle w:val="StyleUnderline"/>
          <w:rFonts w:cs="Calibri"/>
          <w:highlight w:val="green"/>
        </w:rPr>
        <w:t xml:space="preserve"> of the debate question, it would have to go through a </w:t>
      </w:r>
      <w:r w:rsidRPr="00722811">
        <w:rPr>
          <w:rStyle w:val="StyleUnderline"/>
          <w:rFonts w:cs="Calibri"/>
          <w:bCs/>
          <w:highlight w:val="green"/>
        </w:rPr>
        <w:t>structural</w:t>
      </w:r>
      <w:r w:rsidRPr="00722811">
        <w:rPr>
          <w:rStyle w:val="StyleUnderline"/>
          <w:rFonts w:cs="Calibri"/>
          <w:highlight w:val="green"/>
        </w:rPr>
        <w:t xml:space="preserve"> adjustment to</w:t>
      </w:r>
      <w:r w:rsidRPr="00722811">
        <w:rPr>
          <w:rStyle w:val="StyleUnderline"/>
          <w:rFonts w:cs="Calibri"/>
        </w:rPr>
        <w:t xml:space="preserve"> begin to </w:t>
      </w:r>
      <w:r w:rsidRPr="00722811">
        <w:rPr>
          <w:rStyle w:val="StyleUnderline"/>
          <w:rFonts w:cs="Calibri"/>
          <w:highlight w:val="green"/>
        </w:rPr>
        <w:t xml:space="preserve">look like the </w:t>
      </w:r>
      <w:r w:rsidRPr="00722811">
        <w:rPr>
          <w:rStyle w:val="StyleUnderline"/>
          <w:rFonts w:cs="Calibri"/>
          <w:bCs/>
          <w:highlight w:val="green"/>
        </w:rPr>
        <w:t>suffering of some other group</w:t>
      </w:r>
      <w:r w:rsidRPr="00722811">
        <w:rPr>
          <w:rFonts w:cs="Calibri"/>
          <w:b/>
          <w:bCs/>
          <w:sz w:val="16"/>
          <w:highlight w:val="green"/>
        </w:rPr>
        <w:t>.</w:t>
      </w:r>
      <w:r w:rsidRPr="00722811">
        <w:rPr>
          <w:rFonts w:cs="Calibri"/>
          <w:sz w:val="16"/>
        </w:rPr>
        <w:t xml:space="preserve"> </w:t>
      </w:r>
      <w:r w:rsidRPr="00722811">
        <w:rPr>
          <w:rStyle w:val="StyleUnderline"/>
          <w:rFonts w:cs="Calibri"/>
        </w:rPr>
        <w:t>The way Hartman talks about this is by suggesting that</w:t>
      </w:r>
      <w:r w:rsidRPr="00722811">
        <w:rPr>
          <w:rFonts w:cs="Calibri"/>
          <w:sz w:val="16"/>
        </w:rPr>
        <w:t xml:space="preserve"> what you have </w:t>
      </w:r>
      <w:r w:rsidRPr="00722811">
        <w:rPr>
          <w:rStyle w:val="StyleUnderline"/>
          <w:rFonts w:cs="Calibri"/>
          <w:highlight w:val="green"/>
        </w:rPr>
        <w:t>in the world of subalterns</w:t>
      </w:r>
      <w:r w:rsidRPr="00722811">
        <w:rPr>
          <w:rFonts w:cs="Calibri"/>
          <w:sz w:val="16"/>
        </w:rPr>
        <w:t>—</w:t>
      </w:r>
      <w:r w:rsidRPr="00722811">
        <w:rPr>
          <w:rStyle w:val="StyleUnderline"/>
          <w:rFonts w:cs="Calibri"/>
        </w:rPr>
        <w:t>degraded humans who suffer</w:t>
      </w:r>
      <w:r w:rsidRPr="00722811">
        <w:rPr>
          <w:rFonts w:cs="Calibri"/>
          <w:sz w:val="16"/>
        </w:rPr>
        <w:t>—</w:t>
      </w:r>
      <w:r w:rsidRPr="00722811">
        <w:rPr>
          <w:rStyle w:val="StyleUnderline"/>
          <w:rFonts w:cs="Calibri"/>
          <w:highlight w:val="green"/>
        </w:rPr>
        <w:t xml:space="preserve">you have </w:t>
      </w:r>
      <w:r w:rsidRPr="00722811">
        <w:rPr>
          <w:rStyle w:val="StyleUnderline"/>
          <w:rFonts w:cs="Calibri"/>
          <w:bCs/>
          <w:highlight w:val="green"/>
        </w:rPr>
        <w:t>narratives</w:t>
      </w:r>
      <w:r w:rsidRPr="00722811">
        <w:rPr>
          <w:rStyle w:val="StyleUnderline"/>
          <w:rFonts w:cs="Calibri"/>
          <w:highlight w:val="green"/>
        </w:rPr>
        <w:t xml:space="preserve"> of</w:t>
      </w:r>
      <w:r w:rsidRPr="00722811">
        <w:rPr>
          <w:rStyle w:val="StyleUnderline"/>
          <w:rFonts w:cs="Calibri"/>
        </w:rPr>
        <w:t xml:space="preserve"> the possibility of </w:t>
      </w:r>
      <w:r w:rsidRPr="00722811">
        <w:rPr>
          <w:rStyle w:val="StyleUnderline"/>
          <w:rFonts w:cs="Calibri"/>
          <w:bCs/>
          <w:highlight w:val="green"/>
        </w:rPr>
        <w:t>real or imagined</w:t>
      </w:r>
      <w:r w:rsidRPr="00722811">
        <w:rPr>
          <w:rStyle w:val="StyleUnderline"/>
          <w:rFonts w:cs="Calibri"/>
          <w:highlight w:val="green"/>
        </w:rPr>
        <w:t xml:space="preserve"> redemption</w:t>
      </w:r>
      <w:r w:rsidRPr="00722811">
        <w:rPr>
          <w:rFonts w:cs="Calibri"/>
          <w:b/>
          <w:sz w:val="16"/>
          <w:highlight w:val="green"/>
        </w:rPr>
        <w:t>,</w:t>
      </w:r>
      <w:r w:rsidRPr="00722811">
        <w:rPr>
          <w:rFonts w:cs="Calibri"/>
          <w:sz w:val="16"/>
        </w:rPr>
        <w:t xml:space="preserve"> which is to say, </w:t>
      </w:r>
      <w:r w:rsidRPr="00722811">
        <w:rPr>
          <w:rStyle w:val="StyleUnderline"/>
          <w:rFonts w:cs="Calibri"/>
        </w:rPr>
        <w:t>narratives which are structured around the question of how to relieve the suffering that didn’t happen before the invasion</w:t>
      </w:r>
      <w:r w:rsidRPr="00722811">
        <w:rPr>
          <w:rFonts w:cs="Calibri"/>
          <w:sz w:val="16"/>
        </w:rPr>
        <w:t xml:space="preserve"> of some sorts. </w:t>
      </w:r>
      <w:r w:rsidRPr="00722811">
        <w:rPr>
          <w:rStyle w:val="StyleUnderline"/>
          <w:rFonts w:cs="Calibri"/>
        </w:rPr>
        <w:t xml:space="preserve">But what she says with respect to Blacks is that you cannot tell the story of before the </w:t>
      </w:r>
      <w:proofErr w:type="gramStart"/>
      <w:r w:rsidRPr="00722811">
        <w:rPr>
          <w:rStyle w:val="StyleUnderline"/>
          <w:rFonts w:cs="Calibri"/>
        </w:rPr>
        <w:t>invasion, before</w:t>
      </w:r>
      <w:proofErr w:type="gramEnd"/>
      <w:r w:rsidRPr="00722811">
        <w:rPr>
          <w:rStyle w:val="StyleUnderline"/>
          <w:rFonts w:cs="Calibri"/>
        </w:rPr>
        <w:t xml:space="preserve"> the destruction</w:t>
      </w:r>
      <w:r w:rsidRPr="00722811">
        <w:rPr>
          <w:rFonts w:cs="Calibri"/>
          <w:sz w:val="16"/>
        </w:rPr>
        <w:t xml:space="preserve">. So, </w:t>
      </w:r>
      <w:r w:rsidRPr="00722811">
        <w:rPr>
          <w:rStyle w:val="StyleUnderline"/>
          <w:rFonts w:cs="Calibri"/>
        </w:rPr>
        <w:t>without being able to do that</w:t>
      </w:r>
      <w:r w:rsidRPr="00722811">
        <w:rPr>
          <w:rFonts w:cs="Calibri"/>
          <w:sz w:val="16"/>
        </w:rPr>
        <w:t xml:space="preserve">, she says </w:t>
      </w:r>
      <w:r w:rsidRPr="00722811">
        <w:rPr>
          <w:rStyle w:val="StyleUnderline"/>
          <w:rFonts w:cs="Calibri"/>
        </w:rPr>
        <w:t xml:space="preserve">when you think of narrating Blackness, you </w:t>
      </w:r>
      <w:proofErr w:type="gramStart"/>
      <w:r w:rsidRPr="00722811">
        <w:rPr>
          <w:rStyle w:val="StyleUnderline"/>
          <w:rFonts w:cs="Calibri"/>
        </w:rPr>
        <w:t>have to</w:t>
      </w:r>
      <w:proofErr w:type="gramEnd"/>
      <w:r w:rsidRPr="00722811">
        <w:rPr>
          <w:rStyle w:val="StyleUnderline"/>
          <w:rFonts w:cs="Calibri"/>
        </w:rPr>
        <w:t xml:space="preserve"> think of repetition as opposed to redemption</w:t>
      </w:r>
      <w:r w:rsidRPr="00722811">
        <w:rPr>
          <w:rFonts w:cs="Calibri"/>
          <w:sz w:val="16"/>
        </w:rPr>
        <w:t xml:space="preserve">. And </w:t>
      </w:r>
      <w:proofErr w:type="gramStart"/>
      <w:r w:rsidRPr="00722811">
        <w:rPr>
          <w:rFonts w:cs="Calibri"/>
          <w:sz w:val="16"/>
        </w:rPr>
        <w:t>so</w:t>
      </w:r>
      <w:proofErr w:type="gramEnd"/>
      <w:r w:rsidRPr="00722811">
        <w:rPr>
          <w:rFonts w:cs="Calibri"/>
          <w:sz w:val="16"/>
        </w:rPr>
        <w:t xml:space="preserve"> when we were off the air, one of the things I said to Marquis and to Josh is that </w:t>
      </w:r>
      <w:r w:rsidRPr="00722811">
        <w:rPr>
          <w:rStyle w:val="StyleUnderline"/>
          <w:rFonts w:cs="Calibri"/>
        </w:rPr>
        <w:t xml:space="preserve">one of the foreseeable problems with the future of </w:t>
      </w:r>
      <w:proofErr w:type="spellStart"/>
      <w:r w:rsidRPr="00722811">
        <w:rPr>
          <w:rStyle w:val="StyleUnderline"/>
          <w:rFonts w:cs="Calibri"/>
        </w:rPr>
        <w:t>Afropessimism</w:t>
      </w:r>
      <w:proofErr w:type="spellEnd"/>
      <w:r w:rsidRPr="00722811">
        <w:rPr>
          <w:rStyle w:val="StyleUnderline"/>
          <w:rFonts w:cs="Calibri"/>
        </w:rPr>
        <w:t xml:space="preserve"> is people</w:t>
      </w:r>
      <w:r w:rsidRPr="00722811">
        <w:rPr>
          <w:rFonts w:cs="Calibri"/>
          <w:sz w:val="16"/>
        </w:rPr>
        <w:t xml:space="preserve"> kind of </w:t>
      </w:r>
      <w:r w:rsidRPr="00722811">
        <w:rPr>
          <w:rStyle w:val="StyleUnderline"/>
          <w:rFonts w:cs="Calibri"/>
        </w:rPr>
        <w:t xml:space="preserve">cherry-picking from it to enhance the explanatory power of their own suffering. And that cherry-picking </w:t>
      </w:r>
      <w:proofErr w:type="gramStart"/>
      <w:r w:rsidRPr="00722811">
        <w:rPr>
          <w:rStyle w:val="StyleUnderline"/>
          <w:rFonts w:cs="Calibri"/>
        </w:rPr>
        <w:t>will actually, inevitably</w:t>
      </w:r>
      <w:proofErr w:type="gramEnd"/>
      <w:r w:rsidRPr="00722811">
        <w:rPr>
          <w:rStyle w:val="StyleUnderline"/>
          <w:rFonts w:cs="Calibri"/>
        </w:rPr>
        <w:t xml:space="preserve">, leave by the wayside the very deliberate absence in </w:t>
      </w:r>
      <w:proofErr w:type="spellStart"/>
      <w:r w:rsidRPr="00722811">
        <w:rPr>
          <w:rStyle w:val="StyleUnderline"/>
          <w:rFonts w:cs="Calibri"/>
        </w:rPr>
        <w:t>Afropessimism</w:t>
      </w:r>
      <w:proofErr w:type="spellEnd"/>
      <w:r w:rsidRPr="00722811">
        <w:rPr>
          <w:rStyle w:val="StyleUnderline"/>
          <w:rFonts w:cs="Calibri"/>
        </w:rPr>
        <w:t>,</w:t>
      </w:r>
      <w:r w:rsidRPr="00722811">
        <w:rPr>
          <w:rFonts w:cs="Calibri"/>
          <w:b/>
          <w:sz w:val="16"/>
        </w:rPr>
        <w:t xml:space="preserve"> and that is the absence </w:t>
      </w:r>
      <w:r w:rsidRPr="00722811">
        <w:rPr>
          <w:rStyle w:val="StyleUnderline"/>
          <w:rFonts w:cs="Calibri"/>
        </w:rPr>
        <w:t>of redemptive theorization, which is present in everything else. Redemptive theorization is theorized through all three volumes of Das Kapital; it’s theorized in the psychoanalytic feminism of</w:t>
      </w:r>
      <w:r w:rsidRPr="00722811">
        <w:rPr>
          <w:rFonts w:cs="Calibri"/>
          <w:sz w:val="16"/>
        </w:rPr>
        <w:t xml:space="preserve"> Hartman and people like </w:t>
      </w:r>
      <w:r w:rsidRPr="00722811">
        <w:rPr>
          <w:rStyle w:val="StyleUnderline"/>
          <w:rFonts w:cs="Calibri"/>
        </w:rPr>
        <w:t>Julia Kristeva</w:t>
      </w:r>
      <w:r w:rsidRPr="00722811">
        <w:rPr>
          <w:rFonts w:cs="Calibri"/>
          <w:sz w:val="16"/>
        </w:rPr>
        <w:t xml:space="preserve">; </w:t>
      </w:r>
      <w:r w:rsidRPr="00722811">
        <w:rPr>
          <w:rStyle w:val="StyleUnderline"/>
          <w:rFonts w:cs="Calibri"/>
        </w:rPr>
        <w:t>it’s theorized in the work of Ward Churchill and Vine Deloria</w:t>
      </w:r>
      <w:r w:rsidRPr="00722811">
        <w:rPr>
          <w:rFonts w:cs="Calibri"/>
          <w:sz w:val="16"/>
        </w:rPr>
        <w:t xml:space="preserve">. </w:t>
      </w:r>
      <w:r w:rsidRPr="00722811">
        <w:rPr>
          <w:rStyle w:val="StyleUnderline"/>
          <w:rFonts w:cs="Calibri"/>
        </w:rPr>
        <w:t>It’s not only theorized</w:t>
      </w:r>
      <w:r w:rsidRPr="00722811">
        <w:rPr>
          <w:rFonts w:cs="Calibri"/>
          <w:sz w:val="16"/>
        </w:rPr>
        <w:t>. I should take a step back</w:t>
      </w:r>
      <w:r w:rsidRPr="00722811">
        <w:rPr>
          <w:rStyle w:val="StyleUnderline"/>
          <w:rFonts w:cs="Calibri"/>
        </w:rPr>
        <w:t>. It’s assumed</w:t>
      </w:r>
      <w:r w:rsidRPr="00722811">
        <w:rPr>
          <w:rFonts w:cs="Calibri"/>
          <w:sz w:val="16"/>
        </w:rPr>
        <w:t xml:space="preserve">. It’s assumed. And so, </w:t>
      </w:r>
      <w:r w:rsidRPr="00722811">
        <w:rPr>
          <w:rStyle w:val="StyleUnderline"/>
          <w:rFonts w:cs="Calibri"/>
        </w:rPr>
        <w:t>these are metacritiques of relationality</w:t>
      </w:r>
      <w:r w:rsidRPr="00722811">
        <w:rPr>
          <w:rFonts w:cs="Calibri"/>
          <w:sz w:val="16"/>
        </w:rPr>
        <w:t xml:space="preserve">. What </w:t>
      </w:r>
      <w:proofErr w:type="spellStart"/>
      <w:r w:rsidRPr="00722811">
        <w:rPr>
          <w:rStyle w:val="StyleUnderline"/>
          <w:rFonts w:cs="Calibri"/>
          <w:highlight w:val="green"/>
        </w:rPr>
        <w:t>Afropessimism</w:t>
      </w:r>
      <w:proofErr w:type="spellEnd"/>
      <w:r w:rsidRPr="00722811">
        <w:rPr>
          <w:rStyle w:val="StyleUnderline"/>
          <w:rFonts w:cs="Calibri"/>
          <w:highlight w:val="green"/>
        </w:rPr>
        <w:t xml:space="preserve"> is</w:t>
      </w:r>
      <w:r w:rsidRPr="00722811">
        <w:rPr>
          <w:rFonts w:cs="Calibri"/>
          <w:b/>
          <w:highlight w:val="green"/>
        </w:rPr>
        <w:t xml:space="preserve"> </w:t>
      </w:r>
      <w:r w:rsidRPr="00722811">
        <w:rPr>
          <w:rStyle w:val="Emphasis"/>
          <w:rFonts w:cs="Calibri"/>
          <w:highlight w:val="green"/>
        </w:rPr>
        <w:t>a metacritique of the metacritique</w:t>
      </w:r>
      <w:r w:rsidRPr="00722811">
        <w:rPr>
          <w:rStyle w:val="StyleUnderline"/>
          <w:rFonts w:cs="Calibri"/>
          <w:highlight w:val="green"/>
        </w:rPr>
        <w:t xml:space="preserve">, to show how </w:t>
      </w:r>
      <w:r w:rsidRPr="00722811">
        <w:rPr>
          <w:rStyle w:val="Emphasis"/>
          <w:rFonts w:cs="Calibri"/>
          <w:highlight w:val="green"/>
        </w:rPr>
        <w:t>pure and simple relations are dependent upon</w:t>
      </w:r>
      <w:r w:rsidRPr="00722811">
        <w:rPr>
          <w:rFonts w:cs="Calibri"/>
          <w:sz w:val="16"/>
        </w:rPr>
        <w:t>—they’re parasitic—</w:t>
      </w:r>
      <w:r w:rsidRPr="00722811">
        <w:rPr>
          <w:rStyle w:val="Emphasis"/>
          <w:rFonts w:cs="Calibri"/>
          <w:highlight w:val="green"/>
        </w:rPr>
        <w:t>using blacks as a parasitic host</w:t>
      </w:r>
      <w:r w:rsidRPr="00722811">
        <w:rPr>
          <w:rFonts w:cs="Calibri"/>
          <w:sz w:val="16"/>
        </w:rPr>
        <w:t>.</w:t>
      </w:r>
    </w:p>
    <w:p w14:paraId="4131E2DB" w14:textId="77777777" w:rsidR="0031047E" w:rsidRDefault="0031047E" w:rsidP="0031047E">
      <w:pPr>
        <w:rPr>
          <w:sz w:val="16"/>
        </w:rPr>
      </w:pPr>
    </w:p>
    <w:p w14:paraId="31D8C83F" w14:textId="77777777" w:rsidR="0031047E" w:rsidRPr="00722811" w:rsidRDefault="0031047E" w:rsidP="0031047E">
      <w:pPr>
        <w:pStyle w:val="Heading4"/>
        <w:rPr>
          <w:rFonts w:cs="Calibri"/>
        </w:rPr>
      </w:pPr>
      <w:r w:rsidRPr="00722811">
        <w:rPr>
          <w:rFonts w:cs="Calibri"/>
        </w:rPr>
        <w:lastRenderedPageBreak/>
        <w:t xml:space="preserve">The only possible demand is one that calls for the end of the world itself—the affirmative represents a conflict within the paradigm of America but refuses to challenge the foundational antagonism that produces the violence that undergirds </w:t>
      </w:r>
      <w:proofErr w:type="gramStart"/>
      <w:r w:rsidRPr="00722811">
        <w:rPr>
          <w:rFonts w:cs="Calibri"/>
        </w:rPr>
        <w:t>the that</w:t>
      </w:r>
      <w:proofErr w:type="gramEnd"/>
      <w:r w:rsidRPr="00722811">
        <w:rPr>
          <w:rFonts w:cs="Calibri"/>
        </w:rPr>
        <w:t xml:space="preserve"> same paradigm</w:t>
      </w:r>
      <w:r>
        <w:rPr>
          <w:rFonts w:cs="Calibri"/>
        </w:rPr>
        <w:t xml:space="preserve"> – solves the </w:t>
      </w:r>
      <w:proofErr w:type="spellStart"/>
      <w:r>
        <w:rPr>
          <w:rFonts w:cs="Calibri"/>
        </w:rPr>
        <w:t>aff</w:t>
      </w:r>
      <w:proofErr w:type="spellEnd"/>
      <w:r>
        <w:rPr>
          <w:rFonts w:cs="Calibri"/>
        </w:rPr>
        <w:t xml:space="preserve"> but </w:t>
      </w:r>
      <w:proofErr w:type="spellStart"/>
      <w:r>
        <w:rPr>
          <w:rFonts w:cs="Calibri"/>
        </w:rPr>
        <w:t>aff</w:t>
      </w:r>
      <w:proofErr w:type="spellEnd"/>
      <w:r>
        <w:rPr>
          <w:rFonts w:cs="Calibri"/>
        </w:rPr>
        <w:t xml:space="preserve"> can’t solve the K</w:t>
      </w:r>
    </w:p>
    <w:p w14:paraId="6486E6CF" w14:textId="77777777" w:rsidR="0031047E" w:rsidRPr="00722811" w:rsidRDefault="0031047E" w:rsidP="0031047E">
      <w:pPr>
        <w:rPr>
          <w:rFonts w:cs="Calibri"/>
        </w:rPr>
      </w:pPr>
      <w:proofErr w:type="spellStart"/>
      <w:r w:rsidRPr="00722811">
        <w:rPr>
          <w:rStyle w:val="Style13ptBold"/>
          <w:rFonts w:cs="Calibri"/>
        </w:rPr>
        <w:t>Wilderson</w:t>
      </w:r>
      <w:proofErr w:type="spellEnd"/>
      <w:r w:rsidRPr="00722811">
        <w:rPr>
          <w:rStyle w:val="Style13ptBold"/>
          <w:rFonts w:cs="Calibri"/>
        </w:rPr>
        <w:t>, ’10</w:t>
      </w:r>
      <w:r w:rsidRPr="00722811">
        <w:rPr>
          <w:rFonts w:cs="Calibri"/>
        </w:rPr>
        <w:t xml:space="preserve"> [2010, Frank B. </w:t>
      </w:r>
      <w:proofErr w:type="spellStart"/>
      <w:r w:rsidRPr="00722811">
        <w:rPr>
          <w:rFonts w:cs="Calibri"/>
        </w:rPr>
        <w:t>Wilderson</w:t>
      </w:r>
      <w:proofErr w:type="spellEnd"/>
      <w:r w:rsidRPr="00722811">
        <w:rPr>
          <w:rFonts w:cs="Calibri"/>
        </w:rPr>
        <w:t xml:space="preserve"> is an Associate Professor of African-American Studies at UC Irvine and has a Ph.D. from UC Berkeley, “Red, White &amp; Black: Cinema and the Structure of U.S. Antagonisms,”]</w:t>
      </w:r>
    </w:p>
    <w:p w14:paraId="26518FCF" w14:textId="77777777" w:rsidR="0031047E" w:rsidRPr="00722811" w:rsidRDefault="0031047E" w:rsidP="0031047E">
      <w:pPr>
        <w:rPr>
          <w:rFonts w:cs="Calibri"/>
          <w:sz w:val="16"/>
        </w:rPr>
      </w:pPr>
      <w:r w:rsidRPr="00722811">
        <w:rPr>
          <w:rFonts w:cs="Calibri"/>
          <w:sz w:val="16"/>
        </w:rPr>
        <w:t>Leaving</w:t>
      </w:r>
      <w:r w:rsidRPr="00722811">
        <w:rPr>
          <w:rFonts w:eastAsia="Garamond" w:cs="Calibri"/>
          <w:sz w:val="16"/>
        </w:rPr>
        <w:t xml:space="preserve"> </w:t>
      </w:r>
      <w:r w:rsidRPr="00722811">
        <w:rPr>
          <w:rFonts w:cs="Calibri"/>
          <w:sz w:val="16"/>
        </w:rPr>
        <w:t>aside</w:t>
      </w:r>
      <w:r w:rsidRPr="00722811">
        <w:rPr>
          <w:rFonts w:eastAsia="Garamond" w:cs="Calibri"/>
          <w:sz w:val="16"/>
        </w:rPr>
        <w:t xml:space="preserve"> </w:t>
      </w:r>
      <w:r w:rsidRPr="00722811">
        <w:rPr>
          <w:rFonts w:cs="Calibri"/>
          <w:sz w:val="16"/>
        </w:rPr>
        <w:t>for</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moment</w:t>
      </w:r>
      <w:r w:rsidRPr="00722811">
        <w:rPr>
          <w:rFonts w:eastAsia="Garamond" w:cs="Calibri"/>
          <w:sz w:val="16"/>
        </w:rPr>
        <w:t xml:space="preserve"> </w:t>
      </w:r>
      <w:r w:rsidRPr="00722811">
        <w:rPr>
          <w:rFonts w:cs="Calibri"/>
          <w:sz w:val="16"/>
        </w:rPr>
        <w:t>their</w:t>
      </w:r>
      <w:r w:rsidRPr="00722811">
        <w:rPr>
          <w:rFonts w:eastAsia="Garamond" w:cs="Calibri"/>
          <w:sz w:val="16"/>
        </w:rPr>
        <w:t xml:space="preserve"> </w:t>
      </w:r>
      <w:r w:rsidRPr="00722811">
        <w:rPr>
          <w:rFonts w:cs="Calibri"/>
          <w:sz w:val="16"/>
        </w:rPr>
        <w:t>state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mind,</w:t>
      </w:r>
      <w:r w:rsidRPr="00722811">
        <w:rPr>
          <w:rFonts w:eastAsia="Garamond" w:cs="Calibri"/>
          <w:sz w:val="16"/>
        </w:rPr>
        <w:t xml:space="preserve"> </w:t>
      </w:r>
      <w:proofErr w:type="gramStart"/>
      <w:r w:rsidRPr="00722811">
        <w:rPr>
          <w:rFonts w:cs="Calibri"/>
          <w:sz w:val="16"/>
        </w:rPr>
        <w:t>it</w:t>
      </w:r>
      <w:r w:rsidRPr="00722811">
        <w:rPr>
          <w:rFonts w:eastAsia="Garamond" w:cs="Calibri"/>
          <w:sz w:val="16"/>
        </w:rPr>
        <w:t xml:space="preserve"> </w:t>
      </w:r>
      <w:r w:rsidRPr="00722811">
        <w:rPr>
          <w:rFonts w:cs="Calibri"/>
          <w:sz w:val="16"/>
        </w:rPr>
        <w:t>would</w:t>
      </w:r>
      <w:r w:rsidRPr="00722811">
        <w:rPr>
          <w:rFonts w:eastAsia="Garamond" w:cs="Calibri"/>
          <w:sz w:val="16"/>
        </w:rPr>
        <w:t xml:space="preserve"> </w:t>
      </w:r>
      <w:r w:rsidRPr="00722811">
        <w:rPr>
          <w:rFonts w:cs="Calibri"/>
          <w:sz w:val="16"/>
        </w:rPr>
        <w:t>seem</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Style w:val="IntenseEmphasis"/>
          <w:rFonts w:cs="Calibri"/>
        </w:rPr>
        <w:t>the</w:t>
      </w:r>
      <w:proofErr w:type="gramEnd"/>
      <w:r w:rsidRPr="00722811">
        <w:rPr>
          <w:rStyle w:val="IntenseEmphasis"/>
          <w:rFonts w:eastAsia="Garamond" w:cs="Calibri"/>
        </w:rPr>
        <w:t xml:space="preserve"> </w:t>
      </w:r>
      <w:r w:rsidRPr="00722811">
        <w:rPr>
          <w:rStyle w:val="IntenseEmphasis"/>
          <w:rFonts w:cs="Calibri"/>
        </w:rPr>
        <w:t>structure</w:t>
      </w:r>
      <w:r w:rsidRPr="00722811">
        <w:rPr>
          <w:rFonts w:cs="Calibri"/>
          <w:sz w:val="16"/>
        </w:rPr>
        <w:t>,</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say</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rebar,</w:t>
      </w:r>
      <w:r w:rsidRPr="00722811">
        <w:rPr>
          <w:rFonts w:eastAsia="Garamond" w:cs="Calibri"/>
          <w:sz w:val="16"/>
        </w:rPr>
        <w:t xml:space="preserve"> </w:t>
      </w:r>
      <w:r w:rsidRPr="00722811">
        <w:rPr>
          <w:rFonts w:cs="Calibri"/>
          <w:sz w:val="16"/>
        </w:rPr>
        <w:t>or</w:t>
      </w:r>
      <w:r w:rsidRPr="00722811">
        <w:rPr>
          <w:rFonts w:eastAsia="Garamond" w:cs="Calibri"/>
          <w:sz w:val="16"/>
        </w:rPr>
        <w:t xml:space="preserve"> </w:t>
      </w:r>
      <w:r w:rsidRPr="00722811">
        <w:rPr>
          <w:rFonts w:cs="Calibri"/>
          <w:sz w:val="16"/>
        </w:rPr>
        <w:t>better</w:t>
      </w:r>
      <w:r w:rsidRPr="00722811">
        <w:rPr>
          <w:rFonts w:eastAsia="Garamond" w:cs="Calibri"/>
          <w:sz w:val="16"/>
        </w:rPr>
        <w:t xml:space="preserve"> </w:t>
      </w:r>
      <w:r w:rsidRPr="00722811">
        <w:rPr>
          <w:rFonts w:cs="Calibri"/>
          <w:sz w:val="16"/>
        </w:rPr>
        <w:t>still</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grammar</w:t>
      </w:r>
      <w:r w:rsidRPr="00722811">
        <w:rPr>
          <w:rFonts w:eastAsia="Garamond" w:cs="Calibri"/>
          <w:sz w:val="16"/>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their</w:t>
      </w:r>
      <w:r w:rsidRPr="00722811">
        <w:rPr>
          <w:rStyle w:val="IntenseEmphasis"/>
          <w:rFonts w:eastAsia="Garamond" w:cs="Calibri"/>
        </w:rPr>
        <w:t xml:space="preserve"> </w:t>
      </w:r>
      <w:r w:rsidRPr="00722811">
        <w:rPr>
          <w:rStyle w:val="IntenseEmphasis"/>
          <w:rFonts w:cs="Calibri"/>
        </w:rPr>
        <w:t>demands</w:t>
      </w:r>
      <w:r w:rsidRPr="00722811">
        <w:rPr>
          <w:rFonts w:eastAsia="Garamond" w:cs="Calibri"/>
          <w:sz w:val="16"/>
        </w:rPr>
        <w:t>—</w:t>
      </w:r>
      <w:r w:rsidRPr="00722811">
        <w:rPr>
          <w:rFonts w:cs="Calibri"/>
          <w:sz w:val="16"/>
        </w:rPr>
        <w:t>and,</w:t>
      </w:r>
      <w:r w:rsidRPr="00722811">
        <w:rPr>
          <w:rFonts w:eastAsia="Garamond" w:cs="Calibri"/>
          <w:sz w:val="16"/>
        </w:rPr>
        <w:t xml:space="preserve"> </w:t>
      </w:r>
      <w:r w:rsidRPr="00722811">
        <w:rPr>
          <w:rFonts w:cs="Calibri"/>
          <w:sz w:val="16"/>
        </w:rPr>
        <w:t>by</w:t>
      </w:r>
      <w:r w:rsidRPr="00722811">
        <w:rPr>
          <w:rFonts w:eastAsia="Garamond" w:cs="Calibri"/>
          <w:sz w:val="16"/>
        </w:rPr>
        <w:t xml:space="preserve"> </w:t>
      </w:r>
      <w:r w:rsidRPr="00722811">
        <w:rPr>
          <w:rFonts w:cs="Calibri"/>
          <w:sz w:val="16"/>
        </w:rPr>
        <w:t>extension,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grammar</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their</w:t>
      </w:r>
      <w:r w:rsidRPr="00722811">
        <w:rPr>
          <w:rFonts w:eastAsia="Garamond" w:cs="Calibri"/>
          <w:sz w:val="16"/>
        </w:rPr>
        <w:t xml:space="preserve"> </w:t>
      </w:r>
      <w:r w:rsidRPr="00722811">
        <w:rPr>
          <w:rFonts w:cs="Calibri"/>
          <w:sz w:val="16"/>
        </w:rPr>
        <w:t>suffering</w:t>
      </w:r>
      <w:r w:rsidRPr="00722811">
        <w:rPr>
          <w:rFonts w:eastAsia="Garamond" w:cs="Calibri"/>
          <w:sz w:val="16"/>
        </w:rPr>
        <w:t>—</w:t>
      </w:r>
      <w:r w:rsidRPr="00722811">
        <w:rPr>
          <w:rStyle w:val="IntenseEmphasis"/>
          <w:rFonts w:cs="Calibri"/>
        </w:rPr>
        <w:t>was</w:t>
      </w:r>
      <w:r w:rsidRPr="00722811">
        <w:rPr>
          <w:rFonts w:eastAsia="Garamond" w:cs="Calibri"/>
          <w:sz w:val="16"/>
        </w:rPr>
        <w:t xml:space="preserve"> </w:t>
      </w:r>
      <w:r w:rsidRPr="00722811">
        <w:rPr>
          <w:rFonts w:cs="Calibri"/>
          <w:sz w:val="16"/>
        </w:rPr>
        <w:t>indeed</w:t>
      </w:r>
      <w:r w:rsidRPr="00722811">
        <w:rPr>
          <w:rFonts w:eastAsia="Garamond" w:cs="Calibri"/>
          <w:sz w:val="16"/>
        </w:rPr>
        <w:t xml:space="preserve"> </w:t>
      </w:r>
      <w:r w:rsidRPr="00722811">
        <w:rPr>
          <w:rFonts w:cs="Calibri"/>
          <w:sz w:val="16"/>
        </w:rPr>
        <w:t>an</w:t>
      </w:r>
      <w:r w:rsidRPr="00722811">
        <w:rPr>
          <w:rFonts w:eastAsia="Garamond" w:cs="Calibri"/>
          <w:sz w:val="16"/>
        </w:rPr>
        <w:t xml:space="preserve"> </w:t>
      </w:r>
      <w:r w:rsidRPr="00722811">
        <w:rPr>
          <w:rStyle w:val="IntenseEmphasis"/>
          <w:rFonts w:cs="Calibri"/>
        </w:rPr>
        <w:t>ethical</w:t>
      </w:r>
      <w:r w:rsidRPr="00722811">
        <w:rPr>
          <w:rFonts w:eastAsia="Garamond" w:cs="Calibri"/>
          <w:sz w:val="16"/>
        </w:rPr>
        <w:t xml:space="preserve"> </w:t>
      </w:r>
      <w:r w:rsidRPr="00722811">
        <w:rPr>
          <w:rFonts w:cs="Calibri"/>
          <w:sz w:val="16"/>
        </w:rPr>
        <w:t>grammar.</w:t>
      </w:r>
      <w:r w:rsidRPr="00722811">
        <w:rPr>
          <w:rFonts w:eastAsia="Garamond" w:cs="Calibri"/>
          <w:sz w:val="16"/>
        </w:rPr>
        <w:t xml:space="preserve"> </w:t>
      </w:r>
      <w:r w:rsidRPr="00722811">
        <w:rPr>
          <w:rFonts w:cs="Calibri"/>
          <w:sz w:val="16"/>
        </w:rPr>
        <w:t>Perhaps</w:t>
      </w:r>
      <w:r w:rsidRPr="00722811">
        <w:rPr>
          <w:rFonts w:eastAsia="Garamond" w:cs="Calibri"/>
          <w:sz w:val="16"/>
        </w:rPr>
        <w:t xml:space="preserve"> </w:t>
      </w:r>
      <w:r w:rsidRPr="00722811">
        <w:rPr>
          <w:rStyle w:val="IntenseEmphasis"/>
          <w:rFonts w:cs="Calibri"/>
        </w:rPr>
        <w:t>their</w:t>
      </w:r>
      <w:r w:rsidRPr="00722811">
        <w:rPr>
          <w:rStyle w:val="IntenseEmphasis"/>
          <w:rFonts w:eastAsia="Garamond" w:cs="Calibri"/>
        </w:rPr>
        <w:t xml:space="preserve"> </w:t>
      </w:r>
      <w:r w:rsidRPr="00722811">
        <w:rPr>
          <w:rStyle w:val="IntenseEmphasis"/>
          <w:rFonts w:cs="Calibri"/>
        </w:rPr>
        <w:t>grammars</w:t>
      </w:r>
      <w:r w:rsidRPr="00722811">
        <w:rPr>
          <w:rStyle w:val="IntenseEmphasis"/>
          <w:rFonts w:eastAsia="Garamond" w:cs="Calibri"/>
        </w:rPr>
        <w:t xml:space="preserve"> </w:t>
      </w:r>
      <w:r w:rsidRPr="00722811">
        <w:rPr>
          <w:rStyle w:val="IntenseEmphasis"/>
          <w:rFonts w:cs="Calibri"/>
        </w:rPr>
        <w:t>are</w:t>
      </w:r>
      <w:r w:rsidRPr="00722811">
        <w:rPr>
          <w:rStyle w:val="Intense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only</w:t>
      </w:r>
      <w:r w:rsidRPr="00722811">
        <w:rPr>
          <w:rStyle w:val="Emphasis"/>
          <w:rFonts w:eastAsia="Garamond" w:cs="Calibri"/>
        </w:rPr>
        <w:t xml:space="preserve"> </w:t>
      </w:r>
      <w:r w:rsidRPr="00722811">
        <w:rPr>
          <w:rStyle w:val="Emphasis"/>
          <w:rFonts w:cs="Calibri"/>
        </w:rPr>
        <w:t>ethical</w:t>
      </w:r>
      <w:r w:rsidRPr="00722811">
        <w:rPr>
          <w:rStyle w:val="Emphasis"/>
          <w:rFonts w:eastAsia="Garamond" w:cs="Calibri"/>
        </w:rPr>
        <w:t xml:space="preserve"> </w:t>
      </w:r>
      <w:r w:rsidRPr="00722811">
        <w:rPr>
          <w:rStyle w:val="Emphasis"/>
          <w:rFonts w:cs="Calibri"/>
        </w:rPr>
        <w:t>grammars</w:t>
      </w:r>
      <w:r w:rsidRPr="00722811">
        <w:rPr>
          <w:rStyle w:val="Emphasis"/>
          <w:rFonts w:eastAsia="Garamond" w:cs="Calibri"/>
        </w:rPr>
        <w:t xml:space="preserve"> </w:t>
      </w:r>
      <w:r w:rsidRPr="00722811">
        <w:rPr>
          <w:rStyle w:val="Emphasis"/>
          <w:rFonts w:cs="Calibri"/>
        </w:rPr>
        <w:t>available</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modern</w:t>
      </w:r>
      <w:r w:rsidRPr="00722811">
        <w:rPr>
          <w:rStyle w:val="IntenseEmphasis"/>
          <w:rFonts w:eastAsia="Garamond" w:cs="Calibri"/>
        </w:rPr>
        <w:t xml:space="preserve"> </w:t>
      </w:r>
      <w:r w:rsidRPr="00722811">
        <w:rPr>
          <w:rStyle w:val="IntenseEmphasis"/>
          <w:rFonts w:cs="Calibri"/>
        </w:rPr>
        <w:t>politics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modernity</w:t>
      </w:r>
      <w:r w:rsidRPr="00722811">
        <w:rPr>
          <w:rStyle w:val="IntenseEmphasis"/>
          <w:rFonts w:eastAsia="Garamond" w:cs="Calibri"/>
        </w:rPr>
        <w:t xml:space="preserve"> </w:t>
      </w:r>
      <w:r w:rsidRPr="00722811">
        <w:rPr>
          <w:rStyle w:val="IntenseEmphasis"/>
          <w:rFonts w:cs="Calibri"/>
        </w:rPr>
        <w:t>writ</w:t>
      </w:r>
      <w:r w:rsidRPr="00722811">
        <w:rPr>
          <w:rStyle w:val="IntenseEmphasis"/>
          <w:rFonts w:eastAsia="Garamond" w:cs="Calibri"/>
        </w:rPr>
        <w:t xml:space="preserve"> </w:t>
      </w:r>
      <w:r w:rsidRPr="00722811">
        <w:rPr>
          <w:rStyle w:val="IntenseEmphasis"/>
          <w:rFonts w:cs="Calibri"/>
        </w:rPr>
        <w:t>large</w:t>
      </w:r>
      <w:r w:rsidRPr="00722811">
        <w:rPr>
          <w:rFonts w:cs="Calibri"/>
          <w:sz w:val="16"/>
        </w:rPr>
        <w:t>,</w:t>
      </w:r>
      <w:r w:rsidRPr="00722811">
        <w:rPr>
          <w:rFonts w:eastAsia="Garamond" w:cs="Calibri"/>
          <w:sz w:val="16"/>
        </w:rPr>
        <w:t xml:space="preserve"> </w:t>
      </w:r>
      <w:r w:rsidRPr="00722811">
        <w:rPr>
          <w:rFonts w:cs="Calibri"/>
          <w:sz w:val="16"/>
        </w:rPr>
        <w:t>for</w:t>
      </w:r>
      <w:r w:rsidRPr="00722811">
        <w:rPr>
          <w:rFonts w:eastAsia="Garamond" w:cs="Calibri"/>
          <w:sz w:val="16"/>
        </w:rPr>
        <w:t xml:space="preserve"> </w:t>
      </w:r>
      <w:r w:rsidRPr="00722811">
        <w:rPr>
          <w:rStyle w:val="IntenseEmphasis"/>
          <w:rFonts w:cs="Calibri"/>
        </w:rPr>
        <w:t>they</w:t>
      </w:r>
      <w:r w:rsidRPr="00722811">
        <w:rPr>
          <w:rStyle w:val="IntenseEmphasis"/>
          <w:rFonts w:eastAsia="Garamond" w:cs="Calibri"/>
        </w:rPr>
        <w:t xml:space="preserve"> </w:t>
      </w:r>
      <w:r w:rsidRPr="00722811">
        <w:rPr>
          <w:rStyle w:val="IntenseEmphasis"/>
          <w:rFonts w:cs="Calibri"/>
        </w:rPr>
        <w:t>draw</w:t>
      </w:r>
      <w:r w:rsidRPr="00722811">
        <w:rPr>
          <w:rStyle w:val="IntenseEmphasis"/>
          <w:rFonts w:eastAsia="Garamond" w:cs="Calibri"/>
        </w:rPr>
        <w:t xml:space="preserve"> </w:t>
      </w:r>
      <w:r w:rsidRPr="00722811">
        <w:rPr>
          <w:rStyle w:val="IntenseEmphasis"/>
          <w:rFonts w:cs="Calibri"/>
        </w:rPr>
        <w:t>our</w:t>
      </w:r>
      <w:r w:rsidRPr="00722811">
        <w:rPr>
          <w:rStyle w:val="IntenseEmphasis"/>
          <w:rFonts w:eastAsia="Garamond" w:cs="Calibri"/>
        </w:rPr>
        <w:t xml:space="preserve"> </w:t>
      </w:r>
      <w:r w:rsidRPr="00722811">
        <w:rPr>
          <w:rStyle w:val="IntenseEmphasis"/>
          <w:rFonts w:cs="Calibri"/>
        </w:rPr>
        <w:t>attention</w:t>
      </w:r>
      <w:r w:rsidRPr="00722811">
        <w:rPr>
          <w:rStyle w:val="IntenseEmphasis"/>
          <w:rFonts w:eastAsia="Garamond" w:cs="Calibri"/>
        </w:rPr>
        <w:t xml:space="preserve"> </w:t>
      </w:r>
      <w:r w:rsidRPr="00722811">
        <w:rPr>
          <w:rStyle w:val="Emphasis"/>
          <w:rFonts w:cs="Calibri"/>
        </w:rPr>
        <w:t>not</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way</w:t>
      </w:r>
      <w:r w:rsidRPr="00722811">
        <w:rPr>
          <w:rStyle w:val="Emphasis"/>
          <w:rFonts w:eastAsia="Garamond" w:cs="Calibri"/>
        </w:rPr>
        <w:t xml:space="preserve"> </w:t>
      </w:r>
      <w:r w:rsidRPr="00722811">
        <w:rPr>
          <w:rStyle w:val="Emphasis"/>
          <w:rFonts w:cs="Calibri"/>
        </w:rPr>
        <w:t>in</w:t>
      </w:r>
      <w:r w:rsidRPr="00722811">
        <w:rPr>
          <w:rStyle w:val="Emphasis"/>
          <w:rFonts w:eastAsia="Garamond" w:cs="Calibri"/>
        </w:rPr>
        <w:t xml:space="preserve"> </w:t>
      </w:r>
      <w:r w:rsidRPr="00722811">
        <w:rPr>
          <w:rStyle w:val="Emphasis"/>
          <w:rFonts w:cs="Calibri"/>
        </w:rPr>
        <w:t>which</w:t>
      </w:r>
      <w:r w:rsidRPr="00722811">
        <w:rPr>
          <w:rStyle w:val="Emphasis"/>
          <w:rFonts w:eastAsia="Garamond" w:cs="Calibri"/>
        </w:rPr>
        <w:t xml:space="preserve"> </w:t>
      </w:r>
      <w:r w:rsidRPr="00722811">
        <w:rPr>
          <w:rStyle w:val="Emphasis"/>
          <w:rFonts w:cs="Calibri"/>
        </w:rPr>
        <w:t>space</w:t>
      </w:r>
      <w:r w:rsidRPr="00722811">
        <w:rPr>
          <w:rStyle w:val="Emphasis"/>
          <w:rFonts w:eastAsia="Garamond" w:cs="Calibri"/>
        </w:rPr>
        <w:t xml:space="preserve"> </w:t>
      </w:r>
      <w:r w:rsidRPr="00722811">
        <w:rPr>
          <w:rStyle w:val="Emphasis"/>
          <w:rFonts w:cs="Calibri"/>
        </w:rPr>
        <w:t>and</w:t>
      </w:r>
      <w:r w:rsidRPr="00722811">
        <w:rPr>
          <w:rStyle w:val="Emphasis"/>
          <w:rFonts w:eastAsia="Garamond" w:cs="Calibri"/>
        </w:rPr>
        <w:t xml:space="preserve"> </w:t>
      </w:r>
      <w:r w:rsidRPr="00722811">
        <w:rPr>
          <w:rStyle w:val="Emphasis"/>
          <w:rFonts w:cs="Calibri"/>
        </w:rPr>
        <w:t>time</w:t>
      </w:r>
      <w:r w:rsidRPr="00722811">
        <w:rPr>
          <w:rStyle w:val="Emphasis"/>
          <w:rFonts w:eastAsia="Garamond" w:cs="Calibri"/>
        </w:rPr>
        <w:t xml:space="preserve"> </w:t>
      </w:r>
      <w:r w:rsidRPr="00722811">
        <w:rPr>
          <w:rStyle w:val="Emphasis"/>
          <w:rFonts w:cs="Calibri"/>
        </w:rPr>
        <w:t>are</w:t>
      </w:r>
      <w:r w:rsidRPr="00722811">
        <w:rPr>
          <w:rStyle w:val="Emphasis"/>
          <w:rFonts w:eastAsia="Garamond" w:cs="Calibri"/>
        </w:rPr>
        <w:t xml:space="preserve"> </w:t>
      </w:r>
      <w:r w:rsidRPr="00722811">
        <w:rPr>
          <w:rStyle w:val="Emphasis"/>
          <w:rFonts w:cs="Calibri"/>
        </w:rPr>
        <w:t>used</w:t>
      </w:r>
      <w:r w:rsidRPr="00722811">
        <w:rPr>
          <w:rStyle w:val="Emphasis"/>
          <w:rFonts w:eastAsia="Garamond" w:cs="Calibri"/>
        </w:rPr>
        <w:t xml:space="preserve"> </w:t>
      </w:r>
      <w:r w:rsidRPr="00722811">
        <w:rPr>
          <w:rStyle w:val="Emphasis"/>
          <w:rFonts w:cs="Calibri"/>
        </w:rPr>
        <w:t>and</w:t>
      </w:r>
      <w:r w:rsidRPr="00722811">
        <w:rPr>
          <w:rStyle w:val="Emphasis"/>
          <w:rFonts w:eastAsia="Garamond" w:cs="Calibri"/>
        </w:rPr>
        <w:t xml:space="preserve"> </w:t>
      </w:r>
      <w:r w:rsidRPr="00722811">
        <w:rPr>
          <w:rStyle w:val="Emphasis"/>
          <w:rFonts w:cs="Calibri"/>
        </w:rPr>
        <w:t>abused</w:t>
      </w:r>
      <w:r w:rsidRPr="00722811">
        <w:rPr>
          <w:rStyle w:val="IntenseEmphasis"/>
          <w:rFonts w:eastAsia="Garamond" w:cs="Calibri"/>
        </w:rPr>
        <w:t xml:space="preserve"> </w:t>
      </w:r>
      <w:r w:rsidRPr="00722811">
        <w:rPr>
          <w:rStyle w:val="IntenseEmphasis"/>
          <w:rFonts w:cs="Calibri"/>
        </w:rPr>
        <w:t>by</w:t>
      </w:r>
      <w:r w:rsidRPr="00722811">
        <w:rPr>
          <w:rStyle w:val="IntenseEmphasis"/>
          <w:rFonts w:eastAsia="Garamond" w:cs="Calibri"/>
        </w:rPr>
        <w:t xml:space="preserve"> </w:t>
      </w:r>
      <w:r w:rsidRPr="00722811">
        <w:rPr>
          <w:rStyle w:val="IntenseEmphasis"/>
          <w:rFonts w:cs="Calibri"/>
        </w:rPr>
        <w:t>enfranchised</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violently</w:t>
      </w:r>
      <w:r w:rsidRPr="00722811">
        <w:rPr>
          <w:rStyle w:val="IntenseEmphasis"/>
          <w:rFonts w:eastAsia="Garamond" w:cs="Calibri"/>
        </w:rPr>
        <w:t xml:space="preserve"> </w:t>
      </w:r>
      <w:r w:rsidRPr="00722811">
        <w:rPr>
          <w:rStyle w:val="IntenseEmphasis"/>
          <w:rFonts w:cs="Calibri"/>
        </w:rPr>
        <w:t>powerful</w:t>
      </w:r>
      <w:r w:rsidRPr="00722811">
        <w:rPr>
          <w:rStyle w:val="IntenseEmphasis"/>
          <w:rFonts w:eastAsia="Garamond" w:cs="Calibri"/>
        </w:rPr>
        <w:t xml:space="preserve"> </w:t>
      </w:r>
      <w:r w:rsidRPr="00722811">
        <w:rPr>
          <w:rStyle w:val="IntenseEmphasis"/>
          <w:rFonts w:cs="Calibri"/>
        </w:rPr>
        <w:t>interests,</w:t>
      </w:r>
      <w:r w:rsidRPr="00722811">
        <w:rPr>
          <w:rStyle w:val="IntenseEmphasis"/>
          <w:rFonts w:eastAsia="Garamond" w:cs="Calibri"/>
        </w:rPr>
        <w:t xml:space="preserve"> </w:t>
      </w:r>
      <w:r w:rsidRPr="00722811">
        <w:rPr>
          <w:rStyle w:val="Emphasis"/>
          <w:rFonts w:cs="Calibri"/>
        </w:rPr>
        <w:t>but</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violence</w:t>
      </w:r>
      <w:r w:rsidRPr="00722811">
        <w:rPr>
          <w:rStyle w:val="Emphasis"/>
          <w:rFonts w:eastAsia="Garamond" w:cs="Calibri"/>
        </w:rPr>
        <w:t xml:space="preserve"> </w:t>
      </w:r>
      <w:r w:rsidRPr="00722811">
        <w:rPr>
          <w:rStyle w:val="Emphasis"/>
          <w:rFonts w:cs="Calibri"/>
        </w:rPr>
        <w:t>that</w:t>
      </w:r>
      <w:r w:rsidRPr="00722811">
        <w:rPr>
          <w:rStyle w:val="Emphasis"/>
          <w:rFonts w:eastAsia="Garamond" w:cs="Calibri"/>
        </w:rPr>
        <w:t xml:space="preserve"> </w:t>
      </w:r>
      <w:r w:rsidRPr="00722811">
        <w:rPr>
          <w:rStyle w:val="Emphasis"/>
          <w:rFonts w:cs="Calibri"/>
        </w:rPr>
        <w:t>underwrites</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modern</w:t>
      </w:r>
      <w:r w:rsidRPr="00722811">
        <w:rPr>
          <w:rStyle w:val="Emphasis"/>
          <w:rFonts w:eastAsia="Garamond" w:cs="Calibri"/>
        </w:rPr>
        <w:t xml:space="preserve"> </w:t>
      </w:r>
      <w:r w:rsidRPr="00722811">
        <w:rPr>
          <w:rStyle w:val="Emphasis"/>
          <w:rFonts w:cs="Calibri"/>
        </w:rPr>
        <w:t>world</w:t>
      </w:r>
      <w:r w:rsidRPr="00722811">
        <w:rPr>
          <w:rStyle w:val="Emphasis"/>
          <w:rFonts w:eastAsia="Garamond" w:cs="Calibri"/>
        </w:rPr>
        <w:t>’</w:t>
      </w:r>
      <w:r w:rsidRPr="00722811">
        <w:rPr>
          <w:rStyle w:val="Emphasis"/>
          <w:rFonts w:cs="Calibri"/>
        </w:rPr>
        <w:t>s</w:t>
      </w:r>
      <w:r w:rsidRPr="00722811">
        <w:rPr>
          <w:rStyle w:val="Emphasis"/>
          <w:rFonts w:eastAsia="Garamond" w:cs="Calibri"/>
        </w:rPr>
        <w:t xml:space="preserve"> </w:t>
      </w:r>
      <w:r w:rsidRPr="00722811">
        <w:rPr>
          <w:rStyle w:val="Emphasis"/>
          <w:rFonts w:cs="Calibri"/>
        </w:rPr>
        <w:t>capacity</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think,</w:t>
      </w:r>
      <w:r w:rsidRPr="00722811">
        <w:rPr>
          <w:rStyle w:val="Emphasis"/>
          <w:rFonts w:eastAsia="Garamond" w:cs="Calibri"/>
        </w:rPr>
        <w:t xml:space="preserve"> </w:t>
      </w:r>
      <w:r w:rsidRPr="00722811">
        <w:rPr>
          <w:rStyle w:val="Emphasis"/>
          <w:rFonts w:cs="Calibri"/>
        </w:rPr>
        <w:t>act,</w:t>
      </w:r>
      <w:r w:rsidRPr="00722811">
        <w:rPr>
          <w:rStyle w:val="Emphasis"/>
          <w:rFonts w:eastAsia="Garamond" w:cs="Calibri"/>
        </w:rPr>
        <w:t xml:space="preserve"> </w:t>
      </w:r>
      <w:r w:rsidRPr="00722811">
        <w:rPr>
          <w:rStyle w:val="Emphasis"/>
          <w:rFonts w:cs="Calibri"/>
        </w:rPr>
        <w:t>and</w:t>
      </w:r>
      <w:r w:rsidRPr="00722811">
        <w:rPr>
          <w:rStyle w:val="Emphasis"/>
          <w:rFonts w:eastAsia="Garamond" w:cs="Calibri"/>
        </w:rPr>
        <w:t xml:space="preserve"> </w:t>
      </w:r>
      <w:r w:rsidRPr="00722811">
        <w:rPr>
          <w:rStyle w:val="Emphasis"/>
          <w:rFonts w:cs="Calibri"/>
        </w:rPr>
        <w:t>exist</w:t>
      </w:r>
      <w:r w:rsidRPr="00722811">
        <w:rPr>
          <w:rStyle w:val="Emphasis"/>
          <w:rFonts w:eastAsia="Garamond" w:cs="Calibri"/>
        </w:rPr>
        <w:t xml:space="preserve"> </w:t>
      </w:r>
      <w:r w:rsidRPr="00722811">
        <w:rPr>
          <w:rStyle w:val="Emphasis"/>
          <w:rFonts w:cs="Calibri"/>
        </w:rPr>
        <w:t>spatially</w:t>
      </w:r>
      <w:r w:rsidRPr="00722811">
        <w:rPr>
          <w:rStyle w:val="Emphasis"/>
          <w:rFonts w:eastAsia="Garamond" w:cs="Calibri"/>
        </w:rPr>
        <w:t xml:space="preserve"> </w:t>
      </w:r>
      <w:r w:rsidRPr="00722811">
        <w:rPr>
          <w:rStyle w:val="Emphasis"/>
          <w:rFonts w:cs="Calibri"/>
        </w:rPr>
        <w:t>and</w:t>
      </w:r>
      <w:r w:rsidRPr="00722811">
        <w:rPr>
          <w:rStyle w:val="Emphasis"/>
          <w:rFonts w:eastAsia="Garamond" w:cs="Calibri"/>
        </w:rPr>
        <w:t xml:space="preserve"> </w:t>
      </w:r>
      <w:r w:rsidRPr="00722811">
        <w:rPr>
          <w:rStyle w:val="Emphasis"/>
          <w:rFonts w:cs="Calibri"/>
        </w:rPr>
        <w:t>temporally</w:t>
      </w:r>
      <w:r w:rsidRPr="00722811">
        <w:rPr>
          <w:rStyle w:val="IntenseEmphasis"/>
          <w:rFonts w:cs="Calibri"/>
        </w:rPr>
        <w:t>.</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violence</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robbed</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body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him</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his</w:t>
      </w:r>
      <w:r w:rsidRPr="00722811">
        <w:rPr>
          <w:rFonts w:eastAsia="Garamond" w:cs="Calibri"/>
          <w:sz w:val="16"/>
        </w:rPr>
        <w:t xml:space="preserve"> </w:t>
      </w:r>
      <w:r w:rsidRPr="00722811">
        <w:rPr>
          <w:rFonts w:cs="Calibri"/>
          <w:sz w:val="16"/>
        </w:rPr>
        <w:t>land</w:t>
      </w:r>
      <w:r w:rsidRPr="00722811">
        <w:rPr>
          <w:rFonts w:eastAsia="Garamond" w:cs="Calibri"/>
          <w:sz w:val="16"/>
        </w:rPr>
        <w:t xml:space="preserve"> </w:t>
      </w:r>
      <w:r w:rsidRPr="00722811">
        <w:rPr>
          <w:rFonts w:cs="Calibri"/>
          <w:sz w:val="16"/>
        </w:rPr>
        <w:t>provided</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stage</w:t>
      </w:r>
      <w:r w:rsidRPr="00722811">
        <w:rPr>
          <w:rFonts w:eastAsia="Garamond" w:cs="Calibri"/>
          <w:sz w:val="16"/>
        </w:rPr>
        <w:t xml:space="preserve"> </w:t>
      </w:r>
      <w:r w:rsidRPr="00722811">
        <w:rPr>
          <w:rFonts w:cs="Calibri"/>
          <w:sz w:val="16"/>
        </w:rPr>
        <w:t>upon</w:t>
      </w:r>
      <w:r w:rsidRPr="00722811">
        <w:rPr>
          <w:rFonts w:eastAsia="Garamond" w:cs="Calibri"/>
          <w:sz w:val="16"/>
        </w:rPr>
        <w:t xml:space="preserve"> </w:t>
      </w:r>
      <w:r w:rsidRPr="00722811">
        <w:rPr>
          <w:rFonts w:cs="Calibri"/>
          <w:sz w:val="16"/>
        </w:rPr>
        <w:t>which</w:t>
      </w:r>
      <w:r w:rsidRPr="00722811">
        <w:rPr>
          <w:rFonts w:eastAsia="Garamond" w:cs="Calibri"/>
          <w:sz w:val="16"/>
        </w:rPr>
        <w:t xml:space="preserve"> </w:t>
      </w:r>
      <w:r w:rsidRPr="00722811">
        <w:rPr>
          <w:rFonts w:cs="Calibri"/>
          <w:sz w:val="16"/>
        </w:rPr>
        <w:t>other</w:t>
      </w:r>
      <w:r w:rsidRPr="00722811">
        <w:rPr>
          <w:rFonts w:eastAsia="Garamond" w:cs="Calibri"/>
          <w:sz w:val="16"/>
        </w:rPr>
        <w:t xml:space="preserve"> </w:t>
      </w:r>
      <w:r w:rsidRPr="00722811">
        <w:rPr>
          <w:rFonts w:cs="Calibri"/>
          <w:sz w:val="16"/>
        </w:rPr>
        <w:t>violent</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consensual</w:t>
      </w:r>
      <w:r w:rsidRPr="00722811">
        <w:rPr>
          <w:rFonts w:eastAsia="Garamond" w:cs="Calibri"/>
          <w:sz w:val="16"/>
        </w:rPr>
        <w:t xml:space="preserve"> </w:t>
      </w:r>
      <w:r w:rsidRPr="00722811">
        <w:rPr>
          <w:rFonts w:cs="Calibri"/>
          <w:sz w:val="16"/>
        </w:rPr>
        <w:t>dramas</w:t>
      </w:r>
      <w:r w:rsidRPr="00722811">
        <w:rPr>
          <w:rFonts w:eastAsia="Garamond" w:cs="Calibri"/>
          <w:sz w:val="16"/>
        </w:rPr>
        <w:t xml:space="preserve"> </w:t>
      </w:r>
      <w:r w:rsidRPr="00722811">
        <w:rPr>
          <w:rFonts w:cs="Calibri"/>
          <w:sz w:val="16"/>
        </w:rPr>
        <w:t>could</w:t>
      </w:r>
      <w:r w:rsidRPr="00722811">
        <w:rPr>
          <w:rFonts w:eastAsia="Garamond" w:cs="Calibri"/>
          <w:sz w:val="16"/>
        </w:rPr>
        <w:t xml:space="preserve"> </w:t>
      </w:r>
      <w:r w:rsidRPr="00722811">
        <w:rPr>
          <w:rFonts w:cs="Calibri"/>
          <w:sz w:val="16"/>
        </w:rPr>
        <w:t>be</w:t>
      </w:r>
      <w:r w:rsidRPr="00722811">
        <w:rPr>
          <w:rFonts w:eastAsia="Garamond" w:cs="Calibri"/>
          <w:sz w:val="16"/>
        </w:rPr>
        <w:t xml:space="preserve"> </w:t>
      </w:r>
      <w:r w:rsidRPr="00722811">
        <w:rPr>
          <w:rFonts w:cs="Calibri"/>
          <w:sz w:val="16"/>
        </w:rPr>
        <w:t>enacted.</w:t>
      </w:r>
      <w:r w:rsidRPr="00722811">
        <w:rPr>
          <w:rFonts w:eastAsia="Garamond" w:cs="Calibri"/>
          <w:sz w:val="16"/>
        </w:rPr>
        <w:t xml:space="preserve"> </w:t>
      </w:r>
      <w:r w:rsidRPr="00722811">
        <w:rPr>
          <w:rFonts w:cs="Calibri"/>
          <w:sz w:val="16"/>
        </w:rPr>
        <w:t>Thus,</w:t>
      </w:r>
      <w:r w:rsidRPr="00722811">
        <w:rPr>
          <w:rFonts w:eastAsia="Garamond" w:cs="Calibri"/>
          <w:sz w:val="16"/>
        </w:rPr>
        <w:t xml:space="preserve"> </w:t>
      </w:r>
      <w:r w:rsidRPr="00722811">
        <w:rPr>
          <w:rStyle w:val="IntenseEmphasis"/>
          <w:rFonts w:cs="Calibri"/>
        </w:rPr>
        <w:t>they</w:t>
      </w:r>
      <w:r w:rsidRPr="00722811">
        <w:rPr>
          <w:rStyle w:val="IntenseEmphasis"/>
          <w:rFonts w:eastAsia="Garamond" w:cs="Calibri"/>
        </w:rPr>
        <w:t xml:space="preserve"> </w:t>
      </w:r>
      <w:r w:rsidRPr="00722811">
        <w:rPr>
          <w:rStyle w:val="IntenseEmphasis"/>
          <w:rFonts w:cs="Calibri"/>
        </w:rPr>
        <w:t>would</w:t>
      </w:r>
      <w:r w:rsidRPr="00722811">
        <w:rPr>
          <w:rStyle w:val="IntenseEmphasis"/>
          <w:rFonts w:eastAsia="Garamond" w:cs="Calibri"/>
        </w:rPr>
        <w:t xml:space="preserve"> </w:t>
      </w:r>
      <w:r w:rsidRPr="00722811">
        <w:rPr>
          <w:rStyle w:val="IntenseEmphasis"/>
          <w:rFonts w:cs="Calibri"/>
        </w:rPr>
        <w:t>have</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be</w:t>
      </w:r>
      <w:r w:rsidRPr="00722811">
        <w:rPr>
          <w:rStyle w:val="IntenseEmphasis"/>
          <w:rFonts w:eastAsia="Garamond" w:cs="Calibri"/>
        </w:rPr>
        <w:t xml:space="preserve"> </w:t>
      </w:r>
      <w:r w:rsidRPr="00722811">
        <w:rPr>
          <w:rStyle w:val="IntenseEmphasis"/>
          <w:rFonts w:cs="Calibri"/>
        </w:rPr>
        <w:t>crazy</w:t>
      </w:r>
      <w:r w:rsidRPr="00722811">
        <w:rPr>
          <w:rFonts w:cs="Calibri"/>
          <w:sz w:val="16"/>
        </w:rPr>
        <w:t>,</w:t>
      </w:r>
      <w:r w:rsidRPr="00722811">
        <w:rPr>
          <w:rFonts w:eastAsia="Garamond" w:cs="Calibri"/>
          <w:sz w:val="16"/>
        </w:rPr>
        <w:t xml:space="preserve"> </w:t>
      </w:r>
      <w:r w:rsidRPr="00722811">
        <w:rPr>
          <w:rFonts w:cs="Calibri"/>
          <w:sz w:val="16"/>
        </w:rPr>
        <w:t>crazy</w:t>
      </w:r>
      <w:r w:rsidRPr="00722811">
        <w:rPr>
          <w:rFonts w:eastAsia="Garamond" w:cs="Calibri"/>
          <w:sz w:val="16"/>
        </w:rPr>
        <w:t xml:space="preserve"> </w:t>
      </w:r>
      <w:r w:rsidRPr="00722811">
        <w:rPr>
          <w:rFonts w:cs="Calibri"/>
          <w:sz w:val="16"/>
        </w:rPr>
        <w:t>enough</w:t>
      </w:r>
      <w:r w:rsidRPr="00722811">
        <w:rPr>
          <w:rFonts w:eastAsia="Garamond" w:cs="Calibri"/>
          <w:sz w:val="16"/>
        </w:rPr>
        <w:t xml:space="preserve"> </w:t>
      </w:r>
      <w:r w:rsidRPr="00722811">
        <w:rPr>
          <w:rStyle w:val="IntenseEmphasis"/>
          <w:rFonts w:cs="Calibri"/>
        </w:rPr>
        <w:t>to</w:t>
      </w:r>
      <w:r w:rsidRPr="00722811">
        <w:rPr>
          <w:rStyle w:val="IntenseEmphasis"/>
          <w:rFonts w:eastAsia="Garamond" w:cs="Calibri"/>
        </w:rPr>
        <w:t xml:space="preserve"> </w:t>
      </w:r>
      <w:r w:rsidRPr="00722811">
        <w:rPr>
          <w:rStyle w:val="Emphasis"/>
          <w:rFonts w:cs="Calibri"/>
        </w:rPr>
        <w:t>call</w:t>
      </w:r>
      <w:r w:rsidRPr="00722811">
        <w:rPr>
          <w:rStyle w:val="Emphasis"/>
          <w:rFonts w:eastAsia="Garamond" w:cs="Calibri"/>
        </w:rPr>
        <w:t xml:space="preserve"> </w:t>
      </w:r>
      <w:r w:rsidRPr="00722811">
        <w:rPr>
          <w:rStyle w:val="Emphasis"/>
          <w:rFonts w:cs="Calibri"/>
        </w:rPr>
        <w:t>not</w:t>
      </w:r>
      <w:r w:rsidRPr="00722811">
        <w:rPr>
          <w:rStyle w:val="Emphasis"/>
          <w:rFonts w:eastAsia="Garamond" w:cs="Calibri"/>
        </w:rPr>
        <w:t xml:space="preserve"> </w:t>
      </w:r>
      <w:r w:rsidRPr="00722811">
        <w:rPr>
          <w:rStyle w:val="Emphasis"/>
          <w:rFonts w:cs="Calibri"/>
        </w:rPr>
        <w:t>merely</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actions</w:t>
      </w:r>
      <w:r w:rsidRPr="00722811">
        <w:rPr>
          <w:rStyle w:val="Emphasis"/>
          <w:rFonts w:eastAsia="Garamond" w:cs="Calibri"/>
        </w:rPr>
        <w:t xml:space="preserve"> </w:t>
      </w:r>
      <w:r w:rsidRPr="00722811">
        <w:rPr>
          <w:rStyle w:val="Emphasis"/>
          <w:rFonts w:cs="Calibri"/>
        </w:rPr>
        <w:t>of</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world</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account</w:t>
      </w:r>
      <w:r w:rsidRPr="00722811">
        <w:rPr>
          <w:rStyle w:val="Emphasis"/>
          <w:rFonts w:eastAsia="Garamond" w:cs="Calibri"/>
        </w:rPr>
        <w:t xml:space="preserve"> </w:t>
      </w:r>
      <w:r w:rsidRPr="00722811">
        <w:rPr>
          <w:rStyle w:val="Emphasis"/>
          <w:rFonts w:cs="Calibri"/>
        </w:rPr>
        <w:t>but</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call</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world</w:t>
      </w:r>
      <w:r w:rsidRPr="00722811">
        <w:rPr>
          <w:rStyle w:val="Emphasis"/>
          <w:rFonts w:eastAsia="Garamond" w:cs="Calibri"/>
        </w:rPr>
        <w:t xml:space="preserve"> </w:t>
      </w:r>
      <w:r w:rsidRPr="00722811">
        <w:rPr>
          <w:rStyle w:val="Emphasis"/>
          <w:rFonts w:cs="Calibri"/>
        </w:rPr>
        <w:t>itself</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account</w:t>
      </w:r>
      <w:r w:rsidRPr="00722811">
        <w:rPr>
          <w:rFonts w:cs="Calibri"/>
          <w:sz w:val="16"/>
        </w:rPr>
        <w:t>,</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account</w:t>
      </w:r>
      <w:r w:rsidRPr="00722811">
        <w:rPr>
          <w:rFonts w:eastAsia="Garamond" w:cs="Calibri"/>
          <w:sz w:val="16"/>
        </w:rPr>
        <w:t xml:space="preserve"> </w:t>
      </w:r>
      <w:r w:rsidRPr="00722811">
        <w:rPr>
          <w:rFonts w:cs="Calibri"/>
          <w:sz w:val="16"/>
        </w:rPr>
        <w:t>for</w:t>
      </w:r>
      <w:r w:rsidRPr="00722811">
        <w:rPr>
          <w:rFonts w:eastAsia="Garamond" w:cs="Calibri"/>
          <w:sz w:val="16"/>
        </w:rPr>
        <w:t xml:space="preserve"> </w:t>
      </w:r>
      <w:r w:rsidRPr="00722811">
        <w:rPr>
          <w:rFonts w:cs="Calibri"/>
          <w:sz w:val="16"/>
        </w:rPr>
        <w:t>them</w:t>
      </w:r>
      <w:r w:rsidRPr="00722811">
        <w:rPr>
          <w:rFonts w:eastAsia="Garamond" w:cs="Calibri"/>
          <w:sz w:val="16"/>
        </w:rPr>
        <w:t xml:space="preserve"> </w:t>
      </w:r>
      <w:r w:rsidRPr="00722811">
        <w:rPr>
          <w:rFonts w:cs="Calibri"/>
          <w:sz w:val="16"/>
        </w:rPr>
        <w:t>no</w:t>
      </w:r>
      <w:r w:rsidRPr="00722811">
        <w:rPr>
          <w:rFonts w:eastAsia="Garamond" w:cs="Calibri"/>
          <w:sz w:val="16"/>
        </w:rPr>
        <w:t xml:space="preserve"> </w:t>
      </w:r>
      <w:r w:rsidRPr="00722811">
        <w:rPr>
          <w:rFonts w:cs="Calibri"/>
          <w:sz w:val="16"/>
        </w:rPr>
        <w:t>less!</w:t>
      </w:r>
      <w:r w:rsidRPr="00722811">
        <w:rPr>
          <w:rFonts w:eastAsia="Garamond" w:cs="Calibri"/>
          <w:sz w:val="16"/>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woman</w:t>
      </w:r>
      <w:r w:rsidRPr="00722811">
        <w:rPr>
          <w:rFonts w:eastAsia="Garamond" w:cs="Calibri"/>
          <w:sz w:val="16"/>
        </w:rPr>
        <w:t xml:space="preserve"> </w:t>
      </w:r>
      <w:r w:rsidRPr="00722811">
        <w:rPr>
          <w:rFonts w:cs="Calibri"/>
          <w:sz w:val="16"/>
        </w:rPr>
        <w:t>at</w:t>
      </w:r>
      <w:r w:rsidRPr="00722811">
        <w:rPr>
          <w:rFonts w:eastAsia="Garamond" w:cs="Calibri"/>
          <w:sz w:val="16"/>
        </w:rPr>
        <w:t xml:space="preserve"> </w:t>
      </w:r>
      <w:r w:rsidRPr="00722811">
        <w:rPr>
          <w:rFonts w:cs="Calibri"/>
          <w:sz w:val="16"/>
        </w:rPr>
        <w:t>Columbia</w:t>
      </w:r>
      <w:r w:rsidRPr="00722811">
        <w:rPr>
          <w:rFonts w:eastAsia="Garamond" w:cs="Calibri"/>
          <w:sz w:val="16"/>
        </w:rPr>
        <w:t xml:space="preserve"> </w:t>
      </w:r>
      <w:r w:rsidRPr="00722811">
        <w:rPr>
          <w:rStyle w:val="IntenseEmphasis"/>
          <w:rFonts w:cs="Calibri"/>
        </w:rPr>
        <w:t>was</w:t>
      </w:r>
      <w:r w:rsidRPr="00722811">
        <w:rPr>
          <w:rStyle w:val="IntenseEmphasis"/>
          <w:rFonts w:eastAsia="Garamond" w:cs="Calibri"/>
        </w:rPr>
        <w:t xml:space="preserve"> </w:t>
      </w:r>
      <w:r w:rsidRPr="00722811">
        <w:rPr>
          <w:rStyle w:val="IntenseEmphasis"/>
          <w:rFonts w:cs="Calibri"/>
        </w:rPr>
        <w:t>not</w:t>
      </w:r>
      <w:r w:rsidRPr="00722811">
        <w:rPr>
          <w:rStyle w:val="IntenseEmphasis"/>
          <w:rFonts w:eastAsia="Garamond" w:cs="Calibri"/>
        </w:rPr>
        <w:t xml:space="preserve"> </w:t>
      </w:r>
      <w:r w:rsidRPr="00722811">
        <w:rPr>
          <w:rStyle w:val="IntenseEmphasis"/>
          <w:rFonts w:cs="Calibri"/>
        </w:rPr>
        <w:t>demanding</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be</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participant</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unethical</w:t>
      </w:r>
      <w:r w:rsidRPr="00722811">
        <w:rPr>
          <w:rStyle w:val="IntenseEmphasis"/>
          <w:rFonts w:eastAsia="Garamond" w:cs="Calibri"/>
        </w:rPr>
        <w:t xml:space="preserve"> </w:t>
      </w:r>
      <w:r w:rsidRPr="00722811">
        <w:rPr>
          <w:rStyle w:val="IntenseEmphasis"/>
          <w:rFonts w:cs="Calibri"/>
        </w:rPr>
        <w:t>network</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distribution:</w:t>
      </w:r>
      <w:r w:rsidRPr="00722811">
        <w:rPr>
          <w:rStyle w:val="IntenseEmphasis"/>
          <w:rFonts w:eastAsia="Garamond" w:cs="Calibri"/>
        </w:rPr>
        <w:t xml:space="preserve"> </w:t>
      </w:r>
      <w:r w:rsidRPr="00722811">
        <w:rPr>
          <w:rStyle w:val="IntenseEmphasis"/>
          <w:rFonts w:cs="Calibri"/>
        </w:rPr>
        <w:t>she</w:t>
      </w:r>
      <w:r w:rsidRPr="00722811">
        <w:rPr>
          <w:rStyle w:val="IntenseEmphasis"/>
          <w:rFonts w:eastAsia="Garamond" w:cs="Calibri"/>
        </w:rPr>
        <w:t xml:space="preserve"> </w:t>
      </w:r>
      <w:r w:rsidRPr="00722811">
        <w:rPr>
          <w:rStyle w:val="IntenseEmphasis"/>
          <w:rFonts w:cs="Calibri"/>
        </w:rPr>
        <w:t>was</w:t>
      </w:r>
      <w:r w:rsidRPr="00722811">
        <w:rPr>
          <w:rStyle w:val="IntenseEmphasis"/>
          <w:rFonts w:eastAsia="Garamond" w:cs="Calibri"/>
        </w:rPr>
        <w:t xml:space="preserve"> </w:t>
      </w:r>
      <w:r w:rsidRPr="00722811">
        <w:rPr>
          <w:rStyle w:val="IntenseEmphasis"/>
          <w:rFonts w:cs="Calibri"/>
        </w:rPr>
        <w:t>not</w:t>
      </w:r>
      <w:r w:rsidRPr="00722811">
        <w:rPr>
          <w:rStyle w:val="IntenseEmphasis"/>
          <w:rFonts w:eastAsia="Garamond" w:cs="Calibri"/>
        </w:rPr>
        <w:t xml:space="preserve"> </w:t>
      </w:r>
      <w:r w:rsidRPr="00722811">
        <w:rPr>
          <w:rStyle w:val="IntenseEmphasis"/>
          <w:rFonts w:cs="Calibri"/>
        </w:rPr>
        <w:t>demanding</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place</w:t>
      </w:r>
      <w:r w:rsidRPr="00722811">
        <w:rPr>
          <w:rStyle w:val="IntenseEmphasis"/>
          <w:rFonts w:eastAsia="Garamond" w:cs="Calibri"/>
        </w:rPr>
        <w:t xml:space="preserve"> </w:t>
      </w:r>
      <w:r w:rsidRPr="00722811">
        <w:rPr>
          <w:rStyle w:val="IntenseEmphasis"/>
          <w:rFonts w:cs="Calibri"/>
        </w:rPr>
        <w:t>within</w:t>
      </w:r>
      <w:r w:rsidRPr="00722811">
        <w:rPr>
          <w:rStyle w:val="IntenseEmphasis"/>
          <w:rFonts w:eastAsia="Garamond" w:cs="Calibri"/>
        </w:rPr>
        <w:t xml:space="preserve"> </w:t>
      </w:r>
      <w:r w:rsidRPr="00722811">
        <w:rPr>
          <w:rStyle w:val="IntenseEmphasis"/>
          <w:rFonts w:cs="Calibri"/>
        </w:rPr>
        <w:t>capital,</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piece</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pie</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demand</w:t>
      </w:r>
      <w:r w:rsidRPr="00722811">
        <w:rPr>
          <w:rFonts w:eastAsia="Garamond" w:cs="Calibri"/>
          <w:sz w:val="16"/>
        </w:rPr>
        <w:t xml:space="preserve"> </w:t>
      </w:r>
      <w:r w:rsidRPr="00722811">
        <w:rPr>
          <w:rFonts w:cs="Calibri"/>
          <w:sz w:val="16"/>
        </w:rPr>
        <w:t>for</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sofa</w:t>
      </w:r>
      <w:r w:rsidRPr="00722811">
        <w:rPr>
          <w:rFonts w:eastAsia="Garamond" w:cs="Calibri"/>
          <w:sz w:val="16"/>
        </w:rPr>
        <w:t xml:space="preserve"> </w:t>
      </w:r>
      <w:r w:rsidRPr="00722811">
        <w:rPr>
          <w:rFonts w:cs="Calibri"/>
          <w:sz w:val="16"/>
        </w:rPr>
        <w:t>notwithstanding).</w:t>
      </w:r>
      <w:r w:rsidRPr="00722811">
        <w:rPr>
          <w:rFonts w:eastAsia="Garamond" w:cs="Calibri"/>
          <w:sz w:val="16"/>
        </w:rPr>
        <w:t xml:space="preserve"> </w:t>
      </w:r>
      <w:r w:rsidRPr="00722811">
        <w:rPr>
          <w:rFonts w:cs="Calibri"/>
          <w:sz w:val="16"/>
        </w:rPr>
        <w:t>Rather,</w:t>
      </w:r>
      <w:r w:rsidRPr="00722811">
        <w:rPr>
          <w:rFonts w:eastAsia="Garamond" w:cs="Calibri"/>
          <w:sz w:val="16"/>
        </w:rPr>
        <w:t xml:space="preserve"> </w:t>
      </w:r>
      <w:r w:rsidRPr="00722811">
        <w:rPr>
          <w:rFonts w:cs="Calibri"/>
          <w:sz w:val="16"/>
        </w:rPr>
        <w:t>she</w:t>
      </w:r>
      <w:r w:rsidRPr="00722811">
        <w:rPr>
          <w:rFonts w:eastAsia="Garamond" w:cs="Calibri"/>
          <w:sz w:val="16"/>
        </w:rPr>
        <w:t xml:space="preserve"> </w:t>
      </w:r>
      <w:r w:rsidRPr="00722811">
        <w:rPr>
          <w:rFonts w:cs="Calibri"/>
          <w:sz w:val="16"/>
        </w:rPr>
        <w:t>was</w:t>
      </w:r>
      <w:r w:rsidRPr="00722811">
        <w:rPr>
          <w:rFonts w:eastAsia="Garamond" w:cs="Calibri"/>
          <w:sz w:val="16"/>
        </w:rPr>
        <w:t xml:space="preserve"> </w:t>
      </w:r>
      <w:r w:rsidRPr="00722811">
        <w:rPr>
          <w:rFonts w:cs="Calibri"/>
          <w:sz w:val="16"/>
        </w:rPr>
        <w:t>articulating</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triangulation</w:t>
      </w:r>
      <w:r w:rsidRPr="00722811">
        <w:rPr>
          <w:rFonts w:eastAsia="Garamond" w:cs="Calibri"/>
          <w:sz w:val="16"/>
        </w:rPr>
        <w:t xml:space="preserve"> </w:t>
      </w:r>
      <w:r w:rsidRPr="00722811">
        <w:rPr>
          <w:rFonts w:cs="Calibri"/>
          <w:sz w:val="16"/>
        </w:rPr>
        <w:t>between,</w:t>
      </w:r>
      <w:r w:rsidRPr="00722811">
        <w:rPr>
          <w:rFonts w:eastAsia="Garamond" w:cs="Calibri"/>
          <w:sz w:val="16"/>
        </w:rPr>
        <w:t xml:space="preserve"> </w:t>
      </w:r>
      <w:r w:rsidRPr="00722811">
        <w:rPr>
          <w:rFonts w:cs="Calibri"/>
          <w:sz w:val="16"/>
        </w:rPr>
        <w:t>on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one</w:t>
      </w:r>
      <w:r w:rsidRPr="00722811">
        <w:rPr>
          <w:rFonts w:eastAsia="Garamond" w:cs="Calibri"/>
          <w:sz w:val="16"/>
        </w:rPr>
        <w:t xml:space="preserve"> </w:t>
      </w:r>
      <w:r w:rsidRPr="00722811">
        <w:rPr>
          <w:rFonts w:cs="Calibri"/>
          <w:sz w:val="16"/>
        </w:rPr>
        <w:t>hand,</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loss</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body,</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very</w:t>
      </w:r>
      <w:r w:rsidRPr="00722811">
        <w:rPr>
          <w:rFonts w:eastAsia="Garamond" w:cs="Calibri"/>
          <w:sz w:val="16"/>
        </w:rPr>
        <w:t xml:space="preserve"> </w:t>
      </w:r>
      <w:r w:rsidRPr="00722811">
        <w:rPr>
          <w:rFonts w:cs="Calibri"/>
          <w:sz w:val="16"/>
        </w:rPr>
        <w:t>dereliction</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corporeal</w:t>
      </w:r>
      <w:r w:rsidRPr="00722811">
        <w:rPr>
          <w:rFonts w:eastAsia="Garamond" w:cs="Calibri"/>
          <w:sz w:val="16"/>
        </w:rPr>
        <w:t xml:space="preserve"> </w:t>
      </w:r>
      <w:r w:rsidRPr="00722811">
        <w:rPr>
          <w:rFonts w:cs="Calibri"/>
          <w:sz w:val="16"/>
        </w:rPr>
        <w:t>integrity,</w:t>
      </w:r>
      <w:r w:rsidRPr="00722811">
        <w:rPr>
          <w:rFonts w:eastAsia="Garamond" w:cs="Calibri"/>
          <w:sz w:val="16"/>
        </w:rPr>
        <w:t xml:space="preserve"> </w:t>
      </w:r>
      <w:r w:rsidRPr="00722811">
        <w:rPr>
          <w:rFonts w:cs="Calibri"/>
          <w:sz w:val="16"/>
        </w:rPr>
        <w:t>what</w:t>
      </w:r>
      <w:r w:rsidRPr="00722811">
        <w:rPr>
          <w:rFonts w:eastAsia="Garamond" w:cs="Calibri"/>
          <w:sz w:val="16"/>
        </w:rPr>
        <w:t xml:space="preserve"> </w:t>
      </w:r>
      <w:r w:rsidRPr="00722811">
        <w:rPr>
          <w:rFonts w:cs="Calibri"/>
          <w:sz w:val="16"/>
        </w:rPr>
        <w:t>Hortense</w:t>
      </w:r>
      <w:r w:rsidRPr="00722811">
        <w:rPr>
          <w:rFonts w:eastAsia="Garamond" w:cs="Calibri"/>
          <w:sz w:val="16"/>
        </w:rPr>
        <w:t xml:space="preserve"> </w:t>
      </w:r>
      <w:r w:rsidRPr="00722811">
        <w:rPr>
          <w:rFonts w:cs="Calibri"/>
          <w:sz w:val="16"/>
        </w:rPr>
        <w:t>Spillers</w:t>
      </w:r>
      <w:r w:rsidRPr="00722811">
        <w:rPr>
          <w:rFonts w:eastAsia="Garamond" w:cs="Calibri"/>
          <w:sz w:val="16"/>
        </w:rPr>
        <w:t xml:space="preserve"> </w:t>
      </w:r>
      <w:r w:rsidRPr="00722811">
        <w:rPr>
          <w:rFonts w:cs="Calibri"/>
          <w:sz w:val="16"/>
        </w:rPr>
        <w:t>charts</w:t>
      </w:r>
      <w:r w:rsidRPr="00722811">
        <w:rPr>
          <w:rFonts w:eastAsia="Garamond" w:cs="Calibri"/>
          <w:sz w:val="16"/>
        </w:rPr>
        <w:t xml:space="preserve"> </w:t>
      </w:r>
      <w:r w:rsidRPr="00722811">
        <w:rPr>
          <w:rFonts w:cs="Calibri"/>
          <w:sz w:val="16"/>
        </w:rPr>
        <w:t>as</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transition</w:t>
      </w:r>
      <w:r w:rsidRPr="00722811">
        <w:rPr>
          <w:rFonts w:eastAsia="Garamond" w:cs="Calibri"/>
          <w:sz w:val="16"/>
        </w:rPr>
        <w:t xml:space="preserve"> </w:t>
      </w:r>
      <w:r w:rsidRPr="00722811">
        <w:rPr>
          <w:rFonts w:cs="Calibri"/>
          <w:sz w:val="16"/>
        </w:rPr>
        <w:t>from</w:t>
      </w:r>
      <w:r w:rsidRPr="00722811">
        <w:rPr>
          <w:rFonts w:eastAsia="Garamond" w:cs="Calibri"/>
          <w:sz w:val="16"/>
        </w:rPr>
        <w:t xml:space="preserve"> </w:t>
      </w:r>
      <w:r w:rsidRPr="00722811">
        <w:rPr>
          <w:rFonts w:cs="Calibri"/>
          <w:sz w:val="16"/>
        </w:rPr>
        <w:t>being</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being</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becoming</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being</w:t>
      </w:r>
      <w:r w:rsidRPr="00722811">
        <w:rPr>
          <w:rFonts w:eastAsia="Garamond" w:cs="Calibri"/>
          <w:sz w:val="16"/>
        </w:rPr>
        <w:t xml:space="preserve"> </w:t>
      </w:r>
      <w:r w:rsidRPr="00722811">
        <w:rPr>
          <w:rFonts w:cs="Calibri"/>
          <w:sz w:val="16"/>
        </w:rPr>
        <w:t>for</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captor</w:t>
      </w:r>
      <w:r w:rsidRPr="00722811">
        <w:rPr>
          <w:rFonts w:eastAsia="Garamond" w:cs="Calibri"/>
          <w:sz w:val="16"/>
        </w:rPr>
        <w:t xml:space="preserve">” </w:t>
      </w:r>
      <w:r w:rsidRPr="00722811">
        <w:rPr>
          <w:rFonts w:cs="Calibri"/>
          <w:sz w:val="16"/>
        </w:rPr>
        <w:t>(206),</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drama</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value</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stage</w:t>
      </w:r>
      <w:r w:rsidRPr="00722811">
        <w:rPr>
          <w:rFonts w:eastAsia="Garamond" w:cs="Calibri"/>
          <w:sz w:val="16"/>
        </w:rPr>
        <w:t xml:space="preserve"> </w:t>
      </w:r>
      <w:r w:rsidRPr="00722811">
        <w:rPr>
          <w:rFonts w:cs="Calibri"/>
          <w:sz w:val="16"/>
        </w:rPr>
        <w:t>upon</w:t>
      </w:r>
      <w:r w:rsidRPr="00722811">
        <w:rPr>
          <w:rFonts w:eastAsia="Garamond" w:cs="Calibri"/>
          <w:sz w:val="16"/>
        </w:rPr>
        <w:t xml:space="preserve"> </w:t>
      </w:r>
      <w:r w:rsidRPr="00722811">
        <w:rPr>
          <w:rFonts w:cs="Calibri"/>
          <w:sz w:val="16"/>
        </w:rPr>
        <w:t>which</w:t>
      </w:r>
      <w:r w:rsidRPr="00722811">
        <w:rPr>
          <w:rFonts w:eastAsia="Garamond" w:cs="Calibri"/>
          <w:sz w:val="16"/>
        </w:rPr>
        <w:t xml:space="preserve"> </w:t>
      </w:r>
      <w:r w:rsidRPr="00722811">
        <w:rPr>
          <w:rFonts w:cs="Calibri"/>
          <w:sz w:val="16"/>
        </w:rPr>
        <w:t>surplus</w:t>
      </w:r>
      <w:r w:rsidRPr="00722811">
        <w:rPr>
          <w:rFonts w:eastAsia="Garamond" w:cs="Calibri"/>
          <w:sz w:val="16"/>
        </w:rPr>
        <w:t xml:space="preserve"> </w:t>
      </w:r>
      <w:r w:rsidRPr="00722811">
        <w:rPr>
          <w:rFonts w:cs="Calibri"/>
          <w:sz w:val="16"/>
        </w:rPr>
        <w:t>value</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extracted</w:t>
      </w:r>
      <w:r w:rsidRPr="00722811">
        <w:rPr>
          <w:rFonts w:eastAsia="Garamond" w:cs="Calibri"/>
          <w:sz w:val="16"/>
        </w:rPr>
        <w:t xml:space="preserve"> </w:t>
      </w:r>
      <w:r w:rsidRPr="00722811">
        <w:rPr>
          <w:rFonts w:cs="Calibri"/>
          <w:sz w:val="16"/>
        </w:rPr>
        <w:t>from</w:t>
      </w:r>
      <w:r w:rsidRPr="00722811">
        <w:rPr>
          <w:rFonts w:eastAsia="Garamond" w:cs="Calibri"/>
          <w:sz w:val="16"/>
        </w:rPr>
        <w:t xml:space="preserve"> </w:t>
      </w:r>
      <w:r w:rsidRPr="00722811">
        <w:rPr>
          <w:rFonts w:cs="Calibri"/>
          <w:sz w:val="16"/>
        </w:rPr>
        <w:t>labor</w:t>
      </w:r>
      <w:r w:rsidRPr="00722811">
        <w:rPr>
          <w:rFonts w:eastAsia="Garamond" w:cs="Calibri"/>
          <w:sz w:val="16"/>
        </w:rPr>
        <w:t xml:space="preserve"> </w:t>
      </w:r>
      <w:r w:rsidRPr="00722811">
        <w:rPr>
          <w:rFonts w:cs="Calibri"/>
          <w:sz w:val="16"/>
        </w:rPr>
        <w:t>power</w:t>
      </w:r>
      <w:r w:rsidRPr="00722811">
        <w:rPr>
          <w:rFonts w:eastAsia="Garamond" w:cs="Calibri"/>
          <w:sz w:val="16"/>
        </w:rPr>
        <w:t xml:space="preserve"> </w:t>
      </w:r>
      <w:r w:rsidRPr="00722811">
        <w:rPr>
          <w:rFonts w:cs="Calibri"/>
          <w:sz w:val="16"/>
        </w:rPr>
        <w:t>through</w:t>
      </w:r>
      <w:r w:rsidRPr="00722811">
        <w:rPr>
          <w:rFonts w:eastAsia="Garamond" w:cs="Calibri"/>
          <w:sz w:val="16"/>
        </w:rPr>
        <w:t xml:space="preserve"> </w:t>
      </w:r>
      <w:r w:rsidRPr="00722811">
        <w:rPr>
          <w:rFonts w:cs="Calibri"/>
          <w:sz w:val="16"/>
        </w:rPr>
        <w:t>commodity</w:t>
      </w:r>
      <w:r w:rsidRPr="00722811">
        <w:rPr>
          <w:rFonts w:eastAsia="Garamond" w:cs="Calibri"/>
          <w:sz w:val="16"/>
        </w:rPr>
        <w:t xml:space="preserve"> </w:t>
      </w:r>
      <w:r w:rsidRPr="00722811">
        <w:rPr>
          <w:rFonts w:cs="Calibri"/>
          <w:sz w:val="16"/>
        </w:rPr>
        <w:t>production</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sale);</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on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other,</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corporeal</w:t>
      </w:r>
      <w:r w:rsidRPr="00722811">
        <w:rPr>
          <w:rFonts w:eastAsia="Garamond" w:cs="Calibri"/>
          <w:sz w:val="16"/>
        </w:rPr>
        <w:t xml:space="preserve"> </w:t>
      </w:r>
      <w:r w:rsidRPr="00722811">
        <w:rPr>
          <w:rFonts w:cs="Calibri"/>
          <w:sz w:val="16"/>
        </w:rPr>
        <w:t>integrity</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once</w:t>
      </w:r>
      <w:r w:rsidRPr="00722811">
        <w:rPr>
          <w:rFonts w:eastAsia="Garamond" w:cs="Calibri"/>
          <w:sz w:val="16"/>
        </w:rPr>
        <w:t xml:space="preserve"> </w:t>
      </w:r>
      <w:r w:rsidRPr="00722811">
        <w:rPr>
          <w:rFonts w:cs="Calibri"/>
          <w:sz w:val="16"/>
        </w:rPr>
        <w:t>ripped</w:t>
      </w:r>
      <w:r w:rsidRPr="00722811">
        <w:rPr>
          <w:rFonts w:eastAsia="Garamond" w:cs="Calibri"/>
          <w:sz w:val="16"/>
        </w:rPr>
        <w:t xml:space="preserve"> </w:t>
      </w:r>
      <w:r w:rsidRPr="00722811">
        <w:rPr>
          <w:rFonts w:cs="Calibri"/>
          <w:sz w:val="16"/>
        </w:rPr>
        <w:t>from</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body,</w:t>
      </w:r>
      <w:r w:rsidRPr="00722811">
        <w:rPr>
          <w:rFonts w:eastAsia="Garamond" w:cs="Calibri"/>
          <w:sz w:val="16"/>
        </w:rPr>
        <w:t xml:space="preserve"> </w:t>
      </w:r>
      <w:r w:rsidRPr="00722811">
        <w:rPr>
          <w:rFonts w:cs="Calibri"/>
          <w:sz w:val="16"/>
        </w:rPr>
        <w:t>fortified</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extended</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corporeal</w:t>
      </w:r>
      <w:r w:rsidRPr="00722811">
        <w:rPr>
          <w:rFonts w:eastAsia="Garamond" w:cs="Calibri"/>
          <w:sz w:val="16"/>
        </w:rPr>
        <w:t xml:space="preserve"> </w:t>
      </w:r>
      <w:r w:rsidRPr="00722811">
        <w:rPr>
          <w:rFonts w:cs="Calibri"/>
          <w:sz w:val="16"/>
        </w:rPr>
        <w:t>integrity</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everyone</w:t>
      </w:r>
      <w:r w:rsidRPr="00722811">
        <w:rPr>
          <w:rFonts w:eastAsia="Garamond" w:cs="Calibri"/>
          <w:sz w:val="16"/>
        </w:rPr>
        <w:t xml:space="preserve"> </w:t>
      </w:r>
      <w:r w:rsidRPr="00722811">
        <w:rPr>
          <w:rFonts w:cs="Calibri"/>
          <w:sz w:val="16"/>
        </w:rPr>
        <w:t>else</w:t>
      </w:r>
      <w:r w:rsidRPr="00722811">
        <w:rPr>
          <w:rFonts w:eastAsia="Garamond" w:cs="Calibri"/>
          <w:sz w:val="16"/>
        </w:rPr>
        <w:t xml:space="preserve"> </w:t>
      </w:r>
      <w:r w:rsidRPr="00722811">
        <w:rPr>
          <w:rFonts w:cs="Calibri"/>
          <w:sz w:val="16"/>
        </w:rPr>
        <w:t>on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street.</w:t>
      </w:r>
      <w:r w:rsidRPr="00722811">
        <w:rPr>
          <w:rFonts w:eastAsia="Garamond" w:cs="Calibri"/>
          <w:sz w:val="16"/>
        </w:rPr>
        <w:t xml:space="preserve"> </w:t>
      </w:r>
      <w:r w:rsidRPr="00722811">
        <w:rPr>
          <w:rFonts w:cs="Calibri"/>
          <w:sz w:val="16"/>
        </w:rPr>
        <w:t>She</w:t>
      </w:r>
      <w:r w:rsidRPr="00722811">
        <w:rPr>
          <w:rFonts w:eastAsia="Garamond" w:cs="Calibri"/>
          <w:sz w:val="16"/>
        </w:rPr>
        <w:t xml:space="preserve"> </w:t>
      </w:r>
      <w:r w:rsidRPr="00722811">
        <w:rPr>
          <w:rFonts w:cs="Calibri"/>
          <w:sz w:val="16"/>
        </w:rPr>
        <w:t>gave</w:t>
      </w:r>
      <w:r w:rsidRPr="00722811">
        <w:rPr>
          <w:rFonts w:eastAsia="Garamond" w:cs="Calibri"/>
          <w:sz w:val="16"/>
        </w:rPr>
        <w:t xml:space="preserve"> </w:t>
      </w:r>
      <w:r w:rsidRPr="00722811">
        <w:rPr>
          <w:rFonts w:cs="Calibri"/>
          <w:sz w:val="16"/>
        </w:rPr>
        <w:t>birth</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commodity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Human,</w:t>
      </w:r>
      <w:r w:rsidRPr="00722811">
        <w:rPr>
          <w:rFonts w:eastAsia="Garamond" w:cs="Calibri"/>
          <w:sz w:val="16"/>
        </w:rPr>
        <w:t xml:space="preserve"> </w:t>
      </w:r>
      <w:r w:rsidRPr="00722811">
        <w:rPr>
          <w:rFonts w:cs="Calibri"/>
          <w:sz w:val="16"/>
        </w:rPr>
        <w:t>yet</w:t>
      </w:r>
      <w:r w:rsidRPr="00722811">
        <w:rPr>
          <w:rFonts w:eastAsia="Garamond" w:cs="Calibri"/>
          <w:sz w:val="16"/>
        </w:rPr>
        <w:t xml:space="preserve"> </w:t>
      </w:r>
      <w:r w:rsidRPr="00722811">
        <w:rPr>
          <w:rStyle w:val="IntenseEmphasis"/>
          <w:rFonts w:cs="Calibri"/>
        </w:rPr>
        <w:t>she</w:t>
      </w:r>
      <w:r w:rsidRPr="00722811">
        <w:rPr>
          <w:rStyle w:val="IntenseEmphasis"/>
          <w:rFonts w:eastAsia="Garamond" w:cs="Calibri"/>
        </w:rPr>
        <w:t xml:space="preserve"> </w:t>
      </w:r>
      <w:r w:rsidRPr="00722811">
        <w:rPr>
          <w:rStyle w:val="IntenseEmphasis"/>
          <w:rFonts w:cs="Calibri"/>
        </w:rPr>
        <w:t>had</w:t>
      </w:r>
      <w:r w:rsidRPr="00722811">
        <w:rPr>
          <w:rStyle w:val="IntenseEmphasis"/>
          <w:rFonts w:eastAsia="Garamond" w:cs="Calibri"/>
        </w:rPr>
        <w:t xml:space="preserve"> </w:t>
      </w:r>
      <w:r w:rsidRPr="00722811">
        <w:rPr>
          <w:rStyle w:val="IntenseEmphasis"/>
          <w:rFonts w:cs="Calibri"/>
        </w:rPr>
        <w:t>neither</w:t>
      </w:r>
      <w:r w:rsidRPr="00722811">
        <w:rPr>
          <w:rStyle w:val="IntenseEmphasis"/>
          <w:rFonts w:eastAsia="Garamond" w:cs="Calibri"/>
        </w:rPr>
        <w:t xml:space="preserve"> </w:t>
      </w:r>
      <w:r w:rsidRPr="00722811">
        <w:rPr>
          <w:rStyle w:val="IntenseEmphasis"/>
          <w:rFonts w:cs="Calibri"/>
        </w:rPr>
        <w:t>subjectivity</w:t>
      </w:r>
      <w:r w:rsidRPr="00722811">
        <w:rPr>
          <w:rStyle w:val="IntenseEmphasis"/>
          <w:rFonts w:eastAsia="Garamond" w:cs="Calibri"/>
        </w:rPr>
        <w:t xml:space="preserve"> </w:t>
      </w:r>
      <w:r w:rsidRPr="00722811">
        <w:rPr>
          <w:rStyle w:val="IntenseEmphasis"/>
          <w:rFonts w:cs="Calibri"/>
        </w:rPr>
        <w:t>nor</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sofa</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show</w:t>
      </w:r>
      <w:r w:rsidRPr="00722811">
        <w:rPr>
          <w:rStyle w:val="IntenseEmphasis"/>
          <w:rFonts w:eastAsia="Garamond" w:cs="Calibri"/>
        </w:rPr>
        <w:t xml:space="preserve"> </w:t>
      </w:r>
      <w:r w:rsidRPr="00722811">
        <w:rPr>
          <w:rStyle w:val="IntenseEmphasis"/>
          <w:rFonts w:cs="Calibri"/>
        </w:rPr>
        <w:t>for</w:t>
      </w:r>
      <w:r w:rsidRPr="00722811">
        <w:rPr>
          <w:rStyle w:val="IntenseEmphasis"/>
          <w:rFonts w:eastAsia="Garamond" w:cs="Calibri"/>
        </w:rPr>
        <w:t xml:space="preserve"> </w:t>
      </w:r>
      <w:r w:rsidRPr="00722811">
        <w:rPr>
          <w:rStyle w:val="IntenseEmphasis"/>
          <w:rFonts w:cs="Calibri"/>
        </w:rPr>
        <w:t>it.</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eyes,</w:t>
      </w:r>
      <w:r w:rsidRPr="00722811">
        <w:rPr>
          <w:rFonts w:eastAsia="Garamond" w:cs="Calibri"/>
          <w:sz w:val="16"/>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world</w:t>
      </w:r>
      <w:r w:rsidRPr="00722811">
        <w:rPr>
          <w:rStyle w:val="IntenseEmphasis"/>
          <w:rFonts w:eastAsia="Garamond" w:cs="Calibri"/>
        </w:rPr>
        <w:t>—</w:t>
      </w:r>
      <w:r w:rsidRPr="00722811">
        <w:rPr>
          <w:rStyle w:val="IntenseEmphasis"/>
          <w:rFonts w:cs="Calibri"/>
        </w:rPr>
        <w:t>and</w:t>
      </w:r>
      <w:r w:rsidRPr="00722811">
        <w:rPr>
          <w:rStyle w:val="IntenseEmphasis"/>
          <w:rFonts w:eastAsia="Garamond" w:cs="Calibri"/>
        </w:rPr>
        <w:t xml:space="preserve"> </w:t>
      </w:r>
      <w:r w:rsidRPr="00722811">
        <w:rPr>
          <w:rStyle w:val="Emphasis"/>
          <w:rFonts w:cs="Calibri"/>
          <w:highlight w:val="cyan"/>
        </w:rPr>
        <w:t>not</w:t>
      </w:r>
      <w:r w:rsidRPr="00722811">
        <w:rPr>
          <w:rStyle w:val="Emphasis"/>
          <w:rFonts w:eastAsia="Garamond" w:cs="Calibri"/>
          <w:highlight w:val="cyan"/>
        </w:rPr>
        <w:t xml:space="preserve"> </w:t>
      </w:r>
      <w:r w:rsidRPr="00722811">
        <w:rPr>
          <w:rStyle w:val="Emphasis"/>
          <w:rFonts w:cs="Calibri"/>
          <w:highlight w:val="cyan"/>
        </w:rPr>
        <w:t>its</w:t>
      </w:r>
      <w:r w:rsidRPr="00722811">
        <w:rPr>
          <w:rStyle w:val="Emphasis"/>
          <w:rFonts w:eastAsia="Garamond" w:cs="Calibri"/>
          <w:highlight w:val="cyan"/>
        </w:rPr>
        <w:t xml:space="preserve"> </w:t>
      </w:r>
      <w:r w:rsidRPr="00722811">
        <w:rPr>
          <w:rStyle w:val="Emphasis"/>
          <w:rFonts w:cs="Calibri"/>
        </w:rPr>
        <w:t>myriad</w:t>
      </w:r>
      <w:r w:rsidRPr="00722811">
        <w:rPr>
          <w:rStyle w:val="Emphasis"/>
          <w:rFonts w:eastAsia="Garamond" w:cs="Calibri"/>
        </w:rPr>
        <w:t xml:space="preserve"> </w:t>
      </w:r>
      <w:r w:rsidRPr="00722811">
        <w:rPr>
          <w:rStyle w:val="Emphasis"/>
          <w:rFonts w:cs="Calibri"/>
        </w:rPr>
        <w:t>discriminatory</w:t>
      </w:r>
      <w:r w:rsidRPr="00722811">
        <w:rPr>
          <w:rStyle w:val="Emphasis"/>
          <w:rFonts w:eastAsia="Garamond" w:cs="Calibri"/>
        </w:rPr>
        <w:t xml:space="preserve"> </w:t>
      </w:r>
      <w:r w:rsidRPr="00722811">
        <w:rPr>
          <w:rStyle w:val="Emphasis"/>
          <w:rFonts w:cs="Calibri"/>
          <w:highlight w:val="cyan"/>
        </w:rPr>
        <w:t>practices,</w:t>
      </w:r>
      <w:r w:rsidRPr="00722811">
        <w:rPr>
          <w:rStyle w:val="Emphasis"/>
          <w:rFonts w:eastAsia="Garamond" w:cs="Calibri"/>
          <w:highlight w:val="cyan"/>
        </w:rPr>
        <w:t xml:space="preserve"> </w:t>
      </w:r>
      <w:r w:rsidRPr="00722811">
        <w:rPr>
          <w:rStyle w:val="Emphasis"/>
          <w:rFonts w:cs="Calibri"/>
          <w:highlight w:val="cyan"/>
        </w:rPr>
        <w:t>but</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world</w:t>
      </w:r>
      <w:r w:rsidRPr="00722811">
        <w:rPr>
          <w:rStyle w:val="Emphasis"/>
          <w:rFonts w:eastAsia="Garamond" w:cs="Calibri"/>
          <w:highlight w:val="cyan"/>
        </w:rPr>
        <w:t xml:space="preserve"> </w:t>
      </w:r>
      <w:r w:rsidRPr="00722811">
        <w:rPr>
          <w:rStyle w:val="Emphasis"/>
          <w:rFonts w:cs="Calibri"/>
          <w:highlight w:val="cyan"/>
        </w:rPr>
        <w:t>itself</w:t>
      </w:r>
      <w:r w:rsidRPr="00722811">
        <w:rPr>
          <w:rStyle w:val="IntenseEmphasis"/>
          <w:rFonts w:eastAsia="Garamond" w:cs="Calibri"/>
          <w:highlight w:val="cyan"/>
        </w:rPr>
        <w:t>—</w:t>
      </w:r>
      <w:r w:rsidRPr="00722811">
        <w:rPr>
          <w:rStyle w:val="IntenseEmphasis"/>
          <w:rFonts w:cs="Calibri"/>
          <w:highlight w:val="cyan"/>
        </w:rPr>
        <w:t>was</w:t>
      </w:r>
      <w:r w:rsidRPr="00722811">
        <w:rPr>
          <w:rStyle w:val="IntenseEmphasis"/>
          <w:rFonts w:eastAsia="Garamond" w:cs="Calibri"/>
          <w:highlight w:val="cyan"/>
        </w:rPr>
        <w:t xml:space="preserve"> </w:t>
      </w:r>
      <w:r w:rsidRPr="00722811">
        <w:rPr>
          <w:rStyle w:val="IntenseEmphasis"/>
          <w:rFonts w:cs="Calibri"/>
          <w:highlight w:val="cyan"/>
        </w:rPr>
        <w:t>unethical</w:t>
      </w:r>
      <w:r w:rsidRPr="00722811">
        <w:rPr>
          <w:rFonts w:cs="Calibri"/>
          <w:sz w:val="16"/>
        </w:rPr>
        <w:t>.</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yet,</w:t>
      </w:r>
      <w:r w:rsidRPr="00722811">
        <w:rPr>
          <w:rFonts w:eastAsia="Garamond" w:cs="Calibri"/>
          <w:sz w:val="16"/>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world</w:t>
      </w:r>
      <w:r w:rsidRPr="00722811">
        <w:rPr>
          <w:rStyle w:val="IntenseEmphasis"/>
          <w:rFonts w:eastAsia="Garamond" w:cs="Calibri"/>
        </w:rPr>
        <w:t xml:space="preserve"> </w:t>
      </w:r>
      <w:r w:rsidRPr="00722811">
        <w:rPr>
          <w:rStyle w:val="IntenseEmphasis"/>
          <w:rFonts w:cs="Calibri"/>
        </w:rPr>
        <w:t>passes</w:t>
      </w:r>
      <w:r w:rsidRPr="00722811">
        <w:rPr>
          <w:rStyle w:val="IntenseEmphasis"/>
          <w:rFonts w:eastAsia="Garamond" w:cs="Calibri"/>
        </w:rPr>
        <w:t xml:space="preserve"> </w:t>
      </w:r>
      <w:r w:rsidRPr="00722811">
        <w:rPr>
          <w:rStyle w:val="IntenseEmphasis"/>
          <w:rFonts w:cs="Calibri"/>
        </w:rPr>
        <w:t>by</w:t>
      </w:r>
      <w:r w:rsidRPr="00722811">
        <w:rPr>
          <w:rStyle w:val="IntenseEmphasis"/>
          <w:rFonts w:eastAsia="Garamond" w:cs="Calibri"/>
        </w:rPr>
        <w:t xml:space="preserve"> </w:t>
      </w:r>
      <w:r w:rsidRPr="00722811">
        <w:rPr>
          <w:rStyle w:val="IntenseEmphasis"/>
          <w:rFonts w:cs="Calibri"/>
        </w:rPr>
        <w:t>her</w:t>
      </w:r>
      <w:r w:rsidRPr="00722811">
        <w:rPr>
          <w:rStyle w:val="IntenseEmphasis"/>
          <w:rFonts w:eastAsia="Garamond" w:cs="Calibri"/>
        </w:rPr>
        <w:t xml:space="preserve"> </w:t>
      </w:r>
      <w:r w:rsidRPr="00722811">
        <w:rPr>
          <w:rStyle w:val="IntenseEmphasis"/>
          <w:rFonts w:cs="Calibri"/>
        </w:rPr>
        <w:t>without</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slightest</w:t>
      </w:r>
      <w:r w:rsidRPr="00722811">
        <w:rPr>
          <w:rStyle w:val="IntenseEmphasis"/>
          <w:rFonts w:eastAsia="Garamond" w:cs="Calibri"/>
        </w:rPr>
        <w:t xml:space="preserve"> </w:t>
      </w:r>
      <w:r w:rsidRPr="00722811">
        <w:rPr>
          <w:rStyle w:val="IntenseEmphasis"/>
          <w:rFonts w:cs="Calibri"/>
        </w:rPr>
        <w:t>inclination</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stop</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disabuse</w:t>
      </w:r>
      <w:r w:rsidRPr="00722811">
        <w:rPr>
          <w:rStyle w:val="IntenseEmphasis"/>
          <w:rFonts w:eastAsia="Garamond" w:cs="Calibri"/>
        </w:rPr>
        <w:t xml:space="preserve"> </w:t>
      </w:r>
      <w:r w:rsidRPr="00722811">
        <w:rPr>
          <w:rStyle w:val="IntenseEmphasis"/>
          <w:rFonts w:cs="Calibri"/>
        </w:rPr>
        <w:t>her</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her</w:t>
      </w:r>
      <w:r w:rsidRPr="00722811">
        <w:rPr>
          <w:rStyle w:val="IntenseEmphasis"/>
          <w:rFonts w:eastAsia="Garamond" w:cs="Calibri"/>
        </w:rPr>
        <w:t xml:space="preserve"> </w:t>
      </w:r>
      <w:r w:rsidRPr="00722811">
        <w:rPr>
          <w:rStyle w:val="IntenseEmphasis"/>
          <w:rFonts w:cs="Calibri"/>
        </w:rPr>
        <w:t>claim</w:t>
      </w:r>
      <w:r w:rsidRPr="00722811">
        <w:rPr>
          <w:rFonts w:cs="Calibri"/>
          <w:sz w:val="16"/>
        </w:rPr>
        <w:t>.</w:t>
      </w:r>
      <w:r w:rsidRPr="00722811">
        <w:rPr>
          <w:rFonts w:eastAsia="Garamond" w:cs="Calibri"/>
          <w:sz w:val="16"/>
        </w:rPr>
        <w:t xml:space="preserve"> </w:t>
      </w:r>
      <w:r w:rsidRPr="00722811">
        <w:rPr>
          <w:rFonts w:cs="Calibri"/>
          <w:sz w:val="16"/>
        </w:rPr>
        <w:t>Instead,</w:t>
      </w:r>
      <w:r w:rsidRPr="00722811">
        <w:rPr>
          <w:rFonts w:eastAsia="Garamond" w:cs="Calibri"/>
          <w:sz w:val="16"/>
        </w:rPr>
        <w:t xml:space="preserve"> </w:t>
      </w:r>
      <w:r w:rsidRPr="00722811">
        <w:rPr>
          <w:rFonts w:cs="Calibri"/>
          <w:sz w:val="16"/>
        </w:rPr>
        <w:t>it</w:t>
      </w:r>
      <w:r w:rsidRPr="00722811">
        <w:rPr>
          <w:rFonts w:eastAsia="Garamond" w:cs="Calibri"/>
          <w:sz w:val="16"/>
        </w:rPr>
        <w:t xml:space="preserve"> </w:t>
      </w:r>
      <w:r w:rsidRPr="00722811">
        <w:rPr>
          <w:rFonts w:cs="Calibri"/>
          <w:sz w:val="16"/>
        </w:rPr>
        <w:t>calls</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crazy.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what</w:t>
      </w:r>
      <w:r w:rsidRPr="00722811">
        <w:rPr>
          <w:rFonts w:eastAsia="Garamond" w:cs="Calibri"/>
          <w:sz w:val="16"/>
        </w:rPr>
        <w:t xml:space="preserve"> </w:t>
      </w:r>
      <w:r w:rsidRPr="00722811">
        <w:rPr>
          <w:rFonts w:cs="Calibri"/>
          <w:sz w:val="16"/>
        </w:rPr>
        <w:t>does</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world</w:t>
      </w:r>
      <w:r w:rsidRPr="00722811">
        <w:rPr>
          <w:rFonts w:eastAsia="Garamond" w:cs="Calibri"/>
          <w:sz w:val="16"/>
        </w:rPr>
        <w:t xml:space="preserve"> </w:t>
      </w:r>
      <w:r w:rsidRPr="00722811">
        <w:rPr>
          <w:rFonts w:cs="Calibri"/>
          <w:sz w:val="16"/>
        </w:rPr>
        <w:t>attribute</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Native</w:t>
      </w:r>
      <w:r w:rsidRPr="00722811">
        <w:rPr>
          <w:rFonts w:eastAsia="Garamond" w:cs="Calibri"/>
          <w:sz w:val="16"/>
        </w:rPr>
        <w:t xml:space="preserve"> </w:t>
      </w:r>
      <w:r w:rsidRPr="00722811">
        <w:rPr>
          <w:rFonts w:cs="Calibri"/>
          <w:sz w:val="16"/>
        </w:rPr>
        <w:t>American</w:t>
      </w:r>
      <w:r w:rsidRPr="00722811">
        <w:rPr>
          <w:rFonts w:eastAsia="Garamond" w:cs="Calibri"/>
          <w:sz w:val="16"/>
        </w:rPr>
        <w:t xml:space="preserve"> </w:t>
      </w:r>
      <w:r w:rsidRPr="00722811">
        <w:rPr>
          <w:rFonts w:cs="Calibri"/>
          <w:sz w:val="16"/>
        </w:rPr>
        <w:t>man</w:t>
      </w:r>
      <w:r w:rsidRPr="00722811">
        <w:rPr>
          <w:rFonts w:eastAsia="Garamond" w:cs="Calibri"/>
          <w:sz w:val="16"/>
        </w:rPr>
        <w:t>’</w:t>
      </w:r>
      <w:r w:rsidRPr="00722811">
        <w:rPr>
          <w:rFonts w:cs="Calibri"/>
          <w:sz w:val="16"/>
        </w:rPr>
        <w:t>s</w:t>
      </w:r>
      <w:r w:rsidRPr="00722811">
        <w:rPr>
          <w:rFonts w:eastAsia="Garamond" w:cs="Calibri"/>
          <w:sz w:val="16"/>
        </w:rPr>
        <w:t xml:space="preserve"> </w:t>
      </w:r>
      <w:r w:rsidRPr="00722811">
        <w:rPr>
          <w:rFonts w:cs="Calibri"/>
          <w:sz w:val="16"/>
        </w:rPr>
        <w:t>insanity?</w:t>
      </w:r>
      <w:r w:rsidRPr="00722811">
        <w:rPr>
          <w:rFonts w:eastAsia="Garamond" w:cs="Calibri"/>
          <w:sz w:val="16"/>
        </w:rPr>
        <w:t xml:space="preserve"> “</w:t>
      </w:r>
      <w:r w:rsidRPr="00722811">
        <w:rPr>
          <w:rFonts w:cs="Calibri"/>
          <w:sz w:val="16"/>
        </w:rPr>
        <w:t>He</w:t>
      </w:r>
      <w:r w:rsidRPr="00722811">
        <w:rPr>
          <w:rFonts w:eastAsia="Garamond" w:cs="Calibri"/>
          <w:sz w:val="16"/>
        </w:rPr>
        <w:t>’</w:t>
      </w:r>
      <w:r w:rsidRPr="00722811">
        <w:rPr>
          <w:rFonts w:cs="Calibri"/>
          <w:sz w:val="16"/>
        </w:rPr>
        <w:t>s</w:t>
      </w:r>
      <w:r w:rsidRPr="00722811">
        <w:rPr>
          <w:rFonts w:eastAsia="Garamond" w:cs="Calibri"/>
          <w:sz w:val="16"/>
        </w:rPr>
        <w:t xml:space="preserve"> </w:t>
      </w:r>
      <w:r w:rsidRPr="00722811">
        <w:rPr>
          <w:rFonts w:cs="Calibri"/>
          <w:sz w:val="16"/>
        </w:rPr>
        <w:t>crazy</w:t>
      </w:r>
      <w:r w:rsidRPr="00722811">
        <w:rPr>
          <w:rFonts w:eastAsia="Garamond" w:cs="Calibri"/>
          <w:sz w:val="16"/>
        </w:rPr>
        <w:t xml:space="preserve"> </w:t>
      </w:r>
      <w:r w:rsidRPr="00722811">
        <w:rPr>
          <w:rFonts w:cs="Calibri"/>
          <w:sz w:val="16"/>
        </w:rPr>
        <w:t>if</w:t>
      </w:r>
      <w:r w:rsidRPr="00722811">
        <w:rPr>
          <w:rFonts w:eastAsia="Garamond" w:cs="Calibri"/>
          <w:sz w:val="16"/>
        </w:rPr>
        <w:t xml:space="preserve"> </w:t>
      </w:r>
      <w:r w:rsidRPr="00722811">
        <w:rPr>
          <w:rFonts w:cs="Calibri"/>
          <w:sz w:val="16"/>
        </w:rPr>
        <w:t>he</w:t>
      </w:r>
      <w:r w:rsidRPr="00722811">
        <w:rPr>
          <w:rFonts w:eastAsia="Garamond" w:cs="Calibri"/>
          <w:sz w:val="16"/>
        </w:rPr>
        <w:t xml:space="preserve"> </w:t>
      </w:r>
      <w:r w:rsidRPr="00722811">
        <w:rPr>
          <w:rFonts w:cs="Calibri"/>
          <w:sz w:val="16"/>
        </w:rPr>
        <w:t>thinks</w:t>
      </w:r>
      <w:r w:rsidRPr="00722811">
        <w:rPr>
          <w:rFonts w:eastAsia="Garamond" w:cs="Calibri"/>
          <w:sz w:val="16"/>
        </w:rPr>
        <w:t xml:space="preserve"> </w:t>
      </w:r>
      <w:r w:rsidRPr="00722811">
        <w:rPr>
          <w:rFonts w:cs="Calibri"/>
          <w:sz w:val="16"/>
        </w:rPr>
        <w:t>he</w:t>
      </w:r>
      <w:r w:rsidRPr="00722811">
        <w:rPr>
          <w:rFonts w:eastAsia="Garamond" w:cs="Calibri"/>
          <w:sz w:val="16"/>
        </w:rPr>
        <w:t>’</w:t>
      </w:r>
      <w:r w:rsidRPr="00722811">
        <w:rPr>
          <w:rFonts w:cs="Calibri"/>
          <w:sz w:val="16"/>
        </w:rPr>
        <w:t>s</w:t>
      </w:r>
      <w:r w:rsidRPr="00722811">
        <w:rPr>
          <w:rFonts w:eastAsia="Garamond" w:cs="Calibri"/>
          <w:sz w:val="16"/>
        </w:rPr>
        <w:t xml:space="preserve"> </w:t>
      </w:r>
      <w:r w:rsidRPr="00722811">
        <w:rPr>
          <w:rFonts w:cs="Calibri"/>
          <w:sz w:val="16"/>
        </w:rPr>
        <w:t>getting</w:t>
      </w:r>
      <w:r w:rsidRPr="00722811">
        <w:rPr>
          <w:rFonts w:eastAsia="Garamond" w:cs="Calibri"/>
          <w:sz w:val="16"/>
        </w:rPr>
        <w:t xml:space="preserve"> </w:t>
      </w:r>
      <w:r w:rsidRPr="00722811">
        <w:rPr>
          <w:rFonts w:cs="Calibri"/>
          <w:sz w:val="16"/>
        </w:rPr>
        <w:t>any</w:t>
      </w:r>
      <w:r w:rsidRPr="00722811">
        <w:rPr>
          <w:rFonts w:eastAsia="Garamond" w:cs="Calibri"/>
          <w:sz w:val="16"/>
        </w:rPr>
        <w:t xml:space="preserve"> </w:t>
      </w:r>
      <w:r w:rsidRPr="00722811">
        <w:rPr>
          <w:rFonts w:cs="Calibri"/>
          <w:sz w:val="16"/>
        </w:rPr>
        <w:t>money</w:t>
      </w:r>
      <w:r w:rsidRPr="00722811">
        <w:rPr>
          <w:rFonts w:eastAsia="Garamond" w:cs="Calibri"/>
          <w:sz w:val="16"/>
        </w:rPr>
        <w:t xml:space="preserve"> </w:t>
      </w:r>
      <w:r w:rsidRPr="00722811">
        <w:rPr>
          <w:rFonts w:cs="Calibri"/>
          <w:sz w:val="16"/>
        </w:rPr>
        <w:t>out</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us</w:t>
      </w:r>
      <w:r w:rsidRPr="00722811">
        <w:rPr>
          <w:rFonts w:eastAsia="Garamond" w:cs="Calibri"/>
          <w:sz w:val="16"/>
        </w:rPr>
        <w:t>”</w:t>
      </w:r>
      <w:r w:rsidRPr="00722811">
        <w:rPr>
          <w:rFonts w:cs="Calibri"/>
          <w:sz w:val="16"/>
        </w:rPr>
        <w:t>?</w:t>
      </w:r>
      <w:r w:rsidRPr="00722811">
        <w:rPr>
          <w:rFonts w:eastAsia="Garamond" w:cs="Calibri"/>
          <w:sz w:val="16"/>
        </w:rPr>
        <w:t xml:space="preserve"> </w:t>
      </w:r>
      <w:r w:rsidRPr="00722811">
        <w:rPr>
          <w:rFonts w:cs="Calibri"/>
          <w:sz w:val="16"/>
        </w:rPr>
        <w:t>Surely,</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doesn</w:t>
      </w:r>
      <w:r w:rsidRPr="00722811">
        <w:rPr>
          <w:rFonts w:eastAsia="Garamond" w:cs="Calibri"/>
          <w:sz w:val="16"/>
        </w:rPr>
        <w:t>’</w:t>
      </w:r>
      <w:r w:rsidRPr="00722811">
        <w:rPr>
          <w:rFonts w:cs="Calibri"/>
          <w:sz w:val="16"/>
        </w:rPr>
        <w:t>t</w:t>
      </w:r>
      <w:r w:rsidRPr="00722811">
        <w:rPr>
          <w:rFonts w:eastAsia="Garamond" w:cs="Calibri"/>
          <w:sz w:val="16"/>
        </w:rPr>
        <w:t xml:space="preserve"> </w:t>
      </w:r>
      <w:r w:rsidRPr="00722811">
        <w:rPr>
          <w:rFonts w:cs="Calibri"/>
          <w:sz w:val="16"/>
        </w:rPr>
        <w:t>make</w:t>
      </w:r>
      <w:r w:rsidRPr="00722811">
        <w:rPr>
          <w:rFonts w:eastAsia="Garamond" w:cs="Calibri"/>
          <w:sz w:val="16"/>
        </w:rPr>
        <w:t xml:space="preserve"> </w:t>
      </w:r>
      <w:r w:rsidRPr="00722811">
        <w:rPr>
          <w:rFonts w:cs="Calibri"/>
          <w:sz w:val="16"/>
        </w:rPr>
        <w:t>him</w:t>
      </w:r>
      <w:r w:rsidRPr="00722811">
        <w:rPr>
          <w:rFonts w:eastAsia="Garamond" w:cs="Calibri"/>
          <w:sz w:val="16"/>
        </w:rPr>
        <w:t xml:space="preserve"> </w:t>
      </w:r>
      <w:r w:rsidRPr="00722811">
        <w:rPr>
          <w:rFonts w:cs="Calibri"/>
          <w:sz w:val="16"/>
        </w:rPr>
        <w:t>crazy.</w:t>
      </w:r>
      <w:r w:rsidRPr="00722811">
        <w:rPr>
          <w:rFonts w:eastAsia="Garamond" w:cs="Calibri"/>
          <w:sz w:val="16"/>
        </w:rPr>
        <w:t xml:space="preserve"> </w:t>
      </w:r>
      <w:r w:rsidRPr="00722811">
        <w:rPr>
          <w:rFonts w:cs="Calibri"/>
          <w:sz w:val="16"/>
        </w:rPr>
        <w:t>Rather</w:t>
      </w:r>
      <w:r w:rsidRPr="00722811">
        <w:rPr>
          <w:rFonts w:eastAsia="Garamond" w:cs="Calibri"/>
          <w:sz w:val="16"/>
        </w:rPr>
        <w:t xml:space="preserve"> </w:t>
      </w:r>
      <w:r w:rsidRPr="00722811">
        <w:rPr>
          <w:rStyle w:val="IntenseEmphasis"/>
          <w:rFonts w:cs="Calibri"/>
        </w:rPr>
        <w:t>it</w:t>
      </w:r>
      <w:r w:rsidRPr="00722811">
        <w:rPr>
          <w:rStyle w:val="IntenseEmphasis"/>
          <w:rFonts w:eastAsia="Garamond" w:cs="Calibri"/>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simply</w:t>
      </w:r>
      <w:r w:rsidRPr="00722811">
        <w:rPr>
          <w:rStyle w:val="IntenseEmphasis"/>
          <w:rFonts w:eastAsia="Garamond" w:cs="Calibri"/>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indication</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Emphasis"/>
          <w:rFonts w:cs="Calibri"/>
        </w:rPr>
        <w:t>he</w:t>
      </w:r>
      <w:r w:rsidRPr="00722811">
        <w:rPr>
          <w:rStyle w:val="Emphasis"/>
          <w:rFonts w:eastAsia="Garamond" w:cs="Calibri"/>
        </w:rPr>
        <w:t xml:space="preserve"> </w:t>
      </w:r>
      <w:r w:rsidRPr="00722811">
        <w:rPr>
          <w:rStyle w:val="Emphasis"/>
          <w:rFonts w:cs="Calibri"/>
        </w:rPr>
        <w:t>does</w:t>
      </w:r>
      <w:r w:rsidRPr="00722811">
        <w:rPr>
          <w:rStyle w:val="Emphasis"/>
          <w:rFonts w:eastAsia="Garamond" w:cs="Calibri"/>
        </w:rPr>
        <w:t xml:space="preserve"> </w:t>
      </w:r>
      <w:r w:rsidRPr="00722811">
        <w:rPr>
          <w:rStyle w:val="Emphasis"/>
          <w:rFonts w:cs="Calibri"/>
        </w:rPr>
        <w:t>not</w:t>
      </w:r>
      <w:r w:rsidRPr="00722811">
        <w:rPr>
          <w:rStyle w:val="Emphasis"/>
          <w:rFonts w:eastAsia="Garamond" w:cs="Calibri"/>
        </w:rPr>
        <w:t xml:space="preserve"> </w:t>
      </w:r>
      <w:r w:rsidRPr="00722811">
        <w:rPr>
          <w:rStyle w:val="Emphasis"/>
          <w:rFonts w:cs="Calibri"/>
        </w:rPr>
        <w:t>have</w:t>
      </w:r>
      <w:r w:rsidRPr="00722811">
        <w:rPr>
          <w:rStyle w:val="Emphasis"/>
          <w:rFonts w:eastAsia="Garamond" w:cs="Calibri"/>
        </w:rPr>
        <w:t xml:space="preserve"> </w:t>
      </w:r>
      <w:r w:rsidRPr="00722811">
        <w:rPr>
          <w:rStyle w:val="Emphasis"/>
          <w:rFonts w:cs="Calibri"/>
        </w:rPr>
        <w:t>a</w:t>
      </w:r>
      <w:r w:rsidRPr="00722811">
        <w:rPr>
          <w:rStyle w:val="Emphasis"/>
          <w:rFonts w:eastAsia="Garamond" w:cs="Calibri"/>
        </w:rPr>
        <w:t xml:space="preserve"> </w:t>
      </w:r>
      <w:r w:rsidRPr="00722811">
        <w:rPr>
          <w:rStyle w:val="Emphasis"/>
          <w:rFonts w:cs="Calibri"/>
        </w:rPr>
        <w:t>big</w:t>
      </w:r>
      <w:r w:rsidRPr="00722811">
        <w:rPr>
          <w:rStyle w:val="Emphasis"/>
          <w:rFonts w:eastAsia="Garamond" w:cs="Calibri"/>
        </w:rPr>
        <w:t xml:space="preserve"> </w:t>
      </w:r>
      <w:r w:rsidRPr="00722811">
        <w:rPr>
          <w:rStyle w:val="Emphasis"/>
          <w:rFonts w:cs="Calibri"/>
        </w:rPr>
        <w:t>enough</w:t>
      </w:r>
      <w:r w:rsidRPr="00722811">
        <w:rPr>
          <w:rStyle w:val="Emphasis"/>
          <w:rFonts w:eastAsia="Garamond" w:cs="Calibri"/>
        </w:rPr>
        <w:t xml:space="preserve"> </w:t>
      </w:r>
      <w:r w:rsidRPr="00722811">
        <w:rPr>
          <w:rStyle w:val="Emphasis"/>
          <w:rFonts w:cs="Calibri"/>
        </w:rPr>
        <w:t>gun.</w:t>
      </w:r>
      <w:r w:rsidRPr="00722811">
        <w:rPr>
          <w:rStyle w:val="Emphasis"/>
          <w:rFonts w:eastAsia="Garamond" w:cs="Calibri"/>
        </w:rPr>
        <w:t xml:space="preserve"> </w:t>
      </w:r>
      <w:r w:rsidRPr="00722811">
        <w:rPr>
          <w:rStyle w:val="IntenseEmphasis"/>
          <w:rFonts w:cs="Calibri"/>
        </w:rPr>
        <w:t>What</w:t>
      </w:r>
      <w:r w:rsidRPr="00722811">
        <w:rPr>
          <w:rStyle w:val="IntenseEmphasis"/>
          <w:rFonts w:eastAsia="Garamond" w:cs="Calibri"/>
        </w:rPr>
        <w:t xml:space="preserve"> </w:t>
      </w:r>
      <w:r w:rsidRPr="00722811">
        <w:rPr>
          <w:rStyle w:val="IntenseEmphasis"/>
          <w:rFonts w:cs="Calibri"/>
        </w:rPr>
        <w:t>are</w:t>
      </w:r>
      <w:r w:rsidRPr="00722811">
        <w:rPr>
          <w:rStyle w:val="IntenseEmphasis"/>
          <w:rFonts w:eastAsia="Garamond" w:cs="Calibri"/>
        </w:rPr>
        <w:t xml:space="preserve"> </w:t>
      </w:r>
      <w:r w:rsidRPr="00722811">
        <w:rPr>
          <w:rStyle w:val="IntenseEmphasis"/>
          <w:rFonts w:cs="Calibri"/>
        </w:rPr>
        <w:t>we</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make</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world</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Emphasis"/>
          <w:rFonts w:cs="Calibri"/>
        </w:rPr>
        <w:t>responds</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most</w:t>
      </w:r>
      <w:r w:rsidRPr="00722811">
        <w:rPr>
          <w:rStyle w:val="Emphasis"/>
          <w:rFonts w:eastAsia="Garamond" w:cs="Calibri"/>
        </w:rPr>
        <w:t xml:space="preserve"> </w:t>
      </w:r>
      <w:r w:rsidRPr="00722811">
        <w:rPr>
          <w:rStyle w:val="Emphasis"/>
          <w:rFonts w:cs="Calibri"/>
        </w:rPr>
        <w:t>lucid</w:t>
      </w:r>
      <w:r w:rsidRPr="00722811">
        <w:rPr>
          <w:rStyle w:val="Emphasis"/>
          <w:rFonts w:eastAsia="Garamond" w:cs="Calibri"/>
        </w:rPr>
        <w:t xml:space="preserve"> </w:t>
      </w:r>
      <w:r w:rsidRPr="00722811">
        <w:rPr>
          <w:rStyle w:val="Emphasis"/>
          <w:rFonts w:cs="Calibri"/>
        </w:rPr>
        <w:t>enunciation</w:t>
      </w:r>
      <w:r w:rsidRPr="00722811">
        <w:rPr>
          <w:rStyle w:val="Emphasis"/>
          <w:rFonts w:eastAsia="Garamond" w:cs="Calibri"/>
        </w:rPr>
        <w:t xml:space="preserve"> </w:t>
      </w:r>
      <w:r w:rsidRPr="00722811">
        <w:rPr>
          <w:rStyle w:val="Emphasis"/>
          <w:rFonts w:cs="Calibri"/>
        </w:rPr>
        <w:t>of</w:t>
      </w:r>
      <w:r w:rsidRPr="00722811">
        <w:rPr>
          <w:rStyle w:val="Emphasis"/>
          <w:rFonts w:eastAsia="Garamond" w:cs="Calibri"/>
        </w:rPr>
        <w:t xml:space="preserve"> </w:t>
      </w:r>
      <w:r w:rsidRPr="00722811">
        <w:rPr>
          <w:rStyle w:val="Emphasis"/>
          <w:rFonts w:cs="Calibri"/>
        </w:rPr>
        <w:t>ethics</w:t>
      </w:r>
      <w:r w:rsidRPr="00722811">
        <w:rPr>
          <w:rStyle w:val="Emphasis"/>
          <w:rFonts w:eastAsia="Garamond" w:cs="Calibri"/>
        </w:rPr>
        <w:t xml:space="preserve"> </w:t>
      </w:r>
      <w:r w:rsidRPr="00722811">
        <w:rPr>
          <w:rStyle w:val="Emphasis"/>
          <w:rFonts w:cs="Calibri"/>
        </w:rPr>
        <w:t>with</w:t>
      </w:r>
      <w:r w:rsidRPr="00722811">
        <w:rPr>
          <w:rStyle w:val="Emphasis"/>
          <w:rFonts w:eastAsia="Garamond" w:cs="Calibri"/>
        </w:rPr>
        <w:t xml:space="preserve"> </w:t>
      </w:r>
      <w:r w:rsidRPr="00722811">
        <w:rPr>
          <w:rStyle w:val="Emphasis"/>
          <w:rFonts w:cs="Calibri"/>
        </w:rPr>
        <w:t>violence</w:t>
      </w:r>
      <w:r w:rsidRPr="00722811">
        <w:rPr>
          <w:rStyle w:val="IntenseEmphasis"/>
          <w:rFonts w:cs="Calibri"/>
        </w:rPr>
        <w:t>?</w:t>
      </w:r>
      <w:r w:rsidRPr="00722811">
        <w:rPr>
          <w:rStyle w:val="IntenseEmphasis"/>
          <w:rFonts w:eastAsia="Garamond" w:cs="Calibri"/>
        </w:rPr>
        <w:t xml:space="preserve"> </w:t>
      </w:r>
      <w:r w:rsidRPr="00722811">
        <w:rPr>
          <w:rFonts w:cs="Calibri"/>
          <w:sz w:val="16"/>
        </w:rPr>
        <w:t>What</w:t>
      </w:r>
      <w:r w:rsidRPr="00722811">
        <w:rPr>
          <w:rFonts w:eastAsia="Garamond" w:cs="Calibri"/>
          <w:sz w:val="16"/>
        </w:rPr>
        <w:t xml:space="preserve"> </w:t>
      </w:r>
      <w:r w:rsidRPr="00722811">
        <w:rPr>
          <w:rFonts w:cs="Calibri"/>
          <w:sz w:val="16"/>
        </w:rPr>
        <w:t>are</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foundational</w:t>
      </w:r>
      <w:r w:rsidRPr="00722811">
        <w:rPr>
          <w:rFonts w:eastAsia="Garamond" w:cs="Calibri"/>
          <w:sz w:val="16"/>
        </w:rPr>
        <w:t xml:space="preserve"> </w:t>
      </w:r>
      <w:r w:rsidRPr="00722811">
        <w:rPr>
          <w:rFonts w:cs="Calibri"/>
          <w:sz w:val="16"/>
        </w:rPr>
        <w:t>questions</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proofErr w:type="spellStart"/>
      <w:r w:rsidRPr="00722811">
        <w:rPr>
          <w:rFonts w:cs="Calibri"/>
          <w:sz w:val="16"/>
        </w:rPr>
        <w:t>ethico</w:t>
      </w:r>
      <w:proofErr w:type="spellEnd"/>
      <w:r w:rsidRPr="00722811">
        <w:rPr>
          <w:rFonts w:cs="Calibri"/>
          <w:sz w:val="16"/>
        </w:rPr>
        <w:t>-political?</w:t>
      </w:r>
      <w:r w:rsidRPr="00722811">
        <w:rPr>
          <w:rFonts w:eastAsia="Garamond" w:cs="Calibri"/>
          <w:sz w:val="16"/>
        </w:rPr>
        <w:t xml:space="preserve"> </w:t>
      </w:r>
      <w:r w:rsidRPr="00722811">
        <w:rPr>
          <w:rFonts w:cs="Calibri"/>
          <w:sz w:val="16"/>
        </w:rPr>
        <w:t>Why</w:t>
      </w:r>
      <w:r w:rsidRPr="00722811">
        <w:rPr>
          <w:rFonts w:eastAsia="Garamond" w:cs="Calibri"/>
          <w:sz w:val="16"/>
        </w:rPr>
        <w:t xml:space="preserve"> </w:t>
      </w:r>
      <w:r w:rsidRPr="00722811">
        <w:rPr>
          <w:rFonts w:cs="Calibri"/>
          <w:sz w:val="16"/>
        </w:rPr>
        <w:t>are</w:t>
      </w:r>
      <w:r w:rsidRPr="00722811">
        <w:rPr>
          <w:rFonts w:eastAsia="Garamond" w:cs="Calibri"/>
          <w:sz w:val="16"/>
        </w:rPr>
        <w:t xml:space="preserve"> </w:t>
      </w:r>
      <w:r w:rsidRPr="00722811">
        <w:rPr>
          <w:rFonts w:cs="Calibri"/>
          <w:sz w:val="16"/>
        </w:rPr>
        <w:t>these</w:t>
      </w:r>
      <w:r w:rsidRPr="00722811">
        <w:rPr>
          <w:rFonts w:eastAsia="Garamond" w:cs="Calibri"/>
          <w:sz w:val="16"/>
        </w:rPr>
        <w:t xml:space="preserve"> </w:t>
      </w:r>
      <w:r w:rsidRPr="00722811">
        <w:rPr>
          <w:rFonts w:cs="Calibri"/>
          <w:sz w:val="16"/>
        </w:rPr>
        <w:t>questions</w:t>
      </w:r>
      <w:r w:rsidRPr="00722811">
        <w:rPr>
          <w:rFonts w:eastAsia="Garamond" w:cs="Calibri"/>
          <w:sz w:val="16"/>
        </w:rPr>
        <w:t xml:space="preserve"> </w:t>
      </w:r>
      <w:r w:rsidRPr="00722811">
        <w:rPr>
          <w:rFonts w:cs="Calibri"/>
          <w:sz w:val="16"/>
        </w:rPr>
        <w:t>so</w:t>
      </w:r>
      <w:r w:rsidRPr="00722811">
        <w:rPr>
          <w:rFonts w:eastAsia="Garamond" w:cs="Calibri"/>
          <w:sz w:val="16"/>
        </w:rPr>
        <w:t xml:space="preserve"> </w:t>
      </w:r>
      <w:r w:rsidRPr="00722811">
        <w:rPr>
          <w:rFonts w:cs="Calibri"/>
          <w:sz w:val="16"/>
        </w:rPr>
        <w:t>scandalous</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they</w:t>
      </w:r>
      <w:r w:rsidRPr="00722811">
        <w:rPr>
          <w:rFonts w:eastAsia="Garamond" w:cs="Calibri"/>
          <w:sz w:val="16"/>
        </w:rPr>
        <w:t xml:space="preserve"> </w:t>
      </w:r>
      <w:r w:rsidRPr="00722811">
        <w:rPr>
          <w:rFonts w:cs="Calibri"/>
          <w:sz w:val="16"/>
        </w:rPr>
        <w:t>are</w:t>
      </w:r>
      <w:r w:rsidRPr="00722811">
        <w:rPr>
          <w:rFonts w:eastAsia="Garamond" w:cs="Calibri"/>
          <w:sz w:val="16"/>
        </w:rPr>
        <w:t xml:space="preserve"> </w:t>
      </w:r>
      <w:r w:rsidRPr="00722811">
        <w:rPr>
          <w:rFonts w:cs="Calibri"/>
          <w:sz w:val="16"/>
        </w:rPr>
        <w:t>rarely</w:t>
      </w:r>
      <w:r w:rsidRPr="00722811">
        <w:rPr>
          <w:rFonts w:eastAsia="Garamond" w:cs="Calibri"/>
          <w:sz w:val="16"/>
        </w:rPr>
        <w:t xml:space="preserve"> </w:t>
      </w:r>
      <w:r w:rsidRPr="00722811">
        <w:rPr>
          <w:rFonts w:cs="Calibri"/>
          <w:sz w:val="16"/>
        </w:rPr>
        <w:t>posed</w:t>
      </w:r>
      <w:r w:rsidRPr="00722811">
        <w:rPr>
          <w:rFonts w:eastAsia="Garamond" w:cs="Calibri"/>
          <w:sz w:val="16"/>
        </w:rPr>
        <w:t xml:space="preserve"> </w:t>
      </w:r>
      <w:r w:rsidRPr="00722811">
        <w:rPr>
          <w:rFonts w:cs="Calibri"/>
          <w:sz w:val="16"/>
        </w:rPr>
        <w:t>politically,</w:t>
      </w:r>
      <w:r w:rsidRPr="00722811">
        <w:rPr>
          <w:rFonts w:eastAsia="Garamond" w:cs="Calibri"/>
          <w:sz w:val="16"/>
        </w:rPr>
        <w:t xml:space="preserve"> </w:t>
      </w:r>
      <w:r w:rsidRPr="00722811">
        <w:rPr>
          <w:rFonts w:cs="Calibri"/>
          <w:sz w:val="16"/>
        </w:rPr>
        <w:t>intellectually,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cinematically</w:t>
      </w:r>
      <w:r w:rsidRPr="00722811">
        <w:rPr>
          <w:rFonts w:eastAsia="Garamond" w:cs="Calibri"/>
          <w:sz w:val="16"/>
        </w:rPr>
        <w:t>—</w:t>
      </w:r>
      <w:r w:rsidRPr="00722811">
        <w:rPr>
          <w:rFonts w:cs="Calibri"/>
          <w:sz w:val="16"/>
        </w:rPr>
        <w:t>unless</w:t>
      </w:r>
      <w:r w:rsidRPr="00722811">
        <w:rPr>
          <w:rFonts w:eastAsia="Garamond" w:cs="Calibri"/>
          <w:sz w:val="16"/>
        </w:rPr>
        <w:t xml:space="preserve"> </w:t>
      </w:r>
      <w:r w:rsidRPr="00722811">
        <w:rPr>
          <w:rFonts w:cs="Calibri"/>
          <w:sz w:val="16"/>
        </w:rPr>
        <w:t>they</w:t>
      </w:r>
      <w:r w:rsidRPr="00722811">
        <w:rPr>
          <w:rFonts w:eastAsia="Garamond" w:cs="Calibri"/>
          <w:sz w:val="16"/>
        </w:rPr>
        <w:t xml:space="preserve"> </w:t>
      </w:r>
      <w:r w:rsidRPr="00722811">
        <w:rPr>
          <w:rFonts w:cs="Calibri"/>
          <w:sz w:val="16"/>
        </w:rPr>
        <w:t>are</w:t>
      </w:r>
      <w:r w:rsidRPr="00722811">
        <w:rPr>
          <w:rFonts w:eastAsia="Garamond" w:cs="Calibri"/>
          <w:sz w:val="16"/>
        </w:rPr>
        <w:t xml:space="preserve"> </w:t>
      </w:r>
      <w:r w:rsidRPr="00722811">
        <w:rPr>
          <w:rFonts w:cs="Calibri"/>
          <w:sz w:val="16"/>
        </w:rPr>
        <w:t>posed</w:t>
      </w:r>
      <w:r w:rsidRPr="00722811">
        <w:rPr>
          <w:rFonts w:eastAsia="Garamond" w:cs="Calibri"/>
          <w:sz w:val="16"/>
        </w:rPr>
        <w:t xml:space="preserve"> </w:t>
      </w:r>
      <w:r w:rsidRPr="00722811">
        <w:rPr>
          <w:rFonts w:cs="Calibri"/>
          <w:sz w:val="16"/>
        </w:rPr>
        <w:t>obliquely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unconsciously,</w:t>
      </w:r>
      <w:r w:rsidRPr="00722811">
        <w:rPr>
          <w:rFonts w:eastAsia="Garamond" w:cs="Calibri"/>
          <w:sz w:val="16"/>
        </w:rPr>
        <w:t xml:space="preserve"> </w:t>
      </w:r>
      <w:r w:rsidRPr="00722811">
        <w:rPr>
          <w:rFonts w:cs="Calibri"/>
          <w:sz w:val="16"/>
        </w:rPr>
        <w:t>as</w:t>
      </w:r>
      <w:r w:rsidRPr="00722811">
        <w:rPr>
          <w:rFonts w:eastAsia="Garamond" w:cs="Calibri"/>
          <w:sz w:val="16"/>
        </w:rPr>
        <w:t xml:space="preserve"> </w:t>
      </w:r>
      <w:r w:rsidRPr="00722811">
        <w:rPr>
          <w:rFonts w:cs="Calibri"/>
          <w:sz w:val="16"/>
        </w:rPr>
        <w:t>if</w:t>
      </w:r>
      <w:r w:rsidRPr="00722811">
        <w:rPr>
          <w:rFonts w:eastAsia="Garamond" w:cs="Calibri"/>
          <w:sz w:val="16"/>
        </w:rPr>
        <w:t xml:space="preserve"> </w:t>
      </w:r>
      <w:r w:rsidRPr="00722811">
        <w:rPr>
          <w:rFonts w:cs="Calibri"/>
          <w:sz w:val="16"/>
        </w:rPr>
        <w:t>by</w:t>
      </w:r>
      <w:r w:rsidRPr="00722811">
        <w:rPr>
          <w:rFonts w:eastAsia="Garamond" w:cs="Calibri"/>
          <w:sz w:val="16"/>
        </w:rPr>
        <w:t xml:space="preserve"> </w:t>
      </w:r>
      <w:r w:rsidRPr="00722811">
        <w:rPr>
          <w:rFonts w:cs="Calibri"/>
          <w:sz w:val="16"/>
        </w:rPr>
        <w:t>accident?</w:t>
      </w:r>
      <w:r w:rsidRPr="00722811">
        <w:rPr>
          <w:rFonts w:eastAsia="Garamond" w:cs="Calibri"/>
          <w:sz w:val="16"/>
        </w:rPr>
        <w:t xml:space="preserve"> </w:t>
      </w:r>
      <w:r w:rsidRPr="00722811">
        <w:rPr>
          <w:rFonts w:cs="Calibri"/>
          <w:sz w:val="16"/>
        </w:rPr>
        <w:t>Return</w:t>
      </w:r>
      <w:r w:rsidRPr="00722811">
        <w:rPr>
          <w:rFonts w:eastAsia="Garamond" w:cs="Calibri"/>
          <w:sz w:val="16"/>
        </w:rPr>
        <w:t xml:space="preserve"> </w:t>
      </w:r>
      <w:r w:rsidRPr="00722811">
        <w:rPr>
          <w:rFonts w:cs="Calibri"/>
          <w:sz w:val="16"/>
        </w:rPr>
        <w:t>Turtle</w:t>
      </w:r>
      <w:r w:rsidRPr="00722811">
        <w:rPr>
          <w:rFonts w:eastAsia="Garamond" w:cs="Calibri"/>
          <w:sz w:val="16"/>
        </w:rPr>
        <w:t xml:space="preserve"> </w:t>
      </w:r>
      <w:r w:rsidRPr="00722811">
        <w:rPr>
          <w:rFonts w:cs="Calibri"/>
          <w:sz w:val="16"/>
        </w:rPr>
        <w:t>Island</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Savage.</w:t>
      </w:r>
      <w:r w:rsidRPr="00722811">
        <w:rPr>
          <w:rFonts w:eastAsia="Garamond" w:cs="Calibri"/>
          <w:sz w:val="16"/>
        </w:rPr>
        <w:t xml:space="preserve">” </w:t>
      </w:r>
      <w:r w:rsidRPr="00722811">
        <w:rPr>
          <w:rStyle w:val="IntenseEmphasis"/>
          <w:rFonts w:cs="Calibri"/>
          <w:highlight w:val="cyan"/>
        </w:rPr>
        <w:t>Repair</w:t>
      </w:r>
      <w:r w:rsidRPr="00722811">
        <w:rPr>
          <w:rStyle w:val="IntenseEmphasis"/>
          <w:rFonts w:eastAsia="Garamond" w:cs="Calibri"/>
          <w:highlight w:val="cyan"/>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demolished</w:t>
      </w:r>
      <w:r w:rsidRPr="00722811">
        <w:rPr>
          <w:rStyle w:val="IntenseEmphasis"/>
          <w:rFonts w:eastAsia="Garamond" w:cs="Calibri"/>
          <w:highlight w:val="cyan"/>
        </w:rPr>
        <w:t xml:space="preserve"> </w:t>
      </w:r>
      <w:r w:rsidRPr="00722811">
        <w:rPr>
          <w:rStyle w:val="IntenseEmphasis"/>
          <w:rFonts w:cs="Calibri"/>
          <w:highlight w:val="cyan"/>
        </w:rPr>
        <w:t>subjectivity</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Slave</w:t>
      </w:r>
      <w:r w:rsidRPr="00722811">
        <w:rPr>
          <w:rFonts w:cs="Calibri"/>
          <w:sz w:val="16"/>
          <w:highlight w:val="cyan"/>
        </w:rPr>
        <w:t>.</w:t>
      </w:r>
      <w:r w:rsidRPr="00722811">
        <w:rPr>
          <w:rFonts w:eastAsia="Garamond" w:cs="Calibri"/>
          <w:sz w:val="16"/>
        </w:rPr>
        <w:t xml:space="preserve"> </w:t>
      </w:r>
      <w:r w:rsidRPr="00722811">
        <w:rPr>
          <w:rStyle w:val="IntenseEmphasis"/>
          <w:rFonts w:cs="Calibri"/>
        </w:rPr>
        <w:t>Two</w:t>
      </w:r>
      <w:r w:rsidRPr="00722811">
        <w:rPr>
          <w:rStyle w:val="IntenseEmphasis"/>
          <w:rFonts w:eastAsia="Garamond" w:cs="Calibri"/>
        </w:rPr>
        <w:t xml:space="preserve"> </w:t>
      </w:r>
      <w:r w:rsidRPr="00722811">
        <w:rPr>
          <w:rStyle w:val="IntenseEmphasis"/>
          <w:rFonts w:cs="Calibri"/>
        </w:rPr>
        <w:t>simple</w:t>
      </w:r>
      <w:r w:rsidRPr="00722811">
        <w:rPr>
          <w:rStyle w:val="IntenseEmphasis"/>
          <w:rFonts w:eastAsia="Garamond" w:cs="Calibri"/>
        </w:rPr>
        <w:t xml:space="preserve"> </w:t>
      </w:r>
      <w:r w:rsidRPr="00722811">
        <w:rPr>
          <w:rStyle w:val="IntenseEmphasis"/>
          <w:rFonts w:cs="Calibri"/>
        </w:rPr>
        <w:t>sentences,</w:t>
      </w:r>
      <w:r w:rsidRPr="00722811">
        <w:rPr>
          <w:rStyle w:val="IntenseEmphasis"/>
          <w:rFonts w:eastAsia="Garamond" w:cs="Calibri"/>
        </w:rPr>
        <w:t xml:space="preserve"> </w:t>
      </w:r>
      <w:r w:rsidRPr="00722811">
        <w:rPr>
          <w:rStyle w:val="IntenseEmphasis"/>
          <w:rFonts w:cs="Calibri"/>
        </w:rPr>
        <w:t>thirteen</w:t>
      </w:r>
      <w:r w:rsidRPr="00722811">
        <w:rPr>
          <w:rStyle w:val="IntenseEmphasis"/>
          <w:rFonts w:eastAsia="Garamond" w:cs="Calibri"/>
        </w:rPr>
        <w:t xml:space="preserve"> </w:t>
      </w:r>
      <w:r w:rsidRPr="00722811">
        <w:rPr>
          <w:rStyle w:val="IntenseEmphasis"/>
          <w:rFonts w:cs="Calibri"/>
        </w:rPr>
        <w:t>simple</w:t>
      </w:r>
      <w:r w:rsidRPr="00722811">
        <w:rPr>
          <w:rStyle w:val="IntenseEmphasis"/>
          <w:rFonts w:eastAsia="Garamond" w:cs="Calibri"/>
        </w:rPr>
        <w:t xml:space="preserve"> </w:t>
      </w:r>
      <w:r w:rsidRPr="00722811">
        <w:rPr>
          <w:rStyle w:val="IntenseEmphasis"/>
          <w:rFonts w:cs="Calibri"/>
        </w:rPr>
        <w:t>words,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structure</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U.S.</w:t>
      </w:r>
      <w:r w:rsidRPr="00722811">
        <w:rPr>
          <w:rStyle w:val="IntenseEmphasis"/>
          <w:rFonts w:eastAsia="Garamond" w:cs="Calibri"/>
        </w:rPr>
        <w:t xml:space="preserve"> </w:t>
      </w:r>
      <w:r w:rsidRPr="00722811">
        <w:rPr>
          <w:rStyle w:val="IntenseEmphasis"/>
          <w:rFonts w:cs="Calibri"/>
        </w:rPr>
        <w:t>(</w:t>
      </w:r>
      <w:r w:rsidRPr="00722811">
        <w:rPr>
          <w:rStyle w:val="IntenseEmphasis"/>
          <w:rFonts w:cs="Calibri"/>
          <w:highlight w:val="cyan"/>
        </w:rPr>
        <w:t>and</w:t>
      </w:r>
      <w:r w:rsidRPr="00722811">
        <w:rPr>
          <w:rStyle w:val="IntenseEmphasis"/>
          <w:rFonts w:eastAsia="Garamond" w:cs="Calibri"/>
        </w:rPr>
        <w:t xml:space="preserve"> </w:t>
      </w:r>
      <w:r w:rsidRPr="00722811">
        <w:rPr>
          <w:rStyle w:val="IntenseEmphasis"/>
          <w:rFonts w:cs="Calibri"/>
        </w:rPr>
        <w:t>perhaps</w:t>
      </w:r>
      <w:r w:rsidRPr="00722811">
        <w:rPr>
          <w:rStyle w:val="IntenseEmphasis"/>
          <w:rFonts w:eastAsia="Garamond" w:cs="Calibri"/>
        </w:rPr>
        <w:t xml:space="preserve"> </w:t>
      </w:r>
      <w:r w:rsidRPr="00722811">
        <w:rPr>
          <w:rStyle w:val="Emphasis"/>
          <w:rFonts w:cs="Calibri"/>
        </w:rPr>
        <w:t>global</w:t>
      </w:r>
      <w:r w:rsidRPr="00722811">
        <w:rPr>
          <w:rStyle w:val="Emphasis"/>
          <w:rFonts w:cs="Calibri"/>
          <w:highlight w:val="cyan"/>
        </w:rPr>
        <w:t>)</w:t>
      </w:r>
      <w:r w:rsidRPr="00722811">
        <w:rPr>
          <w:rStyle w:val="Emphasis"/>
          <w:rFonts w:eastAsia="Garamond" w:cs="Calibri"/>
          <w:highlight w:val="cyan"/>
        </w:rPr>
        <w:t xml:space="preserve"> </w:t>
      </w:r>
      <w:r w:rsidRPr="00722811">
        <w:rPr>
          <w:rStyle w:val="Emphasis"/>
          <w:rFonts w:cs="Calibri"/>
          <w:highlight w:val="cyan"/>
        </w:rPr>
        <w:t>antagonisms</w:t>
      </w:r>
      <w:r w:rsidRPr="00722811">
        <w:rPr>
          <w:rStyle w:val="Emphasis"/>
          <w:rFonts w:eastAsia="Garamond" w:cs="Calibri"/>
          <w:highlight w:val="cyan"/>
        </w:rPr>
        <w:t xml:space="preserve"> </w:t>
      </w:r>
      <w:r w:rsidRPr="00722811">
        <w:rPr>
          <w:rStyle w:val="Emphasis"/>
          <w:rFonts w:cs="Calibri"/>
          <w:highlight w:val="cyan"/>
        </w:rPr>
        <w:t>would</w:t>
      </w:r>
      <w:r w:rsidRPr="00722811">
        <w:rPr>
          <w:rStyle w:val="Emphasis"/>
          <w:rFonts w:eastAsia="Garamond" w:cs="Calibri"/>
          <w:highlight w:val="cyan"/>
        </w:rPr>
        <w:t xml:space="preserve"> </w:t>
      </w:r>
      <w:r w:rsidRPr="00722811">
        <w:rPr>
          <w:rStyle w:val="Emphasis"/>
          <w:rFonts w:cs="Calibri"/>
          <w:highlight w:val="cyan"/>
        </w:rPr>
        <w:t>be</w:t>
      </w:r>
      <w:r w:rsidRPr="00722811">
        <w:rPr>
          <w:rStyle w:val="Emphasis"/>
          <w:rFonts w:eastAsia="Garamond" w:cs="Calibri"/>
          <w:highlight w:val="cyan"/>
        </w:rPr>
        <w:t xml:space="preserve"> </w:t>
      </w:r>
      <w:r w:rsidRPr="00722811">
        <w:rPr>
          <w:rStyle w:val="Emphasis"/>
          <w:rFonts w:cs="Calibri"/>
          <w:highlight w:val="cyan"/>
        </w:rPr>
        <w:t>dismantled</w:t>
      </w:r>
      <w:r w:rsidRPr="00722811">
        <w:rPr>
          <w:rStyle w:val="Emphasis"/>
          <w:rFonts w:cs="Calibri"/>
        </w:rPr>
        <w:t>.</w:t>
      </w:r>
      <w:r w:rsidRPr="00722811">
        <w:rPr>
          <w:rFonts w:eastAsia="Garamond" w:cs="Calibri"/>
          <w:sz w:val="16"/>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ethical</w:t>
      </w:r>
      <w:r w:rsidRPr="00722811">
        <w:rPr>
          <w:rStyle w:val="IntenseEmphasis"/>
          <w:rFonts w:eastAsia="Garamond" w:cs="Calibri"/>
        </w:rPr>
        <w:t xml:space="preserve"> </w:t>
      </w:r>
      <w:r w:rsidRPr="00722811">
        <w:rPr>
          <w:rStyle w:val="IntenseEmphasis"/>
          <w:rFonts w:cs="Calibri"/>
        </w:rPr>
        <w:t>modernity</w:t>
      </w:r>
      <w:r w:rsidRPr="00722811">
        <w:rPr>
          <w:rStyle w:val="IntenseEmphasis"/>
          <w:rFonts w:eastAsia="Garamond" w:cs="Calibri"/>
        </w:rPr>
        <w:t xml:space="preserve">” </w:t>
      </w:r>
      <w:r w:rsidRPr="00722811">
        <w:rPr>
          <w:rStyle w:val="IntenseEmphasis"/>
          <w:rFonts w:cs="Calibri"/>
        </w:rPr>
        <w:t>would</w:t>
      </w:r>
      <w:r w:rsidRPr="00722811">
        <w:rPr>
          <w:rStyle w:val="IntenseEmphasis"/>
          <w:rFonts w:eastAsia="Garamond" w:cs="Calibri"/>
        </w:rPr>
        <w:t xml:space="preserve"> </w:t>
      </w:r>
      <w:r w:rsidRPr="00722811">
        <w:rPr>
          <w:rStyle w:val="IntenseEmphasis"/>
          <w:rFonts w:cs="Calibri"/>
        </w:rPr>
        <w:t>no</w:t>
      </w:r>
      <w:r w:rsidRPr="00722811">
        <w:rPr>
          <w:rStyle w:val="IntenseEmphasis"/>
          <w:rFonts w:eastAsia="Garamond" w:cs="Calibri"/>
        </w:rPr>
        <w:t xml:space="preserve"> </w:t>
      </w:r>
      <w:r w:rsidRPr="00722811">
        <w:rPr>
          <w:rStyle w:val="IntenseEmphasis"/>
          <w:rFonts w:cs="Calibri"/>
        </w:rPr>
        <w:t>longer</w:t>
      </w:r>
      <w:r w:rsidRPr="00722811">
        <w:rPr>
          <w:rStyle w:val="IntenseEmphasis"/>
          <w:rFonts w:eastAsia="Garamond" w:cs="Calibri"/>
        </w:rPr>
        <w:t xml:space="preserve"> </w:t>
      </w:r>
      <w:r w:rsidRPr="00722811">
        <w:rPr>
          <w:rStyle w:val="IntenseEmphasis"/>
          <w:rFonts w:cs="Calibri"/>
        </w:rPr>
        <w:t>sound</w:t>
      </w:r>
      <w:r w:rsidRPr="00722811">
        <w:rPr>
          <w:rStyle w:val="IntenseEmphasis"/>
          <w:rFonts w:eastAsia="Garamond" w:cs="Calibri"/>
        </w:rPr>
        <w:t xml:space="preserve"> </w:t>
      </w:r>
      <w:r w:rsidRPr="00722811">
        <w:rPr>
          <w:rStyle w:val="IntenseEmphasis"/>
          <w:rFonts w:cs="Calibri"/>
        </w:rPr>
        <w:t>like</w:t>
      </w:r>
      <w:r w:rsidRPr="00722811">
        <w:rPr>
          <w:rStyle w:val="IntenseEmphasis"/>
          <w:rFonts w:eastAsia="Garamond" w:cs="Calibri"/>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oxymoron</w:t>
      </w:r>
      <w:r w:rsidRPr="00722811">
        <w:rPr>
          <w:rFonts w:cs="Calibri"/>
          <w:sz w:val="16"/>
        </w:rPr>
        <w:t>.</w:t>
      </w:r>
      <w:r w:rsidRPr="00722811">
        <w:rPr>
          <w:rFonts w:eastAsia="Garamond" w:cs="Calibri"/>
          <w:sz w:val="16"/>
        </w:rPr>
        <w:t xml:space="preserve"> </w:t>
      </w:r>
      <w:r w:rsidRPr="00722811">
        <w:rPr>
          <w:rFonts w:cs="Calibri"/>
          <w:sz w:val="16"/>
        </w:rPr>
        <w:t>From</w:t>
      </w:r>
      <w:r w:rsidRPr="00722811">
        <w:rPr>
          <w:rFonts w:eastAsia="Garamond" w:cs="Calibri"/>
          <w:sz w:val="16"/>
        </w:rPr>
        <w:t xml:space="preserve"> </w:t>
      </w:r>
      <w:r w:rsidRPr="00722811">
        <w:rPr>
          <w:rFonts w:cs="Calibri"/>
          <w:sz w:val="16"/>
        </w:rPr>
        <w:t>there</w:t>
      </w:r>
      <w:r w:rsidRPr="00722811">
        <w:rPr>
          <w:rFonts w:eastAsia="Garamond" w:cs="Calibri"/>
          <w:sz w:val="16"/>
        </w:rPr>
        <w:t xml:space="preserve"> </w:t>
      </w:r>
      <w:r w:rsidRPr="00722811">
        <w:rPr>
          <w:rStyle w:val="IntenseEmphasis"/>
          <w:rFonts w:cs="Calibri"/>
          <w:highlight w:val="cyan"/>
        </w:rPr>
        <w:t>we</w:t>
      </w:r>
      <w:r w:rsidRPr="00722811">
        <w:rPr>
          <w:rStyle w:val="IntenseEmphasis"/>
          <w:rFonts w:eastAsia="Garamond" w:cs="Calibri"/>
          <w:highlight w:val="cyan"/>
        </w:rPr>
        <w:t xml:space="preserve"> </w:t>
      </w:r>
      <w:r w:rsidRPr="00722811">
        <w:rPr>
          <w:rStyle w:val="IntenseEmphasis"/>
          <w:rFonts w:cs="Calibri"/>
          <w:highlight w:val="cyan"/>
        </w:rPr>
        <w:t>could</w:t>
      </w:r>
      <w:r w:rsidRPr="00722811">
        <w:rPr>
          <w:rStyle w:val="IntenseEmphasis"/>
          <w:rFonts w:eastAsia="Garamond" w:cs="Calibri"/>
          <w:highlight w:val="cyan"/>
        </w:rPr>
        <w:t xml:space="preserve"> </w:t>
      </w:r>
      <w:r w:rsidRPr="00722811">
        <w:rPr>
          <w:rStyle w:val="IntenseEmphasis"/>
          <w:rFonts w:cs="Calibri"/>
          <w:highlight w:val="cyan"/>
        </w:rPr>
        <w:t>busy</w:t>
      </w:r>
      <w:r w:rsidRPr="00722811">
        <w:rPr>
          <w:rStyle w:val="IntenseEmphasis"/>
          <w:rFonts w:eastAsia="Garamond" w:cs="Calibri"/>
          <w:highlight w:val="cyan"/>
        </w:rPr>
        <w:t xml:space="preserve"> </w:t>
      </w:r>
      <w:r w:rsidRPr="00722811">
        <w:rPr>
          <w:rStyle w:val="IntenseEmphasis"/>
          <w:rFonts w:cs="Calibri"/>
          <w:highlight w:val="cyan"/>
        </w:rPr>
        <w:t>ourselves</w:t>
      </w:r>
      <w:r w:rsidRPr="00722811">
        <w:rPr>
          <w:rStyle w:val="IntenseEmphasis"/>
          <w:rFonts w:eastAsia="Garamond" w:cs="Calibri"/>
          <w:highlight w:val="cyan"/>
        </w:rPr>
        <w:t xml:space="preserve"> </w:t>
      </w:r>
      <w:r w:rsidRPr="00722811">
        <w:rPr>
          <w:rStyle w:val="IntenseEmphasis"/>
          <w:rFonts w:cs="Calibri"/>
          <w:highlight w:val="cyan"/>
        </w:rPr>
        <w:t>with</w:t>
      </w:r>
      <w:r w:rsidRPr="00722811">
        <w:rPr>
          <w:rStyle w:val="IntenseEmphasis"/>
          <w:rFonts w:eastAsia="Garamond" w:cs="Calibri"/>
          <w:highlight w:val="cyan"/>
        </w:rPr>
        <w:t xml:space="preserve"> </w:t>
      </w:r>
      <w:r w:rsidRPr="00722811">
        <w:rPr>
          <w:rStyle w:val="Emphasis"/>
          <w:rFonts w:cs="Calibri"/>
          <w:highlight w:val="cyan"/>
        </w:rPr>
        <w:t>important</w:t>
      </w:r>
      <w:r w:rsidRPr="00722811">
        <w:rPr>
          <w:rStyle w:val="Emphasis"/>
          <w:rFonts w:eastAsia="Garamond" w:cs="Calibri"/>
          <w:highlight w:val="cyan"/>
        </w:rPr>
        <w:t xml:space="preserve"> </w:t>
      </w:r>
      <w:r w:rsidRPr="00722811">
        <w:rPr>
          <w:rStyle w:val="Emphasis"/>
          <w:rFonts w:cs="Calibri"/>
          <w:highlight w:val="cyan"/>
        </w:rPr>
        <w:t>conflicts</w:t>
      </w:r>
      <w:r w:rsidRPr="00722811">
        <w:rPr>
          <w:rStyle w:val="Emphasis"/>
          <w:rFonts w:eastAsia="Garamond" w:cs="Calibri"/>
          <w:highlight w:val="cyan"/>
        </w:rPr>
        <w:t xml:space="preserve"> </w:t>
      </w:r>
      <w:r w:rsidRPr="00722811">
        <w:rPr>
          <w:rStyle w:val="Emphasis"/>
          <w:rFonts w:cs="Calibri"/>
          <w:highlight w:val="cyan"/>
        </w:rPr>
        <w:t>that</w:t>
      </w:r>
      <w:r w:rsidRPr="00722811">
        <w:rPr>
          <w:rStyle w:val="Emphasis"/>
          <w:rFonts w:eastAsia="Garamond" w:cs="Calibri"/>
          <w:highlight w:val="cyan"/>
        </w:rPr>
        <w:t xml:space="preserve"> </w:t>
      </w:r>
      <w:r w:rsidRPr="00722811">
        <w:rPr>
          <w:rStyle w:val="Emphasis"/>
          <w:rFonts w:cs="Calibri"/>
          <w:highlight w:val="cyan"/>
        </w:rPr>
        <w:t>have</w:t>
      </w:r>
      <w:r w:rsidRPr="00722811">
        <w:rPr>
          <w:rStyle w:val="Emphasis"/>
          <w:rFonts w:eastAsia="Garamond" w:cs="Calibri"/>
          <w:highlight w:val="cyan"/>
        </w:rPr>
        <w:t xml:space="preserve"> </w:t>
      </w:r>
      <w:r w:rsidRPr="00722811">
        <w:rPr>
          <w:rStyle w:val="Emphasis"/>
          <w:rFonts w:cs="Calibri"/>
          <w:highlight w:val="cyan"/>
        </w:rPr>
        <w:t>been</w:t>
      </w:r>
      <w:r w:rsidRPr="00722811">
        <w:rPr>
          <w:rStyle w:val="Emphasis"/>
          <w:rFonts w:eastAsia="Garamond" w:cs="Calibri"/>
          <w:highlight w:val="cyan"/>
        </w:rPr>
        <w:t xml:space="preserve"> </w:t>
      </w:r>
      <w:r w:rsidRPr="00722811">
        <w:rPr>
          <w:rStyle w:val="Emphasis"/>
          <w:rFonts w:cs="Calibri"/>
          <w:highlight w:val="cyan"/>
        </w:rPr>
        <w:t>promoted</w:t>
      </w:r>
      <w:r w:rsidRPr="00722811">
        <w:rPr>
          <w:rStyle w:val="Emphasis"/>
          <w:rFonts w:eastAsia="Garamond" w:cs="Calibri"/>
          <w:highlight w:val="cyan"/>
        </w:rPr>
        <w:t xml:space="preserve"> </w:t>
      </w:r>
      <w:r w:rsidRPr="00722811">
        <w:rPr>
          <w:rStyle w:val="Emphasis"/>
          <w:rFonts w:cs="Calibri"/>
          <w:highlight w:val="cyan"/>
        </w:rPr>
        <w:t>to</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level</w:t>
      </w:r>
      <w:r w:rsidRPr="00722811">
        <w:rPr>
          <w:rStyle w:val="Emphasis"/>
          <w:rFonts w:eastAsia="Garamond" w:cs="Calibri"/>
          <w:highlight w:val="cyan"/>
        </w:rPr>
        <w:t xml:space="preserve"> </w:t>
      </w:r>
      <w:r w:rsidRPr="00722811">
        <w:rPr>
          <w:rStyle w:val="Emphasis"/>
          <w:rFonts w:cs="Calibri"/>
          <w:highlight w:val="cyan"/>
        </w:rPr>
        <w:t>of</w:t>
      </w:r>
      <w:r w:rsidRPr="00722811">
        <w:rPr>
          <w:rStyle w:val="Emphasis"/>
          <w:rFonts w:eastAsia="Garamond" w:cs="Calibri"/>
          <w:highlight w:val="cyan"/>
        </w:rPr>
        <w:t xml:space="preserve"> </w:t>
      </w:r>
      <w:r w:rsidRPr="00722811">
        <w:rPr>
          <w:rStyle w:val="Emphasis"/>
          <w:rFonts w:cs="Calibri"/>
          <w:highlight w:val="cyan"/>
        </w:rPr>
        <w:t>antagonisms:</w:t>
      </w:r>
      <w:r w:rsidRPr="00722811">
        <w:rPr>
          <w:rStyle w:val="Emphasis"/>
          <w:rFonts w:eastAsia="Garamond" w:cs="Calibri"/>
          <w:highlight w:val="cyan"/>
        </w:rPr>
        <w:t xml:space="preserve"> </w:t>
      </w:r>
      <w:r w:rsidRPr="00722811">
        <w:rPr>
          <w:rStyle w:val="Emphasis"/>
          <w:rFonts w:cs="Calibri"/>
          <w:highlight w:val="cyan"/>
        </w:rPr>
        <w:t>class</w:t>
      </w:r>
      <w:r w:rsidRPr="00722811">
        <w:rPr>
          <w:rStyle w:val="Emphasis"/>
          <w:rFonts w:eastAsia="Garamond" w:cs="Calibri"/>
          <w:highlight w:val="cyan"/>
        </w:rPr>
        <w:t xml:space="preserve"> </w:t>
      </w:r>
      <w:r w:rsidRPr="00722811">
        <w:rPr>
          <w:rStyle w:val="Emphasis"/>
          <w:rFonts w:cs="Calibri"/>
          <w:highlight w:val="cyan"/>
        </w:rPr>
        <w:t>struggle,</w:t>
      </w:r>
      <w:r w:rsidRPr="00722811">
        <w:rPr>
          <w:rStyle w:val="Emphasis"/>
          <w:rFonts w:eastAsia="Garamond" w:cs="Calibri"/>
          <w:highlight w:val="cyan"/>
        </w:rPr>
        <w:t xml:space="preserve"> </w:t>
      </w:r>
      <w:r w:rsidRPr="00722811">
        <w:rPr>
          <w:rStyle w:val="Emphasis"/>
          <w:rFonts w:cs="Calibri"/>
          <w:highlight w:val="cyan"/>
        </w:rPr>
        <w:t>gender</w:t>
      </w:r>
      <w:r w:rsidRPr="00722811">
        <w:rPr>
          <w:rStyle w:val="Emphasis"/>
          <w:rFonts w:eastAsia="Garamond" w:cs="Calibri"/>
          <w:highlight w:val="cyan"/>
        </w:rPr>
        <w:t xml:space="preserve"> </w:t>
      </w:r>
      <w:r w:rsidRPr="00722811">
        <w:rPr>
          <w:rStyle w:val="Emphasis"/>
          <w:rFonts w:cs="Calibri"/>
          <w:highlight w:val="cyan"/>
        </w:rPr>
        <w:t>conflict,</w:t>
      </w:r>
      <w:r w:rsidRPr="00722811">
        <w:rPr>
          <w:rStyle w:val="Emphasis"/>
          <w:rFonts w:eastAsia="Garamond" w:cs="Calibri"/>
          <w:highlight w:val="cyan"/>
        </w:rPr>
        <w:t xml:space="preserve"> </w:t>
      </w:r>
      <w:proofErr w:type="spellStart"/>
      <w:proofErr w:type="gramStart"/>
      <w:r w:rsidRPr="00722811">
        <w:rPr>
          <w:rStyle w:val="Emphasis"/>
          <w:rFonts w:cs="Calibri"/>
          <w:highlight w:val="cyan"/>
        </w:rPr>
        <w:t>immigrants</w:t>
      </w:r>
      <w:proofErr w:type="spellEnd"/>
      <w:proofErr w:type="gramEnd"/>
      <w:r w:rsidRPr="00722811">
        <w:rPr>
          <w:rStyle w:val="Emphasis"/>
          <w:rFonts w:eastAsia="Garamond" w:cs="Calibri"/>
          <w:highlight w:val="cyan"/>
        </w:rPr>
        <w:t xml:space="preserve"> </w:t>
      </w:r>
      <w:r w:rsidRPr="00722811">
        <w:rPr>
          <w:rStyle w:val="Emphasis"/>
          <w:rFonts w:cs="Calibri"/>
          <w:highlight w:val="cyan"/>
        </w:rPr>
        <w:t>rights.</w:t>
      </w:r>
      <w:r w:rsidRPr="00722811">
        <w:rPr>
          <w:rStyle w:val="Emphasis"/>
          <w:rFonts w:cs="Calibri"/>
        </w:rPr>
        <w:t xml:space="preserve"> </w:t>
      </w:r>
      <w:r w:rsidRPr="00722811">
        <w:rPr>
          <w:rFonts w:cs="Calibri"/>
          <w:sz w:val="16"/>
        </w:rPr>
        <w:t>When</w:t>
      </w:r>
      <w:r w:rsidRPr="00722811">
        <w:rPr>
          <w:rFonts w:eastAsia="Garamond" w:cs="Calibri"/>
          <w:sz w:val="16"/>
        </w:rPr>
        <w:t xml:space="preserve"> </w:t>
      </w:r>
      <w:r w:rsidRPr="00722811">
        <w:rPr>
          <w:rFonts w:cs="Calibri"/>
          <w:sz w:val="16"/>
        </w:rPr>
        <w:t>pared</w:t>
      </w:r>
      <w:r w:rsidRPr="00722811">
        <w:rPr>
          <w:rFonts w:eastAsia="Garamond" w:cs="Calibri"/>
          <w:sz w:val="16"/>
        </w:rPr>
        <w:t xml:space="preserve"> </w:t>
      </w:r>
      <w:r w:rsidRPr="00722811">
        <w:rPr>
          <w:rFonts w:cs="Calibri"/>
          <w:sz w:val="16"/>
        </w:rPr>
        <w:t>down</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thirteen</w:t>
      </w:r>
      <w:r w:rsidRPr="00722811">
        <w:rPr>
          <w:rFonts w:eastAsia="Garamond" w:cs="Calibri"/>
          <w:sz w:val="16"/>
        </w:rPr>
        <w:t xml:space="preserve"> </w:t>
      </w:r>
      <w:r w:rsidRPr="00722811">
        <w:rPr>
          <w:rFonts w:cs="Calibri"/>
          <w:sz w:val="16"/>
        </w:rPr>
        <w:t>words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two</w:t>
      </w:r>
      <w:r w:rsidRPr="00722811">
        <w:rPr>
          <w:rFonts w:eastAsia="Garamond" w:cs="Calibri"/>
          <w:sz w:val="16"/>
        </w:rPr>
        <w:t xml:space="preserve"> </w:t>
      </w:r>
      <w:r w:rsidRPr="00722811">
        <w:rPr>
          <w:rFonts w:cs="Calibri"/>
          <w:sz w:val="16"/>
        </w:rPr>
        <w:t>sentences,</w:t>
      </w:r>
      <w:r w:rsidRPr="00722811">
        <w:rPr>
          <w:rFonts w:eastAsia="Garamond" w:cs="Calibri"/>
          <w:sz w:val="16"/>
        </w:rPr>
        <w:t xml:space="preserve"> </w:t>
      </w:r>
      <w:r w:rsidRPr="00722811">
        <w:rPr>
          <w:rStyle w:val="IntenseEmphasis"/>
          <w:rFonts w:cs="Calibri"/>
        </w:rPr>
        <w:t>one</w:t>
      </w:r>
      <w:r w:rsidRPr="00722811">
        <w:rPr>
          <w:rStyle w:val="IntenseEmphasis"/>
          <w:rFonts w:eastAsia="Garamond" w:cs="Calibri"/>
        </w:rPr>
        <w:t xml:space="preserve"> </w:t>
      </w:r>
      <w:r w:rsidRPr="00722811">
        <w:rPr>
          <w:rStyle w:val="IntenseEmphasis"/>
          <w:rFonts w:cs="Calibri"/>
        </w:rPr>
        <w:t>cannot</w:t>
      </w:r>
      <w:r w:rsidRPr="00722811">
        <w:rPr>
          <w:rStyle w:val="IntenseEmphasis"/>
          <w:rFonts w:eastAsia="Garamond" w:cs="Calibri"/>
        </w:rPr>
        <w:t xml:space="preserve"> </w:t>
      </w:r>
      <w:r w:rsidRPr="00722811">
        <w:rPr>
          <w:rStyle w:val="IntenseEmphasis"/>
          <w:rFonts w:cs="Calibri"/>
        </w:rPr>
        <w:t>but</w:t>
      </w:r>
      <w:r w:rsidRPr="00722811">
        <w:rPr>
          <w:rStyle w:val="IntenseEmphasis"/>
          <w:rFonts w:eastAsia="Garamond" w:cs="Calibri"/>
        </w:rPr>
        <w:t xml:space="preserve"> </w:t>
      </w:r>
      <w:r w:rsidRPr="00722811">
        <w:rPr>
          <w:rStyle w:val="IntenseEmphasis"/>
          <w:rFonts w:cs="Calibri"/>
        </w:rPr>
        <w:t>wonder</w:t>
      </w:r>
      <w:r w:rsidRPr="00722811">
        <w:rPr>
          <w:rStyle w:val="IntenseEmphasis"/>
          <w:rFonts w:eastAsia="Garamond" w:cs="Calibri"/>
        </w:rPr>
        <w:t xml:space="preserve"> </w:t>
      </w:r>
      <w:r w:rsidRPr="00722811">
        <w:rPr>
          <w:rStyle w:val="IntenseEmphasis"/>
          <w:rFonts w:cs="Calibri"/>
        </w:rPr>
        <w:t>why</w:t>
      </w:r>
      <w:r w:rsidRPr="00722811">
        <w:rPr>
          <w:rStyle w:val="IntenseEmphasis"/>
          <w:rFonts w:eastAsia="Garamond" w:cs="Calibri"/>
        </w:rPr>
        <w:t xml:space="preserve"> </w:t>
      </w:r>
      <w:r w:rsidRPr="00722811">
        <w:rPr>
          <w:rStyle w:val="IntenseEmphasis"/>
          <w:rFonts w:cs="Calibri"/>
        </w:rPr>
        <w:t>questions</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Emphasis"/>
          <w:rFonts w:cs="Calibri"/>
        </w:rPr>
        <w:t>go</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heart</w:t>
      </w:r>
      <w:r w:rsidRPr="00722811">
        <w:rPr>
          <w:rStyle w:val="Emphasis"/>
          <w:rFonts w:eastAsia="Garamond" w:cs="Calibri"/>
        </w:rPr>
        <w:t xml:space="preserve"> </w:t>
      </w:r>
      <w:r w:rsidRPr="00722811">
        <w:rPr>
          <w:rStyle w:val="Emphasis"/>
          <w:rFonts w:cs="Calibri"/>
        </w:rPr>
        <w:t>of</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proofErr w:type="spellStart"/>
      <w:r w:rsidRPr="00722811">
        <w:rPr>
          <w:rStyle w:val="Emphasis"/>
          <w:rFonts w:cs="Calibri"/>
        </w:rPr>
        <w:t>ethico</w:t>
      </w:r>
      <w:proofErr w:type="spellEnd"/>
      <w:r w:rsidRPr="00722811">
        <w:rPr>
          <w:rStyle w:val="Emphasis"/>
          <w:rFonts w:cs="Calibri"/>
        </w:rPr>
        <w:t>-political,</w:t>
      </w:r>
      <w:r w:rsidRPr="00722811">
        <w:rPr>
          <w:rStyle w:val="Emphasis"/>
          <w:rFonts w:eastAsia="Garamond" w:cs="Calibri"/>
        </w:rPr>
        <w:t xml:space="preserve"> </w:t>
      </w:r>
      <w:r w:rsidRPr="00722811">
        <w:rPr>
          <w:rStyle w:val="IntenseEmphasis"/>
          <w:rFonts w:cs="Calibri"/>
        </w:rPr>
        <w:t>questions</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political</w:t>
      </w:r>
      <w:r w:rsidRPr="00722811">
        <w:rPr>
          <w:rStyle w:val="IntenseEmphasis"/>
          <w:rFonts w:eastAsia="Garamond" w:cs="Calibri"/>
        </w:rPr>
        <w:t xml:space="preserve"> </w:t>
      </w:r>
      <w:r w:rsidRPr="00722811">
        <w:rPr>
          <w:rStyle w:val="IntenseEmphasis"/>
          <w:rFonts w:cs="Calibri"/>
        </w:rPr>
        <w:t>ontology,</w:t>
      </w:r>
      <w:r w:rsidRPr="00722811">
        <w:rPr>
          <w:rStyle w:val="IntenseEmphasis"/>
          <w:rFonts w:eastAsia="Garamond" w:cs="Calibri"/>
        </w:rPr>
        <w:t xml:space="preserve"> </w:t>
      </w:r>
      <w:r w:rsidRPr="00722811">
        <w:rPr>
          <w:rStyle w:val="IntenseEmphasis"/>
          <w:rFonts w:cs="Calibri"/>
        </w:rPr>
        <w:t>are</w:t>
      </w:r>
      <w:r w:rsidRPr="00722811">
        <w:rPr>
          <w:rStyle w:val="IntenseEmphasis"/>
          <w:rFonts w:eastAsia="Garamond" w:cs="Calibri"/>
        </w:rPr>
        <w:t xml:space="preserve"> </w:t>
      </w:r>
      <w:r w:rsidRPr="00722811">
        <w:rPr>
          <w:rStyle w:val="IntenseEmphasis"/>
          <w:rFonts w:cs="Calibri"/>
        </w:rPr>
        <w:t>so</w:t>
      </w:r>
      <w:r w:rsidRPr="00722811">
        <w:rPr>
          <w:rStyle w:val="IntenseEmphasis"/>
          <w:rFonts w:eastAsia="Garamond" w:cs="Calibri"/>
        </w:rPr>
        <w:t xml:space="preserve"> </w:t>
      </w:r>
      <w:r w:rsidRPr="00722811">
        <w:rPr>
          <w:rStyle w:val="IntenseEmphasis"/>
          <w:rFonts w:cs="Calibri"/>
        </w:rPr>
        <w:t>unspeakable</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intellectual</w:t>
      </w:r>
      <w:r w:rsidRPr="00722811">
        <w:rPr>
          <w:rStyle w:val="IntenseEmphasis"/>
          <w:rFonts w:eastAsia="Garamond" w:cs="Calibri"/>
        </w:rPr>
        <w:t xml:space="preserve"> </w:t>
      </w:r>
      <w:r w:rsidRPr="00722811">
        <w:rPr>
          <w:rStyle w:val="IntenseEmphasis"/>
          <w:rFonts w:cs="Calibri"/>
        </w:rPr>
        <w:t>meditations,</w:t>
      </w:r>
      <w:r w:rsidRPr="00722811">
        <w:rPr>
          <w:rStyle w:val="IntenseEmphasis"/>
          <w:rFonts w:eastAsia="Garamond" w:cs="Calibri"/>
        </w:rPr>
        <w:t xml:space="preserve"> </w:t>
      </w:r>
      <w:r w:rsidRPr="00722811">
        <w:rPr>
          <w:rStyle w:val="IntenseEmphasis"/>
          <w:rFonts w:cs="Calibri"/>
        </w:rPr>
        <w:t>political</w:t>
      </w:r>
      <w:r w:rsidRPr="00722811">
        <w:rPr>
          <w:rStyle w:val="IntenseEmphasis"/>
          <w:rFonts w:eastAsia="Garamond" w:cs="Calibri"/>
        </w:rPr>
        <w:t xml:space="preserve"> </w:t>
      </w:r>
      <w:r w:rsidRPr="00722811">
        <w:rPr>
          <w:rStyle w:val="IntenseEmphasis"/>
          <w:rFonts w:cs="Calibri"/>
        </w:rPr>
        <w:t>broadsides</w:t>
      </w:r>
      <w:r w:rsidRPr="00722811">
        <w:rPr>
          <w:rFonts w:cs="Calibri"/>
          <w:sz w:val="16"/>
        </w:rPr>
        <w:t>,</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even</w:t>
      </w:r>
      <w:r w:rsidRPr="00722811">
        <w:rPr>
          <w:rFonts w:eastAsia="Garamond" w:cs="Calibri"/>
          <w:sz w:val="16"/>
        </w:rPr>
        <w:t xml:space="preserve"> </w:t>
      </w:r>
      <w:r w:rsidRPr="00722811">
        <w:rPr>
          <w:rFonts w:cs="Calibri"/>
          <w:sz w:val="16"/>
        </w:rPr>
        <w:t>socially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politically</w:t>
      </w:r>
      <w:r w:rsidRPr="00722811">
        <w:rPr>
          <w:rFonts w:eastAsia="Garamond" w:cs="Calibri"/>
          <w:sz w:val="16"/>
        </w:rPr>
        <w:t xml:space="preserve"> </w:t>
      </w:r>
      <w:r w:rsidRPr="00722811">
        <w:rPr>
          <w:rFonts w:cs="Calibri"/>
          <w:sz w:val="16"/>
        </w:rPr>
        <w:t>engaged</w:t>
      </w:r>
      <w:r w:rsidRPr="00722811">
        <w:rPr>
          <w:rFonts w:eastAsia="Garamond" w:cs="Calibri"/>
          <w:sz w:val="16"/>
        </w:rPr>
        <w:t xml:space="preserve"> </w:t>
      </w:r>
      <w:r w:rsidRPr="00722811">
        <w:rPr>
          <w:rFonts w:cs="Calibri"/>
          <w:sz w:val="16"/>
        </w:rPr>
        <w:t>feature</w:t>
      </w:r>
      <w:r w:rsidRPr="00722811">
        <w:rPr>
          <w:rFonts w:eastAsia="Garamond" w:cs="Calibri"/>
          <w:sz w:val="16"/>
        </w:rPr>
        <w:t xml:space="preserve"> </w:t>
      </w:r>
      <w:r w:rsidRPr="00722811">
        <w:rPr>
          <w:rFonts w:cs="Calibri"/>
          <w:sz w:val="16"/>
        </w:rPr>
        <w:t>films.</w:t>
      </w:r>
      <w:r w:rsidRPr="00722811">
        <w:rPr>
          <w:rFonts w:eastAsia="Garamond" w:cs="Calibri"/>
          <w:sz w:val="16"/>
        </w:rPr>
        <w:t xml:space="preserve"> </w:t>
      </w:r>
      <w:proofErr w:type="gramStart"/>
      <w:r w:rsidRPr="00722811">
        <w:rPr>
          <w:rFonts w:cs="Calibri"/>
          <w:sz w:val="16"/>
        </w:rPr>
        <w:t>Clearly</w:t>
      </w:r>
      <w:proofErr w:type="gramEnd"/>
      <w:r w:rsidRPr="00722811">
        <w:rPr>
          <w:rFonts w:eastAsia="Garamond" w:cs="Calibri"/>
          <w:sz w:val="16"/>
        </w:rPr>
        <w:t xml:space="preserve"> </w:t>
      </w:r>
      <w:r w:rsidRPr="00722811">
        <w:rPr>
          <w:rFonts w:cs="Calibri"/>
          <w:sz w:val="16"/>
        </w:rPr>
        <w:t>they</w:t>
      </w:r>
      <w:r w:rsidRPr="00722811">
        <w:rPr>
          <w:rFonts w:eastAsia="Garamond" w:cs="Calibri"/>
          <w:sz w:val="16"/>
        </w:rPr>
        <w:t xml:space="preserve"> </w:t>
      </w:r>
      <w:r w:rsidRPr="00722811">
        <w:rPr>
          <w:rFonts w:cs="Calibri"/>
          <w:sz w:val="16"/>
        </w:rPr>
        <w:t>can</w:t>
      </w:r>
      <w:r w:rsidRPr="00722811">
        <w:rPr>
          <w:rFonts w:eastAsia="Garamond" w:cs="Calibri"/>
          <w:sz w:val="16"/>
        </w:rPr>
        <w:t xml:space="preserve"> </w:t>
      </w:r>
      <w:r w:rsidRPr="00722811">
        <w:rPr>
          <w:rFonts w:cs="Calibri"/>
          <w:sz w:val="16"/>
        </w:rPr>
        <w:t>be</w:t>
      </w:r>
      <w:r w:rsidRPr="00722811">
        <w:rPr>
          <w:rFonts w:eastAsia="Garamond" w:cs="Calibri"/>
          <w:sz w:val="16"/>
        </w:rPr>
        <w:t xml:space="preserve"> </w:t>
      </w:r>
      <w:r w:rsidRPr="00722811">
        <w:rPr>
          <w:rFonts w:cs="Calibri"/>
          <w:sz w:val="16"/>
        </w:rPr>
        <w:t>spoken,</w:t>
      </w:r>
      <w:r w:rsidRPr="00722811">
        <w:rPr>
          <w:rFonts w:eastAsia="Garamond" w:cs="Calibri"/>
          <w:sz w:val="16"/>
        </w:rPr>
        <w:t xml:space="preserve"> </w:t>
      </w:r>
      <w:r w:rsidRPr="00722811">
        <w:rPr>
          <w:rFonts w:cs="Calibri"/>
          <w:sz w:val="16"/>
        </w:rPr>
        <w:t>even</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child</w:t>
      </w:r>
      <w:r w:rsidRPr="00722811">
        <w:rPr>
          <w:rFonts w:eastAsia="Garamond" w:cs="Calibri"/>
          <w:sz w:val="16"/>
        </w:rPr>
        <w:t xml:space="preserve"> </w:t>
      </w:r>
      <w:r w:rsidRPr="00722811">
        <w:rPr>
          <w:rFonts w:cs="Calibri"/>
          <w:sz w:val="16"/>
        </w:rPr>
        <w:t>could</w:t>
      </w:r>
      <w:r w:rsidRPr="00722811">
        <w:rPr>
          <w:rFonts w:eastAsia="Garamond" w:cs="Calibri"/>
          <w:sz w:val="16"/>
        </w:rPr>
        <w:t xml:space="preserve"> </w:t>
      </w:r>
      <w:r w:rsidRPr="00722811">
        <w:rPr>
          <w:rFonts w:cs="Calibri"/>
          <w:sz w:val="16"/>
        </w:rPr>
        <w:t>speak</w:t>
      </w:r>
      <w:r w:rsidRPr="00722811">
        <w:rPr>
          <w:rFonts w:eastAsia="Garamond" w:cs="Calibri"/>
          <w:sz w:val="16"/>
        </w:rPr>
        <w:t xml:space="preserve"> </w:t>
      </w:r>
      <w:r w:rsidRPr="00722811">
        <w:rPr>
          <w:rFonts w:cs="Calibri"/>
          <w:sz w:val="16"/>
        </w:rPr>
        <w:t>those</w:t>
      </w:r>
      <w:r w:rsidRPr="00722811">
        <w:rPr>
          <w:rFonts w:eastAsia="Garamond" w:cs="Calibri"/>
          <w:sz w:val="16"/>
        </w:rPr>
        <w:t xml:space="preserve"> </w:t>
      </w:r>
      <w:r w:rsidRPr="00722811">
        <w:rPr>
          <w:rFonts w:cs="Calibri"/>
          <w:sz w:val="16"/>
        </w:rPr>
        <w:t>lines,</w:t>
      </w:r>
      <w:r w:rsidRPr="00722811">
        <w:rPr>
          <w:rFonts w:eastAsia="Garamond" w:cs="Calibri"/>
          <w:sz w:val="16"/>
        </w:rPr>
        <w:t xml:space="preserve"> </w:t>
      </w:r>
      <w:r w:rsidRPr="00722811">
        <w:rPr>
          <w:rFonts w:cs="Calibri"/>
          <w:sz w:val="16"/>
        </w:rPr>
        <w:t>so</w:t>
      </w:r>
      <w:r w:rsidRPr="00722811">
        <w:rPr>
          <w:rFonts w:eastAsia="Garamond" w:cs="Calibri"/>
          <w:sz w:val="16"/>
        </w:rPr>
        <w:t xml:space="preserve"> </w:t>
      </w:r>
      <w:r w:rsidRPr="00722811">
        <w:rPr>
          <w:rFonts w:cs="Calibri"/>
          <w:sz w:val="16"/>
        </w:rPr>
        <w:t>they</w:t>
      </w:r>
      <w:r w:rsidRPr="00722811">
        <w:rPr>
          <w:rFonts w:eastAsia="Garamond" w:cs="Calibri"/>
          <w:sz w:val="16"/>
        </w:rPr>
        <w:t xml:space="preserve"> </w:t>
      </w:r>
      <w:r w:rsidRPr="00722811">
        <w:rPr>
          <w:rFonts w:cs="Calibri"/>
          <w:sz w:val="16"/>
        </w:rPr>
        <w:t>would</w:t>
      </w:r>
      <w:r w:rsidRPr="00722811">
        <w:rPr>
          <w:rFonts w:eastAsia="Garamond" w:cs="Calibri"/>
          <w:sz w:val="16"/>
        </w:rPr>
        <w:t xml:space="preserve"> </w:t>
      </w:r>
      <w:r w:rsidRPr="00722811">
        <w:rPr>
          <w:rFonts w:cs="Calibri"/>
          <w:sz w:val="16"/>
        </w:rPr>
        <w:t>pose</w:t>
      </w:r>
      <w:r w:rsidRPr="00722811">
        <w:rPr>
          <w:rFonts w:eastAsia="Garamond" w:cs="Calibri"/>
          <w:sz w:val="16"/>
        </w:rPr>
        <w:t xml:space="preserve"> </w:t>
      </w:r>
      <w:r w:rsidRPr="00722811">
        <w:rPr>
          <w:rFonts w:cs="Calibri"/>
          <w:sz w:val="16"/>
        </w:rPr>
        <w:t>no</w:t>
      </w:r>
      <w:r w:rsidRPr="00722811">
        <w:rPr>
          <w:rFonts w:eastAsia="Garamond" w:cs="Calibri"/>
          <w:sz w:val="16"/>
        </w:rPr>
        <w:t xml:space="preserve"> </w:t>
      </w:r>
      <w:r w:rsidRPr="00722811">
        <w:rPr>
          <w:rFonts w:cs="Calibri"/>
          <w:sz w:val="16"/>
        </w:rPr>
        <w:t>problem</w:t>
      </w:r>
      <w:r w:rsidRPr="00722811">
        <w:rPr>
          <w:rFonts w:eastAsia="Garamond" w:cs="Calibri"/>
          <w:sz w:val="16"/>
        </w:rPr>
        <w:t xml:space="preserve"> </w:t>
      </w:r>
      <w:r w:rsidRPr="00722811">
        <w:rPr>
          <w:rFonts w:cs="Calibri"/>
          <w:sz w:val="16"/>
        </w:rPr>
        <w:t>for</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scholar,</w:t>
      </w:r>
      <w:r w:rsidRPr="00722811">
        <w:rPr>
          <w:rFonts w:eastAsia="Garamond" w:cs="Calibri"/>
          <w:sz w:val="16"/>
        </w:rPr>
        <w:t xml:space="preserve"> </w:t>
      </w:r>
      <w:r w:rsidRPr="00722811">
        <w:rPr>
          <w:rFonts w:cs="Calibri"/>
          <w:sz w:val="16"/>
        </w:rPr>
        <w:t>an</w:t>
      </w:r>
      <w:r w:rsidRPr="00722811">
        <w:rPr>
          <w:rFonts w:eastAsia="Garamond" w:cs="Calibri"/>
          <w:sz w:val="16"/>
        </w:rPr>
        <w:t xml:space="preserve"> </w:t>
      </w:r>
      <w:r w:rsidRPr="00722811">
        <w:rPr>
          <w:rFonts w:cs="Calibri"/>
          <w:sz w:val="16"/>
        </w:rPr>
        <w:t>activist,</w:t>
      </w:r>
      <w:r w:rsidRPr="00722811">
        <w:rPr>
          <w:rFonts w:eastAsia="Garamond" w:cs="Calibri"/>
          <w:sz w:val="16"/>
        </w:rPr>
        <w:t xml:space="preserve"> </w:t>
      </w:r>
      <w:r w:rsidRPr="00722811">
        <w:rPr>
          <w:rFonts w:cs="Calibri"/>
          <w:sz w:val="16"/>
        </w:rPr>
        <w:t>or</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filmmaker.</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yet,</w:t>
      </w:r>
      <w:r w:rsidRPr="00722811">
        <w:rPr>
          <w:rFonts w:eastAsia="Garamond" w:cs="Calibri"/>
          <w:sz w:val="16"/>
        </w:rPr>
        <w:t xml:space="preserve"> </w:t>
      </w:r>
      <w:r w:rsidRPr="00722811">
        <w:rPr>
          <w:rFonts w:cs="Calibri"/>
          <w:sz w:val="16"/>
        </w:rPr>
        <w:t>what</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also</w:t>
      </w:r>
      <w:r w:rsidRPr="00722811">
        <w:rPr>
          <w:rFonts w:eastAsia="Garamond" w:cs="Calibri"/>
          <w:sz w:val="16"/>
        </w:rPr>
        <w:t xml:space="preserve"> </w:t>
      </w:r>
      <w:r w:rsidRPr="00722811">
        <w:rPr>
          <w:rFonts w:cs="Calibri"/>
          <w:sz w:val="16"/>
        </w:rPr>
        <w:t>clear</w:t>
      </w:r>
      <w:r w:rsidRPr="00722811">
        <w:rPr>
          <w:rFonts w:eastAsia="Garamond" w:cs="Calibri"/>
          <w:sz w:val="16"/>
        </w:rPr>
        <w:t>—</w:t>
      </w:r>
      <w:r w:rsidRPr="00722811">
        <w:rPr>
          <w:rFonts w:cs="Calibri"/>
          <w:sz w:val="16"/>
        </w:rPr>
        <w:t>if</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filmographies</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socially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politically</w:t>
      </w:r>
      <w:r w:rsidRPr="00722811">
        <w:rPr>
          <w:rFonts w:eastAsia="Garamond" w:cs="Calibri"/>
          <w:sz w:val="16"/>
        </w:rPr>
        <w:t xml:space="preserve"> </w:t>
      </w:r>
      <w:r w:rsidRPr="00722811">
        <w:rPr>
          <w:rFonts w:cs="Calibri"/>
          <w:sz w:val="16"/>
        </w:rPr>
        <w:t>engaged</w:t>
      </w:r>
      <w:r w:rsidRPr="00722811">
        <w:rPr>
          <w:rFonts w:eastAsia="Garamond" w:cs="Calibri"/>
          <w:sz w:val="16"/>
        </w:rPr>
        <w:t xml:space="preserve"> </w:t>
      </w:r>
      <w:r w:rsidRPr="00722811">
        <w:rPr>
          <w:rFonts w:cs="Calibri"/>
          <w:sz w:val="16"/>
        </w:rPr>
        <w:t>directors,</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Style w:val="IntenseEmphasis"/>
          <w:rFonts w:cs="Calibri"/>
        </w:rPr>
        <w:t>archive</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progressive</w:t>
      </w:r>
      <w:r w:rsidRPr="00722811">
        <w:rPr>
          <w:rStyle w:val="IntenseEmphasis"/>
          <w:rFonts w:eastAsia="Garamond" w:cs="Calibri"/>
        </w:rPr>
        <w:t xml:space="preserve"> </w:t>
      </w:r>
      <w:r w:rsidRPr="00722811">
        <w:rPr>
          <w:rStyle w:val="IntenseEmphasis"/>
          <w:rFonts w:cs="Calibri"/>
        </w:rPr>
        <w:t>scholars,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plethora</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Left-wing</w:t>
      </w:r>
      <w:r w:rsidRPr="00722811">
        <w:rPr>
          <w:rStyle w:val="IntenseEmphasis"/>
          <w:rFonts w:eastAsia="Garamond" w:cs="Calibri"/>
        </w:rPr>
        <w:t xml:space="preserve"> </w:t>
      </w:r>
      <w:r w:rsidRPr="00722811">
        <w:rPr>
          <w:rStyle w:val="IntenseEmphasis"/>
          <w:rFonts w:cs="Calibri"/>
        </w:rPr>
        <w:t>broadsides</w:t>
      </w:r>
      <w:r w:rsidRPr="00722811">
        <w:rPr>
          <w:rStyle w:val="IntenseEmphasis"/>
          <w:rFonts w:eastAsia="Garamond" w:cs="Calibri"/>
        </w:rPr>
        <w:t xml:space="preserve"> </w:t>
      </w:r>
      <w:r w:rsidRPr="00722811">
        <w:rPr>
          <w:rStyle w:val="IntenseEmphasis"/>
          <w:rFonts w:cs="Calibri"/>
        </w:rPr>
        <w:t>are</w:t>
      </w:r>
      <w:r w:rsidRPr="00722811">
        <w:rPr>
          <w:rStyle w:val="IntenseEmphasis"/>
          <w:rFonts w:eastAsia="Garamond" w:cs="Calibri"/>
        </w:rPr>
        <w:t xml:space="preserve"> </w:t>
      </w:r>
      <w:r w:rsidRPr="00722811">
        <w:rPr>
          <w:rStyle w:val="IntenseEmphasis"/>
          <w:rFonts w:cs="Calibri"/>
        </w:rPr>
        <w:t>anything</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go</w:t>
      </w:r>
      <w:r w:rsidRPr="00722811">
        <w:rPr>
          <w:rStyle w:val="IntenseEmphasis"/>
          <w:rFonts w:eastAsia="Garamond" w:cs="Calibri"/>
        </w:rPr>
        <w:t xml:space="preserve"> </w:t>
      </w:r>
      <w:r w:rsidRPr="00722811">
        <w:rPr>
          <w:rStyle w:val="IntenseEmphasis"/>
          <w:rFonts w:cs="Calibri"/>
        </w:rPr>
        <w:t>by</w:t>
      </w:r>
      <w:r w:rsidRPr="00722811">
        <w:rPr>
          <w:rStyle w:val="IntenseEmphasis"/>
          <w:rFonts w:eastAsia="Garamond" w:cs="Calibri"/>
        </w:rPr>
        <w:t>—</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IntenseEmphasis"/>
          <w:rFonts w:cs="Calibri"/>
        </w:rPr>
        <w:t>what</w:t>
      </w:r>
      <w:r w:rsidRPr="00722811">
        <w:rPr>
          <w:rStyle w:val="IntenseEmphasis"/>
          <w:rFonts w:eastAsia="Garamond" w:cs="Calibri"/>
        </w:rPr>
        <w:t xml:space="preserve"> </w:t>
      </w:r>
      <w:r w:rsidRPr="00722811">
        <w:rPr>
          <w:rStyle w:val="IntenseEmphasis"/>
          <w:rFonts w:cs="Calibri"/>
        </w:rPr>
        <w:t>can</w:t>
      </w:r>
      <w:r w:rsidRPr="00722811">
        <w:rPr>
          <w:rStyle w:val="IntenseEmphasis"/>
          <w:rFonts w:eastAsia="Garamond" w:cs="Calibri"/>
        </w:rPr>
        <w:t xml:space="preserve"> </w:t>
      </w:r>
      <w:r w:rsidRPr="00722811">
        <w:rPr>
          <w:rStyle w:val="IntenseEmphasis"/>
          <w:rFonts w:cs="Calibri"/>
        </w:rPr>
        <w:t>so</w:t>
      </w:r>
      <w:r w:rsidRPr="00722811">
        <w:rPr>
          <w:rStyle w:val="IntenseEmphasis"/>
          <w:rFonts w:eastAsia="Garamond" w:cs="Calibri"/>
        </w:rPr>
        <w:t xml:space="preserve"> </w:t>
      </w:r>
      <w:r w:rsidRPr="00722811">
        <w:rPr>
          <w:rStyle w:val="IntenseEmphasis"/>
          <w:rFonts w:cs="Calibri"/>
        </w:rPr>
        <w:t>easily</w:t>
      </w:r>
      <w:r w:rsidRPr="00722811">
        <w:rPr>
          <w:rStyle w:val="IntenseEmphasis"/>
          <w:rFonts w:eastAsia="Garamond" w:cs="Calibri"/>
        </w:rPr>
        <w:t xml:space="preserve"> </w:t>
      </w:r>
      <w:r w:rsidRPr="00722811">
        <w:rPr>
          <w:rStyle w:val="IntenseEmphasis"/>
          <w:rFonts w:cs="Calibri"/>
        </w:rPr>
        <w:t>be</w:t>
      </w:r>
      <w:r w:rsidRPr="00722811">
        <w:rPr>
          <w:rStyle w:val="IntenseEmphasis"/>
          <w:rFonts w:eastAsia="Garamond" w:cs="Calibri"/>
        </w:rPr>
        <w:t xml:space="preserve"> </w:t>
      </w:r>
      <w:r w:rsidRPr="00722811">
        <w:rPr>
          <w:rStyle w:val="IntenseEmphasis"/>
          <w:rFonts w:cs="Calibri"/>
        </w:rPr>
        <w:t>spoken</w:t>
      </w:r>
      <w:r w:rsidRPr="00722811">
        <w:rPr>
          <w:rStyle w:val="IntenseEmphasis"/>
          <w:rFonts w:eastAsia="Garamond" w:cs="Calibri"/>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now</w:t>
      </w:r>
      <w:r w:rsidRPr="00722811">
        <w:rPr>
          <w:rStyle w:val="IntenseEmphasis"/>
          <w:rFonts w:eastAsia="Garamond" w:cs="Calibri"/>
        </w:rPr>
        <w:t xml:space="preserve"> </w:t>
      </w:r>
      <w:r w:rsidRPr="00722811">
        <w:rPr>
          <w:rStyle w:val="IntenseEmphasis"/>
          <w:rFonts w:cs="Calibri"/>
        </w:rPr>
        <w:t>(five</w:t>
      </w:r>
      <w:r w:rsidRPr="00722811">
        <w:rPr>
          <w:rStyle w:val="IntenseEmphasis"/>
          <w:rFonts w:eastAsia="Garamond" w:cs="Calibri"/>
        </w:rPr>
        <w:t xml:space="preserve"> </w:t>
      </w:r>
      <w:r w:rsidRPr="00722811">
        <w:rPr>
          <w:rStyle w:val="IntenseEmphasis"/>
          <w:rFonts w:cs="Calibri"/>
        </w:rPr>
        <w:t>hundred</w:t>
      </w:r>
      <w:r w:rsidRPr="00722811">
        <w:rPr>
          <w:rStyle w:val="IntenseEmphasis"/>
          <w:rFonts w:eastAsia="Garamond" w:cs="Calibri"/>
        </w:rPr>
        <w:t xml:space="preserve"> </w:t>
      </w:r>
      <w:r w:rsidRPr="00722811">
        <w:rPr>
          <w:rStyle w:val="IntenseEmphasis"/>
          <w:rFonts w:cs="Calibri"/>
        </w:rPr>
        <w:t>years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two</w:t>
      </w:r>
      <w:r w:rsidRPr="00722811">
        <w:rPr>
          <w:rStyle w:val="IntenseEmphasis"/>
          <w:rFonts w:eastAsia="Garamond" w:cs="Calibri"/>
        </w:rPr>
        <w:t xml:space="preserve"> </w:t>
      </w:r>
      <w:r w:rsidRPr="00722811">
        <w:rPr>
          <w:rStyle w:val="IntenseEmphasis"/>
          <w:rFonts w:cs="Calibri"/>
        </w:rPr>
        <w:t>hundred</w:t>
      </w:r>
      <w:r w:rsidRPr="00722811">
        <w:rPr>
          <w:rStyle w:val="IntenseEmphasis"/>
          <w:rFonts w:eastAsia="Garamond" w:cs="Calibri"/>
        </w:rPr>
        <w:t xml:space="preserve"> </w:t>
      </w:r>
      <w:r w:rsidRPr="00722811">
        <w:rPr>
          <w:rStyle w:val="IntenseEmphasis"/>
          <w:rFonts w:cs="Calibri"/>
        </w:rPr>
        <w:t>fifty</w:t>
      </w:r>
      <w:r w:rsidRPr="00722811">
        <w:rPr>
          <w:rStyle w:val="IntenseEmphasis"/>
          <w:rFonts w:eastAsia="Garamond" w:cs="Calibri"/>
        </w:rPr>
        <w:t xml:space="preserve"> </w:t>
      </w:r>
      <w:r w:rsidRPr="00722811">
        <w:rPr>
          <w:rStyle w:val="IntenseEmphasis"/>
          <w:rFonts w:cs="Calibri"/>
        </w:rPr>
        <w:t>million</w:t>
      </w:r>
      <w:r w:rsidRPr="00722811">
        <w:rPr>
          <w:rStyle w:val="IntenseEmphasis"/>
          <w:rFonts w:eastAsia="Garamond" w:cs="Calibri"/>
        </w:rPr>
        <w:t xml:space="preserve"> </w:t>
      </w:r>
      <w:r w:rsidRPr="00722811">
        <w:rPr>
          <w:rStyle w:val="IntenseEmphasis"/>
          <w:rFonts w:cs="Calibri"/>
        </w:rPr>
        <w:t>Settlers/Masters</w:t>
      </w:r>
      <w:r w:rsidRPr="00722811">
        <w:rPr>
          <w:rStyle w:val="IntenseEmphasis"/>
          <w:rFonts w:eastAsia="Garamond" w:cs="Calibri"/>
        </w:rPr>
        <w:t xml:space="preserve"> </w:t>
      </w:r>
      <w:r w:rsidRPr="00722811">
        <w:rPr>
          <w:rStyle w:val="IntenseEmphasis"/>
          <w:rFonts w:cs="Calibri"/>
        </w:rPr>
        <w:t>on)</w:t>
      </w:r>
      <w:r w:rsidRPr="00722811">
        <w:rPr>
          <w:rStyle w:val="IntenseEmphasis"/>
          <w:rFonts w:eastAsia="Garamond" w:cs="Calibri"/>
        </w:rPr>
        <w:t xml:space="preserve"> </w:t>
      </w:r>
      <w:r w:rsidRPr="00722811">
        <w:rPr>
          <w:rStyle w:val="IntenseEmphasis"/>
          <w:rFonts w:cs="Calibri"/>
        </w:rPr>
        <w:t>so</w:t>
      </w:r>
      <w:r w:rsidRPr="00722811">
        <w:rPr>
          <w:rStyle w:val="IntenseEmphasis"/>
          <w:rFonts w:eastAsia="Garamond" w:cs="Calibri"/>
        </w:rPr>
        <w:t xml:space="preserve"> </w:t>
      </w:r>
      <w:r w:rsidRPr="00722811">
        <w:rPr>
          <w:rStyle w:val="IntenseEmphasis"/>
          <w:rFonts w:cs="Calibri"/>
        </w:rPr>
        <w:t>ubiquitously</w:t>
      </w:r>
      <w:r w:rsidRPr="00722811">
        <w:rPr>
          <w:rStyle w:val="IntenseEmphasis"/>
          <w:rFonts w:eastAsia="Garamond" w:cs="Calibri"/>
        </w:rPr>
        <w:t xml:space="preserve"> </w:t>
      </w:r>
      <w:r w:rsidRPr="00722811">
        <w:rPr>
          <w:rStyle w:val="IntenseEmphasis"/>
          <w:rFonts w:cs="Calibri"/>
        </w:rPr>
        <w:t>unspoken</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IntenseEmphasis"/>
          <w:rFonts w:cs="Calibri"/>
        </w:rPr>
        <w:t>these</w:t>
      </w:r>
      <w:r w:rsidRPr="00722811">
        <w:rPr>
          <w:rStyle w:val="IntenseEmphasis"/>
          <w:rFonts w:eastAsia="Garamond" w:cs="Calibri"/>
        </w:rPr>
        <w:t xml:space="preserve"> </w:t>
      </w:r>
      <w:r w:rsidRPr="00722811">
        <w:rPr>
          <w:rStyle w:val="IntenseEmphasis"/>
          <w:rFonts w:cs="Calibri"/>
        </w:rPr>
        <w:t>two</w:t>
      </w:r>
      <w:r w:rsidRPr="00722811">
        <w:rPr>
          <w:rStyle w:val="IntenseEmphasis"/>
          <w:rFonts w:eastAsia="Garamond" w:cs="Calibri"/>
        </w:rPr>
        <w:t xml:space="preserve"> </w:t>
      </w:r>
      <w:r w:rsidRPr="00722811">
        <w:rPr>
          <w:rStyle w:val="IntenseEmphasis"/>
          <w:rFonts w:cs="Calibri"/>
        </w:rPr>
        <w:t>simple</w:t>
      </w:r>
      <w:r w:rsidRPr="00722811">
        <w:rPr>
          <w:rStyle w:val="IntenseEmphasis"/>
          <w:rFonts w:eastAsia="Garamond" w:cs="Calibri"/>
        </w:rPr>
        <w:t xml:space="preserve"> </w:t>
      </w:r>
      <w:r w:rsidRPr="00722811">
        <w:rPr>
          <w:rStyle w:val="IntenseEmphasis"/>
          <w:rFonts w:cs="Calibri"/>
        </w:rPr>
        <w:t>sentences,</w:t>
      </w:r>
      <w:r w:rsidRPr="00722811">
        <w:rPr>
          <w:rStyle w:val="IntenseEmphasis"/>
          <w:rFonts w:eastAsia="Garamond" w:cs="Calibri"/>
        </w:rPr>
        <w:t xml:space="preserve"> </w:t>
      </w:r>
      <w:r w:rsidRPr="00722811">
        <w:rPr>
          <w:rStyle w:val="IntenseEmphasis"/>
          <w:rFonts w:cs="Calibri"/>
        </w:rPr>
        <w:t>these</w:t>
      </w:r>
      <w:r w:rsidRPr="00722811">
        <w:rPr>
          <w:rStyle w:val="IntenseEmphasis"/>
          <w:rFonts w:eastAsia="Garamond" w:cs="Calibri"/>
        </w:rPr>
        <w:t xml:space="preserve"> </w:t>
      </w:r>
      <w:r w:rsidRPr="00722811">
        <w:rPr>
          <w:rStyle w:val="IntenseEmphasis"/>
          <w:rFonts w:cs="Calibri"/>
        </w:rPr>
        <w:t>thirteen</w:t>
      </w:r>
      <w:r w:rsidRPr="00722811">
        <w:rPr>
          <w:rStyle w:val="IntenseEmphasis"/>
          <w:rFonts w:eastAsia="Garamond" w:cs="Calibri"/>
        </w:rPr>
        <w:t xml:space="preserve"> </w:t>
      </w:r>
      <w:r w:rsidRPr="00722811">
        <w:rPr>
          <w:rStyle w:val="IntenseEmphasis"/>
          <w:rFonts w:cs="Calibri"/>
        </w:rPr>
        <w:t>words</w:t>
      </w:r>
      <w:r w:rsidRPr="00722811">
        <w:rPr>
          <w:rStyle w:val="IntenseEmphasis"/>
          <w:rFonts w:eastAsia="Garamond" w:cs="Calibri"/>
        </w:rPr>
        <w:t xml:space="preserve"> </w:t>
      </w:r>
      <w:r w:rsidRPr="00722811">
        <w:rPr>
          <w:rStyle w:val="IntenseEmphasis"/>
          <w:rFonts w:cs="Calibri"/>
        </w:rPr>
        <w:t>not</w:t>
      </w:r>
      <w:r w:rsidRPr="00722811">
        <w:rPr>
          <w:rStyle w:val="IntenseEmphasis"/>
          <w:rFonts w:eastAsia="Garamond" w:cs="Calibri"/>
        </w:rPr>
        <w:t xml:space="preserve"> </w:t>
      </w:r>
      <w:r w:rsidRPr="00722811">
        <w:rPr>
          <w:rStyle w:val="IntenseEmphasis"/>
          <w:rFonts w:cs="Calibri"/>
        </w:rPr>
        <w:t>only</w:t>
      </w:r>
      <w:r w:rsidRPr="00722811">
        <w:rPr>
          <w:rStyle w:val="IntenseEmphasis"/>
          <w:rFonts w:eastAsia="Garamond" w:cs="Calibri"/>
        </w:rPr>
        <w:t xml:space="preserve"> </w:t>
      </w:r>
      <w:r w:rsidRPr="00722811">
        <w:rPr>
          <w:rStyle w:val="IntenseEmphasis"/>
          <w:rFonts w:cs="Calibri"/>
        </w:rPr>
        <w:t>render</w:t>
      </w:r>
      <w:r w:rsidRPr="00722811">
        <w:rPr>
          <w:rStyle w:val="IntenseEmphasis"/>
          <w:rFonts w:eastAsia="Garamond" w:cs="Calibri"/>
        </w:rPr>
        <w:t xml:space="preserve"> </w:t>
      </w:r>
      <w:r w:rsidRPr="00722811">
        <w:rPr>
          <w:rStyle w:val="IntenseEmphasis"/>
          <w:rFonts w:cs="Calibri"/>
        </w:rPr>
        <w:t>their</w:t>
      </w:r>
      <w:r w:rsidRPr="00722811">
        <w:rPr>
          <w:rStyle w:val="IntenseEmphasis"/>
          <w:rFonts w:eastAsia="Garamond" w:cs="Calibri"/>
        </w:rPr>
        <w:t xml:space="preserve"> </w:t>
      </w:r>
      <w:r w:rsidRPr="00722811">
        <w:rPr>
          <w:rStyle w:val="IntenseEmphasis"/>
          <w:rFonts w:cs="Calibri"/>
        </w:rPr>
        <w:t>speaker</w:t>
      </w:r>
      <w:r w:rsidRPr="00722811">
        <w:rPr>
          <w:rStyle w:val="IntenseEmphasis"/>
          <w:rFonts w:eastAsia="Garamond" w:cs="Calibri"/>
        </w:rPr>
        <w:t xml:space="preserve"> “</w:t>
      </w:r>
      <w:r w:rsidRPr="00722811">
        <w:rPr>
          <w:rStyle w:val="IntenseEmphasis"/>
          <w:rFonts w:cs="Calibri"/>
        </w:rPr>
        <w:t>crazy</w:t>
      </w:r>
      <w:r w:rsidRPr="00722811">
        <w:rPr>
          <w:rStyle w:val="IntenseEmphasis"/>
          <w:rFonts w:eastAsia="Garamond" w:cs="Calibri"/>
        </w:rPr>
        <w:t xml:space="preserve">” </w:t>
      </w:r>
      <w:r w:rsidRPr="00722811">
        <w:rPr>
          <w:rStyle w:val="IntenseEmphasis"/>
          <w:rFonts w:cs="Calibri"/>
        </w:rPr>
        <w:t>but</w:t>
      </w:r>
      <w:r w:rsidRPr="00722811">
        <w:rPr>
          <w:rStyle w:val="IntenseEmphasis"/>
          <w:rFonts w:eastAsia="Garamond" w:cs="Calibri"/>
        </w:rPr>
        <w:t xml:space="preserve"> </w:t>
      </w:r>
      <w:r w:rsidRPr="00722811">
        <w:rPr>
          <w:rStyle w:val="IntenseEmphasis"/>
          <w:rFonts w:cs="Calibri"/>
        </w:rPr>
        <w:t>become</w:t>
      </w:r>
      <w:r w:rsidRPr="00722811">
        <w:rPr>
          <w:rStyle w:val="IntenseEmphasis"/>
          <w:rFonts w:eastAsia="Garamond" w:cs="Calibri"/>
        </w:rPr>
        <w:t xml:space="preserve"> </w:t>
      </w:r>
      <w:r w:rsidRPr="00722811">
        <w:rPr>
          <w:rStyle w:val="IntenseEmphasis"/>
          <w:rFonts w:cs="Calibri"/>
        </w:rPr>
        <w:t>themselves</w:t>
      </w:r>
      <w:r w:rsidRPr="00722811">
        <w:rPr>
          <w:rStyle w:val="IntenseEmphasis"/>
          <w:rFonts w:eastAsia="Garamond" w:cs="Calibri"/>
        </w:rPr>
        <w:t xml:space="preserve"> </w:t>
      </w:r>
      <w:r w:rsidRPr="00722811">
        <w:rPr>
          <w:rStyle w:val="Emphasis"/>
          <w:rFonts w:cs="Calibri"/>
        </w:rPr>
        <w:t>impossible</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imagine</w:t>
      </w:r>
      <w:r w:rsidRPr="00722811">
        <w:rPr>
          <w:rStyle w:val="IntenseEmphasis"/>
          <w:rFonts w:cs="Calibri"/>
        </w:rPr>
        <w:t xml:space="preserve">. </w:t>
      </w:r>
      <w:r w:rsidRPr="00722811">
        <w:rPr>
          <w:rFonts w:cs="Calibri"/>
          <w:sz w:val="16"/>
        </w:rPr>
        <w:t>Soon</w:t>
      </w:r>
      <w:r w:rsidRPr="00722811">
        <w:rPr>
          <w:rFonts w:eastAsia="Garamond" w:cs="Calibri"/>
          <w:sz w:val="16"/>
        </w:rPr>
        <w:t xml:space="preserve"> </w:t>
      </w:r>
      <w:r w:rsidRPr="00722811">
        <w:rPr>
          <w:rFonts w:cs="Calibri"/>
          <w:sz w:val="16"/>
        </w:rPr>
        <w:t>it</w:t>
      </w:r>
      <w:r w:rsidRPr="00722811">
        <w:rPr>
          <w:rFonts w:eastAsia="Garamond" w:cs="Calibri"/>
          <w:sz w:val="16"/>
        </w:rPr>
        <w:t xml:space="preserve"> </w:t>
      </w:r>
      <w:r w:rsidRPr="00722811">
        <w:rPr>
          <w:rFonts w:cs="Calibri"/>
          <w:sz w:val="16"/>
        </w:rPr>
        <w:t>will</w:t>
      </w:r>
      <w:r w:rsidRPr="00722811">
        <w:rPr>
          <w:rFonts w:eastAsia="Garamond" w:cs="Calibri"/>
          <w:sz w:val="16"/>
        </w:rPr>
        <w:t xml:space="preserve"> </w:t>
      </w:r>
      <w:r w:rsidRPr="00722811">
        <w:rPr>
          <w:rFonts w:cs="Calibri"/>
          <w:sz w:val="16"/>
        </w:rPr>
        <w:t>be</w:t>
      </w:r>
      <w:r w:rsidRPr="00722811">
        <w:rPr>
          <w:rFonts w:eastAsia="Garamond" w:cs="Calibri"/>
          <w:sz w:val="16"/>
        </w:rPr>
        <w:t xml:space="preserve"> </w:t>
      </w:r>
      <w:r w:rsidRPr="00722811">
        <w:rPr>
          <w:rFonts w:cs="Calibri"/>
          <w:sz w:val="16"/>
        </w:rPr>
        <w:t>forty</w:t>
      </w:r>
      <w:r w:rsidRPr="00722811">
        <w:rPr>
          <w:rFonts w:eastAsia="Garamond" w:cs="Calibri"/>
          <w:sz w:val="16"/>
        </w:rPr>
        <w:t xml:space="preserve"> </w:t>
      </w:r>
      <w:r w:rsidRPr="00722811">
        <w:rPr>
          <w:rFonts w:cs="Calibri"/>
          <w:sz w:val="16"/>
        </w:rPr>
        <w:t>years</w:t>
      </w:r>
      <w:r w:rsidRPr="00722811">
        <w:rPr>
          <w:rFonts w:eastAsia="Garamond" w:cs="Calibri"/>
          <w:sz w:val="16"/>
        </w:rPr>
        <w:t xml:space="preserve"> </w:t>
      </w:r>
      <w:r w:rsidRPr="00722811">
        <w:rPr>
          <w:rFonts w:cs="Calibri"/>
          <w:sz w:val="16"/>
        </w:rPr>
        <w:t>since</w:t>
      </w:r>
      <w:r w:rsidRPr="00722811">
        <w:rPr>
          <w:rFonts w:eastAsia="Garamond" w:cs="Calibri"/>
          <w:sz w:val="16"/>
        </w:rPr>
        <w:t xml:space="preserve"> </w:t>
      </w:r>
      <w:r w:rsidRPr="00722811">
        <w:rPr>
          <w:rFonts w:cs="Calibri"/>
          <w:sz w:val="16"/>
        </w:rPr>
        <w:t>radical</w:t>
      </w:r>
      <w:r w:rsidRPr="00722811">
        <w:rPr>
          <w:rFonts w:eastAsia="Garamond" w:cs="Calibri"/>
          <w:sz w:val="16"/>
        </w:rPr>
        <w:t xml:space="preserve"> </w:t>
      </w:r>
      <w:r w:rsidRPr="00722811">
        <w:rPr>
          <w:rFonts w:cs="Calibri"/>
          <w:sz w:val="16"/>
        </w:rPr>
        <w:t>politics,</w:t>
      </w:r>
      <w:r w:rsidRPr="00722811">
        <w:rPr>
          <w:rFonts w:eastAsia="Garamond" w:cs="Calibri"/>
          <w:sz w:val="16"/>
        </w:rPr>
        <w:t xml:space="preserve"> </w:t>
      </w:r>
      <w:r w:rsidRPr="00722811">
        <w:rPr>
          <w:rFonts w:cs="Calibri"/>
          <w:sz w:val="16"/>
        </w:rPr>
        <w:t>Left-leaning</w:t>
      </w:r>
      <w:r w:rsidRPr="00722811">
        <w:rPr>
          <w:rFonts w:eastAsia="Garamond" w:cs="Calibri"/>
          <w:sz w:val="16"/>
        </w:rPr>
        <w:t xml:space="preserve"> </w:t>
      </w:r>
      <w:r w:rsidRPr="00722811">
        <w:rPr>
          <w:rFonts w:cs="Calibri"/>
          <w:sz w:val="16"/>
        </w:rPr>
        <w:t>scholarship,</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socially</w:t>
      </w:r>
      <w:r w:rsidRPr="00722811">
        <w:rPr>
          <w:rFonts w:eastAsia="Garamond" w:cs="Calibri"/>
          <w:sz w:val="16"/>
        </w:rPr>
        <w:t xml:space="preserve"> </w:t>
      </w:r>
      <w:r w:rsidRPr="00722811">
        <w:rPr>
          <w:rFonts w:cs="Calibri"/>
          <w:sz w:val="16"/>
        </w:rPr>
        <w:t>engaged</w:t>
      </w:r>
      <w:r w:rsidRPr="00722811">
        <w:rPr>
          <w:rFonts w:eastAsia="Garamond" w:cs="Calibri"/>
          <w:sz w:val="16"/>
        </w:rPr>
        <w:t xml:space="preserve"> </w:t>
      </w:r>
      <w:r w:rsidRPr="00722811">
        <w:rPr>
          <w:rFonts w:cs="Calibri"/>
          <w:sz w:val="16"/>
        </w:rPr>
        <w:t>feature</w:t>
      </w:r>
      <w:r w:rsidRPr="00722811">
        <w:rPr>
          <w:rFonts w:eastAsia="Garamond" w:cs="Calibri"/>
          <w:sz w:val="16"/>
        </w:rPr>
        <w:t xml:space="preserve"> </w:t>
      </w:r>
      <w:r w:rsidRPr="00722811">
        <w:rPr>
          <w:rFonts w:cs="Calibri"/>
          <w:sz w:val="16"/>
        </w:rPr>
        <w:t>films</w:t>
      </w:r>
      <w:r w:rsidRPr="00722811">
        <w:rPr>
          <w:rFonts w:eastAsia="Garamond" w:cs="Calibri"/>
          <w:sz w:val="16"/>
        </w:rPr>
        <w:t xml:space="preserve"> </w:t>
      </w:r>
      <w:r w:rsidRPr="00722811">
        <w:rPr>
          <w:rFonts w:cs="Calibri"/>
          <w:sz w:val="16"/>
        </w:rPr>
        <w:t>began</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speak</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unspeakable.</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1960s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early</w:t>
      </w:r>
      <w:r w:rsidRPr="00722811">
        <w:rPr>
          <w:rFonts w:eastAsia="Garamond" w:cs="Calibri"/>
          <w:sz w:val="16"/>
        </w:rPr>
        <w:t xml:space="preserve"> </w:t>
      </w:r>
      <w:r w:rsidRPr="00722811">
        <w:rPr>
          <w:rFonts w:cs="Calibri"/>
          <w:sz w:val="16"/>
        </w:rPr>
        <w:t>1970s</w:t>
      </w:r>
      <w:r w:rsidRPr="00722811">
        <w:rPr>
          <w:rFonts w:eastAsia="Garamond" w:cs="Calibri"/>
          <w:sz w:val="16"/>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questions</w:t>
      </w:r>
      <w:r w:rsidRPr="00722811">
        <w:rPr>
          <w:rStyle w:val="IntenseEmphasis"/>
          <w:rFonts w:eastAsia="Garamond" w:cs="Calibri"/>
          <w:highlight w:val="cyan"/>
        </w:rPr>
        <w:t xml:space="preserve"> </w:t>
      </w:r>
      <w:r w:rsidRPr="00722811">
        <w:rPr>
          <w:rStyle w:val="IntenseEmphasis"/>
          <w:rFonts w:cs="Calibri"/>
          <w:highlight w:val="cyan"/>
        </w:rPr>
        <w:t>asked</w:t>
      </w:r>
      <w:r w:rsidRPr="00722811">
        <w:rPr>
          <w:rStyle w:val="IntenseEmphasis"/>
          <w:rFonts w:eastAsia="Garamond" w:cs="Calibri"/>
          <w:highlight w:val="cyan"/>
        </w:rPr>
        <w:t xml:space="preserve"> </w:t>
      </w:r>
      <w:r w:rsidRPr="00722811">
        <w:rPr>
          <w:rStyle w:val="IntenseEmphasis"/>
          <w:rFonts w:cs="Calibri"/>
          <w:highlight w:val="cyan"/>
        </w:rPr>
        <w:t>by</w:t>
      </w:r>
      <w:r w:rsidRPr="00722811">
        <w:rPr>
          <w:rStyle w:val="IntenseEmphasis"/>
          <w:rFonts w:eastAsia="Garamond" w:cs="Calibri"/>
          <w:highlight w:val="cyan"/>
        </w:rPr>
        <w:t xml:space="preserve"> </w:t>
      </w:r>
      <w:r w:rsidRPr="00722811">
        <w:rPr>
          <w:rStyle w:val="IntenseEmphasis"/>
          <w:rFonts w:cs="Calibri"/>
          <w:highlight w:val="cyan"/>
        </w:rPr>
        <w:t>radical</w:t>
      </w:r>
      <w:r w:rsidRPr="00722811">
        <w:rPr>
          <w:rStyle w:val="IntenseEmphasis"/>
          <w:rFonts w:eastAsia="Garamond" w:cs="Calibri"/>
          <w:highlight w:val="cyan"/>
        </w:rPr>
        <w:t xml:space="preserve"> </w:t>
      </w:r>
      <w:r w:rsidRPr="00722811">
        <w:rPr>
          <w:rStyle w:val="IntenseEmphasis"/>
          <w:rFonts w:cs="Calibri"/>
          <w:highlight w:val="cyan"/>
        </w:rPr>
        <w:t>politics</w:t>
      </w:r>
      <w:r w:rsidRPr="00722811">
        <w:rPr>
          <w:rStyle w:val="IntenseEmphasis"/>
          <w:rFonts w:eastAsia="Garamond" w:cs="Calibri"/>
          <w:highlight w:val="cyan"/>
        </w:rPr>
        <w:t xml:space="preserve"> </w:t>
      </w:r>
      <w:r w:rsidRPr="00722811">
        <w:rPr>
          <w:rStyle w:val="IntenseEmphasis"/>
          <w:rFonts w:cs="Calibri"/>
          <w:highlight w:val="cyan"/>
        </w:rPr>
        <w:t>and</w:t>
      </w:r>
      <w:r w:rsidRPr="00722811">
        <w:rPr>
          <w:rStyle w:val="IntenseEmphasis"/>
          <w:rFonts w:eastAsia="Garamond" w:cs="Calibri"/>
          <w:highlight w:val="cyan"/>
        </w:rPr>
        <w:t xml:space="preserve"> </w:t>
      </w:r>
      <w:r w:rsidRPr="00722811">
        <w:rPr>
          <w:rStyle w:val="IntenseEmphasis"/>
          <w:rFonts w:cs="Calibri"/>
          <w:highlight w:val="cyan"/>
        </w:rPr>
        <w:t>scholarship</w:t>
      </w:r>
      <w:r w:rsidRPr="00722811">
        <w:rPr>
          <w:rStyle w:val="IntenseEmphasis"/>
          <w:rFonts w:eastAsia="Garamond" w:cs="Calibri"/>
          <w:highlight w:val="cyan"/>
        </w:rPr>
        <w:t xml:space="preserve"> </w:t>
      </w:r>
      <w:r w:rsidRPr="00722811">
        <w:rPr>
          <w:rStyle w:val="IntenseEmphasis"/>
          <w:rFonts w:cs="Calibri"/>
          <w:highlight w:val="cyan"/>
        </w:rPr>
        <w:t>were</w:t>
      </w:r>
      <w:r w:rsidRPr="00722811">
        <w:rPr>
          <w:rStyle w:val="IntenseEmphasis"/>
          <w:rFonts w:eastAsia="Garamond" w:cs="Calibri"/>
          <w:highlight w:val="cyan"/>
        </w:rPr>
        <w:t xml:space="preserve"> </w:t>
      </w:r>
      <w:r w:rsidRPr="00722811">
        <w:rPr>
          <w:rStyle w:val="IntenseEmphasis"/>
          <w:rFonts w:cs="Calibri"/>
          <w:highlight w:val="cyan"/>
        </w:rPr>
        <w:t>not</w:t>
      </w:r>
      <w:r w:rsidRPr="00722811">
        <w:rPr>
          <w:rStyle w:val="IntenseEmphasis"/>
          <w:rFonts w:eastAsia="Garamond" w:cs="Calibri"/>
          <w:highlight w:val="cyan"/>
        </w:rPr>
        <w:t xml:space="preserve"> “</w:t>
      </w:r>
      <w:r w:rsidRPr="00722811">
        <w:rPr>
          <w:rStyle w:val="IntenseEmphasis"/>
          <w:rFonts w:cs="Calibri"/>
          <w:highlight w:val="cyan"/>
        </w:rPr>
        <w:t>Should</w:t>
      </w:r>
      <w:r w:rsidRPr="00722811">
        <w:rPr>
          <w:rStyle w:val="IntenseEmphasis"/>
          <w:rFonts w:eastAsia="Garamond" w:cs="Calibri"/>
          <w:highlight w:val="cyan"/>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U.S.</w:t>
      </w:r>
      <w:r w:rsidRPr="00722811">
        <w:rPr>
          <w:rStyle w:val="IntenseEmphasis"/>
          <w:rFonts w:eastAsia="Garamond" w:cs="Calibri"/>
          <w:highlight w:val="cyan"/>
        </w:rPr>
        <w:t xml:space="preserve"> </w:t>
      </w:r>
      <w:r w:rsidRPr="00722811">
        <w:rPr>
          <w:rStyle w:val="IntenseEmphasis"/>
          <w:rFonts w:cs="Calibri"/>
          <w:highlight w:val="cyan"/>
        </w:rPr>
        <w:t>be</w:t>
      </w:r>
      <w:r w:rsidRPr="00722811">
        <w:rPr>
          <w:rStyle w:val="IntenseEmphasis"/>
          <w:rFonts w:eastAsia="Garamond" w:cs="Calibri"/>
          <w:highlight w:val="cyan"/>
        </w:rPr>
        <w:t xml:space="preserve"> </w:t>
      </w:r>
      <w:r w:rsidRPr="00722811">
        <w:rPr>
          <w:rStyle w:val="IntenseEmphasis"/>
          <w:rFonts w:cs="Calibri"/>
          <w:highlight w:val="cyan"/>
        </w:rPr>
        <w:t>overthrown?</w:t>
      </w:r>
      <w:r w:rsidRPr="00722811">
        <w:rPr>
          <w:rStyle w:val="IntenseEmphasis"/>
          <w:rFonts w:eastAsia="Garamond" w:cs="Calibri"/>
        </w:rPr>
        <w:t xml:space="preserve">” </w:t>
      </w:r>
      <w:r w:rsidRPr="00722811">
        <w:rPr>
          <w:rStyle w:val="IntenseEmphasis"/>
          <w:rFonts w:cs="Calibri"/>
        </w:rPr>
        <w:t>or</w:t>
      </w:r>
      <w:r w:rsidRPr="00722811">
        <w:rPr>
          <w:rStyle w:val="IntenseEmphasis"/>
          <w:rFonts w:eastAsia="Garamond" w:cs="Calibri"/>
        </w:rPr>
        <w:t xml:space="preserve"> </w:t>
      </w:r>
      <w:r w:rsidRPr="00722811">
        <w:rPr>
          <w:rStyle w:val="IntenseEmphasis"/>
          <w:rFonts w:cs="Calibri"/>
        </w:rPr>
        <w:t>even</w:t>
      </w:r>
      <w:r w:rsidRPr="00722811">
        <w:rPr>
          <w:rStyle w:val="IntenseEmphasis"/>
          <w:rFonts w:eastAsia="Garamond" w:cs="Calibri"/>
        </w:rPr>
        <w:t xml:space="preserve"> “</w:t>
      </w:r>
      <w:r w:rsidRPr="00722811">
        <w:rPr>
          <w:rStyle w:val="IntenseEmphasis"/>
          <w:rFonts w:cs="Calibri"/>
        </w:rPr>
        <w:t>Would</w:t>
      </w:r>
      <w:r w:rsidRPr="00722811">
        <w:rPr>
          <w:rStyle w:val="IntenseEmphasis"/>
          <w:rFonts w:eastAsia="Garamond" w:cs="Calibri"/>
        </w:rPr>
        <w:t xml:space="preserve"> </w:t>
      </w:r>
      <w:r w:rsidRPr="00722811">
        <w:rPr>
          <w:rStyle w:val="IntenseEmphasis"/>
          <w:rFonts w:cs="Calibri"/>
        </w:rPr>
        <w:t>it</w:t>
      </w:r>
      <w:r w:rsidRPr="00722811">
        <w:rPr>
          <w:rStyle w:val="IntenseEmphasis"/>
          <w:rFonts w:eastAsia="Garamond" w:cs="Calibri"/>
        </w:rPr>
        <w:t xml:space="preserve"> </w:t>
      </w:r>
      <w:r w:rsidRPr="00722811">
        <w:rPr>
          <w:rStyle w:val="IntenseEmphasis"/>
          <w:rFonts w:cs="Calibri"/>
        </w:rPr>
        <w:t>be</w:t>
      </w:r>
      <w:r w:rsidRPr="00722811">
        <w:rPr>
          <w:rStyle w:val="IntenseEmphasis"/>
          <w:rFonts w:eastAsia="Garamond" w:cs="Calibri"/>
        </w:rPr>
        <w:t xml:space="preserve"> </w:t>
      </w:r>
      <w:r w:rsidRPr="00722811">
        <w:rPr>
          <w:rStyle w:val="IntenseEmphasis"/>
          <w:rFonts w:cs="Calibri"/>
        </w:rPr>
        <w:t>overthrown?</w:t>
      </w:r>
      <w:r w:rsidRPr="00722811">
        <w:rPr>
          <w:rStyle w:val="IntenseEmphasis"/>
          <w:rFonts w:eastAsia="Garamond" w:cs="Calibri"/>
        </w:rPr>
        <w:t xml:space="preserve">” </w:t>
      </w:r>
      <w:r w:rsidRPr="00722811">
        <w:rPr>
          <w:rStyle w:val="IntenseEmphasis"/>
          <w:rFonts w:cs="Calibri"/>
          <w:highlight w:val="cyan"/>
        </w:rPr>
        <w:t>but</w:t>
      </w:r>
      <w:r w:rsidRPr="00722811">
        <w:rPr>
          <w:rStyle w:val="IntenseEmphasis"/>
          <w:rFonts w:eastAsia="Garamond" w:cs="Calibri"/>
          <w:highlight w:val="cyan"/>
        </w:rPr>
        <w:t xml:space="preserve"> </w:t>
      </w:r>
      <w:r w:rsidRPr="00722811">
        <w:rPr>
          <w:rStyle w:val="IntenseEmphasis"/>
          <w:rFonts w:cs="Calibri"/>
          <w:highlight w:val="cyan"/>
        </w:rPr>
        <w:t>rather</w:t>
      </w:r>
      <w:r w:rsidRPr="00722811">
        <w:rPr>
          <w:rStyle w:val="IntenseEmphasis"/>
          <w:rFonts w:eastAsia="Garamond" w:cs="Calibri"/>
          <w:highlight w:val="cyan"/>
        </w:rPr>
        <w:t xml:space="preserve"> </w:t>
      </w:r>
      <w:r w:rsidRPr="00722811">
        <w:rPr>
          <w:rStyle w:val="IntenseEmphasis"/>
          <w:rFonts w:cs="Calibri"/>
          <w:highlight w:val="cyan"/>
        </w:rPr>
        <w:t>when</w:t>
      </w:r>
      <w:r w:rsidRPr="00722811">
        <w:rPr>
          <w:rStyle w:val="IntenseEmphasis"/>
          <w:rFonts w:eastAsia="Garamond" w:cs="Calibri"/>
          <w:highlight w:val="cyan"/>
        </w:rPr>
        <w:t xml:space="preserve"> </w:t>
      </w:r>
      <w:r w:rsidRPr="00722811">
        <w:rPr>
          <w:rStyle w:val="IntenseEmphasis"/>
          <w:rFonts w:cs="Calibri"/>
          <w:highlight w:val="cyan"/>
        </w:rPr>
        <w:t>and</w:t>
      </w:r>
      <w:r w:rsidRPr="00722811">
        <w:rPr>
          <w:rStyle w:val="IntenseEmphasis"/>
          <w:rFonts w:eastAsia="Garamond" w:cs="Calibri"/>
          <w:highlight w:val="cyan"/>
        </w:rPr>
        <w:t xml:space="preserve"> </w:t>
      </w:r>
      <w:r w:rsidRPr="00722811">
        <w:rPr>
          <w:rStyle w:val="IntenseEmphasis"/>
          <w:rFonts w:cs="Calibri"/>
          <w:highlight w:val="cyan"/>
        </w:rPr>
        <w:t>how</w:t>
      </w:r>
      <w:r w:rsidRPr="00722811">
        <w:rPr>
          <w:rFonts w:eastAsia="Garamond" w:cs="Calibri"/>
          <w:sz w:val="16"/>
        </w:rPr>
        <w:t>—</w:t>
      </w:r>
      <w:r w:rsidRPr="00722811">
        <w:rPr>
          <w:rFonts w:cs="Calibri"/>
          <w:sz w:val="16"/>
        </w:rPr>
        <w:t>and,</w:t>
      </w:r>
      <w:r w:rsidRPr="00722811">
        <w:rPr>
          <w:rFonts w:eastAsia="Garamond" w:cs="Calibri"/>
          <w:sz w:val="16"/>
        </w:rPr>
        <w:t xml:space="preserve"> </w:t>
      </w:r>
      <w:r w:rsidRPr="00722811">
        <w:rPr>
          <w:rFonts w:cs="Calibri"/>
          <w:sz w:val="16"/>
        </w:rPr>
        <w:t>for</w:t>
      </w:r>
      <w:r w:rsidRPr="00722811">
        <w:rPr>
          <w:rFonts w:eastAsia="Garamond" w:cs="Calibri"/>
          <w:sz w:val="16"/>
        </w:rPr>
        <w:t xml:space="preserve"> </w:t>
      </w:r>
      <w:r w:rsidRPr="00722811">
        <w:rPr>
          <w:rFonts w:cs="Calibri"/>
          <w:sz w:val="16"/>
        </w:rPr>
        <w:t>some,</w:t>
      </w:r>
      <w:r w:rsidRPr="00722811">
        <w:rPr>
          <w:rFonts w:eastAsia="Garamond" w:cs="Calibri"/>
          <w:sz w:val="16"/>
        </w:rPr>
        <w:t xml:space="preserve"> </w:t>
      </w:r>
      <w:r w:rsidRPr="00722811">
        <w:rPr>
          <w:rFonts w:cs="Calibri"/>
          <w:sz w:val="16"/>
        </w:rPr>
        <w:t>what</w:t>
      </w:r>
      <w:r w:rsidRPr="00722811">
        <w:rPr>
          <w:rFonts w:eastAsia="Garamond" w:cs="Calibri"/>
          <w:sz w:val="16"/>
        </w:rPr>
        <w:t>—</w:t>
      </w:r>
      <w:r w:rsidRPr="00722811">
        <w:rPr>
          <w:rStyle w:val="IntenseEmphasis"/>
          <w:rFonts w:cs="Calibri"/>
        </w:rPr>
        <w:t>would</w:t>
      </w:r>
      <w:r w:rsidRPr="00722811">
        <w:rPr>
          <w:rStyle w:val="IntenseEmphasis"/>
          <w:rFonts w:eastAsia="Garamond" w:cs="Calibri"/>
        </w:rPr>
        <w:t xml:space="preserve"> </w:t>
      </w:r>
      <w:r w:rsidRPr="00722811">
        <w:rPr>
          <w:rStyle w:val="IntenseEmphasis"/>
          <w:rFonts w:cs="Calibri"/>
        </w:rPr>
        <w:t>come</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its</w:t>
      </w:r>
      <w:r w:rsidRPr="00722811">
        <w:rPr>
          <w:rStyle w:val="IntenseEmphasis"/>
          <w:rFonts w:eastAsia="Garamond" w:cs="Calibri"/>
        </w:rPr>
        <w:t xml:space="preserve"> </w:t>
      </w:r>
      <w:r w:rsidRPr="00722811">
        <w:rPr>
          <w:rStyle w:val="IntenseEmphasis"/>
          <w:rFonts w:cs="Calibri"/>
        </w:rPr>
        <w:t>wake.</w:t>
      </w:r>
      <w:r w:rsidRPr="00722811">
        <w:rPr>
          <w:rStyle w:val="IntenseEmphasis"/>
          <w:rFonts w:eastAsia="Garamond" w:cs="Calibri"/>
        </w:rPr>
        <w:t xml:space="preserve"> </w:t>
      </w:r>
      <w:r w:rsidRPr="00722811">
        <w:rPr>
          <w:rStyle w:val="IntenseEmphasis"/>
          <w:rFonts w:cs="Calibri"/>
        </w:rPr>
        <w:t>Those</w:t>
      </w:r>
      <w:r w:rsidRPr="00722811">
        <w:rPr>
          <w:rStyle w:val="IntenseEmphasis"/>
          <w:rFonts w:eastAsia="Garamond" w:cs="Calibri"/>
        </w:rPr>
        <w:t xml:space="preserve"> </w:t>
      </w:r>
      <w:r w:rsidRPr="00722811">
        <w:rPr>
          <w:rStyle w:val="IntenseEmphasis"/>
          <w:rFonts w:cs="Calibri"/>
        </w:rPr>
        <w:t>steadfast</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their</w:t>
      </w:r>
      <w:r w:rsidRPr="00722811">
        <w:rPr>
          <w:rStyle w:val="IntenseEmphasis"/>
          <w:rFonts w:eastAsia="Garamond" w:cs="Calibri"/>
        </w:rPr>
        <w:t xml:space="preserve"> </w:t>
      </w:r>
      <w:r w:rsidRPr="00722811">
        <w:rPr>
          <w:rStyle w:val="IntenseEmphasis"/>
          <w:rFonts w:cs="Calibri"/>
        </w:rPr>
        <w:t>conviction</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IntenseEmphasis"/>
          <w:rFonts w:cs="Calibri"/>
        </w:rPr>
        <w:t>there</w:t>
      </w:r>
      <w:r w:rsidRPr="00722811">
        <w:rPr>
          <w:rStyle w:val="IntenseEmphasis"/>
          <w:rFonts w:eastAsia="Garamond" w:cs="Calibri"/>
        </w:rPr>
        <w:t xml:space="preserve"> </w:t>
      </w:r>
      <w:r w:rsidRPr="00722811">
        <w:rPr>
          <w:rStyle w:val="IntenseEmphasis"/>
          <w:rFonts w:cs="Calibri"/>
        </w:rPr>
        <w:t>remained</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discernable</w:t>
      </w:r>
      <w:r w:rsidRPr="00722811">
        <w:rPr>
          <w:rStyle w:val="IntenseEmphasis"/>
          <w:rFonts w:eastAsia="Garamond" w:cs="Calibri"/>
        </w:rPr>
        <w:t xml:space="preserve"> </w:t>
      </w:r>
      <w:r w:rsidRPr="00722811">
        <w:rPr>
          <w:rStyle w:val="IntenseEmphasis"/>
          <w:rFonts w:cs="Calibri"/>
        </w:rPr>
        <w:t>quantum</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ethics</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U.S.</w:t>
      </w:r>
      <w:r w:rsidRPr="00722811">
        <w:rPr>
          <w:rStyle w:val="IntenseEmphasis"/>
          <w:rFonts w:eastAsia="Garamond" w:cs="Calibri"/>
        </w:rPr>
        <w:t xml:space="preserve"> </w:t>
      </w:r>
      <w:r w:rsidRPr="00722811">
        <w:rPr>
          <w:rStyle w:val="IntenseEmphasis"/>
          <w:rFonts w:cs="Calibri"/>
        </w:rPr>
        <w:t>writ</w:t>
      </w:r>
      <w:r w:rsidRPr="00722811">
        <w:rPr>
          <w:rStyle w:val="IntenseEmphasis"/>
          <w:rFonts w:eastAsia="Garamond" w:cs="Calibri"/>
        </w:rPr>
        <w:t xml:space="preserve"> </w:t>
      </w:r>
      <w:r w:rsidRPr="00722811">
        <w:rPr>
          <w:rStyle w:val="IntenseEmphasis"/>
          <w:rFonts w:cs="Calibri"/>
        </w:rPr>
        <w:t>large</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here</w:t>
      </w:r>
      <w:r w:rsidRPr="00722811">
        <w:rPr>
          <w:rFonts w:eastAsia="Garamond" w:cs="Calibri"/>
          <w:sz w:val="16"/>
        </w:rPr>
        <w:t xml:space="preserve"> </w:t>
      </w:r>
      <w:r w:rsidRPr="00722811">
        <w:rPr>
          <w:rFonts w:cs="Calibri"/>
          <w:sz w:val="16"/>
        </w:rPr>
        <w:t>I</w:t>
      </w:r>
      <w:r w:rsidRPr="00722811">
        <w:rPr>
          <w:rFonts w:eastAsia="Garamond" w:cs="Calibri"/>
          <w:sz w:val="16"/>
        </w:rPr>
        <w:t xml:space="preserve"> </w:t>
      </w:r>
      <w:r w:rsidRPr="00722811">
        <w:rPr>
          <w:rFonts w:cs="Calibri"/>
          <w:sz w:val="16"/>
        </w:rPr>
        <w:t>am</w:t>
      </w:r>
      <w:r w:rsidRPr="00722811">
        <w:rPr>
          <w:rFonts w:eastAsia="Garamond" w:cs="Calibri"/>
          <w:sz w:val="16"/>
        </w:rPr>
        <w:t xml:space="preserve"> </w:t>
      </w:r>
      <w:r w:rsidRPr="00722811">
        <w:rPr>
          <w:rFonts w:cs="Calibri"/>
          <w:sz w:val="16"/>
        </w:rPr>
        <w:lastRenderedPageBreak/>
        <w:t>speaking</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everyone</w:t>
      </w:r>
      <w:r w:rsidRPr="00722811">
        <w:rPr>
          <w:rFonts w:eastAsia="Garamond" w:cs="Calibri"/>
          <w:sz w:val="16"/>
        </w:rPr>
        <w:t xml:space="preserve"> </w:t>
      </w:r>
      <w:r w:rsidRPr="00722811">
        <w:rPr>
          <w:rFonts w:cs="Calibri"/>
          <w:sz w:val="16"/>
        </w:rPr>
        <w:t>from</w:t>
      </w:r>
      <w:r w:rsidRPr="00722811">
        <w:rPr>
          <w:rFonts w:eastAsia="Garamond" w:cs="Calibri"/>
          <w:sz w:val="16"/>
        </w:rPr>
        <w:t xml:space="preserve"> </w:t>
      </w:r>
      <w:r w:rsidRPr="00722811">
        <w:rPr>
          <w:rFonts w:cs="Calibri"/>
          <w:sz w:val="16"/>
        </w:rPr>
        <w:t>Martin</w:t>
      </w:r>
      <w:r w:rsidRPr="00722811">
        <w:rPr>
          <w:rFonts w:eastAsia="Garamond" w:cs="Calibri"/>
          <w:sz w:val="16"/>
        </w:rPr>
        <w:t xml:space="preserve"> </w:t>
      </w:r>
      <w:r w:rsidRPr="00722811">
        <w:rPr>
          <w:rFonts w:cs="Calibri"/>
          <w:sz w:val="16"/>
        </w:rPr>
        <w:t>Luther</w:t>
      </w:r>
      <w:r w:rsidRPr="00722811">
        <w:rPr>
          <w:rFonts w:eastAsia="Garamond" w:cs="Calibri"/>
          <w:sz w:val="16"/>
        </w:rPr>
        <w:t xml:space="preserve"> </w:t>
      </w:r>
      <w:r w:rsidRPr="00722811">
        <w:rPr>
          <w:rFonts w:cs="Calibri"/>
          <w:sz w:val="16"/>
        </w:rPr>
        <w:t>King,</w:t>
      </w:r>
      <w:r w:rsidRPr="00722811">
        <w:rPr>
          <w:rFonts w:eastAsia="Garamond" w:cs="Calibri"/>
          <w:sz w:val="16"/>
        </w:rPr>
        <w:t xml:space="preserve"> </w:t>
      </w:r>
      <w:r w:rsidRPr="00722811">
        <w:rPr>
          <w:rFonts w:cs="Calibri"/>
          <w:sz w:val="16"/>
        </w:rPr>
        <w:t>Jr.,</w:t>
      </w:r>
      <w:r w:rsidRPr="00722811">
        <w:rPr>
          <w:rFonts w:eastAsia="Garamond" w:cs="Calibri"/>
          <w:sz w:val="16"/>
        </w:rPr>
        <w:t xml:space="preserve"> </w:t>
      </w:r>
      <w:r w:rsidRPr="00722811">
        <w:rPr>
          <w:rFonts w:cs="Calibri"/>
          <w:sz w:val="16"/>
        </w:rPr>
        <w:t>prior</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his</w:t>
      </w:r>
      <w:r w:rsidRPr="00722811">
        <w:rPr>
          <w:rFonts w:eastAsia="Garamond" w:cs="Calibri"/>
          <w:sz w:val="16"/>
        </w:rPr>
        <w:t xml:space="preserve"> </w:t>
      </w:r>
      <w:r w:rsidRPr="00722811">
        <w:rPr>
          <w:rFonts w:cs="Calibri"/>
          <w:sz w:val="16"/>
        </w:rPr>
        <w:t>1968</w:t>
      </w:r>
      <w:r w:rsidRPr="00722811">
        <w:rPr>
          <w:rFonts w:eastAsia="Garamond" w:cs="Calibri"/>
          <w:sz w:val="16"/>
        </w:rPr>
        <w:t xml:space="preserve"> </w:t>
      </w:r>
      <w:r w:rsidRPr="00722811">
        <w:rPr>
          <w:rFonts w:cs="Calibri"/>
          <w:sz w:val="16"/>
        </w:rPr>
        <w:t>shift,</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Tom</w:t>
      </w:r>
      <w:r w:rsidRPr="00722811">
        <w:rPr>
          <w:rFonts w:eastAsia="Garamond" w:cs="Calibri"/>
          <w:sz w:val="16"/>
        </w:rPr>
        <w:t xml:space="preserve"> </w:t>
      </w:r>
      <w:r w:rsidRPr="00722811">
        <w:rPr>
          <w:rFonts w:cs="Calibri"/>
          <w:sz w:val="16"/>
        </w:rPr>
        <w:t>Hayden</w:t>
      </w:r>
      <w:r w:rsidRPr="00722811">
        <w:rPr>
          <w:rFonts w:eastAsia="Garamond" w:cs="Calibri"/>
          <w:sz w:val="16"/>
        </w:rPr>
        <w:t xml:space="preserve"> </w:t>
      </w:r>
      <w:r w:rsidRPr="00722811">
        <w:rPr>
          <w:rFonts w:cs="Calibri"/>
          <w:sz w:val="16"/>
        </w:rPr>
        <w:t>wing</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SDS,</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Julian</w:t>
      </w:r>
      <w:r w:rsidRPr="00722811">
        <w:rPr>
          <w:rFonts w:eastAsia="Garamond" w:cs="Calibri"/>
          <w:sz w:val="16"/>
        </w:rPr>
        <w:t xml:space="preserve"> </w:t>
      </w:r>
      <w:r w:rsidRPr="00722811">
        <w:rPr>
          <w:rFonts w:cs="Calibri"/>
          <w:sz w:val="16"/>
        </w:rPr>
        <w:t>Bond</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Marion</w:t>
      </w:r>
      <w:r w:rsidRPr="00722811">
        <w:rPr>
          <w:rFonts w:eastAsia="Garamond" w:cs="Calibri"/>
          <w:sz w:val="16"/>
        </w:rPr>
        <w:t xml:space="preserve"> </w:t>
      </w:r>
      <w:r w:rsidRPr="00722811">
        <w:rPr>
          <w:rFonts w:cs="Calibri"/>
          <w:sz w:val="16"/>
        </w:rPr>
        <w:t>Barry</w:t>
      </w:r>
      <w:r w:rsidRPr="00722811">
        <w:rPr>
          <w:rFonts w:eastAsia="Garamond" w:cs="Calibri"/>
          <w:sz w:val="16"/>
        </w:rPr>
        <w:t xml:space="preserve"> </w:t>
      </w:r>
      <w:r w:rsidRPr="00722811">
        <w:rPr>
          <w:rFonts w:cs="Calibri"/>
          <w:sz w:val="16"/>
        </w:rPr>
        <w:t>faction</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SNCC,</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Bobbie</w:t>
      </w:r>
      <w:r w:rsidRPr="00722811">
        <w:rPr>
          <w:rFonts w:eastAsia="Garamond" w:cs="Calibri"/>
          <w:sz w:val="16"/>
        </w:rPr>
        <w:t xml:space="preserve"> </w:t>
      </w:r>
      <w:r w:rsidRPr="00722811">
        <w:rPr>
          <w:rFonts w:cs="Calibri"/>
          <w:sz w:val="16"/>
        </w:rPr>
        <w:t>Kennedy</w:t>
      </w:r>
      <w:r w:rsidRPr="00722811">
        <w:rPr>
          <w:rFonts w:eastAsia="Garamond" w:cs="Calibri"/>
          <w:sz w:val="16"/>
        </w:rPr>
        <w:t xml:space="preserve"> </w:t>
      </w:r>
      <w:r w:rsidRPr="00722811">
        <w:rPr>
          <w:rFonts w:cs="Calibri"/>
          <w:sz w:val="16"/>
        </w:rPr>
        <w:t>Democrats)</w:t>
      </w:r>
      <w:r w:rsidRPr="00722811">
        <w:rPr>
          <w:rFonts w:eastAsia="Garamond" w:cs="Calibri"/>
          <w:sz w:val="16"/>
        </w:rPr>
        <w:t xml:space="preserve"> </w:t>
      </w:r>
      <w:r w:rsidRPr="00722811">
        <w:rPr>
          <w:rStyle w:val="IntenseEmphasis"/>
          <w:rFonts w:cs="Calibri"/>
        </w:rPr>
        <w:t>were</w:t>
      </w:r>
      <w:r w:rsidRPr="00722811">
        <w:rPr>
          <w:rStyle w:val="IntenseEmphasis"/>
          <w:rFonts w:eastAsia="Garamond" w:cs="Calibri"/>
        </w:rPr>
        <w:t xml:space="preserve"> </w:t>
      </w:r>
      <w:r w:rsidRPr="00722811">
        <w:rPr>
          <w:rStyle w:val="IntenseEmphasis"/>
          <w:rFonts w:cs="Calibri"/>
        </w:rPr>
        <w:t>accountable,</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their</w:t>
      </w:r>
      <w:r w:rsidRPr="00722811">
        <w:rPr>
          <w:rFonts w:eastAsia="Garamond" w:cs="Calibri"/>
          <w:sz w:val="16"/>
        </w:rPr>
        <w:t xml:space="preserve"> </w:t>
      </w:r>
      <w:r w:rsidRPr="00722811">
        <w:rPr>
          <w:rFonts w:cs="Calibri"/>
          <w:sz w:val="16"/>
        </w:rPr>
        <w:t>rhetorical</w:t>
      </w:r>
      <w:r w:rsidRPr="00722811">
        <w:rPr>
          <w:rFonts w:eastAsia="Garamond" w:cs="Calibri"/>
          <w:sz w:val="16"/>
        </w:rPr>
        <w:t xml:space="preserve"> </w:t>
      </w:r>
      <w:r w:rsidRPr="00722811">
        <w:rPr>
          <w:rFonts w:cs="Calibri"/>
          <w:sz w:val="16"/>
        </w:rPr>
        <w:t>machinations,</w:t>
      </w:r>
      <w:r w:rsidRPr="00722811">
        <w:rPr>
          <w:rFonts w:eastAsia="Garamond" w:cs="Calibri"/>
          <w:sz w:val="16"/>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paradigmatic</w:t>
      </w:r>
      <w:r w:rsidRPr="00722811">
        <w:rPr>
          <w:rStyle w:val="IntenseEmphasis"/>
          <w:rFonts w:eastAsia="Garamond" w:cs="Calibri"/>
        </w:rPr>
        <w:t xml:space="preserve"> </w:t>
      </w:r>
      <w:r w:rsidRPr="00722811">
        <w:rPr>
          <w:rStyle w:val="IntenseEmphasis"/>
          <w:rFonts w:cs="Calibri"/>
        </w:rPr>
        <w:t>zeitgeist</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Black</w:t>
      </w:r>
      <w:r w:rsidRPr="00722811">
        <w:rPr>
          <w:rStyle w:val="IntenseEmphasis"/>
          <w:rFonts w:eastAsia="Garamond" w:cs="Calibri"/>
        </w:rPr>
        <w:t xml:space="preserve"> </w:t>
      </w:r>
      <w:r w:rsidRPr="00722811">
        <w:rPr>
          <w:rStyle w:val="IntenseEmphasis"/>
          <w:rFonts w:cs="Calibri"/>
        </w:rPr>
        <w:t>Panthers,</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American</w:t>
      </w:r>
      <w:r w:rsidRPr="00722811">
        <w:rPr>
          <w:rStyle w:val="IntenseEmphasis"/>
          <w:rFonts w:eastAsia="Garamond" w:cs="Calibri"/>
        </w:rPr>
        <w:t xml:space="preserve"> </w:t>
      </w:r>
      <w:r w:rsidRPr="00722811">
        <w:rPr>
          <w:rStyle w:val="IntenseEmphasis"/>
          <w:rFonts w:cs="Calibri"/>
        </w:rPr>
        <w:t>Indian</w:t>
      </w:r>
      <w:r w:rsidRPr="00722811">
        <w:rPr>
          <w:rStyle w:val="IntenseEmphasis"/>
          <w:rFonts w:eastAsia="Garamond" w:cs="Calibri"/>
        </w:rPr>
        <w:t xml:space="preserve"> </w:t>
      </w:r>
      <w:r w:rsidRPr="00722811">
        <w:rPr>
          <w:rStyle w:val="IntenseEmphasis"/>
          <w:rFonts w:cs="Calibri"/>
        </w:rPr>
        <w:t>Movement,</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Weather</w:t>
      </w:r>
      <w:r w:rsidRPr="00722811">
        <w:rPr>
          <w:rStyle w:val="IntenseEmphasis"/>
          <w:rFonts w:eastAsia="Garamond" w:cs="Calibri"/>
        </w:rPr>
        <w:t xml:space="preserve"> </w:t>
      </w:r>
      <w:r w:rsidRPr="00722811">
        <w:rPr>
          <w:rStyle w:val="IntenseEmphasis"/>
          <w:rFonts w:cs="Calibri"/>
        </w:rPr>
        <w:t>Underground.</w:t>
      </w:r>
      <w:r w:rsidRPr="00722811">
        <w:rPr>
          <w:rStyle w:val="IntenseEmphasis"/>
          <w:rFonts w:eastAsia="Garamond" w:cs="Calibri"/>
        </w:rPr>
        <w:t xml:space="preserve"> </w:t>
      </w:r>
      <w:r w:rsidRPr="00722811">
        <w:rPr>
          <w:rStyle w:val="IntenseEmphasis"/>
          <w:rFonts w:cs="Calibri"/>
        </w:rPr>
        <w:t>Radicals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progressives</w:t>
      </w:r>
      <w:r w:rsidRPr="00722811">
        <w:rPr>
          <w:rStyle w:val="IntenseEmphasis"/>
          <w:rFonts w:eastAsia="Garamond" w:cs="Calibri"/>
        </w:rPr>
        <w:t xml:space="preserve"> </w:t>
      </w:r>
      <w:r w:rsidRPr="00722811">
        <w:rPr>
          <w:rStyle w:val="IntenseEmphasis"/>
          <w:rFonts w:cs="Calibri"/>
        </w:rPr>
        <w:t>could</w:t>
      </w:r>
      <w:r w:rsidRPr="00722811">
        <w:rPr>
          <w:rStyle w:val="IntenseEmphasis"/>
          <w:rFonts w:eastAsia="Garamond" w:cs="Calibri"/>
        </w:rPr>
        <w:t xml:space="preserve"> </w:t>
      </w:r>
      <w:r w:rsidRPr="00722811">
        <w:rPr>
          <w:rStyle w:val="IntenseEmphasis"/>
          <w:rFonts w:cs="Calibri"/>
        </w:rPr>
        <w:t>deride,</w:t>
      </w:r>
      <w:r w:rsidRPr="00722811">
        <w:rPr>
          <w:rStyle w:val="IntenseEmphasis"/>
          <w:rFonts w:eastAsia="Garamond" w:cs="Calibri"/>
        </w:rPr>
        <w:t xml:space="preserve"> </w:t>
      </w:r>
      <w:r w:rsidRPr="00722811">
        <w:rPr>
          <w:rStyle w:val="IntenseEmphasis"/>
          <w:rFonts w:cs="Calibri"/>
        </w:rPr>
        <w:t>reject,</w:t>
      </w:r>
      <w:r w:rsidRPr="00722811">
        <w:rPr>
          <w:rStyle w:val="IntenseEmphasis"/>
          <w:rFonts w:eastAsia="Garamond" w:cs="Calibri"/>
        </w:rPr>
        <w:t xml:space="preserve"> </w:t>
      </w:r>
      <w:r w:rsidRPr="00722811">
        <w:rPr>
          <w:rStyle w:val="IntenseEmphasis"/>
          <w:rFonts w:cs="Calibri"/>
        </w:rPr>
        <w:t>or</w:t>
      </w:r>
      <w:r w:rsidRPr="00722811">
        <w:rPr>
          <w:rStyle w:val="IntenseEmphasis"/>
          <w:rFonts w:eastAsia="Garamond" w:cs="Calibri"/>
        </w:rPr>
        <w:t xml:space="preserve"> </w:t>
      </w:r>
      <w:r w:rsidRPr="00722811">
        <w:rPr>
          <w:rStyle w:val="IntenseEmphasis"/>
          <w:rFonts w:cs="Calibri"/>
        </w:rPr>
        <w:t>chastise</w:t>
      </w:r>
      <w:r w:rsidRPr="00722811">
        <w:rPr>
          <w:rStyle w:val="IntenseEmphasis"/>
          <w:rFonts w:eastAsia="Garamond" w:cs="Calibri"/>
        </w:rPr>
        <w:t xml:space="preserve"> </w:t>
      </w:r>
      <w:r w:rsidRPr="00722811">
        <w:rPr>
          <w:rStyle w:val="IntenseEmphasis"/>
          <w:rFonts w:cs="Calibri"/>
        </w:rPr>
        <w:t>armed</w:t>
      </w:r>
      <w:r w:rsidRPr="00722811">
        <w:rPr>
          <w:rStyle w:val="IntenseEmphasis"/>
          <w:rFonts w:eastAsia="Garamond" w:cs="Calibri"/>
        </w:rPr>
        <w:t xml:space="preserve"> </w:t>
      </w:r>
      <w:r w:rsidRPr="00722811">
        <w:rPr>
          <w:rStyle w:val="IntenseEmphasis"/>
          <w:rFonts w:cs="Calibri"/>
        </w:rPr>
        <w:t>struggle</w:t>
      </w:r>
      <w:r w:rsidRPr="00722811">
        <w:rPr>
          <w:rStyle w:val="IntenseEmphasis"/>
          <w:rFonts w:eastAsia="Garamond" w:cs="Calibri"/>
        </w:rPr>
        <w:t xml:space="preserve"> </w:t>
      </w:r>
      <w:r w:rsidRPr="00722811">
        <w:rPr>
          <w:rStyle w:val="IntenseEmphasis"/>
          <w:rFonts w:cs="Calibri"/>
        </w:rPr>
        <w:t>mercilessly</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cavalierly</w:t>
      </w:r>
      <w:r w:rsidRPr="00722811">
        <w:rPr>
          <w:rStyle w:val="IntenseEmphasis"/>
          <w:rFonts w:eastAsia="Garamond" w:cs="Calibri"/>
        </w:rPr>
        <w:t xml:space="preserve"> </w:t>
      </w:r>
      <w:r w:rsidRPr="00722811">
        <w:rPr>
          <w:rStyle w:val="IntenseEmphasis"/>
          <w:rFonts w:cs="Calibri"/>
        </w:rPr>
        <w:t>with</w:t>
      </w:r>
      <w:r w:rsidRPr="00722811">
        <w:rPr>
          <w:rStyle w:val="IntenseEmphasis"/>
          <w:rFonts w:eastAsia="Garamond" w:cs="Calibri"/>
        </w:rPr>
        <w:t xml:space="preserve"> </w:t>
      </w:r>
      <w:r w:rsidRPr="00722811">
        <w:rPr>
          <w:rStyle w:val="IntenseEmphasis"/>
          <w:rFonts w:cs="Calibri"/>
        </w:rPr>
        <w:t>respect</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tactics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possibility</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success,</w:t>
      </w:r>
      <w:r w:rsidRPr="00722811">
        <w:rPr>
          <w:rStyle w:val="IntenseEmphasis"/>
          <w:rFonts w:eastAsia="Garamond" w:cs="Calibri"/>
        </w:rPr>
        <w:t xml:space="preserve">” </w:t>
      </w:r>
      <w:r w:rsidRPr="00722811">
        <w:rPr>
          <w:rStyle w:val="IntenseEmphasis"/>
          <w:rFonts w:cs="Calibri"/>
        </w:rPr>
        <w:t>but</w:t>
      </w:r>
      <w:r w:rsidRPr="00722811">
        <w:rPr>
          <w:rStyle w:val="IntenseEmphasis"/>
          <w:rFonts w:eastAsia="Garamond" w:cs="Calibri"/>
        </w:rPr>
        <w:t xml:space="preserve"> </w:t>
      </w:r>
      <w:r w:rsidRPr="00722811">
        <w:rPr>
          <w:rStyle w:val="IntenseEmphasis"/>
          <w:rFonts w:cs="Calibri"/>
        </w:rPr>
        <w:t>they</w:t>
      </w:r>
      <w:r w:rsidRPr="00722811">
        <w:rPr>
          <w:rStyle w:val="IntenseEmphasis"/>
          <w:rFonts w:eastAsia="Garamond" w:cs="Calibri"/>
        </w:rPr>
        <w:t xml:space="preserve"> </w:t>
      </w:r>
      <w:r w:rsidRPr="00722811">
        <w:rPr>
          <w:rStyle w:val="IntenseEmphasis"/>
          <w:rFonts w:cs="Calibri"/>
        </w:rPr>
        <w:t>could</w:t>
      </w:r>
      <w:r w:rsidRPr="00722811">
        <w:rPr>
          <w:rStyle w:val="IntenseEmphasis"/>
          <w:rFonts w:eastAsia="Garamond" w:cs="Calibri"/>
        </w:rPr>
        <w:t xml:space="preserve"> </w:t>
      </w:r>
      <w:r w:rsidRPr="00722811">
        <w:rPr>
          <w:rStyle w:val="IntenseEmphasis"/>
          <w:rFonts w:cs="Calibri"/>
        </w:rPr>
        <w:t>not</w:t>
      </w:r>
      <w:r w:rsidRPr="00722811">
        <w:rPr>
          <w:rStyle w:val="IntenseEmphasis"/>
          <w:rFonts w:eastAsia="Garamond" w:cs="Calibri"/>
        </w:rPr>
        <w:t xml:space="preserve"> </w:t>
      </w:r>
      <w:r w:rsidRPr="00722811">
        <w:rPr>
          <w:rStyle w:val="IntenseEmphasis"/>
          <w:rFonts w:cs="Calibri"/>
        </w:rPr>
        <w:t>dismiss</w:t>
      </w:r>
      <w:r w:rsidRPr="00722811">
        <w:rPr>
          <w:rStyle w:val="IntenseEmphasis"/>
          <w:rFonts w:eastAsia="Garamond" w:cs="Calibri"/>
        </w:rPr>
        <w:t xml:space="preserve"> </w:t>
      </w:r>
      <w:r w:rsidRPr="00722811">
        <w:rPr>
          <w:rStyle w:val="IntenseEmphasis"/>
          <w:rFonts w:cs="Calibri"/>
        </w:rPr>
        <w:t>revolution-as-ethic</w:t>
      </w:r>
      <w:r w:rsidRPr="00722811">
        <w:rPr>
          <w:rStyle w:val="IntenseEmphasis"/>
          <w:rFonts w:eastAsia="Garamond" w:cs="Calibri"/>
        </w:rPr>
        <w:t xml:space="preserve"> </w:t>
      </w:r>
      <w:r w:rsidRPr="00722811">
        <w:rPr>
          <w:rStyle w:val="IntenseEmphasis"/>
          <w:rFonts w:cs="Calibri"/>
        </w:rPr>
        <w:t>because</w:t>
      </w:r>
      <w:r w:rsidRPr="00722811">
        <w:rPr>
          <w:rStyle w:val="IntenseEmphasis"/>
          <w:rFonts w:eastAsia="Garamond" w:cs="Calibri"/>
        </w:rPr>
        <w:t xml:space="preserve"> </w:t>
      </w:r>
      <w:r w:rsidRPr="00722811">
        <w:rPr>
          <w:rStyle w:val="Emphasis"/>
          <w:rFonts w:cs="Calibri"/>
        </w:rPr>
        <w:t>they</w:t>
      </w:r>
      <w:r w:rsidRPr="00722811">
        <w:rPr>
          <w:rStyle w:val="Emphasis"/>
          <w:rFonts w:eastAsia="Garamond" w:cs="Calibri"/>
        </w:rPr>
        <w:t xml:space="preserve"> </w:t>
      </w:r>
      <w:r w:rsidRPr="00722811">
        <w:rPr>
          <w:rStyle w:val="Emphasis"/>
          <w:rFonts w:cs="Calibri"/>
        </w:rPr>
        <w:t>could</w:t>
      </w:r>
      <w:r w:rsidRPr="00722811">
        <w:rPr>
          <w:rStyle w:val="Emphasis"/>
          <w:rFonts w:eastAsia="Garamond" w:cs="Calibri"/>
        </w:rPr>
        <w:t xml:space="preserve"> </w:t>
      </w:r>
      <w:r w:rsidRPr="00722811">
        <w:rPr>
          <w:rStyle w:val="Emphasis"/>
          <w:rFonts w:cs="Calibri"/>
        </w:rPr>
        <w:t>not</w:t>
      </w:r>
      <w:r w:rsidRPr="00722811">
        <w:rPr>
          <w:rStyle w:val="Emphasis"/>
          <w:rFonts w:eastAsia="Garamond" w:cs="Calibri"/>
        </w:rPr>
        <w:t xml:space="preserve"> </w:t>
      </w:r>
      <w:r w:rsidRPr="00722811">
        <w:rPr>
          <w:rStyle w:val="Emphasis"/>
          <w:rFonts w:cs="Calibri"/>
        </w:rPr>
        <w:t>make</w:t>
      </w:r>
      <w:r w:rsidRPr="00722811">
        <w:rPr>
          <w:rStyle w:val="Emphasis"/>
          <w:rFonts w:eastAsia="Garamond" w:cs="Calibri"/>
        </w:rPr>
        <w:t xml:space="preserve"> </w:t>
      </w:r>
      <w:r w:rsidRPr="00722811">
        <w:rPr>
          <w:rStyle w:val="Emphasis"/>
          <w:rFonts w:cs="Calibri"/>
        </w:rPr>
        <w:t>a</w:t>
      </w:r>
      <w:r w:rsidRPr="00722811">
        <w:rPr>
          <w:rStyle w:val="Emphasis"/>
          <w:rFonts w:eastAsia="Garamond" w:cs="Calibri"/>
        </w:rPr>
        <w:t xml:space="preserve"> </w:t>
      </w:r>
      <w:r w:rsidRPr="00722811">
        <w:rPr>
          <w:rStyle w:val="Emphasis"/>
          <w:rFonts w:cs="Calibri"/>
        </w:rPr>
        <w:t>convincing</w:t>
      </w:r>
      <w:r w:rsidRPr="00722811">
        <w:rPr>
          <w:rStyle w:val="Emphasis"/>
          <w:rFonts w:eastAsia="Garamond" w:cs="Calibri"/>
        </w:rPr>
        <w:t xml:space="preserve"> </w:t>
      </w:r>
      <w:r w:rsidRPr="00722811">
        <w:rPr>
          <w:rStyle w:val="Emphasis"/>
          <w:rFonts w:cs="Calibri"/>
        </w:rPr>
        <w:t>case</w:t>
      </w:r>
      <w:r w:rsidRPr="00722811">
        <w:rPr>
          <w:rFonts w:eastAsia="Garamond" w:cs="Calibri"/>
          <w:sz w:val="16"/>
        </w:rPr>
        <w:t>—</w:t>
      </w:r>
      <w:r w:rsidRPr="00722811">
        <w:rPr>
          <w:rFonts w:cs="Calibri"/>
          <w:sz w:val="16"/>
        </w:rPr>
        <w:t>by</w:t>
      </w:r>
      <w:r w:rsidRPr="00722811">
        <w:rPr>
          <w:rFonts w:eastAsia="Garamond" w:cs="Calibri"/>
          <w:sz w:val="16"/>
        </w:rPr>
        <w:t xml:space="preserve"> </w:t>
      </w:r>
      <w:r w:rsidRPr="00722811">
        <w:rPr>
          <w:rFonts w:cs="Calibri"/>
          <w:sz w:val="16"/>
        </w:rPr>
        <w:t>way</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paradigmatic</w:t>
      </w:r>
      <w:r w:rsidRPr="00722811">
        <w:rPr>
          <w:rFonts w:eastAsia="Garamond" w:cs="Calibri"/>
          <w:sz w:val="16"/>
        </w:rPr>
        <w:t xml:space="preserve"> </w:t>
      </w:r>
      <w:r w:rsidRPr="00722811">
        <w:rPr>
          <w:rFonts w:cs="Calibri"/>
          <w:sz w:val="16"/>
        </w:rPr>
        <w:t>analysis</w:t>
      </w:r>
      <w:r w:rsidRPr="00722811">
        <w:rPr>
          <w:rFonts w:eastAsia="Garamond" w:cs="Calibri"/>
          <w:sz w:val="16"/>
        </w:rPr>
        <w:t>—</w:t>
      </w:r>
      <w:r w:rsidRPr="00722811">
        <w:rPr>
          <w:rStyle w:val="IntenseEmphasis"/>
          <w:rFonts w:cs="Calibri"/>
        </w:rPr>
        <w:t>that</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U.S.</w:t>
      </w:r>
      <w:r w:rsidRPr="00722811">
        <w:rPr>
          <w:rStyle w:val="IntenseEmphasis"/>
          <w:rFonts w:eastAsia="Garamond" w:cs="Calibri"/>
        </w:rPr>
        <w:t xml:space="preserve"> </w:t>
      </w:r>
      <w:r w:rsidRPr="00722811">
        <w:rPr>
          <w:rStyle w:val="IntenseEmphasis"/>
          <w:rFonts w:cs="Calibri"/>
        </w:rPr>
        <w:t>was</w:t>
      </w:r>
      <w:r w:rsidRPr="00722811">
        <w:rPr>
          <w:rStyle w:val="IntenseEmphasis"/>
          <w:rFonts w:eastAsia="Garamond" w:cs="Calibri"/>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ethical</w:t>
      </w:r>
      <w:r w:rsidRPr="00722811">
        <w:rPr>
          <w:rStyle w:val="IntenseEmphasis"/>
          <w:rFonts w:eastAsia="Garamond" w:cs="Calibri"/>
        </w:rPr>
        <w:t xml:space="preserve"> </w:t>
      </w:r>
      <w:r w:rsidRPr="00722811">
        <w:rPr>
          <w:rStyle w:val="IntenseEmphasis"/>
          <w:rFonts w:cs="Calibri"/>
        </w:rPr>
        <w:t>formation</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still</w:t>
      </w:r>
      <w:r w:rsidRPr="00722811">
        <w:rPr>
          <w:rStyle w:val="IntenseEmphasis"/>
          <w:rFonts w:eastAsia="Garamond" w:cs="Calibri"/>
        </w:rPr>
        <w:t xml:space="preserve"> </w:t>
      </w:r>
      <w:r w:rsidRPr="00722811">
        <w:rPr>
          <w:rStyle w:val="IntenseEmphasis"/>
          <w:rFonts w:cs="Calibri"/>
        </w:rPr>
        <w:t>hope</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maintain</w:t>
      </w:r>
      <w:r w:rsidRPr="00722811">
        <w:rPr>
          <w:rStyle w:val="IntenseEmphasis"/>
          <w:rFonts w:eastAsia="Garamond" w:cs="Calibri"/>
        </w:rPr>
        <w:t xml:space="preserve"> </w:t>
      </w:r>
      <w:r w:rsidRPr="00722811">
        <w:rPr>
          <w:rStyle w:val="IntenseEmphasis"/>
          <w:rFonts w:cs="Calibri"/>
        </w:rPr>
        <w:t>credibility</w:t>
      </w:r>
      <w:r w:rsidRPr="00722811">
        <w:rPr>
          <w:rStyle w:val="IntenseEmphasis"/>
          <w:rFonts w:eastAsia="Garamond" w:cs="Calibri"/>
        </w:rPr>
        <w:t xml:space="preserve"> </w:t>
      </w:r>
      <w:r w:rsidRPr="00722811">
        <w:rPr>
          <w:rStyle w:val="IntenseEmphasis"/>
          <w:rFonts w:cs="Calibri"/>
        </w:rPr>
        <w:t>as</w:t>
      </w:r>
      <w:r w:rsidRPr="00722811">
        <w:rPr>
          <w:rStyle w:val="IntenseEmphasis"/>
          <w:rFonts w:eastAsia="Garamond" w:cs="Calibri"/>
        </w:rPr>
        <w:t xml:space="preserve"> </w:t>
      </w:r>
      <w:r w:rsidRPr="00722811">
        <w:rPr>
          <w:rStyle w:val="IntenseEmphasis"/>
          <w:rFonts w:cs="Calibri"/>
        </w:rPr>
        <w:t>radicals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progressives</w:t>
      </w:r>
      <w:r w:rsidRPr="00722811">
        <w:rPr>
          <w:rFonts w:cs="Calibri"/>
          <w:sz w:val="16"/>
        </w:rPr>
        <w:t>.</w:t>
      </w:r>
      <w:r w:rsidRPr="00722811">
        <w:rPr>
          <w:rFonts w:eastAsia="Garamond" w:cs="Calibri"/>
          <w:sz w:val="16"/>
        </w:rPr>
        <w:t xml:space="preserve"> </w:t>
      </w:r>
      <w:r w:rsidRPr="00722811">
        <w:rPr>
          <w:rStyle w:val="IntenseEmphasis"/>
          <w:rFonts w:cs="Calibri"/>
        </w:rPr>
        <w:t>Even</w:t>
      </w:r>
      <w:r w:rsidRPr="00722811">
        <w:rPr>
          <w:rStyle w:val="IntenseEmphasis"/>
          <w:rFonts w:eastAsia="Garamond" w:cs="Calibri"/>
        </w:rPr>
        <w:t xml:space="preserve"> </w:t>
      </w:r>
      <w:r w:rsidRPr="00722811">
        <w:rPr>
          <w:rStyle w:val="IntenseEmphasis"/>
          <w:rFonts w:cs="Calibri"/>
        </w:rPr>
        <w:t>Bobby</w:t>
      </w:r>
      <w:r w:rsidRPr="00722811">
        <w:rPr>
          <w:rStyle w:val="IntenseEmphasis"/>
          <w:rFonts w:eastAsia="Garamond" w:cs="Calibri"/>
        </w:rPr>
        <w:t xml:space="preserve"> </w:t>
      </w:r>
      <w:r w:rsidRPr="00722811">
        <w:rPr>
          <w:rStyle w:val="IntenseEmphasis"/>
          <w:rFonts w:cs="Calibri"/>
        </w:rPr>
        <w:t>Kennedy</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U.S.</w:t>
      </w:r>
      <w:r w:rsidRPr="00722811">
        <w:rPr>
          <w:rFonts w:eastAsia="Garamond" w:cs="Calibri"/>
          <w:sz w:val="16"/>
        </w:rPr>
        <w:t xml:space="preserve"> </w:t>
      </w:r>
      <w:r w:rsidRPr="00722811">
        <w:rPr>
          <w:rFonts w:cs="Calibri"/>
          <w:sz w:val="16"/>
        </w:rPr>
        <w:t>attorney</w:t>
      </w:r>
      <w:r w:rsidRPr="00722811">
        <w:rPr>
          <w:rFonts w:eastAsia="Garamond" w:cs="Calibri"/>
          <w:sz w:val="16"/>
        </w:rPr>
        <w:t xml:space="preserve"> </w:t>
      </w:r>
      <w:r w:rsidRPr="00722811">
        <w:rPr>
          <w:rFonts w:cs="Calibri"/>
          <w:sz w:val="16"/>
        </w:rPr>
        <w:t>general</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presidential</w:t>
      </w:r>
      <w:r w:rsidRPr="00722811">
        <w:rPr>
          <w:rFonts w:eastAsia="Garamond" w:cs="Calibri"/>
          <w:sz w:val="16"/>
        </w:rPr>
        <w:t xml:space="preserve"> </w:t>
      </w:r>
      <w:r w:rsidRPr="00722811">
        <w:rPr>
          <w:rFonts w:cs="Calibri"/>
          <w:sz w:val="16"/>
        </w:rPr>
        <w:t>candidate)</w:t>
      </w:r>
      <w:r w:rsidRPr="00722811">
        <w:rPr>
          <w:rFonts w:eastAsia="Garamond" w:cs="Calibri"/>
          <w:sz w:val="16"/>
        </w:rPr>
        <w:t xml:space="preserve"> </w:t>
      </w:r>
      <w:r w:rsidRPr="00722811">
        <w:rPr>
          <w:rStyle w:val="IntenseEmphasis"/>
          <w:rFonts w:cs="Calibri"/>
        </w:rPr>
        <w:t>mused</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law</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its</w:t>
      </w:r>
      <w:r w:rsidRPr="00722811">
        <w:rPr>
          <w:rStyle w:val="IntenseEmphasis"/>
          <w:rFonts w:eastAsia="Garamond" w:cs="Calibri"/>
        </w:rPr>
        <w:t xml:space="preserve"> </w:t>
      </w:r>
      <w:r w:rsidRPr="00722811">
        <w:rPr>
          <w:rStyle w:val="IntenseEmphasis"/>
          <w:rFonts w:cs="Calibri"/>
        </w:rPr>
        <w:t>enforcers</w:t>
      </w:r>
      <w:r w:rsidRPr="00722811">
        <w:rPr>
          <w:rStyle w:val="IntenseEmphasis"/>
          <w:rFonts w:eastAsia="Garamond" w:cs="Calibri"/>
        </w:rPr>
        <w:t xml:space="preserve"> </w:t>
      </w:r>
      <w:r w:rsidRPr="00722811">
        <w:rPr>
          <w:rStyle w:val="IntenseEmphasis"/>
          <w:rFonts w:cs="Calibri"/>
        </w:rPr>
        <w:t>had</w:t>
      </w:r>
      <w:r w:rsidRPr="00722811">
        <w:rPr>
          <w:rStyle w:val="IntenseEmphasis"/>
          <w:rFonts w:eastAsia="Garamond" w:cs="Calibri"/>
        </w:rPr>
        <w:t xml:space="preserve"> </w:t>
      </w:r>
      <w:r w:rsidRPr="00722811">
        <w:rPr>
          <w:rStyle w:val="IntenseEmphasis"/>
          <w:rFonts w:cs="Calibri"/>
        </w:rPr>
        <w:t>no</w:t>
      </w:r>
      <w:r w:rsidRPr="00722811">
        <w:rPr>
          <w:rStyle w:val="IntenseEmphasis"/>
          <w:rFonts w:eastAsia="Garamond" w:cs="Calibri"/>
        </w:rPr>
        <w:t xml:space="preserve"> </w:t>
      </w:r>
      <w:r w:rsidRPr="00722811">
        <w:rPr>
          <w:rStyle w:val="IntenseEmphasis"/>
          <w:rFonts w:cs="Calibri"/>
        </w:rPr>
        <w:t>ethical</w:t>
      </w:r>
      <w:r w:rsidRPr="00722811">
        <w:rPr>
          <w:rStyle w:val="IntenseEmphasis"/>
          <w:rFonts w:eastAsia="Garamond" w:cs="Calibri"/>
        </w:rPr>
        <w:t xml:space="preserve"> </w:t>
      </w:r>
      <w:r w:rsidRPr="00722811">
        <w:rPr>
          <w:rStyle w:val="IntenseEmphasis"/>
          <w:rFonts w:cs="Calibri"/>
        </w:rPr>
        <w:t>standing</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presence</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Blacks</w:t>
      </w:r>
      <w:r w:rsidRPr="00722811">
        <w:rPr>
          <w:rFonts w:cs="Calibri"/>
          <w:sz w:val="16"/>
        </w:rPr>
        <w:t>.</w:t>
      </w:r>
      <w:r w:rsidRPr="00722811">
        <w:rPr>
          <w:rFonts w:eastAsia="Garamond" w:cs="Calibri"/>
          <w:sz w:val="16"/>
        </w:rPr>
        <w:t xml:space="preserve"> </w:t>
      </w:r>
      <w:r w:rsidRPr="00722811">
        <w:rPr>
          <w:rFonts w:cs="Calibri"/>
          <w:sz w:val="16"/>
        </w:rPr>
        <w:t>One</w:t>
      </w:r>
      <w:r w:rsidRPr="00722811">
        <w:rPr>
          <w:rFonts w:eastAsia="Garamond" w:cs="Calibri"/>
          <w:sz w:val="16"/>
        </w:rPr>
        <w:t xml:space="preserve"> </w:t>
      </w:r>
      <w:r w:rsidRPr="00722811">
        <w:rPr>
          <w:rFonts w:cs="Calibri"/>
          <w:sz w:val="16"/>
        </w:rPr>
        <w:t>could</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many</w:t>
      </w:r>
      <w:r w:rsidRPr="00722811">
        <w:rPr>
          <w:rFonts w:eastAsia="Garamond" w:cs="Calibri"/>
          <w:sz w:val="16"/>
        </w:rPr>
        <w:t xml:space="preserve"> </w:t>
      </w:r>
      <w:r w:rsidRPr="00722811">
        <w:rPr>
          <w:rFonts w:cs="Calibri"/>
          <w:sz w:val="16"/>
        </w:rPr>
        <w:t>did)</w:t>
      </w:r>
      <w:r w:rsidRPr="00722811">
        <w:rPr>
          <w:rFonts w:eastAsia="Garamond" w:cs="Calibri"/>
          <w:sz w:val="16"/>
        </w:rPr>
        <w:t xml:space="preserve"> </w:t>
      </w:r>
      <w:r w:rsidRPr="00722811">
        <w:rPr>
          <w:rFonts w:cs="Calibri"/>
          <w:sz w:val="16"/>
        </w:rPr>
        <w:t>acknowledge</w:t>
      </w:r>
      <w:r w:rsidRPr="00722811">
        <w:rPr>
          <w:rFonts w:eastAsia="Garamond" w:cs="Calibri"/>
          <w:sz w:val="16"/>
        </w:rPr>
        <w:t xml:space="preserve"> </w:t>
      </w:r>
      <w:r w:rsidRPr="00722811">
        <w:rPr>
          <w:rFonts w:cs="Calibri"/>
          <w:sz w:val="16"/>
        </w:rPr>
        <w:t>America</w:t>
      </w:r>
      <w:r w:rsidRPr="00722811">
        <w:rPr>
          <w:rFonts w:eastAsia="Garamond" w:cs="Calibri"/>
          <w:sz w:val="16"/>
        </w:rPr>
        <w:t>’</w:t>
      </w:r>
      <w:r w:rsidRPr="00722811">
        <w:rPr>
          <w:rFonts w:cs="Calibri"/>
          <w:sz w:val="16"/>
        </w:rPr>
        <w:t>s</w:t>
      </w:r>
      <w:r w:rsidRPr="00722811">
        <w:rPr>
          <w:rFonts w:eastAsia="Garamond" w:cs="Calibri"/>
          <w:sz w:val="16"/>
        </w:rPr>
        <w:t xml:space="preserve"> </w:t>
      </w:r>
      <w:r w:rsidRPr="00722811">
        <w:rPr>
          <w:rFonts w:cs="Calibri"/>
          <w:sz w:val="16"/>
        </w:rPr>
        <w:t>strength</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power.</w:t>
      </w:r>
      <w:r w:rsidRPr="00722811">
        <w:rPr>
          <w:rFonts w:eastAsia="Garamond" w:cs="Calibri"/>
          <w:sz w:val="16"/>
        </w:rPr>
        <w:t xml:space="preserve"> </w:t>
      </w:r>
      <w:r w:rsidRPr="00722811">
        <w:rPr>
          <w:rStyle w:val="IntenseEmphasis"/>
          <w:rFonts w:cs="Calibri"/>
        </w:rPr>
        <w:t>This</w:t>
      </w:r>
      <w:r w:rsidRPr="00722811">
        <w:rPr>
          <w:rStyle w:val="IntenseEmphasis"/>
          <w:rFonts w:eastAsia="Garamond" w:cs="Calibri"/>
        </w:rPr>
        <w:t xml:space="preserve"> </w:t>
      </w:r>
      <w:r w:rsidRPr="00722811">
        <w:rPr>
          <w:rStyle w:val="IntenseEmphasis"/>
          <w:rFonts w:cs="Calibri"/>
        </w:rPr>
        <w:t>seldom,</w:t>
      </w:r>
      <w:r w:rsidRPr="00722811">
        <w:rPr>
          <w:rFonts w:eastAsia="Garamond" w:cs="Calibri"/>
          <w:sz w:val="16"/>
        </w:rPr>
        <w:t xml:space="preserve"> </w:t>
      </w:r>
      <w:r w:rsidRPr="00722811">
        <w:rPr>
          <w:rFonts w:cs="Calibri"/>
          <w:sz w:val="16"/>
        </w:rPr>
        <w:t>however,</w:t>
      </w:r>
      <w:r w:rsidRPr="00722811">
        <w:rPr>
          <w:rFonts w:eastAsia="Garamond" w:cs="Calibri"/>
          <w:sz w:val="16"/>
        </w:rPr>
        <w:t xml:space="preserve"> </w:t>
      </w:r>
      <w:r w:rsidRPr="00722811">
        <w:rPr>
          <w:rStyle w:val="IntenseEmphasis"/>
          <w:rFonts w:cs="Calibri"/>
        </w:rPr>
        <w:t>rose</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level</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ethical</w:t>
      </w:r>
      <w:r w:rsidRPr="00722811">
        <w:rPr>
          <w:rStyle w:val="IntenseEmphasis"/>
          <w:rFonts w:eastAsia="Garamond" w:cs="Calibri"/>
        </w:rPr>
        <w:t xml:space="preserve"> </w:t>
      </w:r>
      <w:r w:rsidRPr="00722811">
        <w:rPr>
          <w:rStyle w:val="IntenseEmphasis"/>
          <w:rFonts w:cs="Calibri"/>
        </w:rPr>
        <w:t>assessment,</w:t>
      </w:r>
      <w:r w:rsidRPr="00722811">
        <w:rPr>
          <w:rStyle w:val="IntenseEmphasis"/>
          <w:rFonts w:eastAsia="Garamond" w:cs="Calibri"/>
        </w:rPr>
        <w:t xml:space="preserve"> </w:t>
      </w:r>
      <w:r w:rsidRPr="00722811">
        <w:rPr>
          <w:rStyle w:val="IntenseEmphasis"/>
          <w:rFonts w:cs="Calibri"/>
        </w:rPr>
        <w:t>but</w:t>
      </w:r>
      <w:r w:rsidRPr="00722811">
        <w:rPr>
          <w:rStyle w:val="IntenseEmphasis"/>
          <w:rFonts w:eastAsia="Garamond" w:cs="Calibri"/>
        </w:rPr>
        <w:t xml:space="preserve"> </w:t>
      </w:r>
      <w:r w:rsidRPr="00722811">
        <w:rPr>
          <w:rStyle w:val="IntenseEmphasis"/>
          <w:rFonts w:cs="Calibri"/>
        </w:rPr>
        <w:t>rather</w:t>
      </w:r>
      <w:r w:rsidRPr="00722811">
        <w:rPr>
          <w:rStyle w:val="IntenseEmphasis"/>
          <w:rFonts w:eastAsia="Garamond" w:cs="Calibri"/>
        </w:rPr>
        <w:t xml:space="preserve"> </w:t>
      </w:r>
      <w:r w:rsidRPr="00722811">
        <w:rPr>
          <w:rStyle w:val="IntenseEmphasis"/>
          <w:rFonts w:cs="Calibri"/>
        </w:rPr>
        <w:t>remained</w:t>
      </w:r>
      <w:r w:rsidRPr="00722811">
        <w:rPr>
          <w:rStyle w:val="IntenseEmphasis"/>
          <w:rFonts w:eastAsia="Garamond" w:cs="Calibri"/>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assessment</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so-called</w:t>
      </w:r>
      <w:r w:rsidRPr="00722811">
        <w:rPr>
          <w:rStyle w:val="IntenseEmphasis"/>
          <w:rFonts w:eastAsia="Garamond" w:cs="Calibri"/>
        </w:rPr>
        <w:t xml:space="preserve"> “</w:t>
      </w:r>
      <w:r w:rsidRPr="00722811">
        <w:rPr>
          <w:rStyle w:val="IntenseEmphasis"/>
          <w:rFonts w:cs="Calibri"/>
        </w:rPr>
        <w:t>balance</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forces.</w:t>
      </w:r>
      <w:r w:rsidRPr="00722811">
        <w:rPr>
          <w:rStyle w:val="IntenseEmphasis"/>
          <w:rFonts w:eastAsia="Garamond" w:cs="Calibri"/>
        </w:rPr>
        <w:t>”</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political</w:t>
      </w:r>
      <w:r w:rsidRPr="00722811">
        <w:rPr>
          <w:rFonts w:eastAsia="Garamond" w:cs="Calibri"/>
          <w:sz w:val="16"/>
        </w:rPr>
        <w:t xml:space="preserve"> </w:t>
      </w:r>
      <w:r w:rsidRPr="00722811">
        <w:rPr>
          <w:rFonts w:cs="Calibri"/>
          <w:sz w:val="16"/>
        </w:rPr>
        <w:t>discourse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Blacks,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lesser</w:t>
      </w:r>
      <w:r w:rsidRPr="00722811">
        <w:rPr>
          <w:rFonts w:eastAsia="Garamond" w:cs="Calibri"/>
          <w:sz w:val="16"/>
        </w:rPr>
        <w:t xml:space="preserve"> </w:t>
      </w:r>
      <w:r w:rsidRPr="00722811">
        <w:rPr>
          <w:rFonts w:cs="Calibri"/>
          <w:sz w:val="16"/>
        </w:rPr>
        <w:t>extent</w:t>
      </w:r>
      <w:r w:rsidRPr="00722811">
        <w:rPr>
          <w:rFonts w:eastAsia="Garamond" w:cs="Calibri"/>
          <w:sz w:val="16"/>
        </w:rPr>
        <w:t xml:space="preserve"> </w:t>
      </w:r>
      <w:r w:rsidRPr="00722811">
        <w:rPr>
          <w:rFonts w:cs="Calibri"/>
          <w:sz w:val="16"/>
        </w:rPr>
        <w:t>Indians,</w:t>
      </w:r>
      <w:r w:rsidRPr="00722811">
        <w:rPr>
          <w:rFonts w:eastAsia="Garamond" w:cs="Calibri"/>
          <w:sz w:val="16"/>
        </w:rPr>
        <w:t xml:space="preserve"> </w:t>
      </w:r>
      <w:r w:rsidRPr="00722811">
        <w:rPr>
          <w:rFonts w:cs="Calibri"/>
          <w:sz w:val="16"/>
        </w:rPr>
        <w:t>circulated</w:t>
      </w:r>
      <w:r w:rsidRPr="00722811">
        <w:rPr>
          <w:rFonts w:eastAsia="Garamond" w:cs="Calibri"/>
          <w:sz w:val="16"/>
        </w:rPr>
        <w:t xml:space="preserve"> </w:t>
      </w:r>
      <w:r w:rsidRPr="00722811">
        <w:rPr>
          <w:rFonts w:cs="Calibri"/>
          <w:sz w:val="16"/>
        </w:rPr>
        <w:t>too</w:t>
      </w:r>
      <w:r w:rsidRPr="00722811">
        <w:rPr>
          <w:rFonts w:eastAsia="Garamond" w:cs="Calibri"/>
          <w:sz w:val="16"/>
        </w:rPr>
        <w:t xml:space="preserve"> </w:t>
      </w:r>
      <w:r w:rsidRPr="00722811">
        <w:rPr>
          <w:rFonts w:cs="Calibri"/>
          <w:sz w:val="16"/>
        </w:rPr>
        <w:t>widely</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credibly</w:t>
      </w:r>
      <w:r w:rsidRPr="00722811">
        <w:rPr>
          <w:rFonts w:eastAsia="Garamond" w:cs="Calibri"/>
          <w:sz w:val="16"/>
        </w:rPr>
        <w:t xml:space="preserve"> </w:t>
      </w:r>
      <w:r w:rsidRPr="00722811">
        <w:rPr>
          <w:rFonts w:cs="Calibri"/>
          <w:sz w:val="16"/>
        </w:rPr>
        <w:t>wed</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U.S.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ethics.</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raw</w:t>
      </w:r>
      <w:r w:rsidRPr="00722811">
        <w:rPr>
          <w:rFonts w:eastAsia="Garamond" w:cs="Calibri"/>
          <w:sz w:val="16"/>
        </w:rPr>
        <w:t xml:space="preserve"> </w:t>
      </w:r>
      <w:r w:rsidRPr="00722811">
        <w:rPr>
          <w:rFonts w:cs="Calibri"/>
          <w:sz w:val="16"/>
        </w:rPr>
        <w:t>force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COINTELPRO</w:t>
      </w:r>
      <w:r w:rsidRPr="00722811">
        <w:rPr>
          <w:rFonts w:eastAsia="Garamond" w:cs="Calibri"/>
          <w:sz w:val="16"/>
        </w:rPr>
        <w:t xml:space="preserve"> </w:t>
      </w:r>
      <w:r w:rsidRPr="00722811">
        <w:rPr>
          <w:rFonts w:cs="Calibri"/>
          <w:sz w:val="16"/>
        </w:rPr>
        <w:t>put</w:t>
      </w:r>
      <w:r w:rsidRPr="00722811">
        <w:rPr>
          <w:rFonts w:eastAsia="Garamond" w:cs="Calibri"/>
          <w:sz w:val="16"/>
        </w:rPr>
        <w:t xml:space="preserve"> </w:t>
      </w:r>
      <w:r w:rsidRPr="00722811">
        <w:rPr>
          <w:rFonts w:cs="Calibri"/>
          <w:sz w:val="16"/>
        </w:rPr>
        <w:t>an</w:t>
      </w:r>
      <w:r w:rsidRPr="00722811">
        <w:rPr>
          <w:rFonts w:eastAsia="Garamond" w:cs="Calibri"/>
          <w:sz w:val="16"/>
        </w:rPr>
        <w:t xml:space="preserve"> </w:t>
      </w:r>
      <w:r w:rsidRPr="00722811">
        <w:rPr>
          <w:rFonts w:cs="Calibri"/>
          <w:sz w:val="16"/>
        </w:rPr>
        <w:t>end</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this</w:t>
      </w:r>
      <w:r w:rsidRPr="00722811">
        <w:rPr>
          <w:rFonts w:eastAsia="Garamond" w:cs="Calibri"/>
          <w:sz w:val="16"/>
        </w:rPr>
        <w:t xml:space="preserve"> </w:t>
      </w:r>
      <w:r w:rsidRPr="00722811">
        <w:rPr>
          <w:rFonts w:cs="Calibri"/>
          <w:sz w:val="16"/>
        </w:rPr>
        <w:t>trajectory</w:t>
      </w:r>
      <w:r w:rsidRPr="00722811">
        <w:rPr>
          <w:rFonts w:eastAsia="Garamond" w:cs="Calibri"/>
          <w:sz w:val="16"/>
        </w:rPr>
        <w:t xml:space="preserve"> </w:t>
      </w:r>
      <w:r w:rsidRPr="00722811">
        <w:rPr>
          <w:rFonts w:cs="Calibri"/>
          <w:sz w:val="16"/>
        </w:rPr>
        <w:t>toward</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possible</w:t>
      </w:r>
      <w:r w:rsidRPr="00722811">
        <w:rPr>
          <w:rFonts w:eastAsia="Garamond" w:cs="Calibri"/>
          <w:sz w:val="16"/>
        </w:rPr>
        <w:t xml:space="preserve"> </w:t>
      </w:r>
      <w:r w:rsidRPr="00722811">
        <w:rPr>
          <w:rFonts w:cs="Calibri"/>
          <w:sz w:val="16"/>
        </w:rPr>
        <w:t>hegemony</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ethical</w:t>
      </w:r>
      <w:r w:rsidRPr="00722811">
        <w:rPr>
          <w:rFonts w:eastAsia="Garamond" w:cs="Calibri"/>
          <w:sz w:val="16"/>
        </w:rPr>
        <w:t xml:space="preserve"> </w:t>
      </w:r>
      <w:r w:rsidRPr="00722811">
        <w:rPr>
          <w:rFonts w:cs="Calibri"/>
          <w:sz w:val="16"/>
        </w:rPr>
        <w:t>accountability.</w:t>
      </w:r>
      <w:r w:rsidRPr="00722811">
        <w:rPr>
          <w:rFonts w:eastAsia="Garamond" w:cs="Calibri"/>
          <w:sz w:val="16"/>
        </w:rPr>
        <w:t xml:space="preserve"> </w:t>
      </w:r>
      <w:r w:rsidRPr="00722811">
        <w:rPr>
          <w:rFonts w:cs="Calibri"/>
          <w:sz w:val="16"/>
        </w:rPr>
        <w:t>Consequently,</w:t>
      </w:r>
      <w:r w:rsidRPr="00722811">
        <w:rPr>
          <w:rFonts w:eastAsia="Garamond" w:cs="Calibri"/>
          <w:sz w:val="16"/>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power</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Blackness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Redness</w:t>
      </w:r>
      <w:r w:rsidRPr="00722811">
        <w:rPr>
          <w:rStyle w:val="IntenseEmphasis"/>
          <w:rFonts w:eastAsia="Garamond" w:cs="Calibri"/>
        </w:rPr>
        <w:t xml:space="preserve"> </w:t>
      </w:r>
      <w:r w:rsidRPr="00722811">
        <w:rPr>
          <w:rStyle w:val="IntenseEmphasis"/>
          <w:rFonts w:cs="Calibri"/>
          <w:highlight w:val="cyan"/>
        </w:rPr>
        <w:t>to</w:t>
      </w:r>
      <w:r w:rsidRPr="00722811">
        <w:rPr>
          <w:rStyle w:val="IntenseEmphasis"/>
          <w:rFonts w:eastAsia="Garamond" w:cs="Calibri"/>
          <w:highlight w:val="cyan"/>
        </w:rPr>
        <w:t xml:space="preserve"> </w:t>
      </w:r>
      <w:r w:rsidRPr="00722811">
        <w:rPr>
          <w:rStyle w:val="IntenseEmphasis"/>
          <w:rFonts w:cs="Calibri"/>
          <w:highlight w:val="cyan"/>
        </w:rPr>
        <w:t>pose</w:t>
      </w:r>
      <w:r w:rsidRPr="00722811">
        <w:rPr>
          <w:rStyle w:val="IntenseEmphasis"/>
          <w:rFonts w:eastAsia="Garamond" w:cs="Calibri"/>
          <w:highlight w:val="cyan"/>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question</w:t>
      </w:r>
      <w:r w:rsidRPr="00722811">
        <w:rPr>
          <w:rStyle w:val="IntenseEmphasis"/>
          <w:rFonts w:eastAsia="Garamond" w:cs="Calibri"/>
        </w:rPr>
        <w:t>—</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power</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pose</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question</w:t>
      </w:r>
      <w:r w:rsidRPr="00722811">
        <w:rPr>
          <w:rStyle w:val="IntenseEmphasis"/>
          <w:rFonts w:eastAsia="Garamond" w:cs="Calibri"/>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greatest</w:t>
      </w:r>
      <w:r w:rsidRPr="00722811">
        <w:rPr>
          <w:rStyle w:val="IntenseEmphasis"/>
          <w:rFonts w:eastAsia="Garamond" w:cs="Calibri"/>
        </w:rPr>
        <w:t xml:space="preserve"> </w:t>
      </w:r>
      <w:r w:rsidRPr="00722811">
        <w:rPr>
          <w:rStyle w:val="IntenseEmphasis"/>
          <w:rFonts w:cs="Calibri"/>
        </w:rPr>
        <w:t>power</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all</w:t>
      </w:r>
      <w:r w:rsidRPr="00722811">
        <w:rPr>
          <w:rStyle w:val="IntenseEmphasis"/>
          <w:rFonts w:eastAsia="Garamond" w:cs="Calibri"/>
        </w:rPr>
        <w:t>—</w:t>
      </w:r>
      <w:r w:rsidRPr="00722811">
        <w:rPr>
          <w:rStyle w:val="Emphasis"/>
          <w:rFonts w:cs="Calibri"/>
          <w:highlight w:val="cyan"/>
        </w:rPr>
        <w:t>retreated</w:t>
      </w:r>
      <w:r w:rsidRPr="00722811">
        <w:rPr>
          <w:rStyle w:val="Emphasis"/>
          <w:rFonts w:eastAsia="Garamond" w:cs="Calibri"/>
          <w:highlight w:val="cyan"/>
        </w:rPr>
        <w:t xml:space="preserve"> </w:t>
      </w:r>
      <w:r w:rsidRPr="00722811">
        <w:rPr>
          <w:rStyle w:val="Emphasis"/>
          <w:rFonts w:cs="Calibri"/>
          <w:highlight w:val="cyan"/>
        </w:rPr>
        <w:t>as</w:t>
      </w:r>
      <w:r w:rsidRPr="00722811">
        <w:rPr>
          <w:rStyle w:val="Emphasis"/>
          <w:rFonts w:eastAsia="Garamond" w:cs="Calibri"/>
          <w:highlight w:val="cyan"/>
        </w:rPr>
        <w:t xml:space="preserve"> </w:t>
      </w:r>
      <w:r w:rsidRPr="00722811">
        <w:rPr>
          <w:rStyle w:val="Emphasis"/>
          <w:rFonts w:cs="Calibri"/>
          <w:highlight w:val="cyan"/>
        </w:rPr>
        <w:t>did</w:t>
      </w:r>
      <w:r w:rsidRPr="00722811">
        <w:rPr>
          <w:rStyle w:val="Emphasis"/>
          <w:rFonts w:eastAsia="Garamond" w:cs="Calibri"/>
        </w:rPr>
        <w:t xml:space="preserve"> </w:t>
      </w:r>
      <w:r w:rsidRPr="00722811">
        <w:rPr>
          <w:rStyle w:val="Emphasis"/>
          <w:rFonts w:cs="Calibri"/>
        </w:rPr>
        <w:t>White</w:t>
      </w:r>
      <w:r w:rsidRPr="00722811">
        <w:rPr>
          <w:rStyle w:val="Emphasis"/>
          <w:rFonts w:eastAsia="Garamond" w:cs="Calibri"/>
        </w:rPr>
        <w:t xml:space="preserve"> </w:t>
      </w:r>
      <w:r w:rsidRPr="00722811">
        <w:rPr>
          <w:rStyle w:val="Emphasis"/>
          <w:rFonts w:cs="Calibri"/>
          <w:highlight w:val="cyan"/>
        </w:rPr>
        <w:t>radicals</w:t>
      </w:r>
      <w:r w:rsidRPr="00722811">
        <w:rPr>
          <w:rStyle w:val="Emphasis"/>
          <w:rFonts w:eastAsia="Garamond" w:cs="Calibri"/>
          <w:highlight w:val="cyan"/>
        </w:rPr>
        <w:t xml:space="preserve"> </w:t>
      </w:r>
      <w:r w:rsidRPr="00722811">
        <w:rPr>
          <w:rStyle w:val="Emphasis"/>
          <w:rFonts w:cs="Calibri"/>
          <w:highlight w:val="cyan"/>
        </w:rPr>
        <w:t>and</w:t>
      </w:r>
      <w:r w:rsidRPr="00722811">
        <w:rPr>
          <w:rStyle w:val="Emphasis"/>
          <w:rFonts w:eastAsia="Garamond" w:cs="Calibri"/>
          <w:highlight w:val="cyan"/>
        </w:rPr>
        <w:t xml:space="preserve"> </w:t>
      </w:r>
      <w:r w:rsidRPr="00722811">
        <w:rPr>
          <w:rStyle w:val="Emphasis"/>
          <w:rFonts w:cs="Calibri"/>
          <w:highlight w:val="cyan"/>
        </w:rPr>
        <w:t>progressives</w:t>
      </w:r>
      <w:r w:rsidRPr="00722811">
        <w:rPr>
          <w:rStyle w:val="Emphasis"/>
          <w:rFonts w:eastAsia="Garamond" w:cs="Calibri"/>
        </w:rPr>
        <w:t xml:space="preserve"> </w:t>
      </w:r>
      <w:r w:rsidRPr="00722811">
        <w:rPr>
          <w:rStyle w:val="Emphasis"/>
          <w:rFonts w:cs="Calibri"/>
        </w:rPr>
        <w:t>who</w:t>
      </w:r>
      <w:r w:rsidRPr="00722811">
        <w:rPr>
          <w:rStyle w:val="Emphasis"/>
          <w:rFonts w:eastAsia="Garamond" w:cs="Calibri"/>
        </w:rPr>
        <w:t xml:space="preserve"> “</w:t>
      </w:r>
      <w:r w:rsidRPr="00722811">
        <w:rPr>
          <w:rStyle w:val="Emphasis"/>
          <w:rFonts w:cs="Calibri"/>
        </w:rPr>
        <w:t>retired</w:t>
      </w:r>
      <w:r w:rsidRPr="00722811">
        <w:rPr>
          <w:rStyle w:val="Emphasis"/>
          <w:rFonts w:eastAsia="Garamond" w:cs="Calibri"/>
        </w:rPr>
        <w:t xml:space="preserve">” </w:t>
      </w:r>
      <w:r w:rsidRPr="00722811">
        <w:rPr>
          <w:rStyle w:val="Emphasis"/>
          <w:rFonts w:cs="Calibri"/>
        </w:rPr>
        <w:t>from</w:t>
      </w:r>
      <w:r w:rsidRPr="00722811">
        <w:rPr>
          <w:rStyle w:val="Emphasis"/>
          <w:rFonts w:eastAsia="Garamond" w:cs="Calibri"/>
        </w:rPr>
        <w:t xml:space="preserve"> </w:t>
      </w:r>
      <w:r w:rsidRPr="00722811">
        <w:rPr>
          <w:rStyle w:val="Emphasis"/>
          <w:rFonts w:cs="Calibri"/>
        </w:rPr>
        <w:t>struggle.</w:t>
      </w:r>
      <w:r w:rsidRPr="00722811">
        <w:rPr>
          <w:rFonts w:eastAsia="Garamond" w:cs="Calibri"/>
          <w:sz w:val="16"/>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question</w:t>
      </w:r>
      <w:r w:rsidRPr="00722811">
        <w:rPr>
          <w:rStyle w:val="IntenseEmphasis"/>
          <w:rFonts w:eastAsia="Garamond" w:cs="Calibri"/>
          <w:highlight w:val="cyan"/>
        </w:rPr>
        <w:t>’</w:t>
      </w:r>
      <w:r w:rsidRPr="00722811">
        <w:rPr>
          <w:rStyle w:val="IntenseEmphasis"/>
          <w:rFonts w:cs="Calibri"/>
          <w:highlight w:val="cyan"/>
        </w:rPr>
        <w:t>s</w:t>
      </w:r>
      <w:r w:rsidRPr="00722811">
        <w:rPr>
          <w:rStyle w:val="IntenseEmphasis"/>
          <w:rFonts w:eastAsia="Garamond" w:cs="Calibri"/>
          <w:highlight w:val="cyan"/>
        </w:rPr>
        <w:t xml:space="preserve"> </w:t>
      </w:r>
      <w:r w:rsidRPr="00722811">
        <w:rPr>
          <w:rStyle w:val="IntenseEmphasis"/>
          <w:rFonts w:cs="Calibri"/>
          <w:highlight w:val="cyan"/>
        </w:rPr>
        <w:t>echo</w:t>
      </w:r>
      <w:r w:rsidRPr="00722811">
        <w:rPr>
          <w:rStyle w:val="IntenseEmphasis"/>
          <w:rFonts w:eastAsia="Garamond" w:cs="Calibri"/>
          <w:highlight w:val="cyan"/>
        </w:rPr>
        <w:t xml:space="preserve"> </w:t>
      </w:r>
      <w:r w:rsidRPr="00722811">
        <w:rPr>
          <w:rStyle w:val="IntenseEmphasis"/>
          <w:rFonts w:cs="Calibri"/>
          <w:highlight w:val="cyan"/>
        </w:rPr>
        <w:t>lies</w:t>
      </w:r>
      <w:r w:rsidRPr="00722811">
        <w:rPr>
          <w:rStyle w:val="IntenseEmphasis"/>
          <w:rFonts w:eastAsia="Garamond" w:cs="Calibri"/>
          <w:highlight w:val="cyan"/>
        </w:rPr>
        <w:t xml:space="preserve"> </w:t>
      </w:r>
      <w:r w:rsidRPr="00722811">
        <w:rPr>
          <w:rStyle w:val="IntenseEmphasis"/>
          <w:rFonts w:cs="Calibri"/>
          <w:highlight w:val="cyan"/>
        </w:rPr>
        <w:t>buried</w:t>
      </w:r>
      <w:r w:rsidRPr="00722811">
        <w:rPr>
          <w:rStyle w:val="IntenseEmphasis"/>
          <w:rFonts w:eastAsia="Garamond" w:cs="Calibri"/>
          <w:highlight w:val="cyan"/>
        </w:rPr>
        <w:t xml:space="preserve"> </w:t>
      </w:r>
      <w:r w:rsidRPr="00722811">
        <w:rPr>
          <w:rStyle w:val="IntenseEmphasis"/>
          <w:rFonts w:cs="Calibri"/>
          <w:highlight w:val="cyan"/>
        </w:rPr>
        <w:t>in</w:t>
      </w:r>
      <w:r w:rsidRPr="00722811">
        <w:rPr>
          <w:rStyle w:val="IntenseEmphasis"/>
          <w:rFonts w:eastAsia="Garamond" w:cs="Calibri"/>
          <w:highlight w:val="cyan"/>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graves</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young</w:t>
      </w:r>
      <w:r w:rsidRPr="00722811">
        <w:rPr>
          <w:rStyle w:val="IntenseEmphasis"/>
          <w:rFonts w:eastAsia="Garamond" w:cs="Calibri"/>
        </w:rPr>
        <w:t xml:space="preserve"> </w:t>
      </w:r>
      <w:r w:rsidRPr="00722811">
        <w:rPr>
          <w:rStyle w:val="IntenseEmphasis"/>
          <w:rFonts w:cs="Calibri"/>
          <w:highlight w:val="cyan"/>
        </w:rPr>
        <w:t>Black</w:t>
      </w:r>
      <w:r w:rsidRPr="00722811">
        <w:rPr>
          <w:rStyle w:val="IntenseEmphasis"/>
          <w:rFonts w:eastAsia="Garamond" w:cs="Calibri"/>
          <w:highlight w:val="cyan"/>
        </w:rPr>
        <w:t xml:space="preserve"> </w:t>
      </w:r>
      <w:r w:rsidRPr="00722811">
        <w:rPr>
          <w:rStyle w:val="IntenseEmphasis"/>
          <w:rFonts w:cs="Calibri"/>
          <w:highlight w:val="cyan"/>
        </w:rPr>
        <w:t>Panthers,</w:t>
      </w:r>
      <w:r w:rsidRPr="00722811">
        <w:rPr>
          <w:rStyle w:val="IntenseEmphasis"/>
          <w:rFonts w:eastAsia="Garamond" w:cs="Calibri"/>
          <w:highlight w:val="cyan"/>
        </w:rPr>
        <w:t xml:space="preserve"> </w:t>
      </w:r>
      <w:r w:rsidRPr="00722811">
        <w:rPr>
          <w:rStyle w:val="IntenseEmphasis"/>
          <w:rFonts w:cs="Calibri"/>
          <w:highlight w:val="cyan"/>
        </w:rPr>
        <w:t>AIM</w:t>
      </w:r>
      <w:r w:rsidRPr="00722811">
        <w:rPr>
          <w:rStyle w:val="IntenseEmphasis"/>
          <w:rFonts w:eastAsia="Garamond" w:cs="Calibri"/>
          <w:highlight w:val="cyan"/>
        </w:rPr>
        <w:t xml:space="preserve"> </w:t>
      </w:r>
      <w:r w:rsidRPr="00722811">
        <w:rPr>
          <w:rStyle w:val="IntenseEmphasis"/>
          <w:rFonts w:cs="Calibri"/>
          <w:highlight w:val="cyan"/>
        </w:rPr>
        <w:t>Warriors,</w:t>
      </w:r>
      <w:r w:rsidRPr="00722811">
        <w:rPr>
          <w:rStyle w:val="IntenseEmphasis"/>
          <w:rFonts w:eastAsia="Garamond" w:cs="Calibri"/>
          <w:highlight w:val="cyan"/>
        </w:rPr>
        <w:t xml:space="preserve"> </w:t>
      </w:r>
      <w:r w:rsidRPr="00722811">
        <w:rPr>
          <w:rStyle w:val="IntenseEmphasis"/>
          <w:rFonts w:cs="Calibri"/>
          <w:highlight w:val="cyan"/>
        </w:rPr>
        <w:t>and</w:t>
      </w:r>
      <w:r w:rsidRPr="00722811">
        <w:rPr>
          <w:rStyle w:val="IntenseEmphasis"/>
          <w:rFonts w:eastAsia="Garamond" w:cs="Calibri"/>
          <w:highlight w:val="cyan"/>
        </w:rPr>
        <w:t xml:space="preserve"> </w:t>
      </w:r>
      <w:r w:rsidRPr="00722811">
        <w:rPr>
          <w:rStyle w:val="IntenseEmphasis"/>
          <w:rFonts w:cs="Calibri"/>
          <w:highlight w:val="cyan"/>
        </w:rPr>
        <w:t>Black</w:t>
      </w:r>
      <w:r w:rsidRPr="00722811">
        <w:rPr>
          <w:rStyle w:val="IntenseEmphasis"/>
          <w:rFonts w:eastAsia="Garamond" w:cs="Calibri"/>
          <w:highlight w:val="cyan"/>
        </w:rPr>
        <w:t xml:space="preserve"> </w:t>
      </w:r>
      <w:r w:rsidRPr="00722811">
        <w:rPr>
          <w:rStyle w:val="IntenseEmphasis"/>
          <w:rFonts w:cs="Calibri"/>
          <w:highlight w:val="cyan"/>
        </w:rPr>
        <w:t>Liberation</w:t>
      </w:r>
      <w:r w:rsidRPr="00722811">
        <w:rPr>
          <w:rStyle w:val="IntenseEmphasis"/>
          <w:rFonts w:eastAsia="Garamond" w:cs="Calibri"/>
          <w:highlight w:val="cyan"/>
        </w:rPr>
        <w:t xml:space="preserve"> </w:t>
      </w:r>
      <w:r w:rsidRPr="00722811">
        <w:rPr>
          <w:rStyle w:val="IntenseEmphasis"/>
          <w:rFonts w:cs="Calibri"/>
          <w:highlight w:val="cyan"/>
        </w:rPr>
        <w:t>Army</w:t>
      </w:r>
      <w:r w:rsidRPr="00722811">
        <w:rPr>
          <w:rStyle w:val="IntenseEmphasis"/>
          <w:rFonts w:eastAsia="Garamond" w:cs="Calibri"/>
          <w:highlight w:val="cyan"/>
        </w:rPr>
        <w:t xml:space="preserve"> </w:t>
      </w:r>
      <w:r w:rsidRPr="00722811">
        <w:rPr>
          <w:rStyle w:val="IntenseEmphasis"/>
          <w:rFonts w:cs="Calibri"/>
          <w:highlight w:val="cyan"/>
        </w:rPr>
        <w:t>soldiers</w:t>
      </w:r>
      <w:r w:rsidRPr="00722811">
        <w:rPr>
          <w:rStyle w:val="IntenseEmphasis"/>
          <w:rFonts w:cs="Calibri"/>
        </w:rPr>
        <w:t>,</w:t>
      </w:r>
      <w:r w:rsidRPr="00722811">
        <w:rPr>
          <w:rStyle w:val="IntenseEmphasis"/>
          <w:rFonts w:eastAsia="Garamond" w:cs="Calibri"/>
        </w:rPr>
        <w:t xml:space="preserve"> </w:t>
      </w:r>
      <w:r w:rsidRPr="00722811">
        <w:rPr>
          <w:rStyle w:val="IntenseEmphasis"/>
          <w:rFonts w:cs="Calibri"/>
        </w:rPr>
        <w:t>or</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prison</w:t>
      </w:r>
      <w:r w:rsidRPr="00722811">
        <w:rPr>
          <w:rStyle w:val="IntenseEmphasis"/>
          <w:rFonts w:eastAsia="Garamond" w:cs="Calibri"/>
        </w:rPr>
        <w:t xml:space="preserve"> </w:t>
      </w:r>
      <w:r w:rsidRPr="00722811">
        <w:rPr>
          <w:rStyle w:val="IntenseEmphasis"/>
          <w:rFonts w:cs="Calibri"/>
        </w:rPr>
        <w:t>cells</w:t>
      </w:r>
      <w:r w:rsidRPr="00722811">
        <w:rPr>
          <w:rStyle w:val="IntenseEmphasis"/>
          <w:rFonts w:eastAsia="Garamond" w:cs="Calibri"/>
        </w:rPr>
        <w:t xml:space="preserve"> </w:t>
      </w:r>
      <w:r w:rsidRPr="00722811">
        <w:rPr>
          <w:rStyle w:val="IntenseEmphasis"/>
          <w:rFonts w:cs="Calibri"/>
          <w:highlight w:val="cyan"/>
        </w:rPr>
        <w:t>where</w:t>
      </w:r>
      <w:r w:rsidRPr="00722811">
        <w:rPr>
          <w:rStyle w:val="IntenseEmphasis"/>
          <w:rFonts w:eastAsia="Garamond" w:cs="Calibri"/>
          <w:highlight w:val="cyan"/>
        </w:rPr>
        <w:t xml:space="preserve"> </w:t>
      </w:r>
      <w:r w:rsidRPr="00722811">
        <w:rPr>
          <w:rStyle w:val="IntenseEmphasis"/>
          <w:rFonts w:cs="Calibri"/>
          <w:highlight w:val="cyan"/>
        </w:rPr>
        <w:t>so</w:t>
      </w:r>
      <w:r w:rsidRPr="00722811">
        <w:rPr>
          <w:rStyle w:val="IntenseEmphasis"/>
          <w:rFonts w:eastAsia="Garamond" w:cs="Calibri"/>
          <w:highlight w:val="cyan"/>
        </w:rPr>
        <w:t xml:space="preserve"> </w:t>
      </w:r>
      <w:r w:rsidRPr="00722811">
        <w:rPr>
          <w:rStyle w:val="IntenseEmphasis"/>
          <w:rFonts w:cs="Calibri"/>
          <w:highlight w:val="cyan"/>
        </w:rPr>
        <w:t>many</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them</w:t>
      </w:r>
      <w:r w:rsidRPr="00722811">
        <w:rPr>
          <w:rStyle w:val="IntenseEmphasis"/>
          <w:rFonts w:eastAsia="Garamond" w:cs="Calibri"/>
          <w:highlight w:val="cyan"/>
        </w:rPr>
        <w:t xml:space="preserve"> </w:t>
      </w:r>
      <w:r w:rsidRPr="00722811">
        <w:rPr>
          <w:rStyle w:val="IntenseEmphasis"/>
          <w:rFonts w:cs="Calibri"/>
          <w:highlight w:val="cyan"/>
        </w:rPr>
        <w:t>have</w:t>
      </w:r>
      <w:r w:rsidRPr="00722811">
        <w:rPr>
          <w:rStyle w:val="IntenseEmphasis"/>
          <w:rFonts w:eastAsia="Garamond" w:cs="Calibri"/>
          <w:highlight w:val="cyan"/>
        </w:rPr>
        <w:t xml:space="preserve"> </w:t>
      </w:r>
      <w:r w:rsidRPr="00722811">
        <w:rPr>
          <w:rStyle w:val="IntenseEmphasis"/>
          <w:rFonts w:cs="Calibri"/>
          <w:highlight w:val="cyan"/>
        </w:rPr>
        <w:t>been</w:t>
      </w:r>
      <w:r w:rsidRPr="00722811">
        <w:rPr>
          <w:rStyle w:val="IntenseEmphasis"/>
          <w:rFonts w:eastAsia="Garamond" w:cs="Calibri"/>
          <w:highlight w:val="cyan"/>
        </w:rPr>
        <w:t xml:space="preserve"> </w:t>
      </w:r>
      <w:r w:rsidRPr="00722811">
        <w:rPr>
          <w:rStyle w:val="IntenseEmphasis"/>
          <w:rFonts w:cs="Calibri"/>
          <w:highlight w:val="cyan"/>
        </w:rPr>
        <w:t>rotting</w:t>
      </w:r>
      <w:r w:rsidRPr="00722811">
        <w:rPr>
          <w:rFonts w:eastAsia="Garamond" w:cs="Calibri"/>
          <w:sz w:val="16"/>
        </w:rPr>
        <w:t xml:space="preserve"> </w:t>
      </w:r>
      <w:r w:rsidRPr="00722811">
        <w:rPr>
          <w:rFonts w:cs="Calibri"/>
          <w:sz w:val="16"/>
        </w:rPr>
        <w:t>(some</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solitary</w:t>
      </w:r>
      <w:r w:rsidRPr="00722811">
        <w:rPr>
          <w:rFonts w:eastAsia="Garamond" w:cs="Calibri"/>
          <w:sz w:val="16"/>
        </w:rPr>
        <w:t xml:space="preserve"> </w:t>
      </w:r>
      <w:r w:rsidRPr="00722811">
        <w:rPr>
          <w:rFonts w:cs="Calibri"/>
          <w:sz w:val="16"/>
        </w:rPr>
        <w:t>confinement)</w:t>
      </w:r>
      <w:r w:rsidRPr="00722811">
        <w:rPr>
          <w:rFonts w:eastAsia="Garamond" w:cs="Calibri"/>
          <w:sz w:val="16"/>
        </w:rPr>
        <w:t xml:space="preserve"> </w:t>
      </w:r>
      <w:r w:rsidRPr="00722811">
        <w:rPr>
          <w:rStyle w:val="IntenseEmphasis"/>
          <w:rFonts w:cs="Calibri"/>
        </w:rPr>
        <w:t>for</w:t>
      </w:r>
      <w:r w:rsidRPr="00722811">
        <w:rPr>
          <w:rStyle w:val="IntenseEmphasis"/>
          <w:rFonts w:eastAsia="Garamond" w:cs="Calibri"/>
        </w:rPr>
        <w:t xml:space="preserve"> </w:t>
      </w:r>
      <w:r w:rsidRPr="00722811">
        <w:rPr>
          <w:rStyle w:val="IntenseEmphasis"/>
          <w:rFonts w:cs="Calibri"/>
        </w:rPr>
        <w:t>ten,</w:t>
      </w:r>
      <w:r w:rsidRPr="00722811">
        <w:rPr>
          <w:rStyle w:val="IntenseEmphasis"/>
          <w:rFonts w:eastAsia="Garamond" w:cs="Calibri"/>
        </w:rPr>
        <w:t xml:space="preserve"> </w:t>
      </w:r>
      <w:r w:rsidRPr="00722811">
        <w:rPr>
          <w:rStyle w:val="IntenseEmphasis"/>
          <w:rFonts w:cs="Calibri"/>
        </w:rPr>
        <w:t>twenty,</w:t>
      </w:r>
      <w:r w:rsidRPr="00722811">
        <w:rPr>
          <w:rStyle w:val="IntenseEmphasis"/>
          <w:rFonts w:eastAsia="Garamond" w:cs="Calibri"/>
        </w:rPr>
        <w:t xml:space="preserve"> </w:t>
      </w:r>
      <w:r w:rsidRPr="00722811">
        <w:rPr>
          <w:rStyle w:val="IntenseEmphasis"/>
          <w:rFonts w:cs="Calibri"/>
        </w:rPr>
        <w:t>thirty</w:t>
      </w:r>
      <w:r w:rsidRPr="00722811">
        <w:rPr>
          <w:rStyle w:val="IntenseEmphasis"/>
          <w:rFonts w:eastAsia="Garamond" w:cs="Calibri"/>
        </w:rPr>
        <w:t xml:space="preserve"> </w:t>
      </w:r>
      <w:r w:rsidRPr="00722811">
        <w:rPr>
          <w:rStyle w:val="IntenseEmphasis"/>
          <w:rFonts w:cs="Calibri"/>
        </w:rPr>
        <w:t>years,</w:t>
      </w:r>
      <w:r w:rsidRPr="00722811">
        <w:rPr>
          <w:rStyle w:val="IntenseEmphasis"/>
          <w:rFonts w:eastAsia="Garamond" w:cs="Calibri"/>
        </w:rPr>
        <w:t xml:space="preserve"> </w:t>
      </w:r>
      <w:r w:rsidRPr="00722811">
        <w:rPr>
          <w:rStyle w:val="IntenseEmphasis"/>
          <w:rFonts w:cs="Calibri"/>
          <w:highlight w:val="cyan"/>
        </w:rPr>
        <w:t>and</w:t>
      </w:r>
      <w:r w:rsidRPr="00722811">
        <w:rPr>
          <w:rStyle w:val="IntenseEmphasis"/>
          <w:rFonts w:eastAsia="Garamond" w:cs="Calibri"/>
          <w:highlight w:val="cyan"/>
        </w:rPr>
        <w:t xml:space="preserve"> </w:t>
      </w:r>
      <w:r w:rsidRPr="00722811">
        <w:rPr>
          <w:rStyle w:val="IntenseEmphasis"/>
          <w:rFonts w:cs="Calibri"/>
          <w:highlight w:val="cyan"/>
        </w:rPr>
        <w:t>at</w:t>
      </w:r>
      <w:r w:rsidRPr="00722811">
        <w:rPr>
          <w:rStyle w:val="IntenseEmphasis"/>
          <w:rFonts w:eastAsia="Garamond" w:cs="Calibri"/>
          <w:highlight w:val="cyan"/>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Emphasis"/>
          <w:rFonts w:cs="Calibri"/>
          <w:highlight w:val="cyan"/>
        </w:rPr>
        <w:t>gates</w:t>
      </w:r>
      <w:r w:rsidRPr="00722811">
        <w:rPr>
          <w:rStyle w:val="Emphasis"/>
          <w:rFonts w:eastAsia="Garamond" w:cs="Calibri"/>
          <w:highlight w:val="cyan"/>
        </w:rPr>
        <w:t xml:space="preserve"> </w:t>
      </w:r>
      <w:r w:rsidRPr="00722811">
        <w:rPr>
          <w:rStyle w:val="Emphasis"/>
          <w:rFonts w:cs="Calibri"/>
          <w:highlight w:val="cyan"/>
        </w:rPr>
        <w:t>of</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academy</w:t>
      </w:r>
      <w:r w:rsidRPr="00722811">
        <w:rPr>
          <w:rStyle w:val="Emphasis"/>
          <w:rFonts w:eastAsia="Garamond" w:cs="Calibri"/>
          <w:highlight w:val="cyan"/>
        </w:rPr>
        <w:t xml:space="preserve"> </w:t>
      </w:r>
      <w:r w:rsidRPr="00722811">
        <w:rPr>
          <w:rStyle w:val="Emphasis"/>
          <w:rFonts w:cs="Calibri"/>
          <w:highlight w:val="cyan"/>
        </w:rPr>
        <w:t>where</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crazies</w:t>
      </w:r>
      <w:r w:rsidRPr="00722811">
        <w:rPr>
          <w:rStyle w:val="Emphasis"/>
          <w:rFonts w:eastAsia="Garamond" w:cs="Calibri"/>
          <w:highlight w:val="cyan"/>
        </w:rPr>
        <w:t xml:space="preserve">” </w:t>
      </w:r>
      <w:r w:rsidRPr="00722811">
        <w:rPr>
          <w:rStyle w:val="Emphasis"/>
          <w:rFonts w:cs="Calibri"/>
          <w:highlight w:val="cyan"/>
        </w:rPr>
        <w:t>shout</w:t>
      </w:r>
      <w:r w:rsidRPr="00722811">
        <w:rPr>
          <w:rStyle w:val="Emphasis"/>
          <w:rFonts w:eastAsia="Garamond" w:cs="Calibri"/>
          <w:highlight w:val="cyan"/>
        </w:rPr>
        <w:t xml:space="preserve"> </w:t>
      </w:r>
      <w:r w:rsidRPr="00722811">
        <w:rPr>
          <w:rStyle w:val="Emphasis"/>
          <w:rFonts w:cs="Calibri"/>
          <w:highlight w:val="cyan"/>
        </w:rPr>
        <w:t>at</w:t>
      </w:r>
      <w:r w:rsidRPr="00722811">
        <w:rPr>
          <w:rStyle w:val="Emphasis"/>
          <w:rFonts w:eastAsia="Garamond" w:cs="Calibri"/>
          <w:highlight w:val="cyan"/>
        </w:rPr>
        <w:t xml:space="preserve"> </w:t>
      </w:r>
      <w:r w:rsidRPr="00722811">
        <w:rPr>
          <w:rStyle w:val="Emphasis"/>
          <w:rFonts w:cs="Calibri"/>
          <w:highlight w:val="cyan"/>
        </w:rPr>
        <w:t>passers-by</w:t>
      </w:r>
      <w:r w:rsidRPr="00722811">
        <w:rPr>
          <w:rStyle w:val="IntenseEmphasis"/>
          <w:rFonts w:cs="Calibri"/>
          <w:highlight w:val="cyan"/>
        </w:rPr>
        <w:t>.</w:t>
      </w:r>
      <w:r w:rsidRPr="00722811">
        <w:rPr>
          <w:rStyle w:val="IntenseEmphasis"/>
          <w:rFonts w:eastAsia="Garamond" w:cs="Calibri"/>
        </w:rPr>
        <w:t xml:space="preserve"> </w:t>
      </w:r>
      <w:r w:rsidRPr="00722811">
        <w:rPr>
          <w:rStyle w:val="IntenseEmphasis"/>
          <w:rFonts w:cs="Calibri"/>
        </w:rPr>
        <w:t>Gone</w:t>
      </w:r>
      <w:r w:rsidRPr="00722811">
        <w:rPr>
          <w:rStyle w:val="IntenseEmphasis"/>
          <w:rFonts w:eastAsia="Garamond" w:cs="Calibri"/>
        </w:rPr>
        <w:t xml:space="preserve"> </w:t>
      </w:r>
      <w:r w:rsidRPr="00722811">
        <w:rPr>
          <w:rStyle w:val="IntenseEmphasis"/>
          <w:rFonts w:cs="Calibri"/>
        </w:rPr>
        <w:t>are</w:t>
      </w:r>
      <w:r w:rsidRPr="00722811">
        <w:rPr>
          <w:rStyle w:val="IntenseEmphasis"/>
          <w:rFonts w:eastAsia="Garamond" w:cs="Calibri"/>
        </w:rPr>
        <w:t xml:space="preserve"> </w:t>
      </w:r>
      <w:r w:rsidRPr="00722811">
        <w:rPr>
          <w:rStyle w:val="IntenseEmphasis"/>
          <w:rFonts w:cs="Calibri"/>
        </w:rPr>
        <w:t>not</w:t>
      </w:r>
      <w:r w:rsidRPr="00722811">
        <w:rPr>
          <w:rStyle w:val="IntenseEmphasis"/>
          <w:rFonts w:eastAsia="Garamond" w:cs="Calibri"/>
        </w:rPr>
        <w:t xml:space="preserve"> </w:t>
      </w:r>
      <w:r w:rsidRPr="00722811">
        <w:rPr>
          <w:rStyle w:val="IntenseEmphasis"/>
          <w:rFonts w:cs="Calibri"/>
        </w:rPr>
        <w:t>only</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young</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vibrant</w:t>
      </w:r>
      <w:r w:rsidRPr="00722811">
        <w:rPr>
          <w:rStyle w:val="IntenseEmphasis"/>
          <w:rFonts w:eastAsia="Garamond" w:cs="Calibri"/>
        </w:rPr>
        <w:t xml:space="preserve"> </w:t>
      </w:r>
      <w:r w:rsidRPr="00722811">
        <w:rPr>
          <w:rStyle w:val="IntenseEmphasis"/>
          <w:rFonts w:cs="Calibri"/>
        </w:rPr>
        <w:t>voices</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Emphasis"/>
          <w:rFonts w:cs="Calibri"/>
        </w:rPr>
        <w:t>affected</w:t>
      </w:r>
      <w:r w:rsidRPr="00722811">
        <w:rPr>
          <w:rStyle w:val="Emphasis"/>
          <w:rFonts w:eastAsia="Garamond" w:cs="Calibri"/>
        </w:rPr>
        <w:t xml:space="preserve"> </w:t>
      </w:r>
      <w:r w:rsidRPr="00722811">
        <w:rPr>
          <w:rStyle w:val="Emphasis"/>
          <w:rFonts w:cs="Calibri"/>
        </w:rPr>
        <w:t>a</w:t>
      </w:r>
      <w:r w:rsidRPr="00722811">
        <w:rPr>
          <w:rStyle w:val="Emphasis"/>
          <w:rFonts w:eastAsia="Garamond" w:cs="Calibri"/>
        </w:rPr>
        <w:t xml:space="preserve"> </w:t>
      </w:r>
      <w:r w:rsidRPr="00722811">
        <w:rPr>
          <w:rStyle w:val="Emphasis"/>
          <w:rFonts w:cs="Calibri"/>
        </w:rPr>
        <w:t>seismic</w:t>
      </w:r>
      <w:r w:rsidRPr="00722811">
        <w:rPr>
          <w:rStyle w:val="Emphasis"/>
          <w:rFonts w:eastAsia="Garamond" w:cs="Calibri"/>
        </w:rPr>
        <w:t xml:space="preserve"> </w:t>
      </w:r>
      <w:r w:rsidRPr="00722811">
        <w:rPr>
          <w:rStyle w:val="Emphasis"/>
          <w:rFonts w:cs="Calibri"/>
        </w:rPr>
        <w:t>shift</w:t>
      </w:r>
      <w:r w:rsidRPr="00722811">
        <w:rPr>
          <w:rStyle w:val="Emphasis"/>
          <w:rFonts w:eastAsia="Garamond" w:cs="Calibri"/>
        </w:rPr>
        <w:t xml:space="preserve"> </w:t>
      </w:r>
      <w:r w:rsidRPr="00722811">
        <w:rPr>
          <w:rStyle w:val="Emphasis"/>
          <w:rFonts w:cs="Calibri"/>
        </w:rPr>
        <w:t>on</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political</w:t>
      </w:r>
      <w:r w:rsidRPr="00722811">
        <w:rPr>
          <w:rStyle w:val="Emphasis"/>
          <w:rFonts w:eastAsia="Garamond" w:cs="Calibri"/>
        </w:rPr>
        <w:t xml:space="preserve"> </w:t>
      </w:r>
      <w:r w:rsidRPr="00722811">
        <w:rPr>
          <w:rStyle w:val="Emphasis"/>
          <w:rFonts w:cs="Calibri"/>
        </w:rPr>
        <w:t>landscape</w:t>
      </w:r>
      <w:r w:rsidRPr="00722811">
        <w:rPr>
          <w:rStyle w:val="IntenseEmphasis"/>
          <w:rFonts w:cs="Calibri"/>
        </w:rPr>
        <w:t>,</w:t>
      </w:r>
      <w:r w:rsidRPr="00722811">
        <w:rPr>
          <w:rStyle w:val="IntenseEmphasis"/>
          <w:rFonts w:eastAsia="Garamond" w:cs="Calibri"/>
        </w:rPr>
        <w:t xml:space="preserve"> </w:t>
      </w:r>
      <w:r w:rsidRPr="00722811">
        <w:rPr>
          <w:rStyle w:val="IntenseEmphasis"/>
          <w:rFonts w:cs="Calibri"/>
        </w:rPr>
        <w:t>but</w:t>
      </w:r>
      <w:r w:rsidRPr="00722811">
        <w:rPr>
          <w:rStyle w:val="IntenseEmphasis"/>
          <w:rFonts w:eastAsia="Garamond" w:cs="Calibri"/>
        </w:rPr>
        <w:t xml:space="preserve"> </w:t>
      </w:r>
      <w:r w:rsidRPr="00722811">
        <w:rPr>
          <w:rStyle w:val="IntenseEmphasis"/>
          <w:rFonts w:cs="Calibri"/>
        </w:rPr>
        <w:t>also</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intellectual</w:t>
      </w:r>
      <w:r w:rsidRPr="00722811">
        <w:rPr>
          <w:rStyle w:val="IntenseEmphasis"/>
          <w:rFonts w:eastAsia="Garamond" w:cs="Calibri"/>
        </w:rPr>
        <w:t xml:space="preserve"> </w:t>
      </w:r>
      <w:r w:rsidRPr="00722811">
        <w:rPr>
          <w:rStyle w:val="IntenseEmphasis"/>
          <w:rFonts w:cs="Calibri"/>
        </w:rPr>
        <w:t>protocols</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inquiry,</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with</w:t>
      </w:r>
      <w:r w:rsidRPr="00722811">
        <w:rPr>
          <w:rStyle w:val="IntenseEmphasis"/>
          <w:rFonts w:eastAsia="Garamond" w:cs="Calibri"/>
        </w:rPr>
        <w:t xml:space="preserve"> </w:t>
      </w:r>
      <w:r w:rsidRPr="00722811">
        <w:rPr>
          <w:rStyle w:val="IntenseEmphasis"/>
          <w:rFonts w:cs="Calibri"/>
        </w:rPr>
        <w:t>them</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spate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feature</w:t>
      </w:r>
      <w:r w:rsidRPr="00722811">
        <w:rPr>
          <w:rFonts w:eastAsia="Garamond" w:cs="Calibri"/>
          <w:sz w:val="16"/>
        </w:rPr>
        <w:t xml:space="preserve"> </w:t>
      </w:r>
      <w:r w:rsidRPr="00722811">
        <w:rPr>
          <w:rFonts w:cs="Calibri"/>
          <w:sz w:val="16"/>
        </w:rPr>
        <w:t>films</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became</w:t>
      </w:r>
      <w:r w:rsidRPr="00722811">
        <w:rPr>
          <w:rFonts w:eastAsia="Garamond" w:cs="Calibri"/>
          <w:sz w:val="16"/>
        </w:rPr>
        <w:t xml:space="preserve"> </w:t>
      </w:r>
      <w:r w:rsidRPr="00722811">
        <w:rPr>
          <w:rFonts w:cs="Calibri"/>
          <w:sz w:val="16"/>
        </w:rPr>
        <w:t>authorized,</w:t>
      </w:r>
      <w:r w:rsidRPr="00722811">
        <w:rPr>
          <w:rFonts w:eastAsia="Garamond" w:cs="Calibri"/>
          <w:sz w:val="16"/>
        </w:rPr>
        <w:t xml:space="preserve"> </w:t>
      </w:r>
      <w:r w:rsidRPr="00722811">
        <w:rPr>
          <w:rFonts w:cs="Calibri"/>
          <w:sz w:val="16"/>
        </w:rPr>
        <w:t>if</w:t>
      </w:r>
      <w:r w:rsidRPr="00722811">
        <w:rPr>
          <w:rFonts w:eastAsia="Garamond" w:cs="Calibri"/>
          <w:sz w:val="16"/>
        </w:rPr>
        <w:t xml:space="preserve"> </w:t>
      </w:r>
      <w:r w:rsidRPr="00722811">
        <w:rPr>
          <w:rFonts w:cs="Calibri"/>
          <w:sz w:val="16"/>
        </w:rPr>
        <w:t>not</w:t>
      </w:r>
      <w:r w:rsidRPr="00722811">
        <w:rPr>
          <w:rFonts w:eastAsia="Garamond" w:cs="Calibri"/>
          <w:sz w:val="16"/>
        </w:rPr>
        <w:t xml:space="preserve"> </w:t>
      </w:r>
      <w:r w:rsidRPr="00722811">
        <w:rPr>
          <w:rFonts w:cs="Calibri"/>
          <w:sz w:val="16"/>
        </w:rPr>
        <w:t>by</w:t>
      </w:r>
      <w:r w:rsidRPr="00722811">
        <w:rPr>
          <w:rFonts w:eastAsia="Garamond" w:cs="Calibri"/>
          <w:sz w:val="16"/>
        </w:rPr>
        <w:t xml:space="preserve"> </w:t>
      </w:r>
      <w:r w:rsidRPr="00722811">
        <w:rPr>
          <w:rFonts w:cs="Calibri"/>
          <w:sz w:val="16"/>
        </w:rPr>
        <w:t>an</w:t>
      </w:r>
      <w:r w:rsidRPr="00722811">
        <w:rPr>
          <w:rFonts w:eastAsia="Garamond" w:cs="Calibri"/>
          <w:sz w:val="16"/>
        </w:rPr>
        <w:t xml:space="preserve"> </w:t>
      </w:r>
      <w:r w:rsidRPr="00722811">
        <w:rPr>
          <w:rFonts w:cs="Calibri"/>
          <w:sz w:val="16"/>
        </w:rPr>
        <w:t>unabashed</w:t>
      </w:r>
      <w:r w:rsidRPr="00722811">
        <w:rPr>
          <w:rFonts w:eastAsia="Garamond" w:cs="Calibri"/>
          <w:sz w:val="16"/>
        </w:rPr>
        <w:t xml:space="preserve"> </w:t>
      </w:r>
      <w:r w:rsidRPr="00722811">
        <w:rPr>
          <w:rFonts w:cs="Calibri"/>
          <w:sz w:val="16"/>
        </w:rPr>
        <w:t>revolutionary</w:t>
      </w:r>
      <w:r w:rsidRPr="00722811">
        <w:rPr>
          <w:rFonts w:eastAsia="Garamond" w:cs="Calibri"/>
          <w:sz w:val="16"/>
        </w:rPr>
        <w:t xml:space="preserve"> </w:t>
      </w:r>
      <w:r w:rsidRPr="00722811">
        <w:rPr>
          <w:rFonts w:cs="Calibri"/>
          <w:sz w:val="16"/>
        </w:rPr>
        <w:t>polemic,</w:t>
      </w:r>
      <w:r w:rsidRPr="00722811">
        <w:rPr>
          <w:rFonts w:eastAsia="Garamond" w:cs="Calibri"/>
          <w:sz w:val="16"/>
        </w:rPr>
        <w:t xml:space="preserve"> </w:t>
      </w:r>
      <w:r w:rsidRPr="00722811">
        <w:rPr>
          <w:rFonts w:cs="Calibri"/>
          <w:sz w:val="16"/>
        </w:rPr>
        <w:t>then</w:t>
      </w:r>
      <w:r w:rsidRPr="00722811">
        <w:rPr>
          <w:rFonts w:eastAsia="Garamond" w:cs="Calibri"/>
          <w:sz w:val="16"/>
        </w:rPr>
        <w:t xml:space="preserve"> </w:t>
      </w:r>
      <w:r w:rsidRPr="00722811">
        <w:rPr>
          <w:rFonts w:cs="Calibri"/>
          <w:sz w:val="16"/>
        </w:rPr>
        <w:t>certainly</w:t>
      </w:r>
      <w:r w:rsidRPr="00722811">
        <w:rPr>
          <w:rFonts w:eastAsia="Garamond" w:cs="Calibri"/>
          <w:sz w:val="16"/>
        </w:rPr>
        <w:t xml:space="preserve"> </w:t>
      </w:r>
      <w:r w:rsidRPr="00722811">
        <w:rPr>
          <w:rFonts w:cs="Calibri"/>
          <w:sz w:val="16"/>
        </w:rPr>
        <w:t>by</w:t>
      </w:r>
      <w:r w:rsidRPr="00722811">
        <w:rPr>
          <w:rFonts w:eastAsia="Garamond" w:cs="Calibri"/>
          <w:sz w:val="16"/>
        </w:rPr>
        <w:t xml:space="preserve"> </w:t>
      </w:r>
      <w:r w:rsidRPr="00722811">
        <w:rPr>
          <w:rStyle w:val="IntenseEmphasis"/>
          <w:rFonts w:cs="Calibri"/>
        </w:rPr>
        <w:t>a</w:t>
      </w:r>
      <w:r w:rsidRPr="00722811">
        <w:rPr>
          <w:rStyle w:val="IntenseEmphasis"/>
          <w:rFonts w:eastAsia="Garamond" w:cs="Calibri"/>
        </w:rPr>
        <w:t xml:space="preserve"> </w:t>
      </w:r>
      <w:r w:rsidRPr="00722811">
        <w:rPr>
          <w:rStyle w:val="Emphasis"/>
          <w:rFonts w:cs="Calibri"/>
        </w:rPr>
        <w:t>revolutionary</w:t>
      </w:r>
      <w:r w:rsidRPr="00722811">
        <w:rPr>
          <w:rStyle w:val="Emphasis"/>
          <w:rFonts w:eastAsia="Garamond" w:cs="Calibri"/>
        </w:rPr>
        <w:t xml:space="preserve"> </w:t>
      </w:r>
      <w:r w:rsidRPr="00722811">
        <w:rPr>
          <w:rStyle w:val="Emphasis"/>
          <w:rFonts w:cs="Calibri"/>
        </w:rPr>
        <w:t>zeitgeist</w:t>
      </w:r>
      <w:r w:rsidRPr="00722811">
        <w:rPr>
          <w:rFonts w:cs="Calibri"/>
          <w:sz w:val="16"/>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it</w:t>
      </w:r>
      <w:r w:rsidRPr="00722811">
        <w:rPr>
          <w:rStyle w:val="IntenseEmphasis"/>
          <w:rFonts w:eastAsia="Garamond" w:cs="Calibri"/>
        </w:rPr>
        <w:t xml:space="preserve"> </w:t>
      </w:r>
      <w:r w:rsidRPr="00722811">
        <w:rPr>
          <w:rStyle w:val="IntenseEmphasis"/>
          <w:rFonts w:cs="Calibri"/>
        </w:rPr>
        <w:t>still</w:t>
      </w:r>
      <w:r w:rsidRPr="00722811">
        <w:rPr>
          <w:rStyle w:val="IntenseEmphasis"/>
          <w:rFonts w:eastAsia="Garamond" w:cs="Calibri"/>
        </w:rPr>
        <w:t xml:space="preserve"> </w:t>
      </w:r>
      <w:r w:rsidRPr="00722811">
        <w:rPr>
          <w:rStyle w:val="IntenseEmphasis"/>
          <w:rFonts w:cs="Calibri"/>
        </w:rPr>
        <w:t>possible</w:t>
      </w:r>
      <w:r w:rsidRPr="00722811">
        <w:rPr>
          <w:rStyle w:val="IntenseEmphasis"/>
          <w:rFonts w:eastAsia="Garamond" w:cs="Calibri"/>
        </w:rPr>
        <w:t xml:space="preserve"> </w:t>
      </w:r>
      <w:r w:rsidRPr="00722811">
        <w:rPr>
          <w:rStyle w:val="IntenseEmphasis"/>
          <w:rFonts w:cs="Calibri"/>
        </w:rPr>
        <w:t>for</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dream</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unfettered</w:t>
      </w:r>
      <w:r w:rsidRPr="00722811">
        <w:rPr>
          <w:rStyle w:val="IntenseEmphasis"/>
          <w:rFonts w:eastAsia="Garamond" w:cs="Calibri"/>
        </w:rPr>
        <w:t xml:space="preserve"> </w:t>
      </w:r>
      <w:r w:rsidRPr="00722811">
        <w:rPr>
          <w:rStyle w:val="IntenseEmphasis"/>
          <w:rFonts w:cs="Calibri"/>
        </w:rPr>
        <w:t>ethics,</w:t>
      </w:r>
      <w:r w:rsidRPr="00722811">
        <w:rPr>
          <w:rStyle w:val="IntenseEmphasis"/>
          <w:rFonts w:eastAsia="Garamond" w:cs="Calibri"/>
        </w:rPr>
        <w:t xml:space="preserve"> </w:t>
      </w:r>
      <w:r w:rsidRPr="00722811">
        <w:rPr>
          <w:rStyle w:val="Emphasis"/>
          <w:rFonts w:cs="Calibri"/>
        </w:rPr>
        <w:t>a</w:t>
      </w:r>
      <w:r w:rsidRPr="00722811">
        <w:rPr>
          <w:rStyle w:val="Emphasis"/>
          <w:rFonts w:eastAsia="Garamond" w:cs="Calibri"/>
        </w:rPr>
        <w:t xml:space="preserve"> </w:t>
      </w:r>
      <w:r w:rsidRPr="00722811">
        <w:rPr>
          <w:rStyle w:val="Emphasis"/>
          <w:rFonts w:cs="Calibri"/>
        </w:rPr>
        <w:t>dream</w:t>
      </w:r>
      <w:r w:rsidRPr="00722811">
        <w:rPr>
          <w:rStyle w:val="Emphasis"/>
          <w:rFonts w:eastAsia="Garamond" w:cs="Calibri"/>
        </w:rPr>
        <w:t xml:space="preserve"> </w:t>
      </w:r>
      <w:r w:rsidRPr="00722811">
        <w:rPr>
          <w:rStyle w:val="Emphasis"/>
          <w:rFonts w:cs="Calibri"/>
        </w:rPr>
        <w:t>of</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Settlement</w:t>
      </w:r>
      <w:r w:rsidRPr="00722811">
        <w:rPr>
          <w:rStyle w:val="Emphasis"/>
          <w:rFonts w:eastAsia="Garamond" w:cs="Calibri"/>
        </w:rPr>
        <w:t xml:space="preserve"> </w:t>
      </w:r>
      <w:r w:rsidRPr="00722811">
        <w:rPr>
          <w:rStyle w:val="Emphasis"/>
          <w:rFonts w:cs="Calibri"/>
        </w:rPr>
        <w:t>and</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Slave</w:t>
      </w:r>
      <w:r w:rsidRPr="00722811">
        <w:rPr>
          <w:rStyle w:val="Emphasis"/>
          <w:rFonts w:eastAsia="Garamond" w:cs="Calibri"/>
        </w:rPr>
        <w:t xml:space="preserve"> </w:t>
      </w:r>
      <w:r w:rsidRPr="00722811">
        <w:rPr>
          <w:rStyle w:val="Emphasis"/>
          <w:rFonts w:cs="Calibri"/>
        </w:rPr>
        <w:t>estate</w:t>
      </w:r>
      <w:r w:rsidRPr="00722811">
        <w:rPr>
          <w:rStyle w:val="Emphasis"/>
          <w:rFonts w:eastAsia="Garamond" w:cs="Calibri"/>
        </w:rPr>
        <w:t>’</w:t>
      </w:r>
      <w:r w:rsidRPr="00722811">
        <w:rPr>
          <w:rStyle w:val="Emphasis"/>
          <w:rFonts w:cs="Calibri"/>
        </w:rPr>
        <w:t>s</w:t>
      </w:r>
      <w:r w:rsidRPr="00722811">
        <w:rPr>
          <w:rStyle w:val="Emphasis"/>
          <w:rFonts w:eastAsia="Garamond" w:cs="Calibri"/>
        </w:rPr>
        <w:t xml:space="preserve"> </w:t>
      </w:r>
      <w:r w:rsidRPr="00722811">
        <w:rPr>
          <w:rStyle w:val="Emphasis"/>
          <w:rFonts w:cs="Calibri"/>
        </w:rPr>
        <w:t>destruction</w:t>
      </w:r>
      <w:r w:rsidRPr="00722811">
        <w:rPr>
          <w:rStyle w:val="IntenseEmphasis"/>
          <w:rFonts w:cs="Calibri"/>
        </w:rPr>
        <w:t>,</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manifest</w:t>
      </w:r>
      <w:r w:rsidRPr="00722811">
        <w:rPr>
          <w:rStyle w:val="IntenseEmphasis"/>
          <w:rFonts w:eastAsia="Garamond" w:cs="Calibri"/>
        </w:rPr>
        <w:t xml:space="preserve"> </w:t>
      </w:r>
      <w:r w:rsidRPr="00722811">
        <w:rPr>
          <w:rStyle w:val="IntenseEmphasis"/>
          <w:rFonts w:cs="Calibri"/>
        </w:rPr>
        <w:t>itself</w:t>
      </w:r>
      <w:r w:rsidRPr="00722811">
        <w:rPr>
          <w:rFonts w:eastAsia="Garamond" w:cs="Calibri"/>
          <w:sz w:val="16"/>
        </w:rPr>
        <w:t xml:space="preserve"> </w:t>
      </w:r>
      <w:r w:rsidRPr="00722811">
        <w:rPr>
          <w:rFonts w:cs="Calibri"/>
          <w:sz w:val="16"/>
        </w:rPr>
        <w:t>at</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ethical</w:t>
      </w:r>
      <w:r w:rsidRPr="00722811">
        <w:rPr>
          <w:rFonts w:eastAsia="Garamond" w:cs="Calibri"/>
          <w:sz w:val="16"/>
        </w:rPr>
        <w:t xml:space="preserve"> </w:t>
      </w:r>
      <w:r w:rsidRPr="00722811">
        <w:rPr>
          <w:rFonts w:cs="Calibri"/>
          <w:sz w:val="16"/>
        </w:rPr>
        <w:t>core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cinematic</w:t>
      </w:r>
      <w:r w:rsidRPr="00722811">
        <w:rPr>
          <w:rFonts w:eastAsia="Garamond" w:cs="Calibri"/>
          <w:sz w:val="16"/>
        </w:rPr>
        <w:t xml:space="preserve"> </w:t>
      </w:r>
      <w:r w:rsidRPr="00722811">
        <w:rPr>
          <w:rFonts w:cs="Calibri"/>
          <w:sz w:val="16"/>
        </w:rPr>
        <w:t>discourse,</w:t>
      </w:r>
      <w:r w:rsidRPr="00722811">
        <w:rPr>
          <w:rFonts w:eastAsia="Garamond" w:cs="Calibri"/>
          <w:sz w:val="16"/>
        </w:rPr>
        <w:t xml:space="preserve"> </w:t>
      </w:r>
      <w:r w:rsidRPr="00722811">
        <w:rPr>
          <w:rStyle w:val="IntenseEmphasis"/>
          <w:rFonts w:cs="Calibri"/>
        </w:rPr>
        <w:t>when</w:t>
      </w:r>
      <w:r w:rsidRPr="00722811">
        <w:rPr>
          <w:rStyle w:val="IntenseEmphasis"/>
          <w:rFonts w:eastAsia="Garamond" w:cs="Calibri"/>
        </w:rPr>
        <w:t xml:space="preserve"> </w:t>
      </w:r>
      <w:r w:rsidRPr="00722811">
        <w:rPr>
          <w:rStyle w:val="IntenseEmphasis"/>
          <w:rFonts w:cs="Calibri"/>
        </w:rPr>
        <w:t>this</w:t>
      </w:r>
      <w:r w:rsidRPr="00722811">
        <w:rPr>
          <w:rStyle w:val="IntenseEmphasis"/>
          <w:rFonts w:eastAsia="Garamond" w:cs="Calibri"/>
        </w:rPr>
        <w:t xml:space="preserve"> </w:t>
      </w:r>
      <w:r w:rsidRPr="00722811">
        <w:rPr>
          <w:rStyle w:val="IntenseEmphasis"/>
          <w:rFonts w:cs="Calibri"/>
        </w:rPr>
        <w:t>dream</w:t>
      </w:r>
      <w:r w:rsidRPr="00722811">
        <w:rPr>
          <w:rStyle w:val="IntenseEmphasis"/>
          <w:rFonts w:eastAsia="Garamond" w:cs="Calibri"/>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no</w:t>
      </w:r>
      <w:r w:rsidRPr="00722811">
        <w:rPr>
          <w:rStyle w:val="IntenseEmphasis"/>
          <w:rFonts w:eastAsia="Garamond" w:cs="Calibri"/>
        </w:rPr>
        <w:t xml:space="preserve"> </w:t>
      </w:r>
      <w:r w:rsidRPr="00722811">
        <w:rPr>
          <w:rStyle w:val="IntenseEmphasis"/>
          <w:rFonts w:cs="Calibri"/>
        </w:rPr>
        <w:t>longer</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constituent</w:t>
      </w:r>
      <w:r w:rsidRPr="00722811">
        <w:rPr>
          <w:rStyle w:val="IntenseEmphasis"/>
          <w:rFonts w:eastAsia="Garamond" w:cs="Calibri"/>
        </w:rPr>
        <w:t xml:space="preserve"> </w:t>
      </w:r>
      <w:r w:rsidRPr="00722811">
        <w:rPr>
          <w:rStyle w:val="IntenseEmphasis"/>
          <w:rFonts w:cs="Calibri"/>
        </w:rPr>
        <w:t>element</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political</w:t>
      </w:r>
      <w:r w:rsidRPr="00722811">
        <w:rPr>
          <w:rStyle w:val="IntenseEmphasis"/>
          <w:rFonts w:eastAsia="Garamond" w:cs="Calibri"/>
        </w:rPr>
        <w:t xml:space="preserve"> </w:t>
      </w:r>
      <w:r w:rsidRPr="00722811">
        <w:rPr>
          <w:rStyle w:val="IntenseEmphasis"/>
          <w:rFonts w:cs="Calibri"/>
        </w:rPr>
        <w:t>discourse</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streets</w:t>
      </w:r>
      <w:r w:rsidRPr="00722811">
        <w:rPr>
          <w:rFonts w:eastAsia="Garamond" w:cs="Calibri"/>
          <w:sz w:val="16"/>
        </w:rPr>
        <w:t xml:space="preserve"> </w:t>
      </w:r>
      <w:r w:rsidRPr="00722811">
        <w:rPr>
          <w:rFonts w:cs="Calibri"/>
          <w:sz w:val="16"/>
        </w:rPr>
        <w:t>nor</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intellectual</w:t>
      </w:r>
      <w:r w:rsidRPr="00722811">
        <w:rPr>
          <w:rFonts w:eastAsia="Garamond" w:cs="Calibri"/>
          <w:sz w:val="16"/>
        </w:rPr>
        <w:t xml:space="preserve"> </w:t>
      </w:r>
      <w:r w:rsidRPr="00722811">
        <w:rPr>
          <w:rFonts w:cs="Calibri"/>
          <w:sz w:val="16"/>
        </w:rPr>
        <w:t>discourse</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academy?</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answer</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no</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sense</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as</w:t>
      </w:r>
      <w:r w:rsidRPr="00722811">
        <w:rPr>
          <w:rFonts w:eastAsia="Garamond" w:cs="Calibri"/>
          <w:sz w:val="16"/>
        </w:rPr>
        <w:t xml:space="preserve"> </w:t>
      </w:r>
      <w:r w:rsidRPr="00722811">
        <w:rPr>
          <w:rFonts w:cs="Calibri"/>
          <w:sz w:val="16"/>
        </w:rPr>
        <w:t>history</w:t>
      </w:r>
      <w:r w:rsidRPr="00722811">
        <w:rPr>
          <w:rFonts w:eastAsia="Garamond" w:cs="Calibri"/>
          <w:sz w:val="16"/>
        </w:rPr>
        <w:t xml:space="preserve"> </w:t>
      </w:r>
      <w:r w:rsidRPr="00722811">
        <w:rPr>
          <w:rFonts w:cs="Calibri"/>
          <w:sz w:val="16"/>
        </w:rPr>
        <w:t>has</w:t>
      </w:r>
      <w:r w:rsidRPr="00722811">
        <w:rPr>
          <w:rFonts w:eastAsia="Garamond" w:cs="Calibri"/>
          <w:sz w:val="16"/>
        </w:rPr>
        <w:t xml:space="preserve"> </w:t>
      </w:r>
      <w:r w:rsidRPr="00722811">
        <w:rPr>
          <w:rFonts w:cs="Calibri"/>
          <w:sz w:val="16"/>
        </w:rPr>
        <w:t>shown,</w:t>
      </w:r>
      <w:r w:rsidRPr="00722811">
        <w:rPr>
          <w:rFonts w:eastAsia="Garamond" w:cs="Calibri"/>
          <w:sz w:val="16"/>
        </w:rPr>
        <w:t xml:space="preserve"> </w:t>
      </w:r>
      <w:r w:rsidRPr="00722811">
        <w:rPr>
          <w:rFonts w:cs="Calibri"/>
          <w:sz w:val="16"/>
        </w:rPr>
        <w:t>what</w:t>
      </w:r>
      <w:r w:rsidRPr="00722811">
        <w:rPr>
          <w:rFonts w:eastAsia="Garamond" w:cs="Calibri"/>
          <w:sz w:val="16"/>
        </w:rPr>
        <w:t xml:space="preserve"> </w:t>
      </w:r>
      <w:r w:rsidRPr="00722811">
        <w:rPr>
          <w:rFonts w:cs="Calibri"/>
          <w:sz w:val="16"/>
        </w:rPr>
        <w:t>cannot</w:t>
      </w:r>
      <w:r w:rsidRPr="00722811">
        <w:rPr>
          <w:rFonts w:eastAsia="Garamond" w:cs="Calibri"/>
          <w:sz w:val="16"/>
        </w:rPr>
        <w:t xml:space="preserve"> </w:t>
      </w:r>
      <w:r w:rsidRPr="00722811">
        <w:rPr>
          <w:rFonts w:cs="Calibri"/>
          <w:sz w:val="16"/>
        </w:rPr>
        <w:t>be</w:t>
      </w:r>
      <w:r w:rsidRPr="00722811">
        <w:rPr>
          <w:rFonts w:eastAsia="Garamond" w:cs="Calibri"/>
          <w:sz w:val="16"/>
        </w:rPr>
        <w:t xml:space="preserve"> </w:t>
      </w:r>
      <w:r w:rsidRPr="00722811">
        <w:rPr>
          <w:rFonts w:cs="Calibri"/>
          <w:sz w:val="16"/>
        </w:rPr>
        <w:t>articulated</w:t>
      </w:r>
      <w:r w:rsidRPr="00722811">
        <w:rPr>
          <w:rFonts w:eastAsia="Garamond" w:cs="Calibri"/>
          <w:sz w:val="16"/>
        </w:rPr>
        <w:t xml:space="preserve"> </w:t>
      </w:r>
      <w:r w:rsidRPr="00722811">
        <w:rPr>
          <w:rFonts w:cs="Calibri"/>
          <w:sz w:val="16"/>
        </w:rPr>
        <w:t>as</w:t>
      </w:r>
      <w:r w:rsidRPr="00722811">
        <w:rPr>
          <w:rFonts w:eastAsia="Garamond" w:cs="Calibri"/>
          <w:sz w:val="16"/>
        </w:rPr>
        <w:t xml:space="preserve"> </w:t>
      </w:r>
      <w:r w:rsidRPr="00722811">
        <w:rPr>
          <w:rFonts w:cs="Calibri"/>
          <w:sz w:val="16"/>
        </w:rPr>
        <w:t>political</w:t>
      </w:r>
      <w:r w:rsidRPr="00722811">
        <w:rPr>
          <w:rFonts w:eastAsia="Garamond" w:cs="Calibri"/>
          <w:sz w:val="16"/>
        </w:rPr>
        <w:t xml:space="preserve"> </w:t>
      </w:r>
      <w:r w:rsidRPr="00722811">
        <w:rPr>
          <w:rFonts w:cs="Calibri"/>
          <w:sz w:val="16"/>
        </w:rPr>
        <w:t>discourse</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streets</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doubly</w:t>
      </w:r>
      <w:r w:rsidRPr="00722811">
        <w:rPr>
          <w:rFonts w:eastAsia="Garamond" w:cs="Calibri"/>
          <w:sz w:val="16"/>
        </w:rPr>
        <w:t xml:space="preserve"> </w:t>
      </w:r>
      <w:r w:rsidRPr="00722811">
        <w:rPr>
          <w:rFonts w:cs="Calibri"/>
          <w:sz w:val="16"/>
        </w:rPr>
        <w:t>foreclosed</w:t>
      </w:r>
      <w:r w:rsidRPr="00722811">
        <w:rPr>
          <w:rFonts w:eastAsia="Garamond" w:cs="Calibri"/>
          <w:sz w:val="16"/>
        </w:rPr>
        <w:t xml:space="preserve"> </w:t>
      </w:r>
      <w:r w:rsidRPr="00722811">
        <w:rPr>
          <w:rFonts w:cs="Calibri"/>
          <w:sz w:val="16"/>
        </w:rPr>
        <w:t>upon</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screenplays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scholarly</w:t>
      </w:r>
      <w:r w:rsidRPr="00722811">
        <w:rPr>
          <w:rFonts w:eastAsia="Garamond" w:cs="Calibri"/>
          <w:sz w:val="16"/>
        </w:rPr>
        <w:t xml:space="preserve"> </w:t>
      </w:r>
      <w:r w:rsidRPr="00722811">
        <w:rPr>
          <w:rFonts w:cs="Calibri"/>
          <w:sz w:val="16"/>
        </w:rPr>
        <w:t>prose;</w:t>
      </w:r>
      <w:r w:rsidRPr="00722811">
        <w:rPr>
          <w:rFonts w:eastAsia="Garamond" w:cs="Calibri"/>
          <w:sz w:val="16"/>
        </w:rPr>
        <w:t xml:space="preserve"> </w:t>
      </w:r>
      <w:r w:rsidRPr="00722811">
        <w:rPr>
          <w:rFonts w:cs="Calibri"/>
          <w:sz w:val="16"/>
        </w:rPr>
        <w:t>but</w:t>
      </w:r>
      <w:r w:rsidRPr="00722811">
        <w:rPr>
          <w:rFonts w:eastAsia="Garamond" w:cs="Calibri"/>
          <w:sz w:val="16"/>
        </w:rPr>
        <w:t xml:space="preserve"> “</w:t>
      </w:r>
      <w:r w:rsidRPr="00722811">
        <w:rPr>
          <w:rFonts w:cs="Calibri"/>
          <w:sz w:val="16"/>
        </w:rPr>
        <w:t>yes</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sense</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Style w:val="IntenseEmphasis"/>
          <w:rFonts w:cs="Calibri"/>
        </w:rPr>
        <w:t>even</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most</w:t>
      </w:r>
      <w:r w:rsidRPr="00722811">
        <w:rPr>
          <w:rStyle w:val="IntenseEmphasis"/>
          <w:rFonts w:eastAsia="Garamond" w:cs="Calibri"/>
        </w:rPr>
        <w:t xml:space="preserve"> </w:t>
      </w:r>
      <w:r w:rsidRPr="00722811">
        <w:rPr>
          <w:rStyle w:val="IntenseEmphasis"/>
          <w:rFonts w:cs="Calibri"/>
        </w:rPr>
        <w:t>taciturn</w:t>
      </w:r>
      <w:r w:rsidRPr="00722811">
        <w:rPr>
          <w:rStyle w:val="IntenseEmphasis"/>
          <w:rFonts w:eastAsia="Garamond" w:cs="Calibri"/>
        </w:rPr>
        <w:t xml:space="preserve"> </w:t>
      </w:r>
      <w:r w:rsidRPr="00722811">
        <w:rPr>
          <w:rStyle w:val="IntenseEmphasis"/>
          <w:rFonts w:cs="Calibri"/>
        </w:rPr>
        <w:t>historical</w:t>
      </w:r>
      <w:r w:rsidRPr="00722811">
        <w:rPr>
          <w:rStyle w:val="IntenseEmphasis"/>
          <w:rFonts w:eastAsia="Garamond" w:cs="Calibri"/>
        </w:rPr>
        <w:t xml:space="preserve"> </w:t>
      </w:r>
      <w:r w:rsidRPr="00722811">
        <w:rPr>
          <w:rStyle w:val="IntenseEmphasis"/>
          <w:rFonts w:cs="Calibri"/>
        </w:rPr>
        <w:t>moments</w:t>
      </w:r>
      <w:r w:rsidRPr="00722811">
        <w:rPr>
          <w:rStyle w:val="IntenseEmphasis"/>
          <w:rFonts w:eastAsia="Garamond" w:cs="Calibri"/>
        </w:rPr>
        <w:t xml:space="preserve"> </w:t>
      </w:r>
      <w:r w:rsidRPr="00722811">
        <w:rPr>
          <w:rStyle w:val="IntenseEmphasis"/>
          <w:rFonts w:cs="Calibri"/>
        </w:rPr>
        <w:t>such</w:t>
      </w:r>
      <w:r w:rsidRPr="00722811">
        <w:rPr>
          <w:rStyle w:val="IntenseEmphasis"/>
          <w:rFonts w:eastAsia="Garamond" w:cs="Calibri"/>
        </w:rPr>
        <w:t xml:space="preserve"> </w:t>
      </w:r>
      <w:r w:rsidRPr="00722811">
        <w:rPr>
          <w:rStyle w:val="IntenseEmphasis"/>
          <w:rFonts w:cs="Calibri"/>
        </w:rPr>
        <w:t>as</w:t>
      </w:r>
      <w:r w:rsidRPr="00722811">
        <w:rPr>
          <w:rStyle w:val="IntenseEmphasis"/>
          <w:rFonts w:eastAsia="Garamond" w:cs="Calibri"/>
        </w:rPr>
        <w:t xml:space="preserve"> </w:t>
      </w:r>
      <w:r w:rsidRPr="00722811">
        <w:rPr>
          <w:rStyle w:val="IntenseEmphasis"/>
          <w:rFonts w:cs="Calibri"/>
        </w:rPr>
        <w:t>ours,</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grammar</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Black</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Red</w:t>
      </w:r>
      <w:r w:rsidRPr="00722811">
        <w:rPr>
          <w:rStyle w:val="IntenseEmphasis"/>
          <w:rFonts w:eastAsia="Garamond" w:cs="Calibri"/>
        </w:rPr>
        <w:t xml:space="preserve"> </w:t>
      </w:r>
      <w:r w:rsidRPr="00722811">
        <w:rPr>
          <w:rStyle w:val="IntenseEmphasis"/>
          <w:rFonts w:cs="Calibri"/>
        </w:rPr>
        <w:t>suffering</w:t>
      </w:r>
      <w:r w:rsidRPr="00722811">
        <w:rPr>
          <w:rStyle w:val="IntenseEmphasis"/>
          <w:rFonts w:eastAsia="Garamond" w:cs="Calibri"/>
        </w:rPr>
        <w:t xml:space="preserve"> </w:t>
      </w:r>
      <w:r w:rsidRPr="00722811">
        <w:rPr>
          <w:rStyle w:val="IntenseEmphasis"/>
          <w:rFonts w:cs="Calibri"/>
        </w:rPr>
        <w:t>breaks</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on</w:t>
      </w:r>
      <w:r w:rsidRPr="00722811">
        <w:rPr>
          <w:rStyle w:val="IntenseEmphasis"/>
          <w:rFonts w:eastAsia="Garamond" w:cs="Calibri"/>
        </w:rPr>
        <w:t xml:space="preserve"> </w:t>
      </w:r>
      <w:r w:rsidRPr="00722811">
        <w:rPr>
          <w:rStyle w:val="IntenseEmphasis"/>
          <w:rFonts w:cs="Calibri"/>
        </w:rPr>
        <w:t>this</w:t>
      </w:r>
      <w:r w:rsidRPr="00722811">
        <w:rPr>
          <w:rStyle w:val="IntenseEmphasis"/>
          <w:rFonts w:eastAsia="Garamond" w:cs="Calibri"/>
        </w:rPr>
        <w:t xml:space="preserve"> </w:t>
      </w:r>
      <w:r w:rsidRPr="00722811">
        <w:rPr>
          <w:rStyle w:val="IntenseEmphasis"/>
          <w:rFonts w:cs="Calibri"/>
        </w:rPr>
        <w:t>foreclosure</w:t>
      </w:r>
      <w:r w:rsidRPr="00722811">
        <w:rPr>
          <w:rFonts w:cs="Calibri"/>
          <w:sz w:val="16"/>
        </w:rPr>
        <w:t>,</w:t>
      </w:r>
      <w:r w:rsidRPr="00722811">
        <w:rPr>
          <w:rFonts w:eastAsia="Garamond" w:cs="Calibri"/>
          <w:sz w:val="16"/>
        </w:rPr>
        <w:t xml:space="preserve"> </w:t>
      </w:r>
      <w:r w:rsidRPr="00722811">
        <w:rPr>
          <w:rFonts w:cs="Calibri"/>
          <w:sz w:val="16"/>
        </w:rPr>
        <w:t>albeit</w:t>
      </w:r>
      <w:r w:rsidRPr="00722811">
        <w:rPr>
          <w:rFonts w:eastAsia="Garamond" w:cs="Calibri"/>
          <w:sz w:val="16"/>
        </w:rPr>
        <w:t xml:space="preserve"> </w:t>
      </w:r>
      <w:r w:rsidRPr="00722811">
        <w:rPr>
          <w:rFonts w:cs="Calibri"/>
          <w:sz w:val="16"/>
        </w:rPr>
        <w:t>like</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somatic</w:t>
      </w:r>
      <w:r w:rsidRPr="00722811">
        <w:rPr>
          <w:rFonts w:eastAsia="Garamond" w:cs="Calibri"/>
          <w:sz w:val="16"/>
        </w:rPr>
        <w:t xml:space="preserve"> </w:t>
      </w:r>
      <w:r w:rsidRPr="00722811">
        <w:rPr>
          <w:rFonts w:cs="Calibri"/>
          <w:sz w:val="16"/>
        </w:rPr>
        <w:t>compliance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hysterical</w:t>
      </w:r>
      <w:r w:rsidRPr="00722811">
        <w:rPr>
          <w:rFonts w:eastAsia="Garamond" w:cs="Calibri"/>
          <w:sz w:val="16"/>
        </w:rPr>
        <w:t xml:space="preserve"> </w:t>
      </w:r>
      <w:r w:rsidRPr="00722811">
        <w:rPr>
          <w:rFonts w:cs="Calibri"/>
          <w:sz w:val="16"/>
        </w:rPr>
        <w:t>symptoms</w:t>
      </w:r>
      <w:r w:rsidRPr="00722811">
        <w:rPr>
          <w:rFonts w:eastAsia="Garamond" w:cs="Calibri"/>
          <w:sz w:val="16"/>
        </w:rPr>
        <w:t>—</w:t>
      </w:r>
      <w:r w:rsidRPr="00722811">
        <w:rPr>
          <w:rFonts w:cs="Calibri"/>
          <w:sz w:val="16"/>
        </w:rPr>
        <w:t>it</w:t>
      </w:r>
      <w:r w:rsidRPr="00722811">
        <w:rPr>
          <w:rFonts w:eastAsia="Garamond" w:cs="Calibri"/>
          <w:sz w:val="16"/>
        </w:rPr>
        <w:t xml:space="preserve"> </w:t>
      </w:r>
      <w:r w:rsidRPr="00722811">
        <w:rPr>
          <w:rFonts w:cs="Calibri"/>
          <w:sz w:val="16"/>
        </w:rPr>
        <w:t>registers</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both</w:t>
      </w:r>
      <w:r w:rsidRPr="00722811">
        <w:rPr>
          <w:rFonts w:eastAsia="Garamond" w:cs="Calibri"/>
          <w:sz w:val="16"/>
        </w:rPr>
        <w:t xml:space="preserve"> </w:t>
      </w:r>
      <w:r w:rsidRPr="00722811">
        <w:rPr>
          <w:rFonts w:cs="Calibri"/>
          <w:sz w:val="16"/>
        </w:rPr>
        <w:t>cinema</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scholarship</w:t>
      </w:r>
      <w:r w:rsidRPr="00722811">
        <w:rPr>
          <w:rFonts w:eastAsia="Garamond" w:cs="Calibri"/>
          <w:sz w:val="16"/>
        </w:rPr>
        <w:t xml:space="preserve"> </w:t>
      </w:r>
      <w:r w:rsidRPr="00722811">
        <w:rPr>
          <w:rFonts w:cs="Calibri"/>
          <w:sz w:val="16"/>
        </w:rPr>
        <w:t>as</w:t>
      </w:r>
      <w:r w:rsidRPr="00722811">
        <w:rPr>
          <w:rFonts w:eastAsia="Garamond" w:cs="Calibri"/>
          <w:sz w:val="16"/>
        </w:rPr>
        <w:t xml:space="preserve"> </w:t>
      </w:r>
      <w:r w:rsidRPr="00722811">
        <w:rPr>
          <w:rFonts w:cs="Calibri"/>
          <w:sz w:val="16"/>
        </w:rPr>
        <w:t>symptoms</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awareness</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structural</w:t>
      </w:r>
      <w:r w:rsidRPr="00722811">
        <w:rPr>
          <w:rFonts w:eastAsia="Garamond" w:cs="Calibri"/>
          <w:sz w:val="16"/>
        </w:rPr>
        <w:t xml:space="preserve"> </w:t>
      </w:r>
      <w:r w:rsidRPr="00722811">
        <w:rPr>
          <w:rFonts w:cs="Calibri"/>
          <w:sz w:val="16"/>
        </w:rPr>
        <w:t>antagonisms.</w:t>
      </w:r>
      <w:r w:rsidRPr="00722811">
        <w:rPr>
          <w:rFonts w:eastAsia="Garamond" w:cs="Calibri"/>
          <w:sz w:val="16"/>
        </w:rPr>
        <w:t xml:space="preserve"> </w:t>
      </w:r>
      <w:r w:rsidRPr="00722811">
        <w:rPr>
          <w:rFonts w:cs="Calibri"/>
          <w:sz w:val="16"/>
        </w:rPr>
        <w:t>Between</w:t>
      </w:r>
      <w:r w:rsidRPr="00722811">
        <w:rPr>
          <w:rFonts w:eastAsia="Garamond" w:cs="Calibri"/>
          <w:sz w:val="16"/>
        </w:rPr>
        <w:t xml:space="preserve"> </w:t>
      </w:r>
      <w:r w:rsidRPr="00722811">
        <w:rPr>
          <w:rFonts w:cs="Calibri"/>
          <w:sz w:val="16"/>
        </w:rPr>
        <w:t>1967</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1980,</w:t>
      </w:r>
      <w:r w:rsidRPr="00722811">
        <w:rPr>
          <w:rFonts w:eastAsia="Garamond" w:cs="Calibri"/>
          <w:sz w:val="16"/>
        </w:rPr>
        <w:t xml:space="preserve"> </w:t>
      </w:r>
      <w:r w:rsidRPr="00722811">
        <w:rPr>
          <w:rFonts w:cs="Calibri"/>
          <w:sz w:val="16"/>
        </w:rPr>
        <w:t>we</w:t>
      </w:r>
      <w:r w:rsidRPr="00722811">
        <w:rPr>
          <w:rFonts w:eastAsia="Garamond" w:cs="Calibri"/>
          <w:sz w:val="16"/>
        </w:rPr>
        <w:t xml:space="preserve"> </w:t>
      </w:r>
      <w:r w:rsidRPr="00722811">
        <w:rPr>
          <w:rFonts w:cs="Calibri"/>
          <w:sz w:val="16"/>
        </w:rPr>
        <w:t>could</w:t>
      </w:r>
      <w:r w:rsidRPr="00722811">
        <w:rPr>
          <w:rFonts w:eastAsia="Garamond" w:cs="Calibri"/>
          <w:sz w:val="16"/>
        </w:rPr>
        <w:t xml:space="preserve"> </w:t>
      </w:r>
      <w:r w:rsidRPr="00722811">
        <w:rPr>
          <w:rFonts w:cs="Calibri"/>
          <w:sz w:val="16"/>
        </w:rPr>
        <w:t>think</w:t>
      </w:r>
      <w:r w:rsidRPr="00722811">
        <w:rPr>
          <w:rFonts w:eastAsia="Garamond" w:cs="Calibri"/>
          <w:sz w:val="16"/>
        </w:rPr>
        <w:t xml:space="preserve"> </w:t>
      </w:r>
      <w:r w:rsidRPr="00722811">
        <w:rPr>
          <w:rFonts w:cs="Calibri"/>
          <w:sz w:val="16"/>
        </w:rPr>
        <w:t>cinematically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intellectually</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Blackness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Redness</w:t>
      </w:r>
      <w:r w:rsidRPr="00722811">
        <w:rPr>
          <w:rFonts w:eastAsia="Garamond" w:cs="Calibri"/>
          <w:sz w:val="16"/>
        </w:rPr>
        <w:t xml:space="preserve"> </w:t>
      </w:r>
      <w:r w:rsidRPr="00722811">
        <w:rPr>
          <w:rFonts w:cs="Calibri"/>
          <w:sz w:val="16"/>
        </w:rPr>
        <w:t>as</w:t>
      </w:r>
      <w:r w:rsidRPr="00722811">
        <w:rPr>
          <w:rFonts w:eastAsia="Garamond" w:cs="Calibri"/>
          <w:sz w:val="16"/>
        </w:rPr>
        <w:t xml:space="preserve"> </w:t>
      </w:r>
      <w:r w:rsidRPr="00722811">
        <w:rPr>
          <w:rFonts w:cs="Calibri"/>
          <w:sz w:val="16"/>
        </w:rPr>
        <w:t>having</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coherence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full-blown</w:t>
      </w:r>
      <w:r w:rsidRPr="00722811">
        <w:rPr>
          <w:rFonts w:eastAsia="Garamond" w:cs="Calibri"/>
          <w:sz w:val="16"/>
        </w:rPr>
        <w:t xml:space="preserve"> </w:t>
      </w:r>
      <w:r w:rsidRPr="00722811">
        <w:rPr>
          <w:rFonts w:cs="Calibri"/>
          <w:sz w:val="16"/>
        </w:rPr>
        <w:t>discourses.</w:t>
      </w:r>
      <w:r w:rsidRPr="00722811">
        <w:rPr>
          <w:rFonts w:eastAsia="Garamond" w:cs="Calibri"/>
          <w:sz w:val="16"/>
        </w:rPr>
        <w:t xml:space="preserve"> </w:t>
      </w:r>
      <w:r w:rsidRPr="00722811">
        <w:rPr>
          <w:rFonts w:cs="Calibri"/>
          <w:sz w:val="16"/>
        </w:rPr>
        <w:t>But</w:t>
      </w:r>
      <w:r w:rsidRPr="00722811">
        <w:rPr>
          <w:rFonts w:eastAsia="Garamond" w:cs="Calibri"/>
          <w:sz w:val="16"/>
        </w:rPr>
        <w:t xml:space="preserve"> </w:t>
      </w:r>
      <w:r w:rsidRPr="00722811">
        <w:rPr>
          <w:rFonts w:cs="Calibri"/>
          <w:sz w:val="16"/>
        </w:rPr>
        <w:t>from</w:t>
      </w:r>
      <w:r w:rsidRPr="00722811">
        <w:rPr>
          <w:rFonts w:eastAsia="Garamond" w:cs="Calibri"/>
          <w:sz w:val="16"/>
        </w:rPr>
        <w:t xml:space="preserve"> </w:t>
      </w:r>
      <w:r w:rsidRPr="00722811">
        <w:rPr>
          <w:rFonts w:cs="Calibri"/>
          <w:sz w:val="16"/>
        </w:rPr>
        <w:t>1980</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present,</w:t>
      </w:r>
      <w:r w:rsidRPr="00722811">
        <w:rPr>
          <w:rFonts w:eastAsia="Garamond" w:cs="Calibri"/>
          <w:sz w:val="16"/>
        </w:rPr>
        <w:t xml:space="preserve"> </w:t>
      </w:r>
      <w:r w:rsidRPr="00722811">
        <w:rPr>
          <w:rStyle w:val="IntenseEmphasis"/>
          <w:rFonts w:cs="Calibri"/>
        </w:rPr>
        <w:t>Blackness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Redness</w:t>
      </w:r>
      <w:r w:rsidRPr="00722811">
        <w:rPr>
          <w:rStyle w:val="IntenseEmphasis"/>
          <w:rFonts w:eastAsia="Garamond" w:cs="Calibri"/>
        </w:rPr>
        <w:t xml:space="preserve"> </w:t>
      </w:r>
      <w:r w:rsidRPr="00722811">
        <w:rPr>
          <w:rStyle w:val="IntenseEmphasis"/>
          <w:rFonts w:cs="Calibri"/>
        </w:rPr>
        <w:t>manifests</w:t>
      </w:r>
      <w:r w:rsidRPr="00722811">
        <w:rPr>
          <w:rStyle w:val="IntenseEmphasis"/>
          <w:rFonts w:eastAsia="Garamond" w:cs="Calibri"/>
        </w:rPr>
        <w:t xml:space="preserve"> </w:t>
      </w:r>
      <w:r w:rsidRPr="00722811">
        <w:rPr>
          <w:rStyle w:val="IntenseEmphasis"/>
          <w:rFonts w:cs="Calibri"/>
        </w:rPr>
        <w:t>only</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rebar</w:t>
      </w:r>
      <w:r w:rsidRPr="00722811">
        <w:rPr>
          <w:rStyle w:val="IntenseEmphasis"/>
          <w:rFonts w:eastAsia="Garamond" w:cs="Calibri"/>
        </w:rPr>
        <w:t xml:space="preserve"> </w:t>
      </w:r>
      <w:r w:rsidRPr="00722811">
        <w:rPr>
          <w:rStyle w:val="IntenseEmphasis"/>
          <w:rFonts w:cs="Calibri"/>
        </w:rPr>
        <w:t>of</w:t>
      </w:r>
      <w:r w:rsidRPr="00722811">
        <w:rPr>
          <w:rFonts w:eastAsia="Garamond" w:cs="Calibri"/>
          <w:sz w:val="16"/>
        </w:rPr>
        <w:t xml:space="preserve"> </w:t>
      </w:r>
      <w:r w:rsidRPr="00722811">
        <w:rPr>
          <w:rFonts w:cs="Calibri"/>
          <w:sz w:val="16"/>
        </w:rPr>
        <w:t>cinematic</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Style w:val="IntenseEmphasis"/>
          <w:rFonts w:cs="Calibri"/>
        </w:rPr>
        <w:t>intellectual</w:t>
      </w:r>
      <w:r w:rsidRPr="00722811">
        <w:rPr>
          <w:rStyle w:val="IntenseEmphasis"/>
          <w:rFonts w:eastAsia="Garamond" w:cs="Calibri"/>
        </w:rPr>
        <w:t xml:space="preserve"> </w:t>
      </w:r>
      <w:r w:rsidRPr="00722811">
        <w:rPr>
          <w:rStyle w:val="IntenseEmphasis"/>
          <w:rFonts w:cs="Calibri"/>
        </w:rPr>
        <w:t>(political)</w:t>
      </w:r>
      <w:r w:rsidRPr="00722811">
        <w:rPr>
          <w:rStyle w:val="IntenseEmphasis"/>
          <w:rFonts w:eastAsia="Garamond" w:cs="Calibri"/>
        </w:rPr>
        <w:t xml:space="preserve"> </w:t>
      </w:r>
      <w:r w:rsidRPr="00722811">
        <w:rPr>
          <w:rStyle w:val="IntenseEmphasis"/>
          <w:rFonts w:cs="Calibri"/>
        </w:rPr>
        <w:t>discourse</w:t>
      </w:r>
      <w:r w:rsidRPr="00722811">
        <w:rPr>
          <w:rFonts w:cs="Calibri"/>
          <w:sz w:val="16"/>
        </w:rPr>
        <w:t>,</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Style w:val="IntenseEmphasis"/>
          <w:rFonts w:cs="Calibri"/>
        </w:rPr>
        <w:t>as</w:t>
      </w:r>
      <w:r w:rsidRPr="00722811">
        <w:rPr>
          <w:rStyle w:val="IntenseEmphasis"/>
          <w:rFonts w:eastAsia="Garamond" w:cs="Calibri"/>
        </w:rPr>
        <w:t xml:space="preserve"> </w:t>
      </w:r>
      <w:r w:rsidRPr="00722811">
        <w:rPr>
          <w:rStyle w:val="IntenseEmphasis"/>
          <w:rFonts w:cs="Calibri"/>
        </w:rPr>
        <w:t>unspoken</w:t>
      </w:r>
      <w:r w:rsidRPr="00722811">
        <w:rPr>
          <w:rStyle w:val="IntenseEmphasis"/>
          <w:rFonts w:eastAsia="Garamond" w:cs="Calibri"/>
        </w:rPr>
        <w:t xml:space="preserve"> </w:t>
      </w:r>
      <w:r w:rsidRPr="00722811">
        <w:rPr>
          <w:rStyle w:val="IntenseEmphasis"/>
          <w:rFonts w:cs="Calibri"/>
        </w:rPr>
        <w:t>grammars</w:t>
      </w:r>
      <w:r w:rsidRPr="00722811">
        <w:rPr>
          <w:rFonts w:cs="Calibri"/>
          <w:sz w:val="16"/>
        </w:rPr>
        <w:t xml:space="preserve">. </w:t>
      </w:r>
      <w:r w:rsidRPr="00722811">
        <w:rPr>
          <w:rStyle w:val="IntenseEmphasis"/>
          <w:rFonts w:cs="Calibri"/>
        </w:rPr>
        <w:t>This</w:t>
      </w:r>
      <w:r w:rsidRPr="00722811">
        <w:rPr>
          <w:rStyle w:val="IntenseEmphasis"/>
          <w:rFonts w:eastAsia="Garamond" w:cs="Calibri"/>
        </w:rPr>
        <w:t xml:space="preserve"> </w:t>
      </w:r>
      <w:r w:rsidRPr="00722811">
        <w:rPr>
          <w:rStyle w:val="IntenseEmphasis"/>
          <w:rFonts w:cs="Calibri"/>
        </w:rPr>
        <w:t>grammar</w:t>
      </w:r>
      <w:r w:rsidRPr="00722811">
        <w:rPr>
          <w:rStyle w:val="IntenseEmphasis"/>
          <w:rFonts w:eastAsia="Garamond" w:cs="Calibri"/>
        </w:rPr>
        <w:t xml:space="preserve"> </w:t>
      </w:r>
      <w:r w:rsidRPr="00722811">
        <w:rPr>
          <w:rStyle w:val="IntenseEmphasis"/>
          <w:rFonts w:cs="Calibri"/>
        </w:rPr>
        <w:t>can</w:t>
      </w:r>
      <w:r w:rsidRPr="00722811">
        <w:rPr>
          <w:rStyle w:val="IntenseEmphasis"/>
          <w:rFonts w:eastAsia="Garamond" w:cs="Calibri"/>
        </w:rPr>
        <w:t xml:space="preserve"> </w:t>
      </w:r>
      <w:r w:rsidRPr="00722811">
        <w:rPr>
          <w:rStyle w:val="IntenseEmphasis"/>
          <w:rFonts w:cs="Calibri"/>
        </w:rPr>
        <w:t>be</w:t>
      </w:r>
      <w:r w:rsidRPr="00722811">
        <w:rPr>
          <w:rStyle w:val="IntenseEmphasis"/>
          <w:rFonts w:eastAsia="Garamond" w:cs="Calibri"/>
        </w:rPr>
        <w:t xml:space="preserve"> </w:t>
      </w:r>
      <w:r w:rsidRPr="00722811">
        <w:rPr>
          <w:rStyle w:val="IntenseEmphasis"/>
          <w:rFonts w:cs="Calibri"/>
        </w:rPr>
        <w:t>discerned</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cinematic</w:t>
      </w:r>
      <w:r w:rsidRPr="00722811">
        <w:rPr>
          <w:rFonts w:eastAsia="Garamond" w:cs="Calibri"/>
          <w:sz w:val="16"/>
        </w:rPr>
        <w:t xml:space="preserve"> </w:t>
      </w:r>
      <w:r w:rsidRPr="00722811">
        <w:rPr>
          <w:rFonts w:cs="Calibri"/>
          <w:sz w:val="16"/>
        </w:rPr>
        <w:t>strategies</w:t>
      </w:r>
      <w:r w:rsidRPr="00722811">
        <w:rPr>
          <w:rFonts w:eastAsia="Garamond" w:cs="Calibri"/>
          <w:sz w:val="16"/>
        </w:rPr>
        <w:t xml:space="preserve"> </w:t>
      </w:r>
      <w:r w:rsidRPr="00722811">
        <w:rPr>
          <w:rFonts w:cs="Calibri"/>
          <w:sz w:val="16"/>
        </w:rPr>
        <w:t>(lighting,</w:t>
      </w:r>
      <w:r w:rsidRPr="00722811">
        <w:rPr>
          <w:rFonts w:eastAsia="Garamond" w:cs="Calibri"/>
          <w:sz w:val="16"/>
        </w:rPr>
        <w:t xml:space="preserve"> </w:t>
      </w:r>
      <w:r w:rsidRPr="00722811">
        <w:rPr>
          <w:rFonts w:cs="Calibri"/>
          <w:sz w:val="16"/>
        </w:rPr>
        <w:t>camera</w:t>
      </w:r>
      <w:r w:rsidRPr="00722811">
        <w:rPr>
          <w:rFonts w:eastAsia="Garamond" w:cs="Calibri"/>
          <w:sz w:val="16"/>
        </w:rPr>
        <w:t xml:space="preserve"> </w:t>
      </w:r>
      <w:r w:rsidRPr="00722811">
        <w:rPr>
          <w:rFonts w:cs="Calibri"/>
          <w:sz w:val="16"/>
        </w:rPr>
        <w:t>angles,</w:t>
      </w:r>
      <w:r w:rsidRPr="00722811">
        <w:rPr>
          <w:rFonts w:eastAsia="Garamond" w:cs="Calibri"/>
          <w:sz w:val="16"/>
        </w:rPr>
        <w:t xml:space="preserve"> </w:t>
      </w:r>
      <w:r w:rsidRPr="00722811">
        <w:rPr>
          <w:rFonts w:cs="Calibri"/>
          <w:sz w:val="16"/>
        </w:rPr>
        <w:t>image</w:t>
      </w:r>
      <w:r w:rsidRPr="00722811">
        <w:rPr>
          <w:rFonts w:eastAsia="Garamond" w:cs="Calibri"/>
          <w:sz w:val="16"/>
        </w:rPr>
        <w:t xml:space="preserve"> </w:t>
      </w:r>
      <w:r w:rsidRPr="00722811">
        <w:rPr>
          <w:rFonts w:cs="Calibri"/>
          <w:sz w:val="16"/>
        </w:rPr>
        <w:t>composition,</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acoustic</w:t>
      </w:r>
      <w:r w:rsidRPr="00722811">
        <w:rPr>
          <w:rFonts w:eastAsia="Garamond" w:cs="Calibri"/>
          <w:sz w:val="16"/>
        </w:rPr>
        <w:t xml:space="preserve"> </w:t>
      </w:r>
      <w:r w:rsidRPr="00722811">
        <w:rPr>
          <w:rFonts w:cs="Calibri"/>
          <w:sz w:val="16"/>
        </w:rPr>
        <w:t>strategies/design),</w:t>
      </w:r>
      <w:r w:rsidRPr="00722811">
        <w:rPr>
          <w:rFonts w:eastAsia="Garamond" w:cs="Calibri"/>
          <w:sz w:val="16"/>
        </w:rPr>
        <w:t xml:space="preserve"> </w:t>
      </w:r>
      <w:r w:rsidRPr="00722811">
        <w:rPr>
          <w:rFonts w:cs="Calibri"/>
          <w:sz w:val="16"/>
        </w:rPr>
        <w:t>even</w:t>
      </w:r>
      <w:r w:rsidRPr="00722811">
        <w:rPr>
          <w:rFonts w:eastAsia="Garamond" w:cs="Calibri"/>
          <w:sz w:val="16"/>
        </w:rPr>
        <w:t xml:space="preserve"> </w:t>
      </w:r>
      <w:r w:rsidRPr="00722811">
        <w:rPr>
          <w:rStyle w:val="IntenseEmphasis"/>
          <w:rFonts w:cs="Calibri"/>
        </w:rPr>
        <w:t>when</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script</w:t>
      </w:r>
      <w:r w:rsidRPr="00722811">
        <w:rPr>
          <w:rStyle w:val="IntenseEmphasis"/>
          <w:rFonts w:eastAsia="Garamond" w:cs="Calibri"/>
        </w:rPr>
        <w:t xml:space="preserve"> </w:t>
      </w:r>
      <w:r w:rsidRPr="00722811">
        <w:rPr>
          <w:rStyle w:val="IntenseEmphasis"/>
          <w:rFonts w:cs="Calibri"/>
        </w:rPr>
        <w:t>labors</w:t>
      </w:r>
      <w:r w:rsidRPr="00722811">
        <w:rPr>
          <w:rStyle w:val="IntenseEmphasis"/>
          <w:rFonts w:eastAsia="Garamond" w:cs="Calibri"/>
        </w:rPr>
        <w:t xml:space="preserve"> </w:t>
      </w:r>
      <w:r w:rsidRPr="00722811">
        <w:rPr>
          <w:rStyle w:val="IntenseEmphasis"/>
          <w:rFonts w:cs="Calibri"/>
        </w:rPr>
        <w:t>for</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spectator</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imagine</w:t>
      </w:r>
      <w:r w:rsidRPr="00722811">
        <w:rPr>
          <w:rStyle w:val="IntenseEmphasis"/>
          <w:rFonts w:eastAsia="Garamond" w:cs="Calibri"/>
        </w:rPr>
        <w:t xml:space="preserve"> </w:t>
      </w:r>
      <w:r w:rsidRPr="00722811">
        <w:rPr>
          <w:rStyle w:val="Emphasis"/>
          <w:rFonts w:cs="Calibri"/>
        </w:rPr>
        <w:t>social</w:t>
      </w:r>
      <w:r w:rsidRPr="00722811">
        <w:rPr>
          <w:rStyle w:val="Emphasis"/>
          <w:rFonts w:eastAsia="Garamond" w:cs="Calibri"/>
        </w:rPr>
        <w:t xml:space="preserve"> </w:t>
      </w:r>
      <w:r w:rsidRPr="00722811">
        <w:rPr>
          <w:rStyle w:val="Emphasis"/>
          <w:rFonts w:cs="Calibri"/>
        </w:rPr>
        <w:t>turmoil</w:t>
      </w:r>
      <w:r w:rsidRPr="00722811">
        <w:rPr>
          <w:rStyle w:val="Emphasis"/>
          <w:rFonts w:eastAsia="Garamond" w:cs="Calibri"/>
        </w:rPr>
        <w:t xml:space="preserve"> </w:t>
      </w:r>
      <w:r w:rsidRPr="00722811">
        <w:rPr>
          <w:rStyle w:val="Emphasis"/>
          <w:rFonts w:cs="Calibri"/>
        </w:rPr>
        <w:t>through</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rubric</w:t>
      </w:r>
      <w:r w:rsidRPr="00722811">
        <w:rPr>
          <w:rStyle w:val="Emphasis"/>
          <w:rFonts w:eastAsia="Garamond" w:cs="Calibri"/>
        </w:rPr>
        <w:t xml:space="preserve"> </w:t>
      </w:r>
      <w:r w:rsidRPr="00722811">
        <w:rPr>
          <w:rStyle w:val="Emphasis"/>
          <w:rFonts w:cs="Calibri"/>
        </w:rPr>
        <w:t>of</w:t>
      </w:r>
      <w:r w:rsidRPr="00722811">
        <w:rPr>
          <w:rStyle w:val="Emphasis"/>
          <w:rFonts w:eastAsia="Garamond" w:cs="Calibri"/>
        </w:rPr>
        <w:t xml:space="preserve"> </w:t>
      </w:r>
      <w:r w:rsidRPr="00722811">
        <w:rPr>
          <w:rStyle w:val="Emphasis"/>
          <w:rFonts w:cs="Calibri"/>
        </w:rPr>
        <w:t>conflict</w:t>
      </w:r>
      <w:r w:rsidRPr="00722811">
        <w:rPr>
          <w:rStyle w:val="Emphasis"/>
          <w:rFonts w:eastAsia="Garamond" w:cs="Calibri"/>
        </w:rPr>
        <w:t xml:space="preserve"> </w:t>
      </w:r>
      <w:r w:rsidRPr="00722811">
        <w:rPr>
          <w:rFonts w:cs="Calibri"/>
          <w:sz w:val="16"/>
        </w:rPr>
        <w:t>(</w:t>
      </w:r>
      <w:r w:rsidRPr="00722811">
        <w:rPr>
          <w:rStyle w:val="IntenseEmphasis"/>
          <w:rFonts w:cs="Calibri"/>
        </w:rPr>
        <w:t>that</w:t>
      </w:r>
      <w:r w:rsidRPr="00722811">
        <w:rPr>
          <w:rStyle w:val="IntenseEmphasis"/>
          <w:rFonts w:eastAsia="Garamond" w:cs="Calibri"/>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rubric</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problems</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IntenseEmphasis"/>
          <w:rFonts w:cs="Calibri"/>
        </w:rPr>
        <w:t>can</w:t>
      </w:r>
      <w:r w:rsidRPr="00722811">
        <w:rPr>
          <w:rStyle w:val="IntenseEmphasis"/>
          <w:rFonts w:eastAsia="Garamond" w:cs="Calibri"/>
        </w:rPr>
        <w:t xml:space="preserve"> </w:t>
      </w:r>
      <w:r w:rsidRPr="00722811">
        <w:rPr>
          <w:rStyle w:val="IntenseEmphasis"/>
          <w:rFonts w:cs="Calibri"/>
        </w:rPr>
        <w:t>be</w:t>
      </w:r>
      <w:r w:rsidRPr="00722811">
        <w:rPr>
          <w:rStyle w:val="IntenseEmphasis"/>
          <w:rFonts w:eastAsia="Garamond" w:cs="Calibri"/>
        </w:rPr>
        <w:t xml:space="preserve"> </w:t>
      </w:r>
      <w:r w:rsidRPr="00722811">
        <w:rPr>
          <w:rStyle w:val="IntenseEmphasis"/>
          <w:rFonts w:cs="Calibri"/>
        </w:rPr>
        <w:t>posed</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conceptually</w:t>
      </w:r>
      <w:r w:rsidRPr="00722811">
        <w:rPr>
          <w:rStyle w:val="IntenseEmphasis"/>
          <w:rFonts w:eastAsia="Garamond" w:cs="Calibri"/>
        </w:rPr>
        <w:t xml:space="preserve"> </w:t>
      </w:r>
      <w:r w:rsidRPr="00722811">
        <w:rPr>
          <w:rStyle w:val="IntenseEmphasis"/>
          <w:rFonts w:cs="Calibri"/>
        </w:rPr>
        <w:t>solved)</w:t>
      </w:r>
      <w:r w:rsidRPr="00722811">
        <w:rPr>
          <w:rFonts w:eastAsia="Garamond" w:cs="Calibri"/>
          <w:sz w:val="16"/>
        </w:rPr>
        <w:t xml:space="preserve"> </w:t>
      </w:r>
      <w:r w:rsidRPr="00722811">
        <w:rPr>
          <w:rStyle w:val="IntenseEmphasis"/>
          <w:rFonts w:cs="Calibri"/>
        </w:rPr>
        <w:t>as</w:t>
      </w:r>
      <w:r w:rsidRPr="00722811">
        <w:rPr>
          <w:rStyle w:val="IntenseEmphasis"/>
          <w:rFonts w:eastAsia="Garamond" w:cs="Calibri"/>
        </w:rPr>
        <w:t xml:space="preserve"> </w:t>
      </w:r>
      <w:r w:rsidRPr="00722811">
        <w:rPr>
          <w:rStyle w:val="IntenseEmphasis"/>
          <w:rFonts w:cs="Calibri"/>
        </w:rPr>
        <w:t>opposed</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rubric</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antagonism</w:t>
      </w:r>
      <w:r w:rsidRPr="00722811">
        <w:rPr>
          <w:rStyle w:val="IntenseEmphasis"/>
          <w:rFonts w:eastAsia="Garamond" w:cs="Calibri"/>
        </w:rPr>
        <w:t xml:space="preserve"> </w:t>
      </w:r>
      <w:r w:rsidRPr="00722811">
        <w:rPr>
          <w:rStyle w:val="IntenseEmphasis"/>
          <w:rFonts w:cs="Calibri"/>
        </w:rPr>
        <w:t>(</w:t>
      </w:r>
      <w:r w:rsidRPr="00722811">
        <w:rPr>
          <w:rStyle w:val="Emphasis"/>
          <w:rFonts w:cs="Calibri"/>
        </w:rPr>
        <w:t>an</w:t>
      </w:r>
      <w:r w:rsidRPr="00722811">
        <w:rPr>
          <w:rStyle w:val="Emphasis"/>
          <w:rFonts w:eastAsia="Garamond" w:cs="Calibri"/>
        </w:rPr>
        <w:t xml:space="preserve"> </w:t>
      </w:r>
      <w:r w:rsidRPr="00722811">
        <w:rPr>
          <w:rStyle w:val="Emphasis"/>
          <w:rFonts w:cs="Calibri"/>
        </w:rPr>
        <w:t>irreconcilable</w:t>
      </w:r>
      <w:r w:rsidRPr="00722811">
        <w:rPr>
          <w:rStyle w:val="Emphasis"/>
          <w:rFonts w:eastAsia="Garamond" w:cs="Calibri"/>
        </w:rPr>
        <w:t xml:space="preserve"> </w:t>
      </w:r>
      <w:r w:rsidRPr="00722811">
        <w:rPr>
          <w:rStyle w:val="Emphasis"/>
          <w:rFonts w:cs="Calibri"/>
        </w:rPr>
        <w:t>struggle</w:t>
      </w:r>
      <w:r w:rsidRPr="00722811">
        <w:rPr>
          <w:rStyle w:val="Emphasis"/>
          <w:rFonts w:eastAsia="Garamond" w:cs="Calibri"/>
        </w:rPr>
        <w:t xml:space="preserve"> </w:t>
      </w:r>
      <w:r w:rsidRPr="00722811">
        <w:rPr>
          <w:rStyle w:val="Emphasis"/>
          <w:rFonts w:cs="Calibri"/>
        </w:rPr>
        <w:t>between</w:t>
      </w:r>
      <w:r w:rsidRPr="00722811">
        <w:rPr>
          <w:rStyle w:val="Emphasis"/>
          <w:rFonts w:eastAsia="Garamond" w:cs="Calibri"/>
        </w:rPr>
        <w:t xml:space="preserve"> </w:t>
      </w:r>
      <w:r w:rsidRPr="00722811">
        <w:rPr>
          <w:rStyle w:val="Emphasis"/>
          <w:rFonts w:cs="Calibri"/>
        </w:rPr>
        <w:t>entities</w:t>
      </w:r>
      <w:r w:rsidRPr="00722811">
        <w:rPr>
          <w:rStyle w:val="IntenseEmphasis"/>
          <w:rFonts w:cs="Calibri"/>
        </w:rPr>
        <w:t>,</w:t>
      </w:r>
      <w:r w:rsidRPr="00722811">
        <w:rPr>
          <w:rStyle w:val="IntenseEmphasis"/>
          <w:rFonts w:eastAsia="Garamond" w:cs="Calibri"/>
        </w:rPr>
        <w:t xml:space="preserve"> </w:t>
      </w:r>
      <w:r w:rsidRPr="00722811">
        <w:rPr>
          <w:rStyle w:val="IntenseEmphasis"/>
          <w:rFonts w:cs="Calibri"/>
        </w:rPr>
        <w:t>or</w:t>
      </w:r>
      <w:r w:rsidRPr="00722811">
        <w:rPr>
          <w:rStyle w:val="IntenseEmphasis"/>
          <w:rFonts w:eastAsia="Garamond" w:cs="Calibri"/>
        </w:rPr>
        <w:t xml:space="preserve"> </w:t>
      </w:r>
      <w:r w:rsidRPr="00722811">
        <w:rPr>
          <w:rStyle w:val="IntenseEmphasis"/>
          <w:rFonts w:cs="Calibri"/>
        </w:rPr>
        <w:t>positionalities,</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resolution</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which</w:t>
      </w:r>
      <w:r w:rsidRPr="00722811">
        <w:rPr>
          <w:rStyle w:val="IntenseEmphasis"/>
          <w:rFonts w:eastAsia="Garamond" w:cs="Calibri"/>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not</w:t>
      </w:r>
      <w:r w:rsidRPr="00722811">
        <w:rPr>
          <w:rStyle w:val="IntenseEmphasis"/>
          <w:rFonts w:eastAsia="Garamond" w:cs="Calibri"/>
        </w:rPr>
        <w:t xml:space="preserve"> </w:t>
      </w:r>
      <w:r w:rsidRPr="00722811">
        <w:rPr>
          <w:rStyle w:val="IntenseEmphasis"/>
          <w:rFonts w:cs="Calibri"/>
        </w:rPr>
        <w:t>dialectical</w:t>
      </w:r>
      <w:r w:rsidRPr="00722811">
        <w:rPr>
          <w:rStyle w:val="IntenseEmphasis"/>
          <w:rFonts w:eastAsia="Garamond" w:cs="Calibri"/>
        </w:rPr>
        <w:t xml:space="preserve"> </w:t>
      </w:r>
      <w:r w:rsidRPr="00722811">
        <w:rPr>
          <w:rStyle w:val="IntenseEmphasis"/>
          <w:rFonts w:cs="Calibri"/>
        </w:rPr>
        <w:t>but</w:t>
      </w:r>
      <w:r w:rsidRPr="00722811">
        <w:rPr>
          <w:rStyle w:val="IntenseEmphasis"/>
          <w:rFonts w:eastAsia="Garamond" w:cs="Calibri"/>
        </w:rPr>
        <w:t xml:space="preserve"> </w:t>
      </w:r>
      <w:r w:rsidRPr="00722811">
        <w:rPr>
          <w:rStyle w:val="IntenseEmphasis"/>
          <w:rFonts w:cs="Calibri"/>
        </w:rPr>
        <w:t>entails</w:t>
      </w:r>
      <w:r w:rsidRPr="00722811">
        <w:rPr>
          <w:rStyle w:val="Intense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obliteration</w:t>
      </w:r>
      <w:r w:rsidRPr="00722811">
        <w:rPr>
          <w:rStyle w:val="Emphasis"/>
          <w:rFonts w:eastAsia="Garamond" w:cs="Calibri"/>
        </w:rPr>
        <w:t xml:space="preserve"> </w:t>
      </w:r>
      <w:r w:rsidRPr="00722811">
        <w:rPr>
          <w:rStyle w:val="Emphasis"/>
          <w:rFonts w:cs="Calibri"/>
        </w:rPr>
        <w:t>of</w:t>
      </w:r>
      <w:r w:rsidRPr="00722811">
        <w:rPr>
          <w:rStyle w:val="Emphasis"/>
          <w:rFonts w:eastAsia="Garamond" w:cs="Calibri"/>
        </w:rPr>
        <w:t xml:space="preserve"> </w:t>
      </w:r>
      <w:r w:rsidRPr="00722811">
        <w:rPr>
          <w:rStyle w:val="Emphasis"/>
          <w:rFonts w:cs="Calibri"/>
        </w:rPr>
        <w:t>one</w:t>
      </w:r>
      <w:r w:rsidRPr="00722811">
        <w:rPr>
          <w:rStyle w:val="Emphasis"/>
          <w:rFonts w:eastAsia="Garamond" w:cs="Calibri"/>
        </w:rPr>
        <w:t xml:space="preserve"> </w:t>
      </w:r>
      <w:r w:rsidRPr="00722811">
        <w:rPr>
          <w:rStyle w:val="Emphasis"/>
          <w:rFonts w:cs="Calibri"/>
        </w:rPr>
        <w:t>of</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positions</w:t>
      </w:r>
      <w:r w:rsidRPr="00722811">
        <w:rPr>
          <w:rFonts w:cs="Calibri"/>
          <w:sz w:val="16"/>
        </w:rPr>
        <w:t>).</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other</w:t>
      </w:r>
      <w:r w:rsidRPr="00722811">
        <w:rPr>
          <w:rFonts w:eastAsia="Garamond" w:cs="Calibri"/>
          <w:sz w:val="16"/>
        </w:rPr>
        <w:t xml:space="preserve"> </w:t>
      </w:r>
      <w:r w:rsidRPr="00722811">
        <w:rPr>
          <w:rFonts w:cs="Calibri"/>
          <w:sz w:val="16"/>
        </w:rPr>
        <w:t>words,</w:t>
      </w:r>
      <w:r w:rsidRPr="00722811">
        <w:rPr>
          <w:rFonts w:eastAsia="Garamond" w:cs="Calibri"/>
          <w:sz w:val="16"/>
        </w:rPr>
        <w:t xml:space="preserve"> </w:t>
      </w:r>
      <w:r w:rsidRPr="00722811">
        <w:rPr>
          <w:rFonts w:cs="Calibri"/>
          <w:sz w:val="16"/>
        </w:rPr>
        <w:t>even</w:t>
      </w:r>
      <w:r w:rsidRPr="00722811">
        <w:rPr>
          <w:rFonts w:eastAsia="Garamond" w:cs="Calibri"/>
          <w:sz w:val="16"/>
        </w:rPr>
        <w:t xml:space="preserve"> </w:t>
      </w:r>
      <w:r w:rsidRPr="00722811">
        <w:rPr>
          <w:rFonts w:cs="Calibri"/>
          <w:sz w:val="16"/>
        </w:rPr>
        <w:t>when</w:t>
      </w:r>
      <w:r w:rsidRPr="00722811">
        <w:rPr>
          <w:rFonts w:eastAsia="Garamond" w:cs="Calibri"/>
          <w:sz w:val="16"/>
        </w:rPr>
        <w:t xml:space="preserve"> </w:t>
      </w:r>
      <w:r w:rsidRPr="00722811">
        <w:rPr>
          <w:rFonts w:cs="Calibri"/>
          <w:sz w:val="16"/>
        </w:rPr>
        <w:t>films</w:t>
      </w:r>
      <w:r w:rsidRPr="00722811">
        <w:rPr>
          <w:rFonts w:eastAsia="Garamond" w:cs="Calibri"/>
          <w:sz w:val="16"/>
        </w:rPr>
        <w:t xml:space="preserve"> </w:t>
      </w:r>
      <w:r w:rsidRPr="00722811">
        <w:rPr>
          <w:rFonts w:cs="Calibri"/>
          <w:sz w:val="16"/>
        </w:rPr>
        <w:t>narrate</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story</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which</w:t>
      </w:r>
      <w:r w:rsidRPr="00722811">
        <w:rPr>
          <w:rFonts w:eastAsia="Garamond" w:cs="Calibri"/>
          <w:sz w:val="16"/>
        </w:rPr>
        <w:t xml:space="preserve"> </w:t>
      </w:r>
      <w:r w:rsidRPr="00722811">
        <w:rPr>
          <w:rFonts w:cs="Calibri"/>
          <w:sz w:val="16"/>
        </w:rPr>
        <w:t>Blacks</w:t>
      </w:r>
      <w:r w:rsidRPr="00722811">
        <w:rPr>
          <w:rFonts w:eastAsia="Garamond" w:cs="Calibri"/>
          <w:sz w:val="16"/>
        </w:rPr>
        <w:t xml:space="preserve"> </w:t>
      </w:r>
      <w:r w:rsidRPr="00722811">
        <w:rPr>
          <w:rFonts w:cs="Calibri"/>
          <w:sz w:val="16"/>
        </w:rPr>
        <w:t>or</w:t>
      </w:r>
      <w:r w:rsidRPr="00722811">
        <w:rPr>
          <w:rFonts w:eastAsia="Garamond" w:cs="Calibri"/>
          <w:sz w:val="16"/>
        </w:rPr>
        <w:t xml:space="preserve"> </w:t>
      </w:r>
      <w:r w:rsidRPr="00722811">
        <w:rPr>
          <w:rFonts w:cs="Calibri"/>
          <w:sz w:val="16"/>
        </w:rPr>
        <w:t>Indians</w:t>
      </w:r>
      <w:r w:rsidRPr="00722811">
        <w:rPr>
          <w:rFonts w:eastAsia="Garamond" w:cs="Calibri"/>
          <w:sz w:val="16"/>
        </w:rPr>
        <w:t xml:space="preserve"> </w:t>
      </w:r>
      <w:r w:rsidRPr="00722811">
        <w:rPr>
          <w:rFonts w:cs="Calibri"/>
          <w:sz w:val="16"/>
        </w:rPr>
        <w:t>are</w:t>
      </w:r>
      <w:r w:rsidRPr="00722811">
        <w:rPr>
          <w:rFonts w:eastAsia="Garamond" w:cs="Calibri"/>
          <w:sz w:val="16"/>
        </w:rPr>
        <w:t xml:space="preserve"> </w:t>
      </w:r>
      <w:r w:rsidRPr="00722811">
        <w:rPr>
          <w:rFonts w:cs="Calibri"/>
          <w:sz w:val="16"/>
        </w:rPr>
        <w:t>beleaguered</w:t>
      </w:r>
      <w:r w:rsidRPr="00722811">
        <w:rPr>
          <w:rFonts w:eastAsia="Garamond" w:cs="Calibri"/>
          <w:sz w:val="16"/>
        </w:rPr>
        <w:t xml:space="preserve"> </w:t>
      </w:r>
      <w:r w:rsidRPr="00722811">
        <w:rPr>
          <w:rFonts w:cs="Calibri"/>
          <w:sz w:val="16"/>
        </w:rPr>
        <w:t>with</w:t>
      </w:r>
      <w:r w:rsidRPr="00722811">
        <w:rPr>
          <w:rFonts w:eastAsia="Garamond" w:cs="Calibri"/>
          <w:sz w:val="16"/>
        </w:rPr>
        <w:t xml:space="preserve"> </w:t>
      </w:r>
      <w:r w:rsidRPr="00722811">
        <w:rPr>
          <w:rFonts w:cs="Calibri"/>
          <w:sz w:val="16"/>
        </w:rPr>
        <w:t>problems</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script</w:t>
      </w:r>
      <w:r w:rsidRPr="00722811">
        <w:rPr>
          <w:rFonts w:eastAsia="Garamond" w:cs="Calibri"/>
          <w:sz w:val="16"/>
        </w:rPr>
        <w:t xml:space="preserve"> </w:t>
      </w:r>
      <w:r w:rsidRPr="00722811">
        <w:rPr>
          <w:rFonts w:cs="Calibri"/>
          <w:sz w:val="16"/>
        </w:rPr>
        <w:t>insists</w:t>
      </w:r>
      <w:r w:rsidRPr="00722811">
        <w:rPr>
          <w:rFonts w:eastAsia="Garamond" w:cs="Calibri"/>
          <w:sz w:val="16"/>
        </w:rPr>
        <w:t xml:space="preserve"> </w:t>
      </w:r>
      <w:r w:rsidRPr="00722811">
        <w:rPr>
          <w:rFonts w:cs="Calibri"/>
          <w:sz w:val="16"/>
        </w:rPr>
        <w:t>are</w:t>
      </w:r>
      <w:r w:rsidRPr="00722811">
        <w:rPr>
          <w:rFonts w:eastAsia="Garamond" w:cs="Calibri"/>
          <w:sz w:val="16"/>
        </w:rPr>
        <w:t xml:space="preserve"> </w:t>
      </w:r>
      <w:r w:rsidRPr="00722811">
        <w:rPr>
          <w:rFonts w:cs="Calibri"/>
          <w:sz w:val="16"/>
        </w:rPr>
        <w:t>conceptually</w:t>
      </w:r>
      <w:r w:rsidRPr="00722811">
        <w:rPr>
          <w:rFonts w:eastAsia="Garamond" w:cs="Calibri"/>
          <w:sz w:val="16"/>
        </w:rPr>
        <w:t xml:space="preserve"> </w:t>
      </w:r>
      <w:r w:rsidRPr="00722811">
        <w:rPr>
          <w:rFonts w:cs="Calibri"/>
          <w:sz w:val="16"/>
        </w:rPr>
        <w:t>coherent</w:t>
      </w:r>
      <w:r w:rsidRPr="00722811">
        <w:rPr>
          <w:rFonts w:eastAsia="Garamond" w:cs="Calibri"/>
          <w:sz w:val="16"/>
        </w:rPr>
        <w:t xml:space="preserve"> </w:t>
      </w:r>
      <w:r w:rsidRPr="00722811">
        <w:rPr>
          <w:rFonts w:cs="Calibri"/>
          <w:sz w:val="16"/>
        </w:rPr>
        <w:t>(usually</w:t>
      </w:r>
      <w:r w:rsidRPr="00722811">
        <w:rPr>
          <w:rFonts w:eastAsia="Garamond" w:cs="Calibri"/>
          <w:sz w:val="16"/>
        </w:rPr>
        <w:t xml:space="preserve"> </w:t>
      </w:r>
      <w:r w:rsidRPr="00722811">
        <w:rPr>
          <w:rFonts w:cs="Calibri"/>
          <w:sz w:val="16"/>
        </w:rPr>
        <w:t>having</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do</w:t>
      </w:r>
      <w:r w:rsidRPr="00722811">
        <w:rPr>
          <w:rFonts w:eastAsia="Garamond" w:cs="Calibri"/>
          <w:sz w:val="16"/>
        </w:rPr>
        <w:t xml:space="preserve"> </w:t>
      </w:r>
      <w:r w:rsidRPr="00722811">
        <w:rPr>
          <w:rFonts w:cs="Calibri"/>
          <w:sz w:val="16"/>
        </w:rPr>
        <w:t>with</w:t>
      </w:r>
      <w:r w:rsidRPr="00722811">
        <w:rPr>
          <w:rFonts w:eastAsia="Garamond" w:cs="Calibri"/>
          <w:sz w:val="16"/>
        </w:rPr>
        <w:t xml:space="preserve"> </w:t>
      </w:r>
      <w:r w:rsidRPr="00722811">
        <w:rPr>
          <w:rFonts w:cs="Calibri"/>
          <w:sz w:val="16"/>
        </w:rPr>
        <w:t>poverty</w:t>
      </w:r>
      <w:r w:rsidRPr="00722811">
        <w:rPr>
          <w:rFonts w:eastAsia="Garamond" w:cs="Calibri"/>
          <w:sz w:val="16"/>
        </w:rPr>
        <w:t xml:space="preserve"> </w:t>
      </w:r>
      <w:r w:rsidRPr="00722811">
        <w:rPr>
          <w:rFonts w:cs="Calibri"/>
          <w:sz w:val="16"/>
        </w:rPr>
        <w:t>or</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absence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family</w:t>
      </w:r>
      <w:r w:rsidRPr="00722811">
        <w:rPr>
          <w:rFonts w:eastAsia="Garamond" w:cs="Calibri"/>
          <w:sz w:val="16"/>
        </w:rPr>
        <w:t xml:space="preserve"> </w:t>
      </w:r>
      <w:r w:rsidRPr="00722811">
        <w:rPr>
          <w:rFonts w:cs="Calibri"/>
          <w:sz w:val="16"/>
        </w:rPr>
        <w:t>values</w:t>
      </w:r>
      <w:r w:rsidRPr="00722811">
        <w:rPr>
          <w:rFonts w:eastAsia="Garamond" w:cs="Calibri"/>
          <w:sz w:val="16"/>
        </w:rPr>
        <w:t>”</w:t>
      </w:r>
      <w:r w:rsidRPr="00722811">
        <w:rPr>
          <w:rFonts w:cs="Calibri"/>
          <w:sz w:val="16"/>
        </w:rPr>
        <w:t>),</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non-narrative,</w:t>
      </w:r>
      <w:r w:rsidRPr="00722811">
        <w:rPr>
          <w:rFonts w:eastAsia="Garamond" w:cs="Calibri"/>
          <w:sz w:val="16"/>
        </w:rPr>
        <w:t xml:space="preserve"> </w:t>
      </w:r>
      <w:r w:rsidRPr="00722811">
        <w:rPr>
          <w:rFonts w:cs="Calibri"/>
          <w:sz w:val="16"/>
        </w:rPr>
        <w:t>or</w:t>
      </w:r>
      <w:r w:rsidRPr="00722811">
        <w:rPr>
          <w:rFonts w:eastAsia="Garamond" w:cs="Calibri"/>
          <w:sz w:val="16"/>
        </w:rPr>
        <w:t xml:space="preserve"> </w:t>
      </w:r>
      <w:r w:rsidRPr="00722811">
        <w:rPr>
          <w:rFonts w:cs="Calibri"/>
          <w:sz w:val="16"/>
        </w:rPr>
        <w:t>cinematic,</w:t>
      </w:r>
      <w:r w:rsidRPr="00722811">
        <w:rPr>
          <w:rFonts w:eastAsia="Garamond" w:cs="Calibri"/>
          <w:sz w:val="16"/>
        </w:rPr>
        <w:t xml:space="preserve"> </w:t>
      </w:r>
      <w:r w:rsidRPr="00722811">
        <w:rPr>
          <w:rFonts w:cs="Calibri"/>
          <w:sz w:val="16"/>
        </w:rPr>
        <w:t>strategies</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film</w:t>
      </w:r>
      <w:r w:rsidRPr="00722811">
        <w:rPr>
          <w:rFonts w:eastAsia="Garamond" w:cs="Calibri"/>
          <w:sz w:val="16"/>
        </w:rPr>
        <w:t xml:space="preserve"> </w:t>
      </w:r>
      <w:r w:rsidRPr="00722811">
        <w:rPr>
          <w:rFonts w:cs="Calibri"/>
          <w:sz w:val="16"/>
        </w:rPr>
        <w:t>often</w:t>
      </w:r>
      <w:r w:rsidRPr="00722811">
        <w:rPr>
          <w:rFonts w:eastAsia="Garamond" w:cs="Calibri"/>
          <w:sz w:val="16"/>
        </w:rPr>
        <w:t xml:space="preserve"> </w:t>
      </w:r>
      <w:r w:rsidRPr="00722811">
        <w:rPr>
          <w:rFonts w:cs="Calibri"/>
          <w:sz w:val="16"/>
        </w:rPr>
        <w:t>disrupt</w:t>
      </w:r>
      <w:r w:rsidRPr="00722811">
        <w:rPr>
          <w:rFonts w:eastAsia="Garamond" w:cs="Calibri"/>
          <w:sz w:val="16"/>
        </w:rPr>
        <w:t xml:space="preserve"> </w:t>
      </w:r>
      <w:r w:rsidRPr="00722811">
        <w:rPr>
          <w:rFonts w:cs="Calibri"/>
          <w:sz w:val="16"/>
        </w:rPr>
        <w:t>this</w:t>
      </w:r>
      <w:r w:rsidRPr="00722811">
        <w:rPr>
          <w:rFonts w:eastAsia="Garamond" w:cs="Calibri"/>
          <w:sz w:val="16"/>
        </w:rPr>
        <w:t xml:space="preserve"> </w:t>
      </w:r>
      <w:r w:rsidRPr="00722811">
        <w:rPr>
          <w:rFonts w:cs="Calibri"/>
          <w:sz w:val="16"/>
        </w:rPr>
        <w:t>coherence</w:t>
      </w:r>
      <w:r w:rsidRPr="00722811">
        <w:rPr>
          <w:rFonts w:eastAsia="Garamond" w:cs="Calibri"/>
          <w:sz w:val="16"/>
        </w:rPr>
        <w:t xml:space="preserve"> </w:t>
      </w:r>
      <w:r w:rsidRPr="00722811">
        <w:rPr>
          <w:rFonts w:cs="Calibri"/>
          <w:sz w:val="16"/>
        </w:rPr>
        <w:t>by</w:t>
      </w:r>
      <w:r w:rsidRPr="00722811">
        <w:rPr>
          <w:rFonts w:eastAsia="Garamond" w:cs="Calibri"/>
          <w:sz w:val="16"/>
        </w:rPr>
        <w:t xml:space="preserve"> </w:t>
      </w:r>
      <w:r w:rsidRPr="00722811">
        <w:rPr>
          <w:rFonts w:cs="Calibri"/>
          <w:sz w:val="16"/>
        </w:rPr>
        <w:t>posing</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irreconcilable</w:t>
      </w:r>
      <w:r w:rsidRPr="00722811">
        <w:rPr>
          <w:rFonts w:eastAsia="Garamond" w:cs="Calibri"/>
          <w:sz w:val="16"/>
        </w:rPr>
        <w:t xml:space="preserve"> </w:t>
      </w:r>
      <w:r w:rsidRPr="00722811">
        <w:rPr>
          <w:rFonts w:cs="Calibri"/>
          <w:sz w:val="16"/>
        </w:rPr>
        <w:t>questions</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Red</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Black</w:t>
      </w:r>
      <w:r w:rsidRPr="00722811">
        <w:rPr>
          <w:rFonts w:eastAsia="Garamond" w:cs="Calibri"/>
          <w:sz w:val="16"/>
        </w:rPr>
        <w:t xml:space="preserve"> </w:t>
      </w:r>
      <w:r w:rsidRPr="00722811">
        <w:rPr>
          <w:rFonts w:cs="Calibri"/>
          <w:sz w:val="16"/>
        </w:rPr>
        <w:t>political</w:t>
      </w:r>
      <w:r w:rsidRPr="00722811">
        <w:rPr>
          <w:rFonts w:eastAsia="Garamond" w:cs="Calibri"/>
          <w:sz w:val="16"/>
        </w:rPr>
        <w:t xml:space="preserve"> </w:t>
      </w:r>
      <w:r w:rsidRPr="00722811">
        <w:rPr>
          <w:rFonts w:cs="Calibri"/>
          <w:sz w:val="16"/>
        </w:rPr>
        <w:t>ontology</w:t>
      </w:r>
      <w:r w:rsidRPr="00722811">
        <w:rPr>
          <w:rFonts w:eastAsia="Garamond" w:cs="Calibri"/>
          <w:sz w:val="16"/>
        </w:rPr>
        <w:t>—</w:t>
      </w:r>
      <w:r w:rsidRPr="00722811">
        <w:rPr>
          <w:rFonts w:cs="Calibri"/>
          <w:sz w:val="16"/>
        </w:rPr>
        <w:t>or</w:t>
      </w:r>
      <w:r w:rsidRPr="00722811">
        <w:rPr>
          <w:rFonts w:eastAsia="Garamond" w:cs="Calibri"/>
          <w:sz w:val="16"/>
        </w:rPr>
        <w:t xml:space="preserve"> </w:t>
      </w:r>
      <w:r w:rsidRPr="00722811">
        <w:rPr>
          <w:rFonts w:cs="Calibri"/>
          <w:sz w:val="16"/>
        </w:rPr>
        <w:t>non-ontology.</w:t>
      </w:r>
      <w:r w:rsidRPr="00722811">
        <w:rPr>
          <w:rFonts w:eastAsia="Garamond" w:cs="Calibri"/>
          <w:sz w:val="16"/>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grammar</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antagonism</w:t>
      </w:r>
      <w:r w:rsidRPr="00722811">
        <w:rPr>
          <w:rStyle w:val="IntenseEmphasis"/>
          <w:rFonts w:eastAsia="Garamond" w:cs="Calibri"/>
          <w:highlight w:val="cyan"/>
        </w:rPr>
        <w:t xml:space="preserve"> </w:t>
      </w:r>
      <w:r w:rsidRPr="00722811">
        <w:rPr>
          <w:rStyle w:val="Emphasis"/>
          <w:rFonts w:cs="Calibri"/>
          <w:highlight w:val="cyan"/>
        </w:rPr>
        <w:t>breaks</w:t>
      </w:r>
      <w:r w:rsidRPr="00722811">
        <w:rPr>
          <w:rStyle w:val="Emphasis"/>
          <w:rFonts w:eastAsia="Garamond" w:cs="Calibri"/>
          <w:highlight w:val="cyan"/>
        </w:rPr>
        <w:t xml:space="preserve"> </w:t>
      </w:r>
      <w:r w:rsidRPr="00722811">
        <w:rPr>
          <w:rStyle w:val="Emphasis"/>
          <w:rFonts w:cs="Calibri"/>
          <w:highlight w:val="cyan"/>
        </w:rPr>
        <w:t>in</w:t>
      </w:r>
      <w:r w:rsidRPr="00722811">
        <w:rPr>
          <w:rStyle w:val="Emphasis"/>
          <w:rFonts w:eastAsia="Garamond" w:cs="Calibri"/>
          <w:highlight w:val="cyan"/>
        </w:rPr>
        <w:t xml:space="preserve"> </w:t>
      </w:r>
      <w:r w:rsidRPr="00722811">
        <w:rPr>
          <w:rStyle w:val="Emphasis"/>
          <w:rFonts w:cs="Calibri"/>
          <w:highlight w:val="cyan"/>
        </w:rPr>
        <w:t>on</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mendacity</w:t>
      </w:r>
      <w:r w:rsidRPr="00722811">
        <w:rPr>
          <w:rStyle w:val="Emphasis"/>
          <w:rFonts w:eastAsia="Garamond" w:cs="Calibri"/>
          <w:highlight w:val="cyan"/>
        </w:rPr>
        <w:t xml:space="preserve"> </w:t>
      </w:r>
      <w:r w:rsidRPr="00722811">
        <w:rPr>
          <w:rStyle w:val="Emphasis"/>
          <w:rFonts w:cs="Calibri"/>
          <w:highlight w:val="cyan"/>
        </w:rPr>
        <w:t>of</w:t>
      </w:r>
      <w:r w:rsidRPr="00722811">
        <w:rPr>
          <w:rStyle w:val="Emphasis"/>
          <w:rFonts w:eastAsia="Garamond" w:cs="Calibri"/>
          <w:highlight w:val="cyan"/>
        </w:rPr>
        <w:t xml:space="preserve"> </w:t>
      </w:r>
      <w:r w:rsidRPr="00722811">
        <w:rPr>
          <w:rStyle w:val="Emphasis"/>
          <w:rFonts w:cs="Calibri"/>
          <w:highlight w:val="cyan"/>
        </w:rPr>
        <w:t>conflict</w:t>
      </w:r>
      <w:r w:rsidRPr="00722811">
        <w:rPr>
          <w:rStyle w:val="IntenseEmphasis"/>
          <w:rFonts w:cs="Calibri"/>
        </w:rPr>
        <w:t xml:space="preserve">. </w:t>
      </w:r>
      <w:r w:rsidRPr="00722811">
        <w:rPr>
          <w:rFonts w:cs="Calibri"/>
          <w:sz w:val="16"/>
        </w:rPr>
        <w:t>Semiotics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linguistics</w:t>
      </w:r>
      <w:r w:rsidRPr="00722811">
        <w:rPr>
          <w:rFonts w:eastAsia="Garamond" w:cs="Calibri"/>
          <w:sz w:val="16"/>
        </w:rPr>
        <w:t xml:space="preserve"> </w:t>
      </w:r>
      <w:r w:rsidRPr="00722811">
        <w:rPr>
          <w:rFonts w:cs="Calibri"/>
          <w:sz w:val="16"/>
        </w:rPr>
        <w:t>teach</w:t>
      </w:r>
      <w:r w:rsidRPr="00722811">
        <w:rPr>
          <w:rFonts w:eastAsia="Garamond" w:cs="Calibri"/>
          <w:sz w:val="16"/>
        </w:rPr>
        <w:t xml:space="preserve"> </w:t>
      </w:r>
      <w:r w:rsidRPr="00722811">
        <w:rPr>
          <w:rFonts w:cs="Calibri"/>
          <w:sz w:val="16"/>
        </w:rPr>
        <w:t>us</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when</w:t>
      </w:r>
      <w:r w:rsidRPr="00722811">
        <w:rPr>
          <w:rFonts w:eastAsia="Garamond" w:cs="Calibri"/>
          <w:sz w:val="16"/>
        </w:rPr>
        <w:t xml:space="preserve"> </w:t>
      </w:r>
      <w:r w:rsidRPr="00722811">
        <w:rPr>
          <w:rFonts w:cs="Calibri"/>
          <w:sz w:val="16"/>
        </w:rPr>
        <w:t>we</w:t>
      </w:r>
      <w:r w:rsidRPr="00722811">
        <w:rPr>
          <w:rFonts w:eastAsia="Garamond" w:cs="Calibri"/>
          <w:sz w:val="16"/>
        </w:rPr>
        <w:t xml:space="preserve"> </w:t>
      </w:r>
      <w:r w:rsidRPr="00722811">
        <w:rPr>
          <w:rFonts w:cs="Calibri"/>
          <w:sz w:val="16"/>
        </w:rPr>
        <w:t>speak,</w:t>
      </w:r>
      <w:r w:rsidRPr="00722811">
        <w:rPr>
          <w:rFonts w:eastAsia="Garamond" w:cs="Calibri"/>
          <w:sz w:val="16"/>
        </w:rPr>
        <w:t xml:space="preserve"> </w:t>
      </w:r>
      <w:r w:rsidRPr="00722811">
        <w:rPr>
          <w:rFonts w:cs="Calibri"/>
          <w:sz w:val="16"/>
        </w:rPr>
        <w:t>our</w:t>
      </w:r>
      <w:r w:rsidRPr="00722811">
        <w:rPr>
          <w:rFonts w:eastAsia="Garamond" w:cs="Calibri"/>
          <w:sz w:val="16"/>
        </w:rPr>
        <w:t xml:space="preserve"> </w:t>
      </w:r>
      <w:r w:rsidRPr="00722811">
        <w:rPr>
          <w:rFonts w:cs="Calibri"/>
          <w:sz w:val="16"/>
        </w:rPr>
        <w:t>grammar</w:t>
      </w:r>
      <w:r w:rsidRPr="00722811">
        <w:rPr>
          <w:rFonts w:eastAsia="Garamond" w:cs="Calibri"/>
          <w:sz w:val="16"/>
        </w:rPr>
        <w:t xml:space="preserve"> </w:t>
      </w:r>
      <w:r w:rsidRPr="00722811">
        <w:rPr>
          <w:rFonts w:cs="Calibri"/>
          <w:sz w:val="16"/>
        </w:rPr>
        <w:t>goes</w:t>
      </w:r>
      <w:r w:rsidRPr="00722811">
        <w:rPr>
          <w:rFonts w:eastAsia="Garamond" w:cs="Calibri"/>
          <w:sz w:val="16"/>
        </w:rPr>
        <w:t xml:space="preserve"> </w:t>
      </w:r>
      <w:r w:rsidRPr="00722811">
        <w:rPr>
          <w:rFonts w:cs="Calibri"/>
          <w:sz w:val="16"/>
        </w:rPr>
        <w:t>unspoken.</w:t>
      </w:r>
      <w:r w:rsidRPr="00722811">
        <w:rPr>
          <w:rFonts w:eastAsia="Garamond" w:cs="Calibri"/>
          <w:sz w:val="16"/>
        </w:rPr>
        <w:t xml:space="preserve"> </w:t>
      </w:r>
      <w:r w:rsidRPr="00722811">
        <w:rPr>
          <w:rFonts w:cs="Calibri"/>
          <w:sz w:val="16"/>
        </w:rPr>
        <w:t>Our</w:t>
      </w:r>
      <w:r w:rsidRPr="00722811">
        <w:rPr>
          <w:rFonts w:eastAsia="Garamond" w:cs="Calibri"/>
          <w:sz w:val="16"/>
        </w:rPr>
        <w:t xml:space="preserve"> </w:t>
      </w:r>
      <w:r w:rsidRPr="00722811">
        <w:rPr>
          <w:rFonts w:cs="Calibri"/>
          <w:sz w:val="16"/>
        </w:rPr>
        <w:t>grammar</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assumed.</w:t>
      </w:r>
      <w:r w:rsidRPr="00722811">
        <w:rPr>
          <w:rFonts w:eastAsia="Garamond" w:cs="Calibri"/>
          <w:sz w:val="16"/>
        </w:rPr>
        <w:t xml:space="preserve"> </w:t>
      </w:r>
      <w:r w:rsidRPr="00722811">
        <w:rPr>
          <w:rFonts w:cs="Calibri"/>
          <w:sz w:val="16"/>
        </w:rPr>
        <w:t>It</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structure</w:t>
      </w:r>
      <w:r w:rsidRPr="00722811">
        <w:rPr>
          <w:rFonts w:eastAsia="Garamond" w:cs="Calibri"/>
          <w:sz w:val="16"/>
        </w:rPr>
        <w:t xml:space="preserve"> </w:t>
      </w:r>
      <w:r w:rsidRPr="00722811">
        <w:rPr>
          <w:rFonts w:cs="Calibri"/>
          <w:sz w:val="16"/>
        </w:rPr>
        <w:t>through</w:t>
      </w:r>
      <w:r w:rsidRPr="00722811">
        <w:rPr>
          <w:rFonts w:eastAsia="Garamond" w:cs="Calibri"/>
          <w:sz w:val="16"/>
        </w:rPr>
        <w:t xml:space="preserve"> </w:t>
      </w:r>
      <w:r w:rsidRPr="00722811">
        <w:rPr>
          <w:rFonts w:cs="Calibri"/>
          <w:sz w:val="16"/>
        </w:rPr>
        <w:t>which</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labor</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speech</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possible.</w:t>
      </w:r>
      <w:r w:rsidRPr="00722811">
        <w:rPr>
          <w:rFonts w:eastAsia="Garamond" w:cs="Calibri"/>
          <w:sz w:val="16"/>
        </w:rPr>
        <w:t xml:space="preserve"> </w:t>
      </w:r>
      <w:r w:rsidRPr="00722811">
        <w:rPr>
          <w:rFonts w:cs="Calibri"/>
          <w:sz w:val="16"/>
        </w:rPr>
        <w:t>Likewise,</w:t>
      </w:r>
      <w:r w:rsidRPr="00722811">
        <w:rPr>
          <w:rFonts w:eastAsia="Garamond" w:cs="Calibri"/>
          <w:sz w:val="16"/>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grammar</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political</w:t>
      </w:r>
      <w:r w:rsidRPr="00722811">
        <w:rPr>
          <w:rStyle w:val="IntenseEmphasis"/>
          <w:rFonts w:eastAsia="Garamond" w:cs="Calibri"/>
        </w:rPr>
        <w:t xml:space="preserve"> </w:t>
      </w:r>
      <w:r w:rsidRPr="00722811">
        <w:rPr>
          <w:rStyle w:val="IntenseEmphasis"/>
          <w:rFonts w:cs="Calibri"/>
        </w:rPr>
        <w:t>ethics</w:t>
      </w:r>
      <w:r w:rsidRPr="00722811">
        <w:rPr>
          <w:rFonts w:eastAsia="Garamond" w:cs="Calibri"/>
          <w:sz w:val="16"/>
        </w:rPr>
        <w:t>—</w:t>
      </w:r>
      <w:r w:rsidRPr="00722811">
        <w:rPr>
          <w:rFonts w:cs="Calibri"/>
          <w:sz w:val="16"/>
        </w:rPr>
        <w:t>the</w:t>
      </w:r>
      <w:r w:rsidRPr="00722811">
        <w:rPr>
          <w:rFonts w:eastAsia="Garamond" w:cs="Calibri"/>
          <w:sz w:val="16"/>
        </w:rPr>
        <w:t xml:space="preserve"> </w:t>
      </w:r>
      <w:r w:rsidRPr="00722811">
        <w:rPr>
          <w:rFonts w:cs="Calibri"/>
          <w:sz w:val="16"/>
        </w:rPr>
        <w:t>grammar</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assumptions</w:t>
      </w:r>
      <w:r w:rsidRPr="00722811">
        <w:rPr>
          <w:rFonts w:eastAsia="Garamond" w:cs="Calibri"/>
          <w:sz w:val="16"/>
        </w:rPr>
        <w:t xml:space="preserve"> </w:t>
      </w:r>
      <w:r w:rsidRPr="00722811">
        <w:rPr>
          <w:rStyle w:val="IntenseEmphasis"/>
          <w:rFonts w:cs="Calibri"/>
        </w:rPr>
        <w:t>regarding</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ontology</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suffering</w:t>
      </w:r>
      <w:r w:rsidRPr="00722811">
        <w:rPr>
          <w:rStyle w:val="IntenseEmphasis"/>
          <w:rFonts w:eastAsia="Garamond" w:cs="Calibri"/>
        </w:rPr>
        <w:t>—</w:t>
      </w:r>
      <w:r w:rsidRPr="00722811">
        <w:rPr>
          <w:rStyle w:val="IntenseEmphasis"/>
          <w:rFonts w:cs="Calibri"/>
        </w:rPr>
        <w:t>which</w:t>
      </w:r>
      <w:r w:rsidRPr="00722811">
        <w:rPr>
          <w:rStyle w:val="IntenseEmphasis"/>
          <w:rFonts w:eastAsia="Garamond" w:cs="Calibri"/>
        </w:rPr>
        <w:t xml:space="preserve"> </w:t>
      </w:r>
      <w:r w:rsidRPr="00722811">
        <w:rPr>
          <w:rStyle w:val="IntenseEmphasis"/>
          <w:rFonts w:cs="Calibri"/>
        </w:rPr>
        <w:t>underwrite</w:t>
      </w:r>
      <w:r w:rsidRPr="00722811">
        <w:rPr>
          <w:rFonts w:eastAsia="Garamond" w:cs="Calibri"/>
          <w:sz w:val="16"/>
        </w:rPr>
        <w:t xml:space="preserve"> </w:t>
      </w:r>
      <w:r w:rsidRPr="00722811">
        <w:rPr>
          <w:rFonts w:cs="Calibri"/>
          <w:sz w:val="16"/>
        </w:rPr>
        <w:t>Film</w:t>
      </w:r>
      <w:r w:rsidRPr="00722811">
        <w:rPr>
          <w:rFonts w:eastAsia="Garamond" w:cs="Calibri"/>
          <w:sz w:val="16"/>
        </w:rPr>
        <w:t xml:space="preserve"> </w:t>
      </w:r>
      <w:r w:rsidRPr="00722811">
        <w:rPr>
          <w:rFonts w:cs="Calibri"/>
          <w:sz w:val="16"/>
        </w:rPr>
        <w:t>Theory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Style w:val="IntenseEmphasis"/>
          <w:rFonts w:cs="Calibri"/>
        </w:rPr>
        <w:t>political</w:t>
      </w:r>
      <w:r w:rsidRPr="00722811">
        <w:rPr>
          <w:rStyle w:val="IntenseEmphasis"/>
          <w:rFonts w:eastAsia="Garamond" w:cs="Calibri"/>
        </w:rPr>
        <w:t xml:space="preserve"> </w:t>
      </w:r>
      <w:r w:rsidRPr="00722811">
        <w:rPr>
          <w:rStyle w:val="IntenseEmphasis"/>
          <w:rFonts w:cs="Calibri"/>
        </w:rPr>
        <w:t>discourse</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this</w:t>
      </w:r>
      <w:r w:rsidRPr="00722811">
        <w:rPr>
          <w:rFonts w:eastAsia="Garamond" w:cs="Calibri"/>
          <w:sz w:val="16"/>
        </w:rPr>
        <w:t xml:space="preserve"> </w:t>
      </w:r>
      <w:r w:rsidRPr="00722811">
        <w:rPr>
          <w:rFonts w:cs="Calibri"/>
          <w:sz w:val="16"/>
        </w:rPr>
        <w:t>book,</w:t>
      </w:r>
      <w:r w:rsidRPr="00722811">
        <w:rPr>
          <w:rFonts w:eastAsia="Garamond" w:cs="Calibri"/>
          <w:sz w:val="16"/>
        </w:rPr>
        <w:t xml:space="preserve"> </w:t>
      </w:r>
      <w:r w:rsidRPr="00722811">
        <w:rPr>
          <w:rFonts w:cs="Calibri"/>
          <w:sz w:val="16"/>
        </w:rPr>
        <w:t>discourse</w:t>
      </w:r>
      <w:r w:rsidRPr="00722811">
        <w:rPr>
          <w:rFonts w:eastAsia="Garamond" w:cs="Calibri"/>
          <w:sz w:val="16"/>
        </w:rPr>
        <w:t xml:space="preserve"> </w:t>
      </w:r>
      <w:r w:rsidRPr="00722811">
        <w:rPr>
          <w:rFonts w:cs="Calibri"/>
          <w:sz w:val="16"/>
        </w:rPr>
        <w:t>elaborated</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direct</w:t>
      </w:r>
      <w:r w:rsidRPr="00722811">
        <w:rPr>
          <w:rFonts w:eastAsia="Garamond" w:cs="Calibri"/>
          <w:sz w:val="16"/>
        </w:rPr>
        <w:t xml:space="preserve"> </w:t>
      </w:r>
      <w:r w:rsidRPr="00722811">
        <w:rPr>
          <w:rFonts w:cs="Calibri"/>
          <w:sz w:val="16"/>
        </w:rPr>
        <w:t>relation</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radical</w:t>
      </w:r>
      <w:r w:rsidRPr="00722811">
        <w:rPr>
          <w:rFonts w:eastAsia="Garamond" w:cs="Calibri"/>
          <w:sz w:val="16"/>
        </w:rPr>
        <w:t xml:space="preserve"> </w:t>
      </w:r>
      <w:r w:rsidRPr="00722811">
        <w:rPr>
          <w:rFonts w:cs="Calibri"/>
          <w:sz w:val="16"/>
        </w:rPr>
        <w:t>action),</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which</w:t>
      </w:r>
      <w:r w:rsidRPr="00722811">
        <w:rPr>
          <w:rFonts w:eastAsia="Garamond" w:cs="Calibri"/>
          <w:sz w:val="16"/>
        </w:rPr>
        <w:t xml:space="preserve"> </w:t>
      </w:r>
      <w:r w:rsidRPr="00722811">
        <w:rPr>
          <w:rFonts w:cs="Calibri"/>
          <w:sz w:val="16"/>
        </w:rPr>
        <w:t>underwrite</w:t>
      </w:r>
      <w:r w:rsidRPr="00722811">
        <w:rPr>
          <w:rFonts w:eastAsia="Garamond" w:cs="Calibri"/>
          <w:sz w:val="16"/>
        </w:rPr>
        <w:t xml:space="preserve"> </w:t>
      </w:r>
      <w:r w:rsidRPr="00722811">
        <w:rPr>
          <w:rFonts w:cs="Calibri"/>
          <w:sz w:val="16"/>
        </w:rPr>
        <w:t>cinematic</w:t>
      </w:r>
      <w:r w:rsidRPr="00722811">
        <w:rPr>
          <w:rFonts w:eastAsia="Garamond" w:cs="Calibri"/>
          <w:sz w:val="16"/>
        </w:rPr>
        <w:t xml:space="preserve"> </w:t>
      </w:r>
      <w:r w:rsidRPr="00722811">
        <w:rPr>
          <w:rFonts w:cs="Calibri"/>
          <w:sz w:val="16"/>
        </w:rPr>
        <w:t>speech</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this</w:t>
      </w:r>
      <w:r w:rsidRPr="00722811">
        <w:rPr>
          <w:rFonts w:eastAsia="Garamond" w:cs="Calibri"/>
          <w:sz w:val="16"/>
        </w:rPr>
        <w:t xml:space="preserve"> </w:t>
      </w:r>
      <w:r w:rsidRPr="00722811">
        <w:rPr>
          <w:rFonts w:cs="Calibri"/>
          <w:sz w:val="16"/>
        </w:rPr>
        <w:t>book,</w:t>
      </w:r>
      <w:r w:rsidRPr="00722811">
        <w:rPr>
          <w:rFonts w:eastAsia="Garamond" w:cs="Calibri"/>
          <w:sz w:val="16"/>
        </w:rPr>
        <w:t xml:space="preserve"> </w:t>
      </w:r>
      <w:r w:rsidRPr="00722811">
        <w:rPr>
          <w:rFonts w:cs="Calibri"/>
          <w:sz w:val="16"/>
        </w:rPr>
        <w:t>Red,</w:t>
      </w:r>
      <w:r w:rsidRPr="00722811">
        <w:rPr>
          <w:rFonts w:eastAsia="Garamond" w:cs="Calibri"/>
          <w:sz w:val="16"/>
        </w:rPr>
        <w:t xml:space="preserve"> </w:t>
      </w:r>
      <w:r w:rsidRPr="00722811">
        <w:rPr>
          <w:rFonts w:cs="Calibri"/>
          <w:sz w:val="16"/>
        </w:rPr>
        <w:t>White,</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Black</w:t>
      </w:r>
      <w:r w:rsidRPr="00722811">
        <w:rPr>
          <w:rFonts w:eastAsia="Garamond" w:cs="Calibri"/>
          <w:sz w:val="16"/>
        </w:rPr>
        <w:t xml:space="preserve"> </w:t>
      </w:r>
      <w:r w:rsidRPr="00722811">
        <w:rPr>
          <w:rFonts w:cs="Calibri"/>
          <w:sz w:val="16"/>
        </w:rPr>
        <w:t>films</w:t>
      </w:r>
      <w:r w:rsidRPr="00722811">
        <w:rPr>
          <w:rFonts w:eastAsia="Garamond" w:cs="Calibri"/>
          <w:sz w:val="16"/>
        </w:rPr>
        <w:t xml:space="preserve"> </w:t>
      </w:r>
      <w:r w:rsidRPr="00722811">
        <w:rPr>
          <w:rFonts w:cs="Calibri"/>
          <w:sz w:val="16"/>
        </w:rPr>
        <w:t>from</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mid-1960s</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present)</w:t>
      </w:r>
      <w:r w:rsidRPr="00722811">
        <w:rPr>
          <w:rFonts w:eastAsia="Garamond" w:cs="Calibri"/>
          <w:sz w:val="16"/>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also</w:t>
      </w:r>
      <w:r w:rsidRPr="00722811">
        <w:rPr>
          <w:rStyle w:val="IntenseEmphasis"/>
          <w:rFonts w:eastAsia="Garamond" w:cs="Calibri"/>
        </w:rPr>
        <w:t xml:space="preserve"> </w:t>
      </w:r>
      <w:r w:rsidRPr="00722811">
        <w:rPr>
          <w:rStyle w:val="IntenseEmphasis"/>
          <w:rFonts w:cs="Calibri"/>
        </w:rPr>
        <w:t>unspoken</w:t>
      </w:r>
      <w:r w:rsidRPr="00722811">
        <w:rPr>
          <w:rFonts w:cs="Calibri"/>
          <w:sz w:val="16"/>
        </w:rPr>
        <w:t>.</w:t>
      </w:r>
      <w:r w:rsidRPr="00722811">
        <w:rPr>
          <w:rFonts w:eastAsia="Garamond" w:cs="Calibri"/>
          <w:sz w:val="16"/>
        </w:rPr>
        <w:t xml:space="preserve"> </w:t>
      </w:r>
      <w:r w:rsidRPr="00722811">
        <w:rPr>
          <w:rFonts w:cs="Calibri"/>
          <w:sz w:val="16"/>
        </w:rPr>
        <w:t>This</w:t>
      </w:r>
      <w:r w:rsidRPr="00722811">
        <w:rPr>
          <w:rFonts w:eastAsia="Garamond" w:cs="Calibri"/>
          <w:sz w:val="16"/>
        </w:rPr>
        <w:t xml:space="preserve"> </w:t>
      </w:r>
      <w:r w:rsidRPr="00722811">
        <w:rPr>
          <w:rFonts w:cs="Calibri"/>
          <w:sz w:val="16"/>
        </w:rPr>
        <w:t>notwithstanding,</w:t>
      </w:r>
      <w:r w:rsidRPr="00722811">
        <w:rPr>
          <w:rFonts w:eastAsia="Garamond" w:cs="Calibri"/>
          <w:sz w:val="16"/>
        </w:rPr>
        <w:t xml:space="preserve"> </w:t>
      </w:r>
      <w:r w:rsidRPr="00722811">
        <w:rPr>
          <w:rFonts w:cs="Calibri"/>
          <w:sz w:val="16"/>
        </w:rPr>
        <w:t>film</w:t>
      </w:r>
      <w:r w:rsidRPr="00722811">
        <w:rPr>
          <w:rFonts w:eastAsia="Garamond" w:cs="Calibri"/>
          <w:sz w:val="16"/>
        </w:rPr>
        <w:t xml:space="preserve"> </w:t>
      </w:r>
      <w:r w:rsidRPr="00722811">
        <w:rPr>
          <w:rFonts w:cs="Calibri"/>
          <w:sz w:val="16"/>
        </w:rPr>
        <w:t>theory,</w:t>
      </w:r>
      <w:r w:rsidRPr="00722811">
        <w:rPr>
          <w:rFonts w:eastAsia="Garamond" w:cs="Calibri"/>
          <w:sz w:val="16"/>
        </w:rPr>
        <w:t xml:space="preserve"> </w:t>
      </w:r>
      <w:r w:rsidRPr="00722811">
        <w:rPr>
          <w:rStyle w:val="IntenseEmphasis"/>
          <w:rFonts w:cs="Calibri"/>
        </w:rPr>
        <w:t>political</w:t>
      </w:r>
      <w:r w:rsidRPr="00722811">
        <w:rPr>
          <w:rStyle w:val="IntenseEmphasis"/>
          <w:rFonts w:eastAsia="Garamond" w:cs="Calibri"/>
        </w:rPr>
        <w:t xml:space="preserve"> </w:t>
      </w:r>
      <w:r w:rsidRPr="00722811">
        <w:rPr>
          <w:rStyle w:val="IntenseEmphasis"/>
          <w:rFonts w:cs="Calibri"/>
        </w:rPr>
        <w:t>discourse</w:t>
      </w:r>
      <w:r w:rsidRPr="00722811">
        <w:rPr>
          <w:rFonts w:cs="Calibri"/>
          <w:sz w:val="16"/>
        </w:rPr>
        <w:t>,</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cinema</w:t>
      </w:r>
      <w:r w:rsidRPr="00722811">
        <w:rPr>
          <w:rFonts w:eastAsia="Garamond" w:cs="Calibri"/>
          <w:sz w:val="16"/>
        </w:rPr>
        <w:t xml:space="preserve"> </w:t>
      </w:r>
      <w:r w:rsidRPr="00722811">
        <w:rPr>
          <w:rStyle w:val="IntenseEmphasis"/>
          <w:rFonts w:cs="Calibri"/>
        </w:rPr>
        <w:t>assume</w:t>
      </w:r>
      <w:r w:rsidRPr="00722811">
        <w:rPr>
          <w:rStyle w:val="IntenseEmphasis"/>
          <w:rFonts w:eastAsia="Garamond" w:cs="Calibri"/>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ontological</w:t>
      </w:r>
      <w:r w:rsidRPr="00722811">
        <w:rPr>
          <w:rStyle w:val="IntenseEmphasis"/>
          <w:rFonts w:eastAsia="Garamond" w:cs="Calibri"/>
        </w:rPr>
        <w:t xml:space="preserve"> </w:t>
      </w:r>
      <w:r w:rsidRPr="00722811">
        <w:rPr>
          <w:rStyle w:val="IntenseEmphasis"/>
          <w:rFonts w:cs="Calibri"/>
        </w:rPr>
        <w:t>grammar,</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structure</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suffering</w:t>
      </w:r>
      <w:r w:rsidRPr="00722811">
        <w:rPr>
          <w:rFonts w:cs="Calibri"/>
          <w:sz w:val="16"/>
        </w:rPr>
        <w:t>.</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structure</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suffering</w:t>
      </w:r>
      <w:r w:rsidRPr="00722811">
        <w:rPr>
          <w:rFonts w:eastAsia="Garamond" w:cs="Calibri"/>
          <w:sz w:val="16"/>
        </w:rPr>
        <w:t xml:space="preserve"> </w:t>
      </w:r>
      <w:r w:rsidRPr="00722811">
        <w:rPr>
          <w:rFonts w:cs="Calibri"/>
          <w:sz w:val="16"/>
        </w:rPr>
        <w:t>which</w:t>
      </w:r>
      <w:r w:rsidRPr="00722811">
        <w:rPr>
          <w:rFonts w:eastAsia="Garamond" w:cs="Calibri"/>
          <w:sz w:val="16"/>
        </w:rPr>
        <w:t xml:space="preserve"> </w:t>
      </w:r>
      <w:r w:rsidRPr="00722811">
        <w:rPr>
          <w:rFonts w:cs="Calibri"/>
          <w:sz w:val="16"/>
        </w:rPr>
        <w:t>film</w:t>
      </w:r>
      <w:r w:rsidRPr="00722811">
        <w:rPr>
          <w:rFonts w:eastAsia="Garamond" w:cs="Calibri"/>
          <w:sz w:val="16"/>
        </w:rPr>
        <w:t xml:space="preserve"> </w:t>
      </w:r>
      <w:r w:rsidRPr="00722811">
        <w:rPr>
          <w:rFonts w:cs="Calibri"/>
          <w:sz w:val="16"/>
        </w:rPr>
        <w:t>theory,</w:t>
      </w:r>
      <w:r w:rsidRPr="00722811">
        <w:rPr>
          <w:rFonts w:eastAsia="Garamond" w:cs="Calibri"/>
          <w:sz w:val="16"/>
        </w:rPr>
        <w:t xml:space="preserve"> </w:t>
      </w:r>
      <w:r w:rsidRPr="00722811">
        <w:rPr>
          <w:rFonts w:cs="Calibri"/>
          <w:sz w:val="16"/>
        </w:rPr>
        <w:t>political</w:t>
      </w:r>
      <w:r w:rsidRPr="00722811">
        <w:rPr>
          <w:rFonts w:eastAsia="Garamond" w:cs="Calibri"/>
          <w:sz w:val="16"/>
        </w:rPr>
        <w:t xml:space="preserve"> </w:t>
      </w:r>
      <w:r w:rsidRPr="00722811">
        <w:rPr>
          <w:rFonts w:cs="Calibri"/>
          <w:sz w:val="16"/>
        </w:rPr>
        <w:t>discourse,</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cinema</w:t>
      </w:r>
      <w:r w:rsidRPr="00722811">
        <w:rPr>
          <w:rFonts w:eastAsia="Garamond" w:cs="Calibri"/>
          <w:sz w:val="16"/>
        </w:rPr>
        <w:t xml:space="preserve"> </w:t>
      </w:r>
      <w:r w:rsidRPr="00722811">
        <w:rPr>
          <w:rFonts w:cs="Calibri"/>
          <w:sz w:val="16"/>
        </w:rPr>
        <w:t>assume</w:t>
      </w:r>
      <w:r w:rsidRPr="00722811">
        <w:rPr>
          <w:rFonts w:eastAsia="Garamond" w:cs="Calibri"/>
          <w:sz w:val="16"/>
        </w:rPr>
        <w:t xml:space="preserve"> </w:t>
      </w:r>
      <w:r w:rsidRPr="00722811">
        <w:rPr>
          <w:rStyle w:val="IntenseEmphasis"/>
          <w:rFonts w:cs="Calibri"/>
          <w:highlight w:val="cyan"/>
        </w:rPr>
        <w:t>crowds</w:t>
      </w:r>
      <w:r w:rsidRPr="00722811">
        <w:rPr>
          <w:rStyle w:val="IntenseEmphasis"/>
          <w:rFonts w:eastAsia="Garamond" w:cs="Calibri"/>
          <w:highlight w:val="cyan"/>
        </w:rPr>
        <w:t xml:space="preserve"> </w:t>
      </w:r>
      <w:r w:rsidRPr="00722811">
        <w:rPr>
          <w:rStyle w:val="IntenseEmphasis"/>
          <w:rFonts w:cs="Calibri"/>
          <w:highlight w:val="cyan"/>
        </w:rPr>
        <w:t>out</w:t>
      </w:r>
      <w:r w:rsidRPr="00722811">
        <w:rPr>
          <w:rStyle w:val="IntenseEmphasis"/>
          <w:rFonts w:eastAsia="Garamond" w:cs="Calibri"/>
          <w:highlight w:val="cyan"/>
        </w:rPr>
        <w:t xml:space="preserve"> </w:t>
      </w:r>
      <w:r w:rsidRPr="00722811">
        <w:rPr>
          <w:rStyle w:val="IntenseEmphasis"/>
          <w:rFonts w:cs="Calibri"/>
          <w:highlight w:val="cyan"/>
        </w:rPr>
        <w:t>other</w:t>
      </w:r>
      <w:r w:rsidRPr="00722811">
        <w:rPr>
          <w:rStyle w:val="IntenseEmphasis"/>
          <w:rFonts w:eastAsia="Garamond" w:cs="Calibri"/>
          <w:highlight w:val="cyan"/>
        </w:rPr>
        <w:t xml:space="preserve"> </w:t>
      </w:r>
      <w:r w:rsidRPr="00722811">
        <w:rPr>
          <w:rStyle w:val="IntenseEmphasis"/>
          <w:rFonts w:cs="Calibri"/>
          <w:highlight w:val="cyan"/>
        </w:rPr>
        <w:t>structures</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suffering,</w:t>
      </w:r>
      <w:r w:rsidRPr="00722811">
        <w:rPr>
          <w:rStyle w:val="IntenseEmphasis"/>
          <w:rFonts w:eastAsia="Garamond" w:cs="Calibri"/>
          <w:highlight w:val="cyan"/>
        </w:rPr>
        <w:t xml:space="preserve"> </w:t>
      </w:r>
      <w:r w:rsidRPr="00722811">
        <w:rPr>
          <w:rStyle w:val="Emphasis"/>
          <w:rFonts w:cs="Calibri"/>
          <w:highlight w:val="cyan"/>
        </w:rPr>
        <w:t>regardless</w:t>
      </w:r>
      <w:r w:rsidRPr="00722811">
        <w:rPr>
          <w:rStyle w:val="Emphasis"/>
          <w:rFonts w:eastAsia="Garamond" w:cs="Calibri"/>
          <w:highlight w:val="cyan"/>
        </w:rPr>
        <w:t xml:space="preserve"> </w:t>
      </w:r>
      <w:r w:rsidRPr="00722811">
        <w:rPr>
          <w:rStyle w:val="Emphasis"/>
          <w:rFonts w:cs="Calibri"/>
          <w:highlight w:val="cyan"/>
        </w:rPr>
        <w:t>of</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sentiment</w:t>
      </w:r>
      <w:r w:rsidRPr="00722811">
        <w:rPr>
          <w:rStyle w:val="Emphasis"/>
          <w:rFonts w:eastAsia="Garamond" w:cs="Calibri"/>
          <w:highlight w:val="cyan"/>
        </w:rPr>
        <w:t xml:space="preserve"> </w:t>
      </w:r>
      <w:r w:rsidRPr="00722811">
        <w:rPr>
          <w:rStyle w:val="Emphasis"/>
          <w:rFonts w:cs="Calibri"/>
          <w:highlight w:val="cyan"/>
        </w:rPr>
        <w:t>of</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film</w:t>
      </w:r>
      <w:r w:rsidRPr="00722811">
        <w:rPr>
          <w:rStyle w:val="Emphasis"/>
          <w:rFonts w:eastAsia="Garamond" w:cs="Calibri"/>
          <w:highlight w:val="cyan"/>
        </w:rPr>
        <w:t xml:space="preserve"> </w:t>
      </w:r>
      <w:r w:rsidRPr="00722811">
        <w:rPr>
          <w:rStyle w:val="Emphasis"/>
          <w:rFonts w:cs="Calibri"/>
          <w:highlight w:val="cyan"/>
        </w:rPr>
        <w:t>or</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spirit</w:t>
      </w:r>
      <w:r w:rsidRPr="00722811">
        <w:rPr>
          <w:rStyle w:val="Emphasis"/>
          <w:rFonts w:eastAsia="Garamond" w:cs="Calibri"/>
          <w:highlight w:val="cyan"/>
        </w:rPr>
        <w:t xml:space="preserve"> </w:t>
      </w:r>
      <w:r w:rsidRPr="00722811">
        <w:rPr>
          <w:rStyle w:val="Emphasis"/>
          <w:rFonts w:cs="Calibri"/>
          <w:highlight w:val="cyan"/>
        </w:rPr>
        <w:t>of</w:t>
      </w:r>
      <w:r w:rsidRPr="00722811">
        <w:rPr>
          <w:rStyle w:val="Emphasis"/>
          <w:rFonts w:eastAsia="Garamond" w:cs="Calibri"/>
          <w:highlight w:val="cyan"/>
        </w:rPr>
        <w:t xml:space="preserve"> </w:t>
      </w:r>
      <w:r w:rsidRPr="00722811">
        <w:rPr>
          <w:rStyle w:val="Emphasis"/>
          <w:rFonts w:cs="Calibri"/>
          <w:highlight w:val="cyan"/>
        </w:rPr>
        <w:t>unity</w:t>
      </w:r>
      <w:r w:rsidRPr="00722811">
        <w:rPr>
          <w:rStyle w:val="Emphasis"/>
          <w:rFonts w:eastAsia="Garamond" w:cs="Calibri"/>
          <w:highlight w:val="cyan"/>
        </w:rPr>
        <w:t xml:space="preserve"> </w:t>
      </w:r>
      <w:r w:rsidRPr="00722811">
        <w:rPr>
          <w:rStyle w:val="Emphasis"/>
          <w:rFonts w:cs="Calibri"/>
          <w:highlight w:val="cyan"/>
        </w:rPr>
        <w:t>mobilized</w:t>
      </w:r>
      <w:r w:rsidRPr="00722811">
        <w:rPr>
          <w:rStyle w:val="Emphasis"/>
          <w:rFonts w:eastAsia="Garamond" w:cs="Calibri"/>
          <w:highlight w:val="cyan"/>
        </w:rPr>
        <w:t xml:space="preserve"> </w:t>
      </w:r>
      <w:r w:rsidRPr="00722811">
        <w:rPr>
          <w:rStyle w:val="Emphasis"/>
          <w:rFonts w:cs="Calibri"/>
          <w:highlight w:val="cyan"/>
        </w:rPr>
        <w:t>by</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political</w:t>
      </w:r>
      <w:r w:rsidRPr="00722811">
        <w:rPr>
          <w:rStyle w:val="Emphasis"/>
          <w:rFonts w:eastAsia="Garamond" w:cs="Calibri"/>
          <w:highlight w:val="cyan"/>
        </w:rPr>
        <w:t xml:space="preserve"> </w:t>
      </w:r>
      <w:r w:rsidRPr="00722811">
        <w:rPr>
          <w:rStyle w:val="Emphasis"/>
          <w:rFonts w:cs="Calibri"/>
          <w:highlight w:val="cyan"/>
        </w:rPr>
        <w:t>discourse</w:t>
      </w:r>
      <w:r w:rsidRPr="00722811">
        <w:rPr>
          <w:rStyle w:val="Emphasis"/>
          <w:rFonts w:eastAsia="Garamond" w:cs="Calibri"/>
          <w:highlight w:val="cyan"/>
        </w:rPr>
        <w:t xml:space="preserve"> </w:t>
      </w:r>
      <w:r w:rsidRPr="00722811">
        <w:rPr>
          <w:rStyle w:val="Emphasis"/>
          <w:rFonts w:cs="Calibri"/>
          <w:highlight w:val="cyan"/>
        </w:rPr>
        <w:t>in</w:t>
      </w:r>
      <w:r w:rsidRPr="00722811">
        <w:rPr>
          <w:rStyle w:val="Emphasis"/>
          <w:rFonts w:eastAsia="Garamond" w:cs="Calibri"/>
          <w:highlight w:val="cyan"/>
        </w:rPr>
        <w:t xml:space="preserve"> </w:t>
      </w:r>
      <w:r w:rsidRPr="00722811">
        <w:rPr>
          <w:rStyle w:val="Emphasis"/>
          <w:rFonts w:cs="Calibri"/>
          <w:highlight w:val="cyan"/>
        </w:rPr>
        <w:t>question</w:t>
      </w:r>
      <w:r w:rsidRPr="00722811">
        <w:rPr>
          <w:rFonts w:cs="Calibri"/>
          <w:sz w:val="16"/>
        </w:rPr>
        <w:t>.</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put</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finer</w:t>
      </w:r>
      <w:r w:rsidRPr="00722811">
        <w:rPr>
          <w:rFonts w:eastAsia="Garamond" w:cs="Calibri"/>
          <w:sz w:val="16"/>
        </w:rPr>
        <w:t xml:space="preserve"> </w:t>
      </w:r>
      <w:r w:rsidRPr="00722811">
        <w:rPr>
          <w:rFonts w:cs="Calibri"/>
          <w:sz w:val="16"/>
        </w:rPr>
        <w:t>point</w:t>
      </w:r>
      <w:r w:rsidRPr="00722811">
        <w:rPr>
          <w:rFonts w:eastAsia="Garamond" w:cs="Calibri"/>
          <w:sz w:val="16"/>
        </w:rPr>
        <w:t xml:space="preserve"> </w:t>
      </w:r>
      <w:r w:rsidRPr="00722811">
        <w:rPr>
          <w:rFonts w:cs="Calibri"/>
          <w:sz w:val="16"/>
        </w:rPr>
        <w:t>on</w:t>
      </w:r>
      <w:r w:rsidRPr="00722811">
        <w:rPr>
          <w:rFonts w:eastAsia="Garamond" w:cs="Calibri"/>
          <w:sz w:val="16"/>
        </w:rPr>
        <w:t xml:space="preserve"> </w:t>
      </w:r>
      <w:r w:rsidRPr="00722811">
        <w:rPr>
          <w:rFonts w:cs="Calibri"/>
          <w:sz w:val="16"/>
        </w:rPr>
        <w:t>it,</w:t>
      </w:r>
      <w:r w:rsidRPr="00722811">
        <w:rPr>
          <w:rFonts w:eastAsia="Garamond" w:cs="Calibri"/>
          <w:sz w:val="16"/>
        </w:rPr>
        <w:t xml:space="preserve"> </w:t>
      </w:r>
      <w:r w:rsidRPr="00722811">
        <w:rPr>
          <w:rStyle w:val="IntenseEmphasis"/>
          <w:rFonts w:cs="Calibri"/>
        </w:rPr>
        <w:t>structures</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ontological</w:t>
      </w:r>
      <w:r w:rsidRPr="00722811">
        <w:rPr>
          <w:rStyle w:val="IntenseEmphasis"/>
          <w:rFonts w:eastAsia="Garamond" w:cs="Calibri"/>
        </w:rPr>
        <w:t xml:space="preserve"> </w:t>
      </w:r>
      <w:r w:rsidRPr="00722811">
        <w:rPr>
          <w:rStyle w:val="IntenseEmphasis"/>
          <w:rFonts w:cs="Calibri"/>
        </w:rPr>
        <w:t>suffering</w:t>
      </w:r>
      <w:r w:rsidRPr="00722811">
        <w:rPr>
          <w:rStyle w:val="IntenseEmphasis"/>
          <w:rFonts w:eastAsia="Garamond" w:cs="Calibri"/>
        </w:rPr>
        <w:t xml:space="preserve"> </w:t>
      </w:r>
      <w:r w:rsidRPr="00722811">
        <w:rPr>
          <w:rStyle w:val="IntenseEmphasis"/>
          <w:rFonts w:cs="Calibri"/>
        </w:rPr>
        <w:t>stand</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antagonistic,</w:t>
      </w:r>
      <w:r w:rsidRPr="00722811">
        <w:rPr>
          <w:rStyle w:val="IntenseEmphasis"/>
          <w:rFonts w:eastAsia="Garamond" w:cs="Calibri"/>
        </w:rPr>
        <w:t xml:space="preserve"> </w:t>
      </w:r>
      <w:r w:rsidRPr="00722811">
        <w:rPr>
          <w:rStyle w:val="IntenseEmphasis"/>
          <w:rFonts w:cs="Calibri"/>
        </w:rPr>
        <w:t>rather</w:t>
      </w:r>
      <w:r w:rsidRPr="00722811">
        <w:rPr>
          <w:rStyle w:val="IntenseEmphasis"/>
          <w:rFonts w:eastAsia="Garamond" w:cs="Calibri"/>
        </w:rPr>
        <w:t xml:space="preserve"> </w:t>
      </w:r>
      <w:proofErr w:type="spellStart"/>
      <w:r w:rsidRPr="00722811">
        <w:rPr>
          <w:rStyle w:val="IntenseEmphasis"/>
          <w:rFonts w:cs="Calibri"/>
        </w:rPr>
        <w:t>then</w:t>
      </w:r>
      <w:proofErr w:type="spellEnd"/>
      <w:r w:rsidRPr="00722811">
        <w:rPr>
          <w:rStyle w:val="IntenseEmphasis"/>
          <w:rFonts w:eastAsia="Garamond" w:cs="Calibri"/>
        </w:rPr>
        <w:t xml:space="preserve"> </w:t>
      </w:r>
      <w:r w:rsidRPr="00722811">
        <w:rPr>
          <w:rStyle w:val="IntenseEmphasis"/>
          <w:rFonts w:cs="Calibri"/>
        </w:rPr>
        <w:t>conflictual,</w:t>
      </w:r>
      <w:r w:rsidRPr="00722811">
        <w:rPr>
          <w:rStyle w:val="IntenseEmphasis"/>
          <w:rFonts w:eastAsia="Garamond" w:cs="Calibri"/>
        </w:rPr>
        <w:t xml:space="preserve"> </w:t>
      </w:r>
      <w:r w:rsidRPr="00722811">
        <w:rPr>
          <w:rStyle w:val="IntenseEmphasis"/>
          <w:rFonts w:cs="Calibri"/>
        </w:rPr>
        <w:t>relation</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one</w:t>
      </w:r>
      <w:r w:rsidRPr="00722811">
        <w:rPr>
          <w:rStyle w:val="IntenseEmphasis"/>
          <w:rFonts w:eastAsia="Garamond" w:cs="Calibri"/>
        </w:rPr>
        <w:t xml:space="preserve"> </w:t>
      </w:r>
      <w:r w:rsidRPr="00722811">
        <w:rPr>
          <w:rStyle w:val="IntenseEmphasis"/>
          <w:rFonts w:cs="Calibri"/>
        </w:rPr>
        <w:t>another</w:t>
      </w:r>
      <w:r w:rsidRPr="00722811">
        <w:rPr>
          <w:rFonts w:eastAsia="Garamond" w:cs="Calibri"/>
          <w:sz w:val="16"/>
        </w:rPr>
        <w:t xml:space="preserve"> </w:t>
      </w:r>
      <w:r w:rsidRPr="00722811">
        <w:rPr>
          <w:rFonts w:cs="Calibri"/>
          <w:sz w:val="16"/>
        </w:rPr>
        <w:t>(</w:t>
      </w:r>
      <w:proofErr w:type="gramStart"/>
      <w:r w:rsidRPr="00722811">
        <w:rPr>
          <w:rFonts w:cs="Calibri"/>
          <w:sz w:val="16"/>
        </w:rPr>
        <w:t>despite</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fact</w:t>
      </w:r>
      <w:r w:rsidRPr="00722811">
        <w:rPr>
          <w:rFonts w:eastAsia="Garamond" w:cs="Calibri"/>
          <w:sz w:val="16"/>
        </w:rPr>
        <w:t xml:space="preserve"> </w:t>
      </w:r>
      <w:r w:rsidRPr="00722811">
        <w:rPr>
          <w:rFonts w:cs="Calibri"/>
          <w:sz w:val="16"/>
        </w:rPr>
        <w:t>that</w:t>
      </w:r>
      <w:proofErr w:type="gramEnd"/>
      <w:r w:rsidRPr="00722811">
        <w:rPr>
          <w:rFonts w:eastAsia="Garamond" w:cs="Calibri"/>
          <w:sz w:val="16"/>
        </w:rPr>
        <w:t xml:space="preserve"> </w:t>
      </w:r>
      <w:r w:rsidRPr="00722811">
        <w:rPr>
          <w:rFonts w:cs="Calibri"/>
          <w:sz w:val="16"/>
        </w:rPr>
        <w:t>antagonists</w:t>
      </w:r>
      <w:r w:rsidRPr="00722811">
        <w:rPr>
          <w:rFonts w:eastAsia="Garamond" w:cs="Calibri"/>
          <w:sz w:val="16"/>
        </w:rPr>
        <w:t xml:space="preserve"> </w:t>
      </w:r>
      <w:r w:rsidRPr="00722811">
        <w:rPr>
          <w:rFonts w:cs="Calibri"/>
          <w:sz w:val="16"/>
        </w:rPr>
        <w:t>themselves</w:t>
      </w:r>
      <w:r w:rsidRPr="00722811">
        <w:rPr>
          <w:rFonts w:eastAsia="Garamond" w:cs="Calibri"/>
          <w:sz w:val="16"/>
        </w:rPr>
        <w:t xml:space="preserve"> </w:t>
      </w:r>
      <w:r w:rsidRPr="00722811">
        <w:rPr>
          <w:rFonts w:cs="Calibri"/>
          <w:sz w:val="16"/>
        </w:rPr>
        <w:t>may</w:t>
      </w:r>
      <w:r w:rsidRPr="00722811">
        <w:rPr>
          <w:rFonts w:eastAsia="Garamond" w:cs="Calibri"/>
          <w:sz w:val="16"/>
        </w:rPr>
        <w:t xml:space="preserve"> </w:t>
      </w:r>
      <w:r w:rsidRPr="00722811">
        <w:rPr>
          <w:rFonts w:cs="Calibri"/>
          <w:sz w:val="16"/>
        </w:rPr>
        <w:t>not</w:t>
      </w:r>
      <w:r w:rsidRPr="00722811">
        <w:rPr>
          <w:rFonts w:eastAsia="Garamond" w:cs="Calibri"/>
          <w:sz w:val="16"/>
        </w:rPr>
        <w:t xml:space="preserve"> </w:t>
      </w:r>
      <w:r w:rsidRPr="00722811">
        <w:rPr>
          <w:rFonts w:cs="Calibri"/>
          <w:sz w:val="16"/>
        </w:rPr>
        <w:t>be</w:t>
      </w:r>
      <w:r w:rsidRPr="00722811">
        <w:rPr>
          <w:rFonts w:eastAsia="Garamond" w:cs="Calibri"/>
          <w:sz w:val="16"/>
        </w:rPr>
        <w:t xml:space="preserve"> </w:t>
      </w:r>
      <w:r w:rsidRPr="00722811">
        <w:rPr>
          <w:rFonts w:cs="Calibri"/>
          <w:sz w:val="16"/>
        </w:rPr>
        <w:t>aware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ontological</w:t>
      </w:r>
      <w:r w:rsidRPr="00722811">
        <w:rPr>
          <w:rFonts w:eastAsia="Garamond" w:cs="Calibri"/>
          <w:sz w:val="16"/>
        </w:rPr>
        <w:t xml:space="preserve"> </w:t>
      </w:r>
      <w:r w:rsidRPr="00722811">
        <w:rPr>
          <w:rFonts w:cs="Calibri"/>
          <w:sz w:val="16"/>
        </w:rPr>
        <w:t>positionality</w:t>
      </w:r>
      <w:r w:rsidRPr="00722811">
        <w:rPr>
          <w:rFonts w:eastAsia="Garamond" w:cs="Calibri"/>
          <w:sz w:val="16"/>
        </w:rPr>
        <w:t xml:space="preserve"> </w:t>
      </w:r>
      <w:r w:rsidRPr="00722811">
        <w:rPr>
          <w:rFonts w:cs="Calibri"/>
          <w:sz w:val="16"/>
        </w:rPr>
        <w:lastRenderedPageBreak/>
        <w:t>from</w:t>
      </w:r>
      <w:r w:rsidRPr="00722811">
        <w:rPr>
          <w:rFonts w:eastAsia="Garamond" w:cs="Calibri"/>
          <w:sz w:val="16"/>
        </w:rPr>
        <w:t xml:space="preserve"> </w:t>
      </w:r>
      <w:r w:rsidRPr="00722811">
        <w:rPr>
          <w:rFonts w:cs="Calibri"/>
          <w:sz w:val="16"/>
        </w:rPr>
        <w:t>which</w:t>
      </w:r>
      <w:r w:rsidRPr="00722811">
        <w:rPr>
          <w:rFonts w:eastAsia="Garamond" w:cs="Calibri"/>
          <w:sz w:val="16"/>
        </w:rPr>
        <w:t xml:space="preserve"> </w:t>
      </w:r>
      <w:r w:rsidRPr="00722811">
        <w:rPr>
          <w:rFonts w:cs="Calibri"/>
          <w:sz w:val="16"/>
        </w:rPr>
        <w:t>they</w:t>
      </w:r>
      <w:r w:rsidRPr="00722811">
        <w:rPr>
          <w:rFonts w:eastAsia="Garamond" w:cs="Calibri"/>
          <w:sz w:val="16"/>
        </w:rPr>
        <w:t xml:space="preserve"> </w:t>
      </w:r>
      <w:r w:rsidRPr="00722811">
        <w:rPr>
          <w:rFonts w:cs="Calibri"/>
          <w:sz w:val="16"/>
        </w:rPr>
        <w:t>speak).</w:t>
      </w:r>
      <w:r w:rsidRPr="00722811">
        <w:rPr>
          <w:rFonts w:eastAsia="Garamond" w:cs="Calibri"/>
          <w:sz w:val="16"/>
        </w:rPr>
        <w:t xml:space="preserve"> </w:t>
      </w:r>
      <w:r w:rsidRPr="00722811">
        <w:rPr>
          <w:rFonts w:cs="Calibri"/>
          <w:sz w:val="16"/>
        </w:rPr>
        <w:t>Though</w:t>
      </w:r>
      <w:r w:rsidRPr="00722811">
        <w:rPr>
          <w:rFonts w:eastAsia="Garamond" w:cs="Calibri"/>
          <w:sz w:val="16"/>
        </w:rPr>
        <w:t xml:space="preserve"> </w:t>
      </w:r>
      <w:r w:rsidRPr="00722811">
        <w:rPr>
          <w:rFonts w:cs="Calibri"/>
          <w:sz w:val="16"/>
        </w:rPr>
        <w:t>this</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perhaps</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most</w:t>
      </w:r>
      <w:r w:rsidRPr="00722811">
        <w:rPr>
          <w:rFonts w:eastAsia="Garamond" w:cs="Calibri"/>
          <w:sz w:val="16"/>
        </w:rPr>
        <w:t xml:space="preserve"> </w:t>
      </w:r>
      <w:r w:rsidRPr="00722811">
        <w:rPr>
          <w:rFonts w:cs="Calibri"/>
          <w:sz w:val="16"/>
        </w:rPr>
        <w:t>controversial</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out-of-step</w:t>
      </w:r>
      <w:r w:rsidRPr="00722811">
        <w:rPr>
          <w:rFonts w:eastAsia="Garamond" w:cs="Calibri"/>
          <w:sz w:val="16"/>
        </w:rPr>
        <w:t xml:space="preserve"> </w:t>
      </w:r>
      <w:r w:rsidRPr="00722811">
        <w:rPr>
          <w:rFonts w:cs="Calibri"/>
          <w:sz w:val="16"/>
        </w:rPr>
        <w:t>claim</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this</w:t>
      </w:r>
      <w:r w:rsidRPr="00722811">
        <w:rPr>
          <w:rFonts w:eastAsia="Garamond" w:cs="Calibri"/>
          <w:sz w:val="16"/>
        </w:rPr>
        <w:t xml:space="preserve"> </w:t>
      </w:r>
      <w:r w:rsidRPr="00722811">
        <w:rPr>
          <w:rFonts w:cs="Calibri"/>
          <w:sz w:val="16"/>
        </w:rPr>
        <w:t>book,</w:t>
      </w:r>
      <w:r w:rsidRPr="00722811">
        <w:rPr>
          <w:rFonts w:eastAsia="Garamond" w:cs="Calibri"/>
          <w:sz w:val="16"/>
        </w:rPr>
        <w:t xml:space="preserve"> </w:t>
      </w:r>
      <w:r w:rsidRPr="00722811">
        <w:rPr>
          <w:rFonts w:cs="Calibri"/>
          <w:sz w:val="16"/>
        </w:rPr>
        <w:t>it</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nonetheless,</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foundation</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close</w:t>
      </w:r>
      <w:r w:rsidRPr="00722811">
        <w:rPr>
          <w:rFonts w:eastAsia="Garamond" w:cs="Calibri"/>
          <w:sz w:val="16"/>
        </w:rPr>
        <w:t xml:space="preserve"> </w:t>
      </w:r>
      <w:r w:rsidRPr="00722811">
        <w:rPr>
          <w:rFonts w:cs="Calibri"/>
          <w:sz w:val="16"/>
        </w:rPr>
        <w:t>reading</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feature</w:t>
      </w:r>
      <w:r w:rsidRPr="00722811">
        <w:rPr>
          <w:rFonts w:eastAsia="Garamond" w:cs="Calibri"/>
          <w:sz w:val="16"/>
        </w:rPr>
        <w:t xml:space="preserve"> </w:t>
      </w:r>
      <w:r w:rsidRPr="00722811">
        <w:rPr>
          <w:rFonts w:cs="Calibri"/>
          <w:sz w:val="16"/>
        </w:rPr>
        <w:t>films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political</w:t>
      </w:r>
      <w:r w:rsidRPr="00722811">
        <w:rPr>
          <w:rFonts w:eastAsia="Garamond" w:cs="Calibri"/>
          <w:sz w:val="16"/>
        </w:rPr>
        <w:t xml:space="preserve"> </w:t>
      </w:r>
      <w:r w:rsidRPr="00722811">
        <w:rPr>
          <w:rFonts w:cs="Calibri"/>
          <w:sz w:val="16"/>
        </w:rPr>
        <w:t>theory</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follows.</w:t>
      </w:r>
    </w:p>
    <w:p w14:paraId="2206AE4D" w14:textId="77777777" w:rsidR="0031047E" w:rsidRDefault="0031047E" w:rsidP="0031047E">
      <w:pPr>
        <w:rPr>
          <w:sz w:val="16"/>
        </w:rPr>
      </w:pPr>
    </w:p>
    <w:p w14:paraId="755978FD" w14:textId="77777777" w:rsidR="0031047E" w:rsidRDefault="0031047E" w:rsidP="0031047E">
      <w:pPr>
        <w:pStyle w:val="Heading2"/>
        <w:rPr>
          <w:rStyle w:val="Emphasis"/>
          <w:b/>
          <w:iCs w:val="0"/>
          <w:sz w:val="44"/>
          <w:u w:val="double"/>
        </w:rPr>
      </w:pPr>
      <w:r w:rsidRPr="00FE40DE">
        <w:rPr>
          <w:rStyle w:val="Emphasis"/>
          <w:b/>
          <w:sz w:val="44"/>
          <w:u w:val="double"/>
        </w:rPr>
        <w:lastRenderedPageBreak/>
        <w:t>Case</w:t>
      </w:r>
    </w:p>
    <w:p w14:paraId="04838AE2" w14:textId="4573B513" w:rsidR="0031047E" w:rsidRDefault="0031047E" w:rsidP="0031047E">
      <w:pPr>
        <w:pStyle w:val="Heading3"/>
      </w:pPr>
      <w:r>
        <w:lastRenderedPageBreak/>
        <w:t>Framework</w:t>
      </w:r>
    </w:p>
    <w:p w14:paraId="02F683DB" w14:textId="02568AA3" w:rsidR="0031047E" w:rsidRPr="0031047E" w:rsidRDefault="0031047E" w:rsidP="0031047E">
      <w:r>
        <w:t>Dm if u need</w:t>
      </w:r>
    </w:p>
    <w:p w14:paraId="750B10CC" w14:textId="77777777" w:rsidR="0031047E" w:rsidRDefault="0031047E"/>
    <w:sectPr w:rsidR="003104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panose1 w:val="020B0604020202020204"/>
    <w:charset w:val="00"/>
    <w:family w:val="auto"/>
    <w:pitch w:val="default"/>
  </w:font>
  <w:font w:name="Georgia">
    <w:altName w:val="﷽﷽﷽﷽﷽﷽﷽﷽ە怀"/>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swiss"/>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imes">
    <w:altName w:val="﷽﷽﷽﷽﷽﷽즈ྏ"/>
    <w:panose1 w:val="00000500000000020000"/>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2"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imesNewRomanPSMT">
    <w:altName w:val="Yu Gothic"/>
    <w:panose1 w:val="020B0604020202020204"/>
    <w:charset w:val="00"/>
    <w:family w:val="auto"/>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ngsanaUPC">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Berthold Akzidenz Grotesk BE">
    <w:panose1 w:val="020B0604020202020204"/>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E72F9D"/>
    <w:multiLevelType w:val="hybridMultilevel"/>
    <w:tmpl w:val="96A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5E2CE7"/>
    <w:multiLevelType w:val="hybridMultilevel"/>
    <w:tmpl w:val="70528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794A69"/>
    <w:multiLevelType w:val="hybridMultilevel"/>
    <w:tmpl w:val="F82662D0"/>
    <w:lvl w:ilvl="0" w:tplc="761EC8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C33FDA"/>
    <w:multiLevelType w:val="multilevel"/>
    <w:tmpl w:val="821E3594"/>
    <w:lvl w:ilvl="0">
      <w:start w:val="16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13960A5"/>
    <w:multiLevelType w:val="hybridMultilevel"/>
    <w:tmpl w:val="6BF28DFE"/>
    <w:lvl w:ilvl="0" w:tplc="A4D40670">
      <w:start w:val="1"/>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EB233A"/>
    <w:multiLevelType w:val="hybridMultilevel"/>
    <w:tmpl w:val="1E80955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5C0648"/>
    <w:multiLevelType w:val="hybridMultilevel"/>
    <w:tmpl w:val="570AB6FA"/>
    <w:lvl w:ilvl="0" w:tplc="DD269E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56189B"/>
    <w:multiLevelType w:val="hybridMultilevel"/>
    <w:tmpl w:val="348409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4942BC"/>
    <w:multiLevelType w:val="hybridMultilevel"/>
    <w:tmpl w:val="C2C4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803587"/>
    <w:multiLevelType w:val="hybridMultilevel"/>
    <w:tmpl w:val="10E0C6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5219F9"/>
    <w:multiLevelType w:val="hybridMultilevel"/>
    <w:tmpl w:val="74A07A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09547C"/>
    <w:multiLevelType w:val="hybridMultilevel"/>
    <w:tmpl w:val="F418E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4"/>
  </w:num>
  <w:num w:numId="14">
    <w:abstractNumId w:val="21"/>
  </w:num>
  <w:num w:numId="15">
    <w:abstractNumId w:val="15"/>
  </w:num>
  <w:num w:numId="16">
    <w:abstractNumId w:val="13"/>
  </w:num>
  <w:num w:numId="17">
    <w:abstractNumId w:val="20"/>
  </w:num>
  <w:num w:numId="18">
    <w:abstractNumId w:val="19"/>
  </w:num>
  <w:num w:numId="19">
    <w:abstractNumId w:val="11"/>
  </w:num>
  <w:num w:numId="20">
    <w:abstractNumId w:val="17"/>
  </w:num>
  <w:num w:numId="21">
    <w:abstractNumId w:val="12"/>
  </w:num>
  <w:num w:numId="22">
    <w:abstractNumId w:val="2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257"/>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47E"/>
    <w:rsid w:val="00310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4F5D4B"/>
  <w15:chartTrackingRefBased/>
  <w15:docId w15:val="{75981A23-06DF-2548-BBBC-1851749D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047E"/>
    <w:pPr>
      <w:spacing w:after="160" w:line="259" w:lineRule="auto"/>
    </w:pPr>
    <w:rPr>
      <w:rFonts w:ascii="Calibri" w:eastAsiaTheme="minorEastAsia" w:hAnsi="Calibri"/>
      <w:sz w:val="22"/>
    </w:rPr>
  </w:style>
  <w:style w:type="paragraph" w:styleId="Heading1">
    <w:name w:val="heading 1"/>
    <w:aliases w:val="Pocket,heading 10,CD - Header,CD Header,Debate Block,ALEX,Brief - Heading 1,Brief - Title Heading 1,Heading 1 Char Char Char Char,Heading 1 Char Char Char Char Char"/>
    <w:basedOn w:val="Normal"/>
    <w:next w:val="Normal"/>
    <w:link w:val="Heading1Char"/>
    <w:uiPriority w:val="9"/>
    <w:qFormat/>
    <w:rsid w:val="003104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0,Aligned Card Text,CD Tag,TAG Char3,Heading 2 Char1 Char Char11,Heading 2 Char Char Char Char11,Heading 2 Char Char Char Char Char Char Char Char,Heading 2 Char Char Char Char Char Char Char,Heading 2 Char2,BlockText,Char2,BLOCK"/>
    <w:basedOn w:val="Normal"/>
    <w:next w:val="Normal"/>
    <w:link w:val="Heading2Char"/>
    <w:uiPriority w:val="9"/>
    <w:unhideWhenUsed/>
    <w:qFormat/>
    <w:rsid w:val="003104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Heading 3 Char Char,Citation"/>
    <w:basedOn w:val="Normal"/>
    <w:next w:val="Normal"/>
    <w:link w:val="Heading3Char"/>
    <w:uiPriority w:val="9"/>
    <w:unhideWhenUsed/>
    <w:qFormat/>
    <w:rsid w:val="003104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ard,No Spacing1,tags,No Spacing11111,No Spacing111111,Medium Grid 21,Very Small Text,Debate Text,Heading 2 Char1 Char Char,No Spacing211,No Spacing12,no read,No Spacing2111,No Spacing4, Ch,ta"/>
    <w:basedOn w:val="Normal"/>
    <w:next w:val="Normal"/>
    <w:link w:val="Heading4Char"/>
    <w:uiPriority w:val="9"/>
    <w:unhideWhenUsed/>
    <w:qFormat/>
    <w:rsid w:val="0031047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semiHidden/>
    <w:qFormat/>
    <w:rsid w:val="0031047E"/>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semiHidden/>
    <w:qFormat/>
    <w:rsid w:val="0031047E"/>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heading 10 Char,CD - Header Char,CD Header Char,Debate Block Char,ALEX Char,Brief - Heading 1 Char,Brief - Title Heading 1 Char,Heading 1 Char Char Char Char Char1,Heading 1 Char Char Char Char Char Char"/>
    <w:basedOn w:val="DefaultParagraphFont"/>
    <w:link w:val="Heading1"/>
    <w:uiPriority w:val="9"/>
    <w:rsid w:val="0031047E"/>
    <w:rPr>
      <w:rFonts w:ascii="Calibri" w:eastAsiaTheme="majorEastAsia" w:hAnsi="Calibri" w:cstheme="majorBidi"/>
      <w:b/>
      <w:bCs/>
      <w:sz w:val="52"/>
      <w:szCs w:val="32"/>
    </w:rPr>
  </w:style>
  <w:style w:type="character" w:customStyle="1" w:styleId="Heading2Char">
    <w:name w:val="Heading 2 Char"/>
    <w:aliases w:val="Hat Char,heading 20 Char,Aligned Card Text Char,CD Tag Char,TAG Char3 Char,Heading 2 Char1 Char Char11 Char,Heading 2 Char Char Char Char11 Char,Heading 2 Char Char Char Char Char Char Char Char Char,Heading 2 Char2 Char1,BlockText Char"/>
    <w:basedOn w:val="DefaultParagraphFont"/>
    <w:link w:val="Heading2"/>
    <w:uiPriority w:val="9"/>
    <w:rsid w:val="0031047E"/>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9"/>
    <w:rsid w:val="0031047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ard Char,No Spacing1 Char,tags Char,No Spacing11111 Char,No Spacing111111 Char,Medium Grid 21 Char,Very Small Text Char,Debate Text Char,no read Char"/>
    <w:basedOn w:val="DefaultParagraphFont"/>
    <w:link w:val="Heading4"/>
    <w:uiPriority w:val="9"/>
    <w:qFormat/>
    <w:rsid w:val="0031047E"/>
    <w:rPr>
      <w:rFonts w:ascii="Calibri" w:eastAsiaTheme="majorEastAsia" w:hAnsi="Calibri" w:cstheme="majorBidi"/>
      <w:b/>
      <w:bCs/>
      <w:sz w:val="26"/>
      <w:szCs w:val="26"/>
    </w:rPr>
  </w:style>
  <w:style w:type="character" w:customStyle="1" w:styleId="Heading5Char">
    <w:name w:val="Heading 5 Char"/>
    <w:basedOn w:val="DefaultParagraphFont"/>
    <w:link w:val="Heading5"/>
    <w:semiHidden/>
    <w:rsid w:val="0031047E"/>
    <w:rPr>
      <w:rFonts w:asciiTheme="majorHAnsi" w:eastAsiaTheme="majorEastAsia" w:hAnsiTheme="majorHAnsi" w:cstheme="majorBidi"/>
      <w:color w:val="1F3763" w:themeColor="accent1" w:themeShade="7F"/>
      <w:sz w:val="22"/>
    </w:rPr>
  </w:style>
  <w:style w:type="character" w:customStyle="1" w:styleId="Heading6Char">
    <w:name w:val="Heading 6 Char"/>
    <w:basedOn w:val="DefaultParagraphFont"/>
    <w:link w:val="Heading6"/>
    <w:semiHidden/>
    <w:rsid w:val="0031047E"/>
    <w:rPr>
      <w:rFonts w:asciiTheme="majorHAnsi" w:eastAsiaTheme="majorEastAsia" w:hAnsiTheme="majorHAnsi" w:cstheme="majorBidi"/>
      <w:i/>
      <w:iCs/>
      <w:color w:val="1F3763" w:themeColor="accent1" w:themeShade="7F"/>
      <w:sz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1047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31047E"/>
    <w:rPr>
      <w:b w:val="0"/>
      <w:sz w:val="22"/>
      <w:u w:val="single"/>
    </w:rPr>
  </w:style>
  <w:style w:type="character" w:styleId="Emphasis">
    <w:name w:val="Emphasis"/>
    <w:aliases w:val="Evidence,Minimized,minimized,Highlighted,tag2,Size 10,emphasis in card,CD Card,ED - Tag,emphasis,Bold Underline,Emphasis!!,small,Qualifications,Underlined,bold underline,normal card text,Shrunk,qualifications in card,qualifications,Box,Style1,B"/>
    <w:basedOn w:val="DefaultParagraphFont"/>
    <w:link w:val="textbold"/>
    <w:uiPriority w:val="20"/>
    <w:qFormat/>
    <w:rsid w:val="0031047E"/>
    <w:rPr>
      <w:rFonts w:ascii="Calibri" w:hAnsi="Calibri"/>
      <w:b/>
      <w:iCs/>
      <w:sz w:val="22"/>
      <w:u w:val="single"/>
    </w:rPr>
  </w:style>
  <w:style w:type="character" w:styleId="FollowedHyperlink">
    <w:name w:val="FollowedHyperlink"/>
    <w:basedOn w:val="DefaultParagraphFont"/>
    <w:uiPriority w:val="99"/>
    <w:unhideWhenUsed/>
    <w:rsid w:val="0031047E"/>
    <w:rPr>
      <w:color w:val="auto"/>
      <w:u w:val="none"/>
    </w:rPr>
  </w:style>
  <w:style w:type="character" w:styleId="Hyperlink">
    <w:name w:val="Hyperlink"/>
    <w:aliases w:val="heading 1 (block title),Card Text,Important,Read,Internet Link,Analytic Text,Internet link,Char Char1,Heading 3 Char1 Char1,No Underline Char1,Text 7 Char1,3: Cite Char1,Index Headers Char1,Underline Char Char Char Char1,Heading 3 Char1,TAG "/>
    <w:basedOn w:val="DefaultParagraphFont"/>
    <w:uiPriority w:val="99"/>
    <w:unhideWhenUsed/>
    <w:rsid w:val="0031047E"/>
    <w:rPr>
      <w:color w:val="auto"/>
      <w:u w:val="none"/>
    </w:rPr>
  </w:style>
  <w:style w:type="paragraph" w:styleId="DocumentMap">
    <w:name w:val="Document Map"/>
    <w:basedOn w:val="Normal"/>
    <w:link w:val="DocumentMapChar"/>
    <w:uiPriority w:val="99"/>
    <w:unhideWhenUsed/>
    <w:rsid w:val="003104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1047E"/>
    <w:rPr>
      <w:rFonts w:ascii="Lucida Grande" w:eastAsiaTheme="minorEastAsia" w:hAnsi="Lucida Grande" w:cs="Lucida Grande"/>
    </w:rPr>
  </w:style>
  <w:style w:type="paragraph" w:customStyle="1" w:styleId="textbold">
    <w:name w:val="text bold"/>
    <w:basedOn w:val="Normal"/>
    <w:link w:val="Emphasis"/>
    <w:uiPriority w:val="20"/>
    <w:qFormat/>
    <w:rsid w:val="0031047E"/>
    <w:pPr>
      <w:spacing w:line="256" w:lineRule="auto"/>
      <w:ind w:left="720"/>
      <w:jc w:val="both"/>
    </w:pPr>
    <w:rPr>
      <w:rFonts w:eastAsiaTheme="minorHAnsi"/>
      <w:b/>
      <w:iCs/>
      <w:u w:val="single"/>
    </w:rPr>
  </w:style>
  <w:style w:type="paragraph" w:styleId="NoSpacing">
    <w:name w:val="No Spacing"/>
    <w:aliases w:val="Tag and Cite,DDI Tag,Tag Title,No Spacing51,No Spacing8,No Spacing22,Dont u,No Spacing1111111,Card Format,Small Text,No Spacin,No Spacing21,No Spacing6,No Spacing2,Read stuff,No Spacing111112,CD - Cite,Tags"/>
    <w:uiPriority w:val="99"/>
    <w:qFormat/>
    <w:rsid w:val="0031047E"/>
    <w:rPr>
      <w:rFonts w:ascii="Calibri" w:hAnsi="Calibri"/>
      <w:sz w:val="22"/>
      <w:szCs w:val="22"/>
    </w:rPr>
  </w:style>
  <w:style w:type="character" w:customStyle="1" w:styleId="TitleChar">
    <w:name w:val="Title Char"/>
    <w:aliases w:val="Bold Underlined Char,Cites and Cards Char,UNDERLINE Char,title Char,Block Heading Char,Read This Char1"/>
    <w:basedOn w:val="DefaultParagraphFont"/>
    <w:link w:val="Title"/>
    <w:uiPriority w:val="6"/>
    <w:qFormat/>
    <w:rsid w:val="0031047E"/>
    <w:rPr>
      <w:u w:val="single"/>
    </w:rPr>
  </w:style>
  <w:style w:type="paragraph" w:styleId="Title">
    <w:name w:val="Title"/>
    <w:aliases w:val="Bold Underlined,Cites and Cards,UNDERLINE,title,Block Heading,Read This"/>
    <w:basedOn w:val="Normal"/>
    <w:next w:val="Subtitle"/>
    <w:link w:val="TitleChar"/>
    <w:uiPriority w:val="6"/>
    <w:qFormat/>
    <w:rsid w:val="0031047E"/>
    <w:pPr>
      <w:suppressAutoHyphens/>
      <w:spacing w:line="480" w:lineRule="auto"/>
      <w:jc w:val="center"/>
    </w:pPr>
    <w:rPr>
      <w:rFonts w:asciiTheme="minorHAnsi" w:eastAsiaTheme="minorHAnsi" w:hAnsiTheme="minorHAnsi"/>
      <w:sz w:val="24"/>
      <w:u w:val="single"/>
    </w:rPr>
  </w:style>
  <w:style w:type="character" w:customStyle="1" w:styleId="TitleChar1">
    <w:name w:val="Title Char1"/>
    <w:aliases w:val="Cites and Cards Char1,UNDERLINE Char1,Bold Underlined Char1,title Char1"/>
    <w:basedOn w:val="DefaultParagraphFont"/>
    <w:uiPriority w:val="10"/>
    <w:rsid w:val="003104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31047E"/>
    <w:pPr>
      <w:numPr>
        <w:ilvl w:val="1"/>
      </w:numPr>
    </w:pPr>
    <w:rPr>
      <w:rFonts w:asciiTheme="minorHAnsi" w:hAnsiTheme="minorHAnsi"/>
      <w:color w:val="5A5A5A" w:themeColor="text1" w:themeTint="A5"/>
      <w:spacing w:val="15"/>
      <w:szCs w:val="22"/>
    </w:rPr>
  </w:style>
  <w:style w:type="character" w:customStyle="1" w:styleId="SubtitleChar">
    <w:name w:val="Subtitle Char"/>
    <w:basedOn w:val="DefaultParagraphFont"/>
    <w:link w:val="Subtitle"/>
    <w:rsid w:val="0031047E"/>
    <w:rPr>
      <w:rFonts w:eastAsiaTheme="minorEastAsia"/>
      <w:color w:val="5A5A5A" w:themeColor="text1" w:themeTint="A5"/>
      <w:spacing w:val="15"/>
      <w:sz w:val="22"/>
      <w:szCs w:val="22"/>
    </w:rPr>
  </w:style>
  <w:style w:type="paragraph" w:styleId="EndnoteText">
    <w:name w:val="endnote text"/>
    <w:basedOn w:val="Normal"/>
    <w:link w:val="EndnoteTextChar"/>
    <w:uiPriority w:val="99"/>
    <w:semiHidden/>
    <w:unhideWhenUsed/>
    <w:rsid w:val="0031047E"/>
    <w:pPr>
      <w:suppressAutoHyphens/>
    </w:pPr>
    <w:rPr>
      <w:rFonts w:eastAsia="Times New Roman"/>
      <w:szCs w:val="20"/>
      <w:lang w:eastAsia="zh-CN"/>
    </w:rPr>
  </w:style>
  <w:style w:type="character" w:customStyle="1" w:styleId="EndnoteTextChar">
    <w:name w:val="Endnote Text Char"/>
    <w:basedOn w:val="DefaultParagraphFont"/>
    <w:link w:val="EndnoteText"/>
    <w:uiPriority w:val="99"/>
    <w:semiHidden/>
    <w:rsid w:val="0031047E"/>
    <w:rPr>
      <w:rFonts w:ascii="Calibri" w:eastAsia="Times New Roman" w:hAnsi="Calibri"/>
      <w:sz w:val="22"/>
      <w:szCs w:val="20"/>
      <w:lang w:eastAsia="zh-CN"/>
    </w:rPr>
  </w:style>
  <w:style w:type="character" w:styleId="EndnoteReference">
    <w:name w:val="endnote reference"/>
    <w:semiHidden/>
    <w:unhideWhenUsed/>
    <w:rsid w:val="0031047E"/>
    <w:rPr>
      <w:vertAlign w:val="superscript"/>
    </w:rPr>
  </w:style>
  <w:style w:type="character" w:customStyle="1" w:styleId="underline">
    <w:name w:val="underline"/>
    <w:basedOn w:val="DefaultParagraphFont"/>
    <w:qFormat/>
    <w:rsid w:val="0031047E"/>
    <w:rPr>
      <w:b/>
      <w:u w:val="single"/>
    </w:rPr>
  </w:style>
  <w:style w:type="paragraph" w:customStyle="1" w:styleId="tag">
    <w:name w:val="tag"/>
    <w:basedOn w:val="Normal"/>
    <w:next w:val="Normal"/>
    <w:qFormat/>
    <w:rsid w:val="0031047E"/>
    <w:rPr>
      <w:rFonts w:ascii="Times New Roman" w:eastAsia="Times New Roman" w:hAnsi="Times New Roman" w:cs="Times New Roman"/>
      <w:b/>
      <w:sz w:val="24"/>
      <w:szCs w:val="20"/>
    </w:rPr>
  </w:style>
  <w:style w:type="paragraph" w:customStyle="1" w:styleId="card">
    <w:name w:val="card"/>
    <w:basedOn w:val="Normal"/>
    <w:next w:val="Normal"/>
    <w:link w:val="cardChar"/>
    <w:qFormat/>
    <w:rsid w:val="0031047E"/>
    <w:pPr>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31047E"/>
    <w:rPr>
      <w:rFonts w:ascii="Times New Roman" w:eastAsia="Times New Roman" w:hAnsi="Times New Roman" w:cs="Times New Roman"/>
      <w:sz w:val="20"/>
      <w:szCs w:val="20"/>
    </w:rPr>
  </w:style>
  <w:style w:type="paragraph" w:customStyle="1" w:styleId="Emphasis1">
    <w:name w:val="Emphasis1"/>
    <w:basedOn w:val="Normal"/>
    <w:uiPriority w:val="7"/>
    <w:qFormat/>
    <w:rsid w:val="0031047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apple-converted-space">
    <w:name w:val="apple-converted-space"/>
    <w:basedOn w:val="DefaultParagraphFont"/>
    <w:rsid w:val="0031047E"/>
  </w:style>
  <w:style w:type="paragraph" w:styleId="ListParagraph">
    <w:name w:val="List Paragraph"/>
    <w:aliases w:val="6 font,Colorful List - Accent 11"/>
    <w:basedOn w:val="Normal"/>
    <w:uiPriority w:val="34"/>
    <w:qFormat/>
    <w:rsid w:val="0031047E"/>
    <w:pPr>
      <w:ind w:left="720"/>
      <w:contextualSpacing/>
    </w:pPr>
  </w:style>
  <w:style w:type="paragraph" w:customStyle="1" w:styleId="Tag0">
    <w:name w:val="Tag!!"/>
    <w:basedOn w:val="Normal"/>
    <w:link w:val="TagChar"/>
    <w:qFormat/>
    <w:rsid w:val="0031047E"/>
    <w:pPr>
      <w:ind w:right="288"/>
    </w:pPr>
    <w:rPr>
      <w:rFonts w:ascii="Times New Roman" w:eastAsia="Times New Roman" w:hAnsi="Times New Roman" w:cs="Times New Roman"/>
      <w:b/>
      <w:sz w:val="24"/>
    </w:rPr>
  </w:style>
  <w:style w:type="character" w:customStyle="1" w:styleId="TagChar">
    <w:name w:val="Tag!! Char"/>
    <w:basedOn w:val="DefaultParagraphFont"/>
    <w:link w:val="Tag0"/>
    <w:rsid w:val="0031047E"/>
    <w:rPr>
      <w:rFonts w:ascii="Times New Roman" w:eastAsia="Times New Roman" w:hAnsi="Times New Roman" w:cs="Times New Roman"/>
      <w:b/>
    </w:rPr>
  </w:style>
  <w:style w:type="character" w:customStyle="1" w:styleId="m-3589139447352092198gmail-style13ptbold">
    <w:name w:val="m_-3589139447352092198gmail-style13ptbold"/>
    <w:basedOn w:val="DefaultParagraphFont"/>
    <w:rsid w:val="0031047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31047E"/>
    <w:rPr>
      <w:sz w:val="22"/>
      <w:szCs w:val="22"/>
      <w:u w:val="single"/>
    </w:rPr>
  </w:style>
  <w:style w:type="paragraph" w:styleId="Revision">
    <w:name w:val="Revision"/>
    <w:hidden/>
    <w:uiPriority w:val="99"/>
    <w:semiHidden/>
    <w:rsid w:val="0031047E"/>
    <w:rPr>
      <w:rFonts w:ascii="Calibri" w:eastAsiaTheme="minorEastAsia" w:hAnsi="Calibri"/>
      <w:sz w:val="22"/>
    </w:rPr>
  </w:style>
  <w:style w:type="character" w:styleId="IntenseEmphasis">
    <w:name w:val="Intense Emphasis"/>
    <w:aliases w:val="Minimized Char,Intense Emphasis31,Intense Emphasis311,Heading 3 Char Char Char Char Char,9.5 p,cites Char Ch,9.5 pt,Read This Char,Intense Emphasis11111,Citation Char,Citation Char Char Char Char Char,Citation Char1 Char Char Char,c"/>
    <w:basedOn w:val="DefaultParagraphFont"/>
    <w:uiPriority w:val="21"/>
    <w:qFormat/>
    <w:rsid w:val="0031047E"/>
    <w:rPr>
      <w:b w:val="0"/>
      <w:sz w:val="22"/>
      <w:u w:val="single"/>
    </w:rPr>
  </w:style>
  <w:style w:type="paragraph" w:customStyle="1" w:styleId="Smalltext">
    <w:name w:val="Small text"/>
    <w:aliases w:val="Quote1,Quote11"/>
    <w:basedOn w:val="Normal"/>
    <w:link w:val="SmalltextChar"/>
    <w:qFormat/>
    <w:rsid w:val="0031047E"/>
    <w:rPr>
      <w:rFonts w:ascii="Times New Roman" w:eastAsia="PMingLiU" w:hAnsi="Times New Roman" w:cs="Times New Roman"/>
      <w:sz w:val="14"/>
    </w:rPr>
  </w:style>
  <w:style w:type="character" w:customStyle="1" w:styleId="SmalltextChar">
    <w:name w:val="Small text Char"/>
    <w:aliases w:val="Quote Char,Quote1 Char1"/>
    <w:basedOn w:val="DefaultParagraphFont"/>
    <w:link w:val="Smalltext"/>
    <w:rsid w:val="0031047E"/>
    <w:rPr>
      <w:rFonts w:ascii="Times New Roman" w:eastAsia="PMingLiU" w:hAnsi="Times New Roman" w:cs="Times New Roman"/>
      <w:sz w:val="1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31047E"/>
    <w:pPr>
      <w:spacing w:before="100" w:beforeAutospacing="1" w:after="100" w:afterAutospacing="1" w:line="240" w:lineRule="auto"/>
    </w:pPr>
    <w:rPr>
      <w:rFonts w:ascii="Times New Roman" w:eastAsia="Times New Roman" w:hAnsi="Times New Roman" w:cs="Times New Roman"/>
      <w:sz w:val="24"/>
    </w:rPr>
  </w:style>
  <w:style w:type="character" w:customStyle="1" w:styleId="Mention1">
    <w:name w:val="Mention1"/>
    <w:basedOn w:val="DefaultParagraphFont"/>
    <w:uiPriority w:val="99"/>
    <w:semiHidden/>
    <w:unhideWhenUsed/>
    <w:rsid w:val="0031047E"/>
    <w:rPr>
      <w:color w:val="2B579A"/>
      <w:shd w:val="clear" w:color="auto" w:fill="E6E6E6"/>
    </w:rPr>
  </w:style>
  <w:style w:type="paragraph" w:styleId="Header">
    <w:name w:val="header"/>
    <w:basedOn w:val="Normal"/>
    <w:link w:val="HeaderChar"/>
    <w:uiPriority w:val="99"/>
    <w:unhideWhenUsed/>
    <w:rsid w:val="0031047E"/>
    <w:pPr>
      <w:tabs>
        <w:tab w:val="center" w:pos="4320"/>
        <w:tab w:val="right" w:pos="8640"/>
      </w:tabs>
    </w:pPr>
  </w:style>
  <w:style w:type="character" w:customStyle="1" w:styleId="HeaderChar">
    <w:name w:val="Header Char"/>
    <w:basedOn w:val="DefaultParagraphFont"/>
    <w:link w:val="Header"/>
    <w:uiPriority w:val="99"/>
    <w:rsid w:val="0031047E"/>
    <w:rPr>
      <w:rFonts w:ascii="Calibri" w:eastAsiaTheme="minorEastAsia" w:hAnsi="Calibri"/>
      <w:sz w:val="22"/>
    </w:rPr>
  </w:style>
  <w:style w:type="paragraph" w:styleId="Footer">
    <w:name w:val="footer"/>
    <w:basedOn w:val="Normal"/>
    <w:link w:val="FooterChar"/>
    <w:uiPriority w:val="99"/>
    <w:unhideWhenUsed/>
    <w:rsid w:val="0031047E"/>
    <w:pPr>
      <w:tabs>
        <w:tab w:val="center" w:pos="4320"/>
        <w:tab w:val="right" w:pos="8640"/>
      </w:tabs>
    </w:pPr>
  </w:style>
  <w:style w:type="character" w:customStyle="1" w:styleId="FooterChar">
    <w:name w:val="Footer Char"/>
    <w:basedOn w:val="DefaultParagraphFont"/>
    <w:link w:val="Footer"/>
    <w:uiPriority w:val="99"/>
    <w:rsid w:val="0031047E"/>
    <w:rPr>
      <w:rFonts w:ascii="Calibri" w:eastAsiaTheme="minorEastAsia" w:hAnsi="Calibri"/>
      <w:sz w:val="22"/>
    </w:rPr>
  </w:style>
  <w:style w:type="character" w:styleId="PageNumber">
    <w:name w:val="page number"/>
    <w:basedOn w:val="DefaultParagraphFont"/>
    <w:unhideWhenUsed/>
    <w:rsid w:val="0031047E"/>
  </w:style>
  <w:style w:type="paragraph" w:styleId="TOC1">
    <w:name w:val="toc 1"/>
    <w:basedOn w:val="Normal"/>
    <w:next w:val="Normal"/>
    <w:autoRedefine/>
    <w:qFormat/>
    <w:rsid w:val="0031047E"/>
    <w:pPr>
      <w:spacing w:before="120"/>
    </w:pPr>
    <w:rPr>
      <w:b/>
    </w:rPr>
  </w:style>
  <w:style w:type="paragraph" w:styleId="TOC2">
    <w:name w:val="toc 2"/>
    <w:basedOn w:val="Normal"/>
    <w:next w:val="Normal"/>
    <w:autoRedefine/>
    <w:qFormat/>
    <w:rsid w:val="0031047E"/>
    <w:pPr>
      <w:tabs>
        <w:tab w:val="right" w:leader="dot" w:pos="10790"/>
      </w:tabs>
      <w:ind w:left="240"/>
    </w:pPr>
    <w:rPr>
      <w:b/>
      <w:noProof/>
      <w:u w:val="single"/>
    </w:rPr>
  </w:style>
  <w:style w:type="paragraph" w:styleId="TOC3">
    <w:name w:val="toc 3"/>
    <w:basedOn w:val="Normal"/>
    <w:next w:val="Normal"/>
    <w:autoRedefine/>
    <w:qFormat/>
    <w:rsid w:val="0031047E"/>
    <w:pPr>
      <w:ind w:left="480"/>
    </w:pPr>
  </w:style>
  <w:style w:type="character" w:customStyle="1" w:styleId="BalloonTextChar">
    <w:name w:val="Balloon Text Char"/>
    <w:basedOn w:val="DefaultParagraphFont"/>
    <w:link w:val="BalloonText"/>
    <w:uiPriority w:val="99"/>
    <w:rsid w:val="0031047E"/>
    <w:rPr>
      <w:rFonts w:ascii="Tahoma" w:hAnsi="Tahoma" w:cs="Tahoma"/>
      <w:sz w:val="16"/>
      <w:szCs w:val="16"/>
    </w:rPr>
  </w:style>
  <w:style w:type="paragraph" w:styleId="BalloonText">
    <w:name w:val="Balloon Text"/>
    <w:basedOn w:val="Normal"/>
    <w:link w:val="BalloonTextChar"/>
    <w:uiPriority w:val="99"/>
    <w:rsid w:val="0031047E"/>
    <w:rPr>
      <w:rFonts w:ascii="Tahoma" w:eastAsiaTheme="minorHAnsi" w:hAnsi="Tahoma" w:cs="Tahoma"/>
      <w:sz w:val="16"/>
      <w:szCs w:val="16"/>
    </w:rPr>
  </w:style>
  <w:style w:type="character" w:customStyle="1" w:styleId="BalloonTextChar1">
    <w:name w:val="Balloon Text Char1"/>
    <w:basedOn w:val="DefaultParagraphFont"/>
    <w:uiPriority w:val="99"/>
    <w:semiHidden/>
    <w:rsid w:val="0031047E"/>
    <w:rPr>
      <w:rFonts w:ascii="Times New Roman" w:eastAsiaTheme="minorEastAsia" w:hAnsi="Times New Roman" w:cs="Times New Roman"/>
      <w:sz w:val="18"/>
      <w:szCs w:val="18"/>
    </w:rPr>
  </w:style>
  <w:style w:type="paragraph" w:styleId="TOC4">
    <w:name w:val="toc 4"/>
    <w:basedOn w:val="Normal"/>
    <w:next w:val="Normal"/>
    <w:autoRedefine/>
    <w:unhideWhenUsed/>
    <w:rsid w:val="0031047E"/>
    <w:pPr>
      <w:spacing w:after="100"/>
      <w:ind w:left="660"/>
    </w:pPr>
  </w:style>
  <w:style w:type="paragraph" w:styleId="TOC5">
    <w:name w:val="toc 5"/>
    <w:basedOn w:val="Normal"/>
    <w:next w:val="Normal"/>
    <w:autoRedefine/>
    <w:unhideWhenUsed/>
    <w:rsid w:val="0031047E"/>
    <w:pPr>
      <w:spacing w:after="100"/>
      <w:ind w:left="880"/>
    </w:pPr>
  </w:style>
  <w:style w:type="paragraph" w:styleId="TOC6">
    <w:name w:val="toc 6"/>
    <w:basedOn w:val="Normal"/>
    <w:next w:val="Normal"/>
    <w:autoRedefine/>
    <w:unhideWhenUsed/>
    <w:rsid w:val="0031047E"/>
    <w:pPr>
      <w:spacing w:after="100"/>
      <w:ind w:left="1100"/>
    </w:pPr>
  </w:style>
  <w:style w:type="paragraph" w:styleId="TOC7">
    <w:name w:val="toc 7"/>
    <w:basedOn w:val="Normal"/>
    <w:next w:val="Normal"/>
    <w:autoRedefine/>
    <w:unhideWhenUsed/>
    <w:rsid w:val="0031047E"/>
    <w:pPr>
      <w:spacing w:after="100"/>
      <w:ind w:left="1320"/>
    </w:pPr>
  </w:style>
  <w:style w:type="paragraph" w:styleId="TOC8">
    <w:name w:val="toc 8"/>
    <w:basedOn w:val="Normal"/>
    <w:next w:val="Normal"/>
    <w:autoRedefine/>
    <w:unhideWhenUsed/>
    <w:rsid w:val="0031047E"/>
    <w:pPr>
      <w:spacing w:after="100"/>
      <w:ind w:left="1540"/>
    </w:pPr>
  </w:style>
  <w:style w:type="paragraph" w:styleId="TOC9">
    <w:name w:val="toc 9"/>
    <w:basedOn w:val="Normal"/>
    <w:next w:val="Normal"/>
    <w:autoRedefine/>
    <w:unhideWhenUsed/>
    <w:rsid w:val="0031047E"/>
    <w:pPr>
      <w:spacing w:after="100"/>
      <w:ind w:left="1760"/>
    </w:pPr>
  </w:style>
  <w:style w:type="character" w:styleId="Strong">
    <w:name w:val="Strong"/>
    <w:aliases w:val="8 pt font,Cut,Small 1"/>
    <w:basedOn w:val="DefaultParagraphFont"/>
    <w:uiPriority w:val="22"/>
    <w:qFormat/>
    <w:rsid w:val="0031047E"/>
    <w:rPr>
      <w:b/>
      <w:bCs/>
    </w:rPr>
  </w:style>
  <w:style w:type="character" w:customStyle="1" w:styleId="wikiexternallink">
    <w:name w:val="wikiexternallink"/>
    <w:basedOn w:val="DefaultParagraphFont"/>
    <w:rsid w:val="0031047E"/>
  </w:style>
  <w:style w:type="character" w:customStyle="1" w:styleId="wikigeneratedlinkcontent">
    <w:name w:val="wikigeneratedlinkcontent"/>
    <w:basedOn w:val="DefaultParagraphFont"/>
    <w:rsid w:val="0031047E"/>
  </w:style>
  <w:style w:type="paragraph" w:customStyle="1" w:styleId="Cards">
    <w:name w:val="Cards"/>
    <w:link w:val="CardsChar"/>
    <w:qFormat/>
    <w:rsid w:val="0031047E"/>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Highlighted">
    <w:name w:val="Debate Highlighted"/>
    <w:rsid w:val="0031047E"/>
    <w:rPr>
      <w:rFonts w:ascii="Georgia" w:eastAsia="ヒラギノ角ゴ Pro W3" w:hAnsi="Georgia"/>
      <w:b w:val="0"/>
      <w:i w:val="0"/>
      <w:color w:val="000000"/>
      <w:sz w:val="20"/>
      <w:u w:val="single"/>
      <w:shd w:val="clear" w:color="auto" w:fill="00FFFF"/>
    </w:rPr>
  </w:style>
  <w:style w:type="character" w:customStyle="1" w:styleId="CardsChar">
    <w:name w:val="Cards Char"/>
    <w:link w:val="Cards"/>
    <w:rsid w:val="0031047E"/>
    <w:rPr>
      <w:rFonts w:ascii="Georgia" w:eastAsia="ヒラギノ角ゴ Pro W3" w:hAnsi="Georgia" w:cs="Times New Roman"/>
      <w:color w:val="00000A"/>
      <w:sz w:val="18"/>
      <w:szCs w:val="20"/>
    </w:rPr>
  </w:style>
  <w:style w:type="character" w:customStyle="1" w:styleId="DebateUnderline">
    <w:name w:val="Debate Underline"/>
    <w:qFormat/>
    <w:rsid w:val="0031047E"/>
    <w:rPr>
      <w:rFonts w:ascii="Georgia" w:eastAsia="ヒラギノ角ゴ Pro W3" w:hAnsi="Georgia"/>
      <w:b w:val="0"/>
      <w:i w:val="0"/>
      <w:color w:val="000000"/>
      <w:sz w:val="20"/>
      <w:u w:val="single"/>
    </w:rPr>
  </w:style>
  <w:style w:type="paragraph" w:customStyle="1" w:styleId="Cites">
    <w:name w:val="Cites"/>
    <w:qFormat/>
    <w:rsid w:val="0031047E"/>
    <w:pPr>
      <w:widowControl w:val="0"/>
      <w:suppressAutoHyphens/>
      <w:spacing w:after="200" w:line="276" w:lineRule="auto"/>
    </w:pPr>
    <w:rPr>
      <w:rFonts w:ascii="Georgia" w:eastAsia="ヒラギノ角ゴ Pro W3" w:hAnsi="Georgia" w:cs="Times New Roman"/>
      <w:color w:val="00000A"/>
      <w:szCs w:val="20"/>
    </w:rPr>
  </w:style>
  <w:style w:type="character" w:customStyle="1" w:styleId="StyleBold">
    <w:name w:val="Style Bold"/>
    <w:basedOn w:val="DefaultParagraphFont"/>
    <w:uiPriority w:val="9"/>
    <w:semiHidden/>
    <w:rsid w:val="0031047E"/>
    <w:rPr>
      <w:b/>
      <w:bCs/>
    </w:rPr>
  </w:style>
  <w:style w:type="character" w:customStyle="1" w:styleId="Author-Date">
    <w:name w:val="Author-Date"/>
    <w:rsid w:val="0031047E"/>
    <w:rPr>
      <w:b/>
      <w:bCs w:val="0"/>
      <w:sz w:val="24"/>
    </w:rPr>
  </w:style>
  <w:style w:type="character" w:customStyle="1" w:styleId="Emphasis2">
    <w:name w:val="Emphasis2"/>
    <w:rsid w:val="0031047E"/>
    <w:rPr>
      <w:rFonts w:ascii="Lucida Grande" w:eastAsia="ヒラギノ角ゴ Pro W3" w:hAnsi="Lucida Grande" w:cs="Lucida Grande" w:hint="default"/>
      <w:b w:val="0"/>
      <w:bCs w:val="0"/>
      <w:i w:val="0"/>
      <w:iCs w:val="0"/>
      <w:color w:val="000000"/>
      <w:sz w:val="22"/>
      <w:u w:val="single"/>
    </w:rPr>
  </w:style>
  <w:style w:type="character" w:customStyle="1" w:styleId="TagGreg">
    <w:name w:val="TagGreg"/>
    <w:basedOn w:val="DefaultParagraphFont"/>
    <w:uiPriority w:val="1"/>
    <w:qFormat/>
    <w:rsid w:val="0031047E"/>
    <w:rPr>
      <w:b/>
      <w:bCs w:val="0"/>
      <w:sz w:val="24"/>
    </w:rPr>
  </w:style>
  <w:style w:type="paragraph" w:customStyle="1" w:styleId="Nothing">
    <w:name w:val="Nothing"/>
    <w:link w:val="NothingChar"/>
    <w:qFormat/>
    <w:rsid w:val="0031047E"/>
    <w:pPr>
      <w:suppressAutoHyphens/>
      <w:spacing w:after="200" w:line="276" w:lineRule="auto"/>
      <w:jc w:val="both"/>
    </w:pPr>
    <w:rPr>
      <w:rFonts w:ascii="Georgia" w:eastAsia="ヒラギノ角ゴ Pro W3" w:hAnsi="Georgia" w:cs="Times New Roman"/>
      <w:color w:val="00000A"/>
      <w:szCs w:val="20"/>
    </w:rPr>
  </w:style>
  <w:style w:type="paragraph" w:customStyle="1" w:styleId="Standard">
    <w:name w:val="Standard"/>
    <w:qFormat/>
    <w:rsid w:val="0031047E"/>
    <w:pPr>
      <w:widowControl w:val="0"/>
      <w:suppressAutoHyphens/>
      <w:autoSpaceDN w:val="0"/>
      <w:textAlignment w:val="baseline"/>
    </w:pPr>
    <w:rPr>
      <w:rFonts w:ascii="Times New Roman" w:eastAsia="SimSun" w:hAnsi="Times New Roman" w:cs="Mangal"/>
      <w:kern w:val="3"/>
      <w:lang w:eastAsia="zh-CN" w:bidi="hi-IN"/>
    </w:rPr>
  </w:style>
  <w:style w:type="paragraph" w:customStyle="1" w:styleId="Default">
    <w:name w:val="Default"/>
    <w:qFormat/>
    <w:rsid w:val="0031047E"/>
    <w:pPr>
      <w:widowControl w:val="0"/>
      <w:autoSpaceDE w:val="0"/>
      <w:autoSpaceDN w:val="0"/>
      <w:adjustRightInd w:val="0"/>
    </w:pPr>
    <w:rPr>
      <w:rFonts w:ascii="Times New Roman" w:eastAsia="Times New Roman" w:hAnsi="Times New Roman" w:cs="Times New Roman"/>
      <w:color w:val="000000"/>
    </w:rPr>
  </w:style>
  <w:style w:type="paragraph" w:customStyle="1" w:styleId="Body">
    <w:name w:val="Body"/>
    <w:qFormat/>
    <w:rsid w:val="0031047E"/>
    <w:rPr>
      <w:rFonts w:ascii="Helvetica" w:eastAsia="ヒラギノ角ゴ Pro W3" w:hAnsi="Helvetica" w:cs="Times New Roman"/>
      <w:color w:val="000000"/>
      <w:szCs w:val="20"/>
    </w:rPr>
  </w:style>
  <w:style w:type="character" w:customStyle="1" w:styleId="BoldUnderlineChar">
    <w:name w:val="Bold Underline Char"/>
    <w:locked/>
    <w:rsid w:val="0031047E"/>
    <w:rPr>
      <w:rFonts w:ascii="Times New Roman" w:eastAsia="Times New Roman" w:hAnsi="Times New Roman" w:cs="Times New Roman"/>
      <w:b/>
      <w:bCs/>
      <w:szCs w:val="24"/>
      <w:u w:val="single"/>
    </w:rPr>
  </w:style>
  <w:style w:type="paragraph" w:customStyle="1" w:styleId="tiny">
    <w:name w:val="tiny"/>
    <w:next w:val="Normal"/>
    <w:link w:val="tinyChar"/>
    <w:autoRedefine/>
    <w:qFormat/>
    <w:rsid w:val="0031047E"/>
    <w:pPr>
      <w:contextualSpacing/>
    </w:pPr>
    <w:rPr>
      <w:rFonts w:ascii="Times New Roman" w:eastAsia="Malgun Gothic" w:hAnsi="Times New Roman" w:cs="Times New Roman"/>
      <w:sz w:val="12"/>
    </w:rPr>
  </w:style>
  <w:style w:type="character" w:customStyle="1" w:styleId="tinyChar">
    <w:name w:val="tiny Char"/>
    <w:link w:val="tiny"/>
    <w:rsid w:val="0031047E"/>
    <w:rPr>
      <w:rFonts w:ascii="Times New Roman" w:eastAsia="Malgun Gothic" w:hAnsi="Times New Roman" w:cs="Times New Roman"/>
      <w:sz w:val="12"/>
    </w:rPr>
  </w:style>
  <w:style w:type="character" w:customStyle="1" w:styleId="a">
    <w:name w:val="a"/>
    <w:basedOn w:val="DefaultParagraphFont"/>
    <w:rsid w:val="0031047E"/>
  </w:style>
  <w:style w:type="character" w:customStyle="1" w:styleId="l6">
    <w:name w:val="l6"/>
    <w:basedOn w:val="DefaultParagraphFont"/>
    <w:rsid w:val="0031047E"/>
  </w:style>
  <w:style w:type="character" w:customStyle="1" w:styleId="l7">
    <w:name w:val="l7"/>
    <w:basedOn w:val="DefaultParagraphFont"/>
    <w:rsid w:val="0031047E"/>
  </w:style>
  <w:style w:type="character" w:customStyle="1" w:styleId="l8">
    <w:name w:val="l8"/>
    <w:basedOn w:val="DefaultParagraphFont"/>
    <w:rsid w:val="0031047E"/>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31047E"/>
    <w:rPr>
      <w:rFonts w:ascii="Times New Roman" w:eastAsia="Times New Roman" w:hAnsi="Times New Roman" w:cs="Times New Roman"/>
    </w:rPr>
  </w:style>
  <w:style w:type="paragraph" w:customStyle="1" w:styleId="style12">
    <w:name w:val="style12"/>
    <w:basedOn w:val="Normal"/>
    <w:qFormat/>
    <w:rsid w:val="0031047E"/>
    <w:pPr>
      <w:spacing w:before="100" w:beforeAutospacing="1" w:after="100" w:afterAutospacing="1"/>
    </w:pPr>
    <w:rPr>
      <w:rFonts w:ascii="Times" w:hAnsi="Times"/>
      <w:sz w:val="20"/>
      <w:szCs w:val="20"/>
    </w:rPr>
  </w:style>
  <w:style w:type="character" w:customStyle="1" w:styleId="styleboldunderline">
    <w:name w:val="styleboldunderline"/>
    <w:basedOn w:val="DefaultParagraphFont"/>
    <w:rsid w:val="0031047E"/>
  </w:style>
  <w:style w:type="paragraph" w:customStyle="1" w:styleId="nothing0">
    <w:name w:val="nothing"/>
    <w:basedOn w:val="Normal"/>
    <w:qFormat/>
    <w:rsid w:val="0031047E"/>
    <w:pPr>
      <w:spacing w:before="100" w:beforeAutospacing="1" w:after="100" w:afterAutospacing="1"/>
    </w:pPr>
    <w:rPr>
      <w:rFonts w:ascii="Times" w:hAnsi="Times"/>
      <w:sz w:val="20"/>
      <w:szCs w:val="20"/>
    </w:rPr>
  </w:style>
  <w:style w:type="character" w:customStyle="1" w:styleId="stylestylebold12pt">
    <w:name w:val="stylestylebold12pt"/>
    <w:basedOn w:val="DefaultParagraphFont"/>
    <w:rsid w:val="0031047E"/>
  </w:style>
  <w:style w:type="character" w:customStyle="1" w:styleId="EmphasisA">
    <w:name w:val="Emphasis A"/>
    <w:rsid w:val="0031047E"/>
    <w:rPr>
      <w:rFonts w:ascii="Lucida Grande" w:eastAsia="ヒラギノ角ゴ Pro W3" w:hAnsi="Lucida Grande"/>
      <w:b/>
      <w:i w:val="0"/>
      <w:color w:val="000000"/>
      <w:sz w:val="22"/>
      <w:u w:val="single"/>
    </w:rPr>
  </w:style>
  <w:style w:type="paragraph" w:customStyle="1" w:styleId="CardText">
    <w:name w:val="CardText"/>
    <w:basedOn w:val="Normal"/>
    <w:next w:val="Normal"/>
    <w:link w:val="CardTextChar"/>
    <w:qFormat/>
    <w:rsid w:val="0031047E"/>
    <w:pPr>
      <w:ind w:left="288" w:right="288"/>
    </w:pPr>
    <w:rPr>
      <w:rFonts w:ascii="Times New Roman" w:eastAsia="Times New Roman" w:hAnsi="Times New Roman" w:cs="Times New Roman"/>
      <w:sz w:val="16"/>
      <w:szCs w:val="20"/>
    </w:rPr>
  </w:style>
  <w:style w:type="character" w:customStyle="1" w:styleId="CardTextChar">
    <w:name w:val="CardText Char"/>
    <w:basedOn w:val="DefaultParagraphFont"/>
    <w:link w:val="CardText"/>
    <w:rsid w:val="0031047E"/>
    <w:rPr>
      <w:rFonts w:ascii="Times New Roman" w:eastAsia="Times New Roman" w:hAnsi="Times New Roman" w:cs="Times New Roman"/>
      <w:sz w:val="16"/>
      <w:szCs w:val="20"/>
    </w:rPr>
  </w:style>
  <w:style w:type="paragraph" w:styleId="FootnoteText">
    <w:name w:val="footnote text"/>
    <w:basedOn w:val="Normal"/>
    <w:link w:val="FootnoteTextChar"/>
    <w:uiPriority w:val="99"/>
    <w:unhideWhenUsed/>
    <w:rsid w:val="0031047E"/>
    <w:pPr>
      <w:suppressAutoHyphens/>
    </w:pPr>
    <w:rPr>
      <w:rFonts w:ascii="Times New Roman" w:eastAsia="Times New Roman" w:hAnsi="Times New Roman" w:cs="Times New Roman"/>
      <w:sz w:val="20"/>
      <w:szCs w:val="20"/>
      <w:lang w:eastAsia="zh-CN"/>
    </w:rPr>
  </w:style>
  <w:style w:type="character" w:customStyle="1" w:styleId="FootnoteTextChar">
    <w:name w:val="Footnote Text Char"/>
    <w:basedOn w:val="DefaultParagraphFont"/>
    <w:link w:val="FootnoteText"/>
    <w:uiPriority w:val="99"/>
    <w:rsid w:val="0031047E"/>
    <w:rPr>
      <w:rFonts w:ascii="Times New Roman" w:eastAsia="Times New Roman" w:hAnsi="Times New Roman" w:cs="Times New Roman"/>
      <w:sz w:val="20"/>
      <w:szCs w:val="20"/>
      <w:lang w:eastAsia="zh-CN"/>
    </w:rPr>
  </w:style>
  <w:style w:type="paragraph" w:styleId="CommentText">
    <w:name w:val="annotation text"/>
    <w:basedOn w:val="Normal"/>
    <w:link w:val="CommentTextChar"/>
    <w:uiPriority w:val="99"/>
    <w:unhideWhenUsed/>
    <w:rsid w:val="0031047E"/>
    <w:pPr>
      <w:suppressAutoHyphens/>
    </w:pPr>
    <w:rPr>
      <w:rFonts w:ascii="Times New Roman" w:eastAsia="Times New Roman" w:hAnsi="Times New Roman" w:cs="Times New Roman"/>
      <w:sz w:val="20"/>
      <w:szCs w:val="20"/>
      <w:lang w:eastAsia="zh-CN"/>
    </w:rPr>
  </w:style>
  <w:style w:type="character" w:customStyle="1" w:styleId="CommentTextChar">
    <w:name w:val="Comment Text Char"/>
    <w:basedOn w:val="DefaultParagraphFont"/>
    <w:link w:val="CommentText"/>
    <w:uiPriority w:val="99"/>
    <w:rsid w:val="0031047E"/>
    <w:rPr>
      <w:rFonts w:ascii="Times New Roman" w:eastAsia="Times New Roman" w:hAnsi="Times New Roman" w:cs="Times New Roman"/>
      <w:sz w:val="20"/>
      <w:szCs w:val="20"/>
      <w:lang w:eastAsia="zh-CN"/>
    </w:rPr>
  </w:style>
  <w:style w:type="paragraph" w:styleId="Caption">
    <w:name w:val="caption"/>
    <w:basedOn w:val="Normal"/>
    <w:semiHidden/>
    <w:unhideWhenUsed/>
    <w:qFormat/>
    <w:rsid w:val="0031047E"/>
    <w:pPr>
      <w:suppressLineNumbers/>
      <w:suppressAutoHyphens/>
      <w:spacing w:before="120" w:after="120"/>
    </w:pPr>
    <w:rPr>
      <w:rFonts w:ascii="Times New Roman" w:eastAsia="Times New Roman" w:hAnsi="Times New Roman" w:cs="Times New Roman"/>
      <w:i/>
      <w:iCs/>
      <w:sz w:val="24"/>
      <w:lang w:eastAsia="zh-CN"/>
    </w:rPr>
  </w:style>
  <w:style w:type="paragraph" w:styleId="BodyText">
    <w:name w:val="Body Text"/>
    <w:basedOn w:val="Normal"/>
    <w:link w:val="BodyTextChar"/>
    <w:semiHidden/>
    <w:unhideWhenUsed/>
    <w:rsid w:val="0031047E"/>
    <w:pPr>
      <w:suppressAutoHyphens/>
      <w:spacing w:line="480" w:lineRule="auto"/>
    </w:pPr>
    <w:rPr>
      <w:rFonts w:ascii="Times New Roman" w:eastAsia="Times New Roman" w:hAnsi="Times New Roman" w:cs="Times New Roman"/>
      <w:sz w:val="24"/>
      <w:szCs w:val="20"/>
      <w:lang w:eastAsia="zh-CN"/>
    </w:rPr>
  </w:style>
  <w:style w:type="character" w:customStyle="1" w:styleId="BodyTextChar">
    <w:name w:val="Body Text Char"/>
    <w:basedOn w:val="DefaultParagraphFont"/>
    <w:link w:val="BodyText"/>
    <w:semiHidden/>
    <w:rsid w:val="0031047E"/>
    <w:rPr>
      <w:rFonts w:ascii="Times New Roman" w:eastAsia="Times New Roman" w:hAnsi="Times New Roman" w:cs="Times New Roman"/>
      <w:szCs w:val="20"/>
      <w:lang w:eastAsia="zh-CN"/>
    </w:rPr>
  </w:style>
  <w:style w:type="paragraph" w:styleId="List">
    <w:name w:val="List"/>
    <w:basedOn w:val="BodyText"/>
    <w:semiHidden/>
    <w:unhideWhenUsed/>
    <w:rsid w:val="0031047E"/>
  </w:style>
  <w:style w:type="paragraph" w:styleId="BodyTextIndent">
    <w:name w:val="Body Text Indent"/>
    <w:basedOn w:val="Normal"/>
    <w:link w:val="BodyTextIndentChar"/>
    <w:semiHidden/>
    <w:unhideWhenUsed/>
    <w:rsid w:val="0031047E"/>
    <w:pPr>
      <w:suppressAutoHyphens/>
      <w:spacing w:line="480" w:lineRule="auto"/>
      <w:ind w:firstLine="720"/>
      <w:jc w:val="both"/>
    </w:pPr>
    <w:rPr>
      <w:rFonts w:eastAsia="Times New Roman" w:cs="Garamond"/>
      <w:sz w:val="24"/>
      <w:lang w:eastAsia="zh-CN"/>
    </w:rPr>
  </w:style>
  <w:style w:type="character" w:customStyle="1" w:styleId="BodyTextIndentChar">
    <w:name w:val="Body Text Indent Char"/>
    <w:basedOn w:val="DefaultParagraphFont"/>
    <w:link w:val="BodyTextIndent"/>
    <w:semiHidden/>
    <w:rsid w:val="0031047E"/>
    <w:rPr>
      <w:rFonts w:ascii="Calibri" w:eastAsia="Times New Roman" w:hAnsi="Calibri" w:cs="Garamond"/>
      <w:lang w:eastAsia="zh-CN"/>
    </w:rPr>
  </w:style>
  <w:style w:type="paragraph" w:styleId="BodyText2">
    <w:name w:val="Body Text 2"/>
    <w:basedOn w:val="Normal"/>
    <w:link w:val="BodyText2Char"/>
    <w:semiHidden/>
    <w:unhideWhenUsed/>
    <w:rsid w:val="0031047E"/>
    <w:pPr>
      <w:suppressAutoHyphens/>
    </w:pPr>
    <w:rPr>
      <w:rFonts w:ascii="Times New Roman" w:eastAsia="Times New Roman" w:hAnsi="Times New Roman" w:cs="Times New Roman"/>
      <w:b/>
      <w:sz w:val="24"/>
      <w:szCs w:val="20"/>
      <w:lang w:eastAsia="zh-CN"/>
    </w:rPr>
  </w:style>
  <w:style w:type="character" w:customStyle="1" w:styleId="BodyText2Char">
    <w:name w:val="Body Text 2 Char"/>
    <w:basedOn w:val="DefaultParagraphFont"/>
    <w:link w:val="BodyText2"/>
    <w:semiHidden/>
    <w:rsid w:val="0031047E"/>
    <w:rPr>
      <w:rFonts w:ascii="Times New Roman" w:eastAsia="Times New Roman" w:hAnsi="Times New Roman" w:cs="Times New Roman"/>
      <w:b/>
      <w:szCs w:val="20"/>
      <w:lang w:eastAsia="zh-CN"/>
    </w:rPr>
  </w:style>
  <w:style w:type="paragraph" w:styleId="BodyText3">
    <w:name w:val="Body Text 3"/>
    <w:basedOn w:val="Normal"/>
    <w:link w:val="BodyText3Char"/>
    <w:semiHidden/>
    <w:unhideWhenUsed/>
    <w:rsid w:val="0031047E"/>
    <w:pPr>
      <w:suppressAutoHyphens/>
      <w:spacing w:after="120"/>
    </w:pPr>
    <w:rPr>
      <w:rFonts w:ascii="Times New Roman" w:eastAsia="Times New Roman" w:hAnsi="Times New Roman" w:cs="Times New Roman"/>
      <w:sz w:val="16"/>
      <w:szCs w:val="20"/>
      <w:lang w:eastAsia="zh-CN"/>
    </w:rPr>
  </w:style>
  <w:style w:type="character" w:customStyle="1" w:styleId="BodyText3Char">
    <w:name w:val="Body Text 3 Char"/>
    <w:basedOn w:val="DefaultParagraphFont"/>
    <w:link w:val="BodyText3"/>
    <w:semiHidden/>
    <w:rsid w:val="0031047E"/>
    <w:rPr>
      <w:rFonts w:ascii="Times New Roman" w:eastAsia="Times New Roman" w:hAnsi="Times New Roman" w:cs="Times New Roman"/>
      <w:sz w:val="16"/>
      <w:szCs w:val="20"/>
      <w:lang w:eastAsia="zh-CN"/>
    </w:rPr>
  </w:style>
  <w:style w:type="paragraph" w:styleId="BodyTextIndent2">
    <w:name w:val="Body Text Indent 2"/>
    <w:basedOn w:val="Normal"/>
    <w:link w:val="BodyTextIndent2Char"/>
    <w:semiHidden/>
    <w:unhideWhenUsed/>
    <w:rsid w:val="0031047E"/>
    <w:pPr>
      <w:suppressAutoHyphens/>
      <w:spacing w:line="480" w:lineRule="auto"/>
      <w:ind w:left="1440"/>
      <w:jc w:val="both"/>
    </w:pPr>
    <w:rPr>
      <w:rFonts w:eastAsia="Times New Roman" w:cs="Garamond"/>
      <w:sz w:val="24"/>
      <w:lang w:eastAsia="zh-CN"/>
    </w:rPr>
  </w:style>
  <w:style w:type="character" w:customStyle="1" w:styleId="BodyTextIndent2Char">
    <w:name w:val="Body Text Indent 2 Char"/>
    <w:basedOn w:val="DefaultParagraphFont"/>
    <w:link w:val="BodyTextIndent2"/>
    <w:semiHidden/>
    <w:rsid w:val="0031047E"/>
    <w:rPr>
      <w:rFonts w:ascii="Calibri" w:eastAsia="Times New Roman" w:hAnsi="Calibri" w:cs="Garamond"/>
      <w:lang w:eastAsia="zh-CN"/>
    </w:rPr>
  </w:style>
  <w:style w:type="paragraph" w:styleId="BodyTextIndent3">
    <w:name w:val="Body Text Indent 3"/>
    <w:basedOn w:val="Normal"/>
    <w:link w:val="BodyTextIndent3Char"/>
    <w:semiHidden/>
    <w:unhideWhenUsed/>
    <w:rsid w:val="0031047E"/>
    <w:pPr>
      <w:suppressAutoHyphens/>
      <w:ind w:left="1440"/>
    </w:pPr>
    <w:rPr>
      <w:rFonts w:ascii="Times New Roman" w:eastAsia="Times New Roman" w:hAnsi="Times New Roman" w:cs="Times New Roman"/>
      <w:sz w:val="24"/>
      <w:szCs w:val="20"/>
      <w:lang w:eastAsia="zh-CN"/>
    </w:rPr>
  </w:style>
  <w:style w:type="character" w:customStyle="1" w:styleId="BodyTextIndent3Char">
    <w:name w:val="Body Text Indent 3 Char"/>
    <w:basedOn w:val="DefaultParagraphFont"/>
    <w:link w:val="BodyTextIndent3"/>
    <w:semiHidden/>
    <w:rsid w:val="0031047E"/>
    <w:rPr>
      <w:rFonts w:ascii="Times New Roman" w:eastAsia="Times New Roman" w:hAnsi="Times New Roman" w:cs="Times New Roman"/>
      <w:szCs w:val="20"/>
      <w:lang w:eastAsia="zh-CN"/>
    </w:rPr>
  </w:style>
  <w:style w:type="paragraph" w:styleId="BlockText">
    <w:name w:val="Block Text"/>
    <w:basedOn w:val="Normal"/>
    <w:semiHidden/>
    <w:unhideWhenUsed/>
    <w:rsid w:val="0031047E"/>
    <w:pPr>
      <w:tabs>
        <w:tab w:val="left" w:pos="0"/>
        <w:tab w:val="left" w:pos="720"/>
      </w:tabs>
      <w:suppressAutoHyphens/>
      <w:ind w:left="1440" w:right="720" w:hanging="1440"/>
    </w:pPr>
    <w:rPr>
      <w:rFonts w:ascii="Times New Roman" w:eastAsia="Times New Roman" w:hAnsi="Times New Roman" w:cs="Times New Roman"/>
      <w:sz w:val="24"/>
      <w:szCs w:val="20"/>
      <w:lang w:eastAsia="zh-CN"/>
    </w:rPr>
  </w:style>
  <w:style w:type="paragraph" w:styleId="CommentSubject">
    <w:name w:val="annotation subject"/>
    <w:basedOn w:val="CommentText"/>
    <w:next w:val="CommentText"/>
    <w:link w:val="CommentSubjectChar"/>
    <w:uiPriority w:val="99"/>
    <w:unhideWhenUsed/>
    <w:rsid w:val="0031047E"/>
    <w:rPr>
      <w:b/>
      <w:bCs/>
    </w:rPr>
  </w:style>
  <w:style w:type="character" w:customStyle="1" w:styleId="CommentSubjectChar">
    <w:name w:val="Comment Subject Char"/>
    <w:basedOn w:val="CommentTextChar"/>
    <w:link w:val="CommentSubject"/>
    <w:uiPriority w:val="99"/>
    <w:rsid w:val="0031047E"/>
    <w:rPr>
      <w:rFonts w:ascii="Times New Roman" w:eastAsia="Times New Roman" w:hAnsi="Times New Roman" w:cs="Times New Roman"/>
      <w:b/>
      <w:bCs/>
      <w:sz w:val="20"/>
      <w:szCs w:val="20"/>
      <w:lang w:eastAsia="zh-CN"/>
    </w:rPr>
  </w:style>
  <w:style w:type="paragraph" w:customStyle="1" w:styleId="Heading">
    <w:name w:val="Heading"/>
    <w:basedOn w:val="Normal"/>
    <w:next w:val="BodyText"/>
    <w:rsid w:val="0031047E"/>
    <w:pPr>
      <w:keepNext/>
      <w:suppressAutoHyphens/>
      <w:spacing w:before="240" w:after="120"/>
    </w:pPr>
    <w:rPr>
      <w:rFonts w:eastAsia="Arial Unicode MS" w:cs="Arial Unicode MS"/>
      <w:sz w:val="28"/>
      <w:szCs w:val="28"/>
      <w:lang w:eastAsia="zh-CN"/>
    </w:rPr>
  </w:style>
  <w:style w:type="paragraph" w:customStyle="1" w:styleId="Index">
    <w:name w:val="Index"/>
    <w:basedOn w:val="Normal"/>
    <w:qFormat/>
    <w:rsid w:val="0031047E"/>
    <w:pPr>
      <w:suppressLineNumbers/>
      <w:suppressAutoHyphens/>
    </w:pPr>
    <w:rPr>
      <w:rFonts w:ascii="Times New Roman" w:eastAsia="Times New Roman" w:hAnsi="Times New Roman" w:cs="Times New Roman"/>
      <w:sz w:val="24"/>
      <w:lang w:eastAsia="zh-CN"/>
    </w:rPr>
  </w:style>
  <w:style w:type="paragraph" w:customStyle="1" w:styleId="HTMLBody">
    <w:name w:val="HTML Body"/>
    <w:qFormat/>
    <w:rsid w:val="0031047E"/>
    <w:pPr>
      <w:suppressAutoHyphens/>
    </w:pPr>
    <w:rPr>
      <w:rFonts w:ascii="Arial" w:eastAsia="Arial" w:hAnsi="Arial" w:cs="Times New Roman"/>
      <w:sz w:val="20"/>
      <w:szCs w:val="20"/>
      <w:lang w:eastAsia="zh-CN"/>
    </w:rPr>
  </w:style>
  <w:style w:type="paragraph" w:customStyle="1" w:styleId="Framecontents">
    <w:name w:val="Frame contents"/>
    <w:basedOn w:val="BodyText"/>
    <w:qFormat/>
    <w:rsid w:val="0031047E"/>
  </w:style>
  <w:style w:type="character" w:styleId="FootnoteReference">
    <w:name w:val="footnote reference"/>
    <w:uiPriority w:val="99"/>
    <w:unhideWhenUsed/>
    <w:rsid w:val="0031047E"/>
    <w:rPr>
      <w:vertAlign w:val="superscript"/>
    </w:rPr>
  </w:style>
  <w:style w:type="character" w:styleId="CommentReference">
    <w:name w:val="annotation reference"/>
    <w:uiPriority w:val="99"/>
    <w:unhideWhenUsed/>
    <w:rsid w:val="0031047E"/>
    <w:rPr>
      <w:sz w:val="16"/>
      <w:szCs w:val="16"/>
    </w:rPr>
  </w:style>
  <w:style w:type="character" w:customStyle="1" w:styleId="Absatz-Standardschriftart">
    <w:name w:val="Absatz-Standardschriftart"/>
    <w:rsid w:val="0031047E"/>
  </w:style>
  <w:style w:type="character" w:customStyle="1" w:styleId="WW-Absatz-Standardschriftart">
    <w:name w:val="WW-Absatz-Standardschriftart"/>
    <w:rsid w:val="0031047E"/>
  </w:style>
  <w:style w:type="character" w:customStyle="1" w:styleId="WW-Absatz-Standardschriftart1">
    <w:name w:val="WW-Absatz-Standardschriftart1"/>
    <w:rsid w:val="0031047E"/>
  </w:style>
  <w:style w:type="character" w:customStyle="1" w:styleId="WW8Num4z0">
    <w:name w:val="WW8Num4z0"/>
    <w:rsid w:val="0031047E"/>
    <w:rPr>
      <w:i w:val="0"/>
      <w:iCs w:val="0"/>
    </w:rPr>
  </w:style>
  <w:style w:type="character" w:customStyle="1" w:styleId="WW8Num6z0">
    <w:name w:val="WW8Num6z0"/>
    <w:rsid w:val="0031047E"/>
    <w:rPr>
      <w:rFonts w:ascii="Times New Roman" w:eastAsia="Times New Roman" w:hAnsi="Times New Roman" w:cs="Times New Roman" w:hint="default"/>
    </w:rPr>
  </w:style>
  <w:style w:type="character" w:customStyle="1" w:styleId="WW8Num6z1">
    <w:name w:val="WW8Num6z1"/>
    <w:rsid w:val="0031047E"/>
    <w:rPr>
      <w:rFonts w:ascii="Courier New" w:hAnsi="Courier New" w:cs="Courier New" w:hint="default"/>
    </w:rPr>
  </w:style>
  <w:style w:type="character" w:customStyle="1" w:styleId="WW8Num6z2">
    <w:name w:val="WW8Num6z2"/>
    <w:rsid w:val="0031047E"/>
    <w:rPr>
      <w:rFonts w:ascii="Wingdings" w:hAnsi="Wingdings" w:cs="Wingdings" w:hint="default"/>
    </w:rPr>
  </w:style>
  <w:style w:type="character" w:customStyle="1" w:styleId="WW8Num6z3">
    <w:name w:val="WW8Num6z3"/>
    <w:rsid w:val="0031047E"/>
    <w:rPr>
      <w:rFonts w:ascii="Symbol" w:hAnsi="Symbol" w:cs="Symbol" w:hint="default"/>
    </w:rPr>
  </w:style>
  <w:style w:type="character" w:customStyle="1" w:styleId="EndnoteCharacters">
    <w:name w:val="Endnote Characters"/>
    <w:rsid w:val="0031047E"/>
    <w:rPr>
      <w:vertAlign w:val="superscript"/>
    </w:rPr>
  </w:style>
  <w:style w:type="character" w:customStyle="1" w:styleId="FootnoteCharacters">
    <w:name w:val="Footnote Characters"/>
    <w:rsid w:val="0031047E"/>
    <w:rPr>
      <w:vertAlign w:val="superscript"/>
    </w:rPr>
  </w:style>
  <w:style w:type="character" w:customStyle="1" w:styleId="CharacterStyle2">
    <w:name w:val="Character Style 2"/>
    <w:uiPriority w:val="99"/>
    <w:rsid w:val="0031047E"/>
    <w:rPr>
      <w:sz w:val="20"/>
      <w:szCs w:val="20"/>
    </w:rPr>
  </w:style>
  <w:style w:type="numbering" w:customStyle="1" w:styleId="NoList1">
    <w:name w:val="No List1"/>
    <w:next w:val="NoList"/>
    <w:uiPriority w:val="99"/>
    <w:semiHidden/>
    <w:unhideWhenUsed/>
    <w:rsid w:val="0031047E"/>
  </w:style>
  <w:style w:type="character" w:customStyle="1" w:styleId="Heading1Char1">
    <w:name w:val="Heading 1 Char1"/>
    <w:aliases w:val="Hat Char1,Pocket Char1,CD - Header Char1,CD Header Char1,Debate Block Char1,Brief - Title Heading 1 Char1,Heading 1 Char Char Char Char Char2,Heading 1 Char Char Char Char Char Char1,Heading 2 Char1"/>
    <w:uiPriority w:val="1"/>
    <w:rsid w:val="0031047E"/>
    <w:rPr>
      <w:rFonts w:ascii="Arial" w:hAnsi="Arial" w:cs="Arial"/>
      <w:b/>
      <w:bCs/>
      <w:kern w:val="32"/>
      <w:sz w:val="28"/>
      <w:szCs w:val="32"/>
    </w:rPr>
  </w:style>
  <w:style w:type="paragraph" w:customStyle="1" w:styleId="BlockTitle2">
    <w:name w:val="Block Title2"/>
    <w:basedOn w:val="Normal"/>
    <w:next w:val="Normal"/>
    <w:qFormat/>
    <w:rsid w:val="0031047E"/>
    <w:pPr>
      <w:spacing w:after="240"/>
      <w:jc w:val="center"/>
    </w:pPr>
    <w:rPr>
      <w:rFonts w:ascii="Times New Roman" w:eastAsia="Times New Roman" w:hAnsi="Times New Roman" w:cs="Times New Roman"/>
      <w:b/>
      <w:sz w:val="32"/>
      <w:u w:val="single"/>
    </w:rPr>
  </w:style>
  <w:style w:type="paragraph" w:customStyle="1" w:styleId="BlockTitle">
    <w:name w:val="Block Title"/>
    <w:basedOn w:val="Heading1"/>
    <w:next w:val="Normal"/>
    <w:uiPriority w:val="9"/>
    <w:qFormat/>
    <w:rsid w:val="0031047E"/>
    <w:pPr>
      <w:keepLines w:val="0"/>
      <w:pageBreakBefore w:val="0"/>
      <w:spacing w:before="0" w:after="240"/>
    </w:pPr>
    <w:rPr>
      <w:color w:val="2F5496" w:themeColor="accent1" w:themeShade="BF"/>
      <w:sz w:val="28"/>
      <w:szCs w:val="28"/>
    </w:rPr>
  </w:style>
  <w:style w:type="paragraph" w:customStyle="1" w:styleId="TxBrp1">
    <w:name w:val="TxBr_p1"/>
    <w:basedOn w:val="Normal"/>
    <w:qFormat/>
    <w:rsid w:val="0031047E"/>
    <w:pPr>
      <w:tabs>
        <w:tab w:val="left" w:pos="204"/>
      </w:tabs>
      <w:autoSpaceDE w:val="0"/>
      <w:autoSpaceDN w:val="0"/>
      <w:adjustRightInd w:val="0"/>
      <w:spacing w:line="272" w:lineRule="atLeast"/>
      <w:jc w:val="both"/>
    </w:pPr>
    <w:rPr>
      <w:rFonts w:ascii="Times New Roman" w:eastAsia="Times New Roman" w:hAnsi="Times New Roman" w:cs="Times New Roman"/>
      <w:sz w:val="24"/>
    </w:rPr>
  </w:style>
  <w:style w:type="paragraph" w:customStyle="1" w:styleId="fullstory">
    <w:name w:val="fullstory"/>
    <w:basedOn w:val="Normal"/>
    <w:qFormat/>
    <w:rsid w:val="0031047E"/>
    <w:pPr>
      <w:spacing w:before="100" w:beforeAutospacing="1" w:after="100" w:afterAutospacing="1"/>
    </w:pPr>
    <w:rPr>
      <w:rFonts w:ascii="Times New Roman" w:eastAsia="Times New Roman" w:hAnsi="Times New Roman" w:cs="Times New Roman"/>
      <w:sz w:val="24"/>
    </w:rPr>
  </w:style>
  <w:style w:type="paragraph" w:customStyle="1" w:styleId="hat">
    <w:name w:val="hat"/>
    <w:basedOn w:val="Normal"/>
    <w:next w:val="Normal"/>
    <w:rsid w:val="0031047E"/>
    <w:pPr>
      <w:spacing w:before="240" w:after="240"/>
      <w:jc w:val="center"/>
      <w:outlineLvl w:val="0"/>
    </w:pPr>
    <w:rPr>
      <w:rFonts w:eastAsia="Times New Roman" w:cs="Calibri"/>
      <w:b/>
      <w:bCs/>
      <w:sz w:val="32"/>
      <w:u w:val="single"/>
    </w:rPr>
  </w:style>
  <w:style w:type="character" w:customStyle="1" w:styleId="apple-style-span">
    <w:name w:val="apple-style-span"/>
    <w:rsid w:val="0031047E"/>
  </w:style>
  <w:style w:type="paragraph" w:customStyle="1" w:styleId="norm">
    <w:name w:val="norm"/>
    <w:basedOn w:val="Normal"/>
    <w:uiPriority w:val="99"/>
    <w:qFormat/>
    <w:rsid w:val="0031047E"/>
    <w:pPr>
      <w:spacing w:before="100" w:beforeAutospacing="1" w:after="100" w:afterAutospacing="1"/>
    </w:pPr>
    <w:rPr>
      <w:rFonts w:ascii="Times New Roman" w:eastAsia="Times New Roman" w:hAnsi="Times New Roman" w:cs="Times New Roman"/>
      <w:sz w:val="24"/>
    </w:rPr>
  </w:style>
  <w:style w:type="character" w:customStyle="1" w:styleId="hit">
    <w:name w:val="hit"/>
    <w:rsid w:val="0031047E"/>
  </w:style>
  <w:style w:type="character" w:customStyle="1" w:styleId="btx1">
    <w:name w:val="btx1"/>
    <w:rsid w:val="0031047E"/>
    <w:rPr>
      <w:rFonts w:ascii="Verdana" w:hAnsi="Verdana" w:cs="Arial" w:hint="default"/>
      <w:sz w:val="24"/>
      <w:szCs w:val="24"/>
    </w:rPr>
  </w:style>
  <w:style w:type="character" w:customStyle="1" w:styleId="strong-blue">
    <w:name w:val="strong-blue"/>
    <w:rsid w:val="0031047E"/>
    <w:rPr>
      <w:b/>
      <w:bCs/>
      <w:color w:val="1181C9"/>
    </w:rPr>
  </w:style>
  <w:style w:type="character" w:customStyle="1" w:styleId="UnderlineBold">
    <w:name w:val="Underline + Bold"/>
    <w:uiPriority w:val="1"/>
    <w:qFormat/>
    <w:rsid w:val="0031047E"/>
    <w:rPr>
      <w:b/>
      <w:sz w:val="20"/>
      <w:u w:val="single"/>
    </w:rPr>
  </w:style>
  <w:style w:type="character" w:customStyle="1" w:styleId="CiteChar">
    <w:name w:val="Cite Char"/>
    <w:rsid w:val="0031047E"/>
    <w:rPr>
      <w:rFonts w:ascii="Arial" w:eastAsia="Calibri" w:hAnsi="Arial"/>
      <w:b/>
      <w:sz w:val="24"/>
      <w:szCs w:val="22"/>
      <w:u w:val="single"/>
    </w:rPr>
  </w:style>
  <w:style w:type="paragraph" w:customStyle="1" w:styleId="NormalText">
    <w:name w:val="Normal Text"/>
    <w:basedOn w:val="Normal"/>
    <w:autoRedefine/>
    <w:qFormat/>
    <w:rsid w:val="0031047E"/>
    <w:pPr>
      <w:jc w:val="both"/>
    </w:pPr>
    <w:rPr>
      <w:rFonts w:ascii="TimesNewRomanPSMT" w:eastAsia="Times New Roman" w:hAnsi="TimesNewRomanPSMT" w:cs="Times New Roman"/>
      <w:sz w:val="24"/>
      <w:szCs w:val="26"/>
    </w:rPr>
  </w:style>
  <w:style w:type="character" w:customStyle="1" w:styleId="Style8pt">
    <w:name w:val="Style 8 pt"/>
    <w:rsid w:val="0031047E"/>
    <w:rPr>
      <w:rFonts w:ascii="Times New Roman" w:hAnsi="Times New Roman"/>
      <w:sz w:val="16"/>
    </w:rPr>
  </w:style>
  <w:style w:type="paragraph" w:customStyle="1" w:styleId="HotRoute">
    <w:name w:val="Hot Route"/>
    <w:basedOn w:val="Normal"/>
    <w:link w:val="HotRouteChar"/>
    <w:qFormat/>
    <w:rsid w:val="0031047E"/>
    <w:pPr>
      <w:ind w:left="144"/>
    </w:pPr>
    <w:rPr>
      <w:rFonts w:ascii="Times New Roman" w:eastAsia="Times New Roman" w:hAnsi="Times New Roman" w:cs="Times New Roman"/>
      <w:sz w:val="24"/>
    </w:rPr>
  </w:style>
  <w:style w:type="character" w:customStyle="1" w:styleId="HotRouteChar">
    <w:name w:val="Hot Route Char"/>
    <w:link w:val="HotRoute"/>
    <w:locked/>
    <w:rsid w:val="0031047E"/>
    <w:rPr>
      <w:rFonts w:ascii="Times New Roman" w:eastAsia="Times New Roman" w:hAnsi="Times New Roman" w:cs="Times New Roman"/>
    </w:rPr>
  </w:style>
  <w:style w:type="character" w:customStyle="1" w:styleId="StyleUnderlineChar">
    <w:name w:val="Style Underline Char"/>
    <w:rsid w:val="0031047E"/>
    <w:rPr>
      <w:u w:val="single"/>
    </w:rPr>
  </w:style>
  <w:style w:type="character" w:customStyle="1" w:styleId="PlainTextChar">
    <w:name w:val="Plain Text Char"/>
    <w:link w:val="PlainText"/>
    <w:rsid w:val="0031047E"/>
    <w:rPr>
      <w:rFonts w:ascii="Courier New" w:hAnsi="Courier New" w:cs="Courier New"/>
    </w:rPr>
  </w:style>
  <w:style w:type="paragraph" w:styleId="PlainText">
    <w:name w:val="Plain Text"/>
    <w:basedOn w:val="Normal"/>
    <w:link w:val="PlainTextChar"/>
    <w:rsid w:val="0031047E"/>
    <w:rPr>
      <w:rFonts w:ascii="Courier New" w:eastAsiaTheme="minorHAnsi" w:hAnsi="Courier New" w:cs="Courier New"/>
      <w:sz w:val="24"/>
    </w:rPr>
  </w:style>
  <w:style w:type="character" w:customStyle="1" w:styleId="PlainTextChar1">
    <w:name w:val="Plain Text Char1"/>
    <w:basedOn w:val="DefaultParagraphFont"/>
    <w:rsid w:val="0031047E"/>
    <w:rPr>
      <w:rFonts w:ascii="Consolas" w:eastAsiaTheme="minorEastAsia" w:hAnsi="Consolas" w:cs="Consolas"/>
      <w:sz w:val="21"/>
      <w:szCs w:val="21"/>
    </w:rPr>
  </w:style>
  <w:style w:type="character" w:customStyle="1" w:styleId="blue">
    <w:name w:val="blue"/>
    <w:rsid w:val="0031047E"/>
  </w:style>
  <w:style w:type="character" w:customStyle="1" w:styleId="MicroTextChar">
    <w:name w:val="MicroText Char"/>
    <w:rsid w:val="0031047E"/>
    <w:rPr>
      <w:rFonts w:ascii="Arial Narrow" w:hAnsi="Arial Narrow"/>
      <w:sz w:val="12"/>
      <w:szCs w:val="24"/>
      <w:lang w:val="en-US" w:eastAsia="en-US" w:bidi="ar-SA"/>
    </w:rPr>
  </w:style>
  <w:style w:type="paragraph" w:customStyle="1" w:styleId="1AChushush">
    <w:name w:val="1AChushush"/>
    <w:basedOn w:val="Normal"/>
    <w:link w:val="1AChushushChar"/>
    <w:autoRedefine/>
    <w:qFormat/>
    <w:rsid w:val="0031047E"/>
    <w:pPr>
      <w:ind w:right="-14"/>
      <w:contextualSpacing/>
    </w:pPr>
    <w:rPr>
      <w:rFonts w:ascii="Times New Roman" w:hAnsi="Times New Roman" w:cs="Times New Roman"/>
      <w:sz w:val="20"/>
    </w:rPr>
  </w:style>
  <w:style w:type="character" w:customStyle="1" w:styleId="1AChushushChar">
    <w:name w:val="1AChushush Char"/>
    <w:link w:val="1AChushush"/>
    <w:rsid w:val="0031047E"/>
    <w:rPr>
      <w:rFonts w:ascii="Times New Roman" w:eastAsiaTheme="minorEastAsia" w:hAnsi="Times New Roman" w:cs="Times New Roman"/>
      <w:sz w:val="20"/>
    </w:rPr>
  </w:style>
  <w:style w:type="character" w:customStyle="1" w:styleId="StyleunderlineVerdana">
    <w:name w:val="Style underline + Verdana"/>
    <w:rsid w:val="0031047E"/>
    <w:rPr>
      <w:rFonts w:ascii="Verdana" w:hAnsi="Verdana"/>
      <w:b/>
      <w:bCs/>
      <w:sz w:val="20"/>
      <w:u w:val="single"/>
    </w:rPr>
  </w:style>
  <w:style w:type="character" w:customStyle="1" w:styleId="nw">
    <w:name w:val="nw"/>
    <w:rsid w:val="0031047E"/>
  </w:style>
  <w:style w:type="character" w:customStyle="1" w:styleId="cardCharChar">
    <w:name w:val="card Char Char"/>
    <w:rsid w:val="0031047E"/>
    <w:rPr>
      <w:rFonts w:ascii="Times New Roman" w:eastAsia="Times New Roman" w:hAnsi="Times New Roman" w:cs="Times New Roman"/>
      <w:sz w:val="20"/>
      <w:szCs w:val="24"/>
    </w:rPr>
  </w:style>
  <w:style w:type="character" w:customStyle="1" w:styleId="TagChar1">
    <w:name w:val="Tag Char1"/>
    <w:aliases w:val="Heading 2 Cha Char,TagStyle Char1,Heading 2 Char Char Char Char Char Char Char Char Char Char Char Char Char Char Char,Heading 2 Char Char Char Char Char Char Char Char Char Char Char Char,TAG Char1 Char1,Tag&amp;Ci Char"/>
    <w:qFormat/>
    <w:locked/>
    <w:rsid w:val="0031047E"/>
    <w:rPr>
      <w:rFonts w:eastAsia="Calibri"/>
      <w:b/>
      <w:sz w:val="24"/>
      <w:szCs w:val="22"/>
    </w:rPr>
  </w:style>
  <w:style w:type="character" w:customStyle="1" w:styleId="NothingChar">
    <w:name w:val="Nothing Char"/>
    <w:link w:val="Nothing"/>
    <w:rsid w:val="0031047E"/>
    <w:rPr>
      <w:rFonts w:ascii="Georgia" w:eastAsia="ヒラギノ角ゴ Pro W3" w:hAnsi="Georgia" w:cs="Times New Roman"/>
      <w:color w:val="00000A"/>
      <w:szCs w:val="20"/>
    </w:rPr>
  </w:style>
  <w:style w:type="character" w:customStyle="1" w:styleId="StyleDate">
    <w:name w:val="Style Date"/>
    <w:aliases w:val="Author"/>
    <w:uiPriority w:val="1"/>
    <w:qFormat/>
    <w:rsid w:val="0031047E"/>
    <w:rPr>
      <w:rFonts w:ascii="Georgia" w:hAnsi="Georgia"/>
      <w:b/>
      <w:sz w:val="24"/>
      <w:u w:val="single"/>
    </w:rPr>
  </w:style>
  <w:style w:type="character" w:customStyle="1" w:styleId="pmterms1">
    <w:name w:val="pmterms1"/>
    <w:basedOn w:val="DefaultParagraphFont"/>
    <w:rsid w:val="0031047E"/>
  </w:style>
  <w:style w:type="character" w:customStyle="1" w:styleId="EmphasizeThis">
    <w:name w:val="EmphasizeThis"/>
    <w:rsid w:val="0031047E"/>
    <w:rPr>
      <w:rFonts w:ascii="Georgia" w:hAnsi="Georgia"/>
      <w:b/>
      <w:iCs/>
      <w:sz w:val="24"/>
      <w:u w:val="thick"/>
    </w:rPr>
  </w:style>
  <w:style w:type="character" w:customStyle="1" w:styleId="BodyText1">
    <w:name w:val="Body Text1"/>
    <w:basedOn w:val="DefaultParagraphFont"/>
    <w:rsid w:val="0031047E"/>
    <w:rPr>
      <w:rFonts w:ascii="Constantia" w:eastAsia="Constantia" w:hAnsi="Constantia" w:cs="Constantia"/>
      <w:b w:val="0"/>
      <w:bCs w:val="0"/>
      <w:i w:val="0"/>
      <w:iCs w:val="0"/>
      <w:smallCaps w:val="0"/>
      <w:strike w:val="0"/>
      <w:color w:val="000000"/>
      <w:spacing w:val="0"/>
      <w:w w:val="100"/>
      <w:position w:val="0"/>
      <w:sz w:val="18"/>
      <w:szCs w:val="18"/>
      <w:u w:val="none"/>
      <w:lang w:val="en-US"/>
    </w:rPr>
  </w:style>
  <w:style w:type="character" w:customStyle="1" w:styleId="BodytextItalic">
    <w:name w:val="Body text + Italic"/>
    <w:basedOn w:val="DefaultParagraphFont"/>
    <w:rsid w:val="0031047E"/>
    <w:rPr>
      <w:rFonts w:ascii="Constantia" w:eastAsia="Constantia" w:hAnsi="Constantia" w:cs="Constantia"/>
      <w:b w:val="0"/>
      <w:bCs w:val="0"/>
      <w:i/>
      <w:iCs/>
      <w:smallCaps w:val="0"/>
      <w:strike w:val="0"/>
      <w:color w:val="000000"/>
      <w:spacing w:val="0"/>
      <w:w w:val="100"/>
      <w:position w:val="0"/>
      <w:sz w:val="18"/>
      <w:szCs w:val="18"/>
      <w:u w:val="none"/>
      <w:lang w:val="en-US"/>
    </w:rPr>
  </w:style>
  <w:style w:type="character" w:customStyle="1" w:styleId="Bodytext0">
    <w:name w:val="Body text_"/>
    <w:basedOn w:val="DefaultParagraphFont"/>
    <w:link w:val="BodyText20"/>
    <w:rsid w:val="0031047E"/>
    <w:rPr>
      <w:rFonts w:ascii="Constantia" w:eastAsia="Constantia" w:hAnsi="Constantia" w:cs="Constantia"/>
      <w:sz w:val="18"/>
      <w:szCs w:val="18"/>
      <w:shd w:val="clear" w:color="auto" w:fill="FFFFFF"/>
    </w:rPr>
  </w:style>
  <w:style w:type="paragraph" w:customStyle="1" w:styleId="BodyText20">
    <w:name w:val="Body Text2"/>
    <w:basedOn w:val="Normal"/>
    <w:link w:val="Bodytext0"/>
    <w:qFormat/>
    <w:rsid w:val="0031047E"/>
    <w:pPr>
      <w:widowControl w:val="0"/>
      <w:shd w:val="clear" w:color="auto" w:fill="FFFFFF"/>
      <w:spacing w:before="180" w:after="240" w:line="259" w:lineRule="exact"/>
      <w:jc w:val="both"/>
    </w:pPr>
    <w:rPr>
      <w:rFonts w:ascii="Constantia" w:eastAsia="Constantia" w:hAnsi="Constantia" w:cs="Constantia"/>
      <w:sz w:val="18"/>
      <w:szCs w:val="18"/>
    </w:rPr>
  </w:style>
  <w:style w:type="paragraph" w:customStyle="1" w:styleId="evidencetext">
    <w:name w:val="evidence text"/>
    <w:basedOn w:val="Normal"/>
    <w:link w:val="evidencetextChar1"/>
    <w:qFormat/>
    <w:rsid w:val="0031047E"/>
    <w:pPr>
      <w:ind w:left="1008" w:right="720"/>
    </w:pPr>
    <w:rPr>
      <w:rFonts w:eastAsia="Times New Roman" w:cs="Times New Roman"/>
      <w:color w:val="000000"/>
      <w:sz w:val="16"/>
    </w:rPr>
  </w:style>
  <w:style w:type="character" w:customStyle="1" w:styleId="highlight2">
    <w:name w:val="highlight2"/>
    <w:rsid w:val="0031047E"/>
    <w:rPr>
      <w:rFonts w:ascii="Arial" w:hAnsi="Arial"/>
      <w:b/>
      <w:sz w:val="19"/>
      <w:u w:val="thick"/>
      <w:bdr w:val="none" w:sz="0" w:space="0" w:color="auto"/>
      <w:shd w:val="clear" w:color="auto" w:fill="auto"/>
    </w:rPr>
  </w:style>
  <w:style w:type="character" w:customStyle="1" w:styleId="evidencetextChar1">
    <w:name w:val="evidence text Char1"/>
    <w:link w:val="evidencetext"/>
    <w:rsid w:val="0031047E"/>
    <w:rPr>
      <w:rFonts w:ascii="Calibri" w:eastAsia="Times New Roman" w:hAnsi="Calibri" w:cs="Times New Roman"/>
      <w:color w:val="000000"/>
      <w:sz w:val="16"/>
    </w:rPr>
  </w:style>
  <w:style w:type="paragraph" w:customStyle="1" w:styleId="BoldUnderlining">
    <w:name w:val="Bold Underlining"/>
    <w:basedOn w:val="Normal"/>
    <w:link w:val="BoldUnderliningChar"/>
    <w:qFormat/>
    <w:rsid w:val="0031047E"/>
    <w:rPr>
      <w:rFonts w:ascii="Arial Narrow" w:eastAsia="Calibri" w:hAnsi="Arial Narrow" w:cs="Times New Roman"/>
      <w:b/>
      <w:sz w:val="20"/>
      <w:szCs w:val="20"/>
      <w:u w:val="single"/>
      <w:lang w:val="x-none" w:eastAsia="x-none"/>
    </w:rPr>
  </w:style>
  <w:style w:type="character" w:customStyle="1" w:styleId="BoldUnderliningChar">
    <w:name w:val="Bold Underlining Char"/>
    <w:link w:val="BoldUnderlining"/>
    <w:rsid w:val="0031047E"/>
    <w:rPr>
      <w:rFonts w:ascii="Arial Narrow" w:eastAsia="Calibri" w:hAnsi="Arial Narrow" w:cs="Times New Roman"/>
      <w:b/>
      <w:sz w:val="20"/>
      <w:szCs w:val="20"/>
      <w:u w:val="single"/>
      <w:lang w:val="x-none" w:eastAsia="x-none"/>
    </w:rPr>
  </w:style>
  <w:style w:type="character" w:customStyle="1" w:styleId="grame">
    <w:name w:val="grame"/>
    <w:basedOn w:val="DefaultParagraphFont"/>
    <w:rsid w:val="0031047E"/>
  </w:style>
  <w:style w:type="character" w:customStyle="1" w:styleId="spelle">
    <w:name w:val="spelle"/>
    <w:basedOn w:val="DefaultParagraphFont"/>
    <w:rsid w:val="0031047E"/>
  </w:style>
  <w:style w:type="paragraph" w:customStyle="1" w:styleId="normal1">
    <w:name w:val="normal1"/>
    <w:basedOn w:val="Normal"/>
    <w:qFormat/>
    <w:rsid w:val="0031047E"/>
    <w:pPr>
      <w:spacing w:before="100" w:beforeAutospacing="1" w:after="100" w:afterAutospacing="1" w:line="240" w:lineRule="auto"/>
    </w:pPr>
    <w:rPr>
      <w:rFonts w:ascii="Times" w:hAnsi="Times"/>
      <w:sz w:val="20"/>
      <w:szCs w:val="20"/>
    </w:rPr>
  </w:style>
  <w:style w:type="paragraph" w:customStyle="1" w:styleId="paragraph">
    <w:name w:val="paragraph"/>
    <w:basedOn w:val="Normal"/>
    <w:qFormat/>
    <w:rsid w:val="0031047E"/>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31047E"/>
  </w:style>
  <w:style w:type="character" w:customStyle="1" w:styleId="eop">
    <w:name w:val="eop"/>
    <w:basedOn w:val="DefaultParagraphFont"/>
    <w:rsid w:val="0031047E"/>
  </w:style>
  <w:style w:type="character" w:customStyle="1" w:styleId="spellingerror">
    <w:name w:val="spellingerror"/>
    <w:basedOn w:val="DefaultParagraphFont"/>
    <w:rsid w:val="0031047E"/>
  </w:style>
  <w:style w:type="character" w:customStyle="1" w:styleId="Bodytext21">
    <w:name w:val="Body text (2)_"/>
    <w:basedOn w:val="DefaultParagraphFont"/>
    <w:link w:val="Bodytext22"/>
    <w:locked/>
    <w:rsid w:val="0031047E"/>
    <w:rPr>
      <w:rFonts w:ascii="Georgia" w:eastAsia="Georgia" w:hAnsi="Georgia" w:cs="Georgia"/>
      <w:sz w:val="17"/>
      <w:szCs w:val="17"/>
      <w:shd w:val="clear" w:color="auto" w:fill="FFFFFF"/>
    </w:rPr>
  </w:style>
  <w:style w:type="paragraph" w:customStyle="1" w:styleId="Bodytext22">
    <w:name w:val="Body text (2)"/>
    <w:basedOn w:val="Normal"/>
    <w:link w:val="Bodytext21"/>
    <w:qFormat/>
    <w:rsid w:val="0031047E"/>
    <w:pPr>
      <w:widowControl w:val="0"/>
      <w:shd w:val="clear" w:color="auto" w:fill="FFFFFF"/>
      <w:spacing w:after="200" w:line="0" w:lineRule="atLeast"/>
      <w:ind w:hanging="420"/>
    </w:pPr>
    <w:rPr>
      <w:rFonts w:ascii="Georgia" w:eastAsia="Georgia" w:hAnsi="Georgia" w:cs="Georgia"/>
      <w:sz w:val="17"/>
      <w:szCs w:val="17"/>
    </w:rPr>
  </w:style>
  <w:style w:type="character" w:customStyle="1" w:styleId="Bodytext2Italic">
    <w:name w:val="Body text (2) + Italic"/>
    <w:basedOn w:val="Bodytext21"/>
    <w:rsid w:val="0031047E"/>
    <w:rPr>
      <w:rFonts w:ascii="Georgia" w:eastAsia="Georgia" w:hAnsi="Georgia" w:cs="Georgia"/>
      <w:i/>
      <w:iCs/>
      <w:color w:val="000000"/>
      <w:spacing w:val="0"/>
      <w:w w:val="100"/>
      <w:position w:val="0"/>
      <w:sz w:val="17"/>
      <w:szCs w:val="17"/>
      <w:shd w:val="clear" w:color="auto" w:fill="FFFFFF"/>
      <w:lang w:val="en-US" w:eastAsia="en-US" w:bidi="en-US"/>
    </w:rPr>
  </w:style>
  <w:style w:type="character" w:customStyle="1" w:styleId="Headerorfooter13pt">
    <w:name w:val="Header or footer + 13 pt"/>
    <w:aliases w:val="Italic,Spacing 0 pt,Header or footer + Candara,8 pt,Body text (2) + Impact"/>
    <w:basedOn w:val="DefaultParagraphFont"/>
    <w:rsid w:val="0031047E"/>
    <w:rPr>
      <w:rFonts w:ascii="AngsanaUPC" w:eastAsia="AngsanaUPC" w:hAnsi="AngsanaUPC" w:cs="AngsanaUPC" w:hint="default"/>
      <w:i/>
      <w:iCs/>
      <w:color w:val="000000"/>
      <w:spacing w:val="0"/>
      <w:w w:val="100"/>
      <w:position w:val="0"/>
      <w:sz w:val="26"/>
      <w:szCs w:val="26"/>
      <w:shd w:val="clear" w:color="auto" w:fill="FFFFFF"/>
      <w:lang w:val="en-US" w:eastAsia="en-US" w:bidi="en-US"/>
    </w:rPr>
  </w:style>
  <w:style w:type="paragraph" w:customStyle="1" w:styleId="m4593910588744701308gmail-msonospacing">
    <w:name w:val="m_4593910588744701308gmail-msonospacing"/>
    <w:basedOn w:val="Normal"/>
    <w:qFormat/>
    <w:rsid w:val="0031047E"/>
    <w:pPr>
      <w:spacing w:before="100" w:beforeAutospacing="1" w:after="100" w:afterAutospacing="1" w:line="240" w:lineRule="auto"/>
    </w:pPr>
    <w:rPr>
      <w:rFonts w:ascii="Times New Roman" w:eastAsia="Times New Roman" w:hAnsi="Times New Roman" w:cs="Times New Roman"/>
      <w:sz w:val="24"/>
    </w:rPr>
  </w:style>
  <w:style w:type="character" w:customStyle="1" w:styleId="a-size-large">
    <w:name w:val="a-size-large"/>
    <w:basedOn w:val="DefaultParagraphFont"/>
    <w:rsid w:val="0031047E"/>
  </w:style>
  <w:style w:type="character" w:customStyle="1" w:styleId="aqj">
    <w:name w:val="aqj"/>
    <w:basedOn w:val="DefaultParagraphFont"/>
    <w:rsid w:val="0031047E"/>
  </w:style>
  <w:style w:type="character" w:customStyle="1" w:styleId="cardtextChar0">
    <w:name w:val="card text Char"/>
    <w:basedOn w:val="DefaultParagraphFont"/>
    <w:link w:val="cardtext0"/>
    <w:locked/>
    <w:rsid w:val="0031047E"/>
    <w:rPr>
      <w:rFonts w:ascii="Times New Roman" w:hAnsi="Times New Roman" w:cs="Times New Roman"/>
      <w:sz w:val="16"/>
    </w:rPr>
  </w:style>
  <w:style w:type="paragraph" w:customStyle="1" w:styleId="cardtext0">
    <w:name w:val="card text"/>
    <w:basedOn w:val="Normal"/>
    <w:link w:val="cardtextChar0"/>
    <w:qFormat/>
    <w:rsid w:val="0031047E"/>
    <w:pPr>
      <w:ind w:left="288" w:right="288"/>
    </w:pPr>
    <w:rPr>
      <w:rFonts w:ascii="Times New Roman" w:eastAsiaTheme="minorHAnsi" w:hAnsi="Times New Roman" w:cs="Times New Roman"/>
      <w:sz w:val="16"/>
    </w:rPr>
  </w:style>
  <w:style w:type="character" w:customStyle="1" w:styleId="StyleStyleBold12pt1">
    <w:name w:val="Style Style Bold + 12 pt1"/>
    <w:aliases w:val="Cite1,Style Style Bold1,Style Style Bold + 12pt1,Style Style + 12 pt1,Style Style Bo... +1,Old Cite1,Style Style Bold + 10 pt1"/>
    <w:basedOn w:val="DefaultParagraphFont"/>
    <w:uiPriority w:val="5"/>
    <w:qFormat/>
    <w:rsid w:val="0031047E"/>
    <w:rPr>
      <w:b/>
      <w:bCs/>
      <w:strike w:val="0"/>
      <w:dstrike w:val="0"/>
      <w:sz w:val="26"/>
      <w:u w:val="none"/>
      <w:effect w:val="none"/>
    </w:rPr>
  </w:style>
  <w:style w:type="paragraph" w:customStyle="1" w:styleId="Analytics">
    <w:name w:val="Analytics"/>
    <w:basedOn w:val="Heading4"/>
    <w:link w:val="AnalyticsChar"/>
    <w:autoRedefine/>
    <w:uiPriority w:val="4"/>
    <w:qFormat/>
    <w:rsid w:val="0031047E"/>
    <w:rPr>
      <w:b w:val="0"/>
      <w:i/>
      <w:iCs/>
      <w:sz w:val="28"/>
    </w:rPr>
  </w:style>
  <w:style w:type="character" w:customStyle="1" w:styleId="AnalyticsChar">
    <w:name w:val="Analytics Char"/>
    <w:basedOn w:val="DefaultParagraphFont"/>
    <w:link w:val="Analytics"/>
    <w:uiPriority w:val="4"/>
    <w:rsid w:val="0031047E"/>
    <w:rPr>
      <w:rFonts w:ascii="Calibri" w:eastAsiaTheme="majorEastAsia" w:hAnsi="Calibri" w:cstheme="majorBidi"/>
      <w:bCs/>
      <w:i/>
      <w:iCs/>
      <w:sz w:val="28"/>
      <w:szCs w:val="26"/>
    </w:rPr>
  </w:style>
  <w:style w:type="paragraph" w:customStyle="1" w:styleId="Tag2">
    <w:name w:val="Tag2"/>
    <w:basedOn w:val="Normal"/>
    <w:qFormat/>
    <w:rsid w:val="0031047E"/>
    <w:rPr>
      <w:rFonts w:eastAsia="Calibri"/>
      <w:b/>
      <w:sz w:val="24"/>
    </w:rPr>
  </w:style>
  <w:style w:type="paragraph" w:customStyle="1" w:styleId="Shrink8">
    <w:name w:val="Shrink8"/>
    <w:basedOn w:val="Normal"/>
    <w:qFormat/>
    <w:rsid w:val="0031047E"/>
    <w:rPr>
      <w:rFonts w:ascii="Times New Roman" w:eastAsia="Cambria" w:hAnsi="Times New Roman" w:cs="Times New Roman"/>
      <w:sz w:val="16"/>
    </w:rPr>
  </w:style>
  <w:style w:type="paragraph" w:customStyle="1" w:styleId="Tag12">
    <w:name w:val="Tag12"/>
    <w:basedOn w:val="Normal"/>
    <w:qFormat/>
    <w:rsid w:val="0031047E"/>
    <w:pPr>
      <w:contextualSpacing/>
    </w:pPr>
    <w:rPr>
      <w:rFonts w:ascii="Times New Roman" w:eastAsia="Cambria" w:hAnsi="Times New Roman" w:cs="Times New Roman"/>
      <w:b/>
      <w:sz w:val="24"/>
    </w:rPr>
  </w:style>
  <w:style w:type="paragraph" w:customStyle="1" w:styleId="Analytic">
    <w:name w:val="Analytic"/>
    <w:basedOn w:val="Normal"/>
    <w:link w:val="AnalyticChar"/>
    <w:autoRedefine/>
    <w:uiPriority w:val="4"/>
    <w:qFormat/>
    <w:rsid w:val="0031047E"/>
    <w:rPr>
      <w:b/>
      <w:i/>
      <w:sz w:val="26"/>
    </w:rPr>
  </w:style>
  <w:style w:type="character" w:customStyle="1" w:styleId="AnalyticChar">
    <w:name w:val="Analytic Char"/>
    <w:basedOn w:val="DefaultParagraphFont"/>
    <w:link w:val="Analytic"/>
    <w:uiPriority w:val="4"/>
    <w:rsid w:val="0031047E"/>
    <w:rPr>
      <w:rFonts w:ascii="Calibri" w:eastAsiaTheme="minorEastAsia" w:hAnsi="Calibri"/>
      <w:b/>
      <w:i/>
      <w:sz w:val="26"/>
    </w:rPr>
  </w:style>
  <w:style w:type="paragraph" w:customStyle="1" w:styleId="KooCard">
    <w:name w:val="KooCard"/>
    <w:basedOn w:val="Normal"/>
    <w:link w:val="KooCardChar"/>
    <w:qFormat/>
    <w:rsid w:val="0031047E"/>
    <w:pPr>
      <w:ind w:left="288" w:right="288"/>
    </w:pPr>
    <w:rPr>
      <w:rFonts w:eastAsiaTheme="majorEastAsia"/>
      <w:bCs/>
      <w:szCs w:val="28"/>
    </w:rPr>
  </w:style>
  <w:style w:type="character" w:customStyle="1" w:styleId="KooCardChar">
    <w:name w:val="KooCard Char"/>
    <w:basedOn w:val="DefaultParagraphFont"/>
    <w:link w:val="KooCard"/>
    <w:rsid w:val="0031047E"/>
    <w:rPr>
      <w:rFonts w:ascii="Calibri" w:eastAsiaTheme="majorEastAsia" w:hAnsi="Calibri"/>
      <w:bCs/>
      <w:sz w:val="22"/>
      <w:szCs w:val="28"/>
    </w:rPr>
  </w:style>
  <w:style w:type="character" w:customStyle="1" w:styleId="A4">
    <w:name w:val="A4"/>
    <w:uiPriority w:val="99"/>
    <w:rsid w:val="0031047E"/>
    <w:rPr>
      <w:rFonts w:cs="Berthold Akzidenz Grotesk BE"/>
      <w:color w:val="000000"/>
      <w:sz w:val="28"/>
      <w:szCs w:val="28"/>
    </w:rPr>
  </w:style>
  <w:style w:type="paragraph" w:customStyle="1" w:styleId="UnderlinePara">
    <w:name w:val="Underline Para"/>
    <w:basedOn w:val="Normal"/>
    <w:uiPriority w:val="6"/>
    <w:qFormat/>
    <w:rsid w:val="0031047E"/>
    <w:pPr>
      <w:widowControl w:val="0"/>
      <w:suppressAutoHyphens/>
      <w:spacing w:after="200"/>
      <w:contextualSpacing/>
    </w:pPr>
    <w:rPr>
      <w:rFonts w:ascii="Times New Roman" w:hAnsi="Times New Roman" w:cs="Times New Roman"/>
      <w:b/>
      <w:u w:val="single"/>
    </w:rPr>
  </w:style>
  <w:style w:type="character" w:customStyle="1" w:styleId="current-selection">
    <w:name w:val="current-selection"/>
    <w:basedOn w:val="DefaultParagraphFont"/>
    <w:rsid w:val="0031047E"/>
  </w:style>
  <w:style w:type="character" w:customStyle="1" w:styleId="a0">
    <w:name w:val="_"/>
    <w:basedOn w:val="DefaultParagraphFont"/>
    <w:rsid w:val="0031047E"/>
  </w:style>
  <w:style w:type="character" w:customStyle="1" w:styleId="enhanced-author">
    <w:name w:val="enhanced-author"/>
    <w:basedOn w:val="DefaultParagraphFont"/>
    <w:rsid w:val="0031047E"/>
  </w:style>
  <w:style w:type="character" w:customStyle="1" w:styleId="CommentTextChar1">
    <w:name w:val="Comment Text Char1"/>
    <w:basedOn w:val="DefaultParagraphFont"/>
    <w:semiHidden/>
    <w:rsid w:val="0031047E"/>
    <w:rPr>
      <w:rFonts w:ascii="Calibri" w:hAnsi="Calibri"/>
      <w:sz w:val="20"/>
      <w:szCs w:val="20"/>
    </w:rPr>
  </w:style>
  <w:style w:type="paragraph" w:customStyle="1" w:styleId="Heading10">
    <w:name w:val="Heading1"/>
    <w:basedOn w:val="Normal"/>
    <w:next w:val="BodyText"/>
    <w:uiPriority w:val="99"/>
    <w:qFormat/>
    <w:rsid w:val="0031047E"/>
    <w:pPr>
      <w:keepNext/>
      <w:suppressAutoHyphens/>
      <w:spacing w:before="240" w:after="120" w:line="256" w:lineRule="auto"/>
    </w:pPr>
    <w:rPr>
      <w:rFonts w:eastAsia="Arial Unicode MS" w:cs="Arial Unicode MS"/>
      <w:sz w:val="28"/>
      <w:szCs w:val="28"/>
      <w:lang w:eastAsia="zh-CN"/>
    </w:rPr>
  </w:style>
  <w:style w:type="character" w:customStyle="1" w:styleId="DocumentMapChar1">
    <w:name w:val="Document Map Char1"/>
    <w:basedOn w:val="DefaultParagraphFont"/>
    <w:uiPriority w:val="99"/>
    <w:semiHidden/>
    <w:rsid w:val="0031047E"/>
    <w:rPr>
      <w:rFonts w:ascii="Segoe UI" w:hAnsi="Segoe UI" w:cs="Segoe UI"/>
      <w:sz w:val="16"/>
      <w:szCs w:val="16"/>
    </w:rPr>
  </w:style>
  <w:style w:type="character" w:customStyle="1" w:styleId="HeaderChar1">
    <w:name w:val="Header Char1"/>
    <w:basedOn w:val="DefaultParagraphFont"/>
    <w:uiPriority w:val="99"/>
    <w:semiHidden/>
    <w:rsid w:val="0031047E"/>
    <w:rPr>
      <w:rFonts w:ascii="Calibri" w:hAnsi="Calibri"/>
    </w:rPr>
  </w:style>
  <w:style w:type="character" w:customStyle="1" w:styleId="FooterChar1">
    <w:name w:val="Footer Char1"/>
    <w:basedOn w:val="DefaultParagraphFont"/>
    <w:uiPriority w:val="99"/>
    <w:semiHidden/>
    <w:rsid w:val="0031047E"/>
    <w:rPr>
      <w:rFonts w:ascii="Calibri" w:hAnsi="Calibri"/>
    </w:rPr>
  </w:style>
  <w:style w:type="character" w:customStyle="1" w:styleId="FootnoteTextChar1">
    <w:name w:val="Footnote Text Char1"/>
    <w:basedOn w:val="DefaultParagraphFont"/>
    <w:semiHidden/>
    <w:rsid w:val="0031047E"/>
    <w:rPr>
      <w:rFonts w:ascii="Calibri" w:hAnsi="Calibri"/>
      <w:sz w:val="20"/>
      <w:szCs w:val="20"/>
    </w:rPr>
  </w:style>
  <w:style w:type="character" w:customStyle="1" w:styleId="EndnoteTextChar1">
    <w:name w:val="Endnote Text Char1"/>
    <w:basedOn w:val="DefaultParagraphFont"/>
    <w:semiHidden/>
    <w:rsid w:val="0031047E"/>
    <w:rPr>
      <w:rFonts w:ascii="Calibri" w:hAnsi="Calibri"/>
      <w:sz w:val="20"/>
      <w:szCs w:val="20"/>
    </w:rPr>
  </w:style>
  <w:style w:type="character" w:customStyle="1" w:styleId="SubtitleChar1">
    <w:name w:val="Subtitle Char1"/>
    <w:basedOn w:val="DefaultParagraphFont"/>
    <w:rsid w:val="0031047E"/>
    <w:rPr>
      <w:rFonts w:eastAsiaTheme="minorEastAsia"/>
      <w:color w:val="5A5A5A" w:themeColor="text1" w:themeTint="A5"/>
      <w:spacing w:val="15"/>
    </w:rPr>
  </w:style>
  <w:style w:type="character" w:customStyle="1" w:styleId="BodyTextIndentChar1">
    <w:name w:val="Body Text Indent Char1"/>
    <w:basedOn w:val="DefaultParagraphFont"/>
    <w:semiHidden/>
    <w:rsid w:val="0031047E"/>
    <w:rPr>
      <w:rFonts w:ascii="Calibri" w:hAnsi="Calibri"/>
    </w:rPr>
  </w:style>
  <w:style w:type="character" w:customStyle="1" w:styleId="BodyText2Char1">
    <w:name w:val="Body Text 2 Char1"/>
    <w:basedOn w:val="DefaultParagraphFont"/>
    <w:semiHidden/>
    <w:rsid w:val="0031047E"/>
    <w:rPr>
      <w:rFonts w:ascii="Calibri" w:hAnsi="Calibri"/>
    </w:rPr>
  </w:style>
  <w:style w:type="character" w:customStyle="1" w:styleId="BodyText3Char1">
    <w:name w:val="Body Text 3 Char1"/>
    <w:basedOn w:val="DefaultParagraphFont"/>
    <w:semiHidden/>
    <w:rsid w:val="0031047E"/>
    <w:rPr>
      <w:rFonts w:ascii="Calibri" w:hAnsi="Calibri"/>
      <w:sz w:val="16"/>
      <w:szCs w:val="16"/>
    </w:rPr>
  </w:style>
  <w:style w:type="character" w:customStyle="1" w:styleId="BodyTextIndent2Char1">
    <w:name w:val="Body Text Indent 2 Char1"/>
    <w:basedOn w:val="DefaultParagraphFont"/>
    <w:semiHidden/>
    <w:rsid w:val="0031047E"/>
    <w:rPr>
      <w:rFonts w:ascii="Calibri" w:hAnsi="Calibri"/>
    </w:rPr>
  </w:style>
  <w:style w:type="character" w:customStyle="1" w:styleId="BodyTextIndent3Char1">
    <w:name w:val="Body Text Indent 3 Char1"/>
    <w:basedOn w:val="DefaultParagraphFont"/>
    <w:semiHidden/>
    <w:rsid w:val="0031047E"/>
    <w:rPr>
      <w:rFonts w:ascii="Calibri" w:hAnsi="Calibri"/>
      <w:sz w:val="16"/>
      <w:szCs w:val="16"/>
    </w:rPr>
  </w:style>
  <w:style w:type="character" w:customStyle="1" w:styleId="CommentSubjectChar1">
    <w:name w:val="Comment Subject Char1"/>
    <w:basedOn w:val="CommentTextChar1"/>
    <w:semiHidden/>
    <w:rsid w:val="0031047E"/>
    <w:rPr>
      <w:rFonts w:ascii="Calibri" w:hAnsi="Calibri"/>
      <w:b/>
      <w:bCs/>
      <w:sz w:val="20"/>
      <w:szCs w:val="20"/>
    </w:rPr>
  </w:style>
  <w:style w:type="character" w:customStyle="1" w:styleId="m8390756075794092113gmail-styleunderline">
    <w:name w:val="m_8390756075794092113gmail-styleunderline"/>
    <w:basedOn w:val="DefaultParagraphFont"/>
    <w:rsid w:val="0031047E"/>
  </w:style>
  <w:style w:type="character" w:styleId="UnresolvedMention">
    <w:name w:val="Unresolved Mention"/>
    <w:basedOn w:val="DefaultParagraphFont"/>
    <w:uiPriority w:val="99"/>
    <w:semiHidden/>
    <w:unhideWhenUsed/>
    <w:rsid w:val="0031047E"/>
    <w:rPr>
      <w:color w:val="605E5C"/>
      <w:shd w:val="clear" w:color="auto" w:fill="E1DFDD"/>
    </w:rPr>
  </w:style>
  <w:style w:type="paragraph" w:customStyle="1" w:styleId="m-3589139447352092198gmail-msonormal">
    <w:name w:val="m_-3589139447352092198gmail-msonormal"/>
    <w:basedOn w:val="Normal"/>
    <w:rsid w:val="0031047E"/>
    <w:pPr>
      <w:spacing w:before="100" w:beforeAutospacing="1" w:after="100" w:afterAutospacing="1"/>
    </w:pPr>
  </w:style>
  <w:style w:type="paragraph" w:customStyle="1" w:styleId="msonormal0">
    <w:name w:val="msonormal"/>
    <w:basedOn w:val="Normal"/>
    <w:rsid w:val="0031047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odcastgarden.com/episode/hsi-podcast-52_7184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ocessedlives.wordpress.com/2015/11/09/thinking-care/" TargetMode="External"/><Relationship Id="rId5" Type="http://schemas.openxmlformats.org/officeDocument/2006/relationships/hyperlink" Target="https://www.google.com/search?safe=strict&amp;rlz=1C5CHFA_enUS852US852&amp;q=afropessimism+originally+published&amp;stick=H4sIAAAAAAAAAOPgE-LVT9c3NMwwT8tLyikr1pLPTrbST8rPz9YvL8osKUnNiy_PL8q2KihNyskszkhNWcSqlJhWlF-QWlycmZtZnKuQX5SZnpmXmJNTqQBXBACK1-7lVwAAAA&amp;sa=X&amp;ved=2ahUKEwiqmJ3av5HpAhUSWa0KHb97DLQQ6BMoADAQegQIDxA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4670</Words>
  <Characters>26620</Characters>
  <Application>Microsoft Office Word</Application>
  <DocSecurity>0</DocSecurity>
  <Lines>221</Lines>
  <Paragraphs>62</Paragraphs>
  <ScaleCrop>false</ScaleCrop>
  <Company/>
  <LinksUpToDate>false</LinksUpToDate>
  <CharactersWithSpaces>31228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1</cp:revision>
  <dcterms:created xsi:type="dcterms:W3CDTF">2021-11-07T16:51:00Z</dcterms:created>
  <dcterms:modified xsi:type="dcterms:W3CDTF">2021-11-07T16:54:00Z</dcterms:modified>
</cp:coreProperties>
</file>