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121CC" w14:textId="77777777" w:rsidR="000909B6" w:rsidRPr="00792493" w:rsidRDefault="000909B6" w:rsidP="000909B6">
      <w:pPr>
        <w:pStyle w:val="Heading1"/>
        <w:rPr>
          <w:rFonts w:cs="Calibri"/>
        </w:rPr>
      </w:pPr>
      <w:r w:rsidRPr="00792493">
        <w:rPr>
          <w:rFonts w:cs="Calibri"/>
        </w:rPr>
        <w:t>The Impossible Bomb 1AC</w:t>
      </w:r>
    </w:p>
    <w:p w14:paraId="317A6C79" w14:textId="77777777" w:rsidR="000909B6" w:rsidRPr="00792493" w:rsidRDefault="000909B6" w:rsidP="000909B6">
      <w:pPr>
        <w:pStyle w:val="Heading2"/>
        <w:rPr>
          <w:rFonts w:cs="Calibri"/>
        </w:rPr>
      </w:pPr>
      <w:r w:rsidRPr="00792493">
        <w:rPr>
          <w:rFonts w:cs="Calibri"/>
        </w:rPr>
        <w:lastRenderedPageBreak/>
        <w:t>1AC</w:t>
      </w:r>
    </w:p>
    <w:p w14:paraId="40A01DDF" w14:textId="77777777" w:rsidR="000909B6" w:rsidRPr="00792493" w:rsidRDefault="000909B6" w:rsidP="000909B6">
      <w:pPr>
        <w:pStyle w:val="Heading3"/>
        <w:rPr>
          <w:rFonts w:cs="Calibri"/>
        </w:rPr>
      </w:pPr>
      <w:r w:rsidRPr="00792493">
        <w:rPr>
          <w:rFonts w:cs="Calibri"/>
        </w:rPr>
        <w:lastRenderedPageBreak/>
        <w:t>Track 1 is the Library</w:t>
      </w:r>
    </w:p>
    <w:p w14:paraId="6EDAD9E0" w14:textId="77777777" w:rsidR="000909B6" w:rsidRPr="00792493" w:rsidRDefault="000909B6" w:rsidP="000909B6">
      <w:pPr>
        <w:pStyle w:val="Heading4"/>
        <w:rPr>
          <w:rFonts w:cs="Calibri"/>
        </w:rPr>
      </w:pPr>
      <w:r w:rsidRPr="00792493">
        <w:rPr>
          <w:rFonts w:cs="Calibri"/>
        </w:rPr>
        <w:t xml:space="preserve">In 1845, the Father of Gynecology – used seven female slaves as “experimental animals for his unproved theories” for over four years – they did not give consent. </w:t>
      </w:r>
      <w:r w:rsidRPr="00792493">
        <w:rPr>
          <w:rFonts w:cs="Calibri"/>
          <w:vertAlign w:val="superscript"/>
        </w:rPr>
        <w:t>2</w:t>
      </w:r>
    </w:p>
    <w:p w14:paraId="5CE54C6D" w14:textId="77777777" w:rsidR="000909B6" w:rsidRPr="00792493" w:rsidRDefault="000909B6" w:rsidP="000909B6">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3920BEFA" w14:textId="77777777" w:rsidR="000909B6" w:rsidRPr="00792493" w:rsidRDefault="000909B6" w:rsidP="000909B6">
      <w:pPr>
        <w:pStyle w:val="Heading4"/>
        <w:rPr>
          <w:rFonts w:cs="Calibri"/>
          <w:vertAlign w:val="superscript"/>
        </w:rPr>
      </w:pPr>
      <w:r w:rsidRPr="00792493">
        <w:rPr>
          <w:rFonts w:cs="Calibri"/>
        </w:rPr>
        <w:t xml:space="preserve">In 1966, Dr. Kligman visited the Holmesburg Prison and was in “awe” at the “acres of [Black] skin” </w:t>
      </w:r>
      <w:r>
        <w:rPr>
          <w:rFonts w:cs="Calibri"/>
        </w:rPr>
        <w:t xml:space="preserve">for experimentation </w:t>
      </w:r>
      <w:r w:rsidRPr="00792493">
        <w:rPr>
          <w:rFonts w:cs="Calibri"/>
        </w:rPr>
        <w:t xml:space="preserve">he saw before him. </w:t>
      </w:r>
      <w:r w:rsidRPr="00792493">
        <w:rPr>
          <w:rFonts w:cs="Calibri"/>
          <w:vertAlign w:val="superscript"/>
        </w:rPr>
        <w:t>5</w:t>
      </w:r>
    </w:p>
    <w:p w14:paraId="384B5982" w14:textId="77777777" w:rsidR="000909B6" w:rsidRPr="00792493" w:rsidRDefault="000909B6" w:rsidP="000909B6">
      <w:pPr>
        <w:rPr>
          <w:rFonts w:cs="Calibri"/>
        </w:rPr>
      </w:pPr>
    </w:p>
    <w:p w14:paraId="3DB59E27"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saurish </w:t>
      </w:r>
    </w:p>
    <w:p w14:paraId="7B811468" w14:textId="77777777" w:rsidR="000909B6" w:rsidRPr="00792493" w:rsidRDefault="000909B6" w:rsidP="000909B6">
      <w:pPr>
        <w:pStyle w:val="NoSpacing"/>
        <w:rPr>
          <w:rFonts w:cs="Calibri"/>
          <w:sz w:val="16"/>
          <w:szCs w:val="16"/>
        </w:rPr>
      </w:pPr>
    </w:p>
    <w:p w14:paraId="21F8DC9C"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Ojanuga ’93</w:t>
      </w:r>
      <w:r w:rsidRPr="00792493">
        <w:rPr>
          <w:rFonts w:cs="Calibri"/>
          <w:sz w:val="16"/>
          <w:szCs w:val="16"/>
        </w:rPr>
        <w:t xml:space="preserve"> – School of Social Work @ University of Alabama [Durrenda Ojanuga, March 1993, </w:t>
      </w:r>
      <w:r w:rsidRPr="00792493">
        <w:rPr>
          <w:rFonts w:cs="Calibri"/>
          <w:i/>
          <w:iCs/>
          <w:sz w:val="16"/>
          <w:szCs w:val="16"/>
        </w:rPr>
        <w:t>The medical ethics of the 'father of gynaecology', Dr J Marion Sims</w:t>
      </w:r>
      <w:r w:rsidRPr="00792493">
        <w:rPr>
          <w:rFonts w:cs="Calibri"/>
          <w:sz w:val="16"/>
          <w:szCs w:val="16"/>
        </w:rPr>
        <w:t xml:space="preserve">, accessed from: </w:t>
      </w:r>
      <w:hyperlink r:id="rId9" w:history="1">
        <w:r w:rsidRPr="00792493">
          <w:rPr>
            <w:rStyle w:val="Hyperlink"/>
            <w:rFonts w:cs="Calibri"/>
            <w:sz w:val="16"/>
            <w:szCs w:val="16"/>
          </w:rPr>
          <w:t>https://jme.bmj.com/content/medethics/19/1/28.full.pdf</w:t>
        </w:r>
      </w:hyperlink>
      <w:r w:rsidRPr="00792493">
        <w:rPr>
          <w:rFonts w:cs="Calibri"/>
          <w:sz w:val="16"/>
          <w:szCs w:val="16"/>
        </w:rPr>
        <w:t xml:space="preserve">, pages: 29-30] | saurish </w:t>
      </w:r>
    </w:p>
    <w:p w14:paraId="633405D7" w14:textId="77777777" w:rsidR="000909B6" w:rsidRPr="00792493" w:rsidRDefault="000909B6" w:rsidP="000909B6">
      <w:pPr>
        <w:pStyle w:val="NoSpacing"/>
        <w:rPr>
          <w:rFonts w:cs="Calibri"/>
          <w:sz w:val="16"/>
          <w:szCs w:val="16"/>
        </w:rPr>
      </w:pPr>
    </w:p>
    <w:p w14:paraId="5DD0F9A5"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Hornblum ’99</w:t>
      </w:r>
      <w:r w:rsidRPr="00792493">
        <w:rPr>
          <w:rFonts w:cs="Calibri"/>
          <w:sz w:val="16"/>
          <w:szCs w:val="16"/>
        </w:rPr>
        <w:t xml:space="preserve"> – author, journalist and a former criminal justice official and political organizer [Allen Hornblum, 12 April 1999, </w:t>
      </w:r>
      <w:r w:rsidRPr="00792493">
        <w:rPr>
          <w:rFonts w:cs="Calibri"/>
          <w:i/>
          <w:iCs/>
          <w:sz w:val="16"/>
          <w:szCs w:val="16"/>
        </w:rPr>
        <w:t>Acres of Skin: Human Experiments at Holmesburg Prison</w:t>
      </w:r>
      <w:r w:rsidRPr="00792493">
        <w:rPr>
          <w:rFonts w:cs="Calibri"/>
          <w:sz w:val="16"/>
          <w:szCs w:val="16"/>
        </w:rPr>
        <w:t xml:space="preserve">, pages: 37] | saurish </w:t>
      </w:r>
    </w:p>
    <w:p w14:paraId="35062867" w14:textId="77777777" w:rsidR="000909B6" w:rsidRPr="00792493" w:rsidRDefault="000909B6" w:rsidP="000909B6">
      <w:pPr>
        <w:pStyle w:val="NoSpacing"/>
        <w:rPr>
          <w:rFonts w:cs="Calibri"/>
          <w:sz w:val="16"/>
          <w:szCs w:val="16"/>
        </w:rPr>
      </w:pPr>
    </w:p>
    <w:p w14:paraId="4848BBC1"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Reverby ’13</w:t>
      </w:r>
      <w:r w:rsidRPr="00792493">
        <w:rPr>
          <w:rFonts w:cs="Calibri"/>
          <w:sz w:val="16"/>
          <w:szCs w:val="16"/>
        </w:rPr>
        <w:t xml:space="preserve"> – Marion Butler McLean Professor Emerita in the History of Ideas; Professor Emerita of Women’s and Gender Studies @ Wellesley College [Susan Mokotoff Reverby, August 2013, </w:t>
      </w:r>
      <w:r w:rsidRPr="00792493">
        <w:rPr>
          <w:rFonts w:cs="Calibri"/>
          <w:i/>
          <w:iCs/>
          <w:sz w:val="16"/>
          <w:szCs w:val="16"/>
        </w:rPr>
        <w:t>Examining Tuskegee: The Infamous Syphilis Study and Its Legacy</w:t>
      </w:r>
      <w:r w:rsidRPr="00792493">
        <w:rPr>
          <w:rFonts w:cs="Calibri"/>
          <w:sz w:val="16"/>
          <w:szCs w:val="16"/>
        </w:rPr>
        <w:t xml:space="preserve">] | saurish </w:t>
      </w:r>
    </w:p>
    <w:p w14:paraId="2957A7C4" w14:textId="77777777" w:rsidR="000909B6" w:rsidRPr="00792493" w:rsidRDefault="000909B6" w:rsidP="000909B6">
      <w:pPr>
        <w:pStyle w:val="NoSpacing"/>
        <w:rPr>
          <w:rFonts w:cs="Calibri"/>
          <w:sz w:val="16"/>
          <w:szCs w:val="16"/>
        </w:rPr>
      </w:pPr>
    </w:p>
    <w:p w14:paraId="22CBDD13"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pages: 226-227] | saurish</w:t>
      </w:r>
    </w:p>
    <w:p w14:paraId="01ECF7B3" w14:textId="77777777" w:rsidR="000909B6" w:rsidRPr="00792493" w:rsidRDefault="000909B6" w:rsidP="000909B6">
      <w:pPr>
        <w:pStyle w:val="NoSpacing"/>
        <w:rPr>
          <w:rFonts w:cs="Calibri"/>
          <w:sz w:val="16"/>
          <w:szCs w:val="16"/>
        </w:rPr>
      </w:pPr>
    </w:p>
    <w:p w14:paraId="7AE740AD" w14:textId="77777777" w:rsidR="000909B6" w:rsidRPr="00792493" w:rsidRDefault="000909B6" w:rsidP="000909B6">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saurish </w:t>
      </w:r>
    </w:p>
    <w:p w14:paraId="14A924F7" w14:textId="77777777" w:rsidR="000909B6" w:rsidRPr="00792493" w:rsidRDefault="000909B6" w:rsidP="000909B6">
      <w:pPr>
        <w:pStyle w:val="NoSpacing"/>
        <w:rPr>
          <w:rFonts w:cs="Calibri"/>
          <w:sz w:val="16"/>
          <w:szCs w:val="16"/>
        </w:rPr>
      </w:pPr>
    </w:p>
    <w:p w14:paraId="37FBC25E" w14:textId="77777777" w:rsidR="000909B6" w:rsidRPr="00792493" w:rsidRDefault="000909B6" w:rsidP="000909B6">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792493">
        <w:rPr>
          <w:rFonts w:cs="Calibri"/>
          <w:i/>
          <w:iCs/>
          <w:sz w:val="16"/>
          <w:szCs w:val="16"/>
        </w:rPr>
        <w:t>The Colorblind Patent System and Black Inventors</w:t>
      </w:r>
      <w:r w:rsidRPr="00792493">
        <w:rPr>
          <w:rFonts w:cs="Calibri"/>
          <w:sz w:val="16"/>
          <w:szCs w:val="16"/>
        </w:rPr>
        <w:t>, accessed from: https://www.americanbar.org/groups/intellectual_property_law/publications/landslide/2018-19/march-april/colorblind-patent-system-black-inventors/] | saurish</w:t>
      </w:r>
    </w:p>
    <w:p w14:paraId="505C512F" w14:textId="77777777" w:rsidR="000909B6" w:rsidRPr="00792493" w:rsidRDefault="000909B6" w:rsidP="000909B6">
      <w:pPr>
        <w:pStyle w:val="NoSpacing"/>
        <w:rPr>
          <w:rFonts w:cs="Calibri"/>
          <w:sz w:val="21"/>
          <w:szCs w:val="21"/>
        </w:rPr>
      </w:pPr>
    </w:p>
    <w:p w14:paraId="00A36B65" w14:textId="77777777" w:rsidR="000909B6" w:rsidRPr="00792493" w:rsidRDefault="000909B6" w:rsidP="000909B6">
      <w:pPr>
        <w:rPr>
          <w:rFonts w:cs="Calibri"/>
        </w:rPr>
      </w:pPr>
    </w:p>
    <w:p w14:paraId="185BA3B6" w14:textId="77777777" w:rsidR="000909B6" w:rsidRPr="00792493" w:rsidRDefault="000909B6" w:rsidP="000909B6">
      <w:pPr>
        <w:pStyle w:val="Heading4"/>
        <w:rPr>
          <w:rFonts w:cs="Calibri"/>
        </w:rPr>
      </w:pPr>
      <w:r w:rsidRPr="00792493">
        <w:rPr>
          <w:rFonts w:cs="Calibri"/>
        </w:rPr>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0EA4426E" w14:textId="77777777" w:rsidR="000909B6" w:rsidRPr="00792493" w:rsidRDefault="000909B6" w:rsidP="000909B6">
      <w:pPr>
        <w:pStyle w:val="NoSpacing"/>
        <w:rPr>
          <w:rFonts w:cs="Calibri"/>
        </w:rPr>
      </w:pPr>
      <w:r w:rsidRPr="00792493">
        <w:rPr>
          <w:rStyle w:val="Style13ptBold"/>
          <w:rFonts w:cs="Calibri"/>
        </w:rPr>
        <w:t>de jesus ’14</w:t>
      </w:r>
      <w:r w:rsidRPr="00792493">
        <w:rPr>
          <w:rFonts w:cs="Calibri"/>
        </w:rPr>
        <w:t xml:space="preserve"> – digital projects librarian @ York University [nina de jesus, 24 September 2014, </w:t>
      </w:r>
      <w:r w:rsidRPr="00792493">
        <w:rPr>
          <w:rFonts w:cs="Calibri"/>
          <w:i/>
          <w:iCs/>
        </w:rPr>
        <w:t>LOCATING THE LIBRARY IN INSTITUTIONAL OPPRESSION</w:t>
      </w:r>
      <w:r w:rsidRPr="00792493">
        <w:rPr>
          <w:rFonts w:cs="Calibri"/>
        </w:rPr>
        <w:t xml:space="preserve">, accessed from: </w:t>
      </w:r>
      <w:r w:rsidRPr="00792493">
        <w:rPr>
          <w:rFonts w:cs="Calibri"/>
        </w:rPr>
        <w:lastRenderedPageBreak/>
        <w:t xml:space="preserve">http://www.inthelibrarywiththeleadpipe.org/2014/locating-the-library-in-institutional-oppression/] | saurish </w:t>
      </w:r>
    </w:p>
    <w:p w14:paraId="4E95359D" w14:textId="77777777" w:rsidR="000909B6" w:rsidRPr="00792493" w:rsidRDefault="000909B6" w:rsidP="000909B6">
      <w:pPr>
        <w:rPr>
          <w:rFonts w:cs="Calibri"/>
        </w:rPr>
      </w:pPr>
    </w:p>
    <w:p w14:paraId="4D369A58" w14:textId="77777777" w:rsidR="000909B6" w:rsidRPr="00792493" w:rsidRDefault="000909B6" w:rsidP="000909B6">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(1) slaveability/anti-black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renders black people as inherently enslaveable</w:t>
      </w:r>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the enslavability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lastRenderedPageBreak/>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play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that depends on the inherent enslaveability of Black people.</w:t>
      </w:r>
    </w:p>
    <w:p w14:paraId="42CBFD15" w14:textId="77777777" w:rsidR="000909B6" w:rsidRPr="00792493" w:rsidRDefault="000909B6" w:rsidP="000909B6">
      <w:pPr>
        <w:rPr>
          <w:rFonts w:cs="Calibri"/>
        </w:rPr>
      </w:pPr>
    </w:p>
    <w:p w14:paraId="26B8E3AD" w14:textId="77777777" w:rsidR="000909B6" w:rsidRPr="00792493" w:rsidRDefault="000909B6" w:rsidP="000909B6">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1E031D8B" w14:textId="77777777" w:rsidR="000909B6" w:rsidRPr="00792493" w:rsidRDefault="000909B6" w:rsidP="000909B6">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10" w:history="1">
        <w:r w:rsidRPr="00792493">
          <w:rPr>
            <w:rStyle w:val="Hyperlink"/>
            <w:rFonts w:cs="Calibri"/>
          </w:rPr>
          <w:t>https://doi.org/10.28968/cftt.v2i2.28803</w:t>
        </w:r>
      </w:hyperlink>
      <w:r w:rsidRPr="00792493">
        <w:rPr>
          <w:rFonts w:cs="Calibri"/>
        </w:rPr>
        <w:t xml:space="preserve">, pages: 5-13] | saurish </w:t>
      </w:r>
    </w:p>
    <w:p w14:paraId="78913216" w14:textId="77777777" w:rsidR="000909B6" w:rsidRPr="00792493" w:rsidRDefault="000909B6" w:rsidP="000909B6">
      <w:pPr>
        <w:pStyle w:val="NoSpacing"/>
        <w:rPr>
          <w:rFonts w:cs="Calibri"/>
        </w:rPr>
      </w:pPr>
    </w:p>
    <w:p w14:paraId="11CF415D" w14:textId="77777777" w:rsidR="00D57869" w:rsidRDefault="000909B6" w:rsidP="000909B6">
      <w:pPr>
        <w:rPr>
          <w:rFonts w:cs="Calibri"/>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In 1951, George Gey</w:t>
      </w:r>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Lacks’s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funding for the Foundation for Infantile Paralysis and its efforts to find a poliovirus 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Gey, who was uncomfortable with publicizing Lacks’s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w:t>
      </w:r>
      <w:r w:rsidRPr="00792493">
        <w:rPr>
          <w:rFonts w:cs="Calibri"/>
          <w:sz w:val="16"/>
        </w:rPr>
        <w:lastRenderedPageBreak/>
        <w:t xml:space="preserve">period, however, </w:t>
      </w:r>
      <w:r w:rsidRPr="00792493">
        <w:rPr>
          <w:rFonts w:cs="Calibri"/>
          <w:u w:val="single"/>
        </w:rPr>
        <w:t>race was not central to the HeLa narratives</w:t>
      </w:r>
      <w:r w:rsidRPr="00792493">
        <w:rPr>
          <w:rFonts w:cs="Calibri"/>
          <w:sz w:val="16"/>
        </w:rPr>
        <w:t xml:space="preserve"> (Landecker,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Gey to reveal the woman’s background publically,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(Landecker, 2007, p. 165). Even </w:t>
      </w:r>
      <w:r w:rsidRPr="00792493">
        <w:rPr>
          <w:rFonts w:cs="Calibri"/>
          <w:u w:val="single"/>
        </w:rPr>
        <w:t>Gey’s attempt to keep Lacks’s name and information private contributed to the fabrication of this symbolic woman. He assured Berg, “an interesting story could still be built around a fictitious name” (Gey,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792493">
        <w:rPr>
          <w:rFonts w:cs="Calibri"/>
          <w:u w:val="single"/>
        </w:rPr>
        <w:t>Through the framework of racial biostatistics, Gartler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Gartler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was derived from tissue originally in the amniotic sac of Hayflick’s infant daughter.</w:t>
      </w:r>
      <w:r w:rsidRPr="00792493">
        <w:rPr>
          <w:rFonts w:cs="Calibri"/>
          <w:sz w:val="16"/>
        </w:rPr>
        <w:t xml:space="preserve"> Upon h</w:t>
      </w:r>
      <w:r w:rsidRPr="00792493">
        <w:rPr>
          <w:rFonts w:cs="Calibri"/>
          <w:u w:val="single"/>
        </w:rPr>
        <w:t xml:space="preserve">earing Gartler’s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w:t>
      </w:r>
      <w:r w:rsidRPr="00792493">
        <w:rPr>
          <w:rFonts w:cs="Calibri"/>
          <w:u w:val="single"/>
        </w:rPr>
        <w:lastRenderedPageBreak/>
        <w:t xml:space="preserve">professional careers and scientific progress emerged through </w:t>
      </w:r>
      <w:r w:rsidRPr="00792493">
        <w:rPr>
          <w:rFonts w:cs="Calibri"/>
          <w:b/>
          <w:bCs/>
          <w:u w:val="single"/>
          <w:bdr w:val="single" w:sz="4" w:space="0" w:color="auto"/>
        </w:rPr>
        <w:t>the racialization, gendering, and hypersexualization</w:t>
      </w:r>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 xml:space="preserve">The </w:t>
      </w:r>
      <w:r w:rsidRPr="00792493">
        <w:rPr>
          <w:rFonts w:cs="Calibri"/>
          <w:u w:val="single"/>
        </w:rPr>
        <w:lastRenderedPageBreak/>
        <w:t>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p>
    <w:p w14:paraId="68E05727" w14:textId="77777777" w:rsidR="00D57869" w:rsidRDefault="00D57869" w:rsidP="000909B6">
      <w:pPr>
        <w:rPr>
          <w:rFonts w:cs="Calibri"/>
          <w:u w:val="single"/>
        </w:rPr>
      </w:pPr>
    </w:p>
    <w:p w14:paraId="1AC81EB3" w14:textId="77777777" w:rsidR="00D57869" w:rsidRDefault="00D57869" w:rsidP="000909B6">
      <w:pPr>
        <w:rPr>
          <w:rFonts w:cs="Calibri"/>
          <w:u w:val="single"/>
        </w:rPr>
      </w:pPr>
    </w:p>
    <w:p w14:paraId="753B78F7" w14:textId="017C5B53" w:rsidR="000909B6" w:rsidRPr="00792493" w:rsidRDefault="000909B6" w:rsidP="000909B6">
      <w:pPr>
        <w:rPr>
          <w:rFonts w:cs="Calibri"/>
          <w:sz w:val="16"/>
        </w:rPr>
      </w:pPr>
      <w:r w:rsidRPr="00792493">
        <w:rPr>
          <w:rFonts w:cs="Calibri"/>
          <w:u w:val="single"/>
        </w:rPr>
        <w:t xml:space="preserve"> 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Lacks’s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Rithu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xml:space="preserve">.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w:t>
      </w:r>
      <w:r w:rsidRPr="00792493">
        <w:rPr>
          <w:rFonts w:cs="Calibri"/>
          <w:sz w:val="16"/>
        </w:rPr>
        <w:lastRenderedPageBreak/>
        <w:t>(Gartler,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059C890E" w14:textId="77777777" w:rsidR="000909B6" w:rsidRPr="00792493" w:rsidRDefault="000909B6" w:rsidP="000909B6">
      <w:pPr>
        <w:rPr>
          <w:rFonts w:cs="Calibri"/>
        </w:rPr>
      </w:pPr>
    </w:p>
    <w:p w14:paraId="61429229" w14:textId="77777777" w:rsidR="000909B6" w:rsidRPr="00792493" w:rsidRDefault="000909B6" w:rsidP="000909B6">
      <w:pPr>
        <w:pStyle w:val="Heading3"/>
        <w:rPr>
          <w:rFonts w:cs="Calibri"/>
        </w:rPr>
      </w:pPr>
      <w:r w:rsidRPr="00792493">
        <w:rPr>
          <w:rFonts w:cs="Calibri"/>
        </w:rPr>
        <w:lastRenderedPageBreak/>
        <w:t>Track 2 is the Metaphor of Impossibility</w:t>
      </w:r>
    </w:p>
    <w:p w14:paraId="51EE11F3" w14:textId="77777777" w:rsidR="000909B6" w:rsidRPr="00792493" w:rsidRDefault="000909B6" w:rsidP="000909B6">
      <w:pPr>
        <w:rPr>
          <w:rFonts w:cs="Calibri"/>
          <w:b/>
          <w:bCs/>
          <w:sz w:val="26"/>
        </w:rPr>
      </w:pPr>
      <w:r w:rsidRPr="00792493">
        <w:rPr>
          <w:rStyle w:val="Heading4Char"/>
          <w:rFonts w:cs="Calibri"/>
        </w:rPr>
        <w:t>This is Wilderson’10</w:t>
      </w:r>
      <w:r w:rsidRPr="00792493">
        <w:rPr>
          <w:rStyle w:val="Style13ptBold"/>
          <w:rFonts w:cs="Calibri"/>
        </w:rPr>
        <w:t xml:space="preserve"> </w:t>
      </w:r>
      <w:r w:rsidRPr="00792493">
        <w:rPr>
          <w:rFonts w:cs="Calibri"/>
        </w:rPr>
        <w:t>(Frank B. Wilderson, Professor of African American Studies @ UC Irvine, 2010, “Red, White, and Black: Cinema and the Structure of U.S. Antagonisms” pg. 1-5)NJW</w:t>
      </w:r>
    </w:p>
    <w:p w14:paraId="35337610" w14:textId="77777777" w:rsidR="000909B6" w:rsidRPr="00792493" w:rsidRDefault="000909B6" w:rsidP="000909B6">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2493">
        <w:rPr>
          <w:rStyle w:val="StyleUnderline"/>
          <w:rFonts w:cs="Calibri"/>
          <w:szCs w:val="22"/>
          <w:highlight w:val="green"/>
        </w:rPr>
        <w:t xml:space="preserve">She accused them of having stolen her sofa and </w:t>
      </w:r>
      <w:r w:rsidRPr="00792493">
        <w:rPr>
          <w:rStyle w:val="StyleUnderline"/>
          <w:rFonts w:cs="Calibri"/>
          <w:szCs w:val="22"/>
        </w:rPr>
        <w:t xml:space="preserve">of </w:t>
      </w:r>
      <w:r w:rsidRPr="00792493">
        <w:rPr>
          <w:rStyle w:val="StyleUnderline"/>
          <w:rFonts w:cs="Calibri"/>
          <w:szCs w:val="22"/>
          <w:highlight w:val="green"/>
        </w:rPr>
        <w:t>selling her into slavery. She always winked at the Blacks, though we didn't wink back</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w:t>
      </w:r>
      <w:r w:rsidRPr="00792493">
        <w:rPr>
          <w:rStyle w:val="StyleUnderline"/>
          <w:rFonts w:cs="Calibri"/>
          <w:szCs w:val="22"/>
          <w:highlight w:val="green"/>
        </w:rPr>
        <w:t xml:space="preserve">Besides, people said she was crazy. Later, 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 </w:t>
      </w:r>
      <w:r w:rsidRPr="00792493">
        <w:rPr>
          <w:rStyle w:val="StyleUnderline"/>
          <w:rFonts w:cs="Calibri"/>
          <w:szCs w:val="22"/>
        </w:rPr>
        <w:t xml:space="preserve">sitting </w:t>
      </w:r>
      <w:r w:rsidRPr="00792493">
        <w:rPr>
          <w:rStyle w:val="StyleUnderline"/>
          <w:rFonts w:cs="Calibri"/>
          <w:szCs w:val="22"/>
          <w:highlight w:val="green"/>
        </w:rPr>
        <w:t xml:space="preserve">on the sidewalk of Telegraph Avenue. On the ground </w:t>
      </w:r>
      <w:r w:rsidRPr="00792493">
        <w:rPr>
          <w:rStyle w:val="StyleUnderline"/>
          <w:rFonts w:cs="Calibri"/>
          <w:szCs w:val="22"/>
        </w:rPr>
        <w:t xml:space="preserve">in front of him </w:t>
      </w:r>
      <w:r w:rsidRPr="00792493">
        <w:rPr>
          <w:rStyle w:val="StyleUnderline"/>
          <w:rFonts w:cs="Calibri"/>
          <w:szCs w:val="22"/>
          <w:highlight w:val="green"/>
        </w:rPr>
        <w:t>was an upside-down hat and a sign informing pedestrians that here they could settle the "Land Lease Accounts" that they had neglected to settle all of their lives. He, too, was "crazy</w:t>
      </w:r>
      <w:r w:rsidRPr="00792493">
        <w:rPr>
          <w:rFonts w:cs="Calibri"/>
          <w:sz w:val="16"/>
        </w:rPr>
        <w:t>."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1245150A" w14:textId="77777777" w:rsidR="000909B6" w:rsidRPr="00792493" w:rsidRDefault="000909B6" w:rsidP="000909B6">
      <w:pPr>
        <w:pStyle w:val="NoSpacing"/>
        <w:rPr>
          <w:rFonts w:cs="Calibri"/>
          <w:sz w:val="16"/>
        </w:rPr>
      </w:pPr>
    </w:p>
    <w:p w14:paraId="7F44D035" w14:textId="77777777" w:rsidR="000909B6" w:rsidRPr="00792493" w:rsidRDefault="000909B6" w:rsidP="000909B6">
      <w:pPr>
        <w:pStyle w:val="Heading4"/>
        <w:rPr>
          <w:rFonts w:cs="Calibri"/>
        </w:rPr>
      </w:pPr>
      <w:r w:rsidRPr="00792493">
        <w:rPr>
          <w:rFonts w:cs="Calibri"/>
        </w:rPr>
        <w:t>Thus, like the lady in front of Columbia demanding her couch, the aff places the impossible demand that the member nations of the World Trade Organization ought to reduce intellectual property protections for medicines.</w:t>
      </w:r>
    </w:p>
    <w:p w14:paraId="0DF48E92" w14:textId="77777777" w:rsidR="000909B6" w:rsidRPr="00792493" w:rsidRDefault="000909B6" w:rsidP="000909B6">
      <w:pPr>
        <w:rPr>
          <w:rStyle w:val="Style13ptBold"/>
          <w:rFonts w:cs="Calibri"/>
          <w:b w:val="0"/>
          <w:sz w:val="16"/>
          <w:szCs w:val="16"/>
        </w:rPr>
      </w:pPr>
      <w:r w:rsidRPr="00792493">
        <w:rPr>
          <w:rStyle w:val="Style13ptBold"/>
          <w:rFonts w:cs="Calibri"/>
        </w:rPr>
        <w:t>Wilderson ’10</w:t>
      </w:r>
      <w:r w:rsidRPr="00792493">
        <w:rPr>
          <w:rStyle w:val="Style13ptBold"/>
          <w:rFonts w:cs="Calibri"/>
          <w:sz w:val="16"/>
          <w:szCs w:val="16"/>
        </w:rPr>
        <w:t xml:space="preserve"> (Frank B. Wilderson, Professor of African American Studies @ UC Irvine, 2010, “Red, White, and Black: Cinema and the Structure of U.S. Antagonisms” pg. 1-5)NJW</w:t>
      </w:r>
    </w:p>
    <w:p w14:paraId="7A0E40B1" w14:textId="77777777" w:rsidR="000909B6" w:rsidRPr="00792493" w:rsidRDefault="000909B6" w:rsidP="000909B6">
      <w:pPr>
        <w:rPr>
          <w:rStyle w:val="StyleUnderline"/>
          <w:rFonts w:cs="Calibri"/>
        </w:rPr>
      </w:pPr>
      <w:r w:rsidRPr="00792493">
        <w:rPr>
          <w:rFonts w:cs="Calibri"/>
          <w:sz w:val="16"/>
        </w:rPr>
        <w:lastRenderedPageBreak/>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792493">
        <w:rPr>
          <w:rFonts w:eastAsia="Garamond" w:cs="Calibri"/>
          <w:sz w:val="16"/>
        </w:rPr>
        <w:t xml:space="preserve"> </w:t>
      </w:r>
      <w:r w:rsidRPr="00792493">
        <w:rPr>
          <w:rFonts w:cs="Calibri"/>
          <w:sz w:val="16"/>
        </w:rPr>
        <w:t>aside</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moment</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state</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mind,</w:t>
      </w:r>
      <w:r w:rsidRPr="00792493">
        <w:rPr>
          <w:rFonts w:eastAsia="Garamond" w:cs="Calibri"/>
          <w:sz w:val="16"/>
        </w:rPr>
        <w:t xml:space="preserve"> </w:t>
      </w:r>
      <w:r w:rsidRPr="00792493">
        <w:rPr>
          <w:rFonts w:cs="Calibri"/>
          <w:sz w:val="16"/>
        </w:rPr>
        <w:t>it</w:t>
      </w:r>
      <w:r w:rsidRPr="00792493">
        <w:rPr>
          <w:rFonts w:eastAsia="Garamond" w:cs="Calibri"/>
          <w:sz w:val="16"/>
        </w:rPr>
        <w:t xml:space="preserve"> </w:t>
      </w:r>
      <w:r w:rsidRPr="00792493">
        <w:rPr>
          <w:rFonts w:cs="Calibri"/>
          <w:sz w:val="16"/>
        </w:rPr>
        <w:t>would</w:t>
      </w:r>
      <w:r w:rsidRPr="00792493">
        <w:rPr>
          <w:rFonts w:eastAsia="Garamond" w:cs="Calibri"/>
          <w:sz w:val="16"/>
        </w:rPr>
        <w:t xml:space="preserve"> </w:t>
      </w:r>
      <w:r w:rsidRPr="00792493">
        <w:rPr>
          <w:rFonts w:cs="Calibri"/>
          <w:sz w:val="16"/>
        </w:rPr>
        <w:t>seem</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Style w:val="StyleUnderline"/>
          <w:rFonts w:cs="Calibri"/>
        </w:rPr>
        <w:t>the</w:t>
      </w:r>
      <w:r w:rsidRPr="00792493">
        <w:rPr>
          <w:rStyle w:val="StyleUnderline"/>
          <w:rFonts w:eastAsia="Garamond" w:cs="Calibri"/>
        </w:rPr>
        <w:t xml:space="preserve"> </w:t>
      </w:r>
      <w:r w:rsidRPr="00792493">
        <w:rPr>
          <w:rStyle w:val="StyleUnderline"/>
          <w:rFonts w:cs="Calibri"/>
        </w:rPr>
        <w:t>structure</w:t>
      </w:r>
      <w:r w:rsidRPr="00792493">
        <w:rPr>
          <w:rFonts w:cs="Calibri"/>
          <w:sz w:val="16"/>
        </w:rPr>
        <w:t>,</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is</w:t>
      </w:r>
      <w:r w:rsidRPr="00792493">
        <w:rPr>
          <w:rFonts w:eastAsia="Garamond" w:cs="Calibri"/>
          <w:sz w:val="16"/>
        </w:rPr>
        <w:t xml:space="preserve"> </w:t>
      </w:r>
      <w:r w:rsidRPr="00792493">
        <w:rPr>
          <w:rFonts w:cs="Calibri"/>
          <w:sz w:val="16"/>
        </w:rPr>
        <w:t>to</w:t>
      </w:r>
      <w:r w:rsidRPr="00792493">
        <w:rPr>
          <w:rFonts w:eastAsia="Garamond" w:cs="Calibri"/>
          <w:sz w:val="16"/>
        </w:rPr>
        <w:t xml:space="preserve"> </w:t>
      </w:r>
      <w:r w:rsidRPr="00792493">
        <w:rPr>
          <w:rFonts w:cs="Calibri"/>
          <w:sz w:val="16"/>
        </w:rPr>
        <w:t>say</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rebar,</w:t>
      </w:r>
      <w:r w:rsidRPr="00792493">
        <w:rPr>
          <w:rFonts w:eastAsia="Garamond" w:cs="Calibri"/>
          <w:sz w:val="16"/>
        </w:rPr>
        <w:t xml:space="preserve"> </w:t>
      </w:r>
      <w:r w:rsidRPr="00792493">
        <w:rPr>
          <w:rFonts w:cs="Calibri"/>
          <w:sz w:val="16"/>
        </w:rPr>
        <w:t>or</w:t>
      </w:r>
      <w:r w:rsidRPr="00792493">
        <w:rPr>
          <w:rFonts w:eastAsia="Garamond" w:cs="Calibri"/>
          <w:sz w:val="16"/>
        </w:rPr>
        <w:t xml:space="preserve"> </w:t>
      </w:r>
      <w:r w:rsidRPr="00792493">
        <w:rPr>
          <w:rFonts w:cs="Calibri"/>
          <w:sz w:val="16"/>
        </w:rPr>
        <w:t>better</w:t>
      </w:r>
      <w:r w:rsidRPr="00792493">
        <w:rPr>
          <w:rFonts w:eastAsia="Garamond" w:cs="Calibri"/>
          <w:sz w:val="16"/>
        </w:rPr>
        <w:t xml:space="preserve"> </w:t>
      </w:r>
      <w:r w:rsidRPr="00792493">
        <w:rPr>
          <w:rFonts w:cs="Calibri"/>
          <w:sz w:val="16"/>
        </w:rPr>
        <w:t>still</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Style w:val="StyleUnderline"/>
          <w:rFonts w:cs="Calibri"/>
        </w:rPr>
        <w:t>of</w:t>
      </w:r>
      <w:r w:rsidRPr="00792493">
        <w:rPr>
          <w:rStyle w:val="StyleUnderline"/>
          <w:rFonts w:eastAsia="Garamond" w:cs="Calibri"/>
        </w:rPr>
        <w:t xml:space="preserve"> </w:t>
      </w:r>
      <w:r w:rsidRPr="00792493">
        <w:rPr>
          <w:rStyle w:val="StyleUnderline"/>
          <w:rFonts w:cs="Calibri"/>
        </w:rPr>
        <w:t>their</w:t>
      </w:r>
      <w:r w:rsidRPr="00792493">
        <w:rPr>
          <w:rStyle w:val="StyleUnderline"/>
          <w:rFonts w:eastAsia="Garamond" w:cs="Calibri"/>
        </w:rPr>
        <w:t xml:space="preserve"> </w:t>
      </w:r>
      <w:r w:rsidRPr="00792493">
        <w:rPr>
          <w:rStyle w:val="StyleUnderline"/>
          <w:rFonts w:cs="Calibri"/>
        </w:rPr>
        <w:t>demands</w:t>
      </w:r>
      <w:r w:rsidRPr="00792493">
        <w:rPr>
          <w:rFonts w:eastAsia="Garamond" w:cs="Calibri"/>
          <w:sz w:val="16"/>
        </w:rPr>
        <w:t>—</w:t>
      </w:r>
      <w:r w:rsidRPr="00792493">
        <w:rPr>
          <w:rFonts w:cs="Calibri"/>
          <w:sz w:val="16"/>
        </w:rPr>
        <w:t>and,</w:t>
      </w:r>
      <w:r w:rsidRPr="00792493">
        <w:rPr>
          <w:rFonts w:eastAsia="Garamond" w:cs="Calibri"/>
          <w:sz w:val="16"/>
        </w:rPr>
        <w:t xml:space="preserve"> </w:t>
      </w:r>
      <w:r w:rsidRPr="00792493">
        <w:rPr>
          <w:rFonts w:cs="Calibri"/>
          <w:sz w:val="16"/>
        </w:rPr>
        <w:t>by</w:t>
      </w:r>
      <w:r w:rsidRPr="00792493">
        <w:rPr>
          <w:rFonts w:eastAsia="Garamond" w:cs="Calibri"/>
          <w:sz w:val="16"/>
        </w:rPr>
        <w:t xml:space="preserve"> </w:t>
      </w:r>
      <w:r w:rsidRPr="00792493">
        <w:rPr>
          <w:rFonts w:cs="Calibri"/>
          <w:sz w:val="16"/>
        </w:rPr>
        <w:t>extension,</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suffering</w:t>
      </w:r>
      <w:r w:rsidRPr="00792493">
        <w:rPr>
          <w:rFonts w:eastAsia="Garamond" w:cs="Calibri"/>
          <w:sz w:val="16"/>
        </w:rPr>
        <w:t>—</w:t>
      </w:r>
      <w:r w:rsidRPr="00792493">
        <w:rPr>
          <w:rStyle w:val="StyleUnderline"/>
          <w:rFonts w:cs="Calibri"/>
        </w:rPr>
        <w:t>was</w:t>
      </w:r>
      <w:r w:rsidRPr="00792493">
        <w:rPr>
          <w:rFonts w:eastAsia="Garamond" w:cs="Calibri"/>
          <w:sz w:val="16"/>
        </w:rPr>
        <w:t xml:space="preserve"> </w:t>
      </w:r>
      <w:r w:rsidRPr="00792493">
        <w:rPr>
          <w:rFonts w:cs="Calibri"/>
          <w:sz w:val="16"/>
        </w:rPr>
        <w:t>indeed</w:t>
      </w:r>
      <w:r w:rsidRPr="00792493">
        <w:rPr>
          <w:rFonts w:eastAsia="Garamond" w:cs="Calibri"/>
          <w:sz w:val="16"/>
        </w:rPr>
        <w:t xml:space="preserve"> </w:t>
      </w:r>
      <w:r w:rsidRPr="00792493">
        <w:rPr>
          <w:rFonts w:cs="Calibri"/>
          <w:sz w:val="16"/>
        </w:rPr>
        <w:t>an</w:t>
      </w:r>
      <w:r w:rsidRPr="00792493">
        <w:rPr>
          <w:rFonts w:eastAsia="Garamond" w:cs="Calibri"/>
          <w:sz w:val="16"/>
        </w:rPr>
        <w:t xml:space="preserve"> </w:t>
      </w:r>
      <w:r w:rsidRPr="00792493">
        <w:rPr>
          <w:rStyle w:val="StyleUnderline"/>
          <w:rFonts w:cs="Calibri"/>
        </w:rPr>
        <w:t>ethical</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Perhaps</w:t>
      </w:r>
      <w:r w:rsidRPr="00792493">
        <w:rPr>
          <w:rFonts w:eastAsia="Garamond" w:cs="Calibri"/>
          <w:sz w:val="16"/>
        </w:rPr>
        <w:t xml:space="preserve"> </w:t>
      </w:r>
      <w:r w:rsidRPr="00792493">
        <w:rPr>
          <w:rStyle w:val="StyleUnderline"/>
          <w:rFonts w:cs="Calibri"/>
          <w:highlight w:val="green"/>
        </w:rPr>
        <w:t>their</w:t>
      </w:r>
      <w:r w:rsidRPr="00792493">
        <w:rPr>
          <w:rStyle w:val="StyleUnderline"/>
          <w:rFonts w:eastAsia="Garamond" w:cs="Calibri"/>
          <w:highlight w:val="green"/>
        </w:rPr>
        <w:t xml:space="preserve"> </w:t>
      </w:r>
      <w:r w:rsidRPr="00792493">
        <w:rPr>
          <w:rStyle w:val="StyleUnderline"/>
          <w:rFonts w:cs="Calibri"/>
          <w:highlight w:val="green"/>
        </w:rPr>
        <w:t>grammars</w:t>
      </w:r>
      <w:r w:rsidRPr="00792493">
        <w:rPr>
          <w:rStyle w:val="StyleUnderline"/>
          <w:rFonts w:eastAsia="Garamond" w:cs="Calibri"/>
          <w:highlight w:val="green"/>
        </w:rPr>
        <w:t xml:space="preserve"> </w:t>
      </w:r>
      <w:r w:rsidRPr="00792493">
        <w:rPr>
          <w:rStyle w:val="StyleUnderline"/>
          <w:rFonts w:cs="Calibri"/>
          <w:highlight w:val="green"/>
        </w:rPr>
        <w:t>are</w:t>
      </w:r>
      <w:r w:rsidRPr="00792493">
        <w:rPr>
          <w:rStyle w:val="StyleUnderline"/>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only</w:t>
      </w:r>
      <w:r w:rsidRPr="00792493">
        <w:rPr>
          <w:rStyle w:val="Emphasis"/>
          <w:rFonts w:eastAsia="Garamond" w:cs="Calibri"/>
          <w:highlight w:val="green"/>
        </w:rPr>
        <w:t xml:space="preserve"> </w:t>
      </w:r>
      <w:r w:rsidRPr="00792493">
        <w:rPr>
          <w:rStyle w:val="Emphasis"/>
          <w:rFonts w:cs="Calibri"/>
          <w:highlight w:val="green"/>
        </w:rPr>
        <w:t>ethical</w:t>
      </w:r>
      <w:r w:rsidRPr="00792493">
        <w:rPr>
          <w:rStyle w:val="Emphasis"/>
          <w:rFonts w:eastAsia="Garamond" w:cs="Calibri"/>
          <w:highlight w:val="green"/>
        </w:rPr>
        <w:t xml:space="preserve"> </w:t>
      </w:r>
      <w:r w:rsidRPr="00792493">
        <w:rPr>
          <w:rStyle w:val="Emphasis"/>
          <w:rFonts w:cs="Calibri"/>
          <w:highlight w:val="green"/>
        </w:rPr>
        <w:t>grammars</w:t>
      </w:r>
      <w:r w:rsidRPr="00792493">
        <w:rPr>
          <w:rStyle w:val="Emphasis"/>
          <w:rFonts w:eastAsia="Garamond" w:cs="Calibri"/>
          <w:highlight w:val="green"/>
        </w:rPr>
        <w:t xml:space="preserve"> </w:t>
      </w:r>
      <w:r w:rsidRPr="00792493">
        <w:rPr>
          <w:rStyle w:val="Emphasis"/>
          <w:rFonts w:cs="Calibri"/>
          <w:highlight w:val="green"/>
        </w:rPr>
        <w:t>available</w:t>
      </w:r>
      <w:r w:rsidRPr="00792493">
        <w:rPr>
          <w:rStyle w:val="StyleUnderline"/>
          <w:rFonts w:eastAsia="Garamond" w:cs="Calibri"/>
          <w:highlight w:val="green"/>
        </w:rPr>
        <w:t xml:space="preserve"> </w:t>
      </w:r>
      <w:r w:rsidRPr="00792493">
        <w:rPr>
          <w:rStyle w:val="StyleUnderline"/>
          <w:rFonts w:cs="Calibri"/>
        </w:rPr>
        <w:t>to</w:t>
      </w:r>
      <w:r w:rsidRPr="00792493">
        <w:rPr>
          <w:rStyle w:val="StyleUnderline"/>
          <w:rFonts w:eastAsia="Garamond" w:cs="Calibri"/>
        </w:rPr>
        <w:t xml:space="preserve"> </w:t>
      </w:r>
      <w:r w:rsidRPr="00792493">
        <w:rPr>
          <w:rStyle w:val="StyleUnderline"/>
          <w:rFonts w:cs="Calibri"/>
        </w:rPr>
        <w:t>modern</w:t>
      </w:r>
      <w:r w:rsidRPr="00792493">
        <w:rPr>
          <w:rStyle w:val="StyleUnderline"/>
          <w:rFonts w:eastAsia="Garamond" w:cs="Calibri"/>
        </w:rPr>
        <w:t xml:space="preserve"> </w:t>
      </w:r>
      <w:r w:rsidRPr="00792493">
        <w:rPr>
          <w:rStyle w:val="StyleUnderline"/>
          <w:rFonts w:cs="Calibri"/>
        </w:rPr>
        <w:t>politics</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modernity</w:t>
      </w:r>
      <w:r w:rsidRPr="00792493">
        <w:rPr>
          <w:rStyle w:val="StyleUnderline"/>
          <w:rFonts w:eastAsia="Garamond" w:cs="Calibri"/>
        </w:rPr>
        <w:t xml:space="preserve"> </w:t>
      </w:r>
      <w:r w:rsidRPr="00792493">
        <w:rPr>
          <w:rStyle w:val="StyleUnderline"/>
          <w:rFonts w:cs="Calibri"/>
        </w:rPr>
        <w:t>writ</w:t>
      </w:r>
      <w:r w:rsidRPr="00792493">
        <w:rPr>
          <w:rStyle w:val="StyleUnderline"/>
          <w:rFonts w:eastAsia="Garamond" w:cs="Calibri"/>
        </w:rPr>
        <w:t xml:space="preserve"> </w:t>
      </w:r>
      <w:r w:rsidRPr="00792493">
        <w:rPr>
          <w:rStyle w:val="StyleUnderline"/>
          <w:rFonts w:cs="Calibri"/>
        </w:rPr>
        <w:t>large</w:t>
      </w:r>
      <w:r w:rsidRPr="00792493">
        <w:rPr>
          <w:rFonts w:cs="Calibri"/>
          <w:sz w:val="16"/>
        </w:rPr>
        <w:t>,</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Style w:val="StyleUnderline"/>
          <w:rFonts w:cs="Calibri"/>
        </w:rPr>
        <w:t>they</w:t>
      </w:r>
      <w:r w:rsidRPr="00792493">
        <w:rPr>
          <w:rStyle w:val="StyleUnderline"/>
          <w:rFonts w:eastAsia="Garamond" w:cs="Calibri"/>
        </w:rPr>
        <w:t xml:space="preserve"> </w:t>
      </w:r>
      <w:r w:rsidRPr="00792493">
        <w:rPr>
          <w:rStyle w:val="StyleUnderline"/>
          <w:rFonts w:cs="Calibri"/>
          <w:highlight w:val="green"/>
        </w:rPr>
        <w:t>draw</w:t>
      </w:r>
      <w:r w:rsidRPr="00792493">
        <w:rPr>
          <w:rStyle w:val="StyleUnderline"/>
          <w:rFonts w:eastAsia="Garamond" w:cs="Calibri"/>
        </w:rPr>
        <w:t xml:space="preserve"> </w:t>
      </w:r>
      <w:r w:rsidRPr="00792493">
        <w:rPr>
          <w:rStyle w:val="StyleUnderline"/>
          <w:rFonts w:cs="Calibri"/>
        </w:rPr>
        <w:t>our</w:t>
      </w:r>
      <w:r w:rsidRPr="00792493">
        <w:rPr>
          <w:rStyle w:val="StyleUnderline"/>
          <w:rFonts w:eastAsia="Garamond" w:cs="Calibri"/>
        </w:rPr>
        <w:t xml:space="preserve"> </w:t>
      </w:r>
      <w:r w:rsidRPr="00792493">
        <w:rPr>
          <w:rStyle w:val="StyleUnderline"/>
          <w:rFonts w:cs="Calibri"/>
          <w:highlight w:val="green"/>
        </w:rPr>
        <w:t>attention</w:t>
      </w:r>
      <w:r w:rsidRPr="00792493">
        <w:rPr>
          <w:rStyle w:val="Emphasis"/>
          <w:rFonts w:cs="Calibri"/>
          <w:highlight w:val="green"/>
        </w:rPr>
        <w:t xml:space="preserve"> </w:t>
      </w:r>
      <w:r w:rsidRPr="00792493">
        <w:rPr>
          <w:rStyle w:val="Emphasis"/>
          <w:rFonts w:cs="Calibri"/>
        </w:rPr>
        <w:t>not</w:t>
      </w:r>
      <w:r w:rsidRPr="00792493">
        <w:rPr>
          <w:rStyle w:val="Emphasis"/>
          <w:rFonts w:eastAsia="Garamond" w:cs="Calibri"/>
        </w:rPr>
        <w:t xml:space="preserve"> </w:t>
      </w:r>
      <w:r w:rsidRPr="00792493">
        <w:rPr>
          <w:rStyle w:val="Emphasis"/>
          <w:rFonts w:cs="Calibri"/>
        </w:rPr>
        <w:t>to</w:t>
      </w:r>
      <w:r w:rsidRPr="00792493">
        <w:rPr>
          <w:rStyle w:val="Emphasis"/>
          <w:rFonts w:eastAsia="Garamond" w:cs="Calibri"/>
        </w:rPr>
        <w:t xml:space="preserve"> </w:t>
      </w:r>
      <w:r w:rsidRPr="00792493">
        <w:rPr>
          <w:rStyle w:val="Emphasis"/>
          <w:rFonts w:cs="Calibri"/>
        </w:rPr>
        <w:t>the</w:t>
      </w:r>
      <w:r w:rsidRPr="00792493">
        <w:rPr>
          <w:rStyle w:val="Emphasis"/>
          <w:rFonts w:eastAsia="Garamond" w:cs="Calibri"/>
        </w:rPr>
        <w:t xml:space="preserve"> </w:t>
      </w:r>
      <w:r w:rsidRPr="00792493">
        <w:rPr>
          <w:rStyle w:val="Emphasis"/>
          <w:rFonts w:cs="Calibri"/>
        </w:rPr>
        <w:t>way</w:t>
      </w:r>
      <w:r w:rsidRPr="00792493">
        <w:rPr>
          <w:rStyle w:val="Emphasis"/>
          <w:rFonts w:eastAsia="Garamond" w:cs="Calibri"/>
        </w:rPr>
        <w:t xml:space="preserve"> </w:t>
      </w:r>
      <w:r w:rsidRPr="00792493">
        <w:rPr>
          <w:rStyle w:val="Emphasis"/>
          <w:rFonts w:cs="Calibri"/>
        </w:rPr>
        <w:t>in</w:t>
      </w:r>
      <w:r w:rsidRPr="00792493">
        <w:rPr>
          <w:rStyle w:val="Emphasis"/>
          <w:rFonts w:eastAsia="Garamond" w:cs="Calibri"/>
        </w:rPr>
        <w:t xml:space="preserve"> </w:t>
      </w:r>
      <w:r w:rsidRPr="00792493">
        <w:rPr>
          <w:rStyle w:val="Emphasis"/>
          <w:rFonts w:cs="Calibri"/>
        </w:rPr>
        <w:t>which</w:t>
      </w:r>
      <w:r w:rsidRPr="00792493">
        <w:rPr>
          <w:rStyle w:val="Emphasis"/>
          <w:rFonts w:eastAsia="Garamond" w:cs="Calibri"/>
        </w:rPr>
        <w:t xml:space="preserve"> </w:t>
      </w:r>
      <w:r w:rsidRPr="00792493">
        <w:rPr>
          <w:rStyle w:val="Emphasis"/>
          <w:rFonts w:cs="Calibri"/>
        </w:rPr>
        <w:t>space</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time</w:t>
      </w:r>
      <w:r w:rsidRPr="00792493">
        <w:rPr>
          <w:rStyle w:val="Emphasis"/>
          <w:rFonts w:eastAsia="Garamond" w:cs="Calibri"/>
        </w:rPr>
        <w:t xml:space="preserve"> </w:t>
      </w:r>
      <w:r w:rsidRPr="00792493">
        <w:rPr>
          <w:rStyle w:val="Emphasis"/>
          <w:rFonts w:cs="Calibri"/>
        </w:rPr>
        <w:t>are</w:t>
      </w:r>
      <w:r w:rsidRPr="00792493">
        <w:rPr>
          <w:rStyle w:val="Emphasis"/>
          <w:rFonts w:eastAsia="Garamond" w:cs="Calibri"/>
        </w:rPr>
        <w:t xml:space="preserve"> </w:t>
      </w:r>
      <w:r w:rsidRPr="00792493">
        <w:rPr>
          <w:rStyle w:val="Emphasis"/>
          <w:rFonts w:cs="Calibri"/>
        </w:rPr>
        <w:t>used</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abused</w:t>
      </w:r>
      <w:r w:rsidRPr="00792493">
        <w:rPr>
          <w:rStyle w:val="StyleUnderline"/>
          <w:rFonts w:cs="Calibri"/>
        </w:rPr>
        <w:t xml:space="preserve"> by</w:t>
      </w:r>
      <w:r w:rsidRPr="00792493">
        <w:rPr>
          <w:rStyle w:val="StyleUnderline"/>
          <w:rFonts w:eastAsia="Garamond" w:cs="Calibri"/>
        </w:rPr>
        <w:t xml:space="preserve"> </w:t>
      </w:r>
      <w:r w:rsidRPr="00792493">
        <w:rPr>
          <w:rStyle w:val="StyleUnderline"/>
          <w:rFonts w:cs="Calibri"/>
        </w:rPr>
        <w:t>enfranchised</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violently</w:t>
      </w:r>
      <w:r w:rsidRPr="00792493">
        <w:rPr>
          <w:rStyle w:val="StyleUnderline"/>
          <w:rFonts w:eastAsia="Garamond" w:cs="Calibri"/>
        </w:rPr>
        <w:t xml:space="preserve"> </w:t>
      </w:r>
      <w:r w:rsidRPr="00792493">
        <w:rPr>
          <w:rStyle w:val="StyleUnderline"/>
          <w:rFonts w:cs="Calibri"/>
        </w:rPr>
        <w:t>powerful</w:t>
      </w:r>
      <w:r w:rsidRPr="00792493">
        <w:rPr>
          <w:rStyle w:val="StyleUnderline"/>
          <w:rFonts w:eastAsia="Garamond" w:cs="Calibri"/>
        </w:rPr>
        <w:t xml:space="preserve"> </w:t>
      </w:r>
      <w:r w:rsidRPr="00792493">
        <w:rPr>
          <w:rStyle w:val="StyleUnderline"/>
          <w:rFonts w:cs="Calibri"/>
        </w:rPr>
        <w:t>interests,</w:t>
      </w:r>
      <w:r w:rsidRPr="00792493">
        <w:rPr>
          <w:rStyle w:val="StyleUnderline"/>
          <w:rFonts w:eastAsia="Garamond" w:cs="Calibri"/>
        </w:rPr>
        <w:t xml:space="preserve"> </w:t>
      </w:r>
      <w:r w:rsidRPr="00792493">
        <w:rPr>
          <w:rStyle w:val="Emphasis"/>
          <w:rFonts w:cs="Calibri"/>
        </w:rPr>
        <w:t>but</w:t>
      </w:r>
      <w:r w:rsidRPr="00792493">
        <w:rPr>
          <w:rStyle w:val="Emphasis"/>
          <w:rFonts w:eastAsia="Garamond" w:cs="Calibri"/>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violence</w:t>
      </w:r>
      <w:r w:rsidRPr="00792493">
        <w:rPr>
          <w:rStyle w:val="Emphasis"/>
          <w:rFonts w:eastAsia="Garamond" w:cs="Calibri"/>
          <w:highlight w:val="green"/>
        </w:rPr>
        <w:t xml:space="preserve"> </w:t>
      </w:r>
      <w:r w:rsidRPr="00792493">
        <w:rPr>
          <w:rStyle w:val="Emphasis"/>
          <w:rFonts w:cs="Calibri"/>
          <w:highlight w:val="green"/>
        </w:rPr>
        <w:t>that</w:t>
      </w:r>
      <w:r w:rsidRPr="00792493">
        <w:rPr>
          <w:rStyle w:val="Emphasis"/>
          <w:rFonts w:eastAsia="Garamond" w:cs="Calibri"/>
          <w:highlight w:val="green"/>
        </w:rPr>
        <w:t xml:space="preserve"> </w:t>
      </w:r>
      <w:r w:rsidRPr="00792493">
        <w:rPr>
          <w:rStyle w:val="Emphasis"/>
          <w:rFonts w:cs="Calibri"/>
          <w:highlight w:val="green"/>
        </w:rPr>
        <w:t>underwrites</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modern</w:t>
      </w:r>
      <w:r w:rsidRPr="00792493">
        <w:rPr>
          <w:rStyle w:val="Emphasis"/>
          <w:rFonts w:eastAsia="Garamond" w:cs="Calibri"/>
          <w:highlight w:val="green"/>
        </w:rPr>
        <w:t xml:space="preserve"> </w:t>
      </w:r>
      <w:r w:rsidRPr="00792493">
        <w:rPr>
          <w:rStyle w:val="Emphasis"/>
          <w:rFonts w:cs="Calibri"/>
          <w:highlight w:val="green"/>
        </w:rPr>
        <w:t>world</w:t>
      </w:r>
      <w:r w:rsidRPr="00792493">
        <w:rPr>
          <w:rStyle w:val="Emphasis"/>
          <w:rFonts w:eastAsia="Garamond" w:cs="Calibri"/>
          <w:highlight w:val="green"/>
        </w:rPr>
        <w:t>’</w:t>
      </w:r>
      <w:r w:rsidRPr="00792493">
        <w:rPr>
          <w:rStyle w:val="Emphasis"/>
          <w:rFonts w:cs="Calibri"/>
          <w:highlight w:val="green"/>
        </w:rPr>
        <w:t>s</w:t>
      </w:r>
      <w:r w:rsidRPr="00792493">
        <w:rPr>
          <w:rStyle w:val="Emphasis"/>
          <w:rFonts w:eastAsia="Garamond" w:cs="Calibri"/>
          <w:highlight w:val="green"/>
        </w:rPr>
        <w:t xml:space="preserve"> </w:t>
      </w:r>
      <w:r w:rsidRPr="00792493">
        <w:rPr>
          <w:rStyle w:val="Emphasis"/>
          <w:rFonts w:cs="Calibri"/>
          <w:highlight w:val="green"/>
        </w:rPr>
        <w:t>capacity</w:t>
      </w:r>
      <w:r w:rsidRPr="00792493">
        <w:rPr>
          <w:rStyle w:val="Emphasis"/>
          <w:rFonts w:eastAsia="Garamond" w:cs="Calibri"/>
          <w:highlight w:val="green"/>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rPr>
        <w:t>think,</w:t>
      </w:r>
      <w:r w:rsidRPr="00792493">
        <w:rPr>
          <w:rStyle w:val="Emphasis"/>
          <w:rFonts w:eastAsia="Garamond" w:cs="Calibri"/>
        </w:rPr>
        <w:t xml:space="preserve"> </w:t>
      </w:r>
      <w:r w:rsidRPr="00792493">
        <w:rPr>
          <w:rStyle w:val="Emphasis"/>
          <w:rFonts w:cs="Calibri"/>
        </w:rPr>
        <w:t>act,</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highlight w:val="green"/>
        </w:rPr>
        <w:t>exist</w:t>
      </w:r>
      <w:r w:rsidRPr="00792493">
        <w:rPr>
          <w:rStyle w:val="Emphasis"/>
          <w:rFonts w:eastAsia="Garamond" w:cs="Calibri"/>
        </w:rPr>
        <w:t xml:space="preserve"> </w:t>
      </w:r>
      <w:r w:rsidRPr="00792493">
        <w:rPr>
          <w:rStyle w:val="Emphasis"/>
          <w:rFonts w:cs="Calibri"/>
        </w:rPr>
        <w:t>spatially</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temporally</w:t>
      </w:r>
      <w:r w:rsidRPr="00792493">
        <w:rPr>
          <w:rStyle w:val="StyleUnderline"/>
          <w:rFonts w:cs="Calibri"/>
        </w:rPr>
        <w:t>.</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violence</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robbed</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body</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him</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his</w:t>
      </w:r>
      <w:r w:rsidRPr="00792493">
        <w:rPr>
          <w:rFonts w:eastAsia="Garamond" w:cs="Calibri"/>
          <w:sz w:val="16"/>
        </w:rPr>
        <w:t xml:space="preserve"> </w:t>
      </w:r>
      <w:r w:rsidRPr="00792493">
        <w:rPr>
          <w:rFonts w:cs="Calibri"/>
          <w:sz w:val="16"/>
        </w:rPr>
        <w:t>land</w:t>
      </w:r>
      <w:r w:rsidRPr="00792493">
        <w:rPr>
          <w:rFonts w:eastAsia="Garamond" w:cs="Calibri"/>
          <w:sz w:val="16"/>
        </w:rPr>
        <w:t xml:space="preserve"> </w:t>
      </w:r>
      <w:r w:rsidRPr="00792493">
        <w:rPr>
          <w:rFonts w:cs="Calibri"/>
          <w:sz w:val="16"/>
        </w:rPr>
        <w:t>provided</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stage</w:t>
      </w:r>
      <w:r w:rsidRPr="00792493">
        <w:rPr>
          <w:rFonts w:eastAsia="Garamond" w:cs="Calibri"/>
          <w:sz w:val="16"/>
        </w:rPr>
        <w:t xml:space="preserve"> </w:t>
      </w:r>
      <w:r w:rsidRPr="00792493">
        <w:rPr>
          <w:rFonts w:cs="Calibri"/>
          <w:sz w:val="16"/>
        </w:rPr>
        <w:t>upon</w:t>
      </w:r>
      <w:r w:rsidRPr="00792493">
        <w:rPr>
          <w:rFonts w:eastAsia="Garamond" w:cs="Calibri"/>
          <w:sz w:val="16"/>
        </w:rPr>
        <w:t xml:space="preserve"> </w:t>
      </w:r>
      <w:r w:rsidRPr="00792493">
        <w:rPr>
          <w:rFonts w:cs="Calibri"/>
          <w:sz w:val="16"/>
        </w:rPr>
        <w:t>which</w:t>
      </w:r>
      <w:r w:rsidRPr="00792493">
        <w:rPr>
          <w:rFonts w:eastAsia="Garamond" w:cs="Calibri"/>
          <w:sz w:val="16"/>
        </w:rPr>
        <w:t xml:space="preserve"> </w:t>
      </w:r>
      <w:r w:rsidRPr="00792493">
        <w:rPr>
          <w:rFonts w:cs="Calibri"/>
          <w:sz w:val="16"/>
        </w:rPr>
        <w:t>other</w:t>
      </w:r>
      <w:r w:rsidRPr="00792493">
        <w:rPr>
          <w:rFonts w:eastAsia="Garamond" w:cs="Calibri"/>
          <w:sz w:val="16"/>
        </w:rPr>
        <w:t xml:space="preserve"> </w:t>
      </w:r>
      <w:r w:rsidRPr="00792493">
        <w:rPr>
          <w:rFonts w:cs="Calibri"/>
          <w:sz w:val="16"/>
        </w:rPr>
        <w:t>violent</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consensual</w:t>
      </w:r>
      <w:r w:rsidRPr="00792493">
        <w:rPr>
          <w:rFonts w:eastAsia="Garamond" w:cs="Calibri"/>
          <w:sz w:val="16"/>
        </w:rPr>
        <w:t xml:space="preserve"> </w:t>
      </w:r>
      <w:r w:rsidRPr="00792493">
        <w:rPr>
          <w:rFonts w:cs="Calibri"/>
          <w:sz w:val="16"/>
        </w:rPr>
        <w:t>dramas</w:t>
      </w:r>
      <w:r w:rsidRPr="00792493">
        <w:rPr>
          <w:rFonts w:eastAsia="Garamond" w:cs="Calibri"/>
          <w:sz w:val="16"/>
        </w:rPr>
        <w:t xml:space="preserve"> </w:t>
      </w:r>
      <w:r w:rsidRPr="00792493">
        <w:rPr>
          <w:rFonts w:cs="Calibri"/>
          <w:sz w:val="16"/>
        </w:rPr>
        <w:t>could</w:t>
      </w:r>
      <w:r w:rsidRPr="00792493">
        <w:rPr>
          <w:rFonts w:eastAsia="Garamond" w:cs="Calibri"/>
          <w:sz w:val="16"/>
        </w:rPr>
        <w:t xml:space="preserve"> </w:t>
      </w:r>
      <w:r w:rsidRPr="00792493">
        <w:rPr>
          <w:rFonts w:cs="Calibri"/>
          <w:sz w:val="16"/>
        </w:rPr>
        <w:t>be</w:t>
      </w:r>
      <w:r w:rsidRPr="00792493">
        <w:rPr>
          <w:rFonts w:eastAsia="Garamond" w:cs="Calibri"/>
          <w:sz w:val="16"/>
        </w:rPr>
        <w:t xml:space="preserve"> </w:t>
      </w:r>
      <w:r w:rsidRPr="00792493">
        <w:rPr>
          <w:rFonts w:cs="Calibri"/>
          <w:sz w:val="16"/>
        </w:rPr>
        <w:t>enacted.</w:t>
      </w:r>
      <w:r w:rsidRPr="00792493">
        <w:rPr>
          <w:rFonts w:eastAsia="Garamond" w:cs="Calibri"/>
          <w:sz w:val="16"/>
        </w:rPr>
        <w:t xml:space="preserve"> </w:t>
      </w:r>
      <w:r w:rsidRPr="00792493">
        <w:rPr>
          <w:rStyle w:val="StyleUnderline"/>
          <w:rFonts w:cs="Calibri"/>
          <w:highlight w:val="green"/>
        </w:rPr>
        <w:t>Thus, they would have to be crazy</w:t>
      </w:r>
      <w:r w:rsidRPr="00792493">
        <w:rPr>
          <w:rStyle w:val="StyleUnderline"/>
          <w:rFonts w:cs="Calibri"/>
        </w:rPr>
        <w:t>, crazy enough to call not merely the actions of the world but the world itself to account, and to account for them no less</w:t>
      </w:r>
      <w:r w:rsidRPr="00792493">
        <w:rPr>
          <w:rFonts w:cs="Calibri"/>
          <w:sz w:val="16"/>
        </w:rPr>
        <w:t xml:space="preserve">! </w:t>
      </w:r>
      <w:r w:rsidRPr="00792493">
        <w:rPr>
          <w:rStyle w:val="StyleUnderline"/>
          <w:rFonts w:cs="Calibri"/>
          <w:highlight w:val="green"/>
        </w:rPr>
        <w:t xml:space="preserve">The woman at Columbia was not demanding to be a participant in an unethical network </w:t>
      </w:r>
      <w:r w:rsidRPr="00792493">
        <w:rPr>
          <w:rStyle w:val="StyleUnderline"/>
          <w:rFonts w:cs="Calibri"/>
        </w:rPr>
        <w:t xml:space="preserve">of distribution: </w:t>
      </w:r>
      <w:r w:rsidRPr="00792493">
        <w:rPr>
          <w:rStyle w:val="StyleUnderline"/>
          <w:rFonts w:cs="Calibri"/>
          <w:highlight w:val="green"/>
        </w:rPr>
        <w:t>she was not demanding a place within capital</w:t>
      </w:r>
      <w:r w:rsidRPr="00792493">
        <w:rPr>
          <w:rStyle w:val="StyleUnderline"/>
          <w:rFonts w:cs="Calibri"/>
        </w:rPr>
        <w:t>, a piece of the pie</w:t>
      </w:r>
      <w:r w:rsidRPr="00792493">
        <w:rPr>
          <w:rFonts w:cs="Calibri"/>
          <w:sz w:val="16"/>
        </w:rPr>
        <w:t xml:space="preserve"> </w:t>
      </w:r>
      <w:r w:rsidRPr="00792493">
        <w:rPr>
          <w:rStyle w:val="StyleUnderline"/>
          <w:rFonts w:cs="Calibri"/>
        </w:rPr>
        <w:t>(the demand for her sofa notwithstanding</w:t>
      </w:r>
      <w:r w:rsidRPr="00792493">
        <w:rPr>
          <w:rFonts w:cs="Calibri"/>
          <w:sz w:val="16"/>
        </w:rPr>
        <w:t xml:space="preserve">). Rather, </w:t>
      </w:r>
      <w:r w:rsidRPr="00792493">
        <w:rPr>
          <w:rStyle w:val="StyleUnderline"/>
          <w:rFonts w:cs="Calibri"/>
        </w:rPr>
        <w:t>she was</w:t>
      </w:r>
      <w:r w:rsidRPr="00792493">
        <w:rPr>
          <w:rStyle w:val="StyleUnderline"/>
          <w:rFonts w:cs="Calibri"/>
          <w:highlight w:val="green"/>
        </w:rPr>
        <w:t xml:space="preserve"> articulating a triangulation between</w:t>
      </w:r>
      <w:r w:rsidRPr="00792493">
        <w:rPr>
          <w:rStyle w:val="StyleUnderline"/>
          <w:rFonts w:cs="Calibri"/>
        </w:rPr>
        <w:t xml:space="preserve"> </w:t>
      </w:r>
      <w:r w:rsidRPr="00792493">
        <w:rPr>
          <w:rFonts w:cs="Calibri"/>
          <w:sz w:val="16"/>
        </w:rPr>
        <w:t xml:space="preserve">two things. On the one hand was </w:t>
      </w:r>
      <w:r w:rsidRPr="00792493">
        <w:rPr>
          <w:rStyle w:val="StyleUnderline"/>
          <w:rFonts w:cs="Calibri"/>
          <w:highlight w:val="green"/>
        </w:rPr>
        <w:t xml:space="preserve">the loss of her body, </w:t>
      </w:r>
      <w:r w:rsidRPr="00792493">
        <w:rPr>
          <w:rStyle w:val="StyleUnderline"/>
          <w:rFonts w:cs="Calibri"/>
        </w:rPr>
        <w:t xml:space="preserve">the very dereliction of her </w:t>
      </w:r>
      <w:r w:rsidRPr="00792493">
        <w:rPr>
          <w:rFonts w:cs="Calibri"/>
          <w:sz w:val="16"/>
        </w:rPr>
        <w:t>corporeal integrity, what Hortense Spillers charts as the transition from being a being to becoming a "being for the captor,"1 the drama of value (the stage on which surplus value is extracted from labor power</w:t>
      </w:r>
      <w:r w:rsidRPr="00792493">
        <w:rPr>
          <w:rStyle w:val="StyleUnderline"/>
          <w:rFonts w:cs="Calibri"/>
        </w:rPr>
        <w:t xml:space="preserve"> </w:t>
      </w:r>
      <w:r w:rsidRPr="00792493">
        <w:rPr>
          <w:rStyle w:val="StyleUnderline"/>
          <w:rFonts w:cs="Calibri"/>
          <w:highlight w:val="green"/>
        </w:rPr>
        <w:t xml:space="preserve">through commodity production </w:t>
      </w:r>
      <w:r w:rsidRPr="00792493">
        <w:rPr>
          <w:rStyle w:val="StyleUnderline"/>
          <w:rFonts w:cs="Calibri"/>
        </w:rPr>
        <w:t>and sale</w:t>
      </w:r>
      <w:r w:rsidRPr="00792493">
        <w:rPr>
          <w:rFonts w:cs="Calibri"/>
          <w:sz w:val="16"/>
        </w:rPr>
        <w:t>). On the other was the corporeal integrity that, once</w:t>
      </w:r>
      <w:r w:rsidRPr="00792493">
        <w:rPr>
          <w:rStyle w:val="StyleUnderline"/>
          <w:rFonts w:cs="Calibri"/>
        </w:rPr>
        <w:t xml:space="preserve"> ripped</w:t>
      </w:r>
      <w:r w:rsidRPr="00792493">
        <w:rPr>
          <w:rFonts w:cs="Calibri"/>
          <w:sz w:val="16"/>
        </w:rPr>
        <w:t xml:space="preserve"> </w:t>
      </w:r>
      <w:r w:rsidRPr="00792493">
        <w:rPr>
          <w:rStyle w:val="StyleUnderline"/>
          <w:rFonts w:cs="Calibri"/>
        </w:rPr>
        <w:t>from her body</w:t>
      </w:r>
      <w:r w:rsidRPr="00792493">
        <w:rPr>
          <w:rFonts w:cs="Calibri"/>
          <w:sz w:val="16"/>
        </w:rPr>
        <w:t xml:space="preserve">, fortified and extended the corporeal integrity of everyone else on the street. </w:t>
      </w:r>
      <w:r w:rsidRPr="00792493">
        <w:rPr>
          <w:rStyle w:val="StyleUnderline"/>
          <w:rFonts w:cs="Calibri"/>
          <w:highlight w:val="green"/>
        </w:rPr>
        <w:t xml:space="preserve">She gave birth to the commodity and </w:t>
      </w:r>
      <w:r w:rsidRPr="00792493">
        <w:rPr>
          <w:rStyle w:val="StyleUnderline"/>
          <w:rFonts w:cs="Calibri"/>
        </w:rPr>
        <w:t xml:space="preserve">to </w:t>
      </w:r>
      <w:r w:rsidRPr="00792493">
        <w:rPr>
          <w:rStyle w:val="StyleUnderline"/>
          <w:rFonts w:cs="Calibri"/>
          <w:highlight w:val="green"/>
        </w:rPr>
        <w:t xml:space="preserve">the Human, yet </w:t>
      </w:r>
      <w:r w:rsidRPr="00792493">
        <w:rPr>
          <w:rStyle w:val="StyleUnderline"/>
          <w:rFonts w:cs="Calibri"/>
        </w:rPr>
        <w:t xml:space="preserve">she </w:t>
      </w:r>
      <w:r w:rsidRPr="00792493">
        <w:rPr>
          <w:rStyle w:val="StyleUnderline"/>
          <w:rFonts w:cs="Calibri"/>
          <w:highlight w:val="green"/>
        </w:rPr>
        <w:t>had neither subjectivity nor a sofa to show for it</w:t>
      </w:r>
      <w:r w:rsidRPr="00792493">
        <w:rPr>
          <w:rFonts w:cs="Calibri"/>
          <w:sz w:val="16"/>
        </w:rPr>
        <w:t>. In her eyes, the world—not its myriad discriminatory practices, but the world itself—was unethical</w:t>
      </w:r>
      <w:r w:rsidRPr="00792493">
        <w:rPr>
          <w:rStyle w:val="StyleUnderline"/>
          <w:rFonts w:cs="Calibri"/>
        </w:rPr>
        <w:t xml:space="preserve">. And yet, </w:t>
      </w:r>
      <w:r w:rsidRPr="00792493">
        <w:rPr>
          <w:rStyle w:val="StyleUnderline"/>
          <w:rFonts w:cs="Calibri"/>
          <w:highlight w:val="green"/>
        </w:rPr>
        <w:t xml:space="preserve">the world passes by her without the </w:t>
      </w:r>
      <w:r w:rsidRPr="00792493">
        <w:rPr>
          <w:rStyle w:val="StyleUnderline"/>
          <w:rFonts w:cs="Calibri"/>
        </w:rPr>
        <w:t xml:space="preserve">slightest </w:t>
      </w:r>
      <w:r w:rsidRPr="00792493">
        <w:rPr>
          <w:rStyle w:val="StyleUnderline"/>
          <w:rFonts w:cs="Calibri"/>
          <w:highlight w:val="green"/>
        </w:rPr>
        <w:t xml:space="preserve">inclination to </w:t>
      </w:r>
      <w:r w:rsidRPr="00792493">
        <w:rPr>
          <w:rStyle w:val="StyleUnderline"/>
          <w:rFonts w:cs="Calibri"/>
        </w:rPr>
        <w:t xml:space="preserve">stop and </w:t>
      </w:r>
      <w:r w:rsidRPr="00792493">
        <w:rPr>
          <w:rStyle w:val="StyleUnderline"/>
          <w:rFonts w:cs="Calibri"/>
          <w:highlight w:val="green"/>
        </w:rPr>
        <w:t xml:space="preserve">disabuse her of her claim. Instead, it calls her "crazy." </w:t>
      </w:r>
      <w:r w:rsidRPr="00792493">
        <w:rPr>
          <w:rStyle w:val="StyleUnderline"/>
          <w:rFonts w:cs="Calibri"/>
        </w:rPr>
        <w:t xml:space="preserve">And to what does the world attribute the Native American mans insanity? "He's crazy if he thinks he's getting any money out of us"? Surely, that doesn't make him crazy. Rather </w:t>
      </w:r>
      <w:r w:rsidRPr="00792493">
        <w:rPr>
          <w:rStyle w:val="StyleUnderline"/>
          <w:rFonts w:cs="Calibri"/>
          <w:highlight w:val="green"/>
        </w:rPr>
        <w:t>it is simply an indication that he does not have a big enough gun.</w:t>
      </w:r>
      <w:r w:rsidRPr="00792493">
        <w:rPr>
          <w:rFonts w:cs="Calibri"/>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792493">
        <w:rPr>
          <w:rStyle w:val="StyleUnderline"/>
          <w:rFonts w:cs="Calibri"/>
          <w:highlight w:val="green"/>
        </w:rPr>
        <w:t xml:space="preserve">Give Turtle Island back to the "Savage." Give life itself back to the Slave. Two simple sen-tences, </w:t>
      </w:r>
      <w:r w:rsidRPr="00792493">
        <w:rPr>
          <w:rStyle w:val="StyleUnderline"/>
          <w:rFonts w:cs="Calibri"/>
        </w:rPr>
        <w:t xml:space="preserve">fourteen simple words, </w:t>
      </w:r>
      <w:r w:rsidRPr="00792493">
        <w:rPr>
          <w:rStyle w:val="StyleUnderline"/>
          <w:rFonts w:cs="Calibri"/>
          <w:highlight w:val="green"/>
        </w:rPr>
        <w:t>and the structure of U.S. (and perhaps global) antagonisms would be dismantled</w:t>
      </w:r>
      <w:r w:rsidRPr="00792493">
        <w:rPr>
          <w:rFonts w:cs="Calibri"/>
          <w:sz w:val="16"/>
        </w:rPr>
        <w:t xml:space="preserve">. An "ethical modernity" would no longer sound like an oxymoron. </w:t>
      </w:r>
      <w:r w:rsidRPr="00792493">
        <w:rPr>
          <w:rStyle w:val="StyleUnderline"/>
          <w:rFonts w:cs="Calibri"/>
          <w:highlight w:val="green"/>
        </w:rPr>
        <w:t>From there we could busy ourselves with</w:t>
      </w:r>
      <w:r w:rsidRPr="00792493">
        <w:rPr>
          <w:rFonts w:cs="Calibri"/>
          <w:sz w:val="16"/>
          <w:highlight w:val="green"/>
        </w:rPr>
        <w:t xml:space="preserve"> </w:t>
      </w:r>
      <w:r w:rsidRPr="00792493">
        <w:rPr>
          <w:rFonts w:cs="Calibri"/>
          <w:sz w:val="16"/>
        </w:rPr>
        <w:t>important</w:t>
      </w:r>
      <w:r w:rsidRPr="00792493">
        <w:rPr>
          <w:rStyle w:val="StyleUnderline"/>
          <w:rFonts w:cs="Calibri"/>
          <w:highlight w:val="green"/>
        </w:rPr>
        <w:t xml:space="preserve"> conflicts</w:t>
      </w:r>
      <w:r w:rsidRPr="00792493">
        <w:rPr>
          <w:rFonts w:cs="Calibri"/>
          <w:sz w:val="16"/>
        </w:rPr>
        <w:t xml:space="preserve"> that have been promoted to the level of antagonisms</w:t>
      </w:r>
      <w:r w:rsidRPr="00792493">
        <w:rPr>
          <w:rStyle w:val="StyleUnderline"/>
          <w:rFonts w:cs="Calibri"/>
          <w:highlight w:val="green"/>
        </w:rPr>
        <w:t>, such as class struggle, gender conflict, and immigrants' rights</w:t>
      </w:r>
      <w:r w:rsidRPr="00792493">
        <w:rPr>
          <w:rFonts w:cs="Calibri"/>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792493">
        <w:rPr>
          <w:rStyle w:val="StyleUnderline"/>
          <w:rFonts w:cs="Calibri"/>
          <w:highlight w:val="green"/>
        </w:rPr>
        <w:t xml:space="preserve">these </w:t>
      </w:r>
      <w:r w:rsidRPr="00792493">
        <w:rPr>
          <w:rStyle w:val="StyleUnderline"/>
          <w:rFonts w:cs="Calibri"/>
        </w:rPr>
        <w:t xml:space="preserve">fourteen </w:t>
      </w:r>
      <w:r w:rsidRPr="00792493">
        <w:rPr>
          <w:rStyle w:val="StyleUnderline"/>
          <w:rFonts w:cs="Calibri"/>
          <w:highlight w:val="green"/>
        </w:rPr>
        <w:t xml:space="preserve">words not only render their speaker "crazy" but become </w:t>
      </w:r>
      <w:r w:rsidRPr="00792493">
        <w:rPr>
          <w:rStyle w:val="StyleUnderline"/>
          <w:rFonts w:cs="Calibri"/>
        </w:rPr>
        <w:t xml:space="preserve">themselves </w:t>
      </w:r>
      <w:r w:rsidRPr="00792493">
        <w:rPr>
          <w:rStyle w:val="StyleUnderline"/>
          <w:rFonts w:cs="Calibri"/>
          <w:highlight w:val="green"/>
        </w:rPr>
        <w:t>impossible to imagine</w:t>
      </w:r>
      <w:r w:rsidRPr="00792493">
        <w:rPr>
          <w:rStyle w:val="StyleUnderline"/>
          <w:rFonts w:cs="Calibri"/>
        </w:rPr>
        <w:t>.</w:t>
      </w:r>
    </w:p>
    <w:p w14:paraId="0FD4B559" w14:textId="77777777" w:rsidR="000909B6" w:rsidRPr="00792493" w:rsidRDefault="000909B6" w:rsidP="000909B6">
      <w:pPr>
        <w:pStyle w:val="Heading4"/>
        <w:rPr>
          <w:rFonts w:cs="Calibri"/>
        </w:rPr>
      </w:pPr>
      <w:r w:rsidRPr="00792493">
        <w:rPr>
          <w:rFonts w:cs="Calibri"/>
        </w:rPr>
        <w:lastRenderedPageBreak/>
        <w:t xml:space="preserve">Check all T/Theory interps in CX – infinite interps exist, including bidirectional ones – means that I can never meet. This deters frivolous theory and means we can debate substance and functions as terminal defense to all theory shells. </w:t>
      </w:r>
    </w:p>
    <w:p w14:paraId="6E3DD24C" w14:textId="77777777" w:rsidR="000909B6" w:rsidRPr="00792493" w:rsidRDefault="000909B6" w:rsidP="000909B6">
      <w:pPr>
        <w:rPr>
          <w:rFonts w:cs="Calibri"/>
        </w:rPr>
      </w:pPr>
    </w:p>
    <w:p w14:paraId="54B9ABF0" w14:textId="77777777" w:rsidR="000909B6" w:rsidRPr="00792493" w:rsidRDefault="000909B6" w:rsidP="000909B6">
      <w:pPr>
        <w:pStyle w:val="Heading3"/>
        <w:rPr>
          <w:rFonts w:cs="Calibri"/>
        </w:rPr>
      </w:pPr>
      <w:r w:rsidRPr="00792493">
        <w:rPr>
          <w:rFonts w:cs="Calibri"/>
        </w:rPr>
        <w:lastRenderedPageBreak/>
        <w:t>Track 3 is the Demand</w:t>
      </w:r>
    </w:p>
    <w:p w14:paraId="7205F99D" w14:textId="77777777" w:rsidR="000909B6" w:rsidRPr="00792493" w:rsidRDefault="000909B6" w:rsidP="000909B6">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6A45FDA9" w14:textId="77777777" w:rsidR="000909B6" w:rsidRPr="00792493" w:rsidRDefault="000909B6" w:rsidP="000909B6">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11" w:history="1">
        <w:r w:rsidRPr="00792493">
          <w:rPr>
            <w:rStyle w:val="Hyperlink"/>
            <w:rFonts w:cs="Calibri"/>
          </w:rPr>
          <w:t>https://s-usih.org/2013/09/whiteness-as-intellectual-property/</w:t>
        </w:r>
      </w:hyperlink>
      <w:r w:rsidRPr="00792493">
        <w:rPr>
          <w:rFonts w:cs="Calibri"/>
        </w:rPr>
        <w:t>] | saurish * bracketed for inclusion *</w:t>
      </w:r>
    </w:p>
    <w:p w14:paraId="1A211F87" w14:textId="77777777" w:rsidR="000909B6" w:rsidRPr="00792493" w:rsidRDefault="000909B6" w:rsidP="000909B6">
      <w:pPr>
        <w:rPr>
          <w:rFonts w:cs="Calibri"/>
        </w:rPr>
      </w:pPr>
    </w:p>
    <w:p w14:paraId="03C33D70" w14:textId="77777777" w:rsidR="000909B6" w:rsidRPr="00792493" w:rsidRDefault="000909B6" w:rsidP="000909B6">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leveraged his whiteness to propertize</w:t>
      </w:r>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r w:rsidRPr="00792493">
        <w:rPr>
          <w:rFonts w:cs="Calibri"/>
          <w:b/>
          <w:bCs/>
          <w:highlight w:val="green"/>
          <w:u w:val="single"/>
          <w:bdr w:val="single" w:sz="4" w:space="0" w:color="auto"/>
        </w:rPr>
        <w:t>propertize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7418986C" w14:textId="77777777" w:rsidR="000909B6" w:rsidRPr="00792493" w:rsidRDefault="000909B6" w:rsidP="000909B6">
      <w:pPr>
        <w:rPr>
          <w:rFonts w:cs="Calibri"/>
        </w:rPr>
      </w:pPr>
    </w:p>
    <w:p w14:paraId="6E9C63EA" w14:textId="77777777" w:rsidR="000909B6" w:rsidRPr="00792493" w:rsidRDefault="000909B6" w:rsidP="000909B6">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00B1EB71" w14:textId="77777777" w:rsidR="000909B6" w:rsidRPr="00792493" w:rsidRDefault="000909B6" w:rsidP="000909B6">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2014.)Wardn/NJW</w:t>
      </w:r>
    </w:p>
    <w:p w14:paraId="44A20306" w14:textId="77777777" w:rsidR="000909B6" w:rsidRPr="00792493" w:rsidRDefault="000909B6" w:rsidP="000909B6">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165AE722" w14:textId="77777777" w:rsidR="000909B6" w:rsidRPr="00792493" w:rsidRDefault="000909B6" w:rsidP="000909B6">
      <w:pPr>
        <w:rPr>
          <w:rStyle w:val="StyleUnderline"/>
          <w:rFonts w:cs="Calibri"/>
        </w:rPr>
      </w:pPr>
    </w:p>
    <w:p w14:paraId="3861BC26" w14:textId="77777777" w:rsidR="000909B6" w:rsidRPr="00792493" w:rsidRDefault="000909B6" w:rsidP="000909B6">
      <w:pPr>
        <w:pStyle w:val="Heading4"/>
      </w:pPr>
      <w:r w:rsidRPr="00792493">
        <w:t>Thus, impossible demands un-imagining the imaginable are key to the destruction of civil society as we know it</w:t>
      </w:r>
    </w:p>
    <w:p w14:paraId="187BCB82" w14:textId="77777777" w:rsidR="000909B6" w:rsidRPr="00792493" w:rsidRDefault="000909B6" w:rsidP="000909B6">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603AFB90" w14:textId="77777777" w:rsidR="000909B6" w:rsidRPr="00BF0A9B" w:rsidRDefault="000909B6" w:rsidP="000909B6">
      <w:pPr>
        <w:rPr>
          <w:szCs w:val="22"/>
        </w:rPr>
      </w:pPr>
      <w:r w:rsidRPr="00792493">
        <w:rPr>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NourbeSe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stankiness are the conditions of whenever and wherever we try to be. To really listen </w:t>
      </w:r>
      <w:r w:rsidRPr="00792493">
        <w:rPr>
          <w:szCs w:val="22"/>
          <w:highlight w:val="green"/>
          <w:u w:val="single"/>
        </w:rPr>
        <w:t>to</w:t>
      </w:r>
      <w:r w:rsidRPr="00792493">
        <w:rPr>
          <w:szCs w:val="22"/>
        </w:rPr>
        <w:t xml:space="preserve"> Ursa Corregidora’s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51D1AC23" w14:textId="77777777" w:rsidR="000909B6" w:rsidRPr="00792493" w:rsidRDefault="000909B6" w:rsidP="000909B6"/>
    <w:p w14:paraId="73C598F9" w14:textId="77777777" w:rsidR="000909B6" w:rsidRPr="00792493" w:rsidRDefault="000909B6" w:rsidP="000909B6">
      <w:pPr>
        <w:pStyle w:val="Heading4"/>
        <w:rPr>
          <w:rFonts w:cs="Calibri"/>
        </w:rPr>
      </w:pPr>
      <w:r w:rsidRPr="00792493">
        <w:rPr>
          <w:rFonts w:cs="Calibri"/>
        </w:rPr>
        <w:t>The Role of this space is to endorse the best grammar of suffering to challenge the capitulation of anti-blackness within civil society. Prefer:</w:t>
      </w:r>
    </w:p>
    <w:p w14:paraId="7E8A75A0" w14:textId="77777777" w:rsidR="000909B6" w:rsidRPr="00792493" w:rsidRDefault="000909B6" w:rsidP="000909B6">
      <w:pPr>
        <w:rPr>
          <w:rFonts w:cs="Calibri"/>
        </w:rPr>
      </w:pPr>
    </w:p>
    <w:p w14:paraId="20CF6DFE" w14:textId="77777777" w:rsidR="000909B6" w:rsidRPr="00792493" w:rsidRDefault="000909B6" w:rsidP="000909B6">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50BB6E48" w14:textId="77777777" w:rsidR="000909B6" w:rsidRPr="00792493" w:rsidRDefault="000909B6" w:rsidP="000909B6">
      <w:pPr>
        <w:rPr>
          <w:rFonts w:cs="Calibri"/>
        </w:rPr>
      </w:pPr>
      <w:r w:rsidRPr="00792493">
        <w:rPr>
          <w:rStyle w:val="Style13ptBold"/>
          <w:rFonts w:cs="Calibri"/>
        </w:rPr>
        <w:t>Wilderson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005A2EE0" w14:textId="77777777" w:rsidR="00D57869" w:rsidRDefault="000909B6" w:rsidP="000909B6">
      <w:pPr>
        <w:rPr>
          <w:rStyle w:val="IntenseEmphasis"/>
          <w:rFonts w:ascii="Calibri" w:hAnsi="Calibri" w:cs="Calibri"/>
          <w:sz w:val="22"/>
          <w:szCs w:val="22"/>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p>
    <w:p w14:paraId="02DD2135" w14:textId="77777777" w:rsidR="00D57869" w:rsidRDefault="00D57869" w:rsidP="000909B6">
      <w:pPr>
        <w:rPr>
          <w:rStyle w:val="IntenseEmphasis"/>
          <w:rFonts w:ascii="Calibri" w:hAnsi="Calibri" w:cs="Calibri"/>
          <w:sz w:val="22"/>
          <w:szCs w:val="22"/>
        </w:rPr>
      </w:pPr>
    </w:p>
    <w:p w14:paraId="24312B33" w14:textId="77777777" w:rsidR="00D57869" w:rsidRDefault="00D57869" w:rsidP="000909B6">
      <w:pPr>
        <w:rPr>
          <w:rStyle w:val="IntenseEmphasis"/>
          <w:rFonts w:ascii="Calibri" w:hAnsi="Calibri" w:cs="Calibri"/>
          <w:sz w:val="22"/>
          <w:szCs w:val="22"/>
        </w:rPr>
      </w:pPr>
    </w:p>
    <w:p w14:paraId="4182A529" w14:textId="784FB073" w:rsidR="000909B6" w:rsidRPr="00792493" w:rsidRDefault="000909B6" w:rsidP="000909B6">
      <w:pPr>
        <w:rPr>
          <w:rStyle w:val="Emphasis"/>
          <w:rFonts w:cs="Calibri"/>
          <w:szCs w:val="22"/>
        </w:rPr>
      </w:pPr>
      <w:r w:rsidRPr="00792493">
        <w:rPr>
          <w:rStyle w:val="IntenseEmphasis"/>
          <w:rFonts w:ascii="Calibri" w:hAnsi="Calibri" w:cs="Calibri"/>
          <w:sz w:val="22"/>
          <w:szCs w:val="22"/>
        </w:rPr>
        <w:t>—the "Negro is a phobogenic object."</w:t>
      </w:r>
      <w:r w:rsidRPr="00792493">
        <w:rPr>
          <w:rFonts w:cs="Calibri"/>
          <w:sz w:val="16"/>
          <w:szCs w:val="22"/>
        </w:rPr>
        <w:t xml:space="preserve">13 Indeed, </w:t>
      </w:r>
      <w:r w:rsidRPr="00792493">
        <w:rPr>
          <w:rStyle w:val="IntenseEmphasis"/>
          <w:rFonts w:ascii="Calibri" w:hAnsi="Calibri" w:cs="Calibri"/>
          <w:sz w:val="22"/>
          <w:szCs w:val="22"/>
        </w:rPr>
        <w:t>it means all those things: a phobogenic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it should not be cause for 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and the state of political movements in the United States today is marked by this very Negrophobogenisis</w:t>
      </w:r>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gestures toward the disconfiguration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4C06EA0A" w14:textId="77777777" w:rsidR="000909B6" w:rsidRPr="00792493" w:rsidRDefault="000909B6" w:rsidP="000909B6">
      <w:pPr>
        <w:rPr>
          <w:rStyle w:val="Emphasis"/>
          <w:rFonts w:cs="Calibri"/>
        </w:rPr>
      </w:pPr>
    </w:p>
    <w:p w14:paraId="404D5ACC" w14:textId="77777777" w:rsidR="000909B6" w:rsidRPr="00792493" w:rsidRDefault="000909B6" w:rsidP="000909B6">
      <w:pPr>
        <w:pStyle w:val="Heading4"/>
        <w:rPr>
          <w:rFonts w:cs="Calibri"/>
        </w:rPr>
      </w:pPr>
      <w:r w:rsidRPr="00792493">
        <w:rPr>
          <w:rFonts w:cs="Calibri"/>
        </w:rPr>
        <w:t>2</w:t>
      </w:r>
      <w:r>
        <w:rPr>
          <w:rFonts w:cs="Calibri"/>
        </w:rPr>
        <w:t>]</w:t>
      </w:r>
      <w:r w:rsidRPr="00792493">
        <w:rPr>
          <w:rFonts w:cs="Calibri"/>
        </w:rPr>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1D423175" w14:textId="44626CF0" w:rsidR="00AF038B" w:rsidRPr="0008501F" w:rsidRDefault="000909B6" w:rsidP="00AF038B">
      <w:pPr>
        <w:pStyle w:val="Heading4"/>
        <w:rPr>
          <w:rFonts w:cs="Calibri"/>
          <w:sz w:val="16"/>
        </w:rPr>
      </w:pPr>
      <w:r>
        <w:t>3</w:t>
      </w:r>
      <w:r w:rsidR="00AF038B">
        <w:t>]</w:t>
      </w:r>
      <w:r w:rsidR="00AF038B" w:rsidRPr="0008501F">
        <w:rPr>
          <w:rFonts w:cs="Calibri"/>
        </w:rPr>
        <w:t xml:space="preserve"> Fairness and “norms” claims are an attempt to create a white fantasy space that selectively includes only those who uphold the stability of the system.</w:t>
      </w:r>
    </w:p>
    <w:p w14:paraId="0F701BB7" w14:textId="77777777" w:rsidR="00AF038B" w:rsidRPr="0008501F" w:rsidRDefault="00AF038B" w:rsidP="00AF038B">
      <w:pPr>
        <w:rPr>
          <w:rFonts w:cs="Calibri"/>
          <w:b/>
          <w:sz w:val="26"/>
        </w:rPr>
      </w:pPr>
      <w:r w:rsidRPr="0008501F">
        <w:rPr>
          <w:rStyle w:val="Style13ptBold"/>
          <w:rFonts w:cs="Calibri"/>
        </w:rPr>
        <w:t xml:space="preserve">Wilderson 2008 </w:t>
      </w:r>
      <w:r w:rsidRPr="0008501F">
        <w:rPr>
          <w:rFonts w:cs="Calibri"/>
          <w:shd w:val="clear" w:color="auto" w:fill="FFFFFF"/>
        </w:rPr>
        <w:t>Frank B., Incognegro: A Memoir of Exile and Apartheid South End Press, pg. 406-411</w:t>
      </w:r>
    </w:p>
    <w:p w14:paraId="6C5AF303" w14:textId="0D52F642" w:rsidR="00AF038B" w:rsidRDefault="00AF038B" w:rsidP="00AF038B">
      <w:pPr>
        <w:rPr>
          <w:rFonts w:cs="Calibri"/>
          <w:sz w:val="16"/>
          <w:szCs w:val="22"/>
          <w:shd w:val="clear" w:color="auto" w:fill="FFFFFF"/>
        </w:rPr>
      </w:pPr>
      <w:r w:rsidRPr="0008501F">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08501F">
        <w:rPr>
          <w:rStyle w:val="StyleUnderline"/>
          <w:rFonts w:cs="Calibri"/>
          <w:szCs w:val="22"/>
        </w:rPr>
        <w:t>a ready made institutional defense</w:t>
      </w:r>
      <w:r w:rsidRPr="0008501F">
        <w:rPr>
          <w:rFonts w:cs="Calibri"/>
          <w:sz w:val="16"/>
          <w:szCs w:val="22"/>
          <w:shd w:val="clear" w:color="auto" w:fill="FFFFFF"/>
        </w:rPr>
        <w:t xml:space="preserve"> and, later in the article, a defense of his integrity (a personalized response to an institutional analysis). He </w:t>
      </w:r>
      <w:r w:rsidRPr="0008501F">
        <w:rPr>
          <w:rStyle w:val="StyleUnderline"/>
          <w:rFonts w:cs="Calibri"/>
          <w:szCs w:val="22"/>
        </w:rPr>
        <w:t>brings the scale of abstraction back down to the level most comfortable for White people</w:t>
      </w:r>
      <w:r w:rsidRPr="0008501F">
        <w:rPr>
          <w:rFonts w:cs="Calibri"/>
          <w:sz w:val="16"/>
          <w:szCs w:val="22"/>
          <w:shd w:val="clear" w:color="auto" w:fill="FFFFFF"/>
        </w:rPr>
        <w:t xml:space="preserve">: the individual and </w:t>
      </w:r>
      <w:r w:rsidRPr="0008501F">
        <w:rPr>
          <w:rStyle w:val="StyleUnderline"/>
          <w:rFonts w:cs="Calibri"/>
          <w:szCs w:val="22"/>
        </w:rPr>
        <w:t>the</w:t>
      </w:r>
      <w:r w:rsidRPr="0008501F">
        <w:rPr>
          <w:rFonts w:cs="Calibri"/>
          <w:sz w:val="16"/>
          <w:szCs w:val="22"/>
          <w:shd w:val="clear" w:color="auto" w:fill="FFFFFF"/>
        </w:rPr>
        <w:t xml:space="preserve"> uncontextualized </w:t>
      </w:r>
      <w:r w:rsidRPr="0008501F">
        <w:rPr>
          <w:rStyle w:val="StyleUnderline"/>
          <w:rFonts w:cs="Calibri"/>
          <w:szCs w:val="22"/>
        </w:rPr>
        <w:t>realm of fair play. It's the White person's safety zone.</w:t>
      </w:r>
      <w:r w:rsidRPr="0008501F">
        <w:rPr>
          <w:rFonts w:cs="Calibri"/>
          <w:sz w:val="16"/>
          <w:szCs w:val="22"/>
          <w:shd w:val="clear" w:color="auto" w:fill="FFFFFF"/>
        </w:rPr>
        <w:t xml:space="preserve"> I'm a good person, I'm a fair person, I treat everyone equally, </w:t>
      </w:r>
      <w:r w:rsidRPr="0008501F">
        <w:rPr>
          <w:rStyle w:val="StyleUnderline"/>
          <w:rFonts w:cs="Calibri"/>
          <w:szCs w:val="22"/>
          <w:highlight w:val="green"/>
        </w:rPr>
        <w:t>the rules apply to everyone</w:t>
      </w:r>
      <w:r w:rsidRPr="0008501F">
        <w:rPr>
          <w:rFonts w:cs="Calibri"/>
          <w:sz w:val="16"/>
          <w:szCs w:val="22"/>
          <w:shd w:val="clear" w:color="auto" w:fill="FFFFFF"/>
        </w:rPr>
        <w:t xml:space="preserve">. Thornton and Rodriguez's comments don't indict Harold for being a "good" person, they indict him for being White: </w:t>
      </w:r>
      <w:r w:rsidRPr="0008501F">
        <w:rPr>
          <w:rStyle w:val="Emphasis"/>
          <w:rFonts w:cs="Calibri"/>
          <w:szCs w:val="22"/>
          <w:highlight w:val="green"/>
        </w:rPr>
        <w:t>a way of being in the world which legitimates institutional practices</w:t>
      </w:r>
      <w:r w:rsidRPr="0008501F">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08501F">
        <w:rPr>
          <w:rStyle w:val="StyleUnderline"/>
          <w:rFonts w:cs="Calibri"/>
          <w:szCs w:val="22"/>
        </w:rPr>
        <w:t>The</w:t>
      </w:r>
      <w:r w:rsidRPr="0008501F">
        <w:rPr>
          <w:rFonts w:cs="Calibri"/>
          <w:sz w:val="16"/>
          <w:szCs w:val="22"/>
          <w:shd w:val="clear" w:color="auto" w:fill="FFFFFF"/>
        </w:rPr>
        <w:t xml:space="preserve"> whole </w:t>
      </w:r>
      <w:r w:rsidRPr="0008501F">
        <w:rPr>
          <w:rStyle w:val="StyleUnderline"/>
          <w:rFonts w:cs="Calibri"/>
          <w:szCs w:val="22"/>
        </w:rPr>
        <w:t>idea that we treat everyone equally is</w:t>
      </w:r>
      <w:r w:rsidRPr="0008501F">
        <w:rPr>
          <w:rFonts w:cs="Calibri"/>
          <w:sz w:val="16"/>
          <w:szCs w:val="22"/>
          <w:shd w:val="clear" w:color="auto" w:fill="FFFFFF"/>
        </w:rPr>
        <w:t xml:space="preserve"> only slightly more </w:t>
      </w:r>
      <w:r w:rsidRPr="0008501F">
        <w:rPr>
          <w:rStyle w:val="StyleUnderline"/>
          <w:rFonts w:cs="Calibri"/>
          <w:szCs w:val="22"/>
        </w:rPr>
        <w:t>odious</w:t>
      </w:r>
      <w:r w:rsidRPr="0008501F">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08501F">
        <w:rPr>
          <w:rStyle w:val="StyleUnderline"/>
          <w:rFonts w:cs="Calibri"/>
          <w:szCs w:val="22"/>
          <w:highlight w:val="green"/>
        </w:rPr>
        <w:t>"We" are fair and balanced is</w:t>
      </w:r>
      <w:r w:rsidRPr="0008501F">
        <w:rPr>
          <w:rStyle w:val="StyleUnderline"/>
          <w:rFonts w:cs="Calibri"/>
          <w:szCs w:val="22"/>
        </w:rPr>
        <w:t xml:space="preserve"> as </w:t>
      </w:r>
      <w:r w:rsidRPr="0008501F">
        <w:rPr>
          <w:rStyle w:val="StyleUnderline"/>
          <w:rFonts w:cs="Calibri"/>
          <w:szCs w:val="22"/>
          <w:highlight w:val="green"/>
        </w:rPr>
        <w:t xml:space="preserve">odious </w:t>
      </w:r>
      <w:r w:rsidRPr="0008501F">
        <w:rPr>
          <w:rStyle w:val="StyleUnderline"/>
          <w:rFonts w:cs="Calibri"/>
          <w:szCs w:val="22"/>
        </w:rPr>
        <w:t xml:space="preserve">as "We" are in control—they are </w:t>
      </w:r>
      <w:r w:rsidRPr="0008501F">
        <w:rPr>
          <w:rStyle w:val="StyleUnderline"/>
          <w:rFonts w:cs="Calibri"/>
          <w:szCs w:val="22"/>
          <w:highlight w:val="green"/>
        </w:rPr>
        <w:t xml:space="preserve">derivations of </w:t>
      </w:r>
      <w:r w:rsidRPr="0008501F">
        <w:rPr>
          <w:rStyle w:val="StyleUnderline"/>
          <w:rFonts w:cs="Calibri"/>
          <w:szCs w:val="22"/>
        </w:rPr>
        <w:t xml:space="preserve">the same expression: </w:t>
      </w:r>
      <w:r w:rsidRPr="0008501F">
        <w:rPr>
          <w:rStyle w:val="StyleUnderline"/>
          <w:rFonts w:cs="Calibri"/>
          <w:szCs w:val="22"/>
          <w:highlight w:val="green"/>
        </w:rPr>
        <w:t>"We" are the police</w:t>
      </w:r>
      <w:r w:rsidRPr="0008501F">
        <w:rPr>
          <w:rStyle w:val="StyleUnderline"/>
          <w:rFonts w:cs="Calibri"/>
          <w:szCs w:val="22"/>
        </w:rPr>
        <w:t>. The claim of "balance and fair play" forecloses upon</w:t>
      </w:r>
      <w:r w:rsidRPr="0008501F">
        <w:rPr>
          <w:rFonts w:cs="Calibri"/>
          <w:sz w:val="16"/>
          <w:szCs w:val="22"/>
          <w:shd w:val="clear" w:color="auto" w:fill="FFFFFF"/>
        </w:rPr>
        <w:t xml:space="preserve">, not only </w:t>
      </w:r>
      <w:r w:rsidRPr="0008501F">
        <w:rPr>
          <w:rStyle w:val="StyleUnderline"/>
          <w:rFonts w:cs="Calibri"/>
          <w:szCs w:val="22"/>
        </w:rPr>
        <w:t>the modest argument that the practices of the Cabrillo Student Senate are racist</w:t>
      </w:r>
      <w:r w:rsidRPr="0008501F">
        <w:rPr>
          <w:rFonts w:cs="Calibri"/>
          <w:sz w:val="16"/>
          <w:szCs w:val="22"/>
        </w:rPr>
        <w:t xml:space="preserve"> and illegitimate, </w:t>
      </w:r>
      <w:r w:rsidRPr="0008501F">
        <w:rPr>
          <w:rStyle w:val="StyleUnderline"/>
          <w:rFonts w:cs="Calibri"/>
          <w:szCs w:val="22"/>
        </w:rPr>
        <w:t>but</w:t>
      </w:r>
      <w:r w:rsidRPr="0008501F">
        <w:rPr>
          <w:rFonts w:cs="Calibri"/>
          <w:sz w:val="16"/>
          <w:szCs w:val="22"/>
        </w:rPr>
        <w:t xml:space="preserve"> it </w:t>
      </w:r>
      <w:r w:rsidRPr="0008501F">
        <w:rPr>
          <w:rStyle w:val="StyleUnderline"/>
          <w:rFonts w:cs="Calibri"/>
          <w:szCs w:val="22"/>
        </w:rPr>
        <w:t>also</w:t>
      </w:r>
      <w:r w:rsidRPr="0008501F">
        <w:rPr>
          <w:rFonts w:cs="Calibri"/>
          <w:sz w:val="16"/>
          <w:szCs w:val="22"/>
        </w:rPr>
        <w:t xml:space="preserve"> forecloses upon </w:t>
      </w:r>
      <w:r w:rsidRPr="0008501F">
        <w:rPr>
          <w:rStyle w:val="StyleUnderline"/>
          <w:rFonts w:cs="Calibri"/>
          <w:szCs w:val="22"/>
        </w:rPr>
        <w:t>the</w:t>
      </w:r>
      <w:r w:rsidRPr="0008501F">
        <w:rPr>
          <w:rFonts w:cs="Calibri"/>
          <w:sz w:val="16"/>
          <w:szCs w:val="22"/>
        </w:rPr>
        <w:t xml:space="preserve"> more extended, comprehensive, and </w:t>
      </w:r>
      <w:r w:rsidRPr="0008501F">
        <w:rPr>
          <w:rStyle w:val="StyleUnderline"/>
          <w:rFonts w:cs="Calibri"/>
          <w:szCs w:val="22"/>
        </w:rPr>
        <w:t xml:space="preserve">antagonistic argument that Cabrillo itself is racist </w:t>
      </w:r>
      <w:r w:rsidRPr="0008501F">
        <w:rPr>
          <w:rFonts w:cs="Calibri"/>
          <w:sz w:val="16"/>
          <w:szCs w:val="22"/>
        </w:rPr>
        <w:t xml:space="preserve">and illegitimate. And </w:t>
      </w:r>
      <w:r w:rsidRPr="0008501F">
        <w:rPr>
          <w:rStyle w:val="StyleUnderline"/>
          <w:rFonts w:cs="Calibri"/>
          <w:szCs w:val="22"/>
        </w:rPr>
        <w:t>what do we mean by Cabrillo? The White people who constitute its fantasies of pleasure and its discourse of legitimacy</w:t>
      </w:r>
      <w:r w:rsidRPr="0008501F">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08501F">
        <w:rPr>
          <w:rStyle w:val="StyleUnderline"/>
          <w:rFonts w:cs="Calibri"/>
          <w:szCs w:val="22"/>
          <w:highlight w:val="green"/>
        </w:rPr>
        <w:t>Whites are guilty of</w:t>
      </w:r>
      <w:r w:rsidRPr="0008501F">
        <w:rPr>
          <w:rFonts w:cs="Calibri"/>
          <w:sz w:val="16"/>
          <w:szCs w:val="22"/>
          <w:shd w:val="clear" w:color="auto" w:fill="FFFFFF"/>
        </w:rPr>
        <w:t xml:space="preserve"> being friends with each other, of standing up for their rights, of pledging allegiance to the flag, of </w:t>
      </w:r>
      <w:r w:rsidRPr="0008501F">
        <w:rPr>
          <w:rStyle w:val="StyleUnderline"/>
          <w:rFonts w:cs="Calibri"/>
          <w:szCs w:val="22"/>
          <w:highlight w:val="green"/>
        </w:rPr>
        <w:t xml:space="preserve">reproducing concepts like </w:t>
      </w:r>
      <w:r w:rsidRPr="0008501F">
        <w:rPr>
          <w:rStyle w:val="StyleUnderline"/>
          <w:rFonts w:cs="Calibri"/>
          <w:szCs w:val="22"/>
          <w:highlight w:val="green"/>
        </w:rPr>
        <w:lastRenderedPageBreak/>
        <w:t>fairness</w:t>
      </w:r>
      <w:r w:rsidRPr="0008501F">
        <w:rPr>
          <w:rFonts w:cs="Calibri"/>
          <w:sz w:val="16"/>
          <w:szCs w:val="22"/>
          <w:shd w:val="clear" w:color="auto" w:fill="FFFFFF"/>
        </w:rPr>
        <w:t xml:space="preserve">, meritocracy, balance, </w:t>
      </w:r>
      <w:r w:rsidRPr="0008501F">
        <w:rPr>
          <w:rFonts w:cs="Calibri"/>
          <w:b/>
          <w:bCs/>
          <w:szCs w:val="22"/>
          <w:highlight w:val="green"/>
          <w:u w:val="single"/>
          <w:shd w:val="clear" w:color="auto" w:fill="FFFFFF"/>
        </w:rPr>
        <w:t>standards, norms</w:t>
      </w:r>
      <w:r w:rsidRPr="0008501F">
        <w:rPr>
          <w:rFonts w:cs="Calibri"/>
          <w:sz w:val="16"/>
          <w:szCs w:val="22"/>
          <w:shd w:val="clear" w:color="auto" w:fill="FFFFFF"/>
        </w:rPr>
        <w:t xml:space="preserve">, harmony between the races. Most of all. </w:t>
      </w:r>
      <w:r w:rsidRPr="0008501F">
        <w:rPr>
          <w:rStyle w:val="StyleUnderline"/>
          <w:rFonts w:cs="Calibri"/>
          <w:szCs w:val="22"/>
        </w:rPr>
        <w:t xml:space="preserve">Whites are guilty of </w:t>
      </w:r>
      <w:r w:rsidRPr="0008501F">
        <w:rPr>
          <w:rStyle w:val="StyleUnderline"/>
          <w:rFonts w:cs="Calibri"/>
          <w:szCs w:val="22"/>
          <w:highlight w:val="green"/>
        </w:rPr>
        <w:t>wanting stability and reform.</w:t>
      </w:r>
      <w:r w:rsidRPr="0008501F">
        <w:rPr>
          <w:rStyle w:val="StyleUnderline"/>
          <w:rFonts w:cs="Calibri"/>
          <w:szCs w:val="22"/>
        </w:rPr>
        <w:t xml:space="preserve"> White people,</w:t>
      </w:r>
      <w:r w:rsidRPr="0008501F">
        <w:rPr>
          <w:rFonts w:cs="Calibri"/>
          <w:sz w:val="16"/>
          <w:szCs w:val="22"/>
          <w:shd w:val="clear" w:color="auto" w:fill="FFFFFF"/>
        </w:rPr>
        <w:t xml:space="preserve"> like Mr. Harold and those in the English Division, </w:t>
      </w:r>
      <w:r w:rsidRPr="0008501F">
        <w:rPr>
          <w:rStyle w:val="StyleUnderline"/>
          <w:rFonts w:cs="Calibri"/>
          <w:szCs w:val="22"/>
        </w:rPr>
        <w:t>are guilty of asking themselves the question. How can we maintain the maximum amount of order</w:t>
      </w:r>
      <w:r w:rsidRPr="0008501F">
        <w:rPr>
          <w:rFonts w:cs="Calibri"/>
          <w:sz w:val="16"/>
          <w:szCs w:val="22"/>
          <w:shd w:val="clear" w:color="auto" w:fill="FFFFFF"/>
        </w:rPr>
        <w:t xml:space="preserve"> (liberals at Cabrillo use euphemisms like peace, harmony, stability), </w:t>
      </w:r>
      <w:r w:rsidRPr="0008501F">
        <w:rPr>
          <w:rStyle w:val="StyleUnderline"/>
          <w:rFonts w:cs="Calibri"/>
          <w:szCs w:val="22"/>
        </w:rPr>
        <w:t xml:space="preserve">with the minimum amount of change, </w:t>
      </w:r>
      <w:r w:rsidRPr="0008501F">
        <w:rPr>
          <w:rStyle w:val="StyleUnderline"/>
          <w:rFonts w:cs="Calibri"/>
          <w:szCs w:val="22"/>
          <w:highlight w:val="green"/>
        </w:rPr>
        <w:t>while presenting</w:t>
      </w:r>
      <w:r w:rsidRPr="0008501F">
        <w:rPr>
          <w:rStyle w:val="StyleUnderline"/>
          <w:rFonts w:cs="Calibri"/>
          <w:szCs w:val="22"/>
        </w:rPr>
        <w:t xml:space="preserve"> ourselves</w:t>
      </w:r>
      <w:r w:rsidRPr="0008501F">
        <w:rPr>
          <w:rFonts w:cs="Calibri"/>
          <w:sz w:val="16"/>
          <w:szCs w:val="22"/>
          <w:shd w:val="clear" w:color="auto" w:fill="FFFFFF"/>
        </w:rPr>
        <w:t>—if but only to ourselves—</w:t>
      </w:r>
      <w:r w:rsidRPr="0008501F">
        <w:rPr>
          <w:rStyle w:val="StyleUnderline"/>
          <w:rFonts w:cs="Calibri"/>
          <w:szCs w:val="22"/>
          <w:highlight w:val="green"/>
        </w:rPr>
        <w:t xml:space="preserve">as having the best </w:t>
      </w:r>
      <w:r w:rsidRPr="0008501F">
        <w:rPr>
          <w:rStyle w:val="StyleUnderline"/>
          <w:rFonts w:cs="Calibri"/>
          <w:szCs w:val="22"/>
        </w:rPr>
        <w:t xml:space="preserve">of all possible </w:t>
      </w:r>
      <w:r w:rsidRPr="0008501F">
        <w:rPr>
          <w:rStyle w:val="StyleUnderline"/>
          <w:rFonts w:cs="Calibri"/>
          <w:szCs w:val="22"/>
          <w:highlight w:val="green"/>
        </w:rPr>
        <w:t>intentions</w:t>
      </w:r>
      <w:r w:rsidRPr="0008501F">
        <w:rPr>
          <w:rStyle w:val="StyleUnderline"/>
          <w:rFonts w:cs="Calibri"/>
          <w:szCs w:val="22"/>
        </w:rPr>
        <w:t>.</w:t>
      </w:r>
      <w:r w:rsidRPr="0008501F">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08501F">
        <w:rPr>
          <w:rStyle w:val="StyleUnderline"/>
          <w:rFonts w:cs="Calibri"/>
          <w:szCs w:val="22"/>
        </w:rPr>
        <w:t xml:space="preserve">These passive revolutions, </w:t>
      </w:r>
      <w:r w:rsidRPr="0008501F">
        <w:rPr>
          <w:rStyle w:val="Emphasis"/>
          <w:rFonts w:cs="Calibri"/>
          <w:szCs w:val="22"/>
          <w:highlight w:val="green"/>
        </w:rPr>
        <w:t xml:space="preserve">fire and brimstone conflicts over which institutional reform is better </w:t>
      </w:r>
      <w:r w:rsidRPr="0008501F">
        <w:rPr>
          <w:rStyle w:val="Emphasis"/>
          <w:rFonts w:cs="Calibri"/>
          <w:szCs w:val="22"/>
        </w:rPr>
        <w:t xml:space="preserve">than the other one, </w:t>
      </w:r>
      <w:r w:rsidRPr="0008501F">
        <w:rPr>
          <w:rStyle w:val="Emphasis"/>
          <w:rFonts w:cs="Calibri"/>
          <w:szCs w:val="22"/>
          <w:highlight w:val="green"/>
        </w:rPr>
        <w:t>provide a smoke screen</w:t>
      </w:r>
      <w:r w:rsidRPr="0008501F">
        <w:rPr>
          <w:rFonts w:cs="Calibri"/>
          <w:sz w:val="16"/>
          <w:szCs w:val="22"/>
          <w:shd w:val="clear" w:color="auto" w:fill="FFFFFF"/>
        </w:rPr>
        <w:t xml:space="preserve">—a diversionary play of interlocutions—that keep real and necessary antagonisms at bay. </w:t>
      </w:r>
      <w:r w:rsidRPr="0008501F">
        <w:rPr>
          <w:rStyle w:val="StyleUnderline"/>
          <w:rFonts w:cs="Calibri"/>
          <w:szCs w:val="22"/>
        </w:rPr>
        <w:t>White people are thus able to go home each night,</w:t>
      </w:r>
      <w:r w:rsidRPr="0008501F">
        <w:rPr>
          <w:rFonts w:cs="Calibri"/>
          <w:sz w:val="16"/>
          <w:szCs w:val="22"/>
          <w:shd w:val="clear" w:color="auto" w:fill="FFFFFF"/>
        </w:rPr>
        <w:t xml:space="preserve"> perhaps a little wounded, but </w:t>
      </w:r>
      <w:r w:rsidRPr="0008501F">
        <w:rPr>
          <w:rStyle w:val="StyleUnderline"/>
          <w:rFonts w:cs="Calibri"/>
          <w:szCs w:val="22"/>
        </w:rPr>
        <w:t>feeling better for having made Cabrillo a better place...for everyone</w:t>
      </w:r>
      <w:r w:rsidRPr="0008501F">
        <w:rPr>
          <w:rFonts w:cs="Calibri"/>
          <w:sz w:val="16"/>
          <w:szCs w:val="22"/>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08501F">
        <w:rPr>
          <w:rStyle w:val="StyleUnderline"/>
          <w:rFonts w:cs="Calibri"/>
          <w:szCs w:val="22"/>
          <w:highlight w:val="green"/>
        </w:rPr>
        <w:t>Because White people</w:t>
      </w:r>
      <w:r w:rsidRPr="0008501F">
        <w:rPr>
          <w:rFonts w:cs="Calibri"/>
          <w:sz w:val="16"/>
          <w:szCs w:val="22"/>
          <w:shd w:val="clear" w:color="auto" w:fill="FFFFFF"/>
        </w:rPr>
        <w:t xml:space="preserve"> love their jobs, they </w:t>
      </w:r>
      <w:r w:rsidRPr="0008501F">
        <w:rPr>
          <w:rStyle w:val="StyleUnderline"/>
          <w:rFonts w:cs="Calibri"/>
          <w:szCs w:val="22"/>
          <w:highlight w:val="green"/>
        </w:rPr>
        <w:t>love their institutions</w:t>
      </w:r>
      <w:r w:rsidRPr="0008501F">
        <w:rPr>
          <w:rFonts w:cs="Calibri"/>
          <w:sz w:val="16"/>
          <w:szCs w:val="22"/>
          <w:shd w:val="clear" w:color="auto" w:fill="FFFFFF"/>
        </w:rPr>
        <w:t xml:space="preserve">, they love their country, most of all they love each other. And </w:t>
      </w:r>
      <w:r w:rsidRPr="0008501F">
        <w:rPr>
          <w:rStyle w:val="StyleUnderline"/>
          <w:rFonts w:cs="Calibri"/>
          <w:szCs w:val="22"/>
          <w:highlight w:val="green"/>
        </w:rPr>
        <w:t>every Black or Brown body that doesn't love the things you love is a threat to</w:t>
      </w:r>
      <w:r w:rsidRPr="0008501F">
        <w:rPr>
          <w:rFonts w:cs="Calibri"/>
          <w:sz w:val="16"/>
          <w:szCs w:val="22"/>
          <w:shd w:val="clear" w:color="auto" w:fill="FFFFFF"/>
        </w:rPr>
        <w:t xml:space="preserve"> your love for each other. A threat to </w:t>
      </w:r>
      <w:r w:rsidRPr="0008501F">
        <w:rPr>
          <w:rStyle w:val="StyleUnderline"/>
          <w:rFonts w:cs="Calibri"/>
          <w:szCs w:val="22"/>
          <w:highlight w:val="green"/>
        </w:rPr>
        <w:t>your fantasy space, your terrain of shared pleasures</w:t>
      </w:r>
      <w:r w:rsidRPr="0008501F">
        <w:rPr>
          <w:rStyle w:val="StyleUnderline"/>
          <w:rFonts w:cs="Calibri"/>
          <w:szCs w:val="22"/>
        </w:rPr>
        <w:t>.</w:t>
      </w:r>
      <w:r w:rsidRPr="0008501F">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08501F">
        <w:rPr>
          <w:rStyle w:val="Emphasis"/>
          <w:rFonts w:cs="Calibri"/>
          <w:szCs w:val="22"/>
          <w:highlight w:val="green"/>
        </w:rPr>
        <w:t xml:space="preserve">White people are guilty of structuring debates which </w:t>
      </w:r>
      <w:r w:rsidRPr="0008501F">
        <w:rPr>
          <w:rStyle w:val="Emphasis"/>
          <w:rFonts w:cs="Calibri"/>
          <w:szCs w:val="22"/>
        </w:rPr>
        <w:t xml:space="preserve">reproduce the institution and the institution </w:t>
      </w:r>
      <w:r w:rsidRPr="0008501F">
        <w:rPr>
          <w:rStyle w:val="Emphasis"/>
          <w:rFonts w:cs="Calibri"/>
          <w:szCs w:val="22"/>
          <w:highlight w:val="green"/>
        </w:rPr>
        <w:t>reproduces America</w:t>
      </w:r>
      <w:r w:rsidRPr="0008501F">
        <w:rPr>
          <w:rStyle w:val="Emphasis"/>
          <w:rFonts w:cs="Calibri"/>
          <w:szCs w:val="22"/>
        </w:rPr>
        <w:t xml:space="preserve"> </w:t>
      </w:r>
      <w:r w:rsidRPr="0008501F">
        <w:rPr>
          <w:rFonts w:cs="Calibri"/>
          <w:sz w:val="16"/>
          <w:szCs w:val="22"/>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08501F">
        <w:rPr>
          <w:rStyle w:val="StyleUnderline"/>
          <w:rFonts w:cs="Calibri"/>
          <w:szCs w:val="22"/>
          <w:highlight w:val="green"/>
        </w:rPr>
        <w:t>So the Black body is incorporated</w:t>
      </w:r>
      <w:r w:rsidRPr="0008501F">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08501F">
        <w:rPr>
          <w:rStyle w:val="StyleUnderline"/>
          <w:rFonts w:cs="Calibri"/>
          <w:szCs w:val="22"/>
        </w:rPr>
        <w:t xml:space="preserve">We will incorporate colored folks </w:t>
      </w:r>
      <w:r w:rsidRPr="0008501F">
        <w:rPr>
          <w:rStyle w:val="StyleUnderline"/>
          <w:rFonts w:cs="Calibri"/>
          <w:szCs w:val="22"/>
          <w:highlight w:val="green"/>
        </w:rPr>
        <w:t>into our fold</w:t>
      </w:r>
      <w:r w:rsidRPr="0008501F">
        <w:rPr>
          <w:rStyle w:val="StyleUnderline"/>
          <w:rFonts w:cs="Calibri"/>
          <w:szCs w:val="22"/>
        </w:rPr>
        <w:t xml:space="preserve">, whenever possible and at our own pace, </w:t>
      </w:r>
      <w:r w:rsidRPr="0008501F">
        <w:rPr>
          <w:rStyle w:val="StyleUnderline"/>
          <w:rFonts w:cs="Calibri"/>
          <w:szCs w:val="22"/>
          <w:highlight w:val="green"/>
        </w:rPr>
        <w:t>provided they're team players</w:t>
      </w:r>
      <w:r w:rsidRPr="0008501F">
        <w:rPr>
          <w:rFonts w:cs="Calibri"/>
          <w:sz w:val="16"/>
          <w:szCs w:val="22"/>
          <w:shd w:val="clear" w:color="auto" w:fill="FFFFFF"/>
        </w:rPr>
        <w:t xml:space="preserve">, speak highly of us, pretend to care what we're thinking, are highly qualified, blah, blah, blah...but, and this is key, </w:t>
      </w:r>
      <w:r w:rsidRPr="0008501F">
        <w:rPr>
          <w:rStyle w:val="StyleUnderline"/>
          <w:rFonts w:cs="Calibri"/>
          <w:szCs w:val="22"/>
          <w:highlight w:val="green"/>
        </w:rPr>
        <w:t xml:space="preserve">we won't entertain the rancor which </w:t>
      </w:r>
      <w:r w:rsidRPr="0008501F">
        <w:rPr>
          <w:rStyle w:val="Emphasis"/>
          <w:rFonts w:cs="Calibri"/>
          <w:szCs w:val="22"/>
          <w:highlight w:val="green"/>
        </w:rPr>
        <w:t>shits on our fantasy space</w:t>
      </w:r>
      <w:r w:rsidRPr="0008501F">
        <w:rPr>
          <w:rStyle w:val="StyleUnderline"/>
          <w:rFonts w:cs="Calibri"/>
          <w:szCs w:val="22"/>
          <w:highlight w:val="green"/>
        </w:rPr>
        <w:t xml:space="preserve">. </w:t>
      </w:r>
      <w:r w:rsidRPr="0008501F">
        <w:rPr>
          <w:rStyle w:val="StyleUnderline"/>
          <w:rFonts w:cs="Calibri"/>
          <w:szCs w:val="22"/>
        </w:rPr>
        <w:t>We've killed too many Indians, worked too many Chinese and Chicano fingers to the bone, set in motion the incarcerated genocide of too many Black folks, and we've spent too much time</w:t>
      </w:r>
      <w:r w:rsidRPr="0008501F">
        <w:rPr>
          <w:rFonts w:cs="Calibri"/>
          <w:sz w:val="16"/>
          <w:szCs w:val="22"/>
          <w:shd w:val="clear" w:color="auto" w:fill="FFFFFF"/>
        </w:rPr>
        <w:t xml:space="preserve"> at the beach, or in our gardens, or hiking in the woods, or </w:t>
      </w:r>
      <w:r w:rsidRPr="0008501F">
        <w:rPr>
          <w:rStyle w:val="StyleUnderline"/>
          <w:rFonts w:cs="Calibri"/>
          <w:szCs w:val="22"/>
        </w:rPr>
        <w:t>patting each other on the literary back</w:t>
      </w:r>
      <w:r w:rsidRPr="0008501F">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08501F">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8501F">
        <w:rPr>
          <w:rFonts w:cs="Calibri"/>
          <w:sz w:val="16"/>
          <w:szCs w:val="22"/>
          <w:shd w:val="clear" w:color="auto" w:fill="FFFFFF"/>
        </w:rPr>
        <w:t xml:space="preserve">, as evidenced by recent uproar in the Adjunct vs. Minority Hire debates, or whether or not English 100 students should be "normed." </w:t>
      </w:r>
      <w:r w:rsidRPr="0008501F">
        <w:rPr>
          <w:rStyle w:val="Emphasis"/>
          <w:rFonts w:cs="Calibri"/>
          <w:szCs w:val="22"/>
          <w:highlight w:val="green"/>
        </w:rPr>
        <w:t>The</w:t>
      </w:r>
      <w:r w:rsidRPr="0008501F">
        <w:rPr>
          <w:rStyle w:val="Emphasis"/>
          <w:rFonts w:cs="Calibri"/>
          <w:szCs w:val="22"/>
        </w:rPr>
        <w:t xml:space="preserve"> very </w:t>
      </w:r>
      <w:r w:rsidRPr="0008501F">
        <w:rPr>
          <w:rStyle w:val="Emphasis"/>
          <w:rFonts w:cs="Calibri"/>
          <w:szCs w:val="22"/>
          <w:highlight w:val="green"/>
        </w:rPr>
        <w:t>terms of</w:t>
      </w:r>
      <w:r w:rsidRPr="0008501F">
        <w:rPr>
          <w:rStyle w:val="Emphasis"/>
          <w:rFonts w:cs="Calibri"/>
          <w:szCs w:val="22"/>
        </w:rPr>
        <w:t xml:space="preserve"> the </w:t>
      </w:r>
      <w:r w:rsidRPr="0008501F">
        <w:rPr>
          <w:rStyle w:val="Emphasis"/>
          <w:rFonts w:cs="Calibri"/>
          <w:szCs w:val="22"/>
          <w:highlight w:val="green"/>
        </w:rPr>
        <w:t>debates suture discussions around White entitlement</w:t>
      </w:r>
      <w:r w:rsidRPr="0008501F">
        <w:rPr>
          <w:rStyle w:val="Emphasis"/>
          <w:rFonts w:cs="Calibri"/>
          <w:szCs w:val="22"/>
        </w:rPr>
        <w:t>, when White entitlement is an odious idea</w:t>
      </w:r>
      <w:r w:rsidRPr="0008501F">
        <w:rPr>
          <w:rStyle w:val="StyleUnderline"/>
          <w:rFonts w:cs="Calibri"/>
          <w:szCs w:val="22"/>
        </w:rPr>
        <w:t>.</w:t>
      </w:r>
      <w:r w:rsidRPr="0008501F">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w:t>
      </w:r>
      <w:r w:rsidRPr="0008501F">
        <w:rPr>
          <w:rFonts w:cs="Calibri"/>
          <w:sz w:val="16"/>
          <w:szCs w:val="22"/>
          <w:shd w:val="clear" w:color="auto" w:fill="FFFFFF"/>
        </w:rPr>
        <w:lastRenderedPageBreak/>
        <w:t xml:space="preserve">might have a job picking your fruit. </w:t>
      </w:r>
      <w:r w:rsidRPr="0008501F">
        <w:rPr>
          <w:rStyle w:val="StyleUnderline"/>
          <w:rFonts w:cs="Calibri"/>
          <w:szCs w:val="22"/>
        </w:rPr>
        <w:t>Somewhere up the road in Oakland a teen is going to San Quentin for writing graffiti on a wall. And you're in here trying to be "fair" to each other, while promoting diversity—whatever that means.</w:t>
      </w:r>
      <w:r w:rsidRPr="0008501F">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42BDF454" w14:textId="0C5316C1" w:rsidR="00D57869" w:rsidRDefault="00D57869" w:rsidP="00AF038B">
      <w:pPr>
        <w:rPr>
          <w:rFonts w:cs="Calibri"/>
          <w:sz w:val="16"/>
          <w:szCs w:val="22"/>
          <w:shd w:val="clear" w:color="auto" w:fill="FFFFFF"/>
        </w:rPr>
      </w:pPr>
    </w:p>
    <w:p w14:paraId="222C46F9" w14:textId="17AB95C0" w:rsidR="00014F50" w:rsidRDefault="00014F50" w:rsidP="00B262A4"/>
    <w:p w14:paraId="2C9CB1AE" w14:textId="12592C44" w:rsidR="00014F50" w:rsidRDefault="00014F50" w:rsidP="00B262A4"/>
    <w:p w14:paraId="0203EE32" w14:textId="6BD59E32" w:rsidR="00014F50" w:rsidRDefault="00014F50" w:rsidP="00B262A4"/>
    <w:p w14:paraId="7D22E08B" w14:textId="77777777" w:rsidR="00014F50" w:rsidRDefault="00014F50" w:rsidP="00B262A4"/>
    <w:p w14:paraId="45FE6185" w14:textId="77777777" w:rsidR="00B262A4" w:rsidRPr="00B262A4" w:rsidRDefault="00B262A4" w:rsidP="00B262A4"/>
    <w:p w14:paraId="245D9048" w14:textId="0FE05AD9" w:rsidR="00F458DA" w:rsidRPr="00F458DA" w:rsidRDefault="00F458DA" w:rsidP="00F458DA"/>
    <w:sectPr w:rsidR="00F458DA" w:rsidRPr="00F458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0C8D"/>
    <w:rsid w:val="000029E3"/>
    <w:rsid w:val="000029E8"/>
    <w:rsid w:val="00004225"/>
    <w:rsid w:val="000066CA"/>
    <w:rsid w:val="00007264"/>
    <w:rsid w:val="000076A9"/>
    <w:rsid w:val="00014F50"/>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DD8"/>
    <w:rsid w:val="00076094"/>
    <w:rsid w:val="0008785F"/>
    <w:rsid w:val="000909B6"/>
    <w:rsid w:val="00090CBE"/>
    <w:rsid w:val="00094DEC"/>
    <w:rsid w:val="000A2D8A"/>
    <w:rsid w:val="000D26A6"/>
    <w:rsid w:val="000D2B90"/>
    <w:rsid w:val="000D6ED8"/>
    <w:rsid w:val="000D717B"/>
    <w:rsid w:val="000E0822"/>
    <w:rsid w:val="00100B2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C07"/>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9D8"/>
    <w:rsid w:val="003D5EA8"/>
    <w:rsid w:val="003D7B28"/>
    <w:rsid w:val="003E305E"/>
    <w:rsid w:val="003E34DB"/>
    <w:rsid w:val="003E5302"/>
    <w:rsid w:val="003E5BF1"/>
    <w:rsid w:val="003F2452"/>
    <w:rsid w:val="003F41EA"/>
    <w:rsid w:val="003F7DF0"/>
    <w:rsid w:val="004039AF"/>
    <w:rsid w:val="00407AFF"/>
    <w:rsid w:val="0041155D"/>
    <w:rsid w:val="00416B35"/>
    <w:rsid w:val="004170BF"/>
    <w:rsid w:val="00420F8B"/>
    <w:rsid w:val="004270E3"/>
    <w:rsid w:val="004348DC"/>
    <w:rsid w:val="00434921"/>
    <w:rsid w:val="00442018"/>
    <w:rsid w:val="00446567"/>
    <w:rsid w:val="00447B10"/>
    <w:rsid w:val="00450C8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4C7"/>
    <w:rsid w:val="00516A88"/>
    <w:rsid w:val="00522065"/>
    <w:rsid w:val="005224F2"/>
    <w:rsid w:val="00533F1C"/>
    <w:rsid w:val="005346D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C1C"/>
    <w:rsid w:val="00725598"/>
    <w:rsid w:val="007374A1"/>
    <w:rsid w:val="00752712"/>
    <w:rsid w:val="00753A84"/>
    <w:rsid w:val="00755C6A"/>
    <w:rsid w:val="00760305"/>
    <w:rsid w:val="007611F5"/>
    <w:rsid w:val="0076141A"/>
    <w:rsid w:val="007619E4"/>
    <w:rsid w:val="00761E75"/>
    <w:rsid w:val="0076495E"/>
    <w:rsid w:val="00765FC8"/>
    <w:rsid w:val="00775694"/>
    <w:rsid w:val="00782E36"/>
    <w:rsid w:val="00793F46"/>
    <w:rsid w:val="007A1325"/>
    <w:rsid w:val="007A1A18"/>
    <w:rsid w:val="007A3BAF"/>
    <w:rsid w:val="007A75BE"/>
    <w:rsid w:val="007B53D8"/>
    <w:rsid w:val="007C22C5"/>
    <w:rsid w:val="007C57E1"/>
    <w:rsid w:val="007C5811"/>
    <w:rsid w:val="007D2DF5"/>
    <w:rsid w:val="007D451A"/>
    <w:rsid w:val="007D5E3E"/>
    <w:rsid w:val="007D7596"/>
    <w:rsid w:val="007E242C"/>
    <w:rsid w:val="007E6631"/>
    <w:rsid w:val="00803A12"/>
    <w:rsid w:val="00805417"/>
    <w:rsid w:val="0080694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E"/>
    <w:rsid w:val="00901726"/>
    <w:rsid w:val="00920E6A"/>
    <w:rsid w:val="00931816"/>
    <w:rsid w:val="00932C71"/>
    <w:rsid w:val="00936F4E"/>
    <w:rsid w:val="009509D5"/>
    <w:rsid w:val="00952EEB"/>
    <w:rsid w:val="009538F5"/>
    <w:rsid w:val="00957187"/>
    <w:rsid w:val="00960255"/>
    <w:rsid w:val="009603E1"/>
    <w:rsid w:val="00961C9D"/>
    <w:rsid w:val="00963065"/>
    <w:rsid w:val="0097151F"/>
    <w:rsid w:val="00973777"/>
    <w:rsid w:val="00974CB4"/>
    <w:rsid w:val="00976E78"/>
    <w:rsid w:val="009775C0"/>
    <w:rsid w:val="00981F23"/>
    <w:rsid w:val="00990634"/>
    <w:rsid w:val="00991733"/>
    <w:rsid w:val="00992078"/>
    <w:rsid w:val="00992BE3"/>
    <w:rsid w:val="009A1467"/>
    <w:rsid w:val="009A6464"/>
    <w:rsid w:val="009B5C19"/>
    <w:rsid w:val="009B69F5"/>
    <w:rsid w:val="009C5FF7"/>
    <w:rsid w:val="009C6292"/>
    <w:rsid w:val="009D15DB"/>
    <w:rsid w:val="009D3133"/>
    <w:rsid w:val="009E160D"/>
    <w:rsid w:val="009E7104"/>
    <w:rsid w:val="009F1CBB"/>
    <w:rsid w:val="009F3305"/>
    <w:rsid w:val="009F6FB2"/>
    <w:rsid w:val="00A071C0"/>
    <w:rsid w:val="00A22670"/>
    <w:rsid w:val="00A24B35"/>
    <w:rsid w:val="00A271BA"/>
    <w:rsid w:val="00A27F86"/>
    <w:rsid w:val="00A316CC"/>
    <w:rsid w:val="00A431C6"/>
    <w:rsid w:val="00A54315"/>
    <w:rsid w:val="00A60FBC"/>
    <w:rsid w:val="00A65C0B"/>
    <w:rsid w:val="00A776BA"/>
    <w:rsid w:val="00A81FD2"/>
    <w:rsid w:val="00A8441A"/>
    <w:rsid w:val="00A84ABB"/>
    <w:rsid w:val="00A8674A"/>
    <w:rsid w:val="00A96E24"/>
    <w:rsid w:val="00AA56E0"/>
    <w:rsid w:val="00AA6F6E"/>
    <w:rsid w:val="00AB122B"/>
    <w:rsid w:val="00AB21B0"/>
    <w:rsid w:val="00AB48D3"/>
    <w:rsid w:val="00AC30BA"/>
    <w:rsid w:val="00AE0243"/>
    <w:rsid w:val="00AE1BAD"/>
    <w:rsid w:val="00AE2124"/>
    <w:rsid w:val="00AE24BC"/>
    <w:rsid w:val="00AE3E3F"/>
    <w:rsid w:val="00AF038B"/>
    <w:rsid w:val="00AF2516"/>
    <w:rsid w:val="00AF4760"/>
    <w:rsid w:val="00AF55D4"/>
    <w:rsid w:val="00B0505F"/>
    <w:rsid w:val="00B05C2D"/>
    <w:rsid w:val="00B12933"/>
    <w:rsid w:val="00B12B88"/>
    <w:rsid w:val="00B137E0"/>
    <w:rsid w:val="00B13BC8"/>
    <w:rsid w:val="00B24662"/>
    <w:rsid w:val="00B262A4"/>
    <w:rsid w:val="00B3569C"/>
    <w:rsid w:val="00B43676"/>
    <w:rsid w:val="00B5602D"/>
    <w:rsid w:val="00B60125"/>
    <w:rsid w:val="00B6656B"/>
    <w:rsid w:val="00B71625"/>
    <w:rsid w:val="00B75C54"/>
    <w:rsid w:val="00B8710E"/>
    <w:rsid w:val="00B92A93"/>
    <w:rsid w:val="00BA17A8"/>
    <w:rsid w:val="00BA3C33"/>
    <w:rsid w:val="00BA4F81"/>
    <w:rsid w:val="00BB0878"/>
    <w:rsid w:val="00BB1879"/>
    <w:rsid w:val="00BC0ABE"/>
    <w:rsid w:val="00BC30DB"/>
    <w:rsid w:val="00BC64FF"/>
    <w:rsid w:val="00BC7C37"/>
    <w:rsid w:val="00BD2244"/>
    <w:rsid w:val="00BE6472"/>
    <w:rsid w:val="00BF29B8"/>
    <w:rsid w:val="00BF46EA"/>
    <w:rsid w:val="00C07769"/>
    <w:rsid w:val="00C07D05"/>
    <w:rsid w:val="00C10856"/>
    <w:rsid w:val="00C13F8D"/>
    <w:rsid w:val="00C203FA"/>
    <w:rsid w:val="00C244F5"/>
    <w:rsid w:val="00C25F19"/>
    <w:rsid w:val="00C3164F"/>
    <w:rsid w:val="00C31B5E"/>
    <w:rsid w:val="00C34D3E"/>
    <w:rsid w:val="00C35B37"/>
    <w:rsid w:val="00C3747A"/>
    <w:rsid w:val="00C37F29"/>
    <w:rsid w:val="00C56DCC"/>
    <w:rsid w:val="00C57075"/>
    <w:rsid w:val="00C64276"/>
    <w:rsid w:val="00C72AFE"/>
    <w:rsid w:val="00C81619"/>
    <w:rsid w:val="00C84E3D"/>
    <w:rsid w:val="00CA013C"/>
    <w:rsid w:val="00CA6D6D"/>
    <w:rsid w:val="00CB435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F61"/>
    <w:rsid w:val="00D53072"/>
    <w:rsid w:val="00D57869"/>
    <w:rsid w:val="00D57D7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89B"/>
    <w:rsid w:val="00DF31E9"/>
    <w:rsid w:val="00DF400D"/>
    <w:rsid w:val="00DF5C23"/>
    <w:rsid w:val="00DF60B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605"/>
    <w:rsid w:val="00EF1AD8"/>
    <w:rsid w:val="00EF2B5C"/>
    <w:rsid w:val="00EF7794"/>
    <w:rsid w:val="00F02046"/>
    <w:rsid w:val="00F053D8"/>
    <w:rsid w:val="00F07888"/>
    <w:rsid w:val="00F1313D"/>
    <w:rsid w:val="00F201E7"/>
    <w:rsid w:val="00F204E0"/>
    <w:rsid w:val="00F20B16"/>
    <w:rsid w:val="00F21C79"/>
    <w:rsid w:val="00F238C9"/>
    <w:rsid w:val="00F23CA5"/>
    <w:rsid w:val="00F23D42"/>
    <w:rsid w:val="00F277AA"/>
    <w:rsid w:val="00F31955"/>
    <w:rsid w:val="00F34C06"/>
    <w:rsid w:val="00F43EA3"/>
    <w:rsid w:val="00F458DA"/>
    <w:rsid w:val="00F50C55"/>
    <w:rsid w:val="00F57FFB"/>
    <w:rsid w:val="00F601E6"/>
    <w:rsid w:val="00F73954"/>
    <w:rsid w:val="00F94060"/>
    <w:rsid w:val="00FA56F6"/>
    <w:rsid w:val="00FB166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FEC0E"/>
  <w14:defaultImageDpi w14:val="300"/>
  <w15:docId w15:val="{EC1E7E89-7188-CC4A-9BC6-41171EA1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06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0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6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6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EF060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909B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F06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605"/>
  </w:style>
  <w:style w:type="character" w:customStyle="1" w:styleId="Heading1Char">
    <w:name w:val="Heading 1 Char"/>
    <w:aliases w:val="Pocket Char"/>
    <w:basedOn w:val="DefaultParagraphFont"/>
    <w:link w:val="Heading1"/>
    <w:uiPriority w:val="9"/>
    <w:rsid w:val="00EF06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06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060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EF06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F060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EF0605"/>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EF06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F0605"/>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EF0605"/>
    <w:rPr>
      <w:color w:val="auto"/>
      <w:u w:val="none"/>
    </w:rPr>
  </w:style>
  <w:style w:type="paragraph" w:styleId="DocumentMap">
    <w:name w:val="Document Map"/>
    <w:basedOn w:val="Normal"/>
    <w:link w:val="DocumentMapChar"/>
    <w:uiPriority w:val="99"/>
    <w:semiHidden/>
    <w:unhideWhenUsed/>
    <w:rsid w:val="00EF06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605"/>
    <w:rPr>
      <w:rFonts w:ascii="Lucida Grande" w:hAnsi="Lucida Grande" w:cs="Lucida Grande"/>
    </w:rPr>
  </w:style>
  <w:style w:type="character" w:customStyle="1" w:styleId="Heading5Char">
    <w:name w:val="Heading 5 Char"/>
    <w:basedOn w:val="DefaultParagraphFont"/>
    <w:link w:val="Heading5"/>
    <w:uiPriority w:val="9"/>
    <w:rsid w:val="000909B6"/>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0909B6"/>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909B6"/>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0909B6"/>
    <w:rPr>
      <w:rFonts w:ascii="Times New Roman" w:hAnsi="Times New Roman" w:cs="Times New Roman"/>
      <w:b/>
      <w:i w:val="0"/>
      <w:iCs/>
      <w:sz w:val="24"/>
      <w:u w:val="single"/>
      <w:bdr w:val="single" w:sz="4" w:space="0" w:color="auto"/>
    </w:rPr>
  </w:style>
  <w:style w:type="paragraph" w:styleId="ListParagraph">
    <w:name w:val="List Paragraph"/>
    <w:aliases w:val="6 font,Colorful List - Accent 11"/>
    <w:basedOn w:val="Normal"/>
    <w:uiPriority w:val="34"/>
    <w:qFormat/>
    <w:rsid w:val="000909B6"/>
    <w:pPr>
      <w:ind w:left="720"/>
      <w:contextualSpacing/>
    </w:pPr>
  </w:style>
  <w:style w:type="paragraph" w:styleId="NoSpacing">
    <w:name w:val="No Spacing"/>
    <w:uiPriority w:val="1"/>
    <w:qFormat/>
    <w:rsid w:val="000909B6"/>
    <w:rPr>
      <w:rFonts w:ascii="Calibri" w:eastAsiaTheme="minorHAnsi" w:hAnsi="Calibri"/>
      <w:sz w:val="22"/>
      <w:szCs w:val="22"/>
    </w:rPr>
  </w:style>
  <w:style w:type="character" w:styleId="UnresolvedMention">
    <w:name w:val="Unresolved Mention"/>
    <w:basedOn w:val="DefaultParagraphFont"/>
    <w:uiPriority w:val="99"/>
    <w:semiHidden/>
    <w:unhideWhenUsed/>
    <w:rsid w:val="000909B6"/>
    <w:rPr>
      <w:color w:val="605E5C"/>
      <w:shd w:val="clear" w:color="auto" w:fill="E1DFDD"/>
    </w:rPr>
  </w:style>
  <w:style w:type="paragraph" w:styleId="NormalWeb">
    <w:name w:val="Normal (Web)"/>
    <w:basedOn w:val="Normal"/>
    <w:uiPriority w:val="99"/>
    <w:unhideWhenUsed/>
    <w:rsid w:val="000909B6"/>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0909B6"/>
    <w:rPr>
      <w:b/>
      <w:bCs/>
    </w:rPr>
  </w:style>
  <w:style w:type="character" w:customStyle="1" w:styleId="has-inline-color">
    <w:name w:val="has-inline-color"/>
    <w:basedOn w:val="DefaultParagraphFont"/>
    <w:rsid w:val="000909B6"/>
  </w:style>
  <w:style w:type="paragraph" w:customStyle="1" w:styleId="UnderlinePara">
    <w:name w:val="Underline Para"/>
    <w:basedOn w:val="Normal"/>
    <w:uiPriority w:val="1"/>
    <w:qFormat/>
    <w:rsid w:val="000909B6"/>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0909B6"/>
    <w:rPr>
      <w:sz w:val="22"/>
      <w:u w:val="single"/>
    </w:rPr>
  </w:style>
  <w:style w:type="character" w:styleId="FootnoteReference">
    <w:name w:val="footnote reference"/>
    <w:aliases w:val="FN Ref,footnote reference"/>
    <w:basedOn w:val="DefaultParagraphFont"/>
    <w:uiPriority w:val="99"/>
    <w:unhideWhenUsed/>
    <w:qFormat/>
    <w:rsid w:val="000909B6"/>
    <w:rPr>
      <w:vertAlign w:val="superscript"/>
    </w:rPr>
  </w:style>
  <w:style w:type="paragraph" w:styleId="Title">
    <w:name w:val="Title"/>
    <w:basedOn w:val="Normal"/>
    <w:next w:val="Normal"/>
    <w:link w:val="TitleChar"/>
    <w:uiPriority w:val="1"/>
    <w:rsid w:val="000909B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0909B6"/>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0909B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ih.org/2013/09/whiteness-as-intellectual-property/" TargetMode="External"/><Relationship Id="rId5" Type="http://schemas.openxmlformats.org/officeDocument/2006/relationships/numbering" Target="numbering.xml"/><Relationship Id="rId10" Type="http://schemas.openxmlformats.org/officeDocument/2006/relationships/hyperlink" Target="https://doi.org/10.28968/cftt.v2i2.28803" TargetMode="External"/><Relationship Id="rId4" Type="http://schemas.openxmlformats.org/officeDocument/2006/relationships/customXml" Target="../customXml/item4.xml"/><Relationship Id="rId9" Type="http://schemas.openxmlformats.org/officeDocument/2006/relationships/hyperlink" Target="https://jme.bmj.com/content/medethics/19/1/2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32</Pages>
  <Words>11580</Words>
  <Characters>66012</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44</cp:revision>
  <dcterms:created xsi:type="dcterms:W3CDTF">2021-09-11T20:53:00Z</dcterms:created>
  <dcterms:modified xsi:type="dcterms:W3CDTF">2021-09-11T22:33:00Z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