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B23AA" w14:textId="77777777" w:rsidR="00A068F8" w:rsidRDefault="00A068F8" w:rsidP="00A068F8">
      <w:pPr>
        <w:pStyle w:val="Heading2"/>
        <w:rPr>
          <w:rFonts w:eastAsia="Calibri" w:cs="Calibri"/>
          <w:b w:val="0"/>
          <w:u w:val="single"/>
        </w:rPr>
      </w:pPr>
      <w:bookmarkStart w:id="0" w:name="_r3k106k73qbm" w:colFirst="0" w:colLast="0"/>
      <w:bookmarkEnd w:id="0"/>
      <w:r>
        <w:rPr>
          <w:rFonts w:eastAsia="Calibri" w:cs="Calibri"/>
          <w:u w:val="single"/>
        </w:rPr>
        <w:t>1</w:t>
      </w:r>
    </w:p>
    <w:p w14:paraId="7133DE03" w14:textId="77777777" w:rsidR="00A068F8" w:rsidRDefault="00A068F8" w:rsidP="00A068F8">
      <w:pPr>
        <w:pStyle w:val="Heading4"/>
        <w:rPr>
          <w:rFonts w:eastAsia="Calibri" w:cs="Calibri"/>
          <w:b w:val="0"/>
          <w:color w:val="000000"/>
          <w:highlight w:val="yellow"/>
        </w:rPr>
      </w:pPr>
      <w:r>
        <w:rPr>
          <w:rFonts w:eastAsia="Calibri" w:cs="Calibri"/>
          <w:color w:val="000000"/>
          <w:highlight w:val="yellow"/>
        </w:rPr>
        <w:t>The telos of the 1ac’s politics is the strike – that naturalizes capital’s control and is parasitic on political organizing.</w:t>
      </w:r>
    </w:p>
    <w:p w14:paraId="6DD90E33" w14:textId="77777777" w:rsidR="00A068F8" w:rsidRDefault="00A068F8" w:rsidP="00A068F8">
      <w:pPr>
        <w:rPr>
          <w:rFonts w:eastAsia="Calibri" w:cs="Calibri"/>
        </w:rPr>
      </w:pPr>
      <w:r>
        <w:rPr>
          <w:rFonts w:eastAsia="Calibri" w:cs="Calibri"/>
          <w:b/>
          <w:sz w:val="26"/>
          <w:szCs w:val="26"/>
        </w:rPr>
        <w:t>Eidlin 20</w:t>
      </w:r>
      <w:r>
        <w:rPr>
          <w:rFonts w:eastAsia="Calibri" w:cs="Calibri"/>
        </w:rPr>
        <w:t xml:space="preserve"> </w:t>
      </w:r>
      <w:r>
        <w:rPr>
          <w:rFonts w:eastAsia="Calibri" w:cs="Calibri"/>
          <w:sz w:val="18"/>
          <w:szCs w:val="18"/>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3B02B722" w14:textId="77777777" w:rsidR="00A068F8" w:rsidRDefault="00A068F8" w:rsidP="00A068F8">
      <w:pPr>
        <w:rPr>
          <w:rFonts w:eastAsia="Calibri" w:cs="Calibri"/>
          <w:b/>
          <w:u w:val="single"/>
        </w:rPr>
      </w:pPr>
      <w:r>
        <w:rPr>
          <w:rFonts w:eastAsia="Calibri" w:cs="Calibri"/>
          <w:b/>
          <w:u w:val="single"/>
        </w:rPr>
        <w:t xml:space="preserve">Labor unions have long occupied a paradoxical position within Marxist theory. They are an essential expression of the </w:t>
      </w:r>
      <w:proofErr w:type="gramStart"/>
      <w:r>
        <w:rPr>
          <w:rFonts w:eastAsia="Calibri" w:cs="Calibri"/>
          <w:b/>
          <w:u w:val="single"/>
        </w:rPr>
        <w:t>working class</w:t>
      </w:r>
      <w:proofErr w:type="gramEnd"/>
      <w:r>
        <w:rPr>
          <w:rFonts w:eastAsia="Calibri" w:cs="Calibri"/>
          <w:b/>
          <w:u w:val="single"/>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Pr>
          <w:rFonts w:eastAsia="Calibri" w:cs="Calibri"/>
          <w:b/>
          <w:highlight w:val="green"/>
          <w:u w:val="single"/>
        </w:rPr>
        <w:t>unions are an imperfect and incomplete vehicle for</w:t>
      </w:r>
      <w:r>
        <w:rPr>
          <w:rFonts w:eastAsia="Calibri" w:cs="Calibri"/>
          <w:b/>
          <w:u w:val="single"/>
        </w:rPr>
        <w:t xml:space="preserve"> the working class to achieve one of Marxist theory’s central goals: </w:t>
      </w:r>
      <w:r>
        <w:rPr>
          <w:rFonts w:eastAsia="Calibri" w:cs="Calibri"/>
          <w:b/>
          <w:highlight w:val="green"/>
          <w:u w:val="single"/>
        </w:rPr>
        <w:t>overthrowing capitalism</w:t>
      </w:r>
      <w:r>
        <w:rPr>
          <w:rFonts w:eastAsia="Calibri" w:cs="Calibri"/>
          <w:b/>
          <w:u w:val="single"/>
        </w:rPr>
        <w:t xml:space="preserve">. </w:t>
      </w:r>
      <w:r>
        <w:rPr>
          <w:rFonts w:eastAsia="Calibri" w:cs="Calibri"/>
          <w:b/>
          <w:highlight w:val="green"/>
          <w:u w:val="single"/>
        </w:rPr>
        <w:t xml:space="preserve">Unions </w:t>
      </w:r>
      <w:r>
        <w:rPr>
          <w:rFonts w:eastAsia="Calibri" w:cs="Calibri"/>
          <w:b/>
          <w:u w:val="single"/>
        </w:rPr>
        <w:t xml:space="preserve">by their very existence </w:t>
      </w:r>
      <w:r>
        <w:rPr>
          <w:rFonts w:eastAsia="Calibri" w:cs="Calibri"/>
          <w:b/>
          <w:highlight w:val="green"/>
          <w:u w:val="single"/>
        </w:rPr>
        <w:t xml:space="preserve">affirm and reinforce capitalist </w:t>
      </w:r>
      <w:r>
        <w:rPr>
          <w:rFonts w:eastAsia="Calibri" w:cs="Calibri"/>
          <w:b/>
          <w:u w:val="single"/>
        </w:rPr>
        <w:t xml:space="preserve">class </w:t>
      </w:r>
      <w:r>
        <w:rPr>
          <w:rFonts w:eastAsia="Calibri" w:cs="Calibri"/>
          <w:b/>
          <w:highlight w:val="green"/>
          <w:u w:val="single"/>
        </w:rPr>
        <w:t>society</w:t>
      </w:r>
      <w:r>
        <w:rPr>
          <w:rFonts w:eastAsia="Calibri" w:cs="Calibri"/>
          <w:b/>
          <w:u w:val="single"/>
        </w:rPr>
        <w:t xml:space="preserve">. </w:t>
      </w:r>
      <w:r>
        <w:rPr>
          <w:rFonts w:eastAsia="Calibri" w:cs="Calibri"/>
          <w:b/>
          <w:highlight w:val="green"/>
          <w:u w:val="single"/>
        </w:rPr>
        <w:t>As organizations which</w:t>
      </w:r>
      <w:r>
        <w:rPr>
          <w:rFonts w:eastAsia="Calibri" w:cs="Calibri"/>
          <w:b/>
          <w:u w:val="single"/>
        </w:rPr>
        <w:t xml:space="preserve"> primarily </w:t>
      </w:r>
      <w:r>
        <w:rPr>
          <w:rFonts w:eastAsia="Calibri" w:cs="Calibri"/>
          <w:b/>
          <w:highlight w:val="green"/>
          <w:u w:val="single"/>
        </w:rPr>
        <w:t>negotiate wages, benefits, and working conditions</w:t>
      </w:r>
      <w:r>
        <w:rPr>
          <w:rFonts w:eastAsia="Calibri" w:cs="Calibri"/>
          <w:b/>
          <w:u w:val="single"/>
        </w:rPr>
        <w:t xml:space="preserve"> with employers, </w:t>
      </w:r>
      <w:r>
        <w:rPr>
          <w:rFonts w:eastAsia="Calibri" w:cs="Calibri"/>
          <w:b/>
          <w:highlight w:val="green"/>
          <w:u w:val="single"/>
        </w:rPr>
        <w:t>unions only exist in relation to capitalists.</w:t>
      </w:r>
      <w:r>
        <w:rPr>
          <w:rFonts w:eastAsia="Calibri" w:cs="Calibri"/>
          <w:b/>
          <w:u w:val="single"/>
        </w:rPr>
        <w:t xml:space="preserve"> This makes them </w:t>
      </w:r>
      <w:r>
        <w:rPr>
          <w:rFonts w:eastAsia="Calibri" w:cs="Calibri"/>
          <w:b/>
          <w:highlight w:val="green"/>
          <w:u w:val="single"/>
        </w:rPr>
        <w:t>almost by definition reformist institutions</w:t>
      </w:r>
      <w:r>
        <w:rPr>
          <w:rFonts w:eastAsia="Calibri" w:cs="Calibri"/>
          <w:b/>
          <w:u w:val="single"/>
        </w:rPr>
        <w:t xml:space="preserve">, designed to mitigate and manage the employment relationship, not transform it. </w:t>
      </w:r>
      <w:r>
        <w:rPr>
          <w:rFonts w:eastAsia="Calibri" w:cs="Calibri"/>
          <w:sz w:val="14"/>
          <w:szCs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9">
        <w:r>
          <w:rPr>
            <w:rFonts w:eastAsia="Calibri" w:cs="Calibri"/>
            <w:sz w:val="14"/>
            <w:szCs w:val="14"/>
          </w:rPr>
          <w:t>The Oxford Handbook of Karl Marx</w:t>
        </w:r>
      </w:hyperlink>
      <w:r>
        <w:rPr>
          <w:rFonts w:eastAsia="Calibri" w:cs="Calibri"/>
          <w:sz w:val="14"/>
          <w:szCs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Pr>
          <w:rFonts w:eastAsia="Calibri" w:cs="Calibri"/>
          <w:sz w:val="14"/>
          <w:szCs w:val="14"/>
        </w:rPr>
        <w:t>The majority of</w:t>
      </w:r>
      <w:proofErr w:type="gramEnd"/>
      <w:r>
        <w:rPr>
          <w:rFonts w:eastAsia="Calibri" w:cs="Calibri"/>
          <w:sz w:val="14"/>
          <w:szCs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10">
        <w:r>
          <w:rPr>
            <w:rFonts w:eastAsia="Calibri" w:cs="Calibri"/>
            <w:sz w:val="14"/>
            <w:szCs w:val="14"/>
          </w:rPr>
          <w:t>departed</w:t>
        </w:r>
      </w:hyperlink>
      <w:r>
        <w:rPr>
          <w:rFonts w:eastAsia="Calibri" w:cs="Calibri"/>
          <w:sz w:val="14"/>
          <w:szCs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w:t>
      </w:r>
      <w:proofErr w:type="gramStart"/>
      <w:r>
        <w:rPr>
          <w:rFonts w:eastAsia="Calibri" w:cs="Calibri"/>
          <w:sz w:val="14"/>
          <w:szCs w:val="14"/>
        </w:rPr>
        <w:t>themselves;</w:t>
      </w:r>
      <w:proofErr w:type="gramEnd"/>
      <w:r>
        <w:rPr>
          <w:rFonts w:eastAsia="Calibri" w:cs="Calibri"/>
          <w:sz w:val="14"/>
          <w:szCs w:val="14"/>
        </w:rPr>
        <w:t xml:space="preserve"> i.e., upon their want of cohesion. And precisely because the Unions direct themselves against the vital nerve of the present social order, however one-sidedly, in however narrow a way, are they so dangerous to this social order. </w:t>
      </w:r>
      <w:r>
        <w:rPr>
          <w:rFonts w:eastAsia="Calibri" w:cs="Calibri"/>
          <w:b/>
          <w:u w:val="single"/>
        </w:rPr>
        <w:t xml:space="preserve">At the same time, Engels saw that, even as union struggles “[kept alive] the opposition of the workers to the … omnipotence of the bourgeoisie,” so too did they “[compel] the admission that </w:t>
      </w:r>
      <w:r>
        <w:rPr>
          <w:rFonts w:eastAsia="Calibri" w:cs="Calibri"/>
          <w:b/>
          <w:highlight w:val="green"/>
          <w:u w:val="single"/>
        </w:rPr>
        <w:t>something more is needed than</w:t>
      </w:r>
      <w:r>
        <w:rPr>
          <w:rFonts w:eastAsia="Calibri" w:cs="Calibri"/>
          <w:b/>
          <w:u w:val="single"/>
        </w:rPr>
        <w:t xml:space="preserve"> Trades Unions and </w:t>
      </w:r>
      <w:r>
        <w:rPr>
          <w:rFonts w:eastAsia="Calibri" w:cs="Calibri"/>
          <w:b/>
          <w:highlight w:val="green"/>
          <w:u w:val="single"/>
        </w:rPr>
        <w:t>strikes</w:t>
      </w:r>
      <w:r>
        <w:rPr>
          <w:rFonts w:eastAsia="Calibri" w:cs="Calibri"/>
          <w:b/>
          <w:u w:val="single"/>
        </w:rPr>
        <w:t xml:space="preserve"> to break the power of the ruling class.” </w:t>
      </w:r>
      <w:r>
        <w:rPr>
          <w:rFonts w:eastAsia="Calibri" w:cs="Calibri"/>
          <w:sz w:val="14"/>
          <w:szCs w:val="14"/>
        </w:rPr>
        <w:t xml:space="preserve">Here Engels articulates the crux of the problem. First, unions are essential for working-class formation, creating a collective actor both opposed to the bourgeoisie and capable of challenging it for power. </w:t>
      </w:r>
      <w:r>
        <w:rPr>
          <w:rFonts w:eastAsia="Calibri" w:cs="Calibri"/>
          <w:b/>
          <w:u w:val="single"/>
        </w:rPr>
        <w:t xml:space="preserve">Second, </w:t>
      </w:r>
      <w:r>
        <w:rPr>
          <w:rFonts w:eastAsia="Calibri" w:cs="Calibri"/>
          <w:b/>
          <w:highlight w:val="green"/>
          <w:u w:val="single"/>
        </w:rPr>
        <w:t>they are</w:t>
      </w:r>
      <w:r>
        <w:rPr>
          <w:rFonts w:eastAsia="Calibri" w:cs="Calibri"/>
          <w:b/>
          <w:u w:val="single"/>
        </w:rPr>
        <w:t xml:space="preserve"> an </w:t>
      </w:r>
      <w:r>
        <w:rPr>
          <w:rFonts w:eastAsia="Calibri" w:cs="Calibri"/>
          <w:b/>
          <w:highlight w:val="green"/>
          <w:u w:val="single"/>
        </w:rPr>
        <w:t>insufficient</w:t>
      </w:r>
      <w:r>
        <w:rPr>
          <w:rFonts w:eastAsia="Calibri" w:cs="Calibri"/>
          <w:b/>
          <w:u w:val="single"/>
        </w:rPr>
        <w:t xml:space="preserve"> vehicle </w:t>
      </w:r>
      <w:r>
        <w:rPr>
          <w:rFonts w:eastAsia="Calibri" w:cs="Calibri"/>
          <w:b/>
          <w:highlight w:val="green"/>
          <w:u w:val="single"/>
        </w:rPr>
        <w:t>for</w:t>
      </w:r>
      <w:r>
        <w:rPr>
          <w:rFonts w:eastAsia="Calibri" w:cs="Calibri"/>
          <w:b/>
          <w:u w:val="single"/>
        </w:rPr>
        <w:t xml:space="preserve"> creating and </w:t>
      </w:r>
      <w:r>
        <w:rPr>
          <w:rFonts w:eastAsia="Calibri" w:cs="Calibri"/>
          <w:b/>
          <w:highlight w:val="green"/>
          <w:u w:val="single"/>
        </w:rPr>
        <w:t>mobilizing that collective actor</w:t>
      </w:r>
      <w:r>
        <w:rPr>
          <w:rFonts w:eastAsia="Calibri" w:cs="Calibri"/>
          <w:b/>
          <w:u w:val="single"/>
        </w:rPr>
        <w:t xml:space="preserve">. </w:t>
      </w:r>
      <w:r>
        <w:rPr>
          <w:rFonts w:eastAsia="Calibri" w:cs="Calibri"/>
          <w:sz w:val="14"/>
          <w:szCs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Pr>
          <w:rFonts w:eastAsia="Calibri" w:cs="Calibri"/>
          <w:sz w:val="14"/>
          <w:szCs w:val="14"/>
        </w:rPr>
        <w:t>compete with each other</w:t>
      </w:r>
      <w:proofErr w:type="gramEnd"/>
      <w:r>
        <w:rPr>
          <w:rFonts w:eastAsia="Calibri" w:cs="Calibri"/>
          <w:sz w:val="14"/>
          <w:szCs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Pr>
          <w:rFonts w:eastAsia="Calibri" w:cs="Calibri"/>
          <w:b/>
          <w:u w:val="single"/>
        </w:rPr>
        <w:t xml:space="preserve">First, </w:t>
      </w:r>
      <w:r>
        <w:rPr>
          <w:rFonts w:eastAsia="Calibri" w:cs="Calibri"/>
          <w:b/>
          <w:highlight w:val="green"/>
          <w:u w:val="single"/>
        </w:rPr>
        <w:t>unions’ fundamentally defensive role, protecting workers</w:t>
      </w:r>
      <w:r>
        <w:rPr>
          <w:rFonts w:eastAsia="Calibri" w:cs="Calibri"/>
          <w:b/>
          <w:u w:val="single"/>
        </w:rPr>
        <w:t xml:space="preserve"> </w:t>
      </w:r>
      <w:r>
        <w:rPr>
          <w:rFonts w:eastAsia="Calibri" w:cs="Calibri"/>
          <w:b/>
          <w:highlight w:val="green"/>
          <w:u w:val="single"/>
        </w:rPr>
        <w:t>against</w:t>
      </w:r>
      <w:r>
        <w:rPr>
          <w:rFonts w:eastAsia="Calibri" w:cs="Calibri"/>
          <w:b/>
          <w:u w:val="single"/>
        </w:rPr>
        <w:t xml:space="preserve"> employers’ efforts to drive </w:t>
      </w:r>
      <w:r>
        <w:rPr>
          <w:rFonts w:eastAsia="Calibri" w:cs="Calibri"/>
          <w:b/>
          <w:highlight w:val="green"/>
          <w:u w:val="single"/>
        </w:rPr>
        <w:t xml:space="preserve">a </w:t>
      </w:r>
      <w:r>
        <w:rPr>
          <w:rFonts w:eastAsia="Calibri" w:cs="Calibri"/>
          <w:b/>
          <w:u w:val="single"/>
        </w:rPr>
        <w:t xml:space="preserve">competitive </w:t>
      </w:r>
      <w:r>
        <w:rPr>
          <w:rFonts w:eastAsia="Calibri" w:cs="Calibri"/>
          <w:b/>
          <w:highlight w:val="green"/>
          <w:u w:val="single"/>
        </w:rPr>
        <w:t>race to the bottom</w:t>
      </w:r>
      <w:r>
        <w:rPr>
          <w:rFonts w:eastAsia="Calibri" w:cs="Calibri"/>
          <w:b/>
          <w:u w:val="single"/>
        </w:rPr>
        <w:t xml:space="preserve">, </w:t>
      </w:r>
      <w:r>
        <w:rPr>
          <w:rFonts w:eastAsia="Calibri" w:cs="Calibri"/>
          <w:b/>
          <w:highlight w:val="green"/>
          <w:u w:val="single"/>
        </w:rPr>
        <w:t>meant</w:t>
      </w:r>
      <w:r>
        <w:rPr>
          <w:rFonts w:eastAsia="Calibri" w:cs="Calibri"/>
          <w:b/>
          <w:u w:val="single"/>
        </w:rPr>
        <w:t xml:space="preserve"> that </w:t>
      </w:r>
      <w:r>
        <w:rPr>
          <w:rFonts w:eastAsia="Calibri" w:cs="Calibri"/>
          <w:b/>
          <w:highlight w:val="green"/>
          <w:u w:val="single"/>
        </w:rPr>
        <w:t xml:space="preserve">they </w:t>
      </w:r>
      <w:hyperlink r:id="rId11">
        <w:r>
          <w:rPr>
            <w:rFonts w:eastAsia="Calibri" w:cs="Calibri"/>
            <w:b/>
            <w:highlight w:val="green"/>
            <w:u w:val="single"/>
          </w:rPr>
          <w:t>limited themselves</w:t>
        </w:r>
      </w:hyperlink>
      <w:r>
        <w:rPr>
          <w:rFonts w:eastAsia="Calibri" w:cs="Calibri"/>
          <w:b/>
          <w:highlight w:val="green"/>
          <w:u w:val="single"/>
        </w:rPr>
        <w:t xml:space="preserve"> “to a guerrilla war against the effects of the existing system, instead of</w:t>
      </w:r>
      <w:r>
        <w:rPr>
          <w:rFonts w:eastAsia="Calibri" w:cs="Calibri"/>
          <w:b/>
          <w:u w:val="single"/>
        </w:rPr>
        <w:t xml:space="preserve"> simultaneously </w:t>
      </w:r>
      <w:r>
        <w:rPr>
          <w:rFonts w:eastAsia="Calibri" w:cs="Calibri"/>
          <w:b/>
          <w:highlight w:val="green"/>
          <w:u w:val="single"/>
        </w:rPr>
        <w:t>trying to change it</w:t>
      </w:r>
      <w:r>
        <w:rPr>
          <w:rFonts w:eastAsia="Calibri" w:cs="Calibri"/>
          <w:b/>
          <w:u w:val="single"/>
        </w:rPr>
        <w:t xml:space="preserve">.” Thus, even militant trade unions found themselves struggling for “a fair day’s work for a fair day’s </w:t>
      </w:r>
      <w:r>
        <w:rPr>
          <w:rFonts w:eastAsia="Calibri" w:cs="Calibri"/>
          <w:b/>
          <w:u w:val="single"/>
        </w:rPr>
        <w:lastRenderedPageBreak/>
        <w:t>wage” without challenging the bourgeoisie’s fundamental power, particularly the wage labor system</w:t>
      </w:r>
      <w:r>
        <w:rPr>
          <w:rFonts w:eastAsia="Calibri" w:cs="Calibri"/>
          <w:sz w:val="14"/>
          <w:szCs w:val="14"/>
        </w:rPr>
        <w:t xml:space="preserve">. And some layers of the trade union officialdom were content to fight for privileges for their small segment of the working class, leaving most workers behind. </w:t>
      </w:r>
      <w:r>
        <w:rPr>
          <w:rFonts w:eastAsia="Calibri" w:cs="Calibri"/>
          <w:b/>
          <w:u w:val="single"/>
        </w:rPr>
        <w:t xml:space="preserve">Second, </w:t>
      </w:r>
      <w:r>
        <w:rPr>
          <w:rFonts w:eastAsia="Calibri" w:cs="Calibri"/>
          <w:b/>
          <w:highlight w:val="green"/>
          <w:u w:val="single"/>
        </w:rPr>
        <w:t>unions’ focus on wages and workplace issues</w:t>
      </w:r>
      <w:r>
        <w:rPr>
          <w:rFonts w:eastAsia="Calibri" w:cs="Calibri"/>
          <w:b/>
          <w:u w:val="single"/>
        </w:rPr>
        <w:t xml:space="preserve"> tended to </w:t>
      </w:r>
      <w:r>
        <w:rPr>
          <w:rFonts w:eastAsia="Calibri" w:cs="Calibri"/>
          <w:b/>
          <w:highlight w:val="green"/>
          <w:u w:val="single"/>
        </w:rPr>
        <w:t>reinforce a division between economic and political struggles</w:t>
      </w:r>
      <w:r>
        <w:rPr>
          <w:rFonts w:eastAsia="Calibri" w:cs="Calibri"/>
          <w:b/>
          <w:u w:val="single"/>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Pr>
          <w:rFonts w:eastAsia="Calibri" w:cs="Calibri"/>
          <w:sz w:val="14"/>
          <w:szCs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Pr>
          <w:rFonts w:eastAsia="Calibri" w:cs="Calibri"/>
          <w:sz w:val="14"/>
          <w:szCs w:val="14"/>
        </w:rPr>
        <w:t>working-men’s</w:t>
      </w:r>
      <w:proofErr w:type="gramEnd"/>
      <w:r>
        <w:rPr>
          <w:rFonts w:eastAsia="Calibri" w:cs="Calibri"/>
          <w:sz w:val="14"/>
          <w:szCs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Pr>
          <w:rFonts w:eastAsia="Calibri" w:cs="Calibri"/>
          <w:b/>
          <w:u w:val="single"/>
        </w:rPr>
        <w:t xml:space="preserve">Both saw promise in the </w:t>
      </w:r>
      <w:r>
        <w:rPr>
          <w:rFonts w:eastAsia="Calibri" w:cs="Calibri"/>
          <w:b/>
          <w:highlight w:val="green"/>
          <w:u w:val="single"/>
        </w:rPr>
        <w:t>militant worker protest in the United States</w:t>
      </w:r>
      <w:r>
        <w:rPr>
          <w:rFonts w:eastAsia="Calibri" w:cs="Calibri"/>
          <w:b/>
          <w:u w:val="single"/>
        </w:rPr>
        <w:t xml:space="preserve"> at the time, seeing the seeds of a nascent labor party. But that too </w:t>
      </w:r>
      <w:r>
        <w:rPr>
          <w:rFonts w:eastAsia="Calibri" w:cs="Calibri"/>
          <w:b/>
          <w:highlight w:val="green"/>
          <w:u w:val="single"/>
        </w:rPr>
        <w:t>fell short</w:t>
      </w:r>
      <w:r>
        <w:rPr>
          <w:rFonts w:eastAsia="Calibri" w:cs="Calibri"/>
          <w:b/>
          <w:u w:val="single"/>
        </w:rPr>
        <w:t>. Thus, unions failed in Marx and Engels’s central task: the formation of “a political organization of the working class as a whole.”</w:t>
      </w:r>
    </w:p>
    <w:p w14:paraId="72386FE3" w14:textId="77777777" w:rsidR="00A068F8" w:rsidRDefault="00A068F8" w:rsidP="00A068F8">
      <w:pPr>
        <w:pStyle w:val="Heading4"/>
        <w:rPr>
          <w:rFonts w:eastAsia="Calibri" w:cs="Calibri"/>
          <w:b w:val="0"/>
          <w:color w:val="000000"/>
          <w:highlight w:val="yellow"/>
        </w:rPr>
      </w:pPr>
      <w:bookmarkStart w:id="1" w:name="_jfa4r7ad6wja" w:colFirst="0" w:colLast="0"/>
      <w:bookmarkEnd w:id="1"/>
      <w:r>
        <w:rPr>
          <w:rFonts w:eastAsia="Calibri" w:cs="Calibri"/>
          <w:color w:val="000000"/>
          <w:highlight w:val="yellow"/>
        </w:rPr>
        <w:t>Recognizing a right to strike reduces revolutionary potential and fractures class organizing – turns the perm.</w:t>
      </w:r>
    </w:p>
    <w:p w14:paraId="7A293DD0" w14:textId="77777777" w:rsidR="00A068F8" w:rsidRDefault="00A068F8" w:rsidP="00A068F8">
      <w:pPr>
        <w:rPr>
          <w:rFonts w:eastAsia="Calibri" w:cs="Calibri"/>
          <w:sz w:val="18"/>
          <w:szCs w:val="18"/>
        </w:rPr>
      </w:pPr>
      <w:r>
        <w:rPr>
          <w:rFonts w:eastAsia="Calibri" w:cs="Calibri"/>
          <w:b/>
          <w:sz w:val="26"/>
          <w:szCs w:val="26"/>
        </w:rPr>
        <w:t>Crépon 19</w:t>
      </w:r>
      <w:r>
        <w:rPr>
          <w:rFonts w:eastAsia="Calibri" w:cs="Calibri"/>
        </w:rPr>
        <w:t xml:space="preserve"> </w:t>
      </w:r>
      <w:r>
        <w:rPr>
          <w:rFonts w:eastAsia="Calibri" w:cs="Calibri"/>
          <w:sz w:val="18"/>
          <w:szCs w:val="18"/>
        </w:rPr>
        <w:t>Mark Crépon (French philosopher), translated by Micol Bez “The Right to Strike and Legal War in Walter Benjamin’s ‘Toward the Critique of Violence,’” Critical Times, 2:2, August 2019, DOI 10.1215/26410478-7708331</w:t>
      </w:r>
    </w:p>
    <w:p w14:paraId="1B355990" w14:textId="77777777" w:rsidR="00A068F8" w:rsidRDefault="00A068F8" w:rsidP="00A068F8">
      <w:pPr>
        <w:rPr>
          <w:rFonts w:eastAsia="Calibri" w:cs="Calibri"/>
          <w:b/>
          <w:u w:val="single"/>
        </w:rPr>
      </w:pPr>
      <w:r>
        <w:rPr>
          <w:rFonts w:eastAsia="Calibri" w:cs="Calibri"/>
          <w:b/>
          <w:u w:val="single"/>
        </w:rPr>
        <w:t xml:space="preserve">If we wish to understand how the question of the right to strike arises for Walter Benjamin in the seventh paragraph of his essay “Zur Kritik der Gewalt,” it is impor tant to first analyze the previous paragraph, which concerns the state’s monopoly on violence. It is here that Benjamin questions the argument that such a monopoly derives from the impossibility of a system of legal ends to preserve itself </w:t>
      </w:r>
      <w:proofErr w:type="gramStart"/>
      <w:r>
        <w:rPr>
          <w:rFonts w:eastAsia="Calibri" w:cs="Calibri"/>
          <w:b/>
          <w:u w:val="single"/>
        </w:rPr>
        <w:t>as long as</w:t>
      </w:r>
      <w:proofErr w:type="gramEnd"/>
      <w:r>
        <w:rPr>
          <w:rFonts w:eastAsia="Calibri" w:cs="Calibri"/>
          <w:b/>
          <w:u w:val="single"/>
        </w:rPr>
        <w:t xml:space="preserve"> the pursuit of natural ends through violent means remains</w:t>
      </w:r>
      <w:r>
        <w:rPr>
          <w:rFonts w:eastAsia="Calibri" w:cs="Calibri"/>
          <w:sz w:val="14"/>
          <w:szCs w:val="14"/>
        </w:rPr>
        <w:t xml:space="preserve">. Benjamin responds to this dogmatic thesis with the following hypothesis, arguably one of his most impor tant reflections: “To counter it, one would perhaps have to consider the surprising possibility that law’s interest in monopolizing violence visàvis the individual is explained by the intention not of preserving legal ends, but rather of preserving law itself. </w:t>
      </w:r>
      <w:r>
        <w:rPr>
          <w:rFonts w:eastAsia="Calibri" w:cs="Calibri"/>
          <w:b/>
          <w:u w:val="single"/>
        </w:rPr>
        <w:t xml:space="preserve">[This is the possibility] that violence, when it does not lie in the hands of law, poses a danger to law, not by virtue of the ends that it may pursue but by virtue of its mere existence outside of law.”1 In other words, </w:t>
      </w:r>
      <w:r>
        <w:rPr>
          <w:rFonts w:eastAsia="Calibri" w:cs="Calibri"/>
          <w:b/>
          <w:highlight w:val="green"/>
          <w:u w:val="single"/>
        </w:rPr>
        <w:t xml:space="preserve">nothing would endanger the law more than </w:t>
      </w:r>
      <w:r>
        <w:rPr>
          <w:rFonts w:eastAsia="Calibri" w:cs="Calibri"/>
          <w:b/>
          <w:u w:val="single"/>
        </w:rPr>
        <w:t xml:space="preserve">the possibility of </w:t>
      </w:r>
      <w:r>
        <w:rPr>
          <w:rFonts w:eastAsia="Calibri" w:cs="Calibri"/>
          <w:b/>
          <w:highlight w:val="green"/>
          <w:u w:val="single"/>
        </w:rPr>
        <w:t>its authority being contested by a violence over which it has no control</w:t>
      </w:r>
      <w:r>
        <w:rPr>
          <w:rFonts w:eastAsia="Calibri" w:cs="Calibri"/>
          <w:b/>
          <w:u w:val="single"/>
        </w:rPr>
        <w:t xml:space="preserve">. </w:t>
      </w:r>
      <w:r>
        <w:rPr>
          <w:rFonts w:eastAsia="Calibri" w:cs="Calibri"/>
          <w:b/>
          <w:highlight w:val="green"/>
          <w:u w:val="single"/>
        </w:rPr>
        <w:t>The function of the law would therefore be</w:t>
      </w:r>
      <w:r>
        <w:rPr>
          <w:rFonts w:eastAsia="Calibri" w:cs="Calibri"/>
          <w:b/>
          <w:u w:val="single"/>
        </w:rPr>
        <w:t xml:space="preserve">, first and foremost, </w:t>
      </w:r>
      <w:r>
        <w:rPr>
          <w:rFonts w:eastAsia="Calibri" w:cs="Calibri"/>
          <w:b/>
          <w:highlight w:val="green"/>
          <w:u w:val="single"/>
        </w:rPr>
        <w:t>to contain violence within its</w:t>
      </w:r>
      <w:r>
        <w:rPr>
          <w:rFonts w:eastAsia="Calibri" w:cs="Calibri"/>
          <w:b/>
          <w:u w:val="single"/>
        </w:rPr>
        <w:t xml:space="preserve"> own </w:t>
      </w:r>
      <w:r>
        <w:rPr>
          <w:rFonts w:eastAsia="Calibri" w:cs="Calibri"/>
          <w:b/>
          <w:highlight w:val="green"/>
          <w:u w:val="single"/>
        </w:rPr>
        <w:t>boundaries</w:t>
      </w:r>
      <w:r>
        <w:rPr>
          <w:rFonts w:eastAsia="Calibri" w:cs="Calibri"/>
          <w:sz w:val="14"/>
          <w:szCs w:val="14"/>
        </w:rPr>
        <w:t xml:space="preserve">. It is in this context that, to demonstrate this surprising hypothesis, Benjamin invokes two examples: the right to strike guaranteed by the state and the law of war. </w:t>
      </w:r>
      <w:r>
        <w:rPr>
          <w:rFonts w:eastAsia="Calibri" w:cs="Calibri"/>
          <w:b/>
          <w:u w:val="single"/>
        </w:rPr>
        <w:t xml:space="preserve">Let us return to the place that the right to strike occupies within </w:t>
      </w:r>
      <w:r>
        <w:rPr>
          <w:rFonts w:eastAsia="Calibri" w:cs="Calibri"/>
          <w:b/>
          <w:highlight w:val="green"/>
          <w:u w:val="single"/>
        </w:rPr>
        <w:t>class struggle</w:t>
      </w:r>
      <w:r>
        <w:rPr>
          <w:rFonts w:eastAsia="Calibri" w:cs="Calibri"/>
          <w:b/>
          <w:u w:val="single"/>
        </w:rPr>
        <w:t xml:space="preserve">. To begin with, the very idea of such a struggle </w:t>
      </w:r>
      <w:r>
        <w:rPr>
          <w:rFonts w:eastAsia="Calibri" w:cs="Calibri"/>
          <w:b/>
          <w:highlight w:val="green"/>
          <w:u w:val="single"/>
        </w:rPr>
        <w:t>implies certain</w:t>
      </w:r>
      <w:r>
        <w:rPr>
          <w:rFonts w:eastAsia="Calibri" w:cs="Calibri"/>
          <w:b/>
          <w:u w:val="single"/>
        </w:rPr>
        <w:t xml:space="preserve"> forms of </w:t>
      </w:r>
      <w:r>
        <w:rPr>
          <w:rFonts w:eastAsia="Calibri" w:cs="Calibri"/>
          <w:b/>
          <w:highlight w:val="green"/>
          <w:u w:val="single"/>
        </w:rPr>
        <w:t>violence</w:t>
      </w:r>
      <w:r>
        <w:rPr>
          <w:rFonts w:eastAsia="Calibri" w:cs="Calibri"/>
          <w:b/>
          <w:u w:val="single"/>
        </w:rPr>
        <w:t xml:space="preserve">. </w:t>
      </w:r>
      <w:r>
        <w:rPr>
          <w:rFonts w:eastAsia="Calibri" w:cs="Calibri"/>
          <w:b/>
          <w:highlight w:val="green"/>
          <w:u w:val="single"/>
        </w:rPr>
        <w:t>The strike could</w:t>
      </w:r>
      <w:r>
        <w:rPr>
          <w:rFonts w:eastAsia="Calibri" w:cs="Calibri"/>
          <w:b/>
          <w:u w:val="single"/>
        </w:rPr>
        <w:t xml:space="preserve"> then </w:t>
      </w:r>
      <w:r>
        <w:rPr>
          <w:rFonts w:eastAsia="Calibri" w:cs="Calibri"/>
          <w:b/>
          <w:highlight w:val="green"/>
          <w:u w:val="single"/>
        </w:rPr>
        <w:t>be</w:t>
      </w:r>
      <w:r>
        <w:rPr>
          <w:rFonts w:eastAsia="Calibri" w:cs="Calibri"/>
          <w:b/>
          <w:u w:val="single"/>
        </w:rPr>
        <w:t xml:space="preserve"> understood as </w:t>
      </w:r>
      <w:r>
        <w:rPr>
          <w:rFonts w:eastAsia="Calibri" w:cs="Calibri"/>
          <w:b/>
          <w:highlight w:val="green"/>
          <w:u w:val="single"/>
        </w:rPr>
        <w:t>one of the recognizable forms that this violence can take</w:t>
      </w:r>
      <w:r>
        <w:rPr>
          <w:rFonts w:eastAsia="Calibri" w:cs="Calibri"/>
          <w:sz w:val="14"/>
          <w:szCs w:val="14"/>
        </w:rPr>
        <w:t xml:space="preserve">. </w:t>
      </w:r>
      <w:r>
        <w:rPr>
          <w:rFonts w:eastAsia="Calibri" w:cs="Calibri"/>
          <w:b/>
          <w:u w:val="single"/>
        </w:rPr>
        <w:t xml:space="preserve">However, </w:t>
      </w:r>
      <w:r>
        <w:rPr>
          <w:rFonts w:eastAsia="Calibri" w:cs="Calibri"/>
          <w:b/>
          <w:highlight w:val="green"/>
          <w:u w:val="single"/>
        </w:rPr>
        <w:t>this</w:t>
      </w:r>
      <w:r>
        <w:rPr>
          <w:rFonts w:eastAsia="Calibri" w:cs="Calibri"/>
          <w:b/>
          <w:u w:val="single"/>
        </w:rPr>
        <w:t xml:space="preserve"> analytical framework </w:t>
      </w:r>
      <w:r>
        <w:rPr>
          <w:rFonts w:eastAsia="Calibri" w:cs="Calibri"/>
          <w:b/>
          <w:highlight w:val="green"/>
          <w:u w:val="single"/>
        </w:rPr>
        <w:t>is undermined as soon as this</w:t>
      </w:r>
      <w:r>
        <w:rPr>
          <w:rFonts w:eastAsia="Calibri" w:cs="Calibri"/>
          <w:b/>
          <w:u w:val="single"/>
        </w:rPr>
        <w:t xml:space="preserve"> form of violence </w:t>
      </w:r>
      <w:r>
        <w:rPr>
          <w:rFonts w:eastAsia="Calibri" w:cs="Calibri"/>
          <w:b/>
          <w:highlight w:val="green"/>
          <w:u w:val="single"/>
        </w:rPr>
        <w:t>becomes regulated by a “right to strike</w:t>
      </w:r>
      <w:r>
        <w:rPr>
          <w:rFonts w:eastAsia="Calibri" w:cs="Calibri"/>
          <w:b/>
          <w:u w:val="single"/>
        </w:rPr>
        <w:t xml:space="preserve">,” such as the one recognized by law in France in 1864. What </w:t>
      </w:r>
      <w:r>
        <w:rPr>
          <w:rFonts w:eastAsia="Calibri" w:cs="Calibri"/>
          <w:b/>
          <w:highlight w:val="green"/>
          <w:u w:val="single"/>
        </w:rPr>
        <w:t>this recognition engages</w:t>
      </w:r>
      <w:r>
        <w:rPr>
          <w:rFonts w:eastAsia="Calibri" w:cs="Calibri"/>
          <w:b/>
          <w:u w:val="single"/>
        </w:rPr>
        <w:t xml:space="preserve"> is, in fact, </w:t>
      </w:r>
      <w:r>
        <w:rPr>
          <w:rFonts w:eastAsia="Calibri" w:cs="Calibri"/>
          <w:b/>
          <w:highlight w:val="green"/>
          <w:u w:val="single"/>
        </w:rPr>
        <w:t>the will of the state to control the possible “violence” of the strike</w:t>
      </w:r>
      <w:r>
        <w:rPr>
          <w:rFonts w:eastAsia="Calibri" w:cs="Calibri"/>
          <w:b/>
          <w:u w:val="single"/>
        </w:rPr>
        <w:t xml:space="preserve">. Thus, </w:t>
      </w:r>
      <w:r>
        <w:rPr>
          <w:rFonts w:eastAsia="Calibri" w:cs="Calibri"/>
          <w:b/>
          <w:highlight w:val="green"/>
          <w:u w:val="single"/>
        </w:rPr>
        <w:t>the</w:t>
      </w:r>
      <w:r>
        <w:rPr>
          <w:rFonts w:eastAsia="Calibri" w:cs="Calibri"/>
          <w:b/>
          <w:u w:val="single"/>
        </w:rPr>
        <w:t xml:space="preserve"> “right” of the </w:t>
      </w:r>
      <w:r>
        <w:rPr>
          <w:rFonts w:eastAsia="Calibri" w:cs="Calibri"/>
          <w:b/>
          <w:highlight w:val="green"/>
          <w:u w:val="single"/>
        </w:rPr>
        <w:t>right to strike appears as the best,</w:t>
      </w:r>
      <w:r>
        <w:rPr>
          <w:rFonts w:eastAsia="Calibri" w:cs="Calibri"/>
          <w:b/>
          <w:u w:val="single"/>
        </w:rPr>
        <w:t xml:space="preserve"> if not the only, </w:t>
      </w:r>
      <w:r>
        <w:rPr>
          <w:rFonts w:eastAsia="Calibri" w:cs="Calibri"/>
          <w:b/>
          <w:highlight w:val="green"/>
          <w:u w:val="single"/>
        </w:rPr>
        <w:t>way for the state to circumscribe within</w:t>
      </w:r>
      <w:r>
        <w:rPr>
          <w:rFonts w:eastAsia="Calibri" w:cs="Calibri"/>
          <w:b/>
          <w:u w:val="single"/>
        </w:rPr>
        <w:t xml:space="preserve"> (and via) </w:t>
      </w:r>
      <w:r>
        <w:rPr>
          <w:rFonts w:eastAsia="Calibri" w:cs="Calibri"/>
          <w:b/>
          <w:highlight w:val="green"/>
          <w:u w:val="single"/>
        </w:rPr>
        <w:t xml:space="preserve">the law </w:t>
      </w:r>
      <w:r>
        <w:rPr>
          <w:rFonts w:eastAsia="Calibri" w:cs="Calibri"/>
          <w:b/>
          <w:u w:val="single"/>
        </w:rPr>
        <w:t xml:space="preserve">the relative violence of </w:t>
      </w:r>
      <w:r>
        <w:rPr>
          <w:rFonts w:eastAsia="Calibri" w:cs="Calibri"/>
          <w:b/>
          <w:highlight w:val="green"/>
          <w:u w:val="single"/>
        </w:rPr>
        <w:t>class struggles</w:t>
      </w:r>
      <w:r>
        <w:rPr>
          <w:rFonts w:eastAsia="Calibri" w:cs="Calibri"/>
          <w:b/>
          <w:u w:val="single"/>
        </w:rPr>
        <w:t>.</w:t>
      </w:r>
      <w:r>
        <w:rPr>
          <w:rFonts w:eastAsia="Calibri" w:cs="Calibri"/>
          <w:sz w:val="14"/>
          <w:szCs w:val="14"/>
        </w:rPr>
        <w:t xml:space="preserve"> We might consider this to be the per fect illustration of the </w:t>
      </w:r>
      <w:proofErr w:type="gramStart"/>
      <w:r>
        <w:rPr>
          <w:rFonts w:eastAsia="Calibri" w:cs="Calibri"/>
          <w:sz w:val="14"/>
          <w:szCs w:val="14"/>
        </w:rPr>
        <w:t>aforementioned hypothesis</w:t>
      </w:r>
      <w:proofErr w:type="gramEnd"/>
      <w:r>
        <w:rPr>
          <w:rFonts w:eastAsia="Calibri" w:cs="Calibri"/>
          <w:sz w:val="14"/>
          <w:szCs w:val="14"/>
        </w:rPr>
        <w:t xml:space="preserve">.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faced with a question of limits. What is at stake is the possibility for a certain type of strike (the proletarian general strike) to exceed the limits of the right to </w:t>
      </w:r>
      <w:r>
        <w:rPr>
          <w:rFonts w:eastAsia="Calibri" w:cs="Calibri"/>
          <w:sz w:val="14"/>
          <w:szCs w:val="14"/>
        </w:rPr>
        <w:lastRenderedPageBreak/>
        <w:t xml:space="preserve">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Pr>
          <w:rFonts w:eastAsia="Calibri" w:cs="Calibri"/>
          <w:b/>
          <w:u w:val="single"/>
        </w:rPr>
        <w:t xml:space="preserve">The political game is thus the following: the state legislated the right to strike </w:t>
      </w:r>
      <w:proofErr w:type="gramStart"/>
      <w:r>
        <w:rPr>
          <w:rFonts w:eastAsia="Calibri" w:cs="Calibri"/>
          <w:b/>
          <w:u w:val="single"/>
        </w:rPr>
        <w:t>in order to</w:t>
      </w:r>
      <w:proofErr w:type="gramEnd"/>
      <w:r>
        <w:rPr>
          <w:rFonts w:eastAsia="Calibri" w:cs="Calibri"/>
          <w:b/>
          <w:u w:val="single"/>
        </w:rPr>
        <w:t xml:space="preserve"> con tain class strugles, with the condition that workers must have “good reason” to strike. However, </w:t>
      </w:r>
      <w:r>
        <w:rPr>
          <w:rFonts w:eastAsia="Calibri" w:cs="Calibri"/>
          <w:b/>
          <w:highlight w:val="green"/>
          <w:u w:val="single"/>
        </w:rPr>
        <w:t>it is unlikely that a state</w:t>
      </w:r>
      <w:r>
        <w:rPr>
          <w:rFonts w:eastAsia="Calibri" w:cs="Calibri"/>
          <w:b/>
          <w:u w:val="single"/>
        </w:rPr>
        <w:t xml:space="preserve"> systematically allied with (and accomplice to) employers </w:t>
      </w:r>
      <w:r>
        <w:rPr>
          <w:rFonts w:eastAsia="Calibri" w:cs="Calibri"/>
          <w:b/>
          <w:highlight w:val="green"/>
          <w:u w:val="single"/>
        </w:rPr>
        <w:t>will ever recognize reasons as good, and</w:t>
      </w:r>
      <w:r>
        <w:rPr>
          <w:rFonts w:eastAsia="Calibri" w:cs="Calibri"/>
          <w:b/>
          <w:u w:val="single"/>
        </w:rPr>
        <w:t xml:space="preserve">, </w:t>
      </w:r>
      <w:proofErr w:type="gramStart"/>
      <w:r>
        <w:rPr>
          <w:rFonts w:eastAsia="Calibri" w:cs="Calibri"/>
          <w:b/>
          <w:u w:val="single"/>
        </w:rPr>
        <w:t>as a consequence</w:t>
      </w:r>
      <w:proofErr w:type="gramEnd"/>
      <w:r>
        <w:rPr>
          <w:rFonts w:eastAsia="Calibri" w:cs="Calibri"/>
          <w:b/>
          <w:u w:val="single"/>
        </w:rPr>
        <w:t xml:space="preserve">, </w:t>
      </w:r>
      <w:r>
        <w:rPr>
          <w:rFonts w:eastAsia="Calibri" w:cs="Calibri"/>
          <w:b/>
          <w:highlight w:val="green"/>
          <w:u w:val="single"/>
        </w:rPr>
        <w:t>it will deem any invocation of the right to strike as illegitimate</w:t>
      </w:r>
      <w:r>
        <w:rPr>
          <w:rFonts w:eastAsia="Calibri" w:cs="Calibri"/>
          <w:b/>
          <w:u w:val="single"/>
        </w:rPr>
        <w:t xml:space="preserve">. </w:t>
      </w:r>
      <w:r>
        <w:rPr>
          <w:rFonts w:eastAsia="Calibri" w:cs="Calibri"/>
          <w:b/>
          <w:highlight w:val="green"/>
          <w:u w:val="single"/>
        </w:rPr>
        <w:t>Workers will therefore be seen as abusing a right</w:t>
      </w:r>
      <w:r>
        <w:rPr>
          <w:rFonts w:eastAsia="Calibri" w:cs="Calibri"/>
          <w:b/>
          <w:u w:val="single"/>
        </w:rPr>
        <w:t xml:space="preserve"> granted by the state, and in so doing transforming it into a violent means.</w:t>
      </w:r>
      <w:r>
        <w:rPr>
          <w:rFonts w:eastAsia="Calibri" w:cs="Calibri"/>
          <w:sz w:val="14"/>
          <w:szCs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Pr>
          <w:rFonts w:eastAsia="Calibri" w:cs="Calibri"/>
          <w:b/>
          <w:highlight w:val="green"/>
          <w:u w:val="single"/>
        </w:rPr>
        <w:t>They deny</w:t>
      </w:r>
      <w:r>
        <w:rPr>
          <w:rFonts w:eastAsia="Calibri" w:cs="Calibri"/>
          <w:b/>
          <w:u w:val="single"/>
        </w:rPr>
        <w:t xml:space="preserve">, in other words, </w:t>
      </w:r>
      <w:r>
        <w:rPr>
          <w:rFonts w:eastAsia="Calibri" w:cs="Calibri"/>
          <w:b/>
          <w:highlight w:val="green"/>
          <w:u w:val="single"/>
        </w:rPr>
        <w:t>that</w:t>
      </w:r>
      <w:r>
        <w:rPr>
          <w:rFonts w:eastAsia="Calibri" w:cs="Calibri"/>
          <w:b/>
          <w:u w:val="single"/>
        </w:rPr>
        <w:t xml:space="preserve"> </w:t>
      </w:r>
      <w:r>
        <w:rPr>
          <w:rFonts w:eastAsia="Calibri" w:cs="Calibri"/>
          <w:b/>
          <w:highlight w:val="green"/>
          <w:u w:val="single"/>
        </w:rPr>
        <w:t xml:space="preserve">the conditions denounced by the workers </w:t>
      </w:r>
      <w:r>
        <w:rPr>
          <w:rFonts w:eastAsia="Calibri" w:cs="Calibri"/>
          <w:b/>
          <w:u w:val="single"/>
        </w:rPr>
        <w:t xml:space="preserve">display an intrinsic violence that </w:t>
      </w:r>
      <w:r>
        <w:rPr>
          <w:rFonts w:eastAsia="Calibri" w:cs="Calibri"/>
          <w:b/>
          <w:highlight w:val="green"/>
          <w:u w:val="single"/>
        </w:rPr>
        <w:t>jus tifies the strike</w:t>
      </w:r>
      <w:r>
        <w:rPr>
          <w:rFonts w:eastAsia="Calibri" w:cs="Calibri"/>
          <w:sz w:val="14"/>
          <w:szCs w:val="14"/>
        </w:rPr>
        <w:t xml:space="preserve">.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Pr>
          <w:rFonts w:eastAsia="Calibri" w:cs="Calibri"/>
          <w:b/>
          <w:u w:val="single"/>
        </w:rPr>
        <w:t xml:space="preserve">And </w:t>
      </w:r>
      <w:r>
        <w:rPr>
          <w:rFonts w:eastAsia="Calibri" w:cs="Calibri"/>
          <w:b/>
          <w:highlight w:val="green"/>
          <w:u w:val="single"/>
        </w:rPr>
        <w:t>it is because it refuses to see this violence</w:t>
      </w:r>
      <w:r>
        <w:rPr>
          <w:rFonts w:eastAsia="Calibri" w:cs="Calibri"/>
          <w:b/>
          <w:u w:val="single"/>
        </w:rPr>
        <w:t xml:space="preserve"> and to take responsibility for it </w:t>
      </w:r>
      <w:r>
        <w:rPr>
          <w:rFonts w:eastAsia="Calibri" w:cs="Calibri"/>
          <w:b/>
          <w:highlight w:val="green"/>
          <w:u w:val="single"/>
        </w:rPr>
        <w:t>that the left</w:t>
      </w:r>
      <w:r>
        <w:rPr>
          <w:rFonts w:eastAsia="Calibri" w:cs="Calibri"/>
          <w:b/>
          <w:u w:val="single"/>
        </w:rPr>
        <w:t xml:space="preserve"> regularly </w:t>
      </w:r>
      <w:r>
        <w:rPr>
          <w:rFonts w:eastAsia="Calibri" w:cs="Calibri"/>
          <w:b/>
          <w:highlight w:val="green"/>
          <w:u w:val="single"/>
        </w:rPr>
        <w:t>loses workers’ support</w:t>
      </w:r>
      <w:r>
        <w:rPr>
          <w:rFonts w:eastAsia="Calibri" w:cs="Calibri"/>
          <w:b/>
          <w:u w:val="single"/>
        </w:rPr>
        <w:t>.</w:t>
      </w:r>
    </w:p>
    <w:p w14:paraId="68B9ACAC" w14:textId="77777777" w:rsidR="00A068F8" w:rsidRDefault="00A068F8" w:rsidP="00A068F8">
      <w:pPr>
        <w:pStyle w:val="Heading4"/>
        <w:rPr>
          <w:rFonts w:eastAsia="Calibri" w:cs="Calibri"/>
          <w:b w:val="0"/>
          <w:color w:val="000000"/>
          <w:highlight w:val="yellow"/>
        </w:rPr>
      </w:pPr>
      <w:r>
        <w:rPr>
          <w:rFonts w:eastAsia="Calibri" w:cs="Calibri"/>
          <w:color w:val="000000"/>
          <w:highlight w:val="yellow"/>
        </w:rPr>
        <w:t xml:space="preserve">Capitalism’s successes necessitate human extinction and destroy the value to life – it’s </w:t>
      </w:r>
      <w:proofErr w:type="gramStart"/>
      <w:r>
        <w:rPr>
          <w:rFonts w:eastAsia="Calibri" w:cs="Calibri"/>
          <w:color w:val="000000"/>
          <w:highlight w:val="yellow"/>
        </w:rPr>
        <w:t>try</w:t>
      </w:r>
      <w:proofErr w:type="gramEnd"/>
      <w:r>
        <w:rPr>
          <w:rFonts w:eastAsia="Calibri" w:cs="Calibri"/>
          <w:color w:val="000000"/>
          <w:highlight w:val="yellow"/>
        </w:rPr>
        <w:t xml:space="preserve"> or die for alternative organizing</w:t>
      </w:r>
    </w:p>
    <w:p w14:paraId="362227A3" w14:textId="77777777" w:rsidR="00A068F8" w:rsidRDefault="00A068F8" w:rsidP="00A068F8">
      <w:pPr>
        <w:rPr>
          <w:rFonts w:eastAsia="Calibri" w:cs="Calibri"/>
          <w:sz w:val="18"/>
          <w:szCs w:val="18"/>
        </w:rPr>
      </w:pPr>
      <w:r>
        <w:rPr>
          <w:rFonts w:eastAsia="Calibri" w:cs="Calibri"/>
          <w:b/>
          <w:sz w:val="26"/>
          <w:szCs w:val="26"/>
        </w:rPr>
        <w:t>Duzgun 20</w:t>
      </w:r>
      <w:r>
        <w:rPr>
          <w:rFonts w:eastAsia="Calibri" w:cs="Calibri"/>
        </w:rPr>
        <w:t xml:space="preserve"> </w:t>
      </w:r>
      <w:r>
        <w:rPr>
          <w:rFonts w:eastAsia="Calibri" w:cs="Calibri"/>
          <w:sz w:val="18"/>
          <w:szCs w:val="18"/>
        </w:rPr>
        <w:t>Eren Duzgun (teaches Historical Sociology and International Relations at Leiden University, Netherlands), 4-5-2020, "Capitalism, Coronavirus and the Road to Extinction," Socialist Project, https://socialistproject.ca/2020/04/capitalism-coronavirus-and-road-to-extinction/</w:t>
      </w:r>
    </w:p>
    <w:p w14:paraId="57577A4B" w14:textId="77777777" w:rsidR="00A068F8" w:rsidRDefault="00A068F8" w:rsidP="00A068F8">
      <w:pPr>
        <w:rPr>
          <w:rFonts w:eastAsia="Calibri" w:cs="Calibri"/>
          <w:b/>
          <w:u w:val="single"/>
        </w:rPr>
      </w:pPr>
      <w:r>
        <w:rPr>
          <w:rFonts w:eastAsia="Calibri" w:cs="Calibri"/>
          <w:b/>
          <w:u w:val="single"/>
        </w:rPr>
        <w:t>Covid-19, by contrast, has begun its journey and taken its biggest toll thus far in the most advanced and affluent parts of the world</w:t>
      </w:r>
      <w:r>
        <w:rPr>
          <w:rFonts w:eastAsia="Calibri" w:cs="Calibri"/>
          <w:sz w:val="14"/>
          <w:szCs w:val="14"/>
        </w:rPr>
        <w:t xml:space="preserve">. This is to say, the contagion is no longer limited to the persistently undernourished, underdeveloped, and war-torn parts of the world; its impact is no longer restricted to a distant wet market or a third world country alone. </w:t>
      </w:r>
      <w:r>
        <w:rPr>
          <w:rFonts w:eastAsia="Calibri" w:cs="Calibri"/>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w:t>
      </w:r>
      <w:proofErr w:type="gramStart"/>
      <w:r>
        <w:rPr>
          <w:rFonts w:eastAsia="Calibri" w:cs="Calibri"/>
          <w:b/>
          <w:u w:val="single"/>
        </w:rPr>
        <w:t>humanity as a whole</w:t>
      </w:r>
      <w:proofErr w:type="gramEnd"/>
      <w:r>
        <w:rPr>
          <w:rFonts w:eastAsia="Calibri" w:cs="Calibri"/>
          <w:b/>
          <w:u w:val="single"/>
        </w:rPr>
        <w:t xml:space="preserve">. In this sense, perhaps for the first time in modern history, the biological blitzkrieg activated by </w:t>
      </w:r>
      <w:r>
        <w:rPr>
          <w:rFonts w:eastAsia="Calibri" w:cs="Calibri"/>
          <w:b/>
          <w:highlight w:val="green"/>
          <w:u w:val="single"/>
        </w:rPr>
        <w:t xml:space="preserve">the coronavirus has thrown into </w:t>
      </w:r>
      <w:r>
        <w:rPr>
          <w:rFonts w:eastAsia="Calibri" w:cs="Calibri"/>
          <w:b/>
          <w:u w:val="single"/>
        </w:rPr>
        <w:t xml:space="preserve">sharp </w:t>
      </w:r>
      <w:r>
        <w:rPr>
          <w:rFonts w:eastAsia="Calibri" w:cs="Calibri"/>
          <w:b/>
          <w:highlight w:val="green"/>
          <w:u w:val="single"/>
        </w:rPr>
        <w:t>relief the immediately existential</w:t>
      </w:r>
      <w:r>
        <w:rPr>
          <w:rFonts w:eastAsia="Calibri" w:cs="Calibri"/>
          <w:b/>
          <w:u w:val="single"/>
        </w:rPr>
        <w:t xml:space="preserve"> and undeniably global contradictions and </w:t>
      </w:r>
      <w:r>
        <w:rPr>
          <w:rFonts w:eastAsia="Calibri" w:cs="Calibri"/>
          <w:b/>
          <w:highlight w:val="green"/>
          <w:u w:val="single"/>
        </w:rPr>
        <w:t>consequences generated by capitalism.</w:t>
      </w:r>
      <w:r>
        <w:rPr>
          <w:rFonts w:eastAsia="Calibri" w:cs="Calibri"/>
          <w:b/>
          <w:u w:val="single"/>
        </w:rPr>
        <w:t xml:space="preserve"> </w:t>
      </w:r>
      <w:r>
        <w:rPr>
          <w:rFonts w:eastAsia="Calibri" w:cs="Calibri"/>
          <w:sz w:val="14"/>
          <w:szCs w:val="14"/>
        </w:rPr>
        <w:t xml:space="preserve">Contradictions on a Global Scale Critical biologists and epidemiologists have put the blame on industrial agriculture as the root cause of the emergence of new pathogens since the 1990s. </w:t>
      </w:r>
      <w:hyperlink r:id="rId12">
        <w:r>
          <w:rPr>
            <w:rFonts w:eastAsia="Calibri" w:cs="Calibri"/>
            <w:sz w:val="14"/>
            <w:szCs w:val="14"/>
          </w:rPr>
          <w:t>According to Rob Wallace</w:t>
        </w:r>
      </w:hyperlink>
      <w:r>
        <w:rPr>
          <w:rFonts w:eastAsia="Calibri" w:cs="Calibri"/>
          <w:sz w:val="14"/>
          <w:szCs w:val="14"/>
        </w:rPr>
        <w:t xml:space="preserve">, giant agribusiness and resource extraction firms have now reached the last virgin forests and smallholder-held farmlands in the world, subordinating them to the logic of capitalist markets. </w:t>
      </w:r>
      <w:r>
        <w:rPr>
          <w:rFonts w:eastAsia="Calibri" w:cs="Calibri"/>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Pr>
          <w:rFonts w:eastAsia="Calibri" w:cs="Calibri"/>
          <w:sz w:val="14"/>
          <w:szCs w:val="14"/>
        </w:rPr>
        <w:t xml:space="preserve"> Likewise, global warming has forced or allowed pathogens to escape their natural habitat. As a result, new viruses against which we have no immunity “are being sprung free, threatening the whole world.” In short, </w:t>
      </w:r>
      <w:hyperlink r:id="rId13">
        <w:r>
          <w:rPr>
            <w:rFonts w:eastAsia="Calibri" w:cs="Calibri"/>
            <w:sz w:val="14"/>
            <w:szCs w:val="14"/>
          </w:rPr>
          <w:t>as John Vidal writes</w:t>
        </w:r>
      </w:hyperlink>
      <w:r>
        <w:rPr>
          <w:rFonts w:eastAsia="Calibri" w:cs="Calibri"/>
          <w:sz w:val="14"/>
          <w:szCs w:val="14"/>
        </w:rPr>
        <w:t xml:space="preserve">, “we disrupt ecosystems, and we shake viruses loose from their natural hosts. When that happens, they need a new host. Often, we are it.” </w:t>
      </w:r>
      <w:r>
        <w:rPr>
          <w:rFonts w:eastAsia="Calibri" w:cs="Calibri"/>
          <w:b/>
          <w:u w:val="single"/>
        </w:rPr>
        <w:t>That some agribusiness firms have been blatantly risking lives for profit would not come as a surprise to the critical reader</w:t>
      </w:r>
      <w:r>
        <w:rPr>
          <w:rFonts w:eastAsia="Calibri" w:cs="Calibri"/>
          <w:sz w:val="14"/>
          <w:szCs w:val="14"/>
        </w:rPr>
        <w:t xml:space="preserve">. Even </w:t>
      </w:r>
      <w:hyperlink r:id="rId14">
        <w:r>
          <w:rPr>
            <w:rFonts w:eastAsia="Calibri" w:cs="Calibri"/>
            <w:sz w:val="14"/>
            <w:szCs w:val="14"/>
          </w:rPr>
          <w:t>Bill Gates has been sounding the alarm</w:t>
        </w:r>
      </w:hyperlink>
      <w:r>
        <w:rPr>
          <w:rFonts w:eastAsia="Calibri" w:cs="Calibri"/>
          <w:sz w:val="14"/>
          <w:szCs w:val="14"/>
        </w:rPr>
        <w:t xml:space="preserve"> about the potentially deadly consequences of irresponsible business practices and new viruses. </w:t>
      </w:r>
      <w:r>
        <w:rPr>
          <w:rFonts w:eastAsia="Calibri" w:cs="Calibri"/>
          <w:b/>
          <w:u w:val="single"/>
        </w:rPr>
        <w:t xml:space="preserve">Yet, what tends to remain underemphasized in these debates is that the blame </w:t>
      </w:r>
      <w:r>
        <w:rPr>
          <w:rFonts w:eastAsia="Calibri" w:cs="Calibri"/>
          <w:b/>
          <w:u w:val="single"/>
        </w:rPr>
        <w:lastRenderedPageBreak/>
        <w:t xml:space="preserve">belongs neither solely to ‘greedy’ firms that have driven viruses out of their natural habitat, nor to ‘short-sighted’ politicians who have not invested enough in vaccine technology or national health systems. Instead, the problem is rooted in the very structure and rationality of the </w:t>
      </w:r>
      <w:proofErr w:type="gramStart"/>
      <w:r>
        <w:rPr>
          <w:rFonts w:eastAsia="Calibri" w:cs="Calibri"/>
          <w:b/>
          <w:u w:val="single"/>
        </w:rPr>
        <w:t>system as a whole</w:t>
      </w:r>
      <w:proofErr w:type="gramEnd"/>
      <w:r>
        <w:rPr>
          <w:rFonts w:eastAsia="Calibri" w:cs="Calibri"/>
          <w:b/>
          <w:u w:val="single"/>
        </w:rPr>
        <w:t xml:space="preserve">. That is, </w:t>
      </w:r>
      <w:r>
        <w:rPr>
          <w:rFonts w:eastAsia="Calibri" w:cs="Calibri"/>
          <w:b/>
          <w:highlight w:val="green"/>
          <w:u w:val="single"/>
        </w:rPr>
        <w:t xml:space="preserve">we may go extinct </w:t>
      </w:r>
      <w:proofErr w:type="gramStart"/>
      <w:r>
        <w:rPr>
          <w:rFonts w:eastAsia="Calibri" w:cs="Calibri"/>
          <w:b/>
          <w:highlight w:val="green"/>
          <w:u w:val="single"/>
        </w:rPr>
        <w:t>as a result of</w:t>
      </w:r>
      <w:proofErr w:type="gramEnd"/>
      <w:r>
        <w:rPr>
          <w:rFonts w:eastAsia="Calibri" w:cs="Calibri"/>
          <w:b/>
          <w:highlight w:val="green"/>
          <w:u w:val="single"/>
        </w:rPr>
        <w:t xml:space="preserve"> the ‘successes’ of</w:t>
      </w:r>
      <w:r>
        <w:rPr>
          <w:rFonts w:eastAsia="Calibri" w:cs="Calibri"/>
          <w:b/>
          <w:u w:val="single"/>
        </w:rPr>
        <w:t xml:space="preserve"> the very system ‘we’ created in the first place, i.e., </w:t>
      </w:r>
      <w:r>
        <w:rPr>
          <w:rFonts w:eastAsia="Calibri" w:cs="Calibri"/>
          <w:b/>
          <w:highlight w:val="green"/>
          <w:u w:val="single"/>
        </w:rPr>
        <w:t>capitalism</w:t>
      </w:r>
      <w:r>
        <w:rPr>
          <w:rFonts w:eastAsia="Calibri" w:cs="Calibri"/>
          <w:b/>
          <w:u w:val="single"/>
        </w:rPr>
        <w:t>. How did we end up losing control of an ‘economic’ system of our own making?</w:t>
      </w:r>
      <w:r>
        <w:rPr>
          <w:rFonts w:eastAsia="Calibri" w:cs="Calibri"/>
          <w:sz w:val="14"/>
          <w:szCs w:val="14"/>
        </w:rPr>
        <w:t xml:space="preserve"> This is indeed an anomaly in human history. The conception of the ‘economy’ as an autonomous sphere dictating its own rules over society did not exist in non-capitalist societies. As the economic anthropologist </w:t>
      </w:r>
      <w:hyperlink r:id="rId15" w:anchor="Works">
        <w:r>
          <w:rPr>
            <w:rFonts w:eastAsia="Calibri" w:cs="Calibri"/>
            <w:sz w:val="14"/>
            <w:szCs w:val="14"/>
          </w:rPr>
          <w:t>Karl Polanyi</w:t>
        </w:r>
      </w:hyperlink>
      <w:r>
        <w:rPr>
          <w:rFonts w:eastAsia="Calibri" w:cs="Calibri"/>
          <w:sz w:val="14"/>
          <w:szCs w:val="14"/>
        </w:rPr>
        <w:t xml:space="preserve"> put it, “neither under tribal, nor feudal, nor mercantile conditions </w:t>
      </w:r>
      <w:proofErr w:type="gramStart"/>
      <w:r>
        <w:rPr>
          <w:rFonts w:eastAsia="Calibri" w:cs="Calibri"/>
          <w:sz w:val="14"/>
          <w:szCs w:val="14"/>
        </w:rPr>
        <w:t>was</w:t>
      </w:r>
      <w:proofErr w:type="gramEnd"/>
      <w:r>
        <w:rPr>
          <w:rFonts w:eastAsia="Calibri" w:cs="Calibri"/>
          <w:sz w:val="14"/>
          <w:szCs w:val="14"/>
        </w:rPr>
        <w:t xml:space="preserve">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6">
        <w:r>
          <w:rPr>
            <w:rFonts w:eastAsia="Calibri" w:cs="Calibri"/>
            <w:sz w:val="14"/>
            <w:szCs w:val="14"/>
          </w:rPr>
          <w:t>was absorbed in the social system</w:t>
        </w:r>
      </w:hyperlink>
      <w:r>
        <w:rPr>
          <w:rFonts w:eastAsia="Calibri" w:cs="Calibri"/>
          <w:sz w:val="14"/>
          <w:szCs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proofErr w:type="gramStart"/>
      <w:r>
        <w:rPr>
          <w:rFonts w:eastAsia="Calibri" w:cs="Calibri"/>
          <w:b/>
          <w:u w:val="single"/>
        </w:rPr>
        <w:t xml:space="preserve">In order </w:t>
      </w:r>
      <w:r>
        <w:rPr>
          <w:rFonts w:eastAsia="Calibri" w:cs="Calibri"/>
          <w:b/>
          <w:highlight w:val="green"/>
          <w:u w:val="single"/>
        </w:rPr>
        <w:t>for</w:t>
      </w:r>
      <w:proofErr w:type="gramEnd"/>
      <w:r>
        <w:rPr>
          <w:rFonts w:eastAsia="Calibri" w:cs="Calibri"/>
          <w:b/>
          <w:highlight w:val="green"/>
          <w:u w:val="single"/>
        </w:rPr>
        <w:t xml:space="preserve"> ‘self-regulating’ markets to ‘self-regulate’,</w:t>
      </w:r>
      <w:r>
        <w:rPr>
          <w:rFonts w:eastAsia="Calibri" w:cs="Calibri"/>
          <w:b/>
          <w:u w:val="single"/>
        </w:rPr>
        <w:t xml:space="preserve"> a variety of </w:t>
      </w:r>
      <w:r>
        <w:rPr>
          <w:rFonts w:eastAsia="Calibri" w:cs="Calibri"/>
          <w:b/>
          <w:highlight w:val="green"/>
          <w:u w:val="single"/>
        </w:rPr>
        <w:t>political and institutional arrangements had to</w:t>
      </w:r>
      <w:r>
        <w:rPr>
          <w:rFonts w:eastAsia="Calibri" w:cs="Calibri"/>
          <w:b/>
          <w:u w:val="single"/>
        </w:rPr>
        <w:t xml:space="preserve"> be initiated to progressively </w:t>
      </w:r>
      <w:r>
        <w:rPr>
          <w:rFonts w:eastAsia="Calibri" w:cs="Calibri"/>
          <w:b/>
          <w:highlight w:val="green"/>
          <w:u w:val="single"/>
        </w:rPr>
        <w:t>eliminate</w:t>
      </w:r>
      <w:r>
        <w:rPr>
          <w:rFonts w:eastAsia="Calibri" w:cs="Calibri"/>
          <w:b/>
          <w:u w:val="single"/>
        </w:rPr>
        <w:t xml:space="preserve"> the </w:t>
      </w:r>
      <w:r>
        <w:rPr>
          <w:rFonts w:eastAsia="Calibri" w:cs="Calibri"/>
          <w:b/>
          <w:highlight w:val="green"/>
          <w:u w:val="single"/>
        </w:rPr>
        <w:t>non-market survival strategies</w:t>
      </w:r>
      <w:r>
        <w:rPr>
          <w:rFonts w:eastAsia="Calibri" w:cs="Calibri"/>
          <w:b/>
          <w:u w:val="single"/>
        </w:rPr>
        <w:t xml:space="preserve"> that humans previously relied upon. </w:t>
      </w:r>
      <w:r>
        <w:rPr>
          <w:rFonts w:eastAsia="Calibri" w:cs="Calibri"/>
          <w:sz w:val="14"/>
          <w:szCs w:val="14"/>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Pr>
          <w:rFonts w:eastAsia="Calibri" w:cs="Calibri"/>
          <w:b/>
          <w:highlight w:val="green"/>
          <w:u w:val="single"/>
        </w:rPr>
        <w:t>At the heart of</w:t>
      </w:r>
      <w:r>
        <w:rPr>
          <w:rFonts w:eastAsia="Calibri" w:cs="Calibri"/>
          <w:b/>
          <w:u w:val="single"/>
        </w:rPr>
        <w:t xml:space="preserve"> the rise of </w:t>
      </w:r>
      <w:r>
        <w:rPr>
          <w:rFonts w:eastAsia="Calibri" w:cs="Calibri"/>
          <w:b/>
          <w:highlight w:val="green"/>
          <w:u w:val="single"/>
        </w:rPr>
        <w:t>capitalism</w:t>
      </w:r>
      <w:r>
        <w:rPr>
          <w:rFonts w:eastAsia="Calibri" w:cs="Calibri"/>
          <w:b/>
          <w:u w:val="single"/>
        </w:rPr>
        <w:t xml:space="preserve">, therefore, </w:t>
      </w:r>
      <w:r>
        <w:rPr>
          <w:rFonts w:eastAsia="Calibri" w:cs="Calibri"/>
          <w:b/>
          <w:highlight w:val="green"/>
          <w:u w:val="single"/>
        </w:rPr>
        <w:t>rested a ‘political’, legal, and violent process</w:t>
      </w:r>
      <w:r>
        <w:rPr>
          <w:rFonts w:eastAsia="Calibri" w:cs="Calibri"/>
          <w:b/>
          <w:u w:val="single"/>
        </w:rPr>
        <w:t xml:space="preserve"> that led to the historically unprecedented characterization of land and labour as commodities. Without </w:t>
      </w:r>
      <w:r>
        <w:rPr>
          <w:rFonts w:eastAsia="Calibri" w:cs="Calibri"/>
          <w:b/>
          <w:highlight w:val="green"/>
          <w:u w:val="single"/>
        </w:rPr>
        <w:t>commodifying land and labour</w:t>
      </w:r>
      <w:r>
        <w:rPr>
          <w:rFonts w:eastAsia="Calibri" w:cs="Calibri"/>
          <w:b/>
          <w:u w:val="single"/>
        </w:rPr>
        <w:t xml:space="preserve">, i.e., without treating the planet’s living substance as commodities, it would have been impossible to view the ‘economy’ as an institutionally and motivationally self-regulating sphere of life, an almost robotic creature functioning </w:t>
      </w:r>
      <w:r>
        <w:rPr>
          <w:rFonts w:eastAsia="Calibri" w:cs="Calibri"/>
          <w:b/>
          <w:highlight w:val="green"/>
          <w:u w:val="single"/>
        </w:rPr>
        <w:t>at the expense of human lives and livelihoods</w:t>
      </w:r>
      <w:r>
        <w:rPr>
          <w:rFonts w:eastAsia="Calibri" w:cs="Calibri"/>
          <w:b/>
          <w:u w:val="single"/>
        </w:rPr>
        <w:t xml:space="preserve">. Capitalism presupposed from the very beginning a radical transformation in the human use of nature as well as in the provision of life’s essential requirements. In this sense, </w:t>
      </w:r>
      <w:r>
        <w:rPr>
          <w:rFonts w:eastAsia="Calibri" w:cs="Calibri"/>
          <w:b/>
          <w:highlight w:val="green"/>
          <w:u w:val="single"/>
        </w:rPr>
        <w:t>the danger of global extinction</w:t>
      </w:r>
      <w:r>
        <w:rPr>
          <w:rFonts w:eastAsia="Calibri" w:cs="Calibri"/>
          <w:b/>
          <w:u w:val="single"/>
        </w:rPr>
        <w:t xml:space="preserve"> which we have been going through </w:t>
      </w:r>
      <w:r>
        <w:rPr>
          <w:rFonts w:eastAsia="Calibri" w:cs="Calibri"/>
          <w:b/>
          <w:highlight w:val="green"/>
          <w:u w:val="single"/>
        </w:rPr>
        <w:t>is not a temporary hiccup</w:t>
      </w:r>
      <w:r>
        <w:rPr>
          <w:rFonts w:eastAsia="Calibri" w:cs="Calibri"/>
          <w:b/>
          <w:u w:val="single"/>
        </w:rPr>
        <w:t xml:space="preserve"> in an otherwise smoothly operating capitalist ecosystem </w:t>
      </w:r>
      <w:r>
        <w:rPr>
          <w:rFonts w:eastAsia="Calibri" w:cs="Calibri"/>
          <w:b/>
          <w:highlight w:val="green"/>
          <w:u w:val="single"/>
        </w:rPr>
        <w:t xml:space="preserve">but has </w:t>
      </w:r>
      <w:r>
        <w:rPr>
          <w:rFonts w:eastAsia="Calibri" w:cs="Calibri"/>
          <w:b/>
          <w:u w:val="single"/>
        </w:rPr>
        <w:t xml:space="preserve">always </w:t>
      </w:r>
      <w:r>
        <w:rPr>
          <w:rFonts w:eastAsia="Calibri" w:cs="Calibri"/>
          <w:b/>
          <w:highlight w:val="green"/>
          <w:u w:val="single"/>
        </w:rPr>
        <w:t xml:space="preserve">been </w:t>
      </w:r>
      <w:r>
        <w:rPr>
          <w:rFonts w:eastAsia="Calibri" w:cs="Calibri"/>
          <w:b/>
          <w:u w:val="single"/>
        </w:rPr>
        <w:t xml:space="preserve">a possibility </w:t>
      </w:r>
      <w:r>
        <w:rPr>
          <w:rFonts w:eastAsia="Calibri" w:cs="Calibri"/>
          <w:b/>
          <w:highlight w:val="green"/>
          <w:u w:val="single"/>
        </w:rPr>
        <w:t xml:space="preserve">built into </w:t>
      </w:r>
      <w:r>
        <w:rPr>
          <w:rFonts w:eastAsia="Calibri" w:cs="Calibri"/>
          <w:b/>
          <w:u w:val="single"/>
        </w:rPr>
        <w:t xml:space="preserve">the very structure of </w:t>
      </w:r>
      <w:r>
        <w:rPr>
          <w:rFonts w:eastAsia="Calibri" w:cs="Calibri"/>
          <w:b/>
          <w:highlight w:val="green"/>
          <w:u w:val="single"/>
        </w:rPr>
        <w:t>market society</w:t>
      </w:r>
      <w:r>
        <w:rPr>
          <w:rFonts w:eastAsia="Calibri" w:cs="Calibri"/>
          <w:b/>
          <w:u w:val="single"/>
        </w:rPr>
        <w:t xml:space="preserve">. </w:t>
      </w:r>
      <w:r>
        <w:rPr>
          <w:rFonts w:eastAsia="Calibri" w:cs="Calibri"/>
          <w:sz w:val="14"/>
          <w:szCs w:val="14"/>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Pr>
          <w:rFonts w:eastAsia="Calibri" w:cs="Calibri"/>
          <w:b/>
          <w:u w:val="single"/>
        </w:rPr>
        <w:t xml:space="preserve">On the other hand, however, </w:t>
      </w:r>
      <w:hyperlink r:id="rId17">
        <w:r>
          <w:rPr>
            <w:rFonts w:eastAsia="Calibri" w:cs="Calibri"/>
            <w:b/>
            <w:u w:val="single"/>
          </w:rPr>
          <w:t>as Ellen Wood argues</w:t>
        </w:r>
      </w:hyperlink>
      <w:r>
        <w:rPr>
          <w:rFonts w:eastAsia="Calibri" w:cs="Calibri"/>
          <w:b/>
          <w:u w:val="single"/>
        </w:rPr>
        <w:t xml:space="preserve">, by subordinating all other considerations to the imperatives of market competition, </w:t>
      </w:r>
      <w:r>
        <w:rPr>
          <w:rFonts w:eastAsia="Calibri" w:cs="Calibri"/>
          <w:b/>
          <w:highlight w:val="green"/>
          <w:u w:val="single"/>
        </w:rPr>
        <w:t>capitalism has</w:t>
      </w:r>
      <w:r>
        <w:rPr>
          <w:rFonts w:eastAsia="Calibri" w:cs="Calibri"/>
          <w:b/>
          <w:u w:val="single"/>
        </w:rPr>
        <w:t xml:space="preserve"> also </w:t>
      </w:r>
      <w:r>
        <w:rPr>
          <w:rFonts w:eastAsia="Calibri" w:cs="Calibri"/>
          <w:b/>
          <w:highlight w:val="green"/>
          <w:u w:val="single"/>
        </w:rPr>
        <w:t>created poverty, homelessness, environmental destruction and pandemics</w:t>
      </w:r>
      <w:r>
        <w:rPr>
          <w:rFonts w:eastAsia="Calibri" w:cs="Calibri"/>
          <w:sz w:val="14"/>
          <w:szCs w:val="14"/>
        </w:rPr>
        <w:t xml:space="preserve">. Billions of people who could be fed and housed are subjected to immense doses of insecurity, living their lives under the constant threat of joblessness, homelessness, loss of status and starvation. </w:t>
      </w:r>
      <w:r>
        <w:rPr>
          <w:rFonts w:eastAsia="Calibri" w:cs="Calibri"/>
          <w:b/>
          <w:u w:val="single"/>
        </w:rPr>
        <w:t xml:space="preserve">In a similar fashion, the environment that could be protected is systematically destroyed for profit, and killer viruses that could be contained are unleashed. </w:t>
      </w:r>
      <w:r>
        <w:rPr>
          <w:rFonts w:eastAsia="Calibri" w:cs="Calibri"/>
          <w:sz w:val="14"/>
          <w:szCs w:val="14"/>
        </w:rPr>
        <w:t xml:space="preserve">Undoubtedly, Covid-19 has become the archetypal example that lays bare “the destructive impulses of a system in which the very fundamentals of existence are subjected to the requirements of profit.” </w:t>
      </w:r>
      <w:r>
        <w:rPr>
          <w:rFonts w:eastAsia="Calibri" w:cs="Calibri"/>
          <w:b/>
          <w:u w:val="single"/>
        </w:rPr>
        <w:t>Can the ‘positive’ and ‘negative’ outcomes of capitalism be somewhat reconciled? Indeed, for a brief period in the Global North, it seemed they could be</w:t>
      </w:r>
      <w:r>
        <w:rPr>
          <w:rFonts w:eastAsia="Calibri" w:cs="Calibri"/>
          <w:sz w:val="14"/>
          <w:szCs w:val="14"/>
        </w:rPr>
        <w:t xml:space="preserve">. During the so-called </w:t>
      </w:r>
      <w:hyperlink r:id="rId18">
        <w:r>
          <w:rPr>
            <w:rFonts w:eastAsia="Calibri" w:cs="Calibri"/>
            <w:sz w:val="14"/>
            <w:szCs w:val="14"/>
          </w:rPr>
          <w:t>Golden Age of Capitalism</w:t>
        </w:r>
      </w:hyperlink>
      <w:r>
        <w:rPr>
          <w:rFonts w:eastAsia="Calibri" w:cs="Calibri"/>
          <w:sz w:val="14"/>
          <w:szCs w:val="14"/>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Pr>
          <w:rFonts w:eastAsia="Calibri" w:cs="Calibri"/>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Pr>
          <w:rFonts w:eastAsia="Calibri" w:cs="Calibri"/>
          <w:sz w:val="14"/>
          <w:szCs w:val="14"/>
        </w:rPr>
        <w:t xml:space="preserve">The main ‘problem’ with the Global South has been, by and large, a question of ‘timing’. </w:t>
      </w:r>
      <w:r>
        <w:rPr>
          <w:rFonts w:eastAsia="Calibri" w:cs="Calibri"/>
          <w:b/>
          <w:u w:val="single"/>
        </w:rPr>
        <w:t xml:space="preserve">Once capitalism was established and consolidated in the Global North, it has not only led to the birth of new and more effective forms of </w:t>
      </w:r>
      <w:r>
        <w:rPr>
          <w:rFonts w:eastAsia="Calibri" w:cs="Calibri"/>
          <w:b/>
          <w:highlight w:val="green"/>
          <w:u w:val="single"/>
        </w:rPr>
        <w:t>imperialist control and neocolonial expansion</w:t>
      </w:r>
      <w:r>
        <w:rPr>
          <w:rFonts w:eastAsia="Calibri" w:cs="Calibri"/>
          <w:b/>
          <w:u w:val="single"/>
        </w:rPr>
        <w:t xml:space="preserve"> but </w:t>
      </w:r>
      <w:r>
        <w:rPr>
          <w:rFonts w:eastAsia="Calibri" w:cs="Calibri"/>
          <w:b/>
          <w:highlight w:val="green"/>
          <w:u w:val="single"/>
        </w:rPr>
        <w:t xml:space="preserve">has </w:t>
      </w:r>
      <w:r>
        <w:rPr>
          <w:rFonts w:eastAsia="Calibri" w:cs="Calibri"/>
          <w:b/>
          <w:u w:val="single"/>
        </w:rPr>
        <w:t xml:space="preserve">also </w:t>
      </w:r>
      <w:r>
        <w:rPr>
          <w:rFonts w:eastAsia="Calibri" w:cs="Calibri"/>
          <w:b/>
          <w:highlight w:val="green"/>
          <w:u w:val="single"/>
        </w:rPr>
        <w:t>irrevocably</w:t>
      </w:r>
      <w:r>
        <w:rPr>
          <w:rFonts w:eastAsia="Calibri" w:cs="Calibri"/>
          <w:b/>
          <w:u w:val="single"/>
        </w:rPr>
        <w:t xml:space="preserve"> </w:t>
      </w:r>
      <w:r>
        <w:rPr>
          <w:rFonts w:eastAsia="Calibri" w:cs="Calibri"/>
          <w:b/>
          <w:highlight w:val="green"/>
          <w:u w:val="single"/>
        </w:rPr>
        <w:t xml:space="preserve">undermined </w:t>
      </w:r>
      <w:r>
        <w:rPr>
          <w:rFonts w:eastAsia="Calibri" w:cs="Calibri"/>
          <w:b/>
          <w:u w:val="single"/>
        </w:rPr>
        <w:t xml:space="preserve">the </w:t>
      </w:r>
      <w:r>
        <w:rPr>
          <w:rFonts w:eastAsia="Calibri" w:cs="Calibri"/>
          <w:b/>
          <w:highlight w:val="green"/>
          <w:u w:val="single"/>
        </w:rPr>
        <w:t>potentially positive outcomes of capitalist development</w:t>
      </w:r>
      <w:r>
        <w:rPr>
          <w:rFonts w:eastAsia="Calibri" w:cs="Calibri"/>
          <w:b/>
          <w:u w:val="single"/>
        </w:rPr>
        <w:t xml:space="preserve"> elsewhere. </w:t>
      </w:r>
      <w:r>
        <w:rPr>
          <w:rFonts w:eastAsia="Calibri" w:cs="Calibri"/>
          <w:sz w:val="14"/>
          <w:szCs w:val="14"/>
        </w:rPr>
        <w:t xml:space="preserve">For example, the </w:t>
      </w:r>
      <w:hyperlink r:id="rId19">
        <w:r>
          <w:rPr>
            <w:rFonts w:eastAsia="Calibri" w:cs="Calibri"/>
            <w:sz w:val="14"/>
            <w:szCs w:val="14"/>
          </w:rPr>
          <w:t>MIT political economist Alice Amsden</w:t>
        </w:r>
      </w:hyperlink>
      <w:r>
        <w:rPr>
          <w:rFonts w:eastAsia="Calibri" w:cs="Calibri"/>
          <w:sz w:val="14"/>
          <w:szCs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w:t>
      </w:r>
      <w:r>
        <w:rPr>
          <w:rFonts w:eastAsia="Calibri" w:cs="Calibri"/>
          <w:sz w:val="14"/>
          <w:szCs w:val="14"/>
        </w:rPr>
        <w:lastRenderedPageBreak/>
        <w:t xml:space="preserve">financial crisis. All in all, market imperatives have been regulating social reproduction almost worldwide for a long time but with no prospect of capitalist ‘development’ for an overwhelming majority of the world’s population in the South and the North alike. </w:t>
      </w:r>
      <w:r>
        <w:rPr>
          <w:rFonts w:eastAsia="Calibri" w:cs="Calibri"/>
          <w:b/>
          <w:u w:val="single"/>
        </w:rPr>
        <w:t>Furthermore, the ecologically disastrous and socially inhumane consequences of capitalism have long outweighed the prospects of material gain in the Global South.</w:t>
      </w:r>
      <w:r>
        <w:rPr>
          <w:rFonts w:eastAsia="Calibri" w:cs="Calibri"/>
          <w:sz w:val="14"/>
          <w:szCs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Pr>
          <w:rFonts w:eastAsia="Calibri" w:cs="Calibri"/>
          <w:b/>
          <w:u w:val="single"/>
        </w:rPr>
        <w:t>The implication is that any meaningful attempt at solving the present, and future crises needs to take the bull by the horn</w:t>
      </w:r>
      <w:r>
        <w:rPr>
          <w:rFonts w:eastAsia="Calibri" w:cs="Calibri"/>
          <w:sz w:val="14"/>
          <w:szCs w:val="14"/>
        </w:rPr>
        <w:t xml:space="preserve">. There is literally no choice to be made between ‘capitalism’ and ‘capitalism with a human face’. </w:t>
      </w:r>
      <w:r>
        <w:rPr>
          <w:rFonts w:eastAsia="Calibri" w:cs="Calibri"/>
          <w:b/>
          <w:u w:val="single"/>
        </w:rPr>
        <w:t xml:space="preserve">As long as the underlying dynamics of our lives remain the same, </w:t>
      </w:r>
      <w:r>
        <w:rPr>
          <w:rFonts w:eastAsia="Calibri" w:cs="Calibri"/>
          <w:b/>
          <w:highlight w:val="green"/>
          <w:u w:val="single"/>
        </w:rPr>
        <w:t xml:space="preserve">as long as we keep treating nature and human beings as commodities, no </w:t>
      </w:r>
      <w:hyperlink r:id="rId20">
        <w:r>
          <w:rPr>
            <w:rFonts w:eastAsia="Calibri" w:cs="Calibri"/>
            <w:b/>
            <w:highlight w:val="green"/>
            <w:u w:val="single"/>
          </w:rPr>
          <w:t>cosmetic surgery</w:t>
        </w:r>
      </w:hyperlink>
      <w:r>
        <w:rPr>
          <w:rFonts w:eastAsia="Calibri" w:cs="Calibri"/>
          <w:b/>
          <w:highlight w:val="green"/>
          <w:u w:val="single"/>
        </w:rPr>
        <w:t xml:space="preserve"> will do.</w:t>
      </w:r>
      <w:r>
        <w:rPr>
          <w:rFonts w:eastAsia="Calibri" w:cs="Calibri"/>
          <w:b/>
          <w:u w:val="single"/>
        </w:rPr>
        <w:t xml:space="preserve"> To the contrary, historical experience suggests that such minimal interventions will sooner or later backfire, re-legitimizing capitalism pure and simple. </w:t>
      </w:r>
      <w:r>
        <w:rPr>
          <w:rFonts w:eastAsia="Calibri" w:cs="Calibri"/>
          <w:b/>
          <w:highlight w:val="green"/>
          <w:u w:val="single"/>
        </w:rPr>
        <w:t>The only way to</w:t>
      </w:r>
      <w:r>
        <w:rPr>
          <w:rFonts w:eastAsia="Calibri" w:cs="Calibri"/>
          <w:b/>
          <w:u w:val="single"/>
        </w:rPr>
        <w:t xml:space="preserve"> ‘re-embed’ our economies and </w:t>
      </w:r>
      <w:r>
        <w:rPr>
          <w:rFonts w:eastAsia="Calibri" w:cs="Calibri"/>
          <w:b/>
          <w:highlight w:val="green"/>
          <w:u w:val="single"/>
        </w:rPr>
        <w:t>save our lives</w:t>
      </w:r>
      <w:r>
        <w:rPr>
          <w:rFonts w:eastAsia="Calibri" w:cs="Calibri"/>
          <w:b/>
          <w:u w:val="single"/>
        </w:rPr>
        <w:t xml:space="preserve"> from ecological collapse </w:t>
      </w:r>
      <w:r>
        <w:rPr>
          <w:rFonts w:eastAsia="Calibri" w:cs="Calibri"/>
          <w:b/>
          <w:highlight w:val="green"/>
          <w:u w:val="single"/>
        </w:rPr>
        <w:t>is</w:t>
      </w:r>
      <w:r>
        <w:rPr>
          <w:rFonts w:eastAsia="Calibri" w:cs="Calibri"/>
          <w:b/>
          <w:u w:val="single"/>
        </w:rPr>
        <w:t xml:space="preserve"> by </w:t>
      </w:r>
      <w:r>
        <w:rPr>
          <w:rFonts w:eastAsia="Calibri" w:cs="Calibri"/>
          <w:b/>
          <w:highlight w:val="green"/>
          <w:u w:val="single"/>
        </w:rPr>
        <w:t xml:space="preserve">intervening in the </w:t>
      </w:r>
      <w:r>
        <w:rPr>
          <w:rFonts w:eastAsia="Calibri" w:cs="Calibri"/>
          <w:b/>
          <w:u w:val="single"/>
        </w:rPr>
        <w:t xml:space="preserve">very </w:t>
      </w:r>
      <w:r>
        <w:rPr>
          <w:rFonts w:eastAsia="Calibri" w:cs="Calibri"/>
          <w:b/>
          <w:highlight w:val="green"/>
          <w:u w:val="single"/>
        </w:rPr>
        <w:t>heart of the beast</w:t>
      </w:r>
      <w:r>
        <w:rPr>
          <w:rFonts w:eastAsia="Calibri" w:cs="Calibri"/>
          <w:b/>
          <w:u w:val="single"/>
        </w:rPr>
        <w:t>: land and human beings need to be taken out of the market. The beast is not tameable; it needs to be </w:t>
      </w:r>
      <w:hyperlink r:id="rId21">
        <w:r>
          <w:rPr>
            <w:rFonts w:eastAsia="Calibri" w:cs="Calibri"/>
            <w:b/>
            <w:u w:val="single"/>
          </w:rPr>
          <w:t>killed</w:t>
        </w:r>
      </w:hyperlink>
      <w:r>
        <w:rPr>
          <w:rFonts w:eastAsia="Calibri" w:cs="Calibri"/>
          <w:b/>
          <w:u w:val="single"/>
        </w:rPr>
        <w:t>.</w:t>
      </w:r>
    </w:p>
    <w:p w14:paraId="51FB8688" w14:textId="77777777" w:rsidR="00A068F8" w:rsidRDefault="00A068F8" w:rsidP="00A068F8">
      <w:pPr>
        <w:pStyle w:val="Heading4"/>
        <w:rPr>
          <w:rFonts w:eastAsia="Calibri" w:cs="Calibri"/>
          <w:b w:val="0"/>
          <w:color w:val="000000"/>
          <w:highlight w:val="yellow"/>
        </w:rPr>
      </w:pPr>
      <w:bookmarkStart w:id="2" w:name="_g8nsoj78zf" w:colFirst="0" w:colLast="0"/>
      <w:bookmarkEnd w:id="2"/>
      <w:r>
        <w:rPr>
          <w:rFonts w:eastAsia="Calibri" w:cs="Calibri"/>
          <w:color w:val="000000"/>
          <w:highlight w:val="yellow"/>
        </w:rPr>
        <w:t>Vote neg for dual power organizing – only by refusing the 1ac’s opportunistic politics can we produce actual change.</w:t>
      </w:r>
    </w:p>
    <w:p w14:paraId="3964EFD7" w14:textId="77777777" w:rsidR="00A068F8" w:rsidRDefault="00A068F8" w:rsidP="00A068F8">
      <w:pPr>
        <w:rPr>
          <w:rFonts w:eastAsia="Calibri" w:cs="Calibri"/>
          <w:sz w:val="18"/>
          <w:szCs w:val="18"/>
        </w:rPr>
      </w:pPr>
      <w:r>
        <w:rPr>
          <w:rFonts w:eastAsia="Calibri" w:cs="Calibri"/>
          <w:b/>
          <w:sz w:val="26"/>
          <w:szCs w:val="26"/>
        </w:rPr>
        <w:t>Escalante 18</w:t>
      </w:r>
      <w:r>
        <w:rPr>
          <w:rFonts w:eastAsia="Calibri" w:cs="Calibri"/>
        </w:rPr>
        <w:t xml:space="preserve"> </w:t>
      </w:r>
      <w:r>
        <w:rPr>
          <w:rFonts w:eastAsia="Calibri" w:cs="Calibri"/>
          <w:sz w:val="18"/>
          <w:szCs w:val="18"/>
        </w:rPr>
        <w:t xml:space="preserve">Alyson Escalante (Marxist-Leninist, Materialist Feminist and Anti-Imperialist activist), 8-24-2018, "Against Electoralism, For Dual </w:t>
      </w:r>
      <w:proofErr w:type="gramStart"/>
      <w:r>
        <w:rPr>
          <w:rFonts w:eastAsia="Calibri" w:cs="Calibri"/>
          <w:sz w:val="18"/>
          <w:szCs w:val="18"/>
        </w:rPr>
        <w:t>Power!,</w:t>
      </w:r>
      <w:proofErr w:type="gramEnd"/>
      <w:r>
        <w:rPr>
          <w:rFonts w:eastAsia="Calibri" w:cs="Calibri"/>
          <w:sz w:val="18"/>
          <w:szCs w:val="18"/>
        </w:rPr>
        <w:t>" Forge News, https://theforgenews.org/2018/08/24/against-electoralism-for-dual-power/</w:t>
      </w:r>
    </w:p>
    <w:p w14:paraId="7051DC2D" w14:textId="77777777" w:rsidR="00A068F8" w:rsidRDefault="00A068F8" w:rsidP="00A068F8">
      <w:pPr>
        <w:rPr>
          <w:rFonts w:eastAsia="Calibri" w:cs="Calibri"/>
          <w:sz w:val="14"/>
          <w:szCs w:val="14"/>
        </w:rPr>
      </w:pPr>
      <w:r>
        <w:rPr>
          <w:rFonts w:eastAsia="Calibri" w:cs="Calibri"/>
          <w:sz w:val="14"/>
          <w:szCs w:val="14"/>
        </w:rPr>
        <w:t xml:space="preserve">If we, as socialists, truly fight for a classless world, we must smash the mechanisms which ensure class domination. </w:t>
      </w:r>
      <w:r>
        <w:rPr>
          <w:rFonts w:eastAsia="Calibri" w:cs="Calibri"/>
          <w:b/>
          <w:u w:val="single"/>
        </w:rPr>
        <w:t>We must smash the bourgeois state. This realization led the Bolsheviks to reject the opportunism of the Socialist Revolutionaries and Menshiviks in the Soviets and they chose to overthrow the provisional government themselves. Shockingly, their revolution was successful</w:t>
      </w:r>
      <w:r>
        <w:rPr>
          <w:rFonts w:eastAsia="Calibri" w:cs="Calibri"/>
          <w:sz w:val="14"/>
          <w:szCs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w:t>
      </w:r>
      <w:proofErr w:type="gramStart"/>
      <w:r>
        <w:rPr>
          <w:rFonts w:eastAsia="Calibri" w:cs="Calibri"/>
          <w:sz w:val="14"/>
          <w:szCs w:val="14"/>
        </w:rPr>
        <w:t>do precisely</w:t>
      </w:r>
      <w:proofErr w:type="gramEnd"/>
      <w:r>
        <w:rPr>
          <w:rFonts w:eastAsia="Calibri" w:cs="Calibri"/>
          <w:sz w:val="14"/>
          <w:szCs w:val="14"/>
        </w:rPr>
        <w:t xml:space="preserve"> this. The events of </w:t>
      </w:r>
      <w:proofErr w:type="gramStart"/>
      <w:r>
        <w:rPr>
          <w:rFonts w:eastAsia="Calibri" w:cs="Calibri"/>
          <w:sz w:val="14"/>
          <w:szCs w:val="14"/>
        </w:rPr>
        <w:t>October,</w:t>
      </w:r>
      <w:proofErr w:type="gramEnd"/>
      <w:r>
        <w:rPr>
          <w:rFonts w:eastAsia="Calibri" w:cs="Calibri"/>
          <w:sz w:val="14"/>
          <w:szCs w:val="14"/>
        </w:rPr>
        <w:t xml:space="preserve"> 1917 ought to have concretely proven that the strategy of infiltrating the bourgeois government is untenable. </w:t>
      </w:r>
      <w:r>
        <w:rPr>
          <w:rFonts w:eastAsia="Calibri" w:cs="Calibri"/>
          <w:b/>
          <w:u w:val="single"/>
        </w:rPr>
        <w:t>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Pr>
          <w:rFonts w:eastAsia="Calibri" w:cs="Calibri"/>
          <w:sz w:val="14"/>
          <w:szCs w:val="14"/>
        </w:rPr>
        <w:t xml:space="preserve"> Dual Power Today </w:t>
      </w:r>
      <w:r>
        <w:rPr>
          <w:rFonts w:eastAsia="Calibri" w:cs="Calibri"/>
          <w:b/>
          <w:u w:val="single"/>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w:t>
      </w:r>
      <w:proofErr w:type="gramStart"/>
      <w:r>
        <w:rPr>
          <w:rFonts w:eastAsia="Calibri" w:cs="Calibri"/>
          <w:b/>
          <w:u w:val="single"/>
        </w:rPr>
        <w:t>tried and true</w:t>
      </w:r>
      <w:proofErr w:type="gramEnd"/>
      <w:r>
        <w:rPr>
          <w:rFonts w:eastAsia="Calibri" w:cs="Calibri"/>
          <w:b/>
          <w:u w:val="single"/>
        </w:rPr>
        <w:t xml:space="preserve"> objection, there is one simple answer: you are entirely correct, and that is why</w:t>
      </w:r>
      <w:r>
        <w:rPr>
          <w:rFonts w:eastAsia="Calibri" w:cs="Calibri"/>
          <w:b/>
          <w:highlight w:val="green"/>
          <w:u w:val="single"/>
        </w:rPr>
        <w:t xml:space="preserve"> we need to abandon </w:t>
      </w:r>
      <w:r>
        <w:rPr>
          <w:rFonts w:eastAsia="Calibri" w:cs="Calibri"/>
          <w:b/>
          <w:u w:val="single"/>
        </w:rPr>
        <w:t xml:space="preserve">electoralism and working within </w:t>
      </w:r>
      <w:r>
        <w:rPr>
          <w:rFonts w:eastAsia="Calibri" w:cs="Calibri"/>
          <w:b/>
          <w:highlight w:val="green"/>
          <w:u w:val="single"/>
        </w:rPr>
        <w:t>the bourgeois state</w:t>
      </w:r>
      <w:r>
        <w:rPr>
          <w:rFonts w:eastAsia="Calibri" w:cs="Calibri"/>
          <w:b/>
          <w:u w:val="single"/>
        </w:rPr>
        <w:t xml:space="preserve">. What were </w:t>
      </w:r>
      <w:r>
        <w:rPr>
          <w:rFonts w:eastAsia="Calibri" w:cs="Calibri"/>
          <w:b/>
          <w:highlight w:val="green"/>
          <w:u w:val="single"/>
        </w:rPr>
        <w:t>the conditions which allowed the Bolsheviks to</w:t>
      </w:r>
      <w:r>
        <w:rPr>
          <w:rFonts w:eastAsia="Calibri" w:cs="Calibri"/>
          <w:b/>
          <w:u w:val="single"/>
        </w:rPr>
        <w:t xml:space="preserve"> successfully </w:t>
      </w:r>
      <w:r>
        <w:rPr>
          <w:rFonts w:eastAsia="Calibri" w:cs="Calibri"/>
          <w:b/>
          <w:highlight w:val="green"/>
          <w:u w:val="single"/>
        </w:rPr>
        <w:t>revolt</w:t>
      </w:r>
      <w:r>
        <w:rPr>
          <w:rFonts w:eastAsia="Calibri" w:cs="Calibri"/>
          <w:b/>
          <w:u w:val="single"/>
        </w:rPr>
        <w:t xml:space="preserve">? The conditions </w:t>
      </w:r>
      <w:r>
        <w:rPr>
          <w:rFonts w:eastAsia="Calibri" w:cs="Calibri"/>
          <w:b/>
          <w:highlight w:val="green"/>
          <w:u w:val="single"/>
        </w:rPr>
        <w:t>were</w:t>
      </w:r>
      <w:r>
        <w:rPr>
          <w:rFonts w:eastAsia="Calibri" w:cs="Calibri"/>
          <w:b/>
          <w:u w:val="single"/>
        </w:rPr>
        <w:t xml:space="preserve"> </w:t>
      </w:r>
      <w:r>
        <w:rPr>
          <w:rFonts w:eastAsia="Calibri" w:cs="Calibri"/>
          <w:b/>
          <w:highlight w:val="green"/>
          <w:u w:val="single"/>
        </w:rPr>
        <w:t>that of Dual Power</w:t>
      </w:r>
      <w:r>
        <w:rPr>
          <w:rFonts w:eastAsia="Calibri" w:cs="Calibri"/>
          <w:b/>
          <w:u w:val="single"/>
        </w:rPr>
        <w:t xml:space="preserve">. Alongside the capitalist state, </w:t>
      </w:r>
      <w:r>
        <w:rPr>
          <w:rFonts w:eastAsia="Calibri" w:cs="Calibri"/>
          <w:b/>
          <w:highlight w:val="green"/>
          <w:u w:val="single"/>
        </w:rPr>
        <w:t xml:space="preserve">there existed </w:t>
      </w:r>
      <w:r>
        <w:rPr>
          <w:rFonts w:eastAsia="Calibri" w:cs="Calibri"/>
          <w:b/>
          <w:u w:val="single"/>
        </w:rPr>
        <w:t xml:space="preserve">a whole set of </w:t>
      </w:r>
      <w:r>
        <w:rPr>
          <w:rFonts w:eastAsia="Calibri" w:cs="Calibri"/>
          <w:b/>
          <w:highlight w:val="green"/>
          <w:u w:val="single"/>
        </w:rPr>
        <w:t>institutions and councils which met the needs of the workers</w:t>
      </w:r>
      <w:r>
        <w:rPr>
          <w:rFonts w:eastAsia="Calibri" w:cs="Calibri"/>
          <w:b/>
          <w:u w:val="single"/>
        </w:rPr>
        <w:t>.</w:t>
      </w:r>
      <w:r>
        <w:rPr>
          <w:rFonts w:eastAsia="Calibri" w:cs="Calibri"/>
          <w:sz w:val="14"/>
          <w:szCs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Pr>
          <w:rFonts w:eastAsia="Calibri" w:cs="Calibri"/>
          <w:b/>
          <w:u w:val="single"/>
        </w:rPr>
        <w:t xml:space="preserve">When a </w:t>
      </w:r>
      <w:proofErr w:type="gramStart"/>
      <w:r>
        <w:rPr>
          <w:rFonts w:eastAsia="Calibri" w:cs="Calibri"/>
          <w:b/>
          <w:u w:val="single"/>
        </w:rPr>
        <w:t>far right</w:t>
      </w:r>
      <w:proofErr w:type="gramEnd"/>
      <w:r>
        <w:rPr>
          <w:rFonts w:eastAsia="Calibri" w:cs="Calibri"/>
          <w:b/>
          <w:u w:val="single"/>
        </w:rPr>
        <w:t xml:space="preserve"> coup was attempted against the provisional government, it was troops loyal to the Bolshevik factions within the soviet who repelled the coup plotters, </w:t>
      </w:r>
      <w:r>
        <w:rPr>
          <w:rFonts w:eastAsia="Calibri" w:cs="Calibri"/>
          <w:b/>
          <w:highlight w:val="green"/>
          <w:u w:val="single"/>
        </w:rPr>
        <w:t>proving</w:t>
      </w:r>
      <w:r>
        <w:rPr>
          <w:rFonts w:eastAsia="Calibri" w:cs="Calibri"/>
          <w:b/>
          <w:u w:val="single"/>
        </w:rPr>
        <w:t xml:space="preserve"> concretely to the workers of Petrograd </w:t>
      </w:r>
      <w:r>
        <w:rPr>
          <w:rFonts w:eastAsia="Calibri" w:cs="Calibri"/>
          <w:b/>
          <w:highlight w:val="green"/>
          <w:u w:val="single"/>
        </w:rPr>
        <w:t xml:space="preserve">that the socialists could </w:t>
      </w:r>
      <w:r>
        <w:rPr>
          <w:rFonts w:eastAsia="Calibri" w:cs="Calibri"/>
          <w:b/>
          <w:u w:val="single"/>
        </w:rPr>
        <w:t xml:space="preserve">not only </w:t>
      </w:r>
      <w:r>
        <w:rPr>
          <w:rFonts w:eastAsia="Calibri" w:cs="Calibri"/>
          <w:b/>
          <w:highlight w:val="green"/>
          <w:u w:val="single"/>
        </w:rPr>
        <w:t>provide</w:t>
      </w:r>
      <w:r>
        <w:rPr>
          <w:rFonts w:eastAsia="Calibri" w:cs="Calibri"/>
          <w:b/>
          <w:u w:val="single"/>
        </w:rPr>
        <w:t xml:space="preserve"> </w:t>
      </w:r>
      <w:r>
        <w:rPr>
          <w:rFonts w:eastAsia="Calibri" w:cs="Calibri"/>
          <w:b/>
          <w:highlight w:val="green"/>
          <w:u w:val="single"/>
        </w:rPr>
        <w:t xml:space="preserve">for their needs, </w:t>
      </w:r>
      <w:r>
        <w:rPr>
          <w:rFonts w:eastAsia="Calibri" w:cs="Calibri"/>
          <w:b/>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Pr>
          <w:rFonts w:eastAsia="Calibri" w:cs="Calibri"/>
          <w:sz w:val="14"/>
          <w:szCs w:val="14"/>
        </w:rPr>
        <w:t xml:space="preserve">. They would not bolster the capitalist state in the name of socialism, they would offer an alternative to it. </w:t>
      </w:r>
      <w:r>
        <w:rPr>
          <w:rFonts w:eastAsia="Calibri" w:cs="Calibri"/>
          <w:b/>
          <w:u w:val="single"/>
        </w:rPr>
        <w:t xml:space="preserve">And so, when the time came for revolt, the masses were already </w:t>
      </w:r>
      <w:proofErr w:type="gramStart"/>
      <w:r>
        <w:rPr>
          <w:rFonts w:eastAsia="Calibri" w:cs="Calibri"/>
          <w:b/>
          <w:u w:val="single"/>
        </w:rPr>
        <w:t>to</w:t>
      </w:r>
      <w:proofErr w:type="gramEnd"/>
      <w:r>
        <w:rPr>
          <w:rFonts w:eastAsia="Calibri" w:cs="Calibri"/>
          <w:b/>
          <w:u w:val="single"/>
        </w:rPr>
        <w:t xml:space="preserve"> loyal to </w:t>
      </w:r>
      <w:r>
        <w:rPr>
          <w:rFonts w:eastAsia="Calibri" w:cs="Calibri"/>
          <w:b/>
          <w:highlight w:val="green"/>
          <w:u w:val="single"/>
        </w:rPr>
        <w:t>the Bolsheviks</w:t>
      </w:r>
      <w:r>
        <w:rPr>
          <w:rFonts w:eastAsia="Calibri" w:cs="Calibri"/>
          <w:b/>
          <w:u w:val="single"/>
        </w:rPr>
        <w:t xml:space="preserve">. The only party who </w:t>
      </w:r>
      <w:r>
        <w:rPr>
          <w:rFonts w:eastAsia="Calibri" w:cs="Calibri"/>
          <w:b/>
          <w:highlight w:val="green"/>
          <w:u w:val="single"/>
        </w:rPr>
        <w:t>had never compromised</w:t>
      </w:r>
      <w:r>
        <w:rPr>
          <w:rFonts w:eastAsia="Calibri" w:cs="Calibri"/>
          <w:b/>
          <w:u w:val="single"/>
        </w:rPr>
        <w:t xml:space="preserve">, who had denounced the unpopular imperialist wars, </w:t>
      </w:r>
      <w:r>
        <w:rPr>
          <w:rFonts w:eastAsia="Calibri" w:cs="Calibri"/>
          <w:b/>
          <w:u w:val="single"/>
        </w:rPr>
        <w:lastRenderedPageBreak/>
        <w:t>who had rejected the provisional government entirely, was the party who successfully gained the support of the workers.</w:t>
      </w:r>
      <w:r>
        <w:rPr>
          <w:rFonts w:eastAsia="Calibri" w:cs="Calibri"/>
          <w:sz w:val="14"/>
          <w:szCs w:val="14"/>
        </w:rPr>
        <w:t xml:space="preserve"> And so, many of us on the more radical fringes of the socialist movement wonder why it is the the DSA and other socialist opportunists seem to think that we can win by bolstering the capitalist state? </w:t>
      </w:r>
      <w:r>
        <w:rPr>
          <w:rFonts w:eastAsia="Calibri" w:cs="Calibri"/>
          <w:b/>
          <w:u w:val="single"/>
        </w:rPr>
        <w:t xml:space="preserve">We wonder, given this powerful historical precedent, why they devote their energy to getting more Ocasios elected; </w:t>
      </w:r>
      <w:r>
        <w:rPr>
          <w:rFonts w:eastAsia="Calibri" w:cs="Calibri"/>
          <w:b/>
          <w:highlight w:val="green"/>
          <w:u w:val="single"/>
        </w:rPr>
        <w:t>what good does one more left democrat</w:t>
      </w:r>
      <w:r>
        <w:rPr>
          <w:rFonts w:eastAsia="Calibri" w:cs="Calibri"/>
          <w:b/>
          <w:u w:val="single"/>
        </w:rPr>
        <w:t xml:space="preserve"> who will abandon the workers </w:t>
      </w:r>
      <w:r>
        <w:rPr>
          <w:rFonts w:eastAsia="Calibri" w:cs="Calibri"/>
          <w:b/>
          <w:highlight w:val="green"/>
          <w:u w:val="single"/>
        </w:rPr>
        <w:t>do</w:t>
      </w:r>
      <w:r>
        <w:rPr>
          <w:rFonts w:eastAsia="Calibri" w:cs="Calibri"/>
          <w:b/>
          <w:u w:val="single"/>
        </w:rPr>
        <w:t xml:space="preserve"> for us? </w:t>
      </w:r>
      <w:r>
        <w:rPr>
          <w:rFonts w:eastAsia="Calibri" w:cs="Calibri"/>
          <w:sz w:val="14"/>
          <w:szCs w:val="14"/>
        </w:rPr>
        <w:t xml:space="preserve">The answer we receive in return is always the same: we want to win small changes that will make life for the workers easier; we want to protect food stamps and healthcare. And do this, we </w:t>
      </w:r>
      <w:proofErr w:type="gramStart"/>
      <w:r>
        <w:rPr>
          <w:rFonts w:eastAsia="Calibri" w:cs="Calibri"/>
          <w:sz w:val="14"/>
          <w:szCs w:val="14"/>
        </w:rPr>
        <w:t>reply:</w:t>
      </w:r>
      <w:proofErr w:type="gramEnd"/>
      <w:r>
        <w:rPr>
          <w:rFonts w:eastAsia="Calibri" w:cs="Calibri"/>
          <w:sz w:val="14"/>
          <w:szCs w:val="14"/>
        </w:rPr>
        <w:t xml:space="preserve"> what makes you think reformism is the only way to do this. </w:t>
      </w:r>
      <w:r>
        <w:rPr>
          <w:rFonts w:eastAsia="Calibri" w:cs="Calibri"/>
          <w:b/>
          <w:u w:val="single"/>
        </w:rPr>
        <w:t xml:space="preserve">When the bourgeois state in California was happy to let black children go to school unfed, </w:t>
      </w:r>
      <w:r>
        <w:rPr>
          <w:rFonts w:eastAsia="Calibri" w:cs="Calibri"/>
          <w:b/>
          <w:highlight w:val="green"/>
          <w:u w:val="single"/>
        </w:rPr>
        <w:t>the</w:t>
      </w:r>
      <w:r>
        <w:rPr>
          <w:rFonts w:eastAsia="Calibri" w:cs="Calibri"/>
          <w:b/>
          <w:u w:val="single"/>
        </w:rPr>
        <w:t xml:space="preserve"> Black </w:t>
      </w:r>
      <w:r>
        <w:rPr>
          <w:rFonts w:eastAsia="Calibri" w:cs="Calibri"/>
          <w:b/>
          <w:highlight w:val="green"/>
          <w:u w:val="single"/>
        </w:rPr>
        <w:t>Panthers</w:t>
      </w:r>
      <w:r>
        <w:rPr>
          <w:rFonts w:eastAsia="Calibri" w:cs="Calibri"/>
          <w:b/>
          <w:u w:val="single"/>
        </w:rPr>
        <w:t xml:space="preserve"> didn’t rally around democratic candidates, they became militant and </w:t>
      </w:r>
      <w:r>
        <w:rPr>
          <w:rFonts w:eastAsia="Calibri" w:cs="Calibri"/>
          <w:b/>
          <w:highlight w:val="green"/>
          <w:u w:val="single"/>
        </w:rPr>
        <w:t>fed the children themselves</w:t>
      </w:r>
      <w:r>
        <w:rPr>
          <w:rFonts w:eastAsia="Calibri" w:cs="Calibri"/>
          <w:b/>
          <w:u w:val="single"/>
        </w:rPr>
        <w:t xml:space="preserve">. In the 40s and 50s, </w:t>
      </w:r>
      <w:r>
        <w:rPr>
          <w:rFonts w:eastAsia="Calibri" w:cs="Calibri"/>
          <w:b/>
          <w:highlight w:val="green"/>
          <w:u w:val="single"/>
        </w:rPr>
        <w:t>socialists in New York</w:t>
      </w:r>
      <w:r>
        <w:rPr>
          <w:rFonts w:eastAsia="Calibri" w:cs="Calibri"/>
          <w:b/>
          <w:u w:val="single"/>
        </w:rPr>
        <w:t xml:space="preserve"> saw people going without healthcare and instead of rallying behind democratic candidates, they </w:t>
      </w:r>
      <w:r>
        <w:rPr>
          <w:rFonts w:eastAsia="Calibri" w:cs="Calibri"/>
          <w:b/>
          <w:highlight w:val="green"/>
          <w:u w:val="single"/>
        </w:rPr>
        <w:t>built the IWO to provide healthcare</w:t>
      </w:r>
      <w:r>
        <w:rPr>
          <w:rFonts w:eastAsia="Calibri" w:cs="Calibri"/>
          <w:b/>
          <w:u w:val="single"/>
        </w:rPr>
        <w:t xml:space="preserve"> directly. Both these groups took up our pressing revolutionary task: building dual power.</w:t>
      </w:r>
      <w:r>
        <w:rPr>
          <w:rFonts w:eastAsia="Calibri" w:cs="Calibri"/>
          <w:sz w:val="14"/>
          <w:szCs w:val="14"/>
        </w:rPr>
        <w:t xml:space="preserve"> Imagine if all those hours the DSA poured into electing Ocasio were instead used to feed the people of New York, to provide them with medical care, to ensure their needs were met. </w:t>
      </w:r>
      <w:r>
        <w:rPr>
          <w:rFonts w:eastAsia="Calibri" w:cs="Calibri"/>
          <w:b/>
          <w:u w:val="single"/>
        </w:rPr>
        <w:t xml:space="preserve">Imagine the masses seeing socialism not as a pipe </w:t>
      </w:r>
      <w:proofErr w:type="gramStart"/>
      <w:r>
        <w:rPr>
          <w:rFonts w:eastAsia="Calibri" w:cs="Calibri"/>
          <w:b/>
          <w:u w:val="single"/>
        </w:rPr>
        <w:t>dream</w:t>
      </w:r>
      <w:proofErr w:type="gramEnd"/>
      <w:r>
        <w:rPr>
          <w:rFonts w:eastAsia="Calibri" w:cs="Calibri"/>
          <w:b/>
          <w:u w:val="single"/>
        </w:rPr>
        <w:t xml:space="preserve"> we might achieve through electing more imperialists, but as a concrete movement which is currently meeting their needs? </w:t>
      </w:r>
      <w:r>
        <w:rPr>
          <w:rFonts w:eastAsia="Calibri" w:cs="Calibri"/>
          <w:sz w:val="14"/>
          <w:szCs w:val="14"/>
        </w:rPr>
        <w:t xml:space="preserve">The fact is, we are not nearly ready for revolution. Socialists in the United States have failed to meet the needs of the people, and </w:t>
      </w:r>
      <w:proofErr w:type="gramStart"/>
      <w:r>
        <w:rPr>
          <w:rFonts w:eastAsia="Calibri" w:cs="Calibri"/>
          <w:sz w:val="14"/>
          <w:szCs w:val="14"/>
        </w:rPr>
        <w:t>as long as</w:t>
      </w:r>
      <w:proofErr w:type="gramEnd"/>
      <w:r>
        <w:rPr>
          <w:rFonts w:eastAsia="Calibri" w:cs="Calibri"/>
          <w:sz w:val="14"/>
          <w:szCs w:val="14"/>
        </w:rPr>
        <w:t xml:space="preserve"> their only concrete interaction with the masses is handing them a voter registration form, they will continue to fail the people. </w:t>
      </w:r>
      <w:r>
        <w:rPr>
          <w:rFonts w:eastAsia="Calibri" w:cs="Calibri"/>
          <w:b/>
          <w:highlight w:val="green"/>
          <w:u w:val="single"/>
        </w:rPr>
        <w:t>Our task</w:t>
      </w:r>
      <w:r>
        <w:rPr>
          <w:rFonts w:eastAsia="Calibri" w:cs="Calibri"/>
          <w:b/>
          <w:u w:val="single"/>
        </w:rPr>
        <w:t xml:space="preserve"> now </w:t>
      </w:r>
      <w:r>
        <w:rPr>
          <w:rFonts w:eastAsia="Calibri" w:cs="Calibri"/>
          <w:b/>
          <w:highlight w:val="green"/>
          <w:u w:val="single"/>
        </w:rPr>
        <w:t>is not to elect representatives</w:t>
      </w:r>
      <w:r>
        <w:rPr>
          <w:rFonts w:eastAsia="Calibri" w:cs="Calibri"/>
          <w:b/>
          <w:u w:val="single"/>
        </w:rPr>
        <w:t xml:space="preserve"> to advocate for the people; </w:t>
      </w:r>
      <w:r>
        <w:rPr>
          <w:rFonts w:eastAsia="Calibri" w:cs="Calibri"/>
          <w:b/>
          <w:highlight w:val="green"/>
          <w:u w:val="single"/>
        </w:rPr>
        <w:t>it is</w:t>
      </w:r>
      <w:r>
        <w:rPr>
          <w:rFonts w:eastAsia="Calibri" w:cs="Calibri"/>
          <w:b/>
          <w:u w:val="single"/>
        </w:rPr>
        <w:t xml:space="preserve"> much more gruelingly laborious than that. Our task is </w:t>
      </w:r>
      <w:r>
        <w:rPr>
          <w:rFonts w:eastAsia="Calibri" w:cs="Calibri"/>
          <w:b/>
          <w:highlight w:val="green"/>
          <w:u w:val="single"/>
        </w:rPr>
        <w:t>to serve the people</w:t>
      </w:r>
      <w:r>
        <w:rPr>
          <w:rFonts w:eastAsia="Calibri" w:cs="Calibri"/>
          <w:b/>
          <w:u w:val="single"/>
        </w:rPr>
        <w:t xml:space="preserve">. Our task is </w:t>
      </w:r>
      <w:r>
        <w:rPr>
          <w:rFonts w:eastAsia="Calibri" w:cs="Calibri"/>
          <w:b/>
          <w:highlight w:val="green"/>
          <w:u w:val="single"/>
        </w:rPr>
        <w:t>to build dual power</w:t>
      </w:r>
      <w:r>
        <w:rPr>
          <w:rFonts w:eastAsia="Calibri" w:cs="Calibri"/>
          <w:b/>
          <w:u w:val="single"/>
        </w:rPr>
        <w:t>.</w:t>
      </w:r>
      <w:r>
        <w:rPr>
          <w:rFonts w:eastAsia="Calibri" w:cs="Calibri"/>
          <w:sz w:val="14"/>
          <w:szCs w:val="14"/>
        </w:rPr>
        <w:t xml:space="preserve"> </w:t>
      </w:r>
      <w:r>
        <w:rPr>
          <w:rFonts w:eastAsia="Calibri" w:cs="Calibri"/>
          <w:b/>
          <w:u w:val="single"/>
        </w:rPr>
        <w:t>The movement to do this is underway</w:t>
      </w:r>
      <w:r>
        <w:rPr>
          <w:rFonts w:eastAsia="Calibri" w:cs="Calibri"/>
          <w:sz w:val="14"/>
          <w:szCs w:val="14"/>
        </w:rPr>
        <w:t xml:space="preserve">. </w:t>
      </w:r>
      <w:r>
        <w:rPr>
          <w:rFonts w:eastAsia="Calibri" w:cs="Calibri"/>
          <w:b/>
          <w:u w:val="single"/>
        </w:rPr>
        <w:t xml:space="preserve">Members of the DSA refoundation caucus have begun to move the left of the DSA in this direct, socialist groups like Philly Socialists have begun to build dual power through GED programs and tenants unions, many branches of the Party </w:t>
      </w:r>
      <w:proofErr w:type="gramStart"/>
      <w:r>
        <w:rPr>
          <w:rFonts w:eastAsia="Calibri" w:cs="Calibri"/>
          <w:b/>
          <w:u w:val="single"/>
        </w:rPr>
        <w:t>For</w:t>
      </w:r>
      <w:proofErr w:type="gramEnd"/>
      <w:r>
        <w:rPr>
          <w:rFonts w:eastAsia="Calibri" w:cs="Calibri"/>
          <w:b/>
          <w:u w:val="single"/>
        </w:rPr>
        <w:t xml:space="preserve"> Socialism and Liberation have begun to feed the people and provide for their concrete needs, and Red Guard collectives in Los Angeles have built serve the people programs and taken on a stance of militant resistance to gentrification</w:t>
      </w:r>
      <w:r>
        <w:rPr>
          <w:rFonts w:eastAsia="Calibri" w:cs="Calibri"/>
          <w:sz w:val="14"/>
          <w:szCs w:val="14"/>
        </w:rPr>
        <w:t xml:space="preserve">. The movement is growing, its time is coming, and dual power is achievable within our </w:t>
      </w:r>
      <w:proofErr w:type="gramStart"/>
      <w:r>
        <w:rPr>
          <w:rFonts w:eastAsia="Calibri" w:cs="Calibri"/>
          <w:sz w:val="14"/>
          <w:szCs w:val="14"/>
        </w:rPr>
        <w:t>life time</w:t>
      </w:r>
      <w:proofErr w:type="gramEnd"/>
      <w:r>
        <w:rPr>
          <w:rFonts w:eastAsia="Calibri" w:cs="Calibri"/>
          <w:sz w:val="14"/>
          <w:szCs w:val="14"/>
        </w:rPr>
        <w:t xml:space="preserve">. The opportunists are, in a sense, correct. We are not where we were in 1917, but we can begin to move in that direction and dual power can take us there. </w:t>
      </w:r>
      <w:r>
        <w:rPr>
          <w:rFonts w:eastAsia="Calibri" w:cs="Calibri"/>
          <w:b/>
          <w:u w:val="single"/>
        </w:rPr>
        <w:t xml:space="preserve">In order to achieve dual </w:t>
      </w:r>
      <w:proofErr w:type="gramStart"/>
      <w:r>
        <w:rPr>
          <w:rFonts w:eastAsia="Calibri" w:cs="Calibri"/>
          <w:b/>
          <w:u w:val="single"/>
        </w:rPr>
        <w:t>power</w:t>
      </w:r>
      <w:proofErr w:type="gramEnd"/>
      <w:r>
        <w:rPr>
          <w:rFonts w:eastAsia="Calibri" w:cs="Calibri"/>
          <w:b/>
          <w:u w:val="single"/>
        </w:rPr>
        <w:t xml:space="preserve"> we have to recognize that Lenin was right: </w:t>
      </w:r>
      <w:r>
        <w:rPr>
          <w:rFonts w:eastAsia="Calibri" w:cs="Calibri"/>
          <w:b/>
          <w:highlight w:val="green"/>
          <w:u w:val="single"/>
        </w:rPr>
        <w:t>there will be no socialist gains</w:t>
      </w:r>
      <w:r>
        <w:rPr>
          <w:rFonts w:eastAsia="Calibri" w:cs="Calibri"/>
          <w:b/>
          <w:u w:val="single"/>
        </w:rPr>
        <w:t xml:space="preserve"> by </w:t>
      </w:r>
      <w:r>
        <w:rPr>
          <w:rFonts w:eastAsia="Calibri" w:cs="Calibri"/>
          <w:b/>
          <w:highlight w:val="green"/>
          <w:u w:val="single"/>
        </w:rPr>
        <w:t xml:space="preserve">working within </w:t>
      </w:r>
      <w:r>
        <w:rPr>
          <w:rFonts w:eastAsia="Calibri" w:cs="Calibri"/>
          <w:b/>
          <w:u w:val="single"/>
        </w:rPr>
        <w:t xml:space="preserve">state </w:t>
      </w:r>
      <w:r>
        <w:rPr>
          <w:rFonts w:eastAsia="Calibri" w:cs="Calibri"/>
          <w:b/>
          <w:highlight w:val="green"/>
          <w:u w:val="single"/>
        </w:rPr>
        <w:t>institutions designed to crush socialism</w:t>
      </w:r>
      <w:r>
        <w:rPr>
          <w:rFonts w:eastAsia="Calibri" w:cs="Calibri"/>
          <w:b/>
          <w:u w:val="single"/>
        </w:rPr>
        <w:t xml:space="preserve">. Furthermore, we must recognize that </w:t>
      </w:r>
      <w:r>
        <w:rPr>
          <w:rFonts w:eastAsia="Calibri" w:cs="Calibri"/>
          <w:b/>
          <w:highlight w:val="green"/>
          <w:u w:val="single"/>
        </w:rPr>
        <w:t xml:space="preserve">the strategies of the </w:t>
      </w:r>
      <w:r>
        <w:rPr>
          <w:rFonts w:eastAsia="Calibri" w:cs="Calibri"/>
          <w:b/>
          <w:u w:val="single"/>
        </w:rPr>
        <w:t xml:space="preserve">electoral </w:t>
      </w:r>
      <w:r>
        <w:rPr>
          <w:rFonts w:eastAsia="Calibri" w:cs="Calibri"/>
          <w:b/>
          <w:highlight w:val="green"/>
          <w:u w:val="single"/>
        </w:rPr>
        <w:t>opportunists trade off with dual power</w:t>
      </w:r>
      <w:r>
        <w:rPr>
          <w:rFonts w:eastAsia="Calibri" w:cs="Calibri"/>
          <w:b/>
          <w:u w:val="single"/>
        </w:rPr>
        <w:t xml:space="preserve">. </w:t>
      </w:r>
      <w:r>
        <w:rPr>
          <w:rFonts w:eastAsia="Calibri" w:cs="Calibri"/>
          <w:b/>
          <w:highlight w:val="green"/>
          <w:u w:val="single"/>
        </w:rPr>
        <w:t>Electing candidates drains resources</w:t>
      </w:r>
      <w:r>
        <w:rPr>
          <w:rFonts w:eastAsia="Calibri" w:cs="Calibri"/>
          <w:b/>
          <w:u w:val="single"/>
        </w:rPr>
        <w:t xml:space="preserve">, </w:t>
      </w:r>
      <w:r>
        <w:rPr>
          <w:rFonts w:eastAsia="Calibri" w:cs="Calibri"/>
          <w:b/>
          <w:highlight w:val="green"/>
          <w:u w:val="single"/>
        </w:rPr>
        <w:t>time, and energy</w:t>
      </w:r>
      <w:r>
        <w:rPr>
          <w:rFonts w:eastAsia="Calibri" w:cs="Calibri"/>
          <w:b/>
          <w:u w:val="single"/>
        </w:rPr>
        <w:t xml:space="preserve"> away from </w:t>
      </w:r>
      <w:proofErr w:type="gramStart"/>
      <w:r>
        <w:rPr>
          <w:rFonts w:eastAsia="Calibri" w:cs="Calibri"/>
          <w:b/>
          <w:u w:val="single"/>
        </w:rPr>
        <w:t>actually serving</w:t>
      </w:r>
      <w:proofErr w:type="gramEnd"/>
      <w:r>
        <w:rPr>
          <w:rFonts w:eastAsia="Calibri" w:cs="Calibri"/>
          <w:b/>
          <w:u w:val="single"/>
        </w:rPr>
        <w:t xml:space="preserve"> the people.</w:t>
      </w:r>
      <w:r>
        <w:rPr>
          <w:rFonts w:eastAsia="Calibri" w:cs="Calibri"/>
          <w:sz w:val="14"/>
          <w:szCs w:val="14"/>
        </w:rPr>
        <w:t xml:space="preserve"> </w:t>
      </w:r>
      <w:r>
        <w:rPr>
          <w:rFonts w:eastAsia="Calibri" w:cs="Calibri"/>
          <w:b/>
          <w:u w:val="single"/>
        </w:rPr>
        <w:t>And so, we should commit to undertake the difficult and dangerous task of building dual power</w:t>
      </w:r>
      <w:r>
        <w:rPr>
          <w:rFonts w:eastAsia="Calibri" w:cs="Calibri"/>
          <w:sz w:val="14"/>
          <w:szCs w:val="14"/>
        </w:rPr>
        <w:t xml:space="preserve">. We must reject opportunism, we must name the democratic party as our enemy, we must rally around power directly in the hands of the socialist movement. </w:t>
      </w:r>
      <w:r>
        <w:rPr>
          <w:rFonts w:eastAsia="Calibri" w:cs="Calibri"/>
          <w:b/>
          <w:u w:val="single"/>
        </w:rPr>
        <w:t>We do not have a parallel system of soviets in the United States. We can change that</w:t>
      </w:r>
      <w:r>
        <w:rPr>
          <w:rFonts w:eastAsia="Calibri" w:cs="Calibri"/>
          <w:sz w:val="14"/>
          <w:szCs w:val="14"/>
        </w:rPr>
        <w:t xml:space="preserve">. Someday the cry “all power to the soviets” will be heard again. </w:t>
      </w:r>
      <w:proofErr w:type="gramStart"/>
      <w:r>
        <w:rPr>
          <w:rFonts w:eastAsia="Calibri" w:cs="Calibri"/>
          <w:sz w:val="14"/>
          <w:szCs w:val="14"/>
        </w:rPr>
        <w:t>Lets</w:t>
      </w:r>
      <w:proofErr w:type="gramEnd"/>
      <w:r>
        <w:rPr>
          <w:rFonts w:eastAsia="Calibri" w:cs="Calibri"/>
          <w:sz w:val="14"/>
          <w:szCs w:val="14"/>
        </w:rPr>
        <w:t xml:space="preserve"> make it happen.</w:t>
      </w:r>
    </w:p>
    <w:p w14:paraId="0F7898B8" w14:textId="77777777" w:rsidR="00A068F8" w:rsidRDefault="00A068F8" w:rsidP="00A068F8">
      <w:pPr>
        <w:pStyle w:val="Heading4"/>
        <w:rPr>
          <w:rFonts w:eastAsia="Calibri" w:cs="Calibri"/>
          <w:b w:val="0"/>
          <w:color w:val="000000"/>
          <w:highlight w:val="yellow"/>
        </w:rPr>
      </w:pPr>
      <w:bookmarkStart w:id="3" w:name="_twahe4vu1j3j" w:colFirst="0" w:colLast="0"/>
      <w:bookmarkEnd w:id="3"/>
      <w:r>
        <w:rPr>
          <w:rFonts w:eastAsia="Calibri" w:cs="Calibri"/>
          <w:color w:val="000000"/>
          <w:highlight w:val="yellow"/>
        </w:rPr>
        <w:t>Framing – neoliberalism infects policy education – you should prioritize epistemologically challenging it</w:t>
      </w:r>
    </w:p>
    <w:p w14:paraId="208793C0" w14:textId="77777777" w:rsidR="00A068F8" w:rsidRDefault="00A068F8" w:rsidP="00A068F8">
      <w:pPr>
        <w:rPr>
          <w:rFonts w:eastAsia="Calibri" w:cs="Calibri"/>
          <w:sz w:val="18"/>
          <w:szCs w:val="18"/>
        </w:rPr>
      </w:pPr>
      <w:r>
        <w:rPr>
          <w:rFonts w:eastAsia="Calibri" w:cs="Calibri"/>
          <w:b/>
          <w:sz w:val="26"/>
          <w:szCs w:val="26"/>
        </w:rPr>
        <w:t>Ball 17</w:t>
      </w:r>
      <w:r>
        <w:rPr>
          <w:rFonts w:eastAsia="Calibri" w:cs="Calibri"/>
        </w:rPr>
        <w:t xml:space="preserve"> </w:t>
      </w:r>
      <w:r>
        <w:rPr>
          <w:rFonts w:eastAsia="Calibri" w:cs="Calibri"/>
          <w:sz w:val="18"/>
          <w:szCs w:val="18"/>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0C3BFC7A" w14:textId="77777777" w:rsidR="00A068F8" w:rsidRDefault="00A068F8" w:rsidP="00A068F8">
      <w:pPr>
        <w:rPr>
          <w:rFonts w:eastAsia="Calibri" w:cs="Calibri"/>
          <w:sz w:val="14"/>
          <w:szCs w:val="14"/>
        </w:rPr>
      </w:pPr>
      <w:r>
        <w:rPr>
          <w:rFonts w:eastAsia="Calibri" w:cs="Calibri"/>
          <w:b/>
          <w:u w:val="single"/>
        </w:rPr>
        <w:t xml:space="preserve">Within Ramya Venkataraman’s writing and presentations, there is the deployment and reiteration of </w:t>
      </w:r>
      <w:r>
        <w:rPr>
          <w:rFonts w:eastAsia="Calibri" w:cs="Calibri"/>
          <w:b/>
          <w:highlight w:val="green"/>
          <w:u w:val="single"/>
        </w:rPr>
        <w:t>a</w:t>
      </w:r>
      <w:r>
        <w:rPr>
          <w:rFonts w:eastAsia="Calibri" w:cs="Calibri"/>
          <w:b/>
          <w:u w:val="single"/>
        </w:rPr>
        <w:t xml:space="preserve"> particular </w:t>
      </w:r>
      <w:r>
        <w:rPr>
          <w:rFonts w:eastAsia="Calibri" w:cs="Calibri"/>
          <w:b/>
          <w:highlight w:val="green"/>
          <w:u w:val="single"/>
        </w:rPr>
        <w:t>discursive ensemble</w:t>
      </w:r>
      <w:r>
        <w:rPr>
          <w:rFonts w:eastAsia="Calibri" w:cs="Calibri"/>
          <w:b/>
          <w:u w:val="single"/>
        </w:rPr>
        <w:t xml:space="preserve">, a set of tightly interrelated and interdependent concepts, ideas, and arguments </w:t>
      </w:r>
      <w:r>
        <w:rPr>
          <w:rFonts w:eastAsia="Calibri" w:cs="Calibri"/>
          <w:b/>
          <w:highlight w:val="green"/>
          <w:u w:val="single"/>
        </w:rPr>
        <w:t>addressed to educational reform</w:t>
      </w:r>
      <w:r>
        <w:rPr>
          <w:rFonts w:eastAsia="Calibri" w:cs="Calibri"/>
          <w:b/>
          <w:u w:val="single"/>
        </w:rPr>
        <w:t xml:space="preserve"> (see Table 3). The ensemble joins up a set of arguments, assertions, and assumptions, in relation to the state and its alternative, that serve as a rationale for the processes of reform of education.</w:t>
      </w:r>
      <w:r>
        <w:rPr>
          <w:rFonts w:eastAsia="Calibri" w:cs="Calibri"/>
          <w:sz w:val="14"/>
          <w:szCs w:val="14"/>
        </w:rPr>
        <w:t xml:space="preserve"> The elements of this ensemble are both local and specific as well as generic and global. </w:t>
      </w:r>
      <w:r>
        <w:rPr>
          <w:rFonts w:eastAsia="Calibri" w:cs="Calibri"/>
          <w:b/>
          <w:u w:val="single"/>
        </w:rPr>
        <w:t xml:space="preserve">They are </w:t>
      </w:r>
      <w:r>
        <w:rPr>
          <w:rFonts w:eastAsia="Calibri" w:cs="Calibri"/>
          <w:b/>
          <w:highlight w:val="green"/>
          <w:u w:val="single"/>
        </w:rPr>
        <w:lastRenderedPageBreak/>
        <w:t xml:space="preserve">reiterated at almost </w:t>
      </w:r>
      <w:proofErr w:type="gramStart"/>
      <w:r>
        <w:rPr>
          <w:rFonts w:eastAsia="Calibri" w:cs="Calibri"/>
          <w:b/>
          <w:highlight w:val="green"/>
          <w:u w:val="single"/>
        </w:rPr>
        <w:t>all of</w:t>
      </w:r>
      <w:proofErr w:type="gramEnd"/>
      <w:r>
        <w:rPr>
          <w:rFonts w:eastAsia="Calibri" w:cs="Calibri"/>
          <w:b/>
          <w:highlight w:val="green"/>
          <w:u w:val="single"/>
        </w:rPr>
        <w:t xml:space="preserve"> the nodes in the global policy network</w:t>
      </w:r>
      <w:r>
        <w:rPr>
          <w:rFonts w:eastAsia="Calibri" w:cs="Calibri"/>
          <w:b/>
          <w:u w:val="single"/>
        </w:rPr>
        <w:t>—almost every website or network event rehearses and deploys them</w:t>
      </w:r>
      <w:r>
        <w:rPr>
          <w:rFonts w:eastAsia="Calibri" w:cs="Calibri"/>
          <w:sz w:val="14"/>
          <w:szCs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Pr>
          <w:rFonts w:eastAsia="Calibri" w:cs="Calibri"/>
          <w:b/>
          <w:highlight w:val="green"/>
          <w:u w:val="single"/>
        </w:rPr>
        <w:t>These</w:t>
      </w:r>
      <w:r>
        <w:rPr>
          <w:rFonts w:eastAsia="Calibri" w:cs="Calibri"/>
          <w:b/>
          <w:u w:val="single"/>
        </w:rPr>
        <w:t xml:space="preserve"> are made up not simply of pragmatic relations, but also </w:t>
      </w:r>
      <w:r>
        <w:rPr>
          <w:rFonts w:eastAsia="Calibri" w:cs="Calibri"/>
          <w:b/>
          <w:highlight w:val="green"/>
          <w:u w:val="single"/>
        </w:rPr>
        <w:t>constitute moral and epistemic communities</w:t>
      </w:r>
      <w:r>
        <w:rPr>
          <w:rFonts w:eastAsia="Calibri" w:cs="Calibri"/>
          <w:b/>
          <w:u w:val="single"/>
        </w:rPr>
        <w:t xml:space="preserve">. </w:t>
      </w:r>
      <w:r>
        <w:rPr>
          <w:rFonts w:eastAsia="Calibri" w:cs="Calibri"/>
          <w:sz w:val="14"/>
          <w:szCs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w:t>
      </w:r>
      <w:proofErr w:type="gramStart"/>
      <w:r>
        <w:rPr>
          <w:rFonts w:eastAsia="Calibri" w:cs="Calibri"/>
          <w:sz w:val="14"/>
          <w:szCs w:val="14"/>
        </w:rPr>
        <w:t>partnerships</w:t>
      </w:r>
      <w:proofErr w:type="gramEnd"/>
      <w:r>
        <w:rPr>
          <w:rFonts w:eastAsia="Calibri" w:cs="Calibri"/>
          <w:sz w:val="14"/>
          <w:szCs w:val="14"/>
        </w:rPr>
        <w:t xml:space="preserve"> and assessment are offered as practices that “work”—for which there is evidence or stories of success in other places (J). </w:t>
      </w:r>
      <w:r>
        <w:rPr>
          <w:rFonts w:eastAsia="Calibri" w:cs="Calibri"/>
          <w:b/>
          <w:u w:val="single"/>
        </w:rPr>
        <w:t xml:space="preserve">The state then reappears in a different form (K) as a competition state (Jessop, 2002), which facilitates, contracts, sets targets, and monitors—that makes and regulates markets. </w:t>
      </w:r>
      <w:r>
        <w:rPr>
          <w:rFonts w:eastAsia="Calibri" w:cs="Calibri"/>
          <w:b/>
          <w:highlight w:val="green"/>
          <w:u w:val="single"/>
        </w:rPr>
        <w:t>Embedded</w:t>
      </w:r>
      <w:r>
        <w:rPr>
          <w:rFonts w:eastAsia="Calibri" w:cs="Calibri"/>
          <w:b/>
          <w:u w:val="single"/>
        </w:rPr>
        <w:t xml:space="preserve"> and represented in these arguments </w:t>
      </w:r>
      <w:r>
        <w:rPr>
          <w:rFonts w:eastAsia="Calibri" w:cs="Calibri"/>
          <w:b/>
          <w:highlight w:val="green"/>
          <w:u w:val="single"/>
        </w:rPr>
        <w:t>is a</w:t>
      </w:r>
      <w:r>
        <w:rPr>
          <w:rFonts w:eastAsia="Calibri" w:cs="Calibri"/>
          <w:b/>
          <w:u w:val="single"/>
        </w:rPr>
        <w:t xml:space="preserve"> version of </w:t>
      </w:r>
      <w:r>
        <w:rPr>
          <w:rFonts w:eastAsia="Calibri" w:cs="Calibri"/>
          <w:b/>
          <w:highlight w:val="green"/>
          <w:u w:val="single"/>
        </w:rPr>
        <w:t>neoliberal rationality</w:t>
      </w:r>
      <w:r>
        <w:rPr>
          <w:rFonts w:eastAsia="Calibri" w:cs="Calibri"/>
          <w:b/>
          <w:u w:val="single"/>
        </w:rPr>
        <w:t xml:space="preserve"> and its “state phobia” as Foucault (2010) calls it, in relation to the “old” state.</w:t>
      </w:r>
      <w:r>
        <w:rPr>
          <w:rFonts w:eastAsia="Calibri" w:cs="Calibri"/>
          <w:sz w:val="14"/>
          <w:szCs w:val="14"/>
        </w:rPr>
        <w:t xml:space="preserve"> Over and against this, the competition state is imagined as lean and frugal. </w:t>
      </w:r>
      <w:r>
        <w:rPr>
          <w:rFonts w:eastAsia="Calibri" w:cs="Calibri"/>
          <w:b/>
          <w:highlight w:val="green"/>
          <w:u w:val="single"/>
        </w:rPr>
        <w:t>Bureaucracy is displaced</w:t>
      </w:r>
      <w:r>
        <w:rPr>
          <w:rFonts w:eastAsia="Calibri" w:cs="Calibri"/>
          <w:b/>
          <w:u w:val="single"/>
        </w:rPr>
        <w:t xml:space="preserve">, innovation and creativity are “released” through the participation of business and civil society actors, </w:t>
      </w:r>
      <w:r>
        <w:rPr>
          <w:rFonts w:eastAsia="Calibri" w:cs="Calibri"/>
          <w:b/>
          <w:highlight w:val="green"/>
          <w:u w:val="single"/>
        </w:rPr>
        <w:t xml:space="preserve">and interrelated opportunities are created </w:t>
      </w:r>
      <w:r>
        <w:rPr>
          <w:rFonts w:eastAsia="Calibri" w:cs="Calibri"/>
          <w:b/>
          <w:u w:val="single"/>
        </w:rPr>
        <w:t xml:space="preserve">for reform and </w:t>
      </w:r>
      <w:r>
        <w:rPr>
          <w:rFonts w:eastAsia="Calibri" w:cs="Calibri"/>
          <w:b/>
          <w:highlight w:val="green"/>
          <w:u w:val="single"/>
        </w:rPr>
        <w:t xml:space="preserve">for profit and </w:t>
      </w:r>
      <w:r>
        <w:rPr>
          <w:rFonts w:eastAsia="Calibri" w:cs="Calibri"/>
          <w:b/>
          <w:u w:val="single"/>
        </w:rPr>
        <w:t xml:space="preserve">for </w:t>
      </w:r>
      <w:r>
        <w:rPr>
          <w:rFonts w:eastAsia="Calibri" w:cs="Calibri"/>
          <w:b/>
          <w:highlight w:val="green"/>
          <w:u w:val="single"/>
        </w:rPr>
        <w:t>“worldmaking</w:t>
      </w:r>
      <w:r>
        <w:rPr>
          <w:rFonts w:eastAsia="Calibri" w:cs="Calibri"/>
          <w:b/>
          <w:u w:val="single"/>
        </w:rPr>
        <w:t xml:space="preserve">.” The elements of a new policy ecosystem are outlined here—practices, organizations, infrastructure, and incentives that enable a market in state work. All of this is a reworking, or perhaps even </w:t>
      </w:r>
      <w:r>
        <w:rPr>
          <w:rFonts w:eastAsia="Calibri" w:cs="Calibri"/>
          <w:b/>
          <w:highlight w:val="green"/>
          <w:u w:val="single"/>
        </w:rPr>
        <w:t>an</w:t>
      </w:r>
      <w:r>
        <w:rPr>
          <w:rFonts w:eastAsia="Calibri" w:cs="Calibri"/>
          <w:b/>
          <w:u w:val="single"/>
        </w:rPr>
        <w:t xml:space="preserve"> </w:t>
      </w:r>
      <w:r>
        <w:rPr>
          <w:rFonts w:eastAsia="Calibri" w:cs="Calibri"/>
          <w:b/>
          <w:highlight w:val="green"/>
          <w:u w:val="single"/>
        </w:rPr>
        <w:t>erasure</w:t>
      </w:r>
      <w:r>
        <w:rPr>
          <w:rFonts w:eastAsia="Calibri" w:cs="Calibri"/>
          <w:b/>
          <w:u w:val="single"/>
        </w:rPr>
        <w:t xml:space="preserve">, </w:t>
      </w:r>
      <w:r>
        <w:rPr>
          <w:rFonts w:eastAsia="Calibri" w:cs="Calibri"/>
          <w:b/>
          <w:highlight w:val="green"/>
          <w:u w:val="single"/>
        </w:rPr>
        <w:t>of the boundaries of state, economy, and</w:t>
      </w:r>
      <w:r>
        <w:rPr>
          <w:rFonts w:eastAsia="Calibri" w:cs="Calibri"/>
          <w:b/>
          <w:u w:val="single"/>
        </w:rPr>
        <w:t xml:space="preserve"> civil </w:t>
      </w:r>
      <w:r>
        <w:rPr>
          <w:rFonts w:eastAsia="Calibri" w:cs="Calibri"/>
          <w:b/>
          <w:highlight w:val="green"/>
          <w:u w:val="single"/>
        </w:rPr>
        <w:t>society</w:t>
      </w:r>
      <w:r>
        <w:rPr>
          <w:rFonts w:eastAsia="Calibri" w:cs="Calibri"/>
          <w:sz w:val="14"/>
          <w:szCs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Programme (with ARK, Bharti, Centre for Civil Society, Central Square Foundation, The Tech Mahindra Foundation, South Delhi Municipal Corporation). </w:t>
      </w:r>
      <w:proofErr w:type="gramStart"/>
      <w:r>
        <w:rPr>
          <w:rFonts w:eastAsia="Calibri" w:cs="Calibri"/>
          <w:sz w:val="14"/>
          <w:szCs w:val="14"/>
        </w:rPr>
        <w:t>Both of these</w:t>
      </w:r>
      <w:proofErr w:type="gramEnd"/>
      <w:r>
        <w:rPr>
          <w:rFonts w:eastAsia="Calibri" w:cs="Calibri"/>
          <w:sz w:val="14"/>
          <w:szCs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w:t>
      </w:r>
      <w:proofErr w:type="gramStart"/>
      <w:r>
        <w:rPr>
          <w:rFonts w:eastAsia="Calibri" w:cs="Calibri"/>
          <w:sz w:val="14"/>
          <w:szCs w:val="14"/>
        </w:rPr>
        <w:t>India,</w:t>
      </w:r>
      <w:proofErr w:type="gramEnd"/>
      <w:r>
        <w:rPr>
          <w:rFonts w:eastAsia="Calibri" w:cs="Calibri"/>
          <w:sz w:val="14"/>
          <w:szCs w:val="14"/>
        </w:rPr>
        <w:t xml:space="preserve">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Pr>
          <w:rFonts w:eastAsia="Calibri" w:cs="Calibri"/>
          <w:sz w:val="14"/>
          <w:szCs w:val="14"/>
        </w:rPr>
        <w:t>state, and</w:t>
      </w:r>
      <w:proofErr w:type="gramEnd"/>
      <w:r>
        <w:rPr>
          <w:rFonts w:eastAsia="Calibri" w:cs="Calibri"/>
          <w:sz w:val="14"/>
          <w:szCs w:val="14"/>
        </w:rPr>
        <w:t xml:space="preserve"> articulates new opportunities for business and philanthropy as agents and beneficiaries of reform. </w:t>
      </w:r>
      <w:r>
        <w:rPr>
          <w:rFonts w:eastAsia="Calibri" w:cs="Calibri"/>
          <w:b/>
          <w:u w:val="single"/>
        </w:rPr>
        <w:t xml:space="preserve">She is embedded in an apparatus of relations, finance, practices, and discourse (plots and stories), “comprising variously entangled scaled agents (of different geographical reaches)” (Cook &amp; Ward, 2012, p. 7), </w:t>
      </w:r>
      <w:r>
        <w:rPr>
          <w:rFonts w:eastAsia="Calibri" w:cs="Calibri"/>
          <w:b/>
          <w:highlight w:val="green"/>
          <w:u w:val="single"/>
        </w:rPr>
        <w:t xml:space="preserve">which </w:t>
      </w:r>
      <w:r>
        <w:rPr>
          <w:rFonts w:eastAsia="Calibri" w:cs="Calibri"/>
          <w:b/>
          <w:u w:val="single"/>
        </w:rPr>
        <w:t xml:space="preserve">moves, changes, and </w:t>
      </w:r>
      <w:r>
        <w:rPr>
          <w:rFonts w:eastAsia="Calibri" w:cs="Calibri"/>
          <w:b/>
          <w:highlight w:val="green"/>
          <w:u w:val="single"/>
        </w:rPr>
        <w:t>develops</w:t>
      </w:r>
      <w:r>
        <w:rPr>
          <w:rFonts w:eastAsia="Calibri" w:cs="Calibri"/>
          <w:b/>
          <w:u w:val="single"/>
        </w:rPr>
        <w:t xml:space="preserve"> but which coheres </w:t>
      </w:r>
      <w:r>
        <w:rPr>
          <w:rFonts w:eastAsia="Calibri" w:cs="Calibri"/>
          <w:b/>
          <w:highlight w:val="green"/>
          <w:u w:val="single"/>
        </w:rPr>
        <w:t xml:space="preserve">around </w:t>
      </w:r>
      <w:r>
        <w:rPr>
          <w:rFonts w:eastAsia="Calibri" w:cs="Calibri"/>
          <w:b/>
          <w:u w:val="single"/>
        </w:rPr>
        <w:t xml:space="preserve">a </w:t>
      </w:r>
      <w:r>
        <w:rPr>
          <w:rFonts w:eastAsia="Calibri" w:cs="Calibri"/>
          <w:b/>
          <w:highlight w:val="green"/>
          <w:u w:val="single"/>
        </w:rPr>
        <w:t xml:space="preserve">neoliberal </w:t>
      </w:r>
      <w:r>
        <w:rPr>
          <w:rFonts w:eastAsia="Calibri" w:cs="Calibri"/>
          <w:b/>
          <w:u w:val="single"/>
        </w:rPr>
        <w:t xml:space="preserve">project of </w:t>
      </w:r>
      <w:r>
        <w:rPr>
          <w:rFonts w:eastAsia="Calibri" w:cs="Calibri"/>
          <w:b/>
          <w:highlight w:val="green"/>
          <w:u w:val="single"/>
        </w:rPr>
        <w:t>reform</w:t>
      </w:r>
      <w:r>
        <w:rPr>
          <w:rFonts w:eastAsia="Calibri" w:cs="Calibri"/>
          <w:b/>
          <w:u w:val="single"/>
        </w:rPr>
        <w:t xml:space="preserve"> and of creative destruction.</w:t>
      </w:r>
      <w:r>
        <w:rPr>
          <w:rFonts w:eastAsia="Calibri" w:cs="Calibri"/>
          <w:sz w:val="14"/>
          <w:szCs w:val="14"/>
        </w:rPr>
        <w:t xml:space="preserve"> We </w:t>
      </w:r>
      <w:proofErr w:type="gramStart"/>
      <w:r>
        <w:rPr>
          <w:rFonts w:eastAsia="Calibri" w:cs="Calibri"/>
          <w:sz w:val="14"/>
          <w:szCs w:val="14"/>
        </w:rPr>
        <w:t>are able to</w:t>
      </w:r>
      <w:proofErr w:type="gramEnd"/>
      <w:r>
        <w:rPr>
          <w:rFonts w:eastAsia="Calibri" w:cs="Calibri"/>
          <w:sz w:val="14"/>
          <w:szCs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Pr>
          <w:rFonts w:eastAsia="Calibri" w:cs="Calibri"/>
          <w:b/>
          <w:u w:val="single"/>
        </w:rPr>
        <w:t xml:space="preserve">Here </w:t>
      </w:r>
      <w:r>
        <w:rPr>
          <w:rFonts w:eastAsia="Calibri" w:cs="Calibri"/>
          <w:b/>
          <w:highlight w:val="green"/>
          <w:u w:val="single"/>
        </w:rPr>
        <w:t>the</w:t>
      </w:r>
      <w:r>
        <w:rPr>
          <w:rFonts w:eastAsia="Calibri" w:cs="Calibri"/>
          <w:b/>
          <w:u w:val="single"/>
        </w:rPr>
        <w:t xml:space="preserve"> grand </w:t>
      </w:r>
      <w:r>
        <w:rPr>
          <w:rFonts w:eastAsia="Calibri" w:cs="Calibri"/>
          <w:b/>
          <w:highlight w:val="green"/>
          <w:u w:val="single"/>
        </w:rPr>
        <w:t>problematization is neoliberalism</w:t>
      </w:r>
      <w:r>
        <w:rPr>
          <w:rFonts w:eastAsia="Calibri" w:cs="Calibri"/>
          <w:sz w:val="14"/>
          <w:szCs w:val="14"/>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Pr>
          <w:rFonts w:eastAsia="Calibri" w:cs="Calibri"/>
          <w:b/>
          <w:u w:val="single"/>
        </w:rPr>
        <w:t xml:space="preserve">The mix of state, business, and third-sector actors and organizations within policy and governance is changed, not once and for all, but </w:t>
      </w:r>
      <w:r>
        <w:rPr>
          <w:rFonts w:eastAsia="Calibri" w:cs="Calibri"/>
          <w:b/>
          <w:highlight w:val="green"/>
          <w:u w:val="single"/>
        </w:rPr>
        <w:t>as part of a slow and steady movement from government to governance</w:t>
      </w:r>
      <w:r>
        <w:rPr>
          <w:rFonts w:eastAsia="Calibri" w:cs="Calibri"/>
          <w:sz w:val="14"/>
          <w:szCs w:val="14"/>
        </w:rPr>
        <w:t>. At the same time, new kinds of careers, identities, and mobilities are forged within the processes of reform and the work of networks.</w:t>
      </w:r>
    </w:p>
    <w:p w14:paraId="745191FC" w14:textId="619538BA" w:rsidR="00A068F8" w:rsidRPr="00B051B9" w:rsidRDefault="00B051B9" w:rsidP="00B051B9">
      <w:pPr>
        <w:pStyle w:val="Heading2"/>
      </w:pPr>
      <w:r>
        <w:lastRenderedPageBreak/>
        <w:t>Case</w:t>
      </w:r>
    </w:p>
    <w:p w14:paraId="3C93F723" w14:textId="77777777" w:rsidR="00E42E4C" w:rsidRPr="00F601E6" w:rsidRDefault="00E42E4C" w:rsidP="00F601E6"/>
    <w:sectPr w:rsidR="00E42E4C" w:rsidRPr="00F601E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68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68F8"/>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1B9"/>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998"/>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45D1D9"/>
  <w14:defaultImageDpi w14:val="300"/>
  <w15:docId w15:val="{4A21A169-E17C-0B4C-98E1-F2FA2AD7A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51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051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51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51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051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51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1B9"/>
  </w:style>
  <w:style w:type="character" w:customStyle="1" w:styleId="Heading1Char">
    <w:name w:val="Heading 1 Char"/>
    <w:aliases w:val="Pocket Char"/>
    <w:basedOn w:val="DefaultParagraphFont"/>
    <w:link w:val="Heading1"/>
    <w:uiPriority w:val="9"/>
    <w:rsid w:val="00B051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51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51B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051B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051B9"/>
    <w:rPr>
      <w:b/>
      <w:sz w:val="26"/>
      <w:u w:val="none"/>
    </w:rPr>
  </w:style>
  <w:style w:type="character" w:customStyle="1" w:styleId="StyleUnderline">
    <w:name w:val="Style Underline"/>
    <w:aliases w:val="Underline"/>
    <w:basedOn w:val="DefaultParagraphFont"/>
    <w:uiPriority w:val="1"/>
    <w:qFormat/>
    <w:rsid w:val="00B051B9"/>
    <w:rPr>
      <w:b w:val="0"/>
      <w:sz w:val="22"/>
      <w:u w:val="single"/>
    </w:rPr>
  </w:style>
  <w:style w:type="character" w:styleId="Emphasis">
    <w:name w:val="Emphasis"/>
    <w:basedOn w:val="DefaultParagraphFont"/>
    <w:uiPriority w:val="20"/>
    <w:qFormat/>
    <w:rsid w:val="00B051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051B9"/>
    <w:rPr>
      <w:color w:val="auto"/>
      <w:u w:val="none"/>
    </w:rPr>
  </w:style>
  <w:style w:type="character" w:styleId="Hyperlink">
    <w:name w:val="Hyperlink"/>
    <w:basedOn w:val="DefaultParagraphFont"/>
    <w:uiPriority w:val="99"/>
    <w:semiHidden/>
    <w:unhideWhenUsed/>
    <w:rsid w:val="00B051B9"/>
    <w:rPr>
      <w:color w:val="auto"/>
      <w:u w:val="none"/>
    </w:rPr>
  </w:style>
  <w:style w:type="paragraph" w:styleId="DocumentMap">
    <w:name w:val="Document Map"/>
    <w:basedOn w:val="Normal"/>
    <w:link w:val="DocumentMapChar"/>
    <w:uiPriority w:val="99"/>
    <w:semiHidden/>
    <w:unhideWhenUsed/>
    <w:rsid w:val="00B051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51B9"/>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20/mar/18/tip-of-the-iceberg-is-our-destruction-of-nature-responsible-for-covid-19-aoe" TargetMode="External"/><Relationship Id="rId18" Type="http://schemas.openxmlformats.org/officeDocument/2006/relationships/hyperlink" Target="https://global.oup.com/academic/product/the-golden-age-of-capitalism-9780198287414" TargetMode="External"/><Relationship Id="rId3" Type="http://schemas.openxmlformats.org/officeDocument/2006/relationships/customXml" Target="../customXml/item3.xml"/><Relationship Id="rId21" Type="http://schemas.openxmlformats.org/officeDocument/2006/relationships/hyperlink" Target="https://monthlyreview.org/product/what_every_environmentalist_needs_to_know_about_capitalism/" TargetMode="External"/><Relationship Id="rId7" Type="http://schemas.openxmlformats.org/officeDocument/2006/relationships/settings" Target="settings.xml"/><Relationship Id="rId12" Type="http://schemas.openxmlformats.org/officeDocument/2006/relationships/hyperlink" Target="https://climateandcapitalism.com/2020/03/11/capitalist-agriculture-and-covid-19-a-deadly-combination/" TargetMode="External"/><Relationship Id="rId17" Type="http://schemas.openxmlformats.org/officeDocument/2006/relationships/hyperlink" Target="https://monthlyreview.org/1998/07/01/the-agrarian-origins-of-capitalism/" TargetMode="External"/><Relationship Id="rId2" Type="http://schemas.openxmlformats.org/officeDocument/2006/relationships/customXml" Target="../customXml/item2.xml"/><Relationship Id="rId16" Type="http://schemas.openxmlformats.org/officeDocument/2006/relationships/hyperlink" Target="https://books.google.ca/books?id=SgHuxQEACAAJ" TargetMode="External"/><Relationship Id="rId20" Type="http://schemas.openxmlformats.org/officeDocument/2006/relationships/hyperlink" Target="https://foreignpolicy.com/2018/09/12/why-growth-cant-be-gre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Wage-Labour-Capital-Value-Price-Profit/dp/0717804704" TargetMode="External"/><Relationship Id="rId5" Type="http://schemas.openxmlformats.org/officeDocument/2006/relationships/numbering" Target="numbering.xml"/><Relationship Id="rId15" Type="http://schemas.openxmlformats.org/officeDocument/2006/relationships/hyperlink" Target="https://en.wikipedia.org/wiki/Karl_Polanyi" TargetMode="External"/><Relationship Id="rId23" Type="http://schemas.openxmlformats.org/officeDocument/2006/relationships/theme" Target="theme/theme1.xml"/><Relationship Id="rId10" Type="http://schemas.openxmlformats.org/officeDocument/2006/relationships/hyperlink" Target="https://onlinelibrary.wiley.com/doi/abs/10.1111/wusa.12021" TargetMode="External"/><Relationship Id="rId19" Type="http://schemas.openxmlformats.org/officeDocument/2006/relationships/hyperlink" Target="https://global.oup.com/academic/product/the-rise-of-the-rest-9780195170597"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0695545.001.0001/oxfordhb-9780190695545" TargetMode="External"/><Relationship Id="rId14" Type="http://schemas.openxmlformats.org/officeDocument/2006/relationships/hyperlink" Target="https://www.youtube.com/watch?v=6Af6b_wyiwI"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k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8</Pages>
  <Words>6578</Words>
  <Characters>37497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Eranky, Srikar</cp:lastModifiedBy>
  <cp:revision>2</cp:revision>
  <dcterms:created xsi:type="dcterms:W3CDTF">2021-10-14T02:20:00Z</dcterms:created>
  <dcterms:modified xsi:type="dcterms:W3CDTF">2021-10-14T02:39:00Z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